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C404B3" w14:textId="43F5248A" w:rsidR="003E6668" w:rsidRDefault="003E6668" w:rsidP="003E6668"/>
    <w:p w14:paraId="2E878FFC" w14:textId="77777777" w:rsidR="003E6668" w:rsidRPr="003E6668" w:rsidRDefault="003E6668" w:rsidP="003E6668"/>
    <w:p w14:paraId="1F57D3EB" w14:textId="1470A3DD" w:rsidR="00E42E4C" w:rsidRDefault="00040E82" w:rsidP="00040E82">
      <w:pPr>
        <w:pStyle w:val="Heading1"/>
      </w:pPr>
      <w:r>
        <w:t>1AC</w:t>
      </w:r>
    </w:p>
    <w:p w14:paraId="35644D0A" w14:textId="63EC5B76" w:rsidR="00040E82" w:rsidRDefault="00040E82" w:rsidP="00040E82"/>
    <w:p w14:paraId="7D7DAE1B" w14:textId="598D45C2" w:rsidR="00040E82" w:rsidRDefault="00040E82" w:rsidP="00040E82"/>
    <w:p w14:paraId="401B8AC5" w14:textId="77777777" w:rsidR="008035AD" w:rsidRDefault="008035AD" w:rsidP="008035AD">
      <w:pPr>
        <w:pStyle w:val="Heading2"/>
        <w:rPr>
          <w:rFonts w:cs="Calibri"/>
          <w:color w:val="000000" w:themeColor="text1"/>
        </w:rPr>
      </w:pPr>
      <w:r w:rsidRPr="00355308">
        <w:rPr>
          <w:rFonts w:cs="Calibri"/>
          <w:color w:val="000000" w:themeColor="text1"/>
        </w:rPr>
        <w:t>1AC—</w:t>
      </w:r>
      <w:r>
        <w:rPr>
          <w:rFonts w:cs="Calibri"/>
          <w:color w:val="000000" w:themeColor="text1"/>
        </w:rPr>
        <w:t>Plan</w:t>
      </w:r>
    </w:p>
    <w:p w14:paraId="7BA77F61" w14:textId="77777777" w:rsidR="008035AD" w:rsidRPr="00F033C4" w:rsidRDefault="008035AD" w:rsidP="008035AD">
      <w:pPr>
        <w:pStyle w:val="Heading3"/>
      </w:pPr>
      <w:r>
        <w:t>Article II</w:t>
      </w:r>
    </w:p>
    <w:p w14:paraId="63CEA7F1" w14:textId="77777777" w:rsidR="008035AD" w:rsidRDefault="008035AD" w:rsidP="008035AD">
      <w:pPr>
        <w:pStyle w:val="Heading4"/>
        <w:rPr>
          <w:rFonts w:cs="Calibri"/>
        </w:rPr>
      </w:pPr>
      <w:r w:rsidRPr="00355308">
        <w:rPr>
          <w:rFonts w:cs="Calibri"/>
        </w:rPr>
        <w:t xml:space="preserve">Plan: The appropriation of outer space through </w:t>
      </w:r>
      <w:r>
        <w:rPr>
          <w:rFonts w:cs="Calibri"/>
        </w:rPr>
        <w:t xml:space="preserve">lunar mining </w:t>
      </w:r>
      <w:r w:rsidRPr="00355308">
        <w:rPr>
          <w:rFonts w:cs="Calibri"/>
        </w:rPr>
        <w:t>by private entities should be banned.</w:t>
      </w:r>
    </w:p>
    <w:p w14:paraId="0A0DC490" w14:textId="77777777" w:rsidR="008035AD" w:rsidRPr="005002F1" w:rsidRDefault="008035AD" w:rsidP="008035AD"/>
    <w:p w14:paraId="4D3A6D07" w14:textId="77777777" w:rsidR="008035AD" w:rsidRPr="00355308" w:rsidRDefault="008035AD" w:rsidP="008035AD">
      <w:pPr>
        <w:pStyle w:val="Heading4"/>
        <w:rPr>
          <w:rFonts w:cs="Calibri"/>
        </w:rPr>
      </w:pPr>
      <w:r w:rsidRPr="00355308">
        <w:rPr>
          <w:rFonts w:cs="Calibri"/>
        </w:rPr>
        <w:t xml:space="preserve">We’ll defend normal means as the signatories of the OST adding an </w:t>
      </w:r>
      <w:r w:rsidRPr="00142F55">
        <w:rPr>
          <w:rFonts w:cs="Calibri"/>
          <w:u w:val="single"/>
        </w:rPr>
        <w:t>optional protocol</w:t>
      </w:r>
      <w:r w:rsidRPr="00355308">
        <w:rPr>
          <w:rFonts w:cs="Calibri"/>
        </w:rPr>
        <w:t xml:space="preserve"> under Article II.</w:t>
      </w:r>
    </w:p>
    <w:p w14:paraId="55757F88" w14:textId="77777777" w:rsidR="008035AD" w:rsidRPr="00355308" w:rsidRDefault="008035AD" w:rsidP="008035AD">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17AA6404" w14:textId="2A3F5E64" w:rsidR="008035AD" w:rsidRDefault="008035AD" w:rsidP="008035AD">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5C14F01A" w14:textId="2A4C041E" w:rsidR="00B53A2E" w:rsidRDefault="00B53A2E" w:rsidP="008035AD">
      <w:pPr>
        <w:rPr>
          <w:color w:val="000000" w:themeColor="text1"/>
          <w:u w:val="single"/>
        </w:rPr>
      </w:pPr>
    </w:p>
    <w:p w14:paraId="4146B13D" w14:textId="77777777" w:rsidR="00B53A2E" w:rsidRDefault="00B53A2E" w:rsidP="008035AD">
      <w:pPr>
        <w:rPr>
          <w:color w:val="000000" w:themeColor="text1"/>
          <w:u w:val="single"/>
        </w:rPr>
      </w:pPr>
    </w:p>
    <w:p w14:paraId="1C5A0BC4" w14:textId="62400B79" w:rsidR="008035AD" w:rsidRDefault="008035AD" w:rsidP="008035AD">
      <w:pPr>
        <w:pStyle w:val="Heading2"/>
      </w:pPr>
      <w:r>
        <w:t>Advantages</w:t>
      </w:r>
    </w:p>
    <w:p w14:paraId="458210C8" w14:textId="77777777" w:rsidR="008035AD" w:rsidRDefault="008035AD" w:rsidP="008035AD">
      <w:pPr>
        <w:pStyle w:val="Heading3"/>
      </w:pPr>
      <w:r>
        <w:t>Advantage – Lunar Competition</w:t>
      </w:r>
    </w:p>
    <w:p w14:paraId="29CA9370" w14:textId="77777777" w:rsidR="008035AD" w:rsidRDefault="008035AD" w:rsidP="008035AD">
      <w:pPr>
        <w:pStyle w:val="Heading4"/>
      </w:pPr>
      <w:r>
        <w:t xml:space="preserve">Private companies are set to mine on the moon – </w:t>
      </w:r>
      <w:r w:rsidRPr="002D759C">
        <w:rPr>
          <w:u w:val="single"/>
        </w:rPr>
        <w:t>financial incentives</w:t>
      </w:r>
      <w:r>
        <w:t xml:space="preserve"> and </w:t>
      </w:r>
      <w:r w:rsidRPr="002D759C">
        <w:rPr>
          <w:u w:val="single"/>
        </w:rPr>
        <w:t>state funding</w:t>
      </w:r>
      <w:r>
        <w:t xml:space="preserve"> set a legal precedent for private activity on the moon.</w:t>
      </w:r>
    </w:p>
    <w:p w14:paraId="5B86EDCD" w14:textId="77777777" w:rsidR="008035AD" w:rsidRPr="00214EEF" w:rsidRDefault="008035AD" w:rsidP="008035AD">
      <w:r w:rsidRPr="00C03324">
        <w:rPr>
          <w:b/>
          <w:bCs/>
          <w:szCs w:val="26"/>
        </w:rPr>
        <w:t>Helmore 20</w:t>
      </w:r>
      <w:r>
        <w:t xml:space="preserve"> [Edward Helmore</w:t>
      </w:r>
      <w:r w:rsidRPr="00214EEF">
        <w:t xml:space="preserve">, 9-11-2020, "Nasa is looking for private companies to help mine the moon," </w:t>
      </w:r>
      <w:hyperlink r:id="rId10" w:history="1">
        <w:r w:rsidRPr="00116717">
          <w:rPr>
            <w:rStyle w:val="Hyperlink"/>
          </w:rPr>
          <w:t>https://www.theguardian.com/science/2020/sep/11/nasa-moon-mining-private-companies</w:t>
        </w:r>
      </w:hyperlink>
      <w:r>
        <w:t>] [pT]</w:t>
      </w:r>
    </w:p>
    <w:p w14:paraId="625DC190" w14:textId="77777777" w:rsidR="008035AD" w:rsidRDefault="008035AD" w:rsidP="008035AD">
      <w:pPr>
        <w:rPr>
          <w:sz w:val="16"/>
        </w:rPr>
      </w:pPr>
      <w:r w:rsidRPr="009E39B1">
        <w:rPr>
          <w:rStyle w:val="Emphasis"/>
          <w:highlight w:val="green"/>
        </w:rPr>
        <w:t>Nasa</w:t>
      </w:r>
      <w:r w:rsidRPr="004779F0">
        <w:rPr>
          <w:sz w:val="16"/>
        </w:rPr>
        <w:t xml:space="preserve"> has announced it is </w:t>
      </w:r>
      <w:r w:rsidRPr="009E39B1">
        <w:rPr>
          <w:rStyle w:val="Emphasis"/>
          <w:highlight w:val="green"/>
        </w:rPr>
        <w:t>looking for</w:t>
      </w:r>
      <w:r w:rsidRPr="009E39B1">
        <w:rPr>
          <w:rStyle w:val="Emphasis"/>
        </w:rPr>
        <w:t xml:space="preserve"> private </w:t>
      </w:r>
      <w:r w:rsidRPr="009E39B1">
        <w:rPr>
          <w:rStyle w:val="Emphasis"/>
          <w:highlight w:val="green"/>
        </w:rPr>
        <w:t>companies</w:t>
      </w:r>
      <w:r w:rsidRPr="009E39B1">
        <w:rPr>
          <w:rStyle w:val="Emphasis"/>
        </w:rPr>
        <w:t xml:space="preserve"> to go </w:t>
      </w:r>
      <w:r w:rsidRPr="009E39B1">
        <w:rPr>
          <w:rStyle w:val="Emphasis"/>
          <w:highlight w:val="green"/>
        </w:rPr>
        <w:t>to</w:t>
      </w:r>
      <w:r w:rsidRPr="009E39B1">
        <w:rPr>
          <w:rStyle w:val="Emphasis"/>
        </w:rPr>
        <w:t xml:space="preserve"> the moon</w:t>
      </w:r>
      <w:r w:rsidRPr="000E73CF">
        <w:rPr>
          <w:rStyle w:val="StyleUnderline"/>
        </w:rPr>
        <w:t xml:space="preserve"> and </w:t>
      </w:r>
      <w:r w:rsidRPr="009E39B1">
        <w:rPr>
          <w:rStyle w:val="StyleUnderline"/>
          <w:highlight w:val="green"/>
        </w:rPr>
        <w:t>collect</w:t>
      </w:r>
      <w:r w:rsidRPr="000E73CF">
        <w:rPr>
          <w:rStyle w:val="StyleUnderline"/>
        </w:rPr>
        <w:t xml:space="preserve"> dust and </w:t>
      </w:r>
      <w:r w:rsidRPr="009E39B1">
        <w:rPr>
          <w:rStyle w:val="StyleUnderline"/>
          <w:highlight w:val="green"/>
        </w:rPr>
        <w:t>rocks</w:t>
      </w:r>
      <w:r w:rsidRPr="000E73CF">
        <w:rPr>
          <w:rStyle w:val="StyleUnderline"/>
        </w:rPr>
        <w:t xml:space="preserve"> from the surface and </w:t>
      </w:r>
      <w:r w:rsidRPr="009E39B1">
        <w:rPr>
          <w:rStyle w:val="StyleUnderline"/>
          <w:highlight w:val="green"/>
        </w:rPr>
        <w:t>bring them</w:t>
      </w:r>
      <w:r w:rsidRPr="000E73CF">
        <w:rPr>
          <w:rStyle w:val="StyleUnderline"/>
        </w:rPr>
        <w:t xml:space="preserve"> back </w:t>
      </w:r>
      <w:r w:rsidRPr="009E39B1">
        <w:rPr>
          <w:rStyle w:val="StyleUnderline"/>
          <w:highlight w:val="green"/>
        </w:rPr>
        <w:t>to Earth</w:t>
      </w:r>
      <w:r w:rsidRPr="000E73CF">
        <w:rPr>
          <w:rStyle w:val="StyleUnderline"/>
        </w:rPr>
        <w:t>.</w:t>
      </w:r>
      <w:r>
        <w:rPr>
          <w:rStyle w:val="StyleUnderline"/>
        </w:rPr>
        <w:t xml:space="preserve"> </w:t>
      </w:r>
      <w:r w:rsidRPr="000E73CF">
        <w:rPr>
          <w:rStyle w:val="StyleUnderline"/>
        </w:rPr>
        <w:t xml:space="preserve">The </w:t>
      </w:r>
      <w:r w:rsidRPr="009E39B1">
        <w:rPr>
          <w:rStyle w:val="StyleUnderline"/>
          <w:highlight w:val="green"/>
        </w:rPr>
        <w:t>American space agency would</w:t>
      </w:r>
      <w:r w:rsidRPr="000E73CF">
        <w:rPr>
          <w:rStyle w:val="StyleUnderline"/>
        </w:rPr>
        <w:t xml:space="preserve"> then </w:t>
      </w:r>
      <w:r w:rsidRPr="009E39B1">
        <w:rPr>
          <w:rStyle w:val="StyleUnderline"/>
          <w:highlight w:val="green"/>
        </w:rPr>
        <w:t>buy the</w:t>
      </w:r>
      <w:r w:rsidRPr="000E73CF">
        <w:rPr>
          <w:rStyle w:val="StyleUnderline"/>
        </w:rPr>
        <w:t xml:space="preserve"> moon </w:t>
      </w:r>
      <w:r w:rsidRPr="009E39B1">
        <w:rPr>
          <w:rStyle w:val="StyleUnderline"/>
          <w:highlight w:val="green"/>
        </w:rPr>
        <w:t>samples</w:t>
      </w:r>
      <w:r w:rsidRPr="004779F0">
        <w:rPr>
          <w:sz w:val="16"/>
        </w:rPr>
        <w:t xml:space="preserve"> in amounts between 50 to 500 grams for between $15,000 to $25,000. The Nasa administrator, Jim </w:t>
      </w:r>
      <w:r w:rsidRPr="000E73CF">
        <w:rPr>
          <w:rStyle w:val="StyleUnderline"/>
        </w:rPr>
        <w:t>Bridenstine</w:t>
      </w:r>
      <w:r w:rsidRPr="004779F0">
        <w:rPr>
          <w:sz w:val="16"/>
        </w:rPr>
        <w:t xml:space="preserve">, </w:t>
      </w:r>
      <w:r w:rsidRPr="000E73CF">
        <w:rPr>
          <w:rStyle w:val="StyleUnderline"/>
        </w:rPr>
        <w:t>announced</w:t>
      </w:r>
      <w:r w:rsidRPr="004779F0">
        <w:rPr>
          <w:sz w:val="16"/>
        </w:rPr>
        <w:t xml:space="preserve"> on Thursday that </w:t>
      </w:r>
      <w:r w:rsidRPr="000E73CF">
        <w:rPr>
          <w:rStyle w:val="StyleUnderline"/>
        </w:rPr>
        <w:t xml:space="preserve">the </w:t>
      </w:r>
      <w:r w:rsidRPr="009E39B1">
        <w:rPr>
          <w:rStyle w:val="Emphasis"/>
        </w:rPr>
        <w:t>moon material collection would become part of a technology development</w:t>
      </w:r>
      <w:r w:rsidRPr="000E73CF">
        <w:rPr>
          <w:rStyle w:val="StyleUnderline"/>
        </w:rPr>
        <w:t xml:space="preserve"> program that would help astronauts</w:t>
      </w:r>
      <w:r w:rsidRPr="004779F0">
        <w:rPr>
          <w:sz w:val="16"/>
        </w:rPr>
        <w:t xml:space="preserve"> “</w:t>
      </w:r>
      <w:r w:rsidRPr="009E39B1">
        <w:rPr>
          <w:rStyle w:val="Emphasis"/>
        </w:rPr>
        <w:t>live off the land</w:t>
      </w:r>
      <w:r w:rsidRPr="004779F0">
        <w:rPr>
          <w:sz w:val="16"/>
        </w:rPr>
        <w:t xml:space="preserve">” for crewed missions in the future to the moon or elsewhere. Bridenstine </w:t>
      </w:r>
      <w:hyperlink r:id="rId11" w:history="1">
        <w:r w:rsidRPr="004779F0">
          <w:rPr>
            <w:rStyle w:val="Hyperlink"/>
            <w:sz w:val="16"/>
          </w:rPr>
          <w:t>wrote that the agency</w:t>
        </w:r>
      </w:hyperlink>
      <w:r w:rsidRPr="004779F0">
        <w:rPr>
          <w:sz w:val="16"/>
        </w:rPr>
        <w:t xml:space="preserve"> “is buying lunar soil from a commercial provider. It’s time to establish the regulatory certainty to extract and trade space resources.” </w:t>
      </w:r>
      <w:r w:rsidRPr="000E73CF">
        <w:rPr>
          <w:rStyle w:val="StyleUnderline"/>
        </w:rPr>
        <w:t xml:space="preserve">The </w:t>
      </w:r>
      <w:r w:rsidRPr="009E39B1">
        <w:rPr>
          <w:rStyle w:val="Emphasis"/>
          <w:highlight w:val="green"/>
        </w:rPr>
        <w:t>collection</w:t>
      </w:r>
      <w:r w:rsidRPr="009E39B1">
        <w:rPr>
          <w:rStyle w:val="StyleUnderline"/>
          <w:highlight w:val="green"/>
        </w:rPr>
        <w:t xml:space="preserve"> is </w:t>
      </w:r>
      <w:r w:rsidRPr="009E39B1">
        <w:rPr>
          <w:rStyle w:val="Emphasis"/>
          <w:highlight w:val="green"/>
        </w:rPr>
        <w:t>part of</w:t>
      </w:r>
      <w:r w:rsidRPr="009E39B1">
        <w:rPr>
          <w:rStyle w:val="Emphasis"/>
        </w:rPr>
        <w:t xml:space="preserve"> Nasa’s</w:t>
      </w:r>
      <w:r>
        <w:rPr>
          <w:rStyle w:val="Emphasis"/>
        </w:rPr>
        <w:t xml:space="preserve"> </w:t>
      </w:r>
      <w:hyperlink r:id="rId12" w:history="1">
        <w:r w:rsidRPr="009E39B1">
          <w:rPr>
            <w:rStyle w:val="Emphasis"/>
            <w:highlight w:val="green"/>
          </w:rPr>
          <w:t>Artemis</w:t>
        </w:r>
      </w:hyperlink>
      <w:r>
        <w:rPr>
          <w:rStyle w:val="Emphasis"/>
        </w:rPr>
        <w:t xml:space="preserve"> </w:t>
      </w:r>
      <w:r w:rsidRPr="009E39B1">
        <w:rPr>
          <w:rStyle w:val="Emphasis"/>
        </w:rPr>
        <w:t xml:space="preserve">lunar exploration </w:t>
      </w:r>
      <w:r w:rsidRPr="009E39B1">
        <w:rPr>
          <w:rStyle w:val="Emphasis"/>
          <w:highlight w:val="green"/>
        </w:rPr>
        <w:t>program</w:t>
      </w:r>
      <w:r w:rsidRPr="004779F0">
        <w:rPr>
          <w:sz w:val="16"/>
        </w:rPr>
        <w:t xml:space="preserve"> established last year to land US astronauts, including the first woman and the next man, on the moon by 2024. The agency has indicated that </w:t>
      </w:r>
      <w:r w:rsidRPr="009E39B1">
        <w:rPr>
          <w:rStyle w:val="Emphasis"/>
        </w:rPr>
        <w:t>missions</w:t>
      </w:r>
      <w:r w:rsidRPr="000E73CF">
        <w:rPr>
          <w:rStyle w:val="StyleUnderline"/>
        </w:rPr>
        <w:t xml:space="preserve"> further afield</w:t>
      </w:r>
      <w:r w:rsidRPr="004779F0">
        <w:rPr>
          <w:sz w:val="16"/>
        </w:rPr>
        <w:t xml:space="preserve">, to Mars for instance, </w:t>
      </w:r>
      <w:r w:rsidRPr="000E73CF">
        <w:rPr>
          <w:rStyle w:val="StyleUnderline"/>
        </w:rPr>
        <w:t xml:space="preserve">will </w:t>
      </w:r>
      <w:r w:rsidRPr="009E39B1">
        <w:rPr>
          <w:rStyle w:val="Emphasis"/>
        </w:rPr>
        <w:t>require</w:t>
      </w:r>
      <w:r w:rsidRPr="000E73CF">
        <w:rPr>
          <w:rStyle w:val="StyleUnderline"/>
        </w:rPr>
        <w:t xml:space="preserve"> the use of </w:t>
      </w:r>
      <w:r w:rsidRPr="009E39B1">
        <w:rPr>
          <w:rStyle w:val="Emphasis"/>
        </w:rPr>
        <w:t>locally mined resources</w:t>
      </w:r>
      <w:r w:rsidRPr="004779F0">
        <w:rPr>
          <w:sz w:val="16"/>
        </w:rPr>
        <w:t xml:space="preserve">. “We will use what we learn on and around the moon to take </w:t>
      </w:r>
      <w:hyperlink r:id="rId13" w:history="1">
        <w:r w:rsidRPr="004779F0">
          <w:rPr>
            <w:rStyle w:val="Hyperlink"/>
            <w:sz w:val="16"/>
          </w:rPr>
          <w:t>the next giant leap</w:t>
        </w:r>
      </w:hyperlink>
      <w:r w:rsidRPr="004779F0">
        <w:rPr>
          <w:sz w:val="16"/>
        </w:rPr>
        <w:t xml:space="preserve"> – sending astronauts to Mars,” Bridenstine wrote. </w:t>
      </w:r>
      <w:hyperlink r:id="rId14" w:history="1">
        <w:r w:rsidRPr="004779F0">
          <w:rPr>
            <w:rStyle w:val="Hyperlink"/>
            <w:sz w:val="16"/>
          </w:rPr>
          <w:t>In a blogpost,</w:t>
        </w:r>
      </w:hyperlink>
      <w:r w:rsidRPr="004779F0">
        <w:rPr>
          <w:sz w:val="16"/>
        </w:rPr>
        <w:t xml:space="preserve"> </w:t>
      </w:r>
      <w:r w:rsidRPr="009E39B1">
        <w:rPr>
          <w:rStyle w:val="StyleUnderline"/>
        </w:rPr>
        <w:t>Bridenstine said the</w:t>
      </w:r>
      <w:r w:rsidRPr="000E73CF">
        <w:rPr>
          <w:rStyle w:val="StyleUnderline"/>
        </w:rPr>
        <w:t xml:space="preserve"> effort would comply with the</w:t>
      </w:r>
      <w:r>
        <w:rPr>
          <w:rStyle w:val="StyleUnderline"/>
        </w:rPr>
        <w:t xml:space="preserve"> </w:t>
      </w:r>
      <w:hyperlink r:id="rId15" w:history="1">
        <w:r w:rsidRPr="000E73CF">
          <w:rPr>
            <w:rStyle w:val="StyleUnderline"/>
          </w:rPr>
          <w:t>Outer Space Treaty of 1967</w:t>
        </w:r>
      </w:hyperlink>
      <w:r w:rsidRPr="004779F0">
        <w:rPr>
          <w:sz w:val="16"/>
        </w:rPr>
        <w:t xml:space="preserve">, which says that </w:t>
      </w:r>
      <w:r w:rsidRPr="009E39B1">
        <w:rPr>
          <w:rStyle w:val="StyleUnderline"/>
          <w:highlight w:val="green"/>
        </w:rPr>
        <w:t>no country may lay sovereign claim</w:t>
      </w:r>
      <w:r w:rsidRPr="000E73CF">
        <w:rPr>
          <w:rStyle w:val="StyleUnderline"/>
        </w:rPr>
        <w:t xml:space="preserve"> to the moon</w:t>
      </w:r>
      <w:r w:rsidRPr="004779F0">
        <w:rPr>
          <w:sz w:val="16"/>
        </w:rPr>
        <w:t xml:space="preserve"> or other celestial bodies in much the same way that the Antarctic continent is off-limits for territorial conquest. In May, Nasa</w:t>
      </w:r>
      <w:hyperlink r:id="rId16" w:history="1">
        <w:r w:rsidRPr="004779F0">
          <w:rPr>
            <w:rStyle w:val="Hyperlink"/>
            <w:sz w:val="16"/>
          </w:rPr>
          <w:t xml:space="preserve"> unveiled a legal framework</w:t>
        </w:r>
      </w:hyperlink>
      <w:r w:rsidRPr="004779F0">
        <w:rPr>
          <w:sz w:val="16"/>
        </w:rPr>
        <w:t xml:space="preserve"> that would govern the behavior of countries and companies in space and on the moon. The legal framework, known as the Artemis Accords, include the creation of “safety zones” around sites where mining and exploration would take place on the lunar surface. Nasa’s top administrator also told a </w:t>
      </w:r>
      <w:hyperlink r:id="rId17" w:history="1">
        <w:r w:rsidRPr="004779F0">
          <w:rPr>
            <w:rStyle w:val="Hyperlink"/>
            <w:sz w:val="16"/>
          </w:rPr>
          <w:t xml:space="preserve">forum </w:t>
        </w:r>
      </w:hyperlink>
      <w:r w:rsidRPr="004779F0">
        <w:rPr>
          <w:sz w:val="16"/>
        </w:rPr>
        <w:t xml:space="preserve">held by the Secure World Foundation that the policies that will govern mining from celestial bodies would be much the same as those that currently exist for the world’s oceans. “We do believe </w:t>
      </w:r>
      <w:r w:rsidRPr="00BB0A75">
        <w:rPr>
          <w:rStyle w:val="StyleUnderline"/>
        </w:rPr>
        <w:t xml:space="preserve">we can </w:t>
      </w:r>
      <w:r w:rsidRPr="009E39B1">
        <w:rPr>
          <w:rStyle w:val="Emphasis"/>
          <w:highlight w:val="green"/>
        </w:rPr>
        <w:t>extract</w:t>
      </w:r>
      <w:r w:rsidRPr="009E39B1">
        <w:rPr>
          <w:rStyle w:val="StyleUnderline"/>
          <w:highlight w:val="green"/>
        </w:rPr>
        <w:t xml:space="preserve"> and utilize the </w:t>
      </w:r>
      <w:r w:rsidRPr="009E39B1">
        <w:rPr>
          <w:rStyle w:val="Emphasis"/>
          <w:highlight w:val="green"/>
        </w:rPr>
        <w:t>resources of the moon</w:t>
      </w:r>
      <w:r w:rsidRPr="004779F0">
        <w:rPr>
          <w:sz w:val="16"/>
        </w:rPr>
        <w:t xml:space="preserve">, </w:t>
      </w:r>
      <w:r w:rsidRPr="009E39B1">
        <w:rPr>
          <w:rStyle w:val="Emphasis"/>
        </w:rPr>
        <w:t xml:space="preserve">just as </w:t>
      </w:r>
      <w:r w:rsidRPr="00BB0A75">
        <w:rPr>
          <w:rStyle w:val="StyleUnderline"/>
        </w:rPr>
        <w:t xml:space="preserve">we can extract and utilize tuna from </w:t>
      </w:r>
      <w:r w:rsidRPr="009E39B1">
        <w:rPr>
          <w:rStyle w:val="Emphasis"/>
        </w:rPr>
        <w:t>the ocean</w:t>
      </w:r>
      <w:r w:rsidRPr="004779F0">
        <w:rPr>
          <w:sz w:val="16"/>
        </w:rPr>
        <w:t xml:space="preserve">,” he said, without referring to overfishing and pollution that is rapidly destroying fish stocks in many regions. Unlike fisheries, however, participating celestial mining companies would be required to provide imagery of the material and the location from which it was recovered. </w:t>
      </w:r>
      <w:r w:rsidRPr="005C0558">
        <w:rPr>
          <w:rStyle w:val="Emphasis"/>
          <w:highlight w:val="green"/>
        </w:rPr>
        <w:t>Nasa</w:t>
      </w:r>
      <w:r w:rsidRPr="00BB0A75">
        <w:rPr>
          <w:rStyle w:val="StyleUnderline"/>
        </w:rPr>
        <w:t xml:space="preserve"> already </w:t>
      </w:r>
      <w:r w:rsidRPr="005C0558">
        <w:rPr>
          <w:rStyle w:val="Emphasis"/>
          <w:highlight w:val="green"/>
        </w:rPr>
        <w:t>has a</w:t>
      </w:r>
      <w:r w:rsidRPr="009E39B1">
        <w:rPr>
          <w:rStyle w:val="StyleUnderline"/>
          <w:highlight w:val="green"/>
        </w:rPr>
        <w:t xml:space="preserve"> separate </w:t>
      </w:r>
      <w:r w:rsidRPr="005C0558">
        <w:rPr>
          <w:rStyle w:val="Emphasis"/>
          <w:highlight w:val="green"/>
        </w:rPr>
        <w:t>program to contract companies</w:t>
      </w:r>
      <w:r w:rsidRPr="009E39B1">
        <w:rPr>
          <w:rStyle w:val="StyleUnderline"/>
          <w:highlight w:val="green"/>
        </w:rPr>
        <w:t xml:space="preserve"> to fly science experiments and cargo to the moon</w:t>
      </w:r>
      <w:r w:rsidRPr="00BB0A75">
        <w:rPr>
          <w:rStyle w:val="StyleUnderline"/>
        </w:rPr>
        <w:t xml:space="preserve"> ahead of a human landing</w:t>
      </w:r>
      <w:r w:rsidRPr="004779F0">
        <w:rPr>
          <w:sz w:val="16"/>
        </w:rPr>
        <w:t xml:space="preserve">. Those include Astrobotic, SpaceX, Blue Origin, Sierra Nevada Corp and Lockheed Martin. Bridenstine said he anticipated some of those might also be interested in lunar mining. </w:t>
      </w:r>
      <w:r w:rsidRPr="00317731">
        <w:rPr>
          <w:rStyle w:val="StyleUnderline"/>
        </w:rPr>
        <w:t>Casey Dreier</w:t>
      </w:r>
      <w:r w:rsidRPr="004779F0">
        <w:rPr>
          <w:sz w:val="16"/>
        </w:rPr>
        <w:t xml:space="preserve">, chief advocate &amp; senior space policy adviser at the Planetary Society, </w:t>
      </w:r>
      <w:hyperlink r:id="rId18" w:history="1">
        <w:r w:rsidRPr="004779F0">
          <w:rPr>
            <w:rStyle w:val="StyleUnderline"/>
            <w:sz w:val="16"/>
          </w:rPr>
          <w:t>wrote</w:t>
        </w:r>
        <w:r w:rsidRPr="004779F0">
          <w:rPr>
            <w:rStyle w:val="Hyperlink"/>
            <w:sz w:val="16"/>
          </w:rPr>
          <w:t xml:space="preserve"> on Twitter</w:t>
        </w:r>
      </w:hyperlink>
      <w:r w:rsidRPr="004779F0">
        <w:rPr>
          <w:sz w:val="16"/>
        </w:rPr>
        <w:t xml:space="preserve"> </w:t>
      </w:r>
      <w:r w:rsidRPr="00317731">
        <w:rPr>
          <w:rStyle w:val="StyleUnderline"/>
        </w:rPr>
        <w:t xml:space="preserve">that the </w:t>
      </w:r>
      <w:r w:rsidRPr="009E39B1">
        <w:rPr>
          <w:rStyle w:val="StyleUnderline"/>
          <w:highlight w:val="green"/>
        </w:rPr>
        <w:t>importance of Nasa’s announcement is</w:t>
      </w:r>
      <w:r w:rsidRPr="004779F0">
        <w:rPr>
          <w:sz w:val="16"/>
        </w:rPr>
        <w:t xml:space="preserve"> “</w:t>
      </w:r>
      <w:r w:rsidRPr="009E39B1">
        <w:rPr>
          <w:rStyle w:val="Emphasis"/>
        </w:rPr>
        <w:t>not</w:t>
      </w:r>
      <w:r w:rsidRPr="00317731">
        <w:rPr>
          <w:rStyle w:val="StyleUnderline"/>
        </w:rPr>
        <w:t xml:space="preserve"> so much </w:t>
      </w:r>
      <w:r w:rsidRPr="009E39B1">
        <w:rPr>
          <w:rStyle w:val="Emphasis"/>
        </w:rPr>
        <w:t>the financial incentive</w:t>
      </w:r>
      <w:r w:rsidRPr="00317731">
        <w:rPr>
          <w:rStyle w:val="StyleUnderline"/>
        </w:rPr>
        <w:t xml:space="preserve"> </w:t>
      </w:r>
      <w:r w:rsidRPr="004779F0">
        <w:rPr>
          <w:sz w:val="16"/>
        </w:rPr>
        <w:t xml:space="preserve">(which is tiny) </w:t>
      </w:r>
      <w:r w:rsidRPr="009E39B1">
        <w:rPr>
          <w:rStyle w:val="Emphasis"/>
        </w:rPr>
        <w:t xml:space="preserve">but in </w:t>
      </w:r>
      <w:r w:rsidRPr="009E39B1">
        <w:rPr>
          <w:rStyle w:val="Emphasis"/>
          <w:highlight w:val="green"/>
        </w:rPr>
        <w:t>establishing</w:t>
      </w:r>
      <w:r w:rsidRPr="009E39B1">
        <w:rPr>
          <w:rStyle w:val="Emphasis"/>
        </w:rPr>
        <w:t xml:space="preserve"> the </w:t>
      </w:r>
      <w:r w:rsidRPr="009E39B1">
        <w:rPr>
          <w:rStyle w:val="Emphasis"/>
          <w:highlight w:val="green"/>
        </w:rPr>
        <w:t>legal precedent</w:t>
      </w:r>
      <w:r w:rsidRPr="009E39B1">
        <w:rPr>
          <w:rStyle w:val="Emphasis"/>
        </w:rPr>
        <w:t xml:space="preserve"> that private companies can collect</w:t>
      </w:r>
      <w:r w:rsidRPr="00317731">
        <w:rPr>
          <w:rStyle w:val="StyleUnderline"/>
        </w:rPr>
        <w:t xml:space="preserve"> and sell </w:t>
      </w:r>
      <w:r w:rsidRPr="009E39B1">
        <w:rPr>
          <w:rStyle w:val="Emphasis"/>
        </w:rPr>
        <w:t>celestial materials</w:t>
      </w:r>
      <w:r w:rsidRPr="004779F0">
        <w:rPr>
          <w:sz w:val="16"/>
        </w:rPr>
        <w:t xml:space="preserve"> (with the explicit blessing of NASA/U.S. gov)”.</w:t>
      </w:r>
    </w:p>
    <w:p w14:paraId="41D7A753" w14:textId="77777777" w:rsidR="008035AD" w:rsidRPr="00A72D4C" w:rsidRDefault="008035AD" w:rsidP="008035AD">
      <w:pPr>
        <w:rPr>
          <w:sz w:val="16"/>
        </w:rPr>
      </w:pPr>
    </w:p>
    <w:p w14:paraId="093AF838" w14:textId="77777777" w:rsidR="008035AD" w:rsidRPr="00825DFC" w:rsidRDefault="008035AD" w:rsidP="008035AD">
      <w:pPr>
        <w:pStyle w:val="Heading4"/>
        <w:rPr>
          <w:rFonts w:cs="Calibri"/>
          <w:color w:val="000000" w:themeColor="text1"/>
        </w:rPr>
      </w:pPr>
      <w:r>
        <w:rPr>
          <w:rFonts w:cs="Calibri"/>
          <w:color w:val="000000" w:themeColor="text1"/>
        </w:rPr>
        <w:t xml:space="preserve">That’s set to drive conflict- current treaties have </w:t>
      </w:r>
      <w:r>
        <w:rPr>
          <w:rFonts w:cs="Calibri"/>
          <w:color w:val="000000" w:themeColor="text1"/>
          <w:u w:val="single"/>
        </w:rPr>
        <w:t>zero authority</w:t>
      </w:r>
      <w:r>
        <w:rPr>
          <w:rFonts w:cs="Calibri"/>
          <w:color w:val="000000" w:themeColor="text1"/>
        </w:rPr>
        <w:t xml:space="preserve"> and </w:t>
      </w:r>
      <w:r>
        <w:rPr>
          <w:rFonts w:cs="Calibri"/>
          <w:color w:val="000000" w:themeColor="text1"/>
          <w:u w:val="single"/>
        </w:rPr>
        <w:t>lack clarity—</w:t>
      </w:r>
      <w:r>
        <w:rPr>
          <w:rFonts w:cs="Calibri"/>
          <w:color w:val="000000" w:themeColor="text1"/>
        </w:rPr>
        <w:t>creates ineffective regulations.</w:t>
      </w:r>
    </w:p>
    <w:p w14:paraId="36512063" w14:textId="77777777" w:rsidR="008035AD" w:rsidRDefault="008035AD" w:rsidP="008035AD">
      <w:pPr>
        <w:rPr>
          <w:color w:val="000000" w:themeColor="text1"/>
        </w:rPr>
      </w:pPr>
      <w:r w:rsidRPr="009C69BD">
        <w:rPr>
          <w:b/>
          <w:bCs/>
          <w:color w:val="000000" w:themeColor="text1"/>
          <w:szCs w:val="26"/>
        </w:rPr>
        <w:t>Jasmamie 21</w:t>
      </w:r>
      <w:r>
        <w:rPr>
          <w:color w:val="000000" w:themeColor="text1"/>
        </w:rPr>
        <w:t xml:space="preserve"> [Cecilia Jasmamie</w:t>
      </w:r>
      <w:r w:rsidRPr="009C69BD">
        <w:rPr>
          <w:color w:val="000000" w:themeColor="text1"/>
        </w:rPr>
        <w:t xml:space="preserve">, 2-2-2021, "Experts warn of brewing space mining war among US, China and Russia," MINING, </w:t>
      </w:r>
      <w:hyperlink r:id="rId19" w:history="1">
        <w:r w:rsidRPr="009124A5">
          <w:rPr>
            <w:rStyle w:val="Hyperlink"/>
          </w:rPr>
          <w:t>https://www.mining.com/experts-warn-of-brewing-space-mining-war-among-us-china-and-russia/</w:t>
        </w:r>
      </w:hyperlink>
      <w:r>
        <w:rPr>
          <w:color w:val="000000" w:themeColor="text1"/>
        </w:rPr>
        <w:t>] DD AG recut [pT]</w:t>
      </w:r>
    </w:p>
    <w:p w14:paraId="6154379A" w14:textId="77777777" w:rsidR="008035AD" w:rsidRDefault="008035AD" w:rsidP="008035AD">
      <w:pPr>
        <w:rPr>
          <w:sz w:val="16"/>
        </w:rPr>
      </w:pPr>
      <w:r w:rsidRPr="00D757C2">
        <w:rPr>
          <w:rStyle w:val="StyleUnderline"/>
          <w:highlight w:val="green"/>
        </w:rPr>
        <w:t>A</w:t>
      </w:r>
      <w:r w:rsidRPr="00FF3F97">
        <w:rPr>
          <w:sz w:val="16"/>
        </w:rPr>
        <w:t xml:space="preserve"> brewing </w:t>
      </w:r>
      <w:r w:rsidRPr="00D757C2">
        <w:rPr>
          <w:rStyle w:val="Emphasis"/>
          <w:highlight w:val="green"/>
        </w:rPr>
        <w:t>war to set a mining base</w:t>
      </w:r>
      <w:r w:rsidRPr="007D7A13">
        <w:rPr>
          <w:rStyle w:val="StyleUnderline"/>
        </w:rPr>
        <w:t xml:space="preserve"> in space is </w:t>
      </w:r>
      <w:r w:rsidRPr="00EE4BCC">
        <w:rPr>
          <w:rStyle w:val="Emphasis"/>
        </w:rPr>
        <w:t xml:space="preserve">likely to </w:t>
      </w:r>
      <w:r w:rsidRPr="00D757C2">
        <w:rPr>
          <w:rStyle w:val="Emphasis"/>
          <w:highlight w:val="green"/>
        </w:rPr>
        <w:t>see China and Russia joining forces</w:t>
      </w:r>
      <w:r w:rsidRPr="00D757C2">
        <w:rPr>
          <w:rStyle w:val="StyleUnderline"/>
          <w:highlight w:val="green"/>
        </w:rPr>
        <w:t xml:space="preserve"> to keep the US</w:t>
      </w:r>
      <w:r w:rsidRPr="007D7A13">
        <w:rPr>
          <w:rStyle w:val="StyleUnderline"/>
        </w:rPr>
        <w:t xml:space="preserve"> increasing attempts to dominate extra-</w:t>
      </w:r>
      <w:r w:rsidRPr="00D757C2">
        <w:rPr>
          <w:rStyle w:val="StyleUnderline"/>
        </w:rPr>
        <w:t xml:space="preserve">terrestrial commerce </w:t>
      </w:r>
      <w:r w:rsidRPr="00D757C2">
        <w:rPr>
          <w:rStyle w:val="StyleUnderline"/>
          <w:highlight w:val="green"/>
        </w:rPr>
        <w:t>at bay</w:t>
      </w:r>
      <w:r w:rsidRPr="00FF3F97">
        <w:rPr>
          <w:sz w:val="16"/>
        </w:rPr>
        <w:t xml:space="preserve">, experts warn. </w:t>
      </w:r>
      <w:r w:rsidRPr="00FF3F97">
        <w:rPr>
          <w:noProof/>
          <w:sz w:val="16"/>
        </w:rPr>
        <w:drawing>
          <wp:inline distT="0" distB="0" distL="0" distR="0" wp14:anchorId="2CE9CDC2" wp14:editId="2087653E">
            <wp:extent cx="6985" cy="698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r w:rsidRPr="00FF3F97">
        <w:rPr>
          <w:sz w:val="16"/>
        </w:rPr>
        <w:t xml:space="preserve"> The </w:t>
      </w:r>
      <w:r w:rsidRPr="00D757C2">
        <w:rPr>
          <w:rStyle w:val="Emphasis"/>
          <w:highlight w:val="green"/>
        </w:rPr>
        <w:t>Trump</w:t>
      </w:r>
      <w:r w:rsidRPr="00FF3F97">
        <w:rPr>
          <w:sz w:val="16"/>
        </w:rPr>
        <w:t xml:space="preserve"> Administration </w:t>
      </w:r>
      <w:r w:rsidRPr="00D757C2">
        <w:rPr>
          <w:rStyle w:val="Emphasis"/>
          <w:highlight w:val="green"/>
        </w:rPr>
        <w:t>took</w:t>
      </w:r>
      <w:r w:rsidRPr="00D757C2">
        <w:rPr>
          <w:rStyle w:val="StyleUnderline"/>
          <w:highlight w:val="green"/>
        </w:rPr>
        <w:t xml:space="preserve"> an active </w:t>
      </w:r>
      <w:r w:rsidRPr="00D757C2">
        <w:rPr>
          <w:rStyle w:val="Emphasis"/>
          <w:highlight w:val="green"/>
        </w:rPr>
        <w:t>interest</w:t>
      </w:r>
      <w:r w:rsidRPr="00EE4BCC">
        <w:rPr>
          <w:rStyle w:val="Emphasis"/>
        </w:rPr>
        <w:t xml:space="preserve"> in space</w:t>
      </w:r>
      <w:r w:rsidRPr="00FF3F97">
        <w:rPr>
          <w:sz w:val="16"/>
        </w:rPr>
        <w:t xml:space="preserve">, announcing that America would </w:t>
      </w:r>
      <w:hyperlink r:id="rId21" w:tgtFrame="_blank" w:history="1">
        <w:r w:rsidRPr="00FF3F97">
          <w:rPr>
            <w:rStyle w:val="Hyperlink"/>
            <w:sz w:val="16"/>
          </w:rPr>
          <w:t>return astronauts to the moon</w:t>
        </w:r>
      </w:hyperlink>
      <w:r w:rsidRPr="00FF3F97">
        <w:rPr>
          <w:sz w:val="16"/>
        </w:rPr>
        <w:t xml:space="preserve"> by 2024 and creating the </w:t>
      </w:r>
      <w:hyperlink r:id="rId22" w:tgtFrame="_blank" w:history="1">
        <w:r w:rsidRPr="00FF3F97">
          <w:rPr>
            <w:rStyle w:val="Hyperlink"/>
            <w:sz w:val="16"/>
          </w:rPr>
          <w:t>Space Force</w:t>
        </w:r>
      </w:hyperlink>
      <w:r w:rsidRPr="00FF3F97">
        <w:rPr>
          <w:sz w:val="16"/>
        </w:rPr>
        <w:t xml:space="preserve"> as the newest branch of the US military. It also </w:t>
      </w:r>
      <w:r w:rsidRPr="007D7A13">
        <w:rPr>
          <w:rStyle w:val="StyleUnderline"/>
        </w:rPr>
        <w:t>proposed</w:t>
      </w:r>
      <w:r w:rsidRPr="00FF3F97">
        <w:rPr>
          <w:sz w:val="16"/>
        </w:rPr>
        <w:t xml:space="preserve"> global legal framework for mining on the moon, called </w:t>
      </w:r>
      <w:r w:rsidRPr="007D7A13">
        <w:rPr>
          <w:rStyle w:val="StyleUnderline"/>
        </w:rPr>
        <w:t xml:space="preserve">the </w:t>
      </w:r>
      <w:r w:rsidRPr="00D757C2">
        <w:rPr>
          <w:rStyle w:val="Emphasis"/>
          <w:highlight w:val="green"/>
        </w:rPr>
        <w:t>Artemis Accords</w:t>
      </w:r>
      <w:r w:rsidRPr="00FF3F97">
        <w:rPr>
          <w:sz w:val="16"/>
        </w:rPr>
        <w:t xml:space="preserve">, </w:t>
      </w:r>
      <w:r w:rsidRPr="00D757C2">
        <w:rPr>
          <w:rStyle w:val="Emphasis"/>
          <w:highlight w:val="green"/>
        </w:rPr>
        <w:t>encouraging citizens to mine</w:t>
      </w:r>
      <w:r w:rsidRPr="00D757C2">
        <w:rPr>
          <w:rStyle w:val="StyleUnderline"/>
          <w:highlight w:val="green"/>
        </w:rPr>
        <w:t xml:space="preserve"> the Earth’s natural satellite</w:t>
      </w:r>
      <w:r w:rsidRPr="007D7A13">
        <w:rPr>
          <w:rStyle w:val="StyleUnderline"/>
        </w:rPr>
        <w:t xml:space="preserve"> and other celestial bodies </w:t>
      </w:r>
      <w:r w:rsidRPr="00EE4BCC">
        <w:rPr>
          <w:rStyle w:val="Emphasis"/>
        </w:rPr>
        <w:t>with commercial purposes</w:t>
      </w:r>
      <w:r w:rsidRPr="00FF3F97">
        <w:rPr>
          <w:sz w:val="16"/>
        </w:rPr>
        <w:t xml:space="preserve">. The </w:t>
      </w:r>
      <w:r w:rsidRPr="00D757C2">
        <w:rPr>
          <w:rStyle w:val="StyleUnderline"/>
          <w:highlight w:val="green"/>
        </w:rPr>
        <w:t xml:space="preserve">directive </w:t>
      </w:r>
      <w:r w:rsidRPr="00D757C2">
        <w:rPr>
          <w:rStyle w:val="Emphasis"/>
          <w:highlight w:val="green"/>
        </w:rPr>
        <w:t>classified outer space as</w:t>
      </w:r>
      <w:r w:rsidRPr="00D757C2">
        <w:rPr>
          <w:rStyle w:val="StyleUnderline"/>
          <w:highlight w:val="green"/>
        </w:rPr>
        <w:t xml:space="preserve"> a</w:t>
      </w:r>
      <w:r w:rsidRPr="00FF3F97">
        <w:rPr>
          <w:sz w:val="16"/>
        </w:rPr>
        <w:t xml:space="preserve"> “</w:t>
      </w:r>
      <w:r w:rsidRPr="00D757C2">
        <w:rPr>
          <w:rStyle w:val="StyleUnderline"/>
          <w:highlight w:val="green"/>
        </w:rPr>
        <w:t>legally</w:t>
      </w:r>
      <w:r w:rsidRPr="007D7A13">
        <w:rPr>
          <w:rStyle w:val="StyleUnderline"/>
        </w:rPr>
        <w:t xml:space="preserve"> and physically </w:t>
      </w:r>
      <w:r w:rsidRPr="00D757C2">
        <w:rPr>
          <w:rStyle w:val="Emphasis"/>
          <w:highlight w:val="green"/>
        </w:rPr>
        <w:t>unique</w:t>
      </w:r>
      <w:r w:rsidRPr="00EE4BCC">
        <w:rPr>
          <w:rStyle w:val="Emphasis"/>
        </w:rPr>
        <w:t xml:space="preserve"> domain of human activity</w:t>
      </w:r>
      <w:r w:rsidRPr="00FF3F97">
        <w:rPr>
          <w:sz w:val="16"/>
        </w:rPr>
        <w:t xml:space="preserve">” </w:t>
      </w:r>
      <w:r w:rsidRPr="00D757C2">
        <w:rPr>
          <w:rStyle w:val="Emphasis"/>
          <w:highlight w:val="green"/>
        </w:rPr>
        <w:t>instead of</w:t>
      </w:r>
      <w:r w:rsidRPr="00EE4BCC">
        <w:rPr>
          <w:rStyle w:val="Emphasis"/>
        </w:rPr>
        <w:t xml:space="preserve"> a</w:t>
      </w:r>
      <w:r w:rsidRPr="00FF3F97">
        <w:rPr>
          <w:sz w:val="16"/>
        </w:rPr>
        <w:t xml:space="preserve"> “</w:t>
      </w:r>
      <w:r w:rsidRPr="00D757C2">
        <w:rPr>
          <w:rStyle w:val="Emphasis"/>
          <w:highlight w:val="green"/>
        </w:rPr>
        <w:t>global commons</w:t>
      </w:r>
      <w:r w:rsidRPr="00FF3F97">
        <w:rPr>
          <w:sz w:val="16"/>
        </w:rPr>
        <w:t xml:space="preserve">,” </w:t>
      </w:r>
      <w:r w:rsidRPr="00D757C2">
        <w:rPr>
          <w:rStyle w:val="Emphasis"/>
          <w:highlight w:val="green"/>
        </w:rPr>
        <w:t>paving the way for mining the moon</w:t>
      </w:r>
      <w:r w:rsidRPr="00D757C2">
        <w:rPr>
          <w:rStyle w:val="StyleUnderline"/>
          <w:highlight w:val="green"/>
        </w:rPr>
        <w:t xml:space="preserve"> without</w:t>
      </w:r>
      <w:r>
        <w:rPr>
          <w:rStyle w:val="StyleUnderline"/>
        </w:rPr>
        <w:t xml:space="preserve"> </w:t>
      </w:r>
      <w:hyperlink r:id="rId23" w:tgtFrame="_blank" w:history="1">
        <w:r w:rsidRPr="007D7A13">
          <w:rPr>
            <w:rStyle w:val="StyleUnderline"/>
          </w:rPr>
          <w:t xml:space="preserve">any sort of </w:t>
        </w:r>
        <w:r w:rsidRPr="00D757C2">
          <w:rPr>
            <w:rStyle w:val="StyleUnderline"/>
            <w:highlight w:val="green"/>
          </w:rPr>
          <w:t>international treaty</w:t>
        </w:r>
        <w:r w:rsidRPr="007D7A13">
          <w:rPr>
            <w:rStyle w:val="StyleUnderline"/>
          </w:rPr>
          <w:t>.</w:t>
        </w:r>
      </w:hyperlink>
      <w:r w:rsidRPr="00FF3F97">
        <w:rPr>
          <w:sz w:val="16"/>
        </w:rPr>
        <w:t xml:space="preserve"> </w:t>
      </w:r>
      <w:r w:rsidRPr="00B0729B">
        <w:rPr>
          <w:rStyle w:val="StyleUnderline"/>
        </w:rPr>
        <w:t>Spearheaded by</w:t>
      </w:r>
      <w:r w:rsidRPr="00FF3F97">
        <w:rPr>
          <w:sz w:val="16"/>
        </w:rPr>
        <w:t xml:space="preserve"> the US National Aeronautics and Space Administration (</w:t>
      </w:r>
      <w:r w:rsidRPr="00B0729B">
        <w:rPr>
          <w:rStyle w:val="StyleUnderline"/>
        </w:rPr>
        <w:t>NASA</w:t>
      </w:r>
      <w:r w:rsidRPr="00FF3F97">
        <w:rPr>
          <w:sz w:val="16"/>
        </w:rPr>
        <w:t xml:space="preserve">), </w:t>
      </w:r>
      <w:r w:rsidRPr="00B0729B">
        <w:rPr>
          <w:rStyle w:val="StyleUnderline"/>
        </w:rPr>
        <w:t>the Artemis Accords</w:t>
      </w:r>
      <w:r w:rsidRPr="00FF3F97">
        <w:rPr>
          <w:sz w:val="16"/>
        </w:rPr>
        <w:t xml:space="preserve"> </w:t>
      </w:r>
      <w:hyperlink r:id="rId24" w:tgtFrame="_blank" w:history="1">
        <w:r w:rsidRPr="00FF3F97">
          <w:rPr>
            <w:rStyle w:val="Hyperlink"/>
            <w:sz w:val="16"/>
          </w:rPr>
          <w:t xml:space="preserve">were </w:t>
        </w:r>
        <w:r w:rsidRPr="00FF3F97">
          <w:rPr>
            <w:rStyle w:val="StyleUnderline"/>
            <w:sz w:val="16"/>
          </w:rPr>
          <w:t>signed</w:t>
        </w:r>
        <w:r w:rsidRPr="00FF3F97">
          <w:rPr>
            <w:rStyle w:val="Hyperlink"/>
            <w:sz w:val="16"/>
          </w:rPr>
          <w:t xml:space="preserve"> in October</w:t>
        </w:r>
      </w:hyperlink>
      <w:r w:rsidRPr="00FF3F97">
        <w:rPr>
          <w:sz w:val="16"/>
        </w:rPr>
        <w:t xml:space="preserve"> </w:t>
      </w:r>
      <w:r w:rsidRPr="00B0729B">
        <w:rPr>
          <w:rStyle w:val="StyleUnderline"/>
        </w:rPr>
        <w:t>by Australia, Canada, England, Japan, Luxembourg, Italy and the United Emirates</w:t>
      </w:r>
      <w:r w:rsidRPr="00FF3F97">
        <w:rPr>
          <w:sz w:val="16"/>
        </w:rPr>
        <w:t xml:space="preserve">. “Unfortunately, the </w:t>
      </w:r>
      <w:r w:rsidRPr="00844A2C">
        <w:rPr>
          <w:rStyle w:val="Emphasis"/>
          <w:highlight w:val="green"/>
        </w:rPr>
        <w:t>Trump</w:t>
      </w:r>
      <w:r w:rsidRPr="00FF3F97">
        <w:rPr>
          <w:sz w:val="16"/>
        </w:rPr>
        <w:t xml:space="preserve"> Administration </w:t>
      </w:r>
      <w:r w:rsidRPr="00844A2C">
        <w:rPr>
          <w:rStyle w:val="Emphasis"/>
          <w:highlight w:val="green"/>
        </w:rPr>
        <w:t>exacerbated a</w:t>
      </w:r>
      <w:r w:rsidRPr="00D757C2">
        <w:rPr>
          <w:rStyle w:val="Emphasis"/>
        </w:rPr>
        <w:t xml:space="preserve"> national </w:t>
      </w:r>
      <w:r w:rsidRPr="00844A2C">
        <w:rPr>
          <w:rStyle w:val="Emphasis"/>
          <w:highlight w:val="green"/>
        </w:rPr>
        <w:t>security threat</w:t>
      </w:r>
      <w:r w:rsidRPr="00844A2C">
        <w:rPr>
          <w:rStyle w:val="StyleUnderline"/>
          <w:highlight w:val="green"/>
        </w:rPr>
        <w:t xml:space="preserve"> and risked</w:t>
      </w:r>
      <w:r w:rsidRPr="00B0729B">
        <w:rPr>
          <w:rStyle w:val="StyleUnderline"/>
        </w:rPr>
        <w:t xml:space="preserve"> the </w:t>
      </w:r>
      <w:r w:rsidRPr="00844A2C">
        <w:rPr>
          <w:rStyle w:val="StyleUnderline"/>
          <w:highlight w:val="green"/>
        </w:rPr>
        <w:t>economic opportunity</w:t>
      </w:r>
      <w:r w:rsidRPr="00FF3F97">
        <w:rPr>
          <w:sz w:val="16"/>
        </w:rPr>
        <w:t xml:space="preserve"> it hoped to secure in outer space </w:t>
      </w:r>
      <w:r w:rsidRPr="00844A2C">
        <w:rPr>
          <w:rStyle w:val="Emphasis"/>
          <w:highlight w:val="green"/>
        </w:rPr>
        <w:t>by failing to engage Russia or China</w:t>
      </w:r>
      <w:r w:rsidRPr="00FF3F97">
        <w:rPr>
          <w:sz w:val="16"/>
        </w:rPr>
        <w:t xml:space="preserve"> as potential partners,” says Elya Taichman, former legislative director for then-Republican Michelle Lujan Grisham. “Instead, the </w:t>
      </w:r>
      <w:r w:rsidRPr="00B0729B">
        <w:rPr>
          <w:rStyle w:val="StyleUnderline"/>
        </w:rPr>
        <w:t xml:space="preserve">Artemis </w:t>
      </w:r>
      <w:r w:rsidRPr="00844A2C">
        <w:rPr>
          <w:rStyle w:val="StyleUnderline"/>
          <w:highlight w:val="green"/>
        </w:rPr>
        <w:t>Accords</w:t>
      </w:r>
      <w:r w:rsidRPr="00B0729B">
        <w:rPr>
          <w:rStyle w:val="StyleUnderline"/>
        </w:rPr>
        <w:t xml:space="preserve"> have </w:t>
      </w:r>
      <w:r w:rsidRPr="00844A2C">
        <w:rPr>
          <w:rStyle w:val="Emphasis"/>
          <w:highlight w:val="green"/>
        </w:rPr>
        <w:t>driven China and Russia toward</w:t>
      </w:r>
      <w:r>
        <w:rPr>
          <w:rStyle w:val="Emphasis"/>
        </w:rPr>
        <w:t xml:space="preserve"> </w:t>
      </w:r>
      <w:r w:rsidRPr="00D757C2">
        <w:rPr>
          <w:rStyle w:val="Emphasis"/>
        </w:rPr>
        <w:t xml:space="preserve">increased </w:t>
      </w:r>
      <w:r w:rsidRPr="00844A2C">
        <w:rPr>
          <w:rStyle w:val="Emphasis"/>
          <w:highlight w:val="green"/>
        </w:rPr>
        <w:t>coop</w:t>
      </w:r>
      <w:r w:rsidRPr="00D757C2">
        <w:rPr>
          <w:rStyle w:val="Emphasis"/>
        </w:rPr>
        <w:t>eration</w:t>
      </w:r>
      <w:r>
        <w:rPr>
          <w:rStyle w:val="StyleUnderline"/>
        </w:rPr>
        <w:t xml:space="preserve"> </w:t>
      </w:r>
      <w:r w:rsidRPr="00B0729B">
        <w:rPr>
          <w:rStyle w:val="StyleUnderline"/>
        </w:rPr>
        <w:t xml:space="preserve">in space </w:t>
      </w:r>
      <w:r w:rsidRPr="00844A2C">
        <w:rPr>
          <w:rStyle w:val="StyleUnderline"/>
          <w:highlight w:val="green"/>
        </w:rPr>
        <w:t>out of fear</w:t>
      </w:r>
      <w:r w:rsidRPr="00B0729B">
        <w:rPr>
          <w:rStyle w:val="StyleUnderline"/>
        </w:rPr>
        <w:t xml:space="preserve"> and necessity</w:t>
      </w:r>
      <w:r w:rsidRPr="00FF3F97">
        <w:rPr>
          <w:sz w:val="16"/>
        </w:rPr>
        <w:t xml:space="preserve">,” </w:t>
      </w:r>
      <w:hyperlink r:id="rId25" w:tgtFrame="_blank" w:history="1">
        <w:r w:rsidRPr="00FF3F97">
          <w:rPr>
            <w:rStyle w:val="Hyperlink"/>
            <w:sz w:val="16"/>
          </w:rPr>
          <w:t>he writes</w:t>
        </w:r>
      </w:hyperlink>
      <w:r w:rsidRPr="00FF3F97">
        <w:rPr>
          <w:sz w:val="16"/>
        </w:rPr>
        <w:t xml:space="preserve">. Russia’s space agency Roscosmos was the first to speak up, </w:t>
      </w:r>
      <w:hyperlink r:id="rId26" w:tgtFrame="_blank" w:history="1">
        <w:r w:rsidRPr="00FF3F97">
          <w:rPr>
            <w:rStyle w:val="Hyperlink"/>
            <w:sz w:val="16"/>
          </w:rPr>
          <w:t>likening the policy to colonialism</w:t>
        </w:r>
      </w:hyperlink>
      <w:r w:rsidRPr="00FF3F97">
        <w:rPr>
          <w:sz w:val="16"/>
        </w:rPr>
        <w:t xml:space="preserve">. “There have already been </w:t>
      </w:r>
      <w:r w:rsidRPr="00844A2C">
        <w:rPr>
          <w:rStyle w:val="StyleUnderline"/>
          <w:highlight w:val="green"/>
        </w:rPr>
        <w:t>examples</w:t>
      </w:r>
      <w:r w:rsidRPr="00FF3F97">
        <w:rPr>
          <w:sz w:val="16"/>
        </w:rPr>
        <w:t xml:space="preserve"> in history </w:t>
      </w:r>
      <w:r w:rsidRPr="00844A2C">
        <w:rPr>
          <w:rStyle w:val="StyleUnderline"/>
          <w:highlight w:val="green"/>
        </w:rPr>
        <w:t>when one country</w:t>
      </w:r>
      <w:r w:rsidRPr="00B0729B">
        <w:rPr>
          <w:rStyle w:val="StyleUnderline"/>
        </w:rPr>
        <w:t xml:space="preserve"> decided to start </w:t>
      </w:r>
      <w:r w:rsidRPr="00844A2C">
        <w:rPr>
          <w:rStyle w:val="StyleUnderline"/>
          <w:highlight w:val="green"/>
        </w:rPr>
        <w:t>seizing territories</w:t>
      </w:r>
      <w:r w:rsidRPr="00B0729B">
        <w:rPr>
          <w:rStyle w:val="StyleUnderline"/>
        </w:rPr>
        <w:t xml:space="preserve"> in its interest</w:t>
      </w:r>
      <w:r w:rsidRPr="00FF3F97">
        <w:rPr>
          <w:sz w:val="16"/>
        </w:rPr>
        <w:t xml:space="preserve"> — everyone remembers what came of it,” Roscosmos’ deputy general director for international cooperation, Sergey Saveliev, said at the time. </w:t>
      </w:r>
      <w:r w:rsidRPr="00B0729B">
        <w:rPr>
          <w:rStyle w:val="StyleUnderline"/>
        </w:rPr>
        <w:t>China</w:t>
      </w:r>
      <w:r w:rsidRPr="00FF3F97">
        <w:rPr>
          <w:sz w:val="16"/>
        </w:rPr>
        <w:t xml:space="preserve">, which made history in 2019 by becoming </w:t>
      </w:r>
      <w:r w:rsidRPr="00B0729B">
        <w:rPr>
          <w:rStyle w:val="StyleUnderline"/>
        </w:rPr>
        <w:t>the</w:t>
      </w:r>
      <w:r>
        <w:rPr>
          <w:rStyle w:val="StyleUnderline"/>
        </w:rPr>
        <w:t xml:space="preserve"> </w:t>
      </w:r>
      <w:hyperlink r:id="rId27" w:tgtFrame="_blank" w:history="1">
        <w:r w:rsidRPr="00B0729B">
          <w:rPr>
            <w:rStyle w:val="StyleUnderline"/>
          </w:rPr>
          <w:t>first country</w:t>
        </w:r>
      </w:hyperlink>
      <w:r>
        <w:rPr>
          <w:rStyle w:val="StyleUnderline"/>
        </w:rPr>
        <w:t xml:space="preserve"> </w:t>
      </w:r>
      <w:r w:rsidRPr="00B0729B">
        <w:rPr>
          <w:rStyle w:val="StyleUnderline"/>
        </w:rPr>
        <w:t>to land a probe on the far side of the Moon</w:t>
      </w:r>
      <w:r w:rsidRPr="00FF3F97">
        <w:rPr>
          <w:sz w:val="16"/>
        </w:rPr>
        <w:t xml:space="preserve">, chose a different approach. Since the Artemis Accords </w:t>
      </w:r>
      <w:hyperlink r:id="rId28" w:tgtFrame="_blank" w:history="1">
        <w:r w:rsidRPr="00FF3F97">
          <w:rPr>
            <w:rStyle w:val="Hyperlink"/>
            <w:sz w:val="16"/>
          </w:rPr>
          <w:t>were first announced</w:t>
        </w:r>
      </w:hyperlink>
      <w:r w:rsidRPr="00FF3F97">
        <w:rPr>
          <w:sz w:val="16"/>
        </w:rPr>
        <w:t xml:space="preserve">, </w:t>
      </w:r>
      <w:r w:rsidRPr="00844A2C">
        <w:rPr>
          <w:rStyle w:val="Emphasis"/>
          <w:highlight w:val="green"/>
        </w:rPr>
        <w:t>Beijing</w:t>
      </w:r>
      <w:r w:rsidRPr="00D757C2">
        <w:rPr>
          <w:rStyle w:val="Emphasis"/>
        </w:rPr>
        <w:t xml:space="preserve"> has </w:t>
      </w:r>
      <w:r w:rsidRPr="00844A2C">
        <w:rPr>
          <w:rStyle w:val="Emphasis"/>
          <w:highlight w:val="green"/>
        </w:rPr>
        <w:t>approached Russia</w:t>
      </w:r>
      <w:r w:rsidRPr="00D757C2">
        <w:rPr>
          <w:rStyle w:val="Emphasis"/>
        </w:rPr>
        <w:t xml:space="preserve"> </w:t>
      </w:r>
      <w:r w:rsidRPr="00844A2C">
        <w:rPr>
          <w:rStyle w:val="Emphasis"/>
          <w:highlight w:val="green"/>
        </w:rPr>
        <w:t>to</w:t>
      </w:r>
      <w:r>
        <w:rPr>
          <w:rStyle w:val="Emphasis"/>
        </w:rPr>
        <w:t xml:space="preserve"> </w:t>
      </w:r>
      <w:hyperlink r:id="rId29" w:tgtFrame="_blank" w:history="1">
        <w:r w:rsidRPr="00D757C2">
          <w:rPr>
            <w:rStyle w:val="Emphasis"/>
          </w:rPr>
          <w:t xml:space="preserve">jointly </w:t>
        </w:r>
        <w:r w:rsidRPr="00844A2C">
          <w:rPr>
            <w:rStyle w:val="Emphasis"/>
            <w:highlight w:val="green"/>
          </w:rPr>
          <w:t>build a lunar</w:t>
        </w:r>
        <w:r w:rsidRPr="00D757C2">
          <w:rPr>
            <w:rStyle w:val="Emphasis"/>
          </w:rPr>
          <w:t xml:space="preserve"> research </w:t>
        </w:r>
        <w:r w:rsidRPr="00844A2C">
          <w:rPr>
            <w:rStyle w:val="Emphasis"/>
            <w:highlight w:val="green"/>
          </w:rPr>
          <w:t>base</w:t>
        </w:r>
      </w:hyperlink>
      <w:r w:rsidRPr="00B0729B">
        <w:rPr>
          <w:rStyle w:val="StyleUnderline"/>
        </w:rPr>
        <w:t>.</w:t>
      </w:r>
      <w:r>
        <w:rPr>
          <w:rStyle w:val="StyleUnderline"/>
        </w:rPr>
        <w:t xml:space="preserve"> </w:t>
      </w:r>
      <w:r w:rsidRPr="00FF3F97">
        <w:rPr>
          <w:sz w:val="16"/>
        </w:rPr>
        <w:t xml:space="preserve">President Xi </w:t>
      </w:r>
      <w:r w:rsidRPr="00B0729B">
        <w:rPr>
          <w:rStyle w:val="StyleUnderline"/>
        </w:rPr>
        <w:t>Jinping has also he made sure</w:t>
      </w:r>
      <w:r>
        <w:rPr>
          <w:rStyle w:val="StyleUnderline"/>
        </w:rPr>
        <w:t xml:space="preserve"> </w:t>
      </w:r>
      <w:hyperlink r:id="rId30" w:tgtFrame="_blank" w:history="1">
        <w:r w:rsidRPr="00B0729B">
          <w:rPr>
            <w:rStyle w:val="StyleUnderline"/>
          </w:rPr>
          <w:t>China planted its flag on the Moon</w:t>
        </w:r>
      </w:hyperlink>
      <w:r w:rsidRPr="00FF3F97">
        <w:rPr>
          <w:sz w:val="16"/>
        </w:rPr>
        <w:t xml:space="preserve">, which happened in December 2020, more than 50 years after the US reached the lunar surface. The next Wild West? </w:t>
      </w:r>
      <w:r w:rsidRPr="00844A2C">
        <w:rPr>
          <w:rStyle w:val="Emphasis"/>
          <w:highlight w:val="green"/>
        </w:rPr>
        <w:t>China</w:t>
      </w:r>
      <w:r w:rsidRPr="00D757C2">
        <w:rPr>
          <w:rStyle w:val="Emphasis"/>
        </w:rPr>
        <w:t xml:space="preserve"> has </w:t>
      </w:r>
      <w:r w:rsidRPr="00844A2C">
        <w:rPr>
          <w:rStyle w:val="Emphasis"/>
          <w:highlight w:val="green"/>
        </w:rPr>
        <w:t>historically</w:t>
      </w:r>
      <w:r w:rsidRPr="00D757C2">
        <w:rPr>
          <w:rStyle w:val="Emphasis"/>
        </w:rPr>
        <w:t xml:space="preserve"> been </w:t>
      </w:r>
      <w:r w:rsidRPr="00844A2C">
        <w:rPr>
          <w:rStyle w:val="Emphasis"/>
          <w:highlight w:val="green"/>
        </w:rPr>
        <w:t>excluded</w:t>
      </w:r>
      <w:r w:rsidRPr="00B0729B">
        <w:rPr>
          <w:rStyle w:val="StyleUnderline"/>
        </w:rPr>
        <w:t xml:space="preserve"> </w:t>
      </w:r>
      <w:r w:rsidRPr="00844A2C">
        <w:rPr>
          <w:rStyle w:val="StyleUnderline"/>
          <w:highlight w:val="green"/>
        </w:rPr>
        <w:t>from the US-led</w:t>
      </w:r>
      <w:r w:rsidRPr="00B0729B">
        <w:rPr>
          <w:rStyle w:val="StyleUnderline"/>
        </w:rPr>
        <w:t xml:space="preserve"> international </w:t>
      </w:r>
      <w:r w:rsidRPr="00844A2C">
        <w:rPr>
          <w:rStyle w:val="StyleUnderline"/>
          <w:highlight w:val="green"/>
        </w:rPr>
        <w:t>order in space</w:t>
      </w:r>
      <w:r w:rsidRPr="00FF3F97">
        <w:rPr>
          <w:sz w:val="16"/>
        </w:rPr>
        <w:t xml:space="preserve">. It </w:t>
      </w:r>
      <w:r w:rsidRPr="00B0729B">
        <w:rPr>
          <w:rStyle w:val="StyleUnderline"/>
        </w:rPr>
        <w:t>is not a partner in the</w:t>
      </w:r>
      <w:r w:rsidRPr="00FF3F97">
        <w:rPr>
          <w:sz w:val="16"/>
        </w:rPr>
        <w:t xml:space="preserve"> International Space Station (</w:t>
      </w:r>
      <w:r w:rsidRPr="00B0729B">
        <w:rPr>
          <w:rStyle w:val="StyleUnderline"/>
        </w:rPr>
        <w:t>ISS</w:t>
      </w:r>
      <w:r w:rsidRPr="00FF3F97">
        <w:rPr>
          <w:sz w:val="16"/>
        </w:rPr>
        <w:t xml:space="preserve">) program, and a US </w:t>
      </w:r>
      <w:r w:rsidRPr="00E50D77">
        <w:rPr>
          <w:rStyle w:val="StyleUnderline"/>
        </w:rPr>
        <w:t>legislative provision</w:t>
      </w:r>
      <w:r w:rsidRPr="00FF3F97">
        <w:rPr>
          <w:sz w:val="16"/>
        </w:rPr>
        <w:t xml:space="preserve"> has limited </w:t>
      </w:r>
      <w:r w:rsidRPr="00E50D77">
        <w:rPr>
          <w:rStyle w:val="StyleUnderline"/>
        </w:rPr>
        <w:t>NASA’s ability to cooperate</w:t>
      </w:r>
      <w:r w:rsidRPr="00FF3F97">
        <w:rPr>
          <w:sz w:val="16"/>
        </w:rPr>
        <w:t xml:space="preserve"> with it in space since 2011.</w:t>
      </w:r>
    </w:p>
    <w:p w14:paraId="76E5ED47" w14:textId="77777777" w:rsidR="008035AD" w:rsidRPr="00FF3F97" w:rsidRDefault="008035AD" w:rsidP="008035AD">
      <w:pPr>
        <w:rPr>
          <w:sz w:val="16"/>
        </w:rPr>
      </w:pPr>
    </w:p>
    <w:p w14:paraId="6DCCB0EE" w14:textId="77777777" w:rsidR="008035AD" w:rsidRPr="00142F55" w:rsidRDefault="008035AD" w:rsidP="008035AD">
      <w:pPr>
        <w:pStyle w:val="Heading4"/>
      </w:pPr>
      <w:r>
        <w:t xml:space="preserve">The race to the lunar reservoir </w:t>
      </w:r>
      <w:r w:rsidRPr="00142F55">
        <w:rPr>
          <w:u w:val="single"/>
        </w:rPr>
        <w:t>ensures escalation</w:t>
      </w:r>
      <w:r>
        <w:t xml:space="preserve"> – only a prohibition on private entities checks. </w:t>
      </w:r>
    </w:p>
    <w:p w14:paraId="759CCBC4" w14:textId="77777777" w:rsidR="008035AD" w:rsidRDefault="008035AD" w:rsidP="008035AD">
      <w:pPr>
        <w:rPr>
          <w:sz w:val="16"/>
          <w:szCs w:val="16"/>
        </w:rPr>
      </w:pPr>
    </w:p>
    <w:p w14:paraId="1B421C29" w14:textId="510845BD" w:rsidR="008035AD" w:rsidRDefault="00AC2C6C" w:rsidP="008035AD">
      <w:pPr>
        <w:pStyle w:val="Heading4"/>
        <w:rPr>
          <w:u w:val="single"/>
        </w:rPr>
      </w:pPr>
      <w:r>
        <w:t>1</w:t>
      </w:r>
      <w:r w:rsidR="008035AD">
        <w:t xml:space="preserve"> -- </w:t>
      </w:r>
      <w:r w:rsidR="008035AD" w:rsidRPr="00825DFC">
        <w:rPr>
          <w:u w:val="single"/>
        </w:rPr>
        <w:t>International Dominance</w:t>
      </w:r>
      <w:r w:rsidR="008035AD">
        <w:t xml:space="preserve"> – great powers want to appear </w:t>
      </w:r>
      <w:r w:rsidR="008035AD" w:rsidRPr="00C3587D">
        <w:rPr>
          <w:u w:val="single"/>
        </w:rPr>
        <w:t>hegemonically superior</w:t>
      </w:r>
      <w:r w:rsidR="008035AD">
        <w:t xml:space="preserve">. </w:t>
      </w:r>
    </w:p>
    <w:p w14:paraId="523F1168" w14:textId="77777777" w:rsidR="008035AD" w:rsidRPr="00F57707" w:rsidRDefault="008035AD" w:rsidP="008035AD">
      <w:pPr>
        <w:rPr>
          <w:rStyle w:val="Style13ptBold"/>
          <w:b w:val="0"/>
          <w:bCs/>
        </w:rPr>
      </w:pPr>
      <w:r>
        <w:rPr>
          <w:rStyle w:val="Style13ptBold"/>
        </w:rPr>
        <w:t xml:space="preserve">Cunningham </w:t>
      </w:r>
      <w:r w:rsidRPr="000C3466">
        <w:rPr>
          <w:rStyle w:val="Style13ptBold"/>
        </w:rPr>
        <w:t>22</w:t>
      </w:r>
      <w:r w:rsidRPr="000C3466">
        <w:rPr>
          <w:rStyle w:val="Style13ptBold"/>
          <w:b w:val="0"/>
        </w:rPr>
        <w:t xml:space="preserve"> [Philip J. Cunningham has been a regular visitor to China since 1983, working variously as a tour guide, TV producer, freelance writer, independent scholar and teacher. He has conducted media research in China as a Knight Fellow and Fulbright Scholar and was the recipient of a Nieman Fellowship at Harvard. He is the author of Tiananmen Moon, a first-hand account of the 1989 protests in Beijing.] “US extends rivalry with China to the moon as it resists cooperation and seeks control over mining,” January 23</w:t>
      </w:r>
      <w:r w:rsidRPr="000C3466">
        <w:rPr>
          <w:rStyle w:val="Style13ptBold"/>
          <w:b w:val="0"/>
          <w:vertAlign w:val="superscript"/>
        </w:rPr>
        <w:t>rd</w:t>
      </w:r>
      <w:r w:rsidRPr="000C3466">
        <w:rPr>
          <w:rStyle w:val="Style13ptBold"/>
          <w:b w:val="0"/>
        </w:rPr>
        <w:t xml:space="preserve">, 2022, South China Morning Post, </w:t>
      </w:r>
      <w:hyperlink r:id="rId31" w:history="1">
        <w:r w:rsidRPr="000C3466">
          <w:rPr>
            <w:rStyle w:val="Hyperlink"/>
            <w:bCs/>
          </w:rPr>
          <w:t>https://www.scmp.com/comment/opinion/article/3164195/us-extends-rivalry-china-moon-it-resists-cooperation-and-seeks</w:t>
        </w:r>
      </w:hyperlink>
      <w:r w:rsidRPr="000C3466">
        <w:rPr>
          <w:rStyle w:val="Style13ptBold"/>
          <w:b w:val="0"/>
        </w:rPr>
        <w:t>, VM</w:t>
      </w:r>
    </w:p>
    <w:p w14:paraId="588BABAE" w14:textId="77777777" w:rsidR="008035AD" w:rsidRDefault="008035AD" w:rsidP="008035AD">
      <w:pPr>
        <w:rPr>
          <w:rStyle w:val="Style13ptBold"/>
          <w:b w:val="0"/>
        </w:rPr>
      </w:pPr>
      <w:r w:rsidRPr="00B10642">
        <w:rPr>
          <w:rStyle w:val="Style13ptBold"/>
          <w:b w:val="0"/>
          <w:highlight w:val="green"/>
        </w:rPr>
        <w:t xml:space="preserve">US extends rivalry with China </w:t>
      </w:r>
      <w:r w:rsidRPr="00B10642">
        <w:rPr>
          <w:rStyle w:val="Style13ptBold"/>
          <w:highlight w:val="green"/>
        </w:rPr>
        <w:t>to the moon</w:t>
      </w:r>
      <w:r w:rsidRPr="00B10642">
        <w:rPr>
          <w:rStyle w:val="Style13ptBold"/>
          <w:b w:val="0"/>
          <w:highlight w:val="green"/>
        </w:rPr>
        <w:t xml:space="preserve"> as it</w:t>
      </w:r>
      <w:r w:rsidRPr="00B10642">
        <w:rPr>
          <w:rStyle w:val="Style13ptBold"/>
          <w:b w:val="0"/>
        </w:rPr>
        <w:t xml:space="preserve"> resists cooperation and </w:t>
      </w:r>
      <w:r w:rsidRPr="00B10642">
        <w:rPr>
          <w:rStyle w:val="Style13ptBold"/>
          <w:b w:val="0"/>
          <w:highlight w:val="green"/>
        </w:rPr>
        <w:t>seeks control over mining</w:t>
      </w:r>
      <w:r w:rsidRPr="00B10642">
        <w:rPr>
          <w:rStyle w:val="Style13ptBold"/>
          <w:b w:val="0"/>
          <w:sz w:val="16"/>
          <w:szCs w:val="16"/>
        </w:rPr>
        <w:t>;</w:t>
      </w:r>
      <w:r w:rsidRPr="000C3466">
        <w:rPr>
          <w:rStyle w:val="Style13ptBold"/>
          <w:b w:val="0"/>
          <w:sz w:val="16"/>
          <w:szCs w:val="16"/>
        </w:rPr>
        <w:t xml:space="preserve"> Nasa claims its Artemis lunar programme will promote diversity and cooperation, but fellow space powers China and Russia have been left out in the cold. With the US attempting to lay down rules for mineral extraction, the new space race looks set to divide the world – and the moon – along Cold War fault lines There’s enough strife on land, sea and in the air to keep US Cold Warriors and their Wolf Warrior counterparts in China sparring for a long time to come,</w:t>
      </w:r>
      <w:r w:rsidRPr="000C3466">
        <w:rPr>
          <w:rStyle w:val="Style13ptBold"/>
          <w:b w:val="0"/>
        </w:rPr>
        <w:t xml:space="preserve"> </w:t>
      </w:r>
      <w:r w:rsidRPr="00B10642">
        <w:rPr>
          <w:rStyle w:val="Style13ptBold"/>
          <w:b w:val="0"/>
        </w:rPr>
        <w:t xml:space="preserve">but </w:t>
      </w:r>
      <w:r w:rsidRPr="00B10642">
        <w:rPr>
          <w:rStyle w:val="Style13ptBold"/>
          <w:b w:val="0"/>
          <w:highlight w:val="green"/>
        </w:rPr>
        <w:t>the race to create zones of influence and secure resources</w:t>
      </w:r>
      <w:r w:rsidRPr="00B10642">
        <w:rPr>
          <w:rStyle w:val="Style13ptBold"/>
          <w:b w:val="0"/>
        </w:rPr>
        <w:t xml:space="preserve"> doesn’t begin and end with planet Earth. </w:t>
      </w:r>
      <w:r w:rsidRPr="000C3466">
        <w:rPr>
          <w:rStyle w:val="Style13ptBold"/>
          <w:b w:val="0"/>
          <w:sz w:val="16"/>
          <w:szCs w:val="16"/>
        </w:rPr>
        <w:t xml:space="preserve">With the roll-out of Nasa’s Space Launch System rocket and Orion spacecraft last March in support of the US Artemis Programme, the moon has been added to the mix. “Through Artemis, Nasa aims to land the first woman and first person of colour on the moon,” the mission statement reads. The US will “collaborate with commercial and international partners and establish the first long-term presence on the moon”. At first glance, both China and Russia would be logical international partners, but the statement has a distinctly American accent. It’s not the first time the US has tried to set the terms by which other nations can explore Earth’s only natural satellite. A US-scripted “Moon Treaty” was drawn up in 1979 but eventually withered away because the tiny handful of nations capable of competing with the US in space were not interested in signing away their rights. Even the flag-waving president Donald Trump came to disdain the treaty because it suggested that the moon should be treated as part of a “global commons” rather than </w:t>
      </w:r>
      <w:r w:rsidRPr="00B10642">
        <w:rPr>
          <w:rStyle w:val="Style13ptBold"/>
          <w:b w:val="0"/>
          <w:sz w:val="16"/>
          <w:szCs w:val="16"/>
        </w:rPr>
        <w:t>as</w:t>
      </w:r>
      <w:r w:rsidRPr="00B10642">
        <w:rPr>
          <w:rStyle w:val="Style13ptBold"/>
          <w:b w:val="0"/>
        </w:rPr>
        <w:t xml:space="preserve"> </w:t>
      </w:r>
      <w:r w:rsidRPr="00B10642">
        <w:rPr>
          <w:rStyle w:val="Style13ptBold"/>
          <w:b w:val="0"/>
          <w:highlight w:val="green"/>
        </w:rPr>
        <w:t>a private resource base that</w:t>
      </w:r>
      <w:r w:rsidRPr="00B10642">
        <w:rPr>
          <w:rStyle w:val="Style13ptBold"/>
          <w:b w:val="0"/>
        </w:rPr>
        <w:t xml:space="preserve"> individual nations and </w:t>
      </w:r>
      <w:r w:rsidRPr="00B10642">
        <w:rPr>
          <w:rStyle w:val="Style13ptBold"/>
          <w:highlight w:val="green"/>
        </w:rPr>
        <w:t>corporations could exploit</w:t>
      </w:r>
      <w:r w:rsidRPr="00B10642">
        <w:rPr>
          <w:rStyle w:val="Style13ptBold"/>
          <w:b w:val="0"/>
        </w:rPr>
        <w:t>.</w:t>
      </w:r>
      <w:r w:rsidRPr="000C3466">
        <w:rPr>
          <w:rStyle w:val="Style13ptBold"/>
          <w:b w:val="0"/>
        </w:rPr>
        <w:t xml:space="preserve"> </w:t>
      </w:r>
      <w:r w:rsidRPr="000C3466">
        <w:rPr>
          <w:rStyle w:val="Style13ptBold"/>
          <w:b w:val="0"/>
          <w:sz w:val="16"/>
          <w:szCs w:val="16"/>
        </w:rPr>
        <w:t>Eager to approve American mining on the moon, Trump issued an executive order on April 6, 2020, “Encouraging International Support for the Recovery and Use of Space Resources”. The moribund 1979 Moon Treaty was thus scrapped. In Trumpian terms, it was “a failed attempt at constraining free enterprise”. The executive order issued by Trump is still in effect and the language has been altered only slightly. The goal of sending the “first woman and next man” to the moon was amended by the Biden administration to read “first woman and first person of colour”. There are several ironies inherent in the way US leaders talk about the space programme. One is the partisan political flavour; the Democrats emphasise its links with identity politics, while Republicans emphasise the capitalist free market element. But neither party wants to be stuck with the budget shortfalls and delays that have dogged the programme from day one. And no one is talking about including China. Given the way Nasa promotes astronaut identity, there’s a further irony in the fact that China happens to have a woman in space at this very moment, and has been sending, by the arcane terms of the US mission statement, “persons of colour” into space since the inception of their programme. If human diversity was really a serious goal of the Artemis programme, there would be scant reason not to cooperate with China. Or Russia for that matter. But why should China and Russia sign on to a day-late, dollar-short programme jump-started by Trump that defines the rules of exploitation on US terms?</w:t>
      </w:r>
      <w:r w:rsidRPr="000C3466">
        <w:rPr>
          <w:rStyle w:val="Style13ptBold"/>
          <w:b w:val="0"/>
        </w:rPr>
        <w:t xml:space="preserve"> </w:t>
      </w:r>
      <w:r w:rsidRPr="00B10642">
        <w:rPr>
          <w:rStyle w:val="Style13ptBold"/>
          <w:b w:val="0"/>
          <w:highlight w:val="green"/>
        </w:rPr>
        <w:t>The US has solicited a number of allies to sign</w:t>
      </w:r>
      <w:r w:rsidRPr="00B10642">
        <w:rPr>
          <w:rStyle w:val="Style13ptBold"/>
          <w:b w:val="0"/>
        </w:rPr>
        <w:t xml:space="preserve"> on </w:t>
      </w:r>
      <w:r w:rsidRPr="00B10642">
        <w:rPr>
          <w:rStyle w:val="Style13ptBold"/>
          <w:b w:val="0"/>
          <w:highlight w:val="green"/>
        </w:rPr>
        <w:t>the Artemis Accords</w:t>
      </w:r>
      <w:r w:rsidRPr="00B10642">
        <w:rPr>
          <w:rStyle w:val="Style13ptBold"/>
          <w:b w:val="0"/>
        </w:rPr>
        <w:t xml:space="preserve">, including members of the Five Eyes intelligence sharing bloc, as well as Japan and South Korea. But it is the recent inclusion of Ukraine that speaks volumes about the political cast of the programme. </w:t>
      </w:r>
      <w:r w:rsidRPr="00B10642">
        <w:rPr>
          <w:rStyle w:val="Style13ptBold"/>
          <w:b w:val="0"/>
          <w:highlight w:val="green"/>
        </w:rPr>
        <w:t>What the mission statement is</w:t>
      </w:r>
      <w:r w:rsidRPr="00B10642">
        <w:rPr>
          <w:rStyle w:val="Style13ptBold"/>
          <w:b w:val="0"/>
        </w:rPr>
        <w:t xml:space="preserve"> really </w:t>
      </w:r>
      <w:r w:rsidRPr="00B10642">
        <w:rPr>
          <w:rStyle w:val="Style13ptBold"/>
          <w:b w:val="0"/>
          <w:highlight w:val="green"/>
        </w:rPr>
        <w:t>saying is that the US reserves the right to exploit the</w:t>
      </w:r>
      <w:r w:rsidRPr="00B10642">
        <w:rPr>
          <w:rStyle w:val="Style13ptBold"/>
          <w:b w:val="0"/>
        </w:rPr>
        <w:t xml:space="preserve"> mineral </w:t>
      </w:r>
      <w:r w:rsidRPr="00B10642">
        <w:rPr>
          <w:rStyle w:val="Style13ptBold"/>
          <w:b w:val="0"/>
          <w:highlight w:val="green"/>
        </w:rPr>
        <w:t xml:space="preserve">resources of the moon, and will do so with allies </w:t>
      </w:r>
      <w:r w:rsidRPr="00B10642">
        <w:rPr>
          <w:rStyle w:val="Style13ptBold"/>
          <w:highlight w:val="green"/>
        </w:rPr>
        <w:t>of its choosing</w:t>
      </w:r>
      <w:r w:rsidRPr="00B10642">
        <w:rPr>
          <w:rStyle w:val="Style13ptBold"/>
          <w:b w:val="0"/>
        </w:rPr>
        <w:t xml:space="preserve"> and within guidelines of its own creation. As for </w:t>
      </w:r>
      <w:r w:rsidRPr="00B10642">
        <w:rPr>
          <w:rStyle w:val="Style13ptBold"/>
          <w:b w:val="0"/>
          <w:highlight w:val="green"/>
        </w:rPr>
        <w:t>China and Russia</w:t>
      </w:r>
      <w:r w:rsidRPr="00B10642">
        <w:rPr>
          <w:rStyle w:val="Style13ptBold"/>
          <w:b w:val="0"/>
        </w:rPr>
        <w:t xml:space="preserve">, the only two serious rivals to the US in space, they </w:t>
      </w:r>
      <w:r w:rsidRPr="00B10642">
        <w:rPr>
          <w:rStyle w:val="Style13ptBold"/>
          <w:b w:val="0"/>
          <w:highlight w:val="green"/>
        </w:rPr>
        <w:t>have been left</w:t>
      </w:r>
      <w:r w:rsidRPr="00B10642">
        <w:rPr>
          <w:rStyle w:val="Style13ptBold"/>
          <w:b w:val="0"/>
        </w:rPr>
        <w:t xml:space="preserve"> out </w:t>
      </w:r>
      <w:r w:rsidRPr="00B10642">
        <w:rPr>
          <w:rStyle w:val="Style13ptBold"/>
          <w:b w:val="0"/>
          <w:highlight w:val="green"/>
        </w:rPr>
        <w:t>in the cold</w:t>
      </w:r>
      <w:r w:rsidRPr="00B10642">
        <w:rPr>
          <w:rStyle w:val="Style13ptBold"/>
          <w:b w:val="0"/>
        </w:rPr>
        <w:t xml:space="preserve">. </w:t>
      </w:r>
      <w:r w:rsidRPr="000C3466">
        <w:rPr>
          <w:rStyle w:val="Style13ptBold"/>
          <w:b w:val="0"/>
          <w:sz w:val="16"/>
          <w:szCs w:val="16"/>
        </w:rPr>
        <w:t>The Artemis Accords add another brick to the regulatory firewall the US has built regarding cooperation with China in space. The 2011 Wolf Amendment prohibited such cooperation, with the unsurprising result that China has taken a go-it-alone approach ever since. Furthermore</w:t>
      </w:r>
      <w:r w:rsidRPr="000C3466">
        <w:rPr>
          <w:rStyle w:val="Style13ptBold"/>
          <w:b w:val="0"/>
        </w:rPr>
        <w:t xml:space="preserve">, </w:t>
      </w:r>
      <w:r w:rsidRPr="00B10642">
        <w:rPr>
          <w:rStyle w:val="Style13ptBold"/>
          <w:b w:val="0"/>
          <w:highlight w:val="green"/>
        </w:rPr>
        <w:t>the inclusion in the US space bloc of Ukraine, a bitter adversary of Russia</w:t>
      </w:r>
      <w:r w:rsidRPr="00B10642">
        <w:rPr>
          <w:rStyle w:val="Style13ptBold"/>
          <w:b w:val="0"/>
        </w:rPr>
        <w:t xml:space="preserve">, only serves to </w:t>
      </w:r>
      <w:r w:rsidRPr="00B10642">
        <w:rPr>
          <w:rStyle w:val="Style13ptBold"/>
          <w:b w:val="0"/>
          <w:highlight w:val="green"/>
        </w:rPr>
        <w:t>increase the likelihood</w:t>
      </w:r>
      <w:r w:rsidRPr="00B10642">
        <w:rPr>
          <w:rStyle w:val="Style13ptBold"/>
          <w:b w:val="0"/>
        </w:rPr>
        <w:t xml:space="preserve"> </w:t>
      </w:r>
      <w:r w:rsidRPr="000C3466">
        <w:rPr>
          <w:rStyle w:val="Style13ptBold"/>
          <w:b w:val="0"/>
          <w:sz w:val="16"/>
          <w:szCs w:val="16"/>
        </w:rPr>
        <w:t>that China and Russia will look to one another as partners in space. Already, plans for a Sino-Russian moon base are being touted.</w:t>
      </w:r>
      <w:r w:rsidRPr="000C3466">
        <w:rPr>
          <w:rStyle w:val="Style13ptBold"/>
          <w:b w:val="0"/>
        </w:rPr>
        <w:t xml:space="preserve"> </w:t>
      </w:r>
      <w:r w:rsidRPr="00B10642">
        <w:rPr>
          <w:rStyle w:val="Style13ptBold"/>
          <w:b w:val="0"/>
        </w:rPr>
        <w:t xml:space="preserve">The </w:t>
      </w:r>
      <w:r w:rsidRPr="00B10642">
        <w:rPr>
          <w:rStyle w:val="Style13ptBold"/>
          <w:b w:val="0"/>
          <w:highlight w:val="green"/>
        </w:rPr>
        <w:t xml:space="preserve">implicit </w:t>
      </w:r>
      <w:r w:rsidRPr="00B10642">
        <w:rPr>
          <w:rStyle w:val="Style13ptBold"/>
          <w:highlight w:val="green"/>
        </w:rPr>
        <w:t xml:space="preserve">anti-China gist </w:t>
      </w:r>
      <w:r w:rsidRPr="00B10642">
        <w:rPr>
          <w:rStyle w:val="Style13ptBold"/>
          <w:b w:val="0"/>
          <w:highlight w:val="green"/>
        </w:rPr>
        <w:t>of the Artemis programme</w:t>
      </w:r>
      <w:r w:rsidRPr="00B10642">
        <w:rPr>
          <w:rStyle w:val="Style13ptBold"/>
          <w:b w:val="0"/>
        </w:rPr>
        <w:t xml:space="preserve"> </w:t>
      </w:r>
      <w:r w:rsidRPr="000C3466">
        <w:rPr>
          <w:rStyle w:val="Style13ptBold"/>
          <w:b w:val="0"/>
          <w:sz w:val="16"/>
          <w:szCs w:val="16"/>
        </w:rPr>
        <w:t>is symptomatic of US party-driven politics in general. On the one hand, there’s a seemingly unbridgeable political divide at home; on the other, one administration looks the same as the other when viewed from afar. The ostensible aim of the Artemis programme is to promote cooperation, diversity and set down rules for lunar exploration.</w:t>
      </w:r>
      <w:r w:rsidRPr="000C3466">
        <w:rPr>
          <w:rStyle w:val="Style13ptBold"/>
          <w:b w:val="0"/>
        </w:rPr>
        <w:t xml:space="preserve"> In reality, </w:t>
      </w:r>
      <w:r w:rsidRPr="000C3466">
        <w:rPr>
          <w:rStyle w:val="Style13ptBold"/>
          <w:b w:val="0"/>
          <w:highlight w:val="green"/>
        </w:rPr>
        <w:t xml:space="preserve">it is </w:t>
      </w:r>
      <w:r w:rsidRPr="000C3466">
        <w:rPr>
          <w:rStyle w:val="Emphasis"/>
          <w:highlight w:val="green"/>
        </w:rPr>
        <w:t>dividing the world into two camp</w:t>
      </w:r>
      <w:r w:rsidRPr="00B10642">
        <w:rPr>
          <w:rStyle w:val="Emphasis"/>
          <w:highlight w:val="green"/>
        </w:rPr>
        <w:t>s</w:t>
      </w:r>
      <w:r w:rsidRPr="00B10642">
        <w:rPr>
          <w:rStyle w:val="Style13ptBold"/>
          <w:b w:val="0"/>
          <w:highlight w:val="green"/>
        </w:rPr>
        <w:t>, following the</w:t>
      </w:r>
      <w:r w:rsidRPr="00B10642">
        <w:rPr>
          <w:rStyle w:val="Style13ptBold"/>
          <w:b w:val="0"/>
        </w:rPr>
        <w:t xml:space="preserve"> </w:t>
      </w:r>
      <w:r w:rsidRPr="000C3466">
        <w:rPr>
          <w:rStyle w:val="Style13ptBold"/>
          <w:b w:val="0"/>
        </w:rPr>
        <w:t xml:space="preserve">familiar East-West fault lines established in the last </w:t>
      </w:r>
      <w:r w:rsidRPr="00B10642">
        <w:rPr>
          <w:rStyle w:val="Style13ptBold"/>
          <w:b w:val="0"/>
          <w:highlight w:val="green"/>
        </w:rPr>
        <w:t>Cold War</w:t>
      </w:r>
      <w:r w:rsidRPr="00B10642">
        <w:rPr>
          <w:rStyle w:val="Style13ptBold"/>
          <w:b w:val="0"/>
        </w:rPr>
        <w:t>.</w:t>
      </w:r>
    </w:p>
    <w:p w14:paraId="01461771" w14:textId="77777777" w:rsidR="008035AD" w:rsidRPr="000C3466" w:rsidRDefault="008035AD" w:rsidP="008035AD">
      <w:pPr>
        <w:rPr>
          <w:rStyle w:val="Style13ptBold"/>
          <w:b w:val="0"/>
          <w:bCs/>
        </w:rPr>
      </w:pPr>
    </w:p>
    <w:p w14:paraId="0ABACC5B" w14:textId="77777777" w:rsidR="008035AD" w:rsidRDefault="008035AD" w:rsidP="008035AD"/>
    <w:p w14:paraId="3B3E7FDF" w14:textId="49CD1787" w:rsidR="008035AD" w:rsidRPr="000C3466" w:rsidRDefault="00AC2C6C" w:rsidP="008035AD">
      <w:pPr>
        <w:pStyle w:val="Heading4"/>
        <w:rPr>
          <w:rStyle w:val="Style13ptBold"/>
          <w:b/>
          <w:bCs w:val="0"/>
        </w:rPr>
      </w:pPr>
      <w:r>
        <w:rPr>
          <w:rStyle w:val="Style13ptBold"/>
          <w:b/>
          <w:bCs w:val="0"/>
        </w:rPr>
        <w:t>2</w:t>
      </w:r>
      <w:r w:rsidR="008035AD" w:rsidRPr="000C3466">
        <w:rPr>
          <w:rStyle w:val="Style13ptBold"/>
          <w:b/>
          <w:bCs w:val="0"/>
        </w:rPr>
        <w:t xml:space="preserve"> </w:t>
      </w:r>
      <w:r w:rsidR="008035AD" w:rsidRPr="000C3466">
        <w:t xml:space="preserve">-- </w:t>
      </w:r>
      <w:r w:rsidR="008035AD" w:rsidRPr="000C3466">
        <w:rPr>
          <w:rStyle w:val="Style13ptBold"/>
          <w:b/>
          <w:bCs w:val="0"/>
        </w:rPr>
        <w:t>Miscalculation compounded by harsh space conditions and Sino-US competition</w:t>
      </w:r>
    </w:p>
    <w:p w14:paraId="67BC6C6B" w14:textId="77777777" w:rsidR="008035AD" w:rsidRDefault="008035AD" w:rsidP="008035AD">
      <w:r>
        <w:rPr>
          <w:rStyle w:val="Style13ptBold"/>
        </w:rPr>
        <w:t>LSE 21</w:t>
      </w:r>
      <w:r w:rsidRPr="0087709F">
        <w:t xml:space="preserve"> </w:t>
      </w:r>
      <w:r w:rsidRPr="000C3466">
        <w:t>[</w:t>
      </w:r>
      <w:r w:rsidRPr="000C3466">
        <w:rPr>
          <w:rStyle w:val="Style13ptBold"/>
          <w:b w:val="0"/>
        </w:rPr>
        <w:t>LSE IDEAS is LSE’s foreign policy think tank [London School of Economics and Political Science]. They connect academic knowledge of diplomacy and strategy with the people who use it.] April 29</w:t>
      </w:r>
      <w:r w:rsidRPr="000C3466">
        <w:rPr>
          <w:rStyle w:val="Style13ptBold"/>
          <w:b w:val="0"/>
          <w:vertAlign w:val="superscript"/>
        </w:rPr>
        <w:t>th</w:t>
      </w:r>
      <w:r w:rsidRPr="000C3466">
        <w:rPr>
          <w:rStyle w:val="Style13ptBold"/>
          <w:b w:val="0"/>
        </w:rPr>
        <w:t xml:space="preserve">, 2021, “Coordination Failure: Risks of US-China competition in space,” </w:t>
      </w:r>
      <w:hyperlink r:id="rId32" w:history="1">
        <w:r w:rsidRPr="000C3466">
          <w:rPr>
            <w:rStyle w:val="Hyperlink"/>
            <w:bCs/>
          </w:rPr>
          <w:t>https://lseideas.medium.com/coordination-failure-risks-of-us-china-competition-in-space-7112ca4f4da1</w:t>
        </w:r>
      </w:hyperlink>
      <w:r w:rsidRPr="000C3466">
        <w:rPr>
          <w:rStyle w:val="Style13ptBold"/>
          <w:b w:val="0"/>
        </w:rPr>
        <w:t>, VM</w:t>
      </w:r>
      <w:r w:rsidRPr="00C3587D">
        <w:rPr>
          <w:rStyle w:val="Style13ptBold"/>
        </w:rPr>
        <w:t xml:space="preserve">                                                  </w:t>
      </w:r>
      <w:r w:rsidRPr="005B161A">
        <w:rPr>
          <w:rStyle w:val="StyleUnderline"/>
          <w:bCs/>
        </w:rPr>
        <w:t>Geographically Concentrated Sites of Interes</w:t>
      </w:r>
      <w:r w:rsidRPr="0087709F">
        <w:rPr>
          <w:rStyle w:val="StyleUnderline"/>
          <w:bCs/>
        </w:rPr>
        <w:t>t</w:t>
      </w:r>
      <w:r>
        <w:t xml:space="preserve"> </w:t>
      </w:r>
      <w:r w:rsidRPr="0087709F">
        <w:rPr>
          <w:sz w:val="16"/>
          <w:szCs w:val="16"/>
        </w:rPr>
        <w:t>Given the vast expanse of space beyond Earth orbit, it may seem odd to raise the US and China “stepping on each other’s toes” as a potential concern. However, shoul</w:t>
      </w:r>
      <w:r>
        <w:t xml:space="preserve">d </w:t>
      </w:r>
      <w:r w:rsidRPr="0087709F">
        <w:rPr>
          <w:highlight w:val="green"/>
          <w:u w:val="single"/>
        </w:rPr>
        <w:t>sites of</w:t>
      </w:r>
      <w:r w:rsidRPr="0087709F">
        <w:rPr>
          <w:u w:val="single"/>
        </w:rPr>
        <w:t xml:space="preserve"> scientific, </w:t>
      </w:r>
      <w:r w:rsidRPr="0087709F">
        <w:rPr>
          <w:highlight w:val="green"/>
          <w:u w:val="single"/>
        </w:rPr>
        <w:t>commercial</w:t>
      </w:r>
      <w:r w:rsidRPr="0087709F">
        <w:rPr>
          <w:u w:val="single"/>
        </w:rPr>
        <w:t xml:space="preserve"> and exploration </w:t>
      </w:r>
      <w:r w:rsidRPr="0087709F">
        <w:rPr>
          <w:highlight w:val="green"/>
          <w:u w:val="single"/>
        </w:rPr>
        <w:t>interest</w:t>
      </w:r>
      <w:r w:rsidRPr="0087709F">
        <w:rPr>
          <w:u w:val="single"/>
        </w:rPr>
        <w:t xml:space="preserve"> be geographically concentrated, </w:t>
      </w:r>
      <w:r w:rsidRPr="0087709F">
        <w:rPr>
          <w:highlight w:val="green"/>
          <w:u w:val="single"/>
        </w:rPr>
        <w:t xml:space="preserve">the risks of a national incident </w:t>
      </w:r>
      <w:r w:rsidRPr="0087709F">
        <w:rPr>
          <w:b/>
          <w:bCs/>
          <w:highlight w:val="green"/>
          <w:u w:val="single"/>
        </w:rPr>
        <w:t>stemming from miscalculation</w:t>
      </w:r>
      <w:r w:rsidRPr="0087709F">
        <w:rPr>
          <w:u w:val="single"/>
        </w:rPr>
        <w:t xml:space="preserve"> or obstinacy </w:t>
      </w:r>
      <w:r w:rsidRPr="0087709F">
        <w:rPr>
          <w:highlight w:val="green"/>
          <w:u w:val="single"/>
        </w:rPr>
        <w:t>by</w:t>
      </w:r>
      <w:r w:rsidRPr="0087709F">
        <w:rPr>
          <w:u w:val="single"/>
        </w:rPr>
        <w:t xml:space="preserve"> either </w:t>
      </w:r>
      <w:r w:rsidRPr="0087709F">
        <w:rPr>
          <w:highlight w:val="green"/>
          <w:u w:val="single"/>
        </w:rPr>
        <w:t xml:space="preserve">the US, China, or both, are </w:t>
      </w:r>
      <w:r w:rsidRPr="0087709F">
        <w:rPr>
          <w:b/>
          <w:bCs/>
          <w:highlight w:val="green"/>
          <w:u w:val="single"/>
        </w:rPr>
        <w:t>not to be dismissed</w:t>
      </w:r>
      <w:r w:rsidRPr="0087709F">
        <w:rPr>
          <w:highlight w:val="green"/>
          <w:u w:val="single"/>
        </w:rPr>
        <w:t>. This will</w:t>
      </w:r>
      <w:r w:rsidRPr="0087709F">
        <w:rPr>
          <w:u w:val="single"/>
        </w:rPr>
        <w:t xml:space="preserve"> likely </w:t>
      </w:r>
      <w:r w:rsidRPr="0087709F">
        <w:rPr>
          <w:highlight w:val="green"/>
          <w:u w:val="single"/>
        </w:rPr>
        <w:t>be</w:t>
      </w:r>
      <w:r>
        <w:t xml:space="preserve"> less due to direct competition over resources or scientific data, but </w:t>
      </w:r>
      <w:r w:rsidRPr="0087709F">
        <w:rPr>
          <w:highlight w:val="green"/>
          <w:u w:val="single"/>
        </w:rPr>
        <w:t>because</w:t>
      </w:r>
      <w:r w:rsidRPr="0087709F">
        <w:rPr>
          <w:u w:val="single"/>
        </w:rPr>
        <w:t xml:space="preserve"> of the fact that </w:t>
      </w:r>
      <w:r w:rsidRPr="0087709F">
        <w:rPr>
          <w:b/>
          <w:bCs/>
          <w:highlight w:val="green"/>
          <w:u w:val="single"/>
        </w:rPr>
        <w:t>harsh space environments</w:t>
      </w:r>
      <w:r w:rsidRPr="0087709F">
        <w:rPr>
          <w:highlight w:val="green"/>
          <w:u w:val="single"/>
        </w:rPr>
        <w:t xml:space="preserve"> </w:t>
      </w:r>
      <w:r w:rsidRPr="0087709F">
        <w:rPr>
          <w:rStyle w:val="Emphasis"/>
          <w:highlight w:val="green"/>
        </w:rPr>
        <w:t>increase the risk of harmful interference</w:t>
      </w:r>
      <w:r w:rsidRPr="0087709F">
        <w:rPr>
          <w:highlight w:val="green"/>
          <w:u w:val="single"/>
        </w:rPr>
        <w:t xml:space="preserve"> from other parties</w:t>
      </w:r>
      <w:r w:rsidRPr="0087709F">
        <w:rPr>
          <w:u w:val="single"/>
        </w:rPr>
        <w:t>.</w:t>
      </w:r>
      <w:r>
        <w:t xml:space="preserve"> </w:t>
      </w:r>
      <w:r w:rsidRPr="0087709F">
        <w:rPr>
          <w:sz w:val="16"/>
          <w:szCs w:val="16"/>
        </w:rPr>
        <w:t>At present, no comprehensive, agreed framework of norms exists to coordinate the activities of state and commercial actors beyond Earth orbit. Whilst international treaties exist that provide general provisions, most infamously the preclusion of the appropriation of celestial bodies by the Outer Space Treaty, a need exists for more detailed mechanisms of coordination of various interests seeking to expand their operations beyond the Earth’s well-populated orbital spheres</w:t>
      </w:r>
      <w:r>
        <w:t xml:space="preserve">. </w:t>
      </w:r>
      <w:r w:rsidRPr="0087709F">
        <w:rPr>
          <w:highlight w:val="green"/>
          <w:u w:val="single"/>
        </w:rPr>
        <w:t>The US has initiated the Artemis Accords</w:t>
      </w:r>
      <w:r>
        <w:t xml:space="preserve">, </w:t>
      </w:r>
      <w:r w:rsidRPr="0087709F">
        <w:rPr>
          <w:sz w:val="16"/>
          <w:szCs w:val="16"/>
        </w:rPr>
        <w:t>which have been signed by 9 nations to date, and establish provisions such as the creation of safety zones to de-risk simultaneous operations. However, being bilateral and US led, these have been</w:t>
      </w:r>
      <w:r>
        <w:t xml:space="preserve"> </w:t>
      </w:r>
      <w:r w:rsidRPr="0087709F">
        <w:rPr>
          <w:highlight w:val="green"/>
          <w:u w:val="single"/>
        </w:rPr>
        <w:t xml:space="preserve">met by </w:t>
      </w:r>
      <w:r w:rsidRPr="0087709F">
        <w:rPr>
          <w:b/>
          <w:bCs/>
          <w:highlight w:val="green"/>
          <w:u w:val="single"/>
        </w:rPr>
        <w:t>effective silence</w:t>
      </w:r>
      <w:r w:rsidRPr="0087709F">
        <w:rPr>
          <w:highlight w:val="green"/>
          <w:u w:val="single"/>
        </w:rPr>
        <w:t xml:space="preserve"> from China</w:t>
      </w:r>
      <w:r w:rsidRPr="0087709F">
        <w:rPr>
          <w:u w:val="single"/>
        </w:rPr>
        <w:t xml:space="preserve"> (</w:t>
      </w:r>
      <w:r w:rsidRPr="0087709F">
        <w:rPr>
          <w:highlight w:val="green"/>
          <w:u w:val="single"/>
        </w:rPr>
        <w:t xml:space="preserve">and </w:t>
      </w:r>
      <w:r w:rsidRPr="0087709F">
        <w:rPr>
          <w:b/>
          <w:bCs/>
          <w:highlight w:val="green"/>
          <w:u w:val="single"/>
        </w:rPr>
        <w:t>outright condemnation</w:t>
      </w:r>
      <w:r w:rsidRPr="0087709F">
        <w:rPr>
          <w:highlight w:val="green"/>
          <w:u w:val="single"/>
        </w:rPr>
        <w:t xml:space="preserve"> by Russia)</w:t>
      </w:r>
      <w:r w:rsidRPr="0087709F">
        <w:rPr>
          <w:u w:val="single"/>
        </w:rPr>
        <w:t xml:space="preserve">. This fact </w:t>
      </w:r>
      <w:r w:rsidRPr="0087709F">
        <w:rPr>
          <w:highlight w:val="green"/>
          <w:u w:val="single"/>
        </w:rPr>
        <w:t xml:space="preserve">elevates the risk of </w:t>
      </w:r>
      <w:r w:rsidRPr="0087709F">
        <w:rPr>
          <w:rStyle w:val="Emphasis"/>
          <w:highlight w:val="green"/>
        </w:rPr>
        <w:t>harmful miscalculations</w:t>
      </w:r>
      <w:r w:rsidRPr="0087709F">
        <w:rPr>
          <w:u w:val="single"/>
        </w:rPr>
        <w:t xml:space="preserve"> by respective actors.</w:t>
      </w:r>
      <w:r>
        <w:t xml:space="preserve"> </w:t>
      </w:r>
      <w:r w:rsidRPr="0087709F">
        <w:rPr>
          <w:sz w:val="16"/>
          <w:szCs w:val="16"/>
        </w:rPr>
        <w:t>Both nations’ lunar exploration programmes are exemplary of these issues and present the most</w:t>
      </w:r>
      <w:r>
        <w:t xml:space="preserve"> </w:t>
      </w:r>
      <w:r w:rsidRPr="0087709F">
        <w:rPr>
          <w:highlight w:val="green"/>
          <w:u w:val="single"/>
        </w:rPr>
        <w:t>urgent imminent risks</w:t>
      </w:r>
      <w:r>
        <w:t xml:space="preserve">. </w:t>
      </w:r>
      <w:r w:rsidRPr="0087709F">
        <w:rPr>
          <w:sz w:val="16"/>
          <w:szCs w:val="16"/>
        </w:rPr>
        <w:t>Both Artemis Basecamp and the ILRS will be situated on the Lunar South Pole. Most likely, any crewed CNSA mission hoping to establish a sustainable presence on the moon will also situate itself at the South Pole. Reflecting this, the majority of the US and China’s robotic surface missions, under the Commercial Lunar Payload Services (CLPS) and Chang’e programme respectively, are bound for the region. This trend is primarily driven by the fact that the South Pole presents an optimal environment for the establishment of semi-permanent and permanent crewed bases on the moon, and, in the longer term, for the enablement of future missions beyond the Earth-Moon system. Reasons for this include the high-duration exposure to sunlight of certain terrain within the region, alongside an apparently elevated concentration of useful and accessible resources, most immediately water.[13]</w:t>
      </w:r>
      <w:r>
        <w:t xml:space="preserve"> </w:t>
      </w:r>
      <w:r w:rsidRPr="0087709F">
        <w:rPr>
          <w:highlight w:val="green"/>
          <w:u w:val="single"/>
        </w:rPr>
        <w:t xml:space="preserve">A lack of coordination in such a concentrated geography could </w:t>
      </w:r>
      <w:r w:rsidRPr="0087709F">
        <w:rPr>
          <w:rStyle w:val="Emphasis"/>
          <w:highlight w:val="green"/>
        </w:rPr>
        <w:t>pose considerable risk</w:t>
      </w:r>
      <w:r w:rsidRPr="0087709F">
        <w:rPr>
          <w:u w:val="single"/>
        </w:rPr>
        <w:t>, primarily because of the harsh and unforgiving environment of space</w:t>
      </w:r>
      <w:r>
        <w:t>.</w:t>
      </w:r>
    </w:p>
    <w:p w14:paraId="42983FFA" w14:textId="77777777" w:rsidR="008035AD" w:rsidRPr="0087709F" w:rsidRDefault="008035AD" w:rsidP="008035AD">
      <w:pPr>
        <w:rPr>
          <w:b/>
          <w:u w:val="single"/>
        </w:rPr>
      </w:pPr>
    </w:p>
    <w:p w14:paraId="65DB445E" w14:textId="63ABA897" w:rsidR="008035AD" w:rsidRDefault="00AC2C6C" w:rsidP="008035AD">
      <w:pPr>
        <w:pStyle w:val="Heading4"/>
      </w:pPr>
      <w:r>
        <w:t>3</w:t>
      </w:r>
      <w:r w:rsidR="008035AD">
        <w:t xml:space="preserve"> -- F</w:t>
      </w:r>
      <w:r w:rsidR="008035AD">
        <w:rPr>
          <w:u w:val="single"/>
        </w:rPr>
        <w:t>lashpoints</w:t>
      </w:r>
      <w:r w:rsidR="008035AD">
        <w:t xml:space="preserve"> – water, eternal light peaks, iron, and cold traps.</w:t>
      </w:r>
    </w:p>
    <w:p w14:paraId="27DAAF3A" w14:textId="77777777" w:rsidR="008035AD" w:rsidRPr="005D3958" w:rsidRDefault="008035AD" w:rsidP="008035AD">
      <w:r w:rsidRPr="005D3958">
        <w:rPr>
          <w:b/>
          <w:bCs/>
          <w:szCs w:val="26"/>
        </w:rPr>
        <w:t>Dorminey 20</w:t>
      </w:r>
      <w:r>
        <w:t xml:space="preserve"> [</w:t>
      </w:r>
      <w:r w:rsidRPr="00C1455D">
        <w:t xml:space="preserve">Bruce Dorminey, 11-26-2020, "Moon Rush Could Spark Conflict, Claims Study," Forbes, </w:t>
      </w:r>
      <w:hyperlink r:id="rId33" w:history="1">
        <w:r w:rsidRPr="007F0CF1">
          <w:rPr>
            <w:rStyle w:val="Hyperlink"/>
          </w:rPr>
          <w:t>https://www.forbes.com/sites/brucedorminey/2020/11/26/moon-rush-could-spark-conflict-claims-study/</w:t>
        </w:r>
      </w:hyperlink>
      <w:r>
        <w:t>] [pT]</w:t>
      </w:r>
    </w:p>
    <w:p w14:paraId="0B811F30" w14:textId="77777777" w:rsidR="008035AD" w:rsidRDefault="008035AD" w:rsidP="008035AD">
      <w:pPr>
        <w:rPr>
          <w:sz w:val="16"/>
        </w:rPr>
      </w:pPr>
      <w:r w:rsidRPr="00B8134C">
        <w:rPr>
          <w:rStyle w:val="Emphasis"/>
          <w:highlight w:val="green"/>
        </w:rPr>
        <w:t>The</w:t>
      </w:r>
      <w:r w:rsidRPr="00B8134C">
        <w:rPr>
          <w:rStyle w:val="StyleUnderline"/>
          <w:highlight w:val="green"/>
        </w:rPr>
        <w:t xml:space="preserve"> coming</w:t>
      </w:r>
      <w:r w:rsidRPr="002733B2">
        <w:rPr>
          <w:rStyle w:val="StyleUnderline"/>
        </w:rPr>
        <w:t xml:space="preserve"> near-term </w:t>
      </w:r>
      <w:r w:rsidRPr="00B8134C">
        <w:rPr>
          <w:rStyle w:val="Emphasis"/>
          <w:highlight w:val="green"/>
        </w:rPr>
        <w:t>Moon rush</w:t>
      </w:r>
      <w:r w:rsidRPr="00B8134C">
        <w:rPr>
          <w:rStyle w:val="Emphasis"/>
        </w:rPr>
        <w:t xml:space="preserve"> may end up </w:t>
      </w:r>
      <w:r w:rsidRPr="00B8134C">
        <w:rPr>
          <w:rStyle w:val="Emphasis"/>
          <w:highlight w:val="green"/>
        </w:rPr>
        <w:t>creating new</w:t>
      </w:r>
      <w:r w:rsidRPr="00B8134C">
        <w:rPr>
          <w:rStyle w:val="StyleUnderline"/>
          <w:highlight w:val="green"/>
        </w:rPr>
        <w:t xml:space="preserve"> political</w:t>
      </w:r>
      <w:r w:rsidRPr="002733B2">
        <w:rPr>
          <w:rStyle w:val="StyleUnderline"/>
        </w:rPr>
        <w:t xml:space="preserve"> and </w:t>
      </w:r>
      <w:r w:rsidRPr="00B8134C">
        <w:rPr>
          <w:rStyle w:val="StyleUnderline"/>
        </w:rPr>
        <w:t xml:space="preserve">economic </w:t>
      </w:r>
      <w:r w:rsidRPr="00B8134C">
        <w:rPr>
          <w:rStyle w:val="Emphasis"/>
        </w:rPr>
        <w:t>tensions</w:t>
      </w:r>
      <w:r w:rsidRPr="00B8134C">
        <w:rPr>
          <w:rStyle w:val="StyleUnderline"/>
        </w:rPr>
        <w:t xml:space="preserve">, or even </w:t>
      </w:r>
      <w:r w:rsidRPr="00B8134C">
        <w:rPr>
          <w:rStyle w:val="Emphasis"/>
          <w:highlight w:val="green"/>
        </w:rPr>
        <w:t>conflicts</w:t>
      </w:r>
      <w:r w:rsidRPr="0099287F">
        <w:rPr>
          <w:sz w:val="16"/>
        </w:rPr>
        <w:t xml:space="preserve">, as both commercial and national space agency players compete for a limited number of easily accessible lunar resources. Or so says a new study by an international team of researchers led by the Harvard Smithsonian Center for Astrophysics. In their paper just published in The Philosophical Transactions of the Royal Society A., the authors argue that </w:t>
      </w:r>
      <w:r w:rsidRPr="00B8134C">
        <w:rPr>
          <w:rStyle w:val="Emphasis"/>
        </w:rPr>
        <w:t>many</w:t>
      </w:r>
      <w:r w:rsidRPr="002733B2">
        <w:rPr>
          <w:rStyle w:val="StyleUnderline"/>
        </w:rPr>
        <w:t xml:space="preserve"> of the useful and </w:t>
      </w:r>
      <w:r w:rsidRPr="00B8134C">
        <w:rPr>
          <w:rStyle w:val="Emphasis"/>
        </w:rPr>
        <w:t xml:space="preserve">valuable resources on the Moon are </w:t>
      </w:r>
      <w:r w:rsidRPr="008A140A">
        <w:rPr>
          <w:rStyle w:val="Emphasis"/>
          <w:highlight w:val="green"/>
        </w:rPr>
        <w:t>concentrated into</w:t>
      </w:r>
      <w:r w:rsidRPr="002733B2">
        <w:rPr>
          <w:rStyle w:val="StyleUnderline"/>
        </w:rPr>
        <w:t xml:space="preserve"> a modest number </w:t>
      </w:r>
      <w:r w:rsidRPr="0099287F">
        <w:rPr>
          <w:sz w:val="16"/>
        </w:rPr>
        <w:t xml:space="preserve">(tens) </w:t>
      </w:r>
      <w:r w:rsidRPr="002733B2">
        <w:rPr>
          <w:rStyle w:val="StyleUnderline"/>
        </w:rPr>
        <w:t xml:space="preserve">of </w:t>
      </w:r>
      <w:r w:rsidRPr="008A140A">
        <w:rPr>
          <w:rStyle w:val="StyleUnderline"/>
          <w:highlight w:val="green"/>
        </w:rPr>
        <w:t xml:space="preserve">quite </w:t>
      </w:r>
      <w:r w:rsidRPr="008A140A">
        <w:rPr>
          <w:rStyle w:val="Emphasis"/>
          <w:highlight w:val="green"/>
        </w:rPr>
        <w:t>small regions</w:t>
      </w:r>
      <w:r w:rsidRPr="0099287F">
        <w:rPr>
          <w:sz w:val="16"/>
        </w:rPr>
        <w:t xml:space="preserve"> (in the order of a few kilometers). “</w:t>
      </w:r>
      <w:r w:rsidRPr="008A140A">
        <w:rPr>
          <w:rStyle w:val="Emphasis"/>
          <w:highlight w:val="green"/>
        </w:rPr>
        <w:t>Once a resource is</w:t>
      </w:r>
      <w:r w:rsidRPr="002733B2">
        <w:rPr>
          <w:rStyle w:val="StyleUnderline"/>
        </w:rPr>
        <w:t xml:space="preserve"> sufficiently valuable and </w:t>
      </w:r>
      <w:r w:rsidRPr="008A140A">
        <w:rPr>
          <w:rStyle w:val="Emphasis"/>
          <w:highlight w:val="green"/>
        </w:rPr>
        <w:t>scarce</w:t>
      </w:r>
      <w:r w:rsidRPr="0099287F">
        <w:rPr>
          <w:sz w:val="16"/>
        </w:rPr>
        <w:t xml:space="preserve">, </w:t>
      </w:r>
      <w:r w:rsidRPr="008A140A">
        <w:rPr>
          <w:rStyle w:val="Emphasis"/>
          <w:highlight w:val="green"/>
        </w:rPr>
        <w:t>disputes are inevitable</w:t>
      </w:r>
      <w:r w:rsidRPr="0099287F">
        <w:rPr>
          <w:sz w:val="16"/>
        </w:rPr>
        <w:t>.” Martin Elvis, a senior astrophysicist at the Harvard Smithsonian Center for Astrophysics and the paper’s lead author, told me. “</w:t>
      </w:r>
      <w:r w:rsidRPr="002733B2">
        <w:rPr>
          <w:rStyle w:val="StyleUnderline"/>
        </w:rPr>
        <w:t xml:space="preserve">Whether </w:t>
      </w:r>
      <w:r w:rsidRPr="00B8134C">
        <w:rPr>
          <w:rStyle w:val="Emphasis"/>
        </w:rPr>
        <w:t>they become conflicts</w:t>
      </w:r>
      <w:r w:rsidRPr="0099287F">
        <w:rPr>
          <w:sz w:val="16"/>
        </w:rPr>
        <w:t xml:space="preserve"> in the sense of being violent is </w:t>
      </w:r>
      <w:r w:rsidRPr="002733B2">
        <w:rPr>
          <w:rStyle w:val="StyleUnderline"/>
        </w:rPr>
        <w:t>up to how we choose to govern the Moon</w:t>
      </w:r>
      <w:r w:rsidRPr="0099287F">
        <w:rPr>
          <w:sz w:val="16"/>
        </w:rPr>
        <w:t xml:space="preserve">.” The authors note that </w:t>
      </w:r>
      <w:r w:rsidRPr="006F2EFD">
        <w:rPr>
          <w:rStyle w:val="StyleUnderline"/>
        </w:rPr>
        <w:t xml:space="preserve">conflicts over access to </w:t>
      </w:r>
      <w:r w:rsidRPr="008A140A">
        <w:rPr>
          <w:rStyle w:val="Emphasis"/>
          <w:highlight w:val="green"/>
        </w:rPr>
        <w:t>five</w:t>
      </w:r>
      <w:r w:rsidRPr="006F2EFD">
        <w:rPr>
          <w:rStyle w:val="StyleUnderline"/>
        </w:rPr>
        <w:t xml:space="preserve"> prime lunar resources are </w:t>
      </w:r>
      <w:r w:rsidRPr="008A140A">
        <w:rPr>
          <w:rStyle w:val="StyleUnderline"/>
          <w:highlight w:val="green"/>
        </w:rPr>
        <w:t xml:space="preserve">potential </w:t>
      </w:r>
      <w:r w:rsidRPr="008A140A">
        <w:rPr>
          <w:rStyle w:val="Emphasis"/>
          <w:highlight w:val="green"/>
        </w:rPr>
        <w:t>flashpoints</w:t>
      </w:r>
      <w:r w:rsidRPr="0099287F">
        <w:rPr>
          <w:sz w:val="16"/>
        </w:rPr>
        <w:t xml:space="preserve">: —- </w:t>
      </w:r>
      <w:r w:rsidRPr="008A140A">
        <w:rPr>
          <w:rStyle w:val="Emphasis"/>
          <w:highlight w:val="green"/>
        </w:rPr>
        <w:t>Water</w:t>
      </w:r>
      <w:r w:rsidRPr="0099287F">
        <w:rPr>
          <w:sz w:val="16"/>
        </w:rPr>
        <w:t xml:space="preserve">. Both for life support. And to split into its constituent components of </w:t>
      </w:r>
      <w:r w:rsidRPr="008A140A">
        <w:rPr>
          <w:rStyle w:val="StyleUnderline"/>
          <w:highlight w:val="green"/>
        </w:rPr>
        <w:t>hydrogen and oxygen</w:t>
      </w:r>
      <w:r w:rsidRPr="0099287F">
        <w:rPr>
          <w:sz w:val="16"/>
        </w:rPr>
        <w:t xml:space="preserve"> which can then be liquefied </w:t>
      </w:r>
      <w:r w:rsidRPr="006F2EFD">
        <w:rPr>
          <w:rStyle w:val="StyleUnderline"/>
        </w:rPr>
        <w:t xml:space="preserve">and </w:t>
      </w:r>
      <w:r w:rsidRPr="008A140A">
        <w:rPr>
          <w:rStyle w:val="Emphasis"/>
          <w:highlight w:val="green"/>
        </w:rPr>
        <w:t>used as rocket fuel</w:t>
      </w:r>
      <w:r w:rsidRPr="0099287F">
        <w:rPr>
          <w:sz w:val="16"/>
        </w:rPr>
        <w:t xml:space="preserve">. —- </w:t>
      </w:r>
      <w:r w:rsidRPr="008A140A">
        <w:rPr>
          <w:rStyle w:val="Emphasis"/>
          <w:highlight w:val="green"/>
        </w:rPr>
        <w:t>Peaks of Eternal Light</w:t>
      </w:r>
      <w:r w:rsidRPr="0099287F">
        <w:rPr>
          <w:sz w:val="16"/>
        </w:rPr>
        <w:t xml:space="preserve">. These Peaks are valuable for both the </w:t>
      </w:r>
      <w:r w:rsidRPr="008A140A">
        <w:rPr>
          <w:rStyle w:val="StyleUnderline"/>
          <w:highlight w:val="green"/>
        </w:rPr>
        <w:t>collection of</w:t>
      </w:r>
      <w:r w:rsidRPr="006F2EFD">
        <w:rPr>
          <w:rStyle w:val="StyleUnderline"/>
        </w:rPr>
        <w:t xml:space="preserve"> almost </w:t>
      </w:r>
      <w:r w:rsidRPr="008A140A">
        <w:rPr>
          <w:rStyle w:val="StyleUnderline"/>
          <w:highlight w:val="green"/>
        </w:rPr>
        <w:t>continuous solar power</w:t>
      </w:r>
      <w:r w:rsidRPr="0099287F">
        <w:rPr>
          <w:sz w:val="16"/>
        </w:rPr>
        <w:t xml:space="preserve">, say the authors. And as locations where the approximately 300-degrees-Celsius day-to-night temperature swings of the typical equatorial lunar surface location are mostly avoided, they note. —- </w:t>
      </w:r>
      <w:r w:rsidRPr="008A140A">
        <w:rPr>
          <w:rStyle w:val="Emphasis"/>
          <w:highlight w:val="green"/>
        </w:rPr>
        <w:t>Iron</w:t>
      </w:r>
      <w:r w:rsidRPr="0099287F">
        <w:rPr>
          <w:sz w:val="16"/>
        </w:rPr>
        <w:t xml:space="preserve">. Lunar Iron-rich regions </w:t>
      </w:r>
      <w:r w:rsidRPr="006F2EFD">
        <w:rPr>
          <w:rStyle w:val="StyleUnderline"/>
        </w:rPr>
        <w:t xml:space="preserve">derived </w:t>
      </w:r>
      <w:r w:rsidRPr="008A140A">
        <w:rPr>
          <w:rStyle w:val="StyleUnderline"/>
          <w:highlight w:val="green"/>
        </w:rPr>
        <w:t>from asteroid impacts</w:t>
      </w:r>
      <w:r w:rsidRPr="006F2EFD">
        <w:rPr>
          <w:rStyle w:val="StyleUnderline"/>
        </w:rPr>
        <w:t xml:space="preserve"> </w:t>
      </w:r>
      <w:r w:rsidRPr="0099287F">
        <w:rPr>
          <w:sz w:val="16"/>
        </w:rPr>
        <w:t xml:space="preserve">are some 30–300km across and limited to 20 or so sites, write the authors. However, </w:t>
      </w:r>
      <w:r w:rsidRPr="006F2EFD">
        <w:rPr>
          <w:rStyle w:val="StyleUnderline"/>
        </w:rPr>
        <w:t>asteroid iron also has the advantage that it may also be rich in precious metals</w:t>
      </w:r>
      <w:r w:rsidRPr="0099287F">
        <w:rPr>
          <w:sz w:val="16"/>
        </w:rPr>
        <w:t xml:space="preserve">, including platinum and palladium, they note. And Iron becomes important when building heavy industrial equipment. —- </w:t>
      </w:r>
      <w:r w:rsidRPr="008A140A">
        <w:rPr>
          <w:rStyle w:val="Emphasis"/>
          <w:highlight w:val="green"/>
        </w:rPr>
        <w:t>Cold Traps</w:t>
      </w:r>
      <w:r w:rsidRPr="0099287F">
        <w:rPr>
          <w:sz w:val="16"/>
        </w:rPr>
        <w:t xml:space="preserve">. So-called Cold Traps in the </w:t>
      </w:r>
      <w:r w:rsidRPr="008A140A">
        <w:rPr>
          <w:rStyle w:val="StyleUnderline"/>
          <w:highlight w:val="green"/>
        </w:rPr>
        <w:t xml:space="preserve">permanently </w:t>
      </w:r>
      <w:r w:rsidRPr="008A140A">
        <w:rPr>
          <w:rStyle w:val="Emphasis"/>
          <w:highlight w:val="green"/>
        </w:rPr>
        <w:t>dark craters at the poles</w:t>
      </w:r>
      <w:r w:rsidRPr="006F2EFD">
        <w:rPr>
          <w:rStyle w:val="StyleUnderline"/>
        </w:rPr>
        <w:t xml:space="preserve"> are thought to </w:t>
      </w:r>
      <w:r w:rsidRPr="008A140A">
        <w:rPr>
          <w:rStyle w:val="Emphasis"/>
          <w:highlight w:val="green"/>
        </w:rPr>
        <w:t>contain</w:t>
      </w:r>
      <w:r w:rsidRPr="008A140A">
        <w:rPr>
          <w:rStyle w:val="StyleUnderline"/>
          <w:highlight w:val="green"/>
        </w:rPr>
        <w:t xml:space="preserve"> volatile </w:t>
      </w:r>
      <w:r w:rsidRPr="008A140A">
        <w:rPr>
          <w:rStyle w:val="Emphasis"/>
          <w:highlight w:val="green"/>
        </w:rPr>
        <w:t>materials</w:t>
      </w:r>
      <w:r w:rsidRPr="00B8134C">
        <w:rPr>
          <w:rStyle w:val="Emphasis"/>
        </w:rPr>
        <w:t xml:space="preserve"> from the early solar system</w:t>
      </w:r>
      <w:r w:rsidRPr="0099287F">
        <w:rPr>
          <w:sz w:val="16"/>
        </w:rPr>
        <w:t xml:space="preserve">, including water, write the authors. The </w:t>
      </w:r>
      <w:r w:rsidRPr="006F2EFD">
        <w:rPr>
          <w:rStyle w:val="StyleUnderline"/>
        </w:rPr>
        <w:t>floors of such craters have been in almost total darkness for up to 3.5 billion years</w:t>
      </w:r>
      <w:r w:rsidRPr="0099287F">
        <w:rPr>
          <w:sz w:val="16"/>
        </w:rPr>
        <w:t xml:space="preserve">, they note, illuminated only by starlight and reflections off the nearby rims. Extremely cold (below </w:t>
      </w:r>
      <w:r w:rsidRPr="008A140A">
        <w:rPr>
          <w:rStyle w:val="Emphasis"/>
          <w:highlight w:val="green"/>
        </w:rPr>
        <w:t>−180 Celsius</w:t>
      </w:r>
      <w:r w:rsidRPr="0099287F">
        <w:rPr>
          <w:sz w:val="16"/>
        </w:rPr>
        <w:t xml:space="preserve">), they may be uniquely well-suited sites for far-infrared telescopes, or as a spot to build ultra-cold atom facilities on a far larger scale than on Earth or in laboratories in free space, the authors write. —- And </w:t>
      </w:r>
      <w:r w:rsidRPr="008A140A">
        <w:rPr>
          <w:rStyle w:val="Emphasis"/>
          <w:highlight w:val="green"/>
        </w:rPr>
        <w:t>Helium-3</w:t>
      </w:r>
      <w:r w:rsidRPr="0099287F">
        <w:rPr>
          <w:sz w:val="16"/>
        </w:rPr>
        <w:t xml:space="preserve">. Such lunar sources of Helium-3 will be </w:t>
      </w:r>
      <w:r w:rsidRPr="006F2EFD">
        <w:rPr>
          <w:rStyle w:val="StyleUnderline"/>
        </w:rPr>
        <w:t xml:space="preserve">needed </w:t>
      </w:r>
      <w:r w:rsidRPr="00B8134C">
        <w:rPr>
          <w:rStyle w:val="Emphasis"/>
        </w:rPr>
        <w:t xml:space="preserve">to </w:t>
      </w:r>
      <w:r w:rsidRPr="008A140A">
        <w:rPr>
          <w:rStyle w:val="Emphasis"/>
          <w:highlight w:val="green"/>
        </w:rPr>
        <w:t>power</w:t>
      </w:r>
      <w:r w:rsidRPr="00B8134C">
        <w:rPr>
          <w:rStyle w:val="Emphasis"/>
        </w:rPr>
        <w:t xml:space="preserve"> fusion</w:t>
      </w:r>
      <w:r w:rsidRPr="006F2EFD">
        <w:rPr>
          <w:rStyle w:val="StyleUnderline"/>
        </w:rPr>
        <w:t xml:space="preserve"> </w:t>
      </w:r>
      <w:r w:rsidRPr="008A140A">
        <w:rPr>
          <w:rStyle w:val="StyleUnderline"/>
          <w:highlight w:val="green"/>
        </w:rPr>
        <w:t xml:space="preserve">nuclear </w:t>
      </w:r>
      <w:r w:rsidRPr="008A140A">
        <w:rPr>
          <w:rStyle w:val="Emphasis"/>
          <w:highlight w:val="green"/>
        </w:rPr>
        <w:t>reactors</w:t>
      </w:r>
      <w:r w:rsidRPr="0099287F">
        <w:rPr>
          <w:sz w:val="16"/>
        </w:rPr>
        <w:t xml:space="preserve"> back here on Earth. But such fusion reactors remain a technology whose fruition is still decades in the future. Lunar cold traps located at the South Pole of the moon, are critical to all moon-based operations ... [+] DAVID PAIGE, REPRODUCED WITH PERMISSION. Who might be at loggerheads within the next few years about lunar resources? We are </w:t>
      </w:r>
      <w:r w:rsidRPr="008A140A">
        <w:rPr>
          <w:rStyle w:val="Emphasis"/>
          <w:highlight w:val="green"/>
        </w:rPr>
        <w:t>already seeing</w:t>
      </w:r>
      <w:r w:rsidRPr="008A140A">
        <w:rPr>
          <w:rStyle w:val="StyleUnderline"/>
          <w:highlight w:val="green"/>
        </w:rPr>
        <w:t xml:space="preserve"> increasing </w:t>
      </w:r>
      <w:r w:rsidRPr="008A140A">
        <w:rPr>
          <w:rStyle w:val="Emphasis"/>
          <w:highlight w:val="green"/>
        </w:rPr>
        <w:t>Chinese and Russian</w:t>
      </w:r>
      <w:r w:rsidRPr="00B8134C">
        <w:rPr>
          <w:rStyle w:val="Emphasis"/>
        </w:rPr>
        <w:t xml:space="preserve"> state-led </w:t>
      </w:r>
      <w:r w:rsidRPr="008A140A">
        <w:rPr>
          <w:rStyle w:val="Emphasis"/>
          <w:highlight w:val="green"/>
        </w:rPr>
        <w:t>activity</w:t>
      </w:r>
      <w:r w:rsidRPr="0099287F">
        <w:rPr>
          <w:sz w:val="16"/>
        </w:rPr>
        <w:t xml:space="preserve">, albeit </w:t>
      </w:r>
      <w:r w:rsidRPr="008A140A">
        <w:rPr>
          <w:rStyle w:val="Emphasis"/>
          <w:highlight w:val="green"/>
        </w:rPr>
        <w:t>with private sector plug-ins</w:t>
      </w:r>
      <w:r w:rsidRPr="0099287F">
        <w:rPr>
          <w:sz w:val="16"/>
        </w:rPr>
        <w:t xml:space="preserve">, and a rescheduled </w:t>
      </w:r>
      <w:r w:rsidRPr="008A140A">
        <w:rPr>
          <w:rStyle w:val="Emphasis"/>
          <w:highlight w:val="green"/>
        </w:rPr>
        <w:t>NASA</w:t>
      </w:r>
      <w:r w:rsidRPr="006F2EFD">
        <w:rPr>
          <w:rStyle w:val="StyleUnderline"/>
        </w:rPr>
        <w:t xml:space="preserve"> program will see a </w:t>
      </w:r>
      <w:r w:rsidRPr="008A140A">
        <w:rPr>
          <w:rStyle w:val="Emphasis"/>
          <w:highlight w:val="green"/>
        </w:rPr>
        <w:t>return</w:t>
      </w:r>
      <w:r w:rsidRPr="00B8134C">
        <w:rPr>
          <w:rStyle w:val="Emphasis"/>
        </w:rPr>
        <w:t xml:space="preserve"> to</w:t>
      </w:r>
      <w:r w:rsidRPr="006F2EFD">
        <w:rPr>
          <w:rStyle w:val="StyleUnderline"/>
        </w:rPr>
        <w:t xml:space="preserve"> the Moon</w:t>
      </w:r>
      <w:r w:rsidRPr="0099287F">
        <w:rPr>
          <w:sz w:val="16"/>
        </w:rPr>
        <w:t xml:space="preserve">, and </w:t>
      </w:r>
      <w:r w:rsidRPr="008A140A">
        <w:rPr>
          <w:rStyle w:val="StyleUnderline"/>
          <w:highlight w:val="green"/>
        </w:rPr>
        <w:t>to</w:t>
      </w:r>
      <w:r w:rsidRPr="0099287F">
        <w:rPr>
          <w:sz w:val="16"/>
        </w:rPr>
        <w:t xml:space="preserve"> much </w:t>
      </w:r>
      <w:r w:rsidRPr="008A140A">
        <w:rPr>
          <w:rStyle w:val="Emphasis"/>
          <w:highlight w:val="green"/>
        </w:rPr>
        <w:t>the same sites</w:t>
      </w:r>
      <w:r w:rsidRPr="006F2EFD">
        <w:rPr>
          <w:rStyle w:val="StyleUnderline"/>
        </w:rPr>
        <w:t xml:space="preserve"> that </w:t>
      </w:r>
      <w:r w:rsidRPr="008A140A">
        <w:rPr>
          <w:rStyle w:val="Emphasis"/>
          <w:highlight w:val="green"/>
        </w:rPr>
        <w:t>China and Russia are</w:t>
      </w:r>
      <w:r w:rsidRPr="006F2EFD">
        <w:rPr>
          <w:rStyle w:val="StyleUnderline"/>
        </w:rPr>
        <w:t xml:space="preserve"> also </w:t>
      </w:r>
      <w:r w:rsidRPr="008A140A">
        <w:rPr>
          <w:rStyle w:val="Emphasis"/>
          <w:highlight w:val="green"/>
        </w:rPr>
        <w:t>targeting</w:t>
      </w:r>
      <w:r w:rsidRPr="0099287F">
        <w:rPr>
          <w:sz w:val="16"/>
        </w:rPr>
        <w:t xml:space="preserve">, Tony Milligan, Senior Researcher at the Cosmological Visionaries project at King’s College London and one of the paper’s co-authors, told me. So, the initial stages of tension development over the coming decade may look like a continuation of the old cold war, albeit with China as a bigger player, he says. And also over the next five years, at least </w:t>
      </w:r>
      <w:r w:rsidRPr="008A140A">
        <w:rPr>
          <w:rStyle w:val="StyleUnderline"/>
          <w:highlight w:val="green"/>
        </w:rPr>
        <w:t>five sovereign nations have</w:t>
      </w:r>
      <w:r w:rsidRPr="006F2EFD">
        <w:rPr>
          <w:rStyle w:val="StyleUnderline"/>
        </w:rPr>
        <w:t xml:space="preserve"> credible </w:t>
      </w:r>
      <w:r w:rsidRPr="008A140A">
        <w:rPr>
          <w:rStyle w:val="StyleUnderline"/>
          <w:highlight w:val="green"/>
        </w:rPr>
        <w:t>plans</w:t>
      </w:r>
      <w:r w:rsidRPr="006F2EFD">
        <w:rPr>
          <w:rStyle w:val="StyleUnderline"/>
        </w:rPr>
        <w:t xml:space="preserve"> to land on the Moon</w:t>
      </w:r>
      <w:r w:rsidRPr="0099287F">
        <w:rPr>
          <w:sz w:val="16"/>
        </w:rPr>
        <w:t xml:space="preserve"> (China, India-Japan, Russia, USA), write the authors. In addition, several commercial companies (including PTScientists, Moon Express, Astrobotic, Masten, ispace), and the non-profit SpaceIL, have stated intentions to do so, they note. However, Elvis thinks that an initial point of contention could come with the construction of solar power towers. Elvis says that </w:t>
      </w:r>
      <w:r w:rsidRPr="006F2EFD">
        <w:rPr>
          <w:rStyle w:val="StyleUnderline"/>
        </w:rPr>
        <w:t>the first lunar human base will need a 100 kW</w:t>
      </w:r>
      <w:r w:rsidRPr="0099287F">
        <w:rPr>
          <w:sz w:val="16"/>
        </w:rPr>
        <w:t xml:space="preserve"> or so. A few 20-meter-high solar panels could supply that power, he says. But because the Sun circles very close to the horizon at the lunar South Pole, at some time during the lunar day one tower will inevitably cast its long shadow on any other towers in the vicinity, says Elvis. To avoid daily lunar blackouts, there will need to be some sort of coordination on where they place their solar power towers, he says. Does the current 1967 Outer Space Treaty (OST) offer guidance in avoiding such conflicts? As Elvis points out, </w:t>
      </w:r>
      <w:r w:rsidRPr="006F2EFD">
        <w:rPr>
          <w:rStyle w:val="StyleUnderline"/>
        </w:rPr>
        <w:t xml:space="preserve">the </w:t>
      </w:r>
      <w:r w:rsidRPr="00B8134C">
        <w:rPr>
          <w:rStyle w:val="Emphasis"/>
        </w:rPr>
        <w:t>OST</w:t>
      </w:r>
      <w:r w:rsidRPr="006F2EFD">
        <w:rPr>
          <w:rStyle w:val="StyleUnderline"/>
        </w:rPr>
        <w:t xml:space="preserve"> is heavily </w:t>
      </w:r>
      <w:r w:rsidRPr="00B8134C">
        <w:rPr>
          <w:rStyle w:val="Emphasis"/>
        </w:rPr>
        <w:t>based on the Antarctic Treaty</w:t>
      </w:r>
      <w:r w:rsidRPr="0099287F">
        <w:rPr>
          <w:sz w:val="16"/>
        </w:rPr>
        <w:t xml:space="preserve">, with many equivalent points: territorial claims ”on hold”; no military use; no nukes; inspections of facilities consultative meetings of signatories; disputes resolved by negotiation, mediation, and conciliation. “The big difference is that </w:t>
      </w:r>
      <w:r w:rsidRPr="006F2EFD">
        <w:rPr>
          <w:rStyle w:val="StyleUnderline"/>
        </w:rPr>
        <w:t>for Antarctica disputes can be sent to the</w:t>
      </w:r>
      <w:r>
        <w:rPr>
          <w:rStyle w:val="StyleUnderline"/>
        </w:rPr>
        <w:t xml:space="preserve"> </w:t>
      </w:r>
      <w:r w:rsidRPr="006F2EFD">
        <w:rPr>
          <w:rStyle w:val="StyleUnderline"/>
        </w:rPr>
        <w:t>International Court of Justice</w:t>
      </w:r>
      <w:r w:rsidRPr="0099287F">
        <w:rPr>
          <w:sz w:val="16"/>
        </w:rPr>
        <w:t>,” said Elvis. “</w:t>
      </w:r>
      <w:r w:rsidRPr="006F2EFD">
        <w:rPr>
          <w:rStyle w:val="StyleUnderline"/>
        </w:rPr>
        <w:t xml:space="preserve">The OST has </w:t>
      </w:r>
      <w:r w:rsidRPr="00B8134C">
        <w:rPr>
          <w:rStyle w:val="Emphasis"/>
        </w:rPr>
        <w:t>no enforcement mechanism</w:t>
      </w:r>
      <w:r w:rsidRPr="0099287F">
        <w:rPr>
          <w:sz w:val="16"/>
        </w:rPr>
        <w:t>.” Can the current outer space treaty be updated? “</w:t>
      </w:r>
      <w:r w:rsidRPr="006F2EFD">
        <w:rPr>
          <w:rStyle w:val="StyleUnderline"/>
        </w:rPr>
        <w:t xml:space="preserve">On the Moon, </w:t>
      </w:r>
      <w:r w:rsidRPr="00B8134C">
        <w:rPr>
          <w:rStyle w:val="Emphasis"/>
        </w:rPr>
        <w:t xml:space="preserve">you </w:t>
      </w:r>
      <w:r w:rsidRPr="008A140A">
        <w:rPr>
          <w:rStyle w:val="Emphasis"/>
          <w:highlight w:val="green"/>
        </w:rPr>
        <w:t>don’t need all out war</w:t>
      </w:r>
      <w:r w:rsidRPr="006F2EFD">
        <w:rPr>
          <w:rStyle w:val="StyleUnderline"/>
        </w:rPr>
        <w:t xml:space="preserve"> in order for people </w:t>
      </w:r>
      <w:r w:rsidRPr="008A140A">
        <w:rPr>
          <w:rStyle w:val="Emphasis"/>
          <w:highlight w:val="green"/>
        </w:rPr>
        <w:t>to be harmed</w:t>
      </w:r>
      <w:r w:rsidRPr="008A140A">
        <w:rPr>
          <w:rStyle w:val="StyleUnderline"/>
          <w:highlight w:val="green"/>
        </w:rPr>
        <w:t xml:space="preserve"> in avoidable ways</w:t>
      </w:r>
      <w:r w:rsidRPr="006F2EFD">
        <w:rPr>
          <w:rStyle w:val="StyleUnderline"/>
        </w:rPr>
        <w:t>, you just need pressures</w:t>
      </w:r>
      <w:r w:rsidRPr="0099287F">
        <w:rPr>
          <w:sz w:val="16"/>
        </w:rPr>
        <w:t xml:space="preserve"> to overextend supply lines, and failures to assist in a timely manner,” said Milligan. Thus, some level of </w:t>
      </w:r>
      <w:r w:rsidRPr="006F2EFD">
        <w:rPr>
          <w:rStyle w:val="StyleUnderline"/>
        </w:rPr>
        <w:t xml:space="preserve">tacit </w:t>
      </w:r>
      <w:r w:rsidRPr="00B8134C">
        <w:rPr>
          <w:rStyle w:val="Emphasis"/>
        </w:rPr>
        <w:t>coordination will be necessary</w:t>
      </w:r>
      <w:r w:rsidRPr="006F2EFD">
        <w:rPr>
          <w:rStyle w:val="StyleUnderline"/>
        </w:rPr>
        <w:t xml:space="preserve"> to avoid problems</w:t>
      </w:r>
      <w:r w:rsidRPr="0099287F">
        <w:rPr>
          <w:sz w:val="16"/>
        </w:rPr>
        <w:t xml:space="preserve"> once the Moon rush begins. Yet coordination will be most effective if it is pursued before actors make difficult-to-reverse commitments to mission designs or substantial investments, Alanna Krolikowski, a political scientist at the Missouri University of Science and Technology (Missouri S&amp;T) and one of the paper’s co-authors, told me. Even so, Elvis is not overly optimistic about any sort of new negotiated outer space treaty. It's </w:t>
      </w:r>
      <w:r w:rsidRPr="008A140A">
        <w:rPr>
          <w:rStyle w:val="Emphasis"/>
          <w:highlight w:val="green"/>
        </w:rPr>
        <w:t>hard to see any new treaty</w:t>
      </w:r>
      <w:r w:rsidRPr="00B8134C">
        <w:rPr>
          <w:rStyle w:val="Emphasis"/>
        </w:rPr>
        <w:t xml:space="preserve"> being negotiated</w:t>
      </w:r>
      <w:r w:rsidRPr="006F2EFD">
        <w:rPr>
          <w:rStyle w:val="StyleUnderline"/>
        </w:rPr>
        <w:t xml:space="preserve"> </w:t>
      </w:r>
      <w:r w:rsidRPr="008A140A">
        <w:rPr>
          <w:rStyle w:val="StyleUnderline"/>
          <w:highlight w:val="green"/>
        </w:rPr>
        <w:t>in today's situation</w:t>
      </w:r>
      <w:r w:rsidRPr="0099287F">
        <w:rPr>
          <w:sz w:val="16"/>
        </w:rPr>
        <w:t xml:space="preserve">, says Elvis. Not only </w:t>
      </w:r>
      <w:r w:rsidRPr="008A140A">
        <w:rPr>
          <w:rStyle w:val="Emphasis"/>
          <w:highlight w:val="green"/>
        </w:rPr>
        <w:t>because of increased nationalism</w:t>
      </w:r>
      <w:r w:rsidRPr="0099287F">
        <w:rPr>
          <w:sz w:val="16"/>
        </w:rPr>
        <w:t xml:space="preserve">, he says, but also because in 1967 there were really only two players: the U.S.A. and the U.S.S.R. Now there are </w:t>
      </w:r>
      <w:r w:rsidRPr="006F2EFD">
        <w:rPr>
          <w:rStyle w:val="StyleUnderline"/>
        </w:rPr>
        <w:t>many</w:t>
      </w:r>
      <w:r w:rsidRPr="0099287F">
        <w:rPr>
          <w:sz w:val="16"/>
        </w:rPr>
        <w:t xml:space="preserve">, and an increasing number, including </w:t>
      </w:r>
      <w:r w:rsidRPr="008A140A">
        <w:rPr>
          <w:rStyle w:val="Emphasis"/>
          <w:highlight w:val="green"/>
        </w:rPr>
        <w:t>commercial companies</w:t>
      </w:r>
      <w:r w:rsidRPr="0099287F">
        <w:rPr>
          <w:sz w:val="16"/>
        </w:rPr>
        <w:t xml:space="preserve">, says Elvis. Conflict on the Moon itself may begin as a kind of arms race, where </w:t>
      </w:r>
      <w:r w:rsidRPr="006F2EFD">
        <w:rPr>
          <w:rStyle w:val="StyleUnderline"/>
        </w:rPr>
        <w:t xml:space="preserve">one party tries to </w:t>
      </w:r>
      <w:r w:rsidRPr="008A140A">
        <w:rPr>
          <w:rStyle w:val="Emphasis"/>
          <w:highlight w:val="green"/>
        </w:rPr>
        <w:t>exclude another from a</w:t>
      </w:r>
      <w:r w:rsidRPr="00B8134C">
        <w:rPr>
          <w:rStyle w:val="Emphasis"/>
        </w:rPr>
        <w:t xml:space="preserve"> valuable </w:t>
      </w:r>
      <w:r w:rsidRPr="008A140A">
        <w:rPr>
          <w:rStyle w:val="Emphasis"/>
          <w:highlight w:val="green"/>
        </w:rPr>
        <w:t>location</w:t>
      </w:r>
      <w:r w:rsidRPr="0099287F">
        <w:rPr>
          <w:sz w:val="16"/>
        </w:rPr>
        <w:t xml:space="preserve">, and </w:t>
      </w:r>
      <w:r w:rsidRPr="008A140A">
        <w:rPr>
          <w:rStyle w:val="StyleUnderline"/>
          <w:highlight w:val="green"/>
        </w:rPr>
        <w:t>the response is</w:t>
      </w:r>
      <w:r w:rsidRPr="006F2EFD">
        <w:rPr>
          <w:rStyle w:val="StyleUnderline"/>
        </w:rPr>
        <w:t xml:space="preserve"> to find a way </w:t>
      </w:r>
      <w:r w:rsidRPr="008A140A">
        <w:rPr>
          <w:rStyle w:val="StyleUnderline"/>
          <w:highlight w:val="green"/>
        </w:rPr>
        <w:t>to by-pass</w:t>
      </w:r>
      <w:r w:rsidRPr="006F2EFD">
        <w:rPr>
          <w:rStyle w:val="StyleUnderline"/>
        </w:rPr>
        <w:t xml:space="preserve"> these ploys</w:t>
      </w:r>
      <w:r w:rsidRPr="0099287F">
        <w:rPr>
          <w:sz w:val="16"/>
        </w:rPr>
        <w:t xml:space="preserve">, he says. “After a certain point </w:t>
      </w:r>
      <w:r w:rsidRPr="006F2EFD">
        <w:rPr>
          <w:rStyle w:val="StyleUnderline"/>
        </w:rPr>
        <w:t>some mechanism to resolve these disputes will be necessary</w:t>
      </w:r>
      <w:r w:rsidRPr="0099287F">
        <w:rPr>
          <w:sz w:val="16"/>
        </w:rPr>
        <w:t xml:space="preserve">; </w:t>
      </w:r>
      <w:r w:rsidRPr="00B8134C">
        <w:rPr>
          <w:rStyle w:val="Emphasis"/>
        </w:rPr>
        <w:t>the alternative is not good</w:t>
      </w:r>
      <w:r w:rsidRPr="0099287F">
        <w:rPr>
          <w:sz w:val="16"/>
        </w:rPr>
        <w:t>,” says Elvis.</w:t>
      </w:r>
    </w:p>
    <w:p w14:paraId="7396231D" w14:textId="77777777" w:rsidR="008035AD" w:rsidRDefault="008035AD" w:rsidP="008035AD">
      <w:pPr>
        <w:rPr>
          <w:sz w:val="16"/>
        </w:rPr>
      </w:pPr>
    </w:p>
    <w:p w14:paraId="7E9106E6" w14:textId="77777777" w:rsidR="008035AD" w:rsidRDefault="008035AD" w:rsidP="008035AD">
      <w:pPr>
        <w:rPr>
          <w:sz w:val="16"/>
        </w:rPr>
      </w:pPr>
    </w:p>
    <w:p w14:paraId="1CC2A71C" w14:textId="14AFE1E5" w:rsidR="008035AD" w:rsidRDefault="00AC2C6C" w:rsidP="008035AD">
      <w:pPr>
        <w:pStyle w:val="Heading4"/>
      </w:pPr>
      <w:r>
        <w:t>4</w:t>
      </w:r>
      <w:r w:rsidR="008035AD">
        <w:t xml:space="preserve"> -- </w:t>
      </w:r>
      <w:r w:rsidR="008035AD" w:rsidRPr="001769C1">
        <w:rPr>
          <w:u w:val="single"/>
        </w:rPr>
        <w:t>Government</w:t>
      </w:r>
      <w:r w:rsidR="008035AD">
        <w:rPr>
          <w:u w:val="single"/>
        </w:rPr>
        <w:t>al</w:t>
      </w:r>
      <w:r w:rsidR="008035AD" w:rsidRPr="001769C1">
        <w:rPr>
          <w:u w:val="single"/>
        </w:rPr>
        <w:t xml:space="preserve"> tensions</w:t>
      </w:r>
      <w:r w:rsidR="008035AD">
        <w:t xml:space="preserve"> - Private exploration of the moon causes conflict with the government over resources – escalates</w:t>
      </w:r>
    </w:p>
    <w:p w14:paraId="729192E5" w14:textId="77777777" w:rsidR="008035AD" w:rsidRPr="0006673E" w:rsidRDefault="008035AD" w:rsidP="008035AD">
      <w:pPr>
        <w:rPr>
          <w:sz w:val="16"/>
        </w:rPr>
      </w:pPr>
      <w:r w:rsidRPr="0006673E">
        <w:rPr>
          <w:rStyle w:val="Style13ptBold"/>
        </w:rPr>
        <w:t>Smith 20</w:t>
      </w:r>
      <w:r w:rsidRPr="0006673E">
        <w:rPr>
          <w:sz w:val="16"/>
        </w:rPr>
        <w:t xml:space="preserve"> Adam Smith [Science and Technology reporter for The Independent.], 11-24-2020, "Scientists fear conflicts over the Moon’s resources between governments and companies," Independent, </w:t>
      </w:r>
      <w:hyperlink r:id="rId34" w:history="1">
        <w:r w:rsidRPr="0006673E">
          <w:rPr>
            <w:rStyle w:val="Hyperlink"/>
            <w:sz w:val="16"/>
          </w:rPr>
          <w:t>https://www.independent.co.uk/life-style/gadgets-and-tech/moon-government-companies-resources-conflicts-b1761170.html</w:t>
        </w:r>
      </w:hyperlink>
      <w:r w:rsidRPr="0006673E">
        <w:rPr>
          <w:sz w:val="16"/>
        </w:rPr>
        <w:t xml:space="preserve"> DD AG</w:t>
      </w:r>
    </w:p>
    <w:p w14:paraId="55BD3E19" w14:textId="77777777" w:rsidR="008035AD" w:rsidRPr="0006673E" w:rsidRDefault="008035AD" w:rsidP="008035AD">
      <w:pPr>
        <w:rPr>
          <w:sz w:val="16"/>
        </w:rPr>
      </w:pPr>
      <w:r w:rsidRPr="0006673E">
        <w:rPr>
          <w:sz w:val="16"/>
        </w:rPr>
        <w:t xml:space="preserve">Scientists fear that </w:t>
      </w:r>
      <w:r w:rsidRPr="0006673E">
        <w:rPr>
          <w:rStyle w:val="Style13ptBold"/>
          <w:highlight w:val="green"/>
        </w:rPr>
        <w:t>the Moon might be plundered</w:t>
      </w:r>
      <w:r w:rsidRPr="0006673E">
        <w:rPr>
          <w:rStyle w:val="Style13ptBold"/>
        </w:rPr>
        <w:t xml:space="preserve"> too </w:t>
      </w:r>
      <w:r w:rsidRPr="0006673E">
        <w:rPr>
          <w:rStyle w:val="Style13ptBold"/>
          <w:highlight w:val="green"/>
        </w:rPr>
        <w:t>quickly by</w:t>
      </w:r>
      <w:r w:rsidRPr="0006673E">
        <w:rPr>
          <w:rStyle w:val="Style13ptBold"/>
        </w:rPr>
        <w:t xml:space="preserve"> private </w:t>
      </w:r>
      <w:r w:rsidRPr="0006673E">
        <w:rPr>
          <w:rStyle w:val="Style13ptBold"/>
          <w:highlight w:val="green"/>
        </w:rPr>
        <w:t>companies</w:t>
      </w:r>
      <w:r w:rsidRPr="0006673E">
        <w:rPr>
          <w:rStyle w:val="Style13ptBold"/>
        </w:rPr>
        <w:t xml:space="preserve"> hoping </w:t>
      </w:r>
      <w:r w:rsidRPr="0006673E">
        <w:rPr>
          <w:rStyle w:val="Style13ptBold"/>
          <w:highlight w:val="green"/>
        </w:rPr>
        <w:t>to extract its</w:t>
      </w:r>
      <w:r w:rsidRPr="0006673E">
        <w:rPr>
          <w:rStyle w:val="Style13ptBold"/>
        </w:rPr>
        <w:t xml:space="preserve"> valuable </w:t>
      </w:r>
      <w:r w:rsidRPr="0006673E">
        <w:rPr>
          <w:rStyle w:val="Style13ptBold"/>
          <w:highlight w:val="green"/>
        </w:rPr>
        <w:t>resources</w:t>
      </w:r>
      <w:r w:rsidRPr="0006673E">
        <w:rPr>
          <w:sz w:val="16"/>
        </w:rPr>
        <w:t>, new research has hypothesized.</w:t>
      </w:r>
    </w:p>
    <w:p w14:paraId="580415EE" w14:textId="77777777" w:rsidR="008035AD" w:rsidRPr="0006673E" w:rsidRDefault="008035AD" w:rsidP="008035AD">
      <w:pPr>
        <w:rPr>
          <w:sz w:val="16"/>
        </w:rPr>
      </w:pPr>
      <w:r w:rsidRPr="0006673E">
        <w:rPr>
          <w:sz w:val="16"/>
        </w:rPr>
        <w:t xml:space="preserve">A </w:t>
      </w:r>
      <w:r w:rsidRPr="0006673E">
        <w:rPr>
          <w:rStyle w:val="Style13ptBold"/>
          <w:highlight w:val="green"/>
        </w:rPr>
        <w:t>lack of international</w:t>
      </w:r>
      <w:r w:rsidRPr="0006673E">
        <w:rPr>
          <w:rStyle w:val="Style13ptBold"/>
        </w:rPr>
        <w:t xml:space="preserve"> policies and </w:t>
      </w:r>
      <w:r w:rsidRPr="0006673E">
        <w:rPr>
          <w:rStyle w:val="Style13ptBold"/>
          <w:highlight w:val="green"/>
        </w:rPr>
        <w:t>agreements</w:t>
      </w:r>
      <w:r w:rsidRPr="0006673E">
        <w:rPr>
          <w:rStyle w:val="Style13ptBold"/>
        </w:rPr>
        <w:t xml:space="preserve"> could </w:t>
      </w:r>
      <w:r w:rsidRPr="0006673E">
        <w:rPr>
          <w:rStyle w:val="Style13ptBold"/>
          <w:highlight w:val="green"/>
        </w:rPr>
        <w:t>result in tensions</w:t>
      </w:r>
      <w:r w:rsidRPr="0006673E">
        <w:rPr>
          <w:rStyle w:val="Style13ptBold"/>
        </w:rPr>
        <w:t>, overcrowding, and a rapid expansion of moon mining projects</w:t>
      </w:r>
      <w:r w:rsidRPr="0006673E">
        <w:rPr>
          <w:sz w:val="16"/>
        </w:rPr>
        <w:t>, the Center for Astrophysics | Harvard &amp; Smithsonian says in a  new paper.</w:t>
      </w:r>
    </w:p>
    <w:p w14:paraId="2FCA24ED" w14:textId="77777777" w:rsidR="008035AD" w:rsidRPr="0006673E" w:rsidRDefault="008035AD" w:rsidP="008035AD">
      <w:pPr>
        <w:rPr>
          <w:sz w:val="16"/>
        </w:rPr>
      </w:pPr>
      <w:r w:rsidRPr="0006673E">
        <w:rPr>
          <w:sz w:val="16"/>
        </w:rPr>
        <w:t xml:space="preserve">Water and iron are </w:t>
      </w:r>
      <w:r w:rsidRPr="0006673E">
        <w:rPr>
          <w:rStyle w:val="Style13ptBold"/>
        </w:rPr>
        <w:t xml:space="preserve">particularly valuable </w:t>
      </w:r>
      <w:r w:rsidRPr="007D52E1">
        <w:rPr>
          <w:rStyle w:val="Style13ptBold"/>
          <w:highlight w:val="green"/>
        </w:rPr>
        <w:t>resources</w:t>
      </w:r>
      <w:r w:rsidRPr="0006673E">
        <w:rPr>
          <w:rStyle w:val="Style13ptBold"/>
        </w:rPr>
        <w:t xml:space="preserve"> that could be collected </w:t>
      </w:r>
      <w:r w:rsidRPr="007D52E1">
        <w:rPr>
          <w:rStyle w:val="Style13ptBold"/>
          <w:highlight w:val="green"/>
        </w:rPr>
        <w:t>from the Moon,</w:t>
      </w:r>
      <w:r w:rsidRPr="0006673E">
        <w:rPr>
          <w:rStyle w:val="Style13ptBold"/>
        </w:rPr>
        <w:t xml:space="preserve"> which would </w:t>
      </w:r>
      <w:r w:rsidRPr="007D52E1">
        <w:rPr>
          <w:rStyle w:val="Style13ptBold"/>
          <w:highlight w:val="green"/>
        </w:rPr>
        <w:t>help companies construct infrastructure</w:t>
      </w:r>
      <w:r w:rsidRPr="0006673E">
        <w:rPr>
          <w:rStyle w:val="Style13ptBold"/>
        </w:rPr>
        <w:t xml:space="preserve"> and develop agriculture</w:t>
      </w:r>
      <w:r w:rsidRPr="0006673E">
        <w:rPr>
          <w:sz w:val="16"/>
        </w:rPr>
        <w:t xml:space="preserve"> as well as letting them avoid the vast expense of transporting such materials from the Earth.</w:t>
      </w:r>
    </w:p>
    <w:p w14:paraId="78F76D4A" w14:textId="77777777" w:rsidR="008035AD" w:rsidRPr="0006673E" w:rsidRDefault="008035AD" w:rsidP="008035AD">
      <w:pPr>
        <w:rPr>
          <w:sz w:val="16"/>
        </w:rPr>
      </w:pPr>
      <w:r w:rsidRPr="0006673E">
        <w:rPr>
          <w:sz w:val="16"/>
        </w:rPr>
        <w:t xml:space="preserve">"A lot of </w:t>
      </w:r>
      <w:r w:rsidRPr="0006673E">
        <w:rPr>
          <w:rStyle w:val="Style13ptBold"/>
        </w:rPr>
        <w:t xml:space="preserve">people think of space as a place of peace and harmony between nations. The problem is </w:t>
      </w:r>
      <w:r w:rsidRPr="007D52E1">
        <w:rPr>
          <w:rStyle w:val="Style13ptBold"/>
          <w:highlight w:val="green"/>
        </w:rPr>
        <w:t>there's no law to regulate who gets to use the resources</w:t>
      </w:r>
      <w:r w:rsidRPr="0006673E">
        <w:rPr>
          <w:rStyle w:val="Style13ptBold"/>
        </w:rPr>
        <w:t>, and there are a significant number of space agencies and others in the private sector that aim to land on the moon</w:t>
      </w:r>
      <w:r w:rsidRPr="0006673E">
        <w:rPr>
          <w:sz w:val="16"/>
        </w:rPr>
        <w:t xml:space="preserve"> within the next five years," said Martin Elvis, astronomer at the Center for Astrophysics | Harvard &amp; Smithsonian and the lead author on the paper, which has been published in Philosophical Transactions of the Royal Society A.</w:t>
      </w:r>
    </w:p>
    <w:p w14:paraId="47289DE1" w14:textId="77777777" w:rsidR="008035AD" w:rsidRPr="0006673E" w:rsidRDefault="008035AD" w:rsidP="008035AD">
      <w:pPr>
        <w:rPr>
          <w:rStyle w:val="Style13ptBold"/>
        </w:rPr>
      </w:pPr>
      <w:r w:rsidRPr="0006673E">
        <w:rPr>
          <w:sz w:val="16"/>
        </w:rPr>
        <w:t xml:space="preserve">"We looked at all the maps of the Moon we could find and found that </w:t>
      </w:r>
      <w:r w:rsidRPr="007D52E1">
        <w:rPr>
          <w:rStyle w:val="Style13ptBold"/>
          <w:highlight w:val="green"/>
        </w:rPr>
        <w:t>not very many places had resources</w:t>
      </w:r>
      <w:r w:rsidRPr="0006673E">
        <w:rPr>
          <w:rStyle w:val="Style13ptBold"/>
        </w:rPr>
        <w:t xml:space="preserve"> of interest, and </w:t>
      </w:r>
      <w:r w:rsidRPr="007D52E1">
        <w:rPr>
          <w:rStyle w:val="Style13ptBold"/>
          <w:highlight w:val="green"/>
        </w:rPr>
        <w:t>those that did were</w:t>
      </w:r>
      <w:r w:rsidRPr="0006673E">
        <w:rPr>
          <w:rStyle w:val="Style13ptBold"/>
        </w:rPr>
        <w:t xml:space="preserve"> very </w:t>
      </w:r>
      <w:r w:rsidRPr="007D52E1">
        <w:rPr>
          <w:rStyle w:val="Style13ptBold"/>
          <w:highlight w:val="green"/>
        </w:rPr>
        <w:t>small</w:t>
      </w:r>
      <w:r w:rsidRPr="0006673E">
        <w:rPr>
          <w:rStyle w:val="Style13ptBold"/>
        </w:rPr>
        <w:t xml:space="preserve">. That creates </w:t>
      </w:r>
      <w:r w:rsidRPr="007D52E1">
        <w:rPr>
          <w:rStyle w:val="Style13ptBold"/>
          <w:highlight w:val="green"/>
        </w:rPr>
        <w:t>a lot of room for conflict</w:t>
      </w:r>
      <w:r w:rsidRPr="0006673E">
        <w:rPr>
          <w:rStyle w:val="Style13ptBold"/>
        </w:rPr>
        <w:t xml:space="preserve"> over certain resources."</w:t>
      </w:r>
    </w:p>
    <w:p w14:paraId="7C3D8D16" w14:textId="77777777" w:rsidR="008035AD" w:rsidRPr="0006673E" w:rsidRDefault="008035AD" w:rsidP="008035AD">
      <w:pPr>
        <w:rPr>
          <w:sz w:val="16"/>
        </w:rPr>
      </w:pPr>
      <w:r w:rsidRPr="0006673E">
        <w:rPr>
          <w:sz w:val="16"/>
        </w:rPr>
        <w:t xml:space="preserve">The treaties that do exist, such as the 1967 </w:t>
      </w:r>
      <w:r w:rsidRPr="0006673E">
        <w:rPr>
          <w:rStyle w:val="Style13ptBold"/>
        </w:rPr>
        <w:t>Outer Space Treaty, do not offer staunch protection of celestial bodies from companies</w:t>
      </w:r>
      <w:r w:rsidRPr="0006673E">
        <w:rPr>
          <w:sz w:val="16"/>
        </w:rPr>
        <w:t>. The Outer Space Treaty declares that “the moon and other celestial bodies shall be used by all states parties to the treaty exclusively for peaceful purposes”, but is not exclusive to governments.</w:t>
      </w:r>
    </w:p>
    <w:p w14:paraId="605A88B7" w14:textId="77777777" w:rsidR="008035AD" w:rsidRPr="0006673E" w:rsidRDefault="008035AD" w:rsidP="008035AD">
      <w:pPr>
        <w:rPr>
          <w:sz w:val="16"/>
        </w:rPr>
      </w:pPr>
      <w:r w:rsidRPr="0006673E">
        <w:rPr>
          <w:sz w:val="16"/>
        </w:rPr>
        <w:t>The United States insisted on a clause that allowed commercial companies to explore space as long as they “require authorisation and continuing supervision” of the government, as opposed to the Russian view that space exploration should be limited to governments.</w:t>
      </w:r>
    </w:p>
    <w:p w14:paraId="0C3BBAE9" w14:textId="77777777" w:rsidR="008035AD" w:rsidRPr="0006673E" w:rsidRDefault="008035AD" w:rsidP="008035AD">
      <w:pPr>
        <w:rPr>
          <w:sz w:val="16"/>
        </w:rPr>
      </w:pPr>
      <w:r w:rsidRPr="0006673E">
        <w:rPr>
          <w:sz w:val="16"/>
        </w:rPr>
        <w:t>A following treaty, the 1979 Moon Treaty, has not been ratified by any state that engages in self-launched spaceflight such as the US, Russia, China, Japan, or members of the European Space Agency.</w:t>
      </w:r>
    </w:p>
    <w:p w14:paraId="6A7E3BBB" w14:textId="77777777" w:rsidR="008035AD" w:rsidRPr="0006673E" w:rsidRDefault="008035AD" w:rsidP="008035AD">
      <w:pPr>
        <w:rPr>
          <w:sz w:val="16"/>
        </w:rPr>
      </w:pPr>
      <w:r w:rsidRPr="0006673E">
        <w:rPr>
          <w:sz w:val="16"/>
        </w:rPr>
        <w:t>"It tries to address the ownership of resources obtained from outer space, and really it was pretty much rejected by the international community”, Dr Jill Stuart, head of space policy at the London School of Economics, previously told The Independent.</w:t>
      </w:r>
    </w:p>
    <w:p w14:paraId="07C672E4" w14:textId="77777777" w:rsidR="008035AD" w:rsidRPr="0006673E" w:rsidRDefault="008035AD" w:rsidP="008035AD">
      <w:pPr>
        <w:rPr>
          <w:rStyle w:val="Style13ptBold"/>
        </w:rPr>
      </w:pPr>
      <w:r w:rsidRPr="0006673E">
        <w:rPr>
          <w:sz w:val="16"/>
        </w:rPr>
        <w:t xml:space="preserve">In 2020 </w:t>
      </w:r>
      <w:r w:rsidRPr="0006673E">
        <w:rPr>
          <w:rStyle w:val="Style13ptBold"/>
        </w:rPr>
        <w:t xml:space="preserve">the </w:t>
      </w:r>
      <w:r w:rsidRPr="007D52E1">
        <w:rPr>
          <w:rStyle w:val="Style13ptBold"/>
          <w:highlight w:val="green"/>
        </w:rPr>
        <w:t>Artemis Accords</w:t>
      </w:r>
      <w:r w:rsidRPr="0006673E">
        <w:rPr>
          <w:rStyle w:val="Style13ptBold"/>
        </w:rPr>
        <w:t xml:space="preserve"> were announced, which are a set of agreements that requires countries working with the US to return to the moon to commit to transparency about their work,</w:t>
      </w:r>
      <w:r w:rsidRPr="0006673E">
        <w:rPr>
          <w:sz w:val="16"/>
        </w:rPr>
        <w:t xml:space="preserve"> to only explore space for “peaceful purposes”, and to guarantee they would work together to save any astronauts that came into danger during a mission. However, </w:t>
      </w:r>
      <w:r w:rsidRPr="0006673E">
        <w:rPr>
          <w:rStyle w:val="Style13ptBold"/>
        </w:rPr>
        <w:t xml:space="preserve">this still </w:t>
      </w:r>
      <w:r w:rsidRPr="007D52E1">
        <w:rPr>
          <w:rStyle w:val="Style13ptBold"/>
          <w:highlight w:val="green"/>
        </w:rPr>
        <w:t>do</w:t>
      </w:r>
      <w:r w:rsidRPr="0006673E">
        <w:rPr>
          <w:rStyle w:val="Style13ptBold"/>
        </w:rPr>
        <w:t>es n</w:t>
      </w:r>
      <w:r w:rsidRPr="007D52E1">
        <w:rPr>
          <w:rStyle w:val="Style13ptBold"/>
          <w:highlight w:val="green"/>
        </w:rPr>
        <w:t>ot protect celestial bodies from being</w:t>
      </w:r>
      <w:r w:rsidRPr="0006673E">
        <w:rPr>
          <w:rStyle w:val="Style13ptBold"/>
        </w:rPr>
        <w:t xml:space="preserve"> overly </w:t>
      </w:r>
      <w:r w:rsidRPr="007D52E1">
        <w:rPr>
          <w:rStyle w:val="Style13ptBold"/>
          <w:highlight w:val="green"/>
        </w:rPr>
        <w:t>exploited</w:t>
      </w:r>
      <w:r w:rsidRPr="0006673E">
        <w:rPr>
          <w:rStyle w:val="Style13ptBold"/>
        </w:rPr>
        <w:t xml:space="preserve"> for resources.</w:t>
      </w:r>
    </w:p>
    <w:p w14:paraId="63325544" w14:textId="77777777" w:rsidR="008035AD" w:rsidRPr="0006673E" w:rsidRDefault="008035AD" w:rsidP="008035AD">
      <w:pPr>
        <w:rPr>
          <w:sz w:val="16"/>
        </w:rPr>
      </w:pPr>
      <w:r w:rsidRPr="0006673E">
        <w:rPr>
          <w:sz w:val="16"/>
        </w:rPr>
        <w:t xml:space="preserve">"The biggest problem is that </w:t>
      </w:r>
      <w:r w:rsidRPr="0006673E">
        <w:rPr>
          <w:rStyle w:val="Style13ptBold"/>
        </w:rPr>
        <w:t>everyone is targeting the same sites and resources: states, private companies, everyone. But they are limited sites and resources</w:t>
      </w:r>
      <w:r w:rsidRPr="0006673E">
        <w:rPr>
          <w:sz w:val="16"/>
        </w:rPr>
        <w:t>. We don't have a second moon to move on to. This is all we have to work with." Alanna Krolikowski, assistant professor of science and technology policy at Missouri University of Science and Technology, and a co-author on the paper, said in a statement.</w:t>
      </w:r>
    </w:p>
    <w:p w14:paraId="1CFDF3A3" w14:textId="77777777" w:rsidR="008035AD" w:rsidRPr="0006673E" w:rsidRDefault="008035AD" w:rsidP="008035AD">
      <w:pPr>
        <w:rPr>
          <w:sz w:val="16"/>
        </w:rPr>
      </w:pPr>
      <w:r w:rsidRPr="0006673E">
        <w:rPr>
          <w:sz w:val="16"/>
        </w:rPr>
        <w:t>"While a comprehensive international legal regime to manage space resources remains a distant prospect, important conceptual foundations already exist and we can start implementing, or at least deliberating, concrete, local measures to address anticipated problems at specific sites today."</w:t>
      </w:r>
    </w:p>
    <w:p w14:paraId="55787733" w14:textId="77777777" w:rsidR="008035AD" w:rsidRPr="0006673E" w:rsidRDefault="008035AD" w:rsidP="008035AD">
      <w:pPr>
        <w:rPr>
          <w:sz w:val="16"/>
        </w:rPr>
      </w:pPr>
      <w:r w:rsidRPr="0006673E">
        <w:rPr>
          <w:sz w:val="16"/>
        </w:rPr>
        <w:t>Governments should also identify worse-case outcomes, such as overcrowding and interference at each site, and use those as a basis for legislation, Krolikowski added.</w:t>
      </w:r>
    </w:p>
    <w:p w14:paraId="0981C835" w14:textId="77777777" w:rsidR="008035AD" w:rsidRPr="0006673E" w:rsidRDefault="008035AD" w:rsidP="008035AD">
      <w:pPr>
        <w:rPr>
          <w:sz w:val="16"/>
        </w:rPr>
      </w:pPr>
      <w:r w:rsidRPr="0006673E">
        <w:rPr>
          <w:sz w:val="16"/>
        </w:rPr>
        <w:t>Existing laws which protect common-pool resources, such as the oceans or local lakes on Earth, could be used as a baseline for these regulations, but policymakers need to decide how these resources will be classified.</w:t>
      </w:r>
    </w:p>
    <w:p w14:paraId="52EA4337" w14:textId="77777777" w:rsidR="008035AD" w:rsidRPr="0006673E" w:rsidRDefault="008035AD" w:rsidP="008035AD">
      <w:pPr>
        <w:rPr>
          <w:sz w:val="16"/>
        </w:rPr>
      </w:pPr>
      <w:r w:rsidRPr="0006673E">
        <w:rPr>
          <w:sz w:val="16"/>
        </w:rPr>
        <w:t>"Are these resources, say, areas of real estate at the high-value Peaks of Eternal Light, where the sun shines almost continuously, or are they units of energy to be generated from solar panels installed there? At what level can they can realistically be exploited? How should the benefits from those activities be distributed? Developing agreement on those questions is a likely precondition to the successful coordination of activities at these uniquely attractive lunar sites", Krolikowski said.</w:t>
      </w:r>
    </w:p>
    <w:p w14:paraId="00216409" w14:textId="77777777" w:rsidR="008035AD" w:rsidRPr="0006673E" w:rsidRDefault="008035AD" w:rsidP="008035AD">
      <w:pPr>
        <w:rPr>
          <w:sz w:val="16"/>
        </w:rPr>
      </w:pPr>
      <w:r w:rsidRPr="0006673E">
        <w:rPr>
          <w:sz w:val="16"/>
        </w:rPr>
        <w:t xml:space="preserve">Russian president </w:t>
      </w:r>
      <w:r w:rsidRPr="0006673E">
        <w:rPr>
          <w:rStyle w:val="Style13ptBold"/>
        </w:rPr>
        <w:t xml:space="preserve">Vladimir </w:t>
      </w:r>
      <w:r w:rsidRPr="007D52E1">
        <w:rPr>
          <w:rStyle w:val="Style13ptBold"/>
          <w:highlight w:val="green"/>
        </w:rPr>
        <w:t>Putin warned</w:t>
      </w:r>
      <w:r w:rsidRPr="0006673E">
        <w:rPr>
          <w:rStyle w:val="Style13ptBold"/>
        </w:rPr>
        <w:t xml:space="preserve"> last year that a new </w:t>
      </w:r>
      <w:r w:rsidRPr="007D52E1">
        <w:rPr>
          <w:rStyle w:val="Style13ptBold"/>
          <w:highlight w:val="green"/>
        </w:rPr>
        <w:t>space race may develop</w:t>
      </w:r>
      <w:r w:rsidRPr="0006673E">
        <w:rPr>
          <w:rStyle w:val="Style13ptBold"/>
        </w:rPr>
        <w:t xml:space="preserve"> between his country and the US, </w:t>
      </w:r>
      <w:r w:rsidRPr="007D52E1">
        <w:rPr>
          <w:rStyle w:val="Style13ptBold"/>
          <w:highlight w:val="green"/>
        </w:rPr>
        <w:t>pushing</w:t>
      </w:r>
      <w:r w:rsidRPr="0006673E">
        <w:rPr>
          <w:rStyle w:val="Style13ptBold"/>
        </w:rPr>
        <w:t xml:space="preserve"> the expansion of anti-satellite technologies and "</w:t>
      </w:r>
      <w:r w:rsidRPr="007D52E1">
        <w:rPr>
          <w:rStyle w:val="Style13ptBold"/>
          <w:highlight w:val="green"/>
        </w:rPr>
        <w:t>space-based weapons</w:t>
      </w:r>
      <w:r w:rsidRPr="0006673E">
        <w:rPr>
          <w:sz w:val="16"/>
        </w:rPr>
        <w:t>" capable of targeting Earth and other objects in orbit.</w:t>
      </w:r>
    </w:p>
    <w:p w14:paraId="1C075296" w14:textId="77777777" w:rsidR="008035AD" w:rsidRDefault="008035AD" w:rsidP="008035AD">
      <w:pPr>
        <w:rPr>
          <w:sz w:val="16"/>
        </w:rPr>
      </w:pPr>
    </w:p>
    <w:p w14:paraId="55102ABD" w14:textId="77777777" w:rsidR="008035AD" w:rsidRPr="00371A66" w:rsidRDefault="008035AD" w:rsidP="008035AD">
      <w:pPr>
        <w:rPr>
          <w:sz w:val="16"/>
        </w:rPr>
      </w:pPr>
    </w:p>
    <w:p w14:paraId="68448952" w14:textId="77777777" w:rsidR="008035AD" w:rsidRPr="00142F55" w:rsidRDefault="008035AD" w:rsidP="008035AD">
      <w:pPr>
        <w:pStyle w:val="Heading4"/>
        <w:rPr>
          <w:b w:val="0"/>
        </w:rPr>
      </w:pPr>
      <w:r>
        <w:t xml:space="preserve">No generic thumpers -- commercial mining on the moon comes </w:t>
      </w:r>
      <w:r w:rsidRPr="00142F55">
        <w:rPr>
          <w:u w:val="single"/>
        </w:rPr>
        <w:t>lexically prior</w:t>
      </w:r>
      <w:r>
        <w:t xml:space="preserve"> to other </w:t>
      </w:r>
      <w:r w:rsidRPr="00142F55">
        <w:rPr>
          <w:u w:val="single"/>
        </w:rPr>
        <w:t>forms of mining</w:t>
      </w:r>
      <w:r>
        <w:t xml:space="preserve"> in space</w:t>
      </w:r>
      <w:r>
        <w:br/>
      </w:r>
      <w:r w:rsidRPr="00142F55">
        <w:rPr>
          <w:rStyle w:val="Style13ptBold"/>
          <w:b/>
          <w:bCs w:val="0"/>
        </w:rPr>
        <w:t>Gilbert 21</w:t>
      </w:r>
      <w:r w:rsidRPr="00142F55">
        <w:rPr>
          <w:rStyle w:val="Style13ptBold"/>
        </w:rPr>
        <w:t xml:space="preserve"> </w:t>
      </w:r>
      <w:r w:rsidRPr="000C3466">
        <w:rPr>
          <w:rStyle w:val="Style13ptBold"/>
        </w:rPr>
        <w:t>[Alex Gilbert is a complex systems researcher and a PhD student in space resources at the Colorado School of Mines. He is a fellow at the Payne Institute at the Colorado School of Mines and is the cofounder of SparkLibrary.] April 26</w:t>
      </w:r>
      <w:r w:rsidRPr="000C3466">
        <w:rPr>
          <w:rStyle w:val="Style13ptBold"/>
          <w:vertAlign w:val="superscript"/>
        </w:rPr>
        <w:t>th</w:t>
      </w:r>
      <w:r w:rsidRPr="000C3466">
        <w:rPr>
          <w:rStyle w:val="Style13ptBold"/>
        </w:rPr>
        <w:t>, 2021, “Mining in Space is Coming,” https://www.milkenreview.org/articles/mining-in-space-is-coming, VM</w:t>
      </w:r>
    </w:p>
    <w:p w14:paraId="285507E0" w14:textId="77777777" w:rsidR="008035AD" w:rsidRDefault="008035AD" w:rsidP="008035AD">
      <w:r>
        <w:rPr>
          <w:bCs/>
        </w:rPr>
        <w:t>“</w:t>
      </w:r>
      <w:r w:rsidRPr="00142F55">
        <w:rPr>
          <w:highlight w:val="green"/>
          <w:u w:val="single"/>
        </w:rPr>
        <w:t xml:space="preserve">The Moon is </w:t>
      </w:r>
      <w:r w:rsidRPr="00142F55">
        <w:rPr>
          <w:b/>
          <w:bCs/>
          <w:highlight w:val="green"/>
          <w:u w:val="single"/>
        </w:rPr>
        <w:t>a prime space mining target</w:t>
      </w:r>
      <w:r w:rsidRPr="00142F55">
        <w:rPr>
          <w:u w:val="single"/>
        </w:rPr>
        <w:t>.</w:t>
      </w:r>
      <w:r w:rsidRPr="00142F55">
        <w:t xml:space="preserve"> </w:t>
      </w:r>
      <w:r w:rsidRPr="00142F55">
        <w:rPr>
          <w:sz w:val="16"/>
          <w:szCs w:val="16"/>
        </w:rPr>
        <w:t>Boosted by NASA’s mining solicitation,</w:t>
      </w:r>
      <w:r w:rsidRPr="00142F55">
        <w:t xml:space="preserve"> </w:t>
      </w:r>
      <w:r w:rsidRPr="00142F55">
        <w:rPr>
          <w:highlight w:val="green"/>
          <w:u w:val="single"/>
        </w:rPr>
        <w:t>it is</w:t>
      </w:r>
      <w:r w:rsidRPr="00142F55">
        <w:rPr>
          <w:u w:val="single"/>
        </w:rPr>
        <w:t xml:space="preserve"> likely </w:t>
      </w:r>
      <w:r w:rsidRPr="00142F55">
        <w:rPr>
          <w:highlight w:val="green"/>
          <w:u w:val="single"/>
        </w:rPr>
        <w:t xml:space="preserve">the </w:t>
      </w:r>
      <w:r w:rsidRPr="00142F55">
        <w:rPr>
          <w:rStyle w:val="Emphasis"/>
          <w:highlight w:val="green"/>
        </w:rPr>
        <w:t>first location for commercial mining.</w:t>
      </w:r>
      <w:r w:rsidRPr="00142F55">
        <w:rPr>
          <w:highlight w:val="green"/>
          <w:u w:val="single"/>
        </w:rPr>
        <w:t xml:space="preserve"> The Moon has </w:t>
      </w:r>
      <w:r w:rsidRPr="00142F55">
        <w:rPr>
          <w:b/>
          <w:bCs/>
          <w:highlight w:val="green"/>
          <w:u w:val="single"/>
        </w:rPr>
        <w:t>several advantages</w:t>
      </w:r>
      <w:r w:rsidRPr="00142F55">
        <w:rPr>
          <w:highlight w:val="green"/>
          <w:u w:val="single"/>
        </w:rPr>
        <w:t>. It is</w:t>
      </w:r>
      <w:r w:rsidRPr="00142F55">
        <w:rPr>
          <w:u w:val="single"/>
        </w:rPr>
        <w:t xml:space="preserve"> relatively </w:t>
      </w:r>
      <w:r w:rsidRPr="00142F55">
        <w:rPr>
          <w:highlight w:val="green"/>
          <w:u w:val="single"/>
        </w:rPr>
        <w:t xml:space="preserve">close, requiring a journey of </w:t>
      </w:r>
      <w:r w:rsidRPr="00142F55">
        <w:rPr>
          <w:b/>
          <w:bCs/>
          <w:highlight w:val="green"/>
          <w:u w:val="single"/>
        </w:rPr>
        <w:t>only several days</w:t>
      </w:r>
      <w:r w:rsidRPr="00142F55">
        <w:t xml:space="preserve"> </w:t>
      </w:r>
      <w:r w:rsidRPr="00142F55">
        <w:rPr>
          <w:sz w:val="16"/>
          <w:szCs w:val="16"/>
        </w:rPr>
        <w:t>by rocket and creating communication lags of only a couple seconds — a delay small enough to allow remote operation of robots from Earth</w:t>
      </w:r>
      <w:r w:rsidRPr="00142F55">
        <w:t xml:space="preserve">. </w:t>
      </w:r>
      <w:r w:rsidRPr="00142F55">
        <w:rPr>
          <w:highlight w:val="green"/>
          <w:u w:val="single"/>
        </w:rPr>
        <w:t>Its low gravity</w:t>
      </w:r>
      <w:r w:rsidRPr="00142F55">
        <w:rPr>
          <w:u w:val="single"/>
        </w:rPr>
        <w:t xml:space="preserve"> </w:t>
      </w:r>
      <w:r w:rsidRPr="00142F55">
        <w:rPr>
          <w:highlight w:val="green"/>
          <w:u w:val="single"/>
        </w:rPr>
        <w:t>implies</w:t>
      </w:r>
      <w:r w:rsidRPr="00142F55">
        <w:rPr>
          <w:u w:val="single"/>
        </w:rPr>
        <w:t xml:space="preserve"> that relatively </w:t>
      </w:r>
      <w:r w:rsidRPr="00142F55">
        <w:rPr>
          <w:b/>
          <w:bCs/>
          <w:highlight w:val="green"/>
          <w:u w:val="single"/>
        </w:rPr>
        <w:t>little energy expenditure</w:t>
      </w:r>
      <w:r w:rsidRPr="00142F55">
        <w:rPr>
          <w:highlight w:val="green"/>
          <w:u w:val="single"/>
        </w:rPr>
        <w:t xml:space="preserve"> will be needed to deliver</w:t>
      </w:r>
      <w:r w:rsidRPr="00142F55">
        <w:rPr>
          <w:u w:val="single"/>
        </w:rPr>
        <w:t xml:space="preserve"> mined </w:t>
      </w:r>
      <w:r w:rsidRPr="00142F55">
        <w:rPr>
          <w:highlight w:val="green"/>
          <w:u w:val="single"/>
        </w:rPr>
        <w:t>resources</w:t>
      </w:r>
      <w:r w:rsidRPr="00142F55">
        <w:rPr>
          <w:u w:val="single"/>
        </w:rPr>
        <w:t xml:space="preserve"> to Earth orbit</w:t>
      </w:r>
      <w:r w:rsidRPr="00142F55">
        <w:t>.”</w:t>
      </w:r>
    </w:p>
    <w:p w14:paraId="611BE43B" w14:textId="77777777" w:rsidR="008035AD" w:rsidRDefault="008035AD" w:rsidP="008035AD"/>
    <w:p w14:paraId="7BCE8A0A" w14:textId="77777777" w:rsidR="008035AD" w:rsidRPr="006422D4" w:rsidRDefault="008035AD" w:rsidP="008035AD">
      <w:pPr>
        <w:rPr>
          <w:sz w:val="16"/>
          <w:szCs w:val="16"/>
        </w:rPr>
      </w:pPr>
    </w:p>
    <w:p w14:paraId="3D929074" w14:textId="77777777" w:rsidR="008035AD" w:rsidRPr="005054F1" w:rsidRDefault="008035AD" w:rsidP="008035AD">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 xml:space="preserve">Space wars </w:t>
      </w:r>
      <w:r w:rsidRPr="005054F1">
        <w:rPr>
          <w:rFonts w:asciiTheme="majorHAnsi" w:hAnsiTheme="majorHAnsi" w:cstheme="majorHAnsi"/>
          <w:color w:val="000000" w:themeColor="text1"/>
          <w:u w:val="single"/>
        </w:rPr>
        <w:t>go nuclear</w:t>
      </w:r>
      <w:r>
        <w:rPr>
          <w:rFonts w:asciiTheme="majorHAnsi" w:hAnsiTheme="majorHAnsi" w:cstheme="majorHAnsi"/>
          <w:color w:val="000000" w:themeColor="text1"/>
        </w:rPr>
        <w:t xml:space="preserve"> and tensions uniquely </w:t>
      </w:r>
      <w:r w:rsidRPr="005054F1">
        <w:rPr>
          <w:rFonts w:asciiTheme="majorHAnsi" w:hAnsiTheme="majorHAnsi" w:cstheme="majorHAnsi"/>
          <w:color w:val="000000" w:themeColor="text1"/>
          <w:u w:val="single"/>
        </w:rPr>
        <w:t>spill down to Earth</w:t>
      </w:r>
    </w:p>
    <w:p w14:paraId="3ABC7E7E" w14:textId="77777777" w:rsidR="008035AD" w:rsidRPr="00AD4C5F" w:rsidRDefault="008035AD" w:rsidP="008035AD">
      <w:pPr>
        <w:rPr>
          <w:rFonts w:asciiTheme="majorHAnsi" w:hAnsiTheme="majorHAnsi" w:cstheme="majorHAnsi"/>
          <w:color w:val="000000" w:themeColor="text1"/>
        </w:rPr>
      </w:pPr>
      <w:r w:rsidRPr="00142F55">
        <w:rPr>
          <w:rStyle w:val="Heading4Char"/>
          <w:rFonts w:asciiTheme="majorHAnsi" w:hAnsiTheme="majorHAnsi" w:cstheme="majorHAnsi"/>
          <w:u w:val="single"/>
        </w:rPr>
        <w:t>Grego 18</w:t>
      </w:r>
      <w:r w:rsidRPr="00AD4C5F">
        <w:rPr>
          <w:rFonts w:asciiTheme="majorHAnsi" w:hAnsiTheme="majorHAnsi" w:cstheme="majorHAnsi"/>
          <w:color w:val="000000" w:themeColor="text1"/>
        </w:rPr>
        <w:t xml:space="preserve"> </w:t>
      </w:r>
      <w:r>
        <w:rPr>
          <w:rFonts w:asciiTheme="majorHAnsi" w:hAnsiTheme="majorHAnsi" w:cstheme="majorHAnsi"/>
          <w:color w:val="000000" w:themeColor="text1"/>
        </w:rPr>
        <w:t>[</w:t>
      </w:r>
      <w:r w:rsidRPr="00AD4C5F">
        <w:rPr>
          <w:rFonts w:asciiTheme="majorHAnsi" w:hAnsiTheme="majorHAnsi" w:cstheme="majorHAnsi"/>
          <w:color w:val="000000" w:themeColor="text1"/>
        </w:rPr>
        <w:t xml:space="preserve">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35" w:history="1">
        <w:r w:rsidRPr="00AD4C5F">
          <w:rPr>
            <w:rFonts w:asciiTheme="majorHAnsi" w:hAnsiTheme="majorHAnsi" w:cstheme="majorHAnsi"/>
            <w:color w:val="000000" w:themeColor="text1"/>
          </w:rPr>
          <w:t>https://www.law.upenn.edu/live/files/7804-grego-space-and-crisis-stabilitypdf</w:t>
        </w:r>
      </w:hyperlink>
      <w:r>
        <w:rPr>
          <w:rFonts w:asciiTheme="majorHAnsi" w:hAnsiTheme="majorHAnsi" w:cstheme="majorHAnsi"/>
          <w:color w:val="000000" w:themeColor="text1"/>
        </w:rPr>
        <w:t>]</w:t>
      </w:r>
    </w:p>
    <w:p w14:paraId="6C4D8522" w14:textId="77777777" w:rsidR="008035AD" w:rsidRPr="00AD4C5F" w:rsidRDefault="008035AD" w:rsidP="008035AD">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(or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B10642">
        <w:rPr>
          <w:rStyle w:val="Style13ptBold"/>
          <w:rFonts w:asciiTheme="majorHAnsi" w:hAnsiTheme="majorHAnsi" w:cstheme="majorHAnsi"/>
          <w:color w:val="000000" w:themeColor="text1"/>
          <w:sz w:val="22"/>
          <w:highlight w:val="green"/>
        </w:rPr>
        <w:t xml:space="preserve">any actor </w:t>
      </w:r>
      <w:r w:rsidRPr="00B10642">
        <w:rPr>
          <w:rStyle w:val="Style13ptBold"/>
          <w:rFonts w:asciiTheme="majorHAnsi" w:hAnsiTheme="majorHAnsi" w:cstheme="majorHAnsi"/>
          <w:color w:val="000000" w:themeColor="text1"/>
          <w:sz w:val="22"/>
        </w:rPr>
        <w:t>for which</w:t>
      </w:r>
      <w:r w:rsidRPr="00B10642">
        <w:rPr>
          <w:rFonts w:asciiTheme="majorHAnsi" w:hAnsiTheme="majorHAnsi" w:cstheme="majorHAnsi"/>
          <w:color w:val="000000" w:themeColor="text1"/>
          <w:u w:val="single"/>
        </w:rPr>
        <w:t xml:space="preserve"> satellites or </w:t>
      </w:r>
      <w:r w:rsidRPr="00B10642">
        <w:rPr>
          <w:rStyle w:val="Style13ptBold"/>
          <w:rFonts w:asciiTheme="majorHAnsi" w:hAnsiTheme="majorHAnsi" w:cstheme="majorHAnsi"/>
          <w:color w:val="000000" w:themeColor="text1"/>
          <w:sz w:val="22"/>
        </w:rPr>
        <w:t>space-based weapons are an important part of its military posture</w:t>
      </w:r>
      <w:r w:rsidRPr="00B10642">
        <w:rPr>
          <w:rFonts w:asciiTheme="majorHAnsi" w:hAnsiTheme="majorHAnsi" w:cstheme="majorHAnsi"/>
          <w:color w:val="000000" w:themeColor="text1"/>
          <w:u w:val="single"/>
        </w:rPr>
        <w:t xml:space="preserve">, </w:t>
      </w:r>
      <w:r w:rsidRPr="00B10642">
        <w:rPr>
          <w:rStyle w:val="Style13ptBold"/>
          <w:rFonts w:asciiTheme="majorHAnsi" w:hAnsiTheme="majorHAnsi" w:cstheme="majorHAnsi"/>
          <w:color w:val="000000" w:themeColor="text1"/>
          <w:sz w:val="22"/>
        </w:rPr>
        <w:t>whether for support missions or on-orbit weapons</w:t>
      </w:r>
      <w:r w:rsidRPr="00B10642">
        <w:rPr>
          <w:rFonts w:asciiTheme="majorHAnsi" w:hAnsiTheme="majorHAnsi" w:cstheme="majorHAnsi"/>
          <w:color w:val="000000" w:themeColor="text1"/>
          <w:u w:val="single"/>
        </w:rPr>
        <w:t xml:space="preserve">, </w:t>
      </w:r>
      <w:r w:rsidRPr="00B10642">
        <w:rPr>
          <w:rStyle w:val="Style13ptBold"/>
          <w:rFonts w:asciiTheme="majorHAnsi" w:hAnsiTheme="majorHAnsi" w:cstheme="majorHAnsi"/>
          <w:color w:val="000000" w:themeColor="text1"/>
          <w:sz w:val="22"/>
          <w:highlight w:val="green"/>
        </w:rPr>
        <w:t xml:space="preserve">will feel </w:t>
      </w:r>
      <w:r w:rsidRPr="00B10642">
        <w:rPr>
          <w:rStyle w:val="StyleUnderline"/>
          <w:rFonts w:asciiTheme="majorHAnsi" w:hAnsiTheme="majorHAnsi" w:cstheme="majorHAnsi"/>
          <w:color w:val="000000" w:themeColor="text1"/>
          <w:highlight w:val="green"/>
        </w:rPr>
        <w:t>“use it or lose it”</w:t>
      </w:r>
      <w:r w:rsidRPr="00B10642">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B10642">
        <w:rPr>
          <w:rStyle w:val="Style13ptBold"/>
          <w:rFonts w:asciiTheme="majorHAnsi" w:hAnsiTheme="majorHAnsi" w:cstheme="majorHAnsi"/>
          <w:color w:val="000000" w:themeColor="text1"/>
          <w:sz w:val="22"/>
        </w:rPr>
        <w:t>of crises</w:t>
      </w:r>
      <w:r w:rsidRPr="00B10642">
        <w:rPr>
          <w:rFonts w:asciiTheme="majorHAnsi" w:hAnsiTheme="majorHAnsi" w:cstheme="majorHAnsi"/>
          <w:color w:val="000000" w:themeColor="text1"/>
          <w:u w:val="single"/>
        </w:rPr>
        <w:t xml:space="preserve"> </w:t>
      </w:r>
      <w:r w:rsidRPr="00B10642">
        <w:rPr>
          <w:rStyle w:val="Style13ptBold"/>
          <w:rFonts w:asciiTheme="majorHAnsi" w:hAnsiTheme="majorHAnsi" w:cstheme="majorHAnsi"/>
          <w:color w:val="000000" w:themeColor="text1"/>
          <w:sz w:val="22"/>
        </w:rPr>
        <w:t>combine with these</w:t>
      </w:r>
      <w:r w:rsidRPr="00B10642">
        <w:rPr>
          <w:rFonts w:asciiTheme="majorHAnsi" w:hAnsiTheme="majorHAnsi" w:cstheme="majorHAnsi"/>
          <w:color w:val="000000" w:themeColor="text1"/>
          <w:u w:val="single"/>
        </w:rPr>
        <w:t xml:space="preserve"> </w:t>
      </w:r>
      <w:r w:rsidRPr="00B10642">
        <w:rPr>
          <w:rStyle w:val="Style13ptBold"/>
          <w:rFonts w:asciiTheme="majorHAnsi" w:hAnsiTheme="majorHAnsi" w:cstheme="majorHAnsi"/>
          <w:color w:val="000000" w:themeColor="text1"/>
          <w:sz w:val="22"/>
        </w:rPr>
        <w:t>“use it or lose it” pressures to shrink timelines</w:t>
      </w:r>
      <w:r w:rsidRPr="00B10642">
        <w:rPr>
          <w:rFonts w:asciiTheme="majorHAnsi" w:hAnsiTheme="majorHAnsi" w:cstheme="majorHAnsi"/>
          <w:color w:val="000000" w:themeColor="text1"/>
          <w:u w:val="single"/>
        </w:rPr>
        <w:t xml:space="preserve">. This dynamic </w:t>
      </w:r>
      <w:r w:rsidRPr="00B10642">
        <w:rPr>
          <w:rStyle w:val="Style13ptBold"/>
          <w:rFonts w:asciiTheme="majorHAnsi" w:hAnsiTheme="majorHAnsi" w:cstheme="majorHAnsi"/>
          <w:color w:val="000000" w:themeColor="text1"/>
          <w:sz w:val="22"/>
        </w:rPr>
        <w:t>couples dangerously with</w:t>
      </w:r>
      <w:r w:rsidRPr="00B10642">
        <w:rPr>
          <w:rFonts w:asciiTheme="majorHAnsi" w:hAnsiTheme="majorHAnsi" w:cstheme="majorHAnsi"/>
          <w:color w:val="000000" w:themeColor="text1"/>
          <w:u w:val="single"/>
        </w:rPr>
        <w:t xml:space="preserve"> the </w:t>
      </w:r>
      <w:r w:rsidRPr="00B10642">
        <w:rPr>
          <w:rStyle w:val="Style13ptBold"/>
          <w:rFonts w:asciiTheme="majorHAnsi" w:hAnsiTheme="majorHAnsi" w:cstheme="majorHAnsi"/>
          <w:color w:val="000000" w:themeColor="text1"/>
          <w:sz w:val="22"/>
        </w:rPr>
        <w:t>inherent difficulty of determining the causes of satellite degradation</w:t>
      </w:r>
      <w:r w:rsidRPr="00B10642">
        <w:rPr>
          <w:rFonts w:asciiTheme="majorHAnsi" w:hAnsiTheme="majorHAnsi" w:cstheme="majorHAnsi"/>
          <w:color w:val="000000" w:themeColor="text1"/>
          <w:u w:val="single"/>
        </w:rPr>
        <w:t xml:space="preserve">, </w:t>
      </w:r>
      <w:r w:rsidRPr="00B10642">
        <w:rPr>
          <w:rStyle w:val="Style13ptBold"/>
          <w:rFonts w:asciiTheme="majorHAnsi" w:hAnsiTheme="majorHAnsi" w:cstheme="majorHAnsi"/>
          <w:color w:val="000000" w:themeColor="text1"/>
          <w:sz w:val="22"/>
        </w:rPr>
        <w:t>whether malicious or from natural causes, in a timely way</w:t>
      </w:r>
      <w:r w:rsidRPr="00B10642">
        <w:rPr>
          <w:rFonts w:asciiTheme="majorHAnsi" w:hAnsiTheme="majorHAnsi" w:cstheme="majorHAnsi"/>
          <w:color w:val="000000" w:themeColor="text1"/>
          <w:u w:val="single"/>
        </w:rPr>
        <w:t>.</w:t>
      </w:r>
      <w:r w:rsidRPr="00B10642">
        <w:rPr>
          <w:rFonts w:asciiTheme="majorHAnsi" w:hAnsiTheme="majorHAnsi" w:cstheme="majorHAnsi"/>
          <w:color w:val="000000" w:themeColor="text1"/>
          <w:sz w:val="16"/>
          <w:u w:val="single"/>
        </w:rPr>
        <w:t xml:space="preserve"> </w:t>
      </w:r>
      <w:r w:rsidRPr="00AD4C5F">
        <w:rPr>
          <w:rFonts w:asciiTheme="majorHAnsi" w:hAnsiTheme="majorHAnsi" w:cstheme="majorHAnsi"/>
          <w:color w:val="000000" w:themeColor="text1"/>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74F94FA0" w14:textId="77777777" w:rsidR="008035AD" w:rsidRPr="00AD4C5F" w:rsidRDefault="008035AD" w:rsidP="008035AD">
      <w:pPr>
        <w:rPr>
          <w:rFonts w:asciiTheme="majorHAnsi" w:hAnsiTheme="majorHAnsi" w:cstheme="majorHAnsi"/>
          <w:color w:val="000000" w:themeColor="text1"/>
          <w:sz w:val="16"/>
        </w:rPr>
      </w:pPr>
    </w:p>
    <w:p w14:paraId="1B70AB15" w14:textId="77777777" w:rsidR="008035AD" w:rsidRPr="00AD4C5F" w:rsidRDefault="008035AD" w:rsidP="008035AD">
      <w:pPr>
        <w:pStyle w:val="Heading4"/>
        <w:rPr>
          <w:rFonts w:asciiTheme="majorHAnsi" w:hAnsiTheme="majorHAnsi" w:cstheme="majorHAnsi"/>
        </w:rPr>
      </w:pPr>
      <w:r w:rsidRPr="00AD4C5F">
        <w:rPr>
          <w:rFonts w:asciiTheme="majorHAnsi" w:hAnsiTheme="majorHAnsi" w:cstheme="majorHAnsi"/>
        </w:rPr>
        <w:t>Nuclear war causes extinction</w:t>
      </w:r>
      <w:r>
        <w:rPr>
          <w:rFonts w:asciiTheme="majorHAnsi" w:hAnsiTheme="majorHAnsi" w:cstheme="majorHAnsi"/>
        </w:rPr>
        <w:t>.</w:t>
      </w:r>
    </w:p>
    <w:p w14:paraId="4C600524" w14:textId="77777777" w:rsidR="008035AD" w:rsidRPr="00AD4C5F" w:rsidRDefault="008035AD" w:rsidP="008035AD">
      <w:pPr>
        <w:rPr>
          <w:rFonts w:asciiTheme="majorHAnsi" w:hAnsiTheme="majorHAnsi" w:cstheme="majorHAnsi"/>
          <w:sz w:val="16"/>
          <w:szCs w:val="16"/>
        </w:rPr>
      </w:pPr>
      <w:r w:rsidRPr="00C63582">
        <w:rPr>
          <w:rStyle w:val="Heading4Char"/>
          <w:rFonts w:asciiTheme="majorHAnsi" w:hAnsiTheme="majorHAnsi" w:cstheme="majorHAnsi"/>
          <w:u w:val="single"/>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36">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1AB21EFB" w14:textId="77777777" w:rsidR="008035AD" w:rsidRDefault="008035AD" w:rsidP="008035AD">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3E5B420D" w14:textId="77777777" w:rsidR="008035AD" w:rsidRDefault="008035AD" w:rsidP="008035AD">
      <w:pPr>
        <w:rPr>
          <w:rFonts w:asciiTheme="majorHAnsi" w:eastAsia="Calibri" w:hAnsiTheme="majorHAnsi" w:cstheme="majorHAnsi"/>
          <w:sz w:val="14"/>
        </w:rPr>
      </w:pPr>
    </w:p>
    <w:p w14:paraId="4E01AF69" w14:textId="77777777" w:rsidR="008035AD" w:rsidRPr="00FF0CF7" w:rsidRDefault="008035AD" w:rsidP="008035AD">
      <w:pPr>
        <w:pStyle w:val="Heading4"/>
        <w:rPr>
          <w:rFonts w:cs="Calibri"/>
        </w:rPr>
      </w:pPr>
      <w:r w:rsidRPr="00FF0CF7">
        <w:rPr>
          <w:rFonts w:cs="Calibri"/>
        </w:rPr>
        <w:t>Even limited nuclear war immediately kills hundreds of millions in one week</w:t>
      </w:r>
    </w:p>
    <w:p w14:paraId="31B31BF2" w14:textId="77777777" w:rsidR="008035AD" w:rsidRPr="00FF0CF7" w:rsidRDefault="008035AD" w:rsidP="008035AD">
      <w:r w:rsidRPr="00591526">
        <w:rPr>
          <w:rStyle w:val="Style13ptBold"/>
        </w:rPr>
        <w:t>Toon et al 19</w:t>
      </w:r>
      <w:r w:rsidRPr="00FF0CF7">
        <w:t xml:space="preserve"> [Owen B. Toon, PhD, Physics at Cornell; Charles G. Bardeen, Atmospheric Chemistry Observations and Modeling Laboratory, National Center for Atmospheric Research; Alan Robock, Department of Environmental Sciences, Rutgers University, New Brunswick; Lili Xia, Federation of American Scientists; Hans Kristensen, Natural Resources Defense Council; Matthew McKinzie, Department of Physics, University of Colorado, Boulder; R. J. Peterson, School of Earth, Environmental, and Marine Sciences, University of Texas Rio Grande Valley; Cheryl S. Harrison, Institute of Arctic and Alpine Research, University of Colorado, Boulder; Nicole S. Lovenduski , Department of Atmospheric and Oceanic Sciences, Institute of Arctic and Alpine Research; and Richard P. Turco, Department of Atmospheric and Oceanic Sciences, University of California, Los Angeles] "Rapidly expanding nuclear arsenals in Pakistan and India portend regional and global catastrophe," Science Advances, https://advances.sciencemag.org/content/5/10/eaay5478 Science Advances 02 Oct 2019: Vol. 5, no. 10 RE</w:t>
      </w:r>
    </w:p>
    <w:p w14:paraId="3F43F3B9" w14:textId="77777777" w:rsidR="008035AD" w:rsidRPr="00591526" w:rsidRDefault="008035AD" w:rsidP="008035AD">
      <w:pPr>
        <w:rPr>
          <w:sz w:val="14"/>
        </w:rPr>
      </w:pPr>
      <w:r w:rsidRPr="00FF0CF7">
        <w:rPr>
          <w:rStyle w:val="StyleUnderline"/>
        </w:rPr>
        <w:t xml:space="preserve">Regional nuclear war casualty estimates. </w:t>
      </w:r>
      <w:r w:rsidRPr="00C07B92">
        <w:rPr>
          <w:rStyle w:val="StyleUnderline"/>
          <w:highlight w:val="green"/>
        </w:rPr>
        <w:t>Even one nuclear weapon explosion</w:t>
      </w:r>
      <w:r w:rsidRPr="00FF0CF7">
        <w:rPr>
          <w:rStyle w:val="StyleUnderline"/>
        </w:rPr>
        <w:t xml:space="preserve"> in a city </w:t>
      </w:r>
      <w:r w:rsidRPr="00C07B92">
        <w:rPr>
          <w:rStyle w:val="StyleUnderline"/>
          <w:highlight w:val="green"/>
        </w:rPr>
        <w:t>can do a great deal of damage.</w:t>
      </w:r>
      <w:r w:rsidRPr="00FF0CF7">
        <w:rPr>
          <w:rStyle w:val="StyleUnderline"/>
        </w:rPr>
        <w:t xml:space="preserve"> For example, in the most densely populated urban area in Pakistan, </w:t>
      </w:r>
      <w:r w:rsidRPr="00C07B92">
        <w:rPr>
          <w:rStyle w:val="StyleUnderline"/>
          <w:highlight w:val="green"/>
        </w:rPr>
        <w:t>a 15-kt airburst</w:t>
      </w:r>
      <w:r w:rsidRPr="00FF0CF7">
        <w:rPr>
          <w:rStyle w:val="StyleUnderline"/>
        </w:rPr>
        <w:t xml:space="preserve"> at the optimum height to maximize blast damage </w:t>
      </w:r>
      <w:r w:rsidRPr="00C07B92">
        <w:rPr>
          <w:rStyle w:val="StyleUnderline"/>
          <w:highlight w:val="green"/>
        </w:rPr>
        <w:t>could kill</w:t>
      </w:r>
      <w:r w:rsidRPr="00FF0CF7">
        <w:rPr>
          <w:rStyle w:val="StyleUnderline"/>
        </w:rPr>
        <w:t xml:space="preserve"> about </w:t>
      </w:r>
      <w:r w:rsidRPr="00C07B92">
        <w:rPr>
          <w:rStyle w:val="StyleUnderline"/>
          <w:highlight w:val="green"/>
        </w:rPr>
        <w:t>700,000</w:t>
      </w:r>
      <w:r w:rsidRPr="00FF0CF7">
        <w:rPr>
          <w:rStyle w:val="StyleUnderline"/>
        </w:rPr>
        <w:t xml:space="preserve"> people (fig. S2B) and injure another 300,000. With </w:t>
      </w:r>
      <w:r w:rsidRPr="00C07B92">
        <w:rPr>
          <w:rStyle w:val="StyleUnderline"/>
          <w:highlight w:val="green"/>
        </w:rPr>
        <w:t>a 100-kt airburst</w:t>
      </w:r>
      <w:r w:rsidRPr="00FF0CF7">
        <w:rPr>
          <w:rStyle w:val="StyleUnderline"/>
        </w:rPr>
        <w:t xml:space="preserve"> over the same region, roughly </w:t>
      </w:r>
      <w:r w:rsidRPr="00C07B92">
        <w:rPr>
          <w:rStyle w:val="StyleUnderline"/>
          <w:highlight w:val="green"/>
        </w:rPr>
        <w:t>2 million fatalities</w:t>
      </w:r>
      <w:r w:rsidRPr="00FF0CF7">
        <w:rPr>
          <w:rStyle w:val="StyleUnderline"/>
        </w:rPr>
        <w:t xml:space="preserve"> and an additional 1.5 million nonfatal casualties could occur. Similar numbers would result for nuclear explosions over large Indian cities</w:t>
      </w:r>
      <w:r w:rsidRPr="00591526">
        <w:rPr>
          <w:sz w:val="14"/>
        </w:rPr>
        <w:t xml:space="preserve"> (fig. S2A). Toon et al. (16) estimated that a war between India and Pakistan involving 50 nuclear weapons with 15-kt yield detonated as airbursts over the most densely populated cities of each nation would lead to about 22 million immediate fatalities and 44 million total casualties. Casualties include fatalities, severe injuries, and lesser injuries that can develop into more serious conditions, especially in the aftermath of a nuclear attack. At that time, it was assumed (16) that India had 85 (65 to 110) nuclear weapons and Pakistan had 52 (44 to 62), all with 15-kt yields. These casualty and fatality estimates were made using the LandScan2003 (18) population database together with the Gaussian probability distribution for fatalities and total casualties versus distance from ground zero shown in fig. S3 (16). </w:t>
      </w:r>
      <w:r w:rsidRPr="00FF0CF7">
        <w:rPr>
          <w:rStyle w:val="StyleUnderline"/>
        </w:rPr>
        <w:t>However, the urban populations of India and Pakistan are growing rapidly. The total urban populations of India and Pakistan are projected to increase by about 90% between 2000 and 202</w:t>
      </w:r>
      <w:r w:rsidRPr="00591526">
        <w:rPr>
          <w:sz w:val="14"/>
        </w:rPr>
        <w:t xml:space="preserve">5, as shown in fig. S4 (19). </w:t>
      </w:r>
      <w:r w:rsidRPr="00FF0CF7">
        <w:rPr>
          <w:rStyle w:val="StyleUnderline"/>
        </w:rPr>
        <w:t>The number of weapons possessed by the two countries is also thought to be increasing rapidly.</w:t>
      </w:r>
      <w:r w:rsidRPr="00591526">
        <w:rPr>
          <w:sz w:val="14"/>
        </w:rPr>
        <w:t xml:space="preserve"> By 2025, India and Pakistan could have three and five times, respectively, the number of weapons estimated by Toon et al. (16), and these would likely have higher yields than previously estimated (16). We have recomputed the fatalities and casualties for the most recent Indian and Pakistani urban population counts using the approach discussed in Methods (see below) and in Toon et al. (16). Figure 2 illustrates the cumulative fatalities and cumulative total casualties as a function of the number of explosions and their yield derived using the LandScan2016 (20) population database. The corresponding fatalities calculated for individual targets are given in the Supplementary Materials (fig. S2). Cumulative fatalities (as well as overall casualties) are higher in India because it has a greater urban population. Fatalities are not linear with respect to the number, or yield, of the weapons used, because smaller cities (of which there are greater numbers) have lower populations, whereas higher-yield weapons on these targets would encounter low-density suburban or rural areas away from the city centers where lower-yield weapons concentrate most of their damage. Compared with India, Pakistani fatalities (fig. S2B) vary less with weapon yield above 15 kt, especially after the most densely populated 100 targets have been attacked, due to the relatively low populations of the remaining targets. India has many more moderate-sized cities than Pakistan, and fatalities continue to grow rapidly with yield above 15 kt, even for the 250th target (fig. S2A). For 50 weapons of 15-kt yield exploding on both India and Pakistan, we find that the casualty estimates have risen relative to Toon et al. (16) from 22 to 27 million fatalities and from 44 to 45 million total casualties (Fig. 2) due to the expanded urban populations in LandScan2016 (20) compared to LandScan2003 (18). These increases in fatalities and casualties are much less than the ~50% increase in urban population between 2000 and 2015 (fig. S4), suggesting that the size of the area that is urban increases more than the population density within the urban region. An even more marked increase in fatalities and casualties shown in Fig. 2 is due to increasing numbers of weapons and increasing yields. In Fig. 2, the targets are graphed in decreasing order of the population density within the target area [refer to Methods and (16)]. In the scenario outlined in table S1, Pakistan is assumed to use 150 strategic weapons on Indian urban targets and India is assumed to use 100 weapons on Pakistani urban targets. The calculations use the current population of India and Pakistan, not those for 2025, because it is not possible to forecast changing populations in individual target areas. Targets that are not in urban areas are not considered, but they would lead to additional fatalities and casualties. Table S2 lists the fatalities and casualties from the scenario given in table S1. About 50 million people would die if 15-kt weapons are used, almost 100 million if 50-kt weapons are used, and about 125 million if 100-kt weapons are used. The population density in the target area affects the casualties, as well as the estimated fuel load. Table S3 lists the population and population densities for the densest urban areas attacked and the least dense. The population density in the target area usually declines as the yield increases because more suburban areas are included in the larger areas that are damaged by higher-yield weapons. In some cases, especially for low-population regions in Pakistan, the population may decrease with yield because different urban areas are chosen as the last target for differing yields. The highest population densities in table S3 are in the range of 37,000 to 80,000 people/km2. The population density in the area of the mass fire in Hamburg during WWII is estimated to have been about 20,000 people/km2 (21). Similarly, the population density for the 150th weapon used on India is between 17,000 and 4900 people/km2 and that for the 100th weapon used on Pakistan is between 8500 and 1600 people/km2. For reference, the population density of 1980s San Jose, California, a suburban city, was estimated to be about 1300 people/km2 (16). During WWII, it is estimated that about 50 million people were killed, not considering those who died from disease and starvation over 6 years [e.g., (22)]. </w:t>
      </w:r>
      <w:r w:rsidRPr="00C07B92">
        <w:rPr>
          <w:rStyle w:val="StyleUnderline"/>
          <w:highlight w:val="green"/>
        </w:rPr>
        <w:t>Because of</w:t>
      </w:r>
      <w:r w:rsidRPr="00FF0CF7">
        <w:rPr>
          <w:rStyle w:val="StyleUnderline"/>
        </w:rPr>
        <w:t xml:space="preserve"> the </w:t>
      </w:r>
      <w:r w:rsidRPr="00C07B92">
        <w:rPr>
          <w:rStyle w:val="StyleUnderline"/>
          <w:highlight w:val="green"/>
        </w:rPr>
        <w:t>dense populations</w:t>
      </w:r>
      <w:r w:rsidRPr="00FF0CF7">
        <w:rPr>
          <w:rStyle w:val="StyleUnderline"/>
        </w:rPr>
        <w:t xml:space="preserve"> of cities in Pakistan and India, table S2 shows that </w:t>
      </w:r>
      <w:r w:rsidRPr="00C07B92">
        <w:rPr>
          <w:rStyle w:val="StyleUnderline"/>
          <w:highlight w:val="green"/>
        </w:rPr>
        <w:t>even a war with 15-kt weapons could lead to fatalities</w:t>
      </w:r>
      <w:r w:rsidRPr="00FF0CF7">
        <w:rPr>
          <w:rStyle w:val="StyleUnderline"/>
        </w:rPr>
        <w:t xml:space="preserve"> approximately </w:t>
      </w:r>
      <w:r w:rsidRPr="00C07B92">
        <w:rPr>
          <w:rStyle w:val="StyleUnderline"/>
          <w:highlight w:val="green"/>
        </w:rPr>
        <w:t xml:space="preserve">equal to </w:t>
      </w:r>
      <w:r w:rsidRPr="00FF0CF7">
        <w:rPr>
          <w:rStyle w:val="StyleUnderline"/>
        </w:rPr>
        <w:t xml:space="preserve">those worldwide in </w:t>
      </w:r>
      <w:r w:rsidRPr="00C07B92">
        <w:rPr>
          <w:rStyle w:val="StyleUnderline"/>
          <w:highlight w:val="green"/>
        </w:rPr>
        <w:t>WWII and a war with 100-kt weapons could directly kill</w:t>
      </w:r>
      <w:r w:rsidRPr="00FF0CF7">
        <w:rPr>
          <w:rStyle w:val="StyleUnderline"/>
        </w:rPr>
        <w:t xml:space="preserve"> about </w:t>
      </w:r>
      <w:r w:rsidRPr="00C07B92">
        <w:rPr>
          <w:rStyle w:val="StyleUnderline"/>
          <w:highlight w:val="green"/>
        </w:rPr>
        <w:t>2.5 times as many</w:t>
      </w:r>
      <w:r w:rsidRPr="00FF0CF7">
        <w:rPr>
          <w:rStyle w:val="StyleUnderline"/>
        </w:rPr>
        <w:t xml:space="preserve"> as died worldwide in WWII, and in this nuclear war, </w:t>
      </w:r>
      <w:r w:rsidRPr="00C07B92">
        <w:rPr>
          <w:rStyle w:val="StyleUnderline"/>
          <w:highlight w:val="green"/>
        </w:rPr>
        <w:t>the fatalities could occur in a single week.</w:t>
      </w:r>
      <w:r w:rsidRPr="00FF0CF7">
        <w:rPr>
          <w:rStyle w:val="StyleUnderline"/>
        </w:rPr>
        <w:t xml:space="preserve"> </w:t>
      </w:r>
      <w:r w:rsidRPr="00591526">
        <w:rPr>
          <w:sz w:val="14"/>
        </w:rPr>
        <w:t xml:space="preserve">The world’s annual death rate from all causes is about 56 million people per year (23). </w:t>
      </w:r>
      <w:r w:rsidRPr="00FF0CF7">
        <w:rPr>
          <w:rStyle w:val="StyleUnderline"/>
        </w:rPr>
        <w:t>Therefore, a war between India and Pakistan in our scenario with 15-kt weapons could kill the same number of people in a week as would die naturally worldwide in a year, effectively increasing the immediate global death rate by a factor of 50.</w:t>
      </w:r>
      <w:r w:rsidRPr="00591526">
        <w:rPr>
          <w:sz w:val="14"/>
        </w:rPr>
        <w:t xml:space="preserve"> A regional catastrophe would occur if India and Pakistan were to engage in a full-scale nuclear war with their expanding arsenals. India would suffer two to three times more fatalities and casualties than Pakistan (table S2) because, in our scenario, Pakistan uses more weapons than India and because India has a much larger population and more densely populated cities. However, as a percentage of the urban population, Pakistan’s losses would be about twice those of India. In general, as shown in Fig. 2, the fatalities and casualties increase rapidly even up to the 250th explosion due to the high population in India, whereas the rate of increase for Pakistan is much lower even for the 50th explosion. The fatalities and casualties outlined in table S2, Fig. 2, and fig. S2 are computed, assuming airbursts used against urban targets, and that mass fires were started in each city, as occurred in Hiroshima. It is likely that some of the 45 strategic weapons assumed to be used against isolated military targets, and some of the 40 tactical weapons, will be exploded as ground bursts. The direct casualties and fatalities from ground bursts may be relatively small. However, ground bursts carry soil into the fireball, where very small radioactive particles can attach themselves to the dust particles. The relatively large dust particles are likely to fall out of the atmosphere within a few days, when the radioactive particles are still very dangerous. Large numbers of fatalities and casualties, potentially larger than the values given in table S2 and Fig. 2, can be caused by exposure to this radioactive material within a few days of the explosions.</w:t>
      </w:r>
    </w:p>
    <w:p w14:paraId="1BB9F85F" w14:textId="487A26A2" w:rsidR="00040E82" w:rsidRDefault="00040E82" w:rsidP="00040E82"/>
    <w:p w14:paraId="1128F1B1" w14:textId="6ACCC8CC" w:rsidR="00040E82" w:rsidRDefault="00040E82" w:rsidP="00040E82"/>
    <w:p w14:paraId="4D402E79" w14:textId="3243B53E" w:rsidR="00040E82" w:rsidRDefault="00040E82" w:rsidP="00040E82"/>
    <w:p w14:paraId="6A8CEAD4" w14:textId="52D3AE31" w:rsidR="00040E82" w:rsidRDefault="000C29A8" w:rsidP="000C29A8">
      <w:pPr>
        <w:pStyle w:val="Heading2"/>
      </w:pPr>
      <w:r>
        <w:t>1AC — FW</w:t>
      </w:r>
    </w:p>
    <w:p w14:paraId="67417DE9" w14:textId="56883D38" w:rsidR="00040E82" w:rsidRDefault="00040E82" w:rsidP="00040E82"/>
    <w:p w14:paraId="6FE7AAC9" w14:textId="77777777" w:rsidR="00DD07F7" w:rsidRDefault="00DD07F7" w:rsidP="00DD07F7">
      <w:pPr>
        <w:pStyle w:val="Heading4"/>
      </w:pPr>
      <w:r>
        <w:t>The standard is maximizing expected wellbeing.</w:t>
      </w:r>
    </w:p>
    <w:p w14:paraId="258FE2B9" w14:textId="77777777" w:rsidR="00DD07F7" w:rsidRDefault="00DD07F7" w:rsidP="00DD07F7"/>
    <w:p w14:paraId="1BF996DF" w14:textId="77777777" w:rsidR="00DD07F7" w:rsidRPr="00CA2AD6" w:rsidRDefault="00DD07F7" w:rsidP="00DD07F7">
      <w:pPr>
        <w:pStyle w:val="Heading4"/>
        <w:rPr>
          <w:rFonts w:cs="Calibri"/>
        </w:rPr>
      </w:pPr>
      <w:r w:rsidRPr="002E566B">
        <w:rPr>
          <w:rFonts w:cs="Calibri"/>
        </w:rPr>
        <w:t>Prefer:</w:t>
      </w:r>
    </w:p>
    <w:p w14:paraId="511D9D50" w14:textId="77777777" w:rsidR="00DD07F7" w:rsidRDefault="00DD07F7" w:rsidP="00DD07F7">
      <w:pPr>
        <w:pStyle w:val="Heading4"/>
        <w:spacing w:line="276" w:lineRule="auto"/>
        <w:rPr>
          <w:rFonts w:cs="Calibri"/>
        </w:rPr>
      </w:pPr>
      <w:r>
        <w:rPr>
          <w:rFonts w:cs="Calibri"/>
        </w:rPr>
        <w:t>1] Actor spec – we chose to specify an actor which is the most logical since they are the only ones who could – that oweighs their fw warrants and proves governments need to aggregate using body count and wellbeing ONLY</w:t>
      </w:r>
    </w:p>
    <w:p w14:paraId="7828D7A8" w14:textId="77777777" w:rsidR="00DD07F7" w:rsidRDefault="00DD07F7" w:rsidP="00DD07F7">
      <w:r>
        <w:t xml:space="preserve"> </w:t>
      </w:r>
    </w:p>
    <w:p w14:paraId="51E640D1" w14:textId="77777777" w:rsidR="00DD07F7" w:rsidRPr="00623846" w:rsidRDefault="00DD07F7" w:rsidP="00DD07F7">
      <w:pPr>
        <w:pStyle w:val="Heading4"/>
        <w:spacing w:line="276" w:lineRule="auto"/>
        <w:rPr>
          <w:rFonts w:cs="Calibri"/>
        </w:rPr>
      </w:pPr>
      <w:r>
        <w:rPr>
          <w:rFonts w:cs="Calibri"/>
        </w:rPr>
        <w:t>2] Intuitions – why do we know that some things are harmful and somethings are good for us – the answer is because we’ve observed it in the real world -- Robust neuroscience proves</w:t>
      </w:r>
      <w:r w:rsidRPr="00623846">
        <w:rPr>
          <w:rFonts w:cs="Calibri"/>
        </w:rPr>
        <w:t xml:space="preserve"> </w:t>
      </w:r>
      <w:r>
        <w:rPr>
          <w:rFonts w:cs="Calibri"/>
        </w:rPr>
        <w:t xml:space="preserve">ONLY </w:t>
      </w:r>
      <w:r w:rsidRPr="00623846">
        <w:rPr>
          <w:rFonts w:cs="Calibri"/>
        </w:rPr>
        <w:t>pain and pleasure</w:t>
      </w:r>
      <w:r>
        <w:rPr>
          <w:rFonts w:cs="Calibri"/>
        </w:rPr>
        <w:t xml:space="preserve"> matter – everything else regresses </w:t>
      </w:r>
    </w:p>
    <w:p w14:paraId="09516447" w14:textId="77777777" w:rsidR="00DD07F7" w:rsidRPr="00691B66" w:rsidRDefault="00DD07F7" w:rsidP="00DD07F7">
      <w:pPr>
        <w:spacing w:line="276" w:lineRule="auto"/>
        <w:rPr>
          <w:b/>
          <w:bCs/>
          <w:sz w:val="16"/>
          <w:szCs w:val="16"/>
        </w:rPr>
      </w:pPr>
      <w:r w:rsidRPr="00623846">
        <w:rPr>
          <w:rStyle w:val="Style13ptBold"/>
        </w:rPr>
        <w:t xml:space="preserve">Blum et al. 18 </w:t>
      </w:r>
      <w:r w:rsidRPr="00691B66">
        <w:rPr>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7" w:history="1">
        <w:r w:rsidRPr="00691B66">
          <w:rPr>
            <w:rStyle w:val="Hyperlink"/>
            <w:color w:val="000000"/>
            <w:sz w:val="16"/>
            <w:szCs w:val="16"/>
          </w:rPr>
          <w:t>https://www.ncbi.nlm.nih.gov/pmc/articles/PMC6446569/</w:t>
        </w:r>
      </w:hyperlink>
      <w:r w:rsidRPr="00691B66">
        <w:rPr>
          <w:sz w:val="16"/>
          <w:szCs w:val="16"/>
        </w:rPr>
        <w:t>, R.S.</w:t>
      </w:r>
    </w:p>
    <w:p w14:paraId="12809CD0" w14:textId="77777777" w:rsidR="00DD07F7" w:rsidRPr="0098408A" w:rsidRDefault="00DD07F7" w:rsidP="00DD07F7">
      <w:pPr>
        <w:spacing w:line="276" w:lineRule="auto"/>
        <w:rPr>
          <w:sz w:val="16"/>
          <w:szCs w:val="16"/>
        </w:rPr>
      </w:pPr>
      <w:r w:rsidRPr="00343EA9">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343EA9">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343EA9">
        <w:rPr>
          <w:highlight w:val="green"/>
          <w:u w:val="single"/>
        </w:rPr>
        <w:t>reason why particular stimuli</w:t>
      </w:r>
      <w:r w:rsidRPr="00623846">
        <w:rPr>
          <w:u w:val="single"/>
        </w:rPr>
        <w:t xml:space="preserve">, objects, events, situations, and activities </w:t>
      </w:r>
      <w:r w:rsidRPr="00343EA9">
        <w:rPr>
          <w:highlight w:val="green"/>
          <w:u w:val="single"/>
        </w:rPr>
        <w:t>are rewarding</w:t>
      </w:r>
      <w:r w:rsidRPr="00623846">
        <w:t xml:space="preserve"> may be </w:t>
      </w:r>
      <w:r w:rsidRPr="00343EA9">
        <w:rPr>
          <w:highlight w:val="green"/>
          <w:u w:val="single"/>
        </w:rPr>
        <w:t>due to pleasure.</w:t>
      </w:r>
      <w:r w:rsidRPr="00623846">
        <w:t xml:space="preserve"> </w:t>
      </w:r>
      <w:r w:rsidRPr="0098408A">
        <w:rPr>
          <w:sz w:val="16"/>
          <w:szCs w:val="16"/>
        </w:rPr>
        <w:t xml:space="preserve">This applies first of all to sex and to the primary homeostatic rewards of food and liquid and extends to money, taste, beauty, social encounters and nonmaterial, internally set, and intrinsic rewards. </w:t>
      </w:r>
      <w:r w:rsidRPr="0098408A">
        <w:rPr>
          <w:sz w:val="16"/>
          <w:szCs w:val="16"/>
          <w:u w:val="single"/>
        </w:rPr>
        <w:t>Pleasure, as the primary effect of rewards</w:t>
      </w:r>
      <w:r w:rsidRPr="0098408A">
        <w:rPr>
          <w:sz w:val="16"/>
          <w:szCs w:val="16"/>
        </w:rPr>
        <w:t>, drives the prime reward functions of learning, approach behavior, and decision making and</w:t>
      </w:r>
      <w:r w:rsidRPr="00623846">
        <w:t xml:space="preserve"> </w:t>
      </w:r>
      <w:r w:rsidRPr="00343EA9">
        <w:rPr>
          <w:highlight w:val="green"/>
          <w:u w:val="single"/>
        </w:rPr>
        <w:t xml:space="preserve">provides the </w:t>
      </w:r>
      <w:r w:rsidRPr="00343EA9">
        <w:rPr>
          <w:b/>
          <w:bCs/>
          <w:highlight w:val="green"/>
          <w:u w:val="single"/>
        </w:rPr>
        <w:t>basis for hedonic theories</w:t>
      </w:r>
      <w:r w:rsidRPr="00343EA9">
        <w:rPr>
          <w:highlight w:val="green"/>
          <w:u w:val="single"/>
        </w:rPr>
        <w:t xml:space="preserve"> of reward</w:t>
      </w:r>
      <w:r w:rsidRPr="00623846">
        <w:rPr>
          <w:u w:val="single"/>
        </w:rPr>
        <w:t xml:space="preserve"> </w:t>
      </w:r>
      <w:r w:rsidRPr="0098408A">
        <w:rPr>
          <w:sz w:val="16"/>
          <w:szCs w:val="16"/>
          <w:u w:val="single"/>
        </w:rPr>
        <w:t>function. We are attracted by</w:t>
      </w:r>
      <w:r w:rsidRPr="0098408A">
        <w:rPr>
          <w:sz w:val="16"/>
          <w:szCs w:val="16"/>
        </w:rPr>
        <w:t xml:space="preserve"> most </w:t>
      </w:r>
      <w:r w:rsidRPr="0098408A">
        <w:rPr>
          <w:sz w:val="16"/>
          <w:szCs w:val="16"/>
          <w:u w:val="single"/>
        </w:rPr>
        <w:t>rewards and exert intense efforts to obtain them</w:t>
      </w:r>
      <w:r w:rsidRPr="0098408A">
        <w:rPr>
          <w:sz w:val="16"/>
          <w:szCs w:val="16"/>
        </w:rPr>
        <w:t xml:space="preserve">, just </w:t>
      </w:r>
      <w:r w:rsidRPr="0098408A">
        <w:rPr>
          <w:sz w:val="16"/>
          <w:szCs w:val="16"/>
          <w:u w:val="single"/>
        </w:rPr>
        <w:t>because they are enjoyable</w:t>
      </w:r>
      <w:r w:rsidRPr="0098408A">
        <w:rPr>
          <w:sz w:val="16"/>
          <w:szCs w:val="16"/>
        </w:rPr>
        <w:t xml:space="preserve"> [10].</w:t>
      </w:r>
    </w:p>
    <w:p w14:paraId="6B0C80B2" w14:textId="77777777" w:rsidR="00DD07F7" w:rsidRPr="0098408A" w:rsidRDefault="00DD07F7" w:rsidP="00DD07F7">
      <w:pPr>
        <w:spacing w:line="276" w:lineRule="auto"/>
        <w:rPr>
          <w:sz w:val="16"/>
          <w:szCs w:val="16"/>
        </w:rPr>
      </w:pPr>
      <w:r w:rsidRPr="0098408A">
        <w:rPr>
          <w:sz w:val="16"/>
          <w:szCs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98408A">
        <w:rPr>
          <w:sz w:val="16"/>
          <w:szCs w:val="16"/>
          <w:u w:val="single"/>
        </w:rPr>
        <w:t>using both humans and detailed invasive brain analysis of animals has discovered some critical ways that the brain processes pleasure</w:t>
      </w:r>
      <w:r w:rsidRPr="0098408A">
        <w:rPr>
          <w:sz w:val="16"/>
          <w:szCs w:val="16"/>
        </w:rPr>
        <w:t xml:space="preserve"> [14].</w:t>
      </w:r>
    </w:p>
    <w:p w14:paraId="59B22226" w14:textId="77777777" w:rsidR="00DD07F7" w:rsidRPr="0098408A" w:rsidRDefault="00DD07F7" w:rsidP="00DD07F7">
      <w:pPr>
        <w:spacing w:line="276" w:lineRule="auto"/>
        <w:rPr>
          <w:sz w:val="16"/>
          <w:szCs w:val="16"/>
        </w:rPr>
      </w:pPr>
      <w:r w:rsidRPr="0098408A">
        <w:rPr>
          <w:sz w:val="16"/>
          <w:szCs w:val="16"/>
          <w:u w:val="single"/>
        </w:rPr>
        <w:t>Pleasure as a hallmark of reward is sufficient for defining a reward</w:t>
      </w:r>
      <w:r w:rsidRPr="0098408A">
        <w:rPr>
          <w:sz w:val="16"/>
          <w:szCs w:val="16"/>
        </w:rPr>
        <w:t xml:space="preserve">, but it may not be necessary. </w:t>
      </w:r>
      <w:r w:rsidRPr="0098408A">
        <w:rPr>
          <w:sz w:val="16"/>
          <w:szCs w:val="16"/>
          <w:u w:val="single"/>
        </w:rPr>
        <w:t>A reward may generate positive</w:t>
      </w:r>
      <w:r w:rsidRPr="0098408A">
        <w:rPr>
          <w:sz w:val="16"/>
          <w:szCs w:val="16"/>
        </w:rPr>
        <w:t xml:space="preserve"> learning and approach </w:t>
      </w:r>
      <w:r w:rsidRPr="0098408A">
        <w:rPr>
          <w:sz w:val="16"/>
          <w:szCs w:val="16"/>
          <w:u w:val="single"/>
        </w:rPr>
        <w:t>behavior</w:t>
      </w:r>
      <w:r w:rsidRPr="0098408A">
        <w:rPr>
          <w:sz w:val="16"/>
          <w:szCs w:val="16"/>
        </w:rPr>
        <w:t xml:space="preserve"> simply </w:t>
      </w:r>
      <w:r w:rsidRPr="0098408A">
        <w:rPr>
          <w:sz w:val="16"/>
          <w:szCs w:val="16"/>
          <w:u w:val="single"/>
        </w:rPr>
        <w:t>because it contains substances that are essential for body function.</w:t>
      </w:r>
      <w:r w:rsidRPr="0098408A">
        <w:rPr>
          <w:sz w:val="16"/>
          <w:szCs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21D504D1" w14:textId="77777777" w:rsidR="00DD07F7" w:rsidRPr="0098408A" w:rsidRDefault="00DD07F7" w:rsidP="00DD07F7">
      <w:pPr>
        <w:spacing w:line="276" w:lineRule="auto"/>
        <w:rPr>
          <w:sz w:val="16"/>
          <w:szCs w:val="16"/>
        </w:rPr>
      </w:pPr>
      <w:r w:rsidRPr="0098408A">
        <w:rPr>
          <w:sz w:val="16"/>
          <w:szCs w:val="16"/>
        </w:rPr>
        <w:t>Evolutionary theories of pleasure: The love connection BO:D</w:t>
      </w:r>
    </w:p>
    <w:p w14:paraId="042686D1" w14:textId="77777777" w:rsidR="00DD07F7" w:rsidRPr="0098408A" w:rsidRDefault="00DD07F7" w:rsidP="00DD07F7">
      <w:pPr>
        <w:spacing w:line="276" w:lineRule="auto"/>
        <w:rPr>
          <w:sz w:val="16"/>
          <w:szCs w:val="16"/>
        </w:rPr>
      </w:pPr>
      <w:r w:rsidRPr="0098408A">
        <w:rPr>
          <w:sz w:val="16"/>
          <w:szCs w:val="16"/>
        </w:rPr>
        <w:t xml:space="preserve">Charles Darwin and other biological scientists that have examined the biological </w:t>
      </w:r>
      <w:r w:rsidRPr="0098408A">
        <w:rPr>
          <w:sz w:val="16"/>
          <w:szCs w:val="16"/>
          <w:u w:val="single"/>
        </w:rPr>
        <w:t>evolution and its basic principles found</w:t>
      </w:r>
      <w:r w:rsidRPr="0098408A">
        <w:rPr>
          <w:sz w:val="16"/>
          <w:szCs w:val="16"/>
        </w:rPr>
        <w:t xml:space="preserve"> various </w:t>
      </w:r>
      <w:r w:rsidRPr="0098408A">
        <w:rPr>
          <w:sz w:val="16"/>
          <w:szCs w:val="16"/>
          <w:u w:val="single"/>
        </w:rPr>
        <w:t>mechanisms that steer behavior and biological development.</w:t>
      </w:r>
      <w:r w:rsidRPr="0098408A">
        <w:rPr>
          <w:sz w:val="16"/>
          <w:szCs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550EBEF1" w14:textId="77777777" w:rsidR="00DD07F7" w:rsidRPr="0098408A" w:rsidRDefault="00DD07F7" w:rsidP="00DD07F7">
      <w:pPr>
        <w:spacing w:line="276" w:lineRule="auto"/>
        <w:rPr>
          <w:sz w:val="16"/>
          <w:szCs w:val="16"/>
        </w:rPr>
      </w:pPr>
      <w:r w:rsidRPr="0098408A">
        <w:rPr>
          <w:sz w:val="16"/>
          <w:szCs w:val="16"/>
        </w:rPr>
        <w:t>It is well established that modern biological theory conjectures that</w:t>
      </w:r>
      <w:r w:rsidRPr="00623846">
        <w:t xml:space="preserve"> </w:t>
      </w:r>
      <w:r w:rsidRPr="00343EA9">
        <w:rPr>
          <w:b/>
          <w:bCs/>
          <w:highlight w:val="green"/>
          <w:u w:val="single"/>
        </w:rPr>
        <w:t>organisms are</w:t>
      </w:r>
      <w:r w:rsidRPr="00623846">
        <w:rPr>
          <w:u w:val="single"/>
        </w:rPr>
        <w:t xml:space="preserve"> the </w:t>
      </w:r>
      <w:r w:rsidRPr="00343EA9">
        <w:rPr>
          <w:b/>
          <w:bCs/>
          <w:highlight w:val="green"/>
          <w:u w:val="single"/>
        </w:rPr>
        <w:t>result of evolutionary competition.</w:t>
      </w:r>
      <w:r w:rsidRPr="00623846">
        <w:t xml:space="preserve"> </w:t>
      </w:r>
      <w:r w:rsidRPr="0098408A">
        <w:rPr>
          <w:sz w:val="16"/>
          <w:szCs w:val="16"/>
        </w:rPr>
        <w:t xml:space="preserve">In fact, Richard </w:t>
      </w:r>
      <w:r w:rsidRPr="0098408A">
        <w:rPr>
          <w:sz w:val="16"/>
          <w:szCs w:val="16"/>
          <w:u w:val="single"/>
        </w:rPr>
        <w:t>Dawkins stresses gene survival and propagation as the basic mechanism of life</w:t>
      </w:r>
      <w:r w:rsidRPr="0098408A">
        <w:rPr>
          <w:sz w:val="16"/>
          <w:szCs w:val="16"/>
        </w:rPr>
        <w:t xml:space="preserve"> [20]. Only genes that lead to </w:t>
      </w:r>
      <w:r w:rsidRPr="0098408A">
        <w:rPr>
          <w:sz w:val="16"/>
          <w:szCs w:val="16"/>
          <w:u w:val="single"/>
        </w:rPr>
        <w:t>the fittest phenotype will make it.</w:t>
      </w:r>
      <w:r w:rsidRPr="0098408A">
        <w:rPr>
          <w:sz w:val="16"/>
          <w:szCs w:val="16"/>
        </w:rPr>
        <w:t xml:space="preserve"> It is noteworthy that the phenotype is selected based on behavior that maximizes gene propagation. To do so, the phenotype must survive and generate offspring, and be better at it than its competitors. Thus, </w:t>
      </w:r>
      <w:r w:rsidRPr="0098408A">
        <w:rPr>
          <w:sz w:val="16"/>
          <w:szCs w:val="16"/>
          <w:u w:val="single"/>
        </w:rPr>
        <w:t>the ultimate, distal function of</w:t>
      </w:r>
      <w:r w:rsidRPr="00623846">
        <w:rPr>
          <w:u w:val="single"/>
        </w:rPr>
        <w:t xml:space="preserve"> </w:t>
      </w:r>
      <w:r w:rsidRPr="00343EA9">
        <w:rPr>
          <w:highlight w:val="green"/>
          <w:u w:val="single"/>
        </w:rPr>
        <w:t>rewards</w:t>
      </w:r>
      <w:r w:rsidRPr="00623846">
        <w:rPr>
          <w:u w:val="single"/>
        </w:rPr>
        <w:t xml:space="preserve"> is to </w:t>
      </w:r>
      <w:r w:rsidRPr="00343EA9">
        <w:rPr>
          <w:highlight w:val="green"/>
          <w:u w:val="single"/>
        </w:rPr>
        <w:t>increase</w:t>
      </w:r>
      <w:r w:rsidRPr="00623846">
        <w:rPr>
          <w:u w:val="single"/>
        </w:rPr>
        <w:t xml:space="preserve"> evolutionary </w:t>
      </w:r>
      <w:r w:rsidRPr="00343EA9">
        <w:rPr>
          <w:highlight w:val="green"/>
          <w:u w:val="single"/>
        </w:rPr>
        <w:t>fitness</w:t>
      </w:r>
      <w:r w:rsidRPr="00623846">
        <w:t xml:space="preserve"> </w:t>
      </w:r>
      <w:r w:rsidRPr="0098408A">
        <w:rPr>
          <w:sz w:val="16"/>
          <w:szCs w:val="16"/>
        </w:rPr>
        <w:t>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31BFF42D" w14:textId="77777777" w:rsidR="00DD07F7" w:rsidRPr="0098408A" w:rsidRDefault="00DD07F7" w:rsidP="00DD07F7">
      <w:pPr>
        <w:spacing w:line="276" w:lineRule="auto"/>
        <w:rPr>
          <w:sz w:val="16"/>
          <w:szCs w:val="16"/>
          <w:u w:val="single"/>
        </w:rPr>
      </w:pPr>
      <w:r w:rsidRPr="0098408A">
        <w:rPr>
          <w:sz w:val="16"/>
          <w:szCs w:val="16"/>
          <w:u w:val="single"/>
        </w:rPr>
        <w:t>Behavioral reward functions have evolved to help individuals to survive and propagate their genes</w:t>
      </w:r>
      <w:r w:rsidRPr="0098408A">
        <w:rPr>
          <w:sz w:val="16"/>
          <w:szCs w:val="16"/>
        </w:rPr>
        <w:t xml:space="preserve">. Apparently, </w:t>
      </w:r>
      <w:r w:rsidRPr="0098408A">
        <w:rPr>
          <w:sz w:val="16"/>
          <w:szCs w:val="16"/>
          <w:u w:val="single"/>
        </w:rPr>
        <w:t>people need to live well and long enough to reproduce.</w:t>
      </w:r>
      <w:r w:rsidRPr="0098408A">
        <w:rPr>
          <w:sz w:val="16"/>
          <w:szCs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98408A">
        <w:rPr>
          <w:sz w:val="16"/>
          <w:szCs w:val="16"/>
          <w:u w:val="single"/>
        </w:rPr>
        <w:t>any small edge will ultimately result in evolutionary advantage</w:t>
      </w:r>
      <w:r w:rsidRPr="0098408A">
        <w:rPr>
          <w:sz w:val="16"/>
          <w:szCs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98408A">
        <w:rPr>
          <w:sz w:val="16"/>
          <w:szCs w:val="16"/>
          <w:u w:val="single"/>
        </w:rPr>
        <w:t>Thus the distal reward function in gene propagation and evolutionary fitness defines the proximal reward functions that we see</w:t>
      </w:r>
      <w:r w:rsidRPr="0098408A">
        <w:rPr>
          <w:sz w:val="16"/>
          <w:szCs w:val="16"/>
        </w:rPr>
        <w:t xml:space="preserve"> in everyday behavior. </w:t>
      </w:r>
      <w:r w:rsidRPr="0098408A">
        <w:rPr>
          <w:sz w:val="16"/>
          <w:szCs w:val="16"/>
          <w:u w:val="single"/>
        </w:rPr>
        <w:t>That is why</w:t>
      </w:r>
      <w:r w:rsidRPr="00623846">
        <w:rPr>
          <w:u w:val="single"/>
        </w:rPr>
        <w:t xml:space="preserve"> </w:t>
      </w:r>
      <w:r w:rsidRPr="00343EA9">
        <w:rPr>
          <w:highlight w:val="green"/>
          <w:u w:val="single"/>
        </w:rPr>
        <w:t>foods, drinks, mates, and offspring are rewarding.</w:t>
      </w:r>
    </w:p>
    <w:p w14:paraId="2C0726E9" w14:textId="77777777" w:rsidR="00DD07F7" w:rsidRPr="0098408A" w:rsidRDefault="00DD07F7" w:rsidP="00DD07F7">
      <w:pPr>
        <w:spacing w:line="276" w:lineRule="auto"/>
        <w:rPr>
          <w:sz w:val="16"/>
          <w:szCs w:val="16"/>
        </w:rPr>
      </w:pPr>
      <w:r w:rsidRPr="0098408A">
        <w:rPr>
          <w:sz w:val="16"/>
          <w:szCs w:val="16"/>
        </w:rPr>
        <w:t xml:space="preserve">There have been theories linking pleasure as a required component of health benefits salutogenesis, (salugenesis). In essence, under these terms, </w:t>
      </w:r>
      <w:r w:rsidRPr="0098408A">
        <w:rPr>
          <w:sz w:val="16"/>
          <w:szCs w:val="16"/>
          <w:u w:val="single"/>
        </w:rPr>
        <w:t>pleasure is described as a state or feeling of happiness and satisfaction resulting from an experience that one enjoys.</w:t>
      </w:r>
      <w:r w:rsidRPr="0098408A">
        <w:rPr>
          <w:sz w:val="16"/>
          <w:szCs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296C73D7" w14:textId="77777777" w:rsidR="00DD07F7" w:rsidRPr="0098408A" w:rsidRDefault="00DD07F7" w:rsidP="00DD07F7">
      <w:pPr>
        <w:spacing w:line="276" w:lineRule="auto"/>
        <w:rPr>
          <w:sz w:val="16"/>
          <w:szCs w:val="16"/>
        </w:rPr>
      </w:pPr>
      <w:r w:rsidRPr="0098408A">
        <w:rPr>
          <w:sz w:val="16"/>
          <w:szCs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40A4C59D" w14:textId="77777777" w:rsidR="00DD07F7" w:rsidRPr="0098408A" w:rsidRDefault="00DD07F7" w:rsidP="00DD07F7">
      <w:pPr>
        <w:spacing w:line="276" w:lineRule="auto"/>
        <w:rPr>
          <w:sz w:val="16"/>
          <w:szCs w:val="16"/>
        </w:rPr>
      </w:pPr>
      <w:r w:rsidRPr="0098408A">
        <w:rPr>
          <w:sz w:val="16"/>
          <w:szCs w:val="16"/>
        </w:rPr>
        <w:t>Finding happiness is different between apes and humans</w:t>
      </w:r>
    </w:p>
    <w:p w14:paraId="0C3DEEF5" w14:textId="77777777" w:rsidR="00DD07F7" w:rsidRPr="0098408A" w:rsidRDefault="00DD07F7" w:rsidP="00DD07F7">
      <w:pPr>
        <w:spacing w:line="276" w:lineRule="auto"/>
        <w:rPr>
          <w:sz w:val="16"/>
          <w:szCs w:val="16"/>
        </w:rPr>
      </w:pPr>
      <w:r w:rsidRPr="0098408A">
        <w:rPr>
          <w:sz w:val="16"/>
          <w:szCs w:val="16"/>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3F04D517" w14:textId="77777777" w:rsidR="00DD07F7" w:rsidRPr="0098408A" w:rsidRDefault="00DD07F7" w:rsidP="00DD07F7">
      <w:pPr>
        <w:spacing w:line="276" w:lineRule="auto"/>
        <w:rPr>
          <w:sz w:val="16"/>
          <w:szCs w:val="16"/>
        </w:rPr>
      </w:pPr>
      <w:r w:rsidRPr="0098408A">
        <w:rPr>
          <w:sz w:val="16"/>
          <w:szCs w:val="16"/>
        </w:rPr>
        <w:t xml:space="preserve">Remarkably, there are </w:t>
      </w:r>
      <w:r w:rsidRPr="0098408A">
        <w:rPr>
          <w:sz w:val="16"/>
          <w:szCs w:val="16"/>
          <w:u w:val="single"/>
        </w:rPr>
        <w:t>pathways for ordinary liking and pleasure</w:t>
      </w:r>
      <w:r w:rsidRPr="0098408A">
        <w:rPr>
          <w:sz w:val="16"/>
          <w:szCs w:val="16"/>
        </w:rPr>
        <w:t xml:space="preserve">, which </w:t>
      </w:r>
      <w:r w:rsidRPr="0098408A">
        <w:rPr>
          <w:sz w:val="16"/>
          <w:szCs w:val="16"/>
          <w:u w:val="single"/>
        </w:rPr>
        <w:t>are limited in scope</w:t>
      </w:r>
      <w:r w:rsidRPr="0098408A">
        <w:rPr>
          <w:sz w:val="16"/>
          <w:szCs w:val="16"/>
        </w:rPr>
        <w:t xml:space="preserve"> as described above in this commentary. However, </w:t>
      </w:r>
      <w:r w:rsidRPr="0098408A">
        <w:rPr>
          <w:sz w:val="16"/>
          <w:szCs w:val="16"/>
          <w:u w:val="single"/>
        </w:rPr>
        <w:t>there are</w:t>
      </w:r>
      <w:r w:rsidRPr="00623846">
        <w:rPr>
          <w:u w:val="single"/>
        </w:rPr>
        <w:t xml:space="preserve"> </w:t>
      </w:r>
      <w:r w:rsidRPr="00343EA9">
        <w:rPr>
          <w:b/>
          <w:bCs/>
          <w:highlight w:val="green"/>
          <w:u w:val="single"/>
        </w:rPr>
        <w:t>many brain regions</w:t>
      </w:r>
      <w:r w:rsidRPr="00623846">
        <w:t xml:space="preserve">, often termed hot and cold spots, </w:t>
      </w:r>
      <w:r w:rsidRPr="00623846">
        <w:rPr>
          <w:u w:val="single"/>
        </w:rPr>
        <w:t xml:space="preserve">that significantly </w:t>
      </w:r>
      <w:r w:rsidRPr="00343EA9">
        <w:rPr>
          <w:b/>
          <w:bCs/>
          <w:highlight w:val="green"/>
          <w:u w:val="single"/>
        </w:rPr>
        <w:t>modulate</w:t>
      </w:r>
      <w:r w:rsidRPr="00623846">
        <w:t xml:space="preserve"> (increase or decrease) </w:t>
      </w:r>
      <w:r w:rsidRPr="00623846">
        <w:rPr>
          <w:u w:val="single"/>
        </w:rPr>
        <w:t xml:space="preserve">our </w:t>
      </w:r>
      <w:r w:rsidRPr="00343EA9">
        <w:rPr>
          <w:b/>
          <w:bCs/>
          <w:highlight w:val="green"/>
          <w:u w:val="single"/>
        </w:rPr>
        <w:t>pleasure or</w:t>
      </w:r>
      <w:r w:rsidRPr="00623846">
        <w:rPr>
          <w:u w:val="single"/>
        </w:rPr>
        <w:t xml:space="preserve"> even produce</w:t>
      </w:r>
      <w:r w:rsidRPr="00623846">
        <w:rPr>
          <w:b/>
          <w:bCs/>
          <w:u w:val="single"/>
        </w:rPr>
        <w:t xml:space="preserve"> </w:t>
      </w:r>
      <w:r w:rsidRPr="00343EA9">
        <w:rPr>
          <w:b/>
          <w:bCs/>
          <w:highlight w:val="green"/>
          <w:u w:val="single"/>
        </w:rPr>
        <w:t>the opposite</w:t>
      </w:r>
      <w:r w:rsidRPr="00623846">
        <w:t xml:space="preserve"> </w:t>
      </w:r>
      <w:r w:rsidRPr="0098408A">
        <w:rPr>
          <w:sz w:val="16"/>
          <w:szCs w:val="16"/>
        </w:rPr>
        <w:t xml:space="preserve">of pleasure— that is </w:t>
      </w:r>
      <w:r w:rsidRPr="0098408A">
        <w:rPr>
          <w:sz w:val="16"/>
          <w:szCs w:val="16"/>
          <w:u w:val="single"/>
        </w:rPr>
        <w:t>disgust and fear</w:t>
      </w:r>
      <w:r w:rsidRPr="0098408A">
        <w:rPr>
          <w:sz w:val="16"/>
          <w:szCs w:val="16"/>
        </w:rPr>
        <w:t xml:space="preserve"> [39]. </w:t>
      </w:r>
      <w:r w:rsidRPr="0098408A">
        <w:rPr>
          <w:sz w:val="16"/>
          <w:szCs w:val="16"/>
          <w:u w:val="single"/>
        </w:rPr>
        <w:t>One</w:t>
      </w:r>
      <w:r w:rsidRPr="0098408A">
        <w:rPr>
          <w:sz w:val="16"/>
          <w:szCs w:val="16"/>
        </w:rPr>
        <w:t xml:space="preserve"> specific </w:t>
      </w:r>
      <w:r w:rsidRPr="0098408A">
        <w:rPr>
          <w:sz w:val="16"/>
          <w:szCs w:val="16"/>
          <w:u w:val="single"/>
        </w:rPr>
        <w:t>region</w:t>
      </w:r>
      <w:r w:rsidRPr="0098408A">
        <w:rPr>
          <w:sz w:val="16"/>
          <w:szCs w:val="16"/>
        </w:rPr>
        <w:t xml:space="preserve"> of the nucleus accumbens </w:t>
      </w:r>
      <w:r w:rsidRPr="0098408A">
        <w:rPr>
          <w:sz w:val="16"/>
          <w:szCs w:val="16"/>
          <w:u w:val="single"/>
        </w:rPr>
        <w:t>is organized like a computer keyboard, with particular stimulus triggers in rows</w:t>
      </w:r>
      <w:r w:rsidRPr="0098408A">
        <w:rPr>
          <w:sz w:val="16"/>
          <w:szCs w:val="16"/>
        </w:rPr>
        <w:t xml:space="preserve">— producing an increase and decrease of pleasure and disgust. Moreover, </w:t>
      </w:r>
      <w:r w:rsidRPr="0098408A">
        <w:rPr>
          <w:sz w:val="16"/>
          <w:szCs w:val="16"/>
          <w:u w:val="single"/>
        </w:rPr>
        <w:t>the cortex has unique roles in the cognitive evaluation of our feelings of pleasure</w:t>
      </w:r>
      <w:r w:rsidRPr="0098408A">
        <w:rPr>
          <w:sz w:val="16"/>
          <w:szCs w:val="16"/>
        </w:rPr>
        <w:t xml:space="preserve"> [40]. Importantly, the interplay of these multiple triggers and the higher brain centers in the prefrontal cortex are very intricate and are just being uncovered.</w:t>
      </w:r>
    </w:p>
    <w:p w14:paraId="376FB404" w14:textId="77777777" w:rsidR="00DD07F7" w:rsidRPr="0098408A" w:rsidRDefault="00DD07F7" w:rsidP="00DD07F7">
      <w:pPr>
        <w:spacing w:line="276" w:lineRule="auto"/>
        <w:rPr>
          <w:sz w:val="16"/>
          <w:szCs w:val="16"/>
        </w:rPr>
      </w:pPr>
      <w:r w:rsidRPr="0098408A">
        <w:rPr>
          <w:sz w:val="16"/>
          <w:szCs w:val="16"/>
        </w:rPr>
        <w:t>Desire and reward centers</w:t>
      </w:r>
    </w:p>
    <w:p w14:paraId="5359BD11" w14:textId="77777777" w:rsidR="00DD07F7" w:rsidRPr="0098408A" w:rsidRDefault="00DD07F7" w:rsidP="00DD07F7">
      <w:pPr>
        <w:spacing w:line="276" w:lineRule="auto"/>
        <w:rPr>
          <w:sz w:val="16"/>
          <w:szCs w:val="16"/>
        </w:rPr>
      </w:pPr>
      <w:r w:rsidRPr="0098408A">
        <w:rPr>
          <w:sz w:val="16"/>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34B7172F" w14:textId="77777777" w:rsidR="00DD07F7" w:rsidRPr="0098408A" w:rsidRDefault="00DD07F7" w:rsidP="00DD07F7">
      <w:pPr>
        <w:spacing w:line="276" w:lineRule="auto"/>
        <w:rPr>
          <w:sz w:val="16"/>
          <w:szCs w:val="16"/>
        </w:rPr>
      </w:pPr>
      <w:r w:rsidRPr="0098408A">
        <w:rPr>
          <w:sz w:val="16"/>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6F013007" w14:textId="77777777" w:rsidR="00DD07F7" w:rsidRPr="0098408A" w:rsidRDefault="00DD07F7" w:rsidP="00DD07F7">
      <w:pPr>
        <w:spacing w:line="276" w:lineRule="auto"/>
        <w:rPr>
          <w:sz w:val="16"/>
          <w:szCs w:val="16"/>
        </w:rPr>
      </w:pPr>
      <w:r w:rsidRPr="0098408A">
        <w:rPr>
          <w:sz w:val="16"/>
          <w:szCs w:val="16"/>
        </w:rPr>
        <w:t>Furthermore, ordinary</w:t>
      </w:r>
      <w:r w:rsidRPr="00623846">
        <w:t xml:space="preserve"> </w:t>
      </w:r>
      <w:r w:rsidRPr="00623846">
        <w:rPr>
          <w:u w:val="single"/>
        </w:rPr>
        <w:t>“</w:t>
      </w:r>
      <w:r w:rsidRPr="00343EA9">
        <w:rPr>
          <w:highlight w:val="green"/>
          <w:u w:val="single"/>
        </w:rPr>
        <w:t>liking</w:t>
      </w:r>
      <w:r w:rsidRPr="00623846">
        <w:rPr>
          <w:u w:val="single"/>
        </w:rPr>
        <w:t xml:space="preserve">” of </w:t>
      </w:r>
      <w:r w:rsidRPr="00343EA9">
        <w:rPr>
          <w:highlight w:val="green"/>
          <w:u w:val="single"/>
        </w:rPr>
        <w:t>something</w:t>
      </w:r>
      <w:r w:rsidRPr="00623846">
        <w:rPr>
          <w:u w:val="single"/>
        </w:rPr>
        <w:t xml:space="preserve">, or pure pleasure, is </w:t>
      </w:r>
      <w:r w:rsidRPr="00343EA9">
        <w:rPr>
          <w:highlight w:val="green"/>
          <w:u w:val="single"/>
        </w:rPr>
        <w:t>represented by</w:t>
      </w:r>
      <w:r w:rsidRPr="00623846">
        <w:t xml:space="preserve"> small </w:t>
      </w:r>
      <w:r w:rsidRPr="00343EA9">
        <w:rPr>
          <w:highlight w:val="green"/>
          <w:u w:val="single"/>
        </w:rPr>
        <w:t>regions</w:t>
      </w:r>
      <w:r w:rsidRPr="00623846">
        <w:t xml:space="preserve"> mainly </w:t>
      </w:r>
      <w:r w:rsidRPr="00343EA9">
        <w:rPr>
          <w:highlight w:val="green"/>
          <w:u w:val="single"/>
        </w:rPr>
        <w:t>in the limbic system</w:t>
      </w:r>
      <w:r w:rsidRPr="00623846">
        <w:t xml:space="preserve"> (</w:t>
      </w:r>
      <w:r w:rsidRPr="0098408A">
        <w:rPr>
          <w:sz w:val="16"/>
          <w:szCs w:val="16"/>
        </w:rPr>
        <w:t xml:space="preserve">old reptilian part of the brain). These may be </w:t>
      </w:r>
      <w:r w:rsidRPr="0098408A">
        <w:rPr>
          <w:sz w:val="16"/>
          <w:szCs w:val="16"/>
          <w:u w:val="single"/>
        </w:rPr>
        <w:t>part of larger neural circuits.</w:t>
      </w:r>
      <w:r w:rsidRPr="0098408A">
        <w:rPr>
          <w:sz w:val="16"/>
          <w:szCs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1B9C6119" w14:textId="77777777" w:rsidR="00DD07F7" w:rsidRPr="0098408A" w:rsidRDefault="00DD07F7" w:rsidP="00DD07F7">
      <w:pPr>
        <w:spacing w:line="276" w:lineRule="auto"/>
        <w:rPr>
          <w:sz w:val="16"/>
          <w:szCs w:val="16"/>
        </w:rPr>
      </w:pPr>
      <w:r w:rsidRPr="0098408A">
        <w:rPr>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5945CCEE" w14:textId="77777777" w:rsidR="00DD07F7" w:rsidRPr="0098408A" w:rsidRDefault="00DD07F7" w:rsidP="00DD07F7">
      <w:pPr>
        <w:spacing w:line="276" w:lineRule="auto"/>
        <w:rPr>
          <w:sz w:val="16"/>
          <w:szCs w:val="16"/>
        </w:rPr>
      </w:pPr>
      <w:r w:rsidRPr="0098408A">
        <w:rPr>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65D39FEC" w14:textId="77777777" w:rsidR="00DD07F7" w:rsidRPr="0098408A" w:rsidRDefault="00DD07F7" w:rsidP="00DD07F7">
      <w:pPr>
        <w:spacing w:line="276" w:lineRule="auto"/>
        <w:rPr>
          <w:sz w:val="16"/>
          <w:szCs w:val="16"/>
        </w:rPr>
      </w:pPr>
      <w:r w:rsidRPr="0098408A">
        <w:rPr>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02AB1C4C" w14:textId="77777777" w:rsidR="00DD07F7" w:rsidRPr="0098408A" w:rsidRDefault="00DD07F7" w:rsidP="00DD07F7">
      <w:pPr>
        <w:spacing w:line="276" w:lineRule="auto"/>
        <w:rPr>
          <w:sz w:val="16"/>
          <w:szCs w:val="16"/>
        </w:rPr>
      </w:pPr>
      <w:r w:rsidRPr="0098408A">
        <w:rPr>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796930E0" w14:textId="77777777" w:rsidR="00DD07F7" w:rsidRPr="0098408A" w:rsidRDefault="00DD07F7" w:rsidP="00DD07F7">
      <w:pPr>
        <w:spacing w:line="276" w:lineRule="auto"/>
        <w:rPr>
          <w:sz w:val="16"/>
          <w:szCs w:val="16"/>
        </w:rPr>
      </w:pPr>
      <w:r w:rsidRPr="0098408A">
        <w:rPr>
          <w:sz w:val="16"/>
          <w:szCs w:val="16"/>
        </w:rPr>
        <w:t xml:space="preserve">In essence, although nonhuman primate brains are similar to our own, the disparity between other primates and those of human cognitive abilities tells us that surface similarity is not the whole story. </w:t>
      </w:r>
      <w:r w:rsidRPr="0098408A">
        <w:rPr>
          <w:sz w:val="16"/>
          <w:szCs w:val="16"/>
          <w:u w:val="single"/>
        </w:rPr>
        <w:t>Sousa et al.</w:t>
      </w:r>
      <w:r w:rsidRPr="0098408A">
        <w:rPr>
          <w:sz w:val="16"/>
          <w:szCs w:val="16"/>
        </w:rPr>
        <w:t xml:space="preserve"> [50] small case </w:t>
      </w:r>
      <w:r w:rsidRPr="0098408A">
        <w:rPr>
          <w:sz w:val="16"/>
          <w:szCs w:val="16"/>
          <w:u w:val="single"/>
        </w:rPr>
        <w:t>found various differentially expressed genes, to associate with pleasure related systems.</w:t>
      </w:r>
      <w:r w:rsidRPr="0098408A">
        <w:rPr>
          <w:sz w:val="16"/>
          <w:szCs w:val="1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5384F417" w14:textId="77777777" w:rsidR="00DD07F7" w:rsidRPr="0098408A" w:rsidRDefault="00DD07F7" w:rsidP="00DD07F7">
      <w:pPr>
        <w:spacing w:line="276" w:lineRule="auto"/>
        <w:rPr>
          <w:sz w:val="16"/>
          <w:szCs w:val="16"/>
        </w:rPr>
      </w:pPr>
      <w:r w:rsidRPr="0098408A">
        <w:rPr>
          <w:sz w:val="16"/>
          <w:szCs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343EA9">
        <w:rPr>
          <w:highlight w:val="green"/>
          <w:u w:val="single"/>
        </w:rPr>
        <w:t>researchers examined</w:t>
      </w:r>
      <w:r w:rsidRPr="00623846">
        <w:rPr>
          <w:u w:val="single"/>
        </w:rPr>
        <w:t xml:space="preserve"> 247 specimens of </w:t>
      </w:r>
      <w:r w:rsidRPr="00343EA9">
        <w:rPr>
          <w:highlight w:val="green"/>
          <w:u w:val="single"/>
        </w:rPr>
        <w:t>neural tissue</w:t>
      </w:r>
      <w:r w:rsidRPr="00623846">
        <w:rPr>
          <w:u w:val="single"/>
        </w:rPr>
        <w:t xml:space="preserve"> </w:t>
      </w:r>
      <w:r w:rsidRPr="0098408A">
        <w:rPr>
          <w:sz w:val="16"/>
          <w:szCs w:val="16"/>
          <w:u w:val="single"/>
        </w:rPr>
        <w:t>from six humans, five chimpanzees, and five macaque monkeys.</w:t>
      </w:r>
      <w:r w:rsidRPr="0098408A">
        <w:rPr>
          <w:sz w:val="16"/>
          <w:szCs w:val="16"/>
        </w:rPr>
        <w:t xml:space="preserve"> Moreover, these </w:t>
      </w:r>
      <w:r w:rsidRPr="0098408A">
        <w:rPr>
          <w:sz w:val="16"/>
          <w:szCs w:val="16"/>
          <w:u w:val="single"/>
        </w:rPr>
        <w:t>investigators analyzed which genes were turned on or off in 16 regions of the brain.</w:t>
      </w:r>
      <w:r w:rsidRPr="0098408A">
        <w:rPr>
          <w:sz w:val="16"/>
          <w:szCs w:val="16"/>
        </w:rPr>
        <w:t xml:space="preserve"> While </w:t>
      </w:r>
      <w:r w:rsidRPr="0098408A">
        <w:rPr>
          <w:sz w:val="16"/>
          <w:szCs w:val="16"/>
          <w:u w:val="single"/>
        </w:rPr>
        <w:t>the differences among species were subtle</w:t>
      </w:r>
      <w:r w:rsidRPr="00623846">
        <w:rPr>
          <w:u w:val="single"/>
        </w:rPr>
        <w:t xml:space="preserve">, </w:t>
      </w:r>
      <w:r w:rsidRPr="00343EA9">
        <w:rPr>
          <w:b/>
          <w:bCs/>
          <w:highlight w:val="green"/>
          <w:u w:val="single"/>
        </w:rPr>
        <w:t>there was</w:t>
      </w:r>
      <w:r w:rsidRPr="00623846">
        <w:rPr>
          <w:u w:val="single"/>
        </w:rPr>
        <w:t xml:space="preserve"> a </w:t>
      </w:r>
      <w:r w:rsidRPr="00343EA9">
        <w:rPr>
          <w:b/>
          <w:bCs/>
          <w:highlight w:val="green"/>
          <w:u w:val="single"/>
        </w:rPr>
        <w:t>remarkable contrast in</w:t>
      </w:r>
      <w:r w:rsidRPr="00623846">
        <w:rPr>
          <w:u w:val="single"/>
        </w:rPr>
        <w:t xml:space="preserve"> the</w:t>
      </w:r>
      <w:r w:rsidRPr="00623846">
        <w:rPr>
          <w:b/>
          <w:bCs/>
          <w:u w:val="single"/>
        </w:rPr>
        <w:t xml:space="preserve"> </w:t>
      </w:r>
      <w:r w:rsidRPr="00343EA9">
        <w:rPr>
          <w:b/>
          <w:bCs/>
          <w:highlight w:val="green"/>
          <w:u w:val="single"/>
        </w:rPr>
        <w:t>neocortices</w:t>
      </w:r>
      <w:r w:rsidRPr="00623846">
        <w:t xml:space="preserve">, specifically </w:t>
      </w:r>
      <w:r w:rsidRPr="00623846">
        <w:rPr>
          <w:u w:val="single"/>
        </w:rPr>
        <w:t xml:space="preserve">in an </w:t>
      </w:r>
      <w:r w:rsidRPr="00343EA9">
        <w:rPr>
          <w:highlight w:val="green"/>
          <w:u w:val="single"/>
        </w:rPr>
        <w:t>area of the brain</w:t>
      </w:r>
      <w:r w:rsidRPr="00623846">
        <w:rPr>
          <w:u w:val="single"/>
        </w:rPr>
        <w:t xml:space="preserve"> that is much </w:t>
      </w:r>
      <w:r w:rsidRPr="00343EA9">
        <w:rPr>
          <w:highlight w:val="green"/>
          <w:u w:val="single"/>
        </w:rPr>
        <w:t>more developed in humans</w:t>
      </w:r>
      <w:r w:rsidRPr="00623846">
        <w:rPr>
          <w:u w:val="single"/>
        </w:rPr>
        <w:t xml:space="preserve"> </w:t>
      </w:r>
      <w:r w:rsidRPr="0098408A">
        <w:rPr>
          <w:sz w:val="16"/>
          <w:szCs w:val="16"/>
          <w:u w:val="single"/>
        </w:rPr>
        <w:t>than in chimpanzees.</w:t>
      </w:r>
      <w:r w:rsidRPr="0098408A">
        <w:rPr>
          <w:sz w:val="16"/>
          <w:szCs w:val="16"/>
        </w:rPr>
        <w:t xml:space="preserve"> In fact, these researchers found that a gene called </w:t>
      </w:r>
      <w:r w:rsidRPr="0098408A">
        <w:rPr>
          <w:sz w:val="16"/>
          <w:szCs w:val="16"/>
          <w:u w:val="single"/>
        </w:rPr>
        <w:t>tyrosine hydroxylase (TH) for the enzyme, responsible for the production of dopamine</w:t>
      </w:r>
      <w:r w:rsidRPr="0098408A">
        <w:rPr>
          <w:sz w:val="16"/>
          <w:szCs w:val="16"/>
        </w:rPr>
        <w:t xml:space="preserve">, was </w:t>
      </w:r>
      <w:r w:rsidRPr="0098408A">
        <w:rPr>
          <w:sz w:val="16"/>
          <w:szCs w:val="16"/>
          <w:u w:val="single"/>
        </w:rPr>
        <w:t>expressed in the neocortex of humans, but not chimpanzees.</w:t>
      </w:r>
      <w:r w:rsidRPr="0098408A">
        <w:rPr>
          <w:sz w:val="16"/>
          <w:szCs w:val="16"/>
        </w:rPr>
        <w:t xml:space="preserve"> As discussed earlier, </w:t>
      </w:r>
      <w:r w:rsidRPr="0098408A">
        <w:rPr>
          <w:sz w:val="16"/>
          <w:szCs w:val="16"/>
          <w:u w:val="single"/>
        </w:rPr>
        <w:t>dopamine is</w:t>
      </w:r>
      <w:r w:rsidRPr="0098408A">
        <w:rPr>
          <w:sz w:val="16"/>
          <w:szCs w:val="16"/>
        </w:rPr>
        <w:t xml:space="preserve"> best </w:t>
      </w:r>
      <w:r w:rsidRPr="0098408A">
        <w:rPr>
          <w:sz w:val="16"/>
          <w:szCs w:val="16"/>
          <w:u w:val="single"/>
        </w:rPr>
        <w:t>known for its</w:t>
      </w:r>
      <w:r w:rsidRPr="0098408A">
        <w:rPr>
          <w:sz w:val="16"/>
          <w:szCs w:val="16"/>
        </w:rPr>
        <w:t xml:space="preserve"> essential </w:t>
      </w:r>
      <w:r w:rsidRPr="0098408A">
        <w:rPr>
          <w:sz w:val="16"/>
          <w:szCs w:val="16"/>
          <w:u w:val="single"/>
        </w:rPr>
        <w:t>role within the brain’s reward system; the</w:t>
      </w:r>
      <w:r w:rsidRPr="0098408A">
        <w:rPr>
          <w:sz w:val="16"/>
          <w:szCs w:val="16"/>
        </w:rPr>
        <w:t xml:space="preserve"> very </w:t>
      </w:r>
      <w:r w:rsidRPr="0098408A">
        <w:rPr>
          <w:sz w:val="16"/>
          <w:szCs w:val="16"/>
          <w:u w:val="single"/>
        </w:rPr>
        <w:t>system that responds to everything from sex, to gambling, to food, and to addictive drugs.</w:t>
      </w:r>
      <w:r w:rsidRPr="0098408A">
        <w:rPr>
          <w:sz w:val="16"/>
          <w:szCs w:val="16"/>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2E950AB8" w14:textId="77777777" w:rsidR="00DD07F7" w:rsidRPr="0098408A" w:rsidRDefault="00DD07F7" w:rsidP="00DD07F7">
      <w:pPr>
        <w:spacing w:line="276" w:lineRule="auto"/>
        <w:rPr>
          <w:sz w:val="16"/>
          <w:szCs w:val="16"/>
        </w:rPr>
      </w:pPr>
      <w:r w:rsidRPr="0098408A">
        <w:rPr>
          <w:sz w:val="16"/>
          <w:szCs w:val="16"/>
        </w:rPr>
        <w:t>Nora Volkow, the director of NIDA, pointed out that one alluring possibility is that the neurotransmitter</w:t>
      </w:r>
      <w:r w:rsidRPr="00623846">
        <w:t xml:space="preserve"> </w:t>
      </w:r>
      <w:r w:rsidRPr="00343EA9">
        <w:rPr>
          <w:highlight w:val="green"/>
          <w:u w:val="single"/>
        </w:rPr>
        <w:t>dopamine plays</w:t>
      </w:r>
      <w:r w:rsidRPr="00623846">
        <w:rPr>
          <w:u w:val="single"/>
        </w:rPr>
        <w:t xml:space="preserve"> a substantial </w:t>
      </w:r>
      <w:r w:rsidRPr="00343EA9">
        <w:rPr>
          <w:highlight w:val="green"/>
          <w:u w:val="single"/>
        </w:rPr>
        <w:t>role in</w:t>
      </w:r>
      <w:r w:rsidRPr="00623846">
        <w:rPr>
          <w:u w:val="single"/>
        </w:rPr>
        <w:t xml:space="preserve"> humans’ </w:t>
      </w:r>
      <w:r w:rsidRPr="00343EA9">
        <w:rPr>
          <w:highlight w:val="green"/>
          <w:u w:val="single"/>
        </w:rPr>
        <w:t>ability to pursue</w:t>
      </w:r>
      <w:r w:rsidRPr="00623846">
        <w:rPr>
          <w:u w:val="single"/>
        </w:rPr>
        <w:t xml:space="preserve"> various </w:t>
      </w:r>
      <w:r w:rsidRPr="00343EA9">
        <w:rPr>
          <w:highlight w:val="green"/>
          <w:u w:val="single"/>
        </w:rPr>
        <w:t>rewards that are</w:t>
      </w:r>
      <w:r w:rsidRPr="00623846">
        <w:rPr>
          <w:u w:val="single"/>
        </w:rPr>
        <w:t xml:space="preserve"> perhaps months or even </w:t>
      </w:r>
      <w:r w:rsidRPr="00343EA9">
        <w:rPr>
          <w:highlight w:val="green"/>
          <w:u w:val="single"/>
        </w:rPr>
        <w:t>years away</w:t>
      </w:r>
      <w:r w:rsidRPr="00623846">
        <w:t xml:space="preserve"> </w:t>
      </w:r>
      <w:r w:rsidRPr="0098408A">
        <w:rPr>
          <w:sz w:val="16"/>
          <w:szCs w:val="16"/>
        </w:rPr>
        <w:t xml:space="preserve">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98408A">
        <w:rPr>
          <w:sz w:val="16"/>
          <w:szCs w:val="16"/>
          <w:u w:val="single"/>
        </w:rPr>
        <w:t>This may explain what often motivates people to work for things that have no apparent short-term benefit</w:t>
      </w:r>
      <w:r w:rsidRPr="0098408A">
        <w:rPr>
          <w:sz w:val="16"/>
          <w:szCs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6C9120E" w14:textId="77777777" w:rsidR="00DD07F7" w:rsidRPr="001835AD" w:rsidRDefault="00DD07F7" w:rsidP="00DD07F7"/>
    <w:p w14:paraId="0AC67B6E" w14:textId="77777777" w:rsidR="00DD07F7" w:rsidRDefault="00DD07F7" w:rsidP="00DD07F7">
      <w:pPr>
        <w:pStyle w:val="Heading4"/>
      </w:pPr>
      <w:r>
        <w:t xml:space="preserve">3] Strength of obligation – they can’t explain differences in obligations and IF they do it devolves to consequences – that matters since </w:t>
      </w:r>
    </w:p>
    <w:p w14:paraId="7B79E45A" w14:textId="77777777" w:rsidR="00DD07F7" w:rsidRPr="001936B8" w:rsidRDefault="00DD07F7" w:rsidP="00DD07F7">
      <w:pPr>
        <w:rPr>
          <w:sz w:val="16"/>
          <w:szCs w:val="16"/>
        </w:rPr>
      </w:pPr>
      <w:r w:rsidRPr="001936B8">
        <w:rPr>
          <w:rFonts w:eastAsiaTheme="majorEastAsia" w:cstheme="majorBidi"/>
          <w:b/>
          <w:bCs/>
          <w:szCs w:val="26"/>
        </w:rPr>
        <w:t>Sinnott-Armstrong, 09</w:t>
      </w:r>
      <w:r w:rsidRPr="001936B8">
        <w:rPr>
          <w:sz w:val="16"/>
          <w:szCs w:val="16"/>
        </w:rPr>
        <w:t xml:space="preserve">, “How strong is this obligation? An argument for consequentialism from concomitant variation”, Oxford University Press, Walter Sinnott-Armstrong is Chauncey Stillman Professor of Practical Ethics in the Department of Philosophy and the Kenan Institute for Ethics at Duke University He has received fellowships from the Harvard Program in Ethics and the Professions, the Princeton Center for Human Values, the Oxford Uehiro Centre for Practical Ethics, the Center for Applied Philosophy and Public Ethics at the Australian National University, and the Sage Center for the Study of the Mind at the University of California, Santa Barbar. He earned his bachelor’s degree from Amherst College and his doctorate from Yale University. He has published widely on ethics (theoretical and applied as well as meta-ethics), empirical moral psychology and neuroscience, philosophy of law, epistemology, philosophy of religion, and informal logic, URL: </w:t>
      </w:r>
      <w:hyperlink r:id="rId38" w:history="1">
        <w:r w:rsidRPr="001936B8">
          <w:rPr>
            <w:rStyle w:val="Hyperlink"/>
            <w:sz w:val="16"/>
            <w:szCs w:val="16"/>
          </w:rPr>
          <w:t>https://www.jstor.org/stable/40607654</w:t>
        </w:r>
      </w:hyperlink>
      <w:r w:rsidRPr="001936B8">
        <w:rPr>
          <w:sz w:val="16"/>
          <w:szCs w:val="16"/>
        </w:rPr>
        <w:t>, KR</w:t>
      </w:r>
    </w:p>
    <w:p w14:paraId="0E3A5625" w14:textId="77777777" w:rsidR="00DD07F7" w:rsidRDefault="00DD07F7" w:rsidP="00DD07F7">
      <w:r>
        <w:t>Now simply apply John Stuart Mill’s method of concomitant variation</w:t>
      </w:r>
      <w:r w:rsidRPr="00177B1A">
        <w:rPr>
          <w:rStyle w:val="StyleUnderline"/>
        </w:rPr>
        <w:t>. If lung cancer rates go up and down when smoking rates go up and down, but lung cancer rates do not change when atmospheric humidity goes up or down, then these data support the hypothesis that smoking rather than humidity causes lung cancer, at least if we can rule out the alternatives that cancer causes smoking, that some third factor causes both smoking and cancer, and that the correlation is accidental</w:t>
      </w:r>
      <w:r>
        <w:t>. Analogously</w:t>
      </w:r>
      <w:r w:rsidRPr="00E73C8E">
        <w:rPr>
          <w:rStyle w:val="StyleUnderline"/>
          <w:highlight w:val="green"/>
        </w:rPr>
        <w:t xml:space="preserve">, </w:t>
      </w:r>
      <w:r w:rsidRPr="0035787D">
        <w:rPr>
          <w:rStyle w:val="StyleUnderline"/>
        </w:rPr>
        <w:t>since</w:t>
      </w:r>
      <w:r w:rsidRPr="00E73C8E">
        <w:rPr>
          <w:rStyle w:val="StyleUnderline"/>
        </w:rPr>
        <w:t xml:space="preserve"> </w:t>
      </w:r>
      <w:r w:rsidRPr="00E73C8E">
        <w:rPr>
          <w:rStyle w:val="StyleUnderline"/>
          <w:highlight w:val="green"/>
        </w:rPr>
        <w:t xml:space="preserve">the strength of a moral obligation goes up </w:t>
      </w:r>
      <w:r w:rsidRPr="00E73C8E">
        <w:rPr>
          <w:rStyle w:val="StyleUnderline"/>
        </w:rPr>
        <w:t xml:space="preserve">and down </w:t>
      </w:r>
      <w:r w:rsidRPr="00E73C8E">
        <w:rPr>
          <w:rStyle w:val="StyleUnderline"/>
          <w:highlight w:val="green"/>
        </w:rPr>
        <w:t xml:space="preserve">as the harms in violating it go up </w:t>
      </w:r>
      <w:r w:rsidRPr="00E73C8E">
        <w:rPr>
          <w:rStyle w:val="StyleUnderline"/>
        </w:rPr>
        <w:t>and down</w:t>
      </w:r>
      <w:r>
        <w:t xml:space="preserve">, this correlation supports the hypothesis that </w:t>
      </w:r>
      <w:r w:rsidRPr="00E73C8E">
        <w:rPr>
          <w:rStyle w:val="StyleUnderline"/>
          <w:highlight w:val="green"/>
        </w:rPr>
        <w:t xml:space="preserve">the harms of violating it are what make the moral obligation </w:t>
      </w:r>
      <w:r w:rsidRPr="00E73C8E">
        <w:rPr>
          <w:rStyle w:val="StyleUnderline"/>
        </w:rPr>
        <w:t xml:space="preserve">as </w:t>
      </w:r>
      <w:r w:rsidRPr="00E73C8E">
        <w:rPr>
          <w:rStyle w:val="StyleUnderline"/>
          <w:highlight w:val="green"/>
        </w:rPr>
        <w:t xml:space="preserve">strong </w:t>
      </w:r>
      <w:r w:rsidRPr="00E73C8E">
        <w:rPr>
          <w:rStyle w:val="StyleUnderline"/>
        </w:rPr>
        <w:t>as it is</w:t>
      </w:r>
      <w:r w:rsidRPr="00E73C8E">
        <w:rPr>
          <w:rStyle w:val="StyleUnderline"/>
          <w:highlight w:val="green"/>
        </w:rPr>
        <w:t>.</w:t>
      </w:r>
      <w:r>
        <w:t xml:space="preserve"> This argu- ment assumes </w:t>
      </w:r>
      <w:r w:rsidRPr="006B407C">
        <w:t xml:space="preserve">that (i) </w:t>
      </w:r>
      <w:r w:rsidRPr="006B407C">
        <w:rPr>
          <w:rStyle w:val="StyleUnderline"/>
        </w:rPr>
        <w:t>the strength of</w:t>
      </w:r>
      <w:r w:rsidRPr="006B407C">
        <w:t xml:space="preserve"> the moral </w:t>
      </w:r>
      <w:r w:rsidRPr="006B407C">
        <w:rPr>
          <w:rStyle w:val="StyleUnderline"/>
        </w:rPr>
        <w:t>obligation does not explain the degree of harm</w:t>
      </w:r>
      <w:r>
        <w:t xml:space="preserve"> (it cannot explain, for example, why it is so bad to miss this flight), (ii) no third factor explains the strength, the harm, and their correlation (what would that third factor be?), and </w:t>
      </w:r>
      <w:r w:rsidRPr="006B407C">
        <w:t xml:space="preserve">(iii) the </w:t>
      </w:r>
      <w:r w:rsidRPr="006B407C">
        <w:rPr>
          <w:rStyle w:val="StyleUnderline"/>
        </w:rPr>
        <w:t>correlation is not accidental</w:t>
      </w:r>
      <w:r w:rsidRPr="006B407C">
        <w:t xml:space="preserve"> (because</w:t>
      </w:r>
      <w:r>
        <w:t xml:space="preserve"> consequences are at least part of what matters in morality). Thus, Mill’s method of concomitant variation supports a conse- quentialist account of the strength of moral obligations to keep promises.</w:t>
      </w:r>
    </w:p>
    <w:p w14:paraId="6F07903F" w14:textId="77777777" w:rsidR="00DD07F7" w:rsidRDefault="00DD07F7" w:rsidP="00DD07F7">
      <w:r w:rsidRPr="006B407C">
        <w:rPr>
          <w:rStyle w:val="StyleUnderline"/>
        </w:rPr>
        <w:t>This conclusion extends as well to the existence of such moral obligations. There</w:t>
      </w:r>
      <w:r w:rsidRPr="00FD41A5">
        <w:rPr>
          <w:rStyle w:val="StyleUnderline"/>
        </w:rPr>
        <w:t xml:space="preserve"> are two main options: we can say either (i) consequences determine both the existence and the strength of the moral obligation not  the strength of the moral obligation is, instead, the consequences of breaking (or keeping) the promise. </w:t>
      </w:r>
      <w:r w:rsidRPr="00830329">
        <w:rPr>
          <w:sz w:val="16"/>
          <w:szCs w:val="16"/>
        </w:rPr>
        <w:t xml:space="preserve">Option (i) is clearly simpler and more coherent. Why would one factor determine whether any moral obligation at all exists, while a completely separate factor (in the future rather than the past) deter- mines how strong that moral obligation is? That would be like postulating that the force of a golf club hitting a golf ball is what causes the ball to move but a different factor determines how fast or far the ball moves. Of course, dense air or a tree might explain why the ball did not go as fast or far as otherwise </w:t>
      </w:r>
      <w:r w:rsidRPr="008D6310">
        <w:rPr>
          <w:sz w:val="16"/>
          <w:szCs w:val="16"/>
        </w:rPr>
        <w:t>expected. However</w:t>
      </w:r>
      <w:r w:rsidRPr="008D6310">
        <w:rPr>
          <w:rStyle w:val="StyleUnderline"/>
        </w:rPr>
        <w:t>, in the absence of any such additional force, it would be implausible to postulate separate causes for the existence and degree of the ball’s motion. Analogously, we should reject the moral theory that one factor determines the existence of a moral obligation and a separate factor determines its strength.</w:t>
      </w:r>
      <w:r w:rsidRPr="008D6310">
        <w:t xml:space="preserve"> </w:t>
      </w:r>
      <w:r w:rsidRPr="008D6310">
        <w:rPr>
          <w:rStyle w:val="StyleUnderline"/>
        </w:rPr>
        <w:t>There might be conflicting moral reasons of all sorts (analogous to the dense air and tree), but they do not explain the existence or the strength of the original moral obligation itself.</w:t>
      </w:r>
      <w:r>
        <w:t xml:space="preserve"> </w:t>
      </w:r>
      <w:r w:rsidRPr="00FD41A5">
        <w:rPr>
          <w:rStyle w:val="StyleUnderline"/>
        </w:rPr>
        <w:t xml:space="preserve">Thus, </w:t>
      </w:r>
      <w:r w:rsidRPr="00830329">
        <w:rPr>
          <w:rStyle w:val="StyleUnderline"/>
          <w:highlight w:val="green"/>
        </w:rPr>
        <w:t>the better alternative is</w:t>
      </w:r>
      <w:r w:rsidRPr="00FD41A5">
        <w:rPr>
          <w:rStyle w:val="StyleUnderline"/>
        </w:rPr>
        <w:t xml:space="preserve"> the </w:t>
      </w:r>
      <w:r w:rsidRPr="00830329">
        <w:rPr>
          <w:rStyle w:val="StyleUnderline"/>
          <w:highlight w:val="green"/>
        </w:rPr>
        <w:t>consequentialist</w:t>
      </w:r>
      <w:r w:rsidRPr="00FD41A5">
        <w:rPr>
          <w:rStyle w:val="StyleUnderline"/>
        </w:rPr>
        <w:t xml:space="preserve"> theory that one factor – the harm caused by violating the obligation – explains both the existence and the strength of the moral obligation not to break promises.</w:t>
      </w:r>
    </w:p>
    <w:p w14:paraId="1035B3AE" w14:textId="77777777" w:rsidR="00DD07F7" w:rsidRDefault="00DD07F7" w:rsidP="00DD07F7">
      <w:r w:rsidRPr="00830329">
        <w:rPr>
          <w:sz w:val="16"/>
          <w:szCs w:val="16"/>
        </w:rPr>
        <w:t>Critics might object that I have a moral obligation not to break my promise even if breaking it will not cause any harm at all. Imagine that you will have a better time at lunch with your other friends without me rather than with me. Still, I seem to have some (weak) moral obligation to keep my promise to meet you and them for lunch. However,</w:t>
      </w:r>
      <w:r>
        <w:t xml:space="preserve"> </w:t>
      </w:r>
      <w:r w:rsidRPr="00177B1A">
        <w:rPr>
          <w:rStyle w:val="StyleUnderline"/>
          <w:highlight w:val="green"/>
        </w:rPr>
        <w:t>consequentialists can explain</w:t>
      </w:r>
      <w:r w:rsidRPr="0071121A">
        <w:rPr>
          <w:rStyle w:val="StyleUnderline"/>
        </w:rPr>
        <w:t xml:space="preserve"> that weak moral obligation by weak side-consequences. If I break my pro- mise, you will lose trust in me, which will complicate or even prevent later mutual arrangements and will create a risk of undermining our friendship. The risk of such side effects also explains why I need to apologize if I break my promise, since apologies reduce some harmful side effects</w:t>
      </w:r>
      <w:r>
        <w:t>.</w:t>
      </w:r>
      <w:r w:rsidRPr="00830329">
        <w:rPr>
          <w:sz w:val="16"/>
          <w:szCs w:val="16"/>
        </w:rPr>
        <w:t xml:space="preserve"> Even in the case of a proverbial deathbed promise, breaking it will not harm the promis- see (who is dead), but will create risks of harm to my character and of more harmful promise breaking in the future. In the very odd cases where even these effects are ruled out (such as when I will die right after breaking my promise to a dying person), then I doubt that I really do have any moral obligation to keep my promise. Why not? Because nobody at all is harmed if I break this promise in these circumstances. Besides, I am about to die, so give me a break! In any case, we should not trust our moral intuitions in such odd cases, because they did not evolve to fit such weird circumstances.</w:t>
      </w:r>
    </w:p>
    <w:p w14:paraId="773AD82C" w14:textId="77777777" w:rsidR="00DD07F7" w:rsidRDefault="00DD07F7" w:rsidP="00DD07F7">
      <w:r>
        <w:t xml:space="preserve">For these reasons, </w:t>
      </w:r>
      <w:r w:rsidRPr="0071121A">
        <w:rPr>
          <w:rStyle w:val="StyleUnderline"/>
        </w:rPr>
        <w:t>the best explanation of both the existence and the strength of the moral obligation to keep promises is consequentialist</w:t>
      </w:r>
      <w:r>
        <w:t>. Moreover, this argument applies as well to other apparently non-consequen- tialist obligations.</w:t>
      </w:r>
    </w:p>
    <w:p w14:paraId="27841881" w14:textId="77777777" w:rsidR="00DD07F7" w:rsidRDefault="00DD07F7" w:rsidP="00DD07F7">
      <w:r>
        <w:t xml:space="preserve">Consider the obligation not to lie. </w:t>
      </w:r>
      <w:r w:rsidRPr="00177B1A">
        <w:rPr>
          <w:rStyle w:val="StyleUnderline"/>
          <w:highlight w:val="green"/>
        </w:rPr>
        <w:t>Some lies</w:t>
      </w:r>
      <w:r w:rsidRPr="00517DB4">
        <w:rPr>
          <w:rStyle w:val="StyleUnderline"/>
        </w:rPr>
        <w:t xml:space="preserve"> (such as telling a friend that you like his or her new haircut) </w:t>
      </w:r>
      <w:r w:rsidRPr="00177B1A">
        <w:rPr>
          <w:rStyle w:val="StyleUnderline"/>
          <w:highlight w:val="green"/>
        </w:rPr>
        <w:t xml:space="preserve">are white lies, </w:t>
      </w:r>
      <w:r w:rsidRPr="00177B1A">
        <w:rPr>
          <w:rStyle w:val="StyleUnderline"/>
        </w:rPr>
        <w:t>be</w:t>
      </w:r>
      <w:r w:rsidRPr="00177B1A">
        <w:rPr>
          <w:rStyle w:val="StyleUnderline"/>
          <w:highlight w:val="green"/>
        </w:rPr>
        <w:t>cause they harm nobody</w:t>
      </w:r>
      <w:r w:rsidRPr="00517DB4">
        <w:rPr>
          <w:rStyle w:val="StyleUnderline"/>
        </w:rPr>
        <w:t>, at least directly</w:t>
      </w:r>
      <w:r>
        <w:t xml:space="preserve">. As a result, they violate little or no moral obligation. </w:t>
      </w:r>
      <w:r w:rsidRPr="00177B1A">
        <w:rPr>
          <w:rStyle w:val="StyleUnderline"/>
          <w:highlight w:val="green"/>
        </w:rPr>
        <w:t>Other lies</w:t>
      </w:r>
      <w:r w:rsidRPr="00517DB4">
        <w:rPr>
          <w:rStyle w:val="StyleUnderline"/>
        </w:rPr>
        <w:t xml:space="preserve"> (such as Bill Clinton’s lie about Monika Lewinsky) </w:t>
      </w:r>
      <w:r w:rsidRPr="00177B1A">
        <w:rPr>
          <w:rStyle w:val="Emphasis"/>
          <w:highlight w:val="green"/>
        </w:rPr>
        <w:t xml:space="preserve">have very bad conse- </w:t>
      </w:r>
      <w:r w:rsidRPr="00F97FDA">
        <w:rPr>
          <w:rStyle w:val="Emphasis"/>
          <w:highlight w:val="green"/>
        </w:rPr>
        <w:t xml:space="preserve">quences, so they violate </w:t>
      </w:r>
      <w:r w:rsidRPr="00177B1A">
        <w:rPr>
          <w:rStyle w:val="Emphasis"/>
          <w:highlight w:val="green"/>
        </w:rPr>
        <w:t>a very strong moral obligation</w:t>
      </w:r>
      <w:r w:rsidRPr="00517DB4">
        <w:rPr>
          <w:rStyle w:val="StyleUnderline"/>
        </w:rPr>
        <w:t>.</w:t>
      </w:r>
      <w:r>
        <w:t xml:space="preserve"> The strength of the obligation not to lie varies with the harms caused by lyin</w:t>
      </w:r>
      <w:r w:rsidRPr="00830329">
        <w:rPr>
          <w:sz w:val="16"/>
          <w:szCs w:val="16"/>
        </w:rPr>
        <w:t>g. Thus, again, Mill’s method of concomitant variation suggests that the ground of the moral obligation not to lie is harmful consequences of lying.</w:t>
      </w:r>
    </w:p>
    <w:p w14:paraId="11ACE4E8" w14:textId="77777777" w:rsidR="00DD07F7" w:rsidRPr="00415955" w:rsidRDefault="00DD07F7" w:rsidP="00DD07F7">
      <w:pPr>
        <w:rPr>
          <w:rStyle w:val="StyleUnderline"/>
        </w:rPr>
      </w:pPr>
      <w:r w:rsidRPr="00830329">
        <w:rPr>
          <w:sz w:val="16"/>
          <w:szCs w:val="16"/>
        </w:rPr>
        <w:t>Next consider the moral obligation to obey the law.</w:t>
      </w:r>
      <w:r>
        <w:t xml:space="preserve"> There is a strong moral obligation not to drive on the left side of a crowded two-way road in the USA, even if the violated law happened to be passed by a very slim majority, and even if I never benefited in the past from the law requiring right-side driving rather than left-side driving. In contrast, even if I have some moral obligation not to pass a stop sign without coming to a complete stop in the middle of the night on a clearly deserted road</w:t>
      </w:r>
      <w:r w:rsidRPr="00415955">
        <w:rPr>
          <w:rStyle w:val="StyleUnderline"/>
        </w:rPr>
        <w:t>, that moral obligation is very weak, because violating it causes no harm or risk of harm to others</w:t>
      </w:r>
      <w:r>
        <w:t xml:space="preserve">, </w:t>
      </w:r>
      <w:r w:rsidRPr="00830329">
        <w:rPr>
          <w:sz w:val="16"/>
          <w:szCs w:val="16"/>
        </w:rPr>
        <w:t>even if the law that I violated was passed unanimously and even if I benefited in the past from other people stopping at that stop sign (at least during the day). Thus, as with promises and lies</w:t>
      </w:r>
      <w:r>
        <w:t xml:space="preserve">, </w:t>
      </w:r>
      <w:r w:rsidRPr="006135B6">
        <w:rPr>
          <w:rStyle w:val="StyleUnderline"/>
          <w:highlight w:val="green"/>
        </w:rPr>
        <w:t>the strength of the moral obligation</w:t>
      </w:r>
      <w:r w:rsidRPr="00415955">
        <w:rPr>
          <w:rStyle w:val="StyleUnderline"/>
        </w:rPr>
        <w:t xml:space="preserve"> not to break the </w:t>
      </w:r>
      <w:r w:rsidRPr="0021047B">
        <w:rPr>
          <w:rStyle w:val="Emphasis"/>
        </w:rPr>
        <w:t xml:space="preserve">law </w:t>
      </w:r>
      <w:r w:rsidRPr="006135B6">
        <w:rPr>
          <w:rStyle w:val="Emphasis"/>
          <w:highlight w:val="green"/>
        </w:rPr>
        <w:t>varies with the harm</w:t>
      </w:r>
      <w:r w:rsidRPr="00415955">
        <w:rPr>
          <w:rStyle w:val="StyleUnderline"/>
        </w:rPr>
        <w:t>s caused by breaking that law, so Mill’s method of concomitant variation again suggests that the ground of the moral obligation to obey the law is harmful consequences of breaking the law.</w:t>
      </w:r>
    </w:p>
    <w:p w14:paraId="30D65C2B" w14:textId="77777777" w:rsidR="00DD07F7" w:rsidRPr="006D6B38" w:rsidRDefault="00DD07F7" w:rsidP="00DD07F7">
      <w:pPr>
        <w:rPr>
          <w:szCs w:val="26"/>
        </w:rPr>
      </w:pPr>
      <w:r w:rsidRPr="006D6B38">
        <w:rPr>
          <w:sz w:val="16"/>
          <w:szCs w:val="16"/>
        </w:rPr>
        <w:t xml:space="preserve">All of this suggests a new question and a new method in moral philosophy. Most moral philosophers and common folk have focused on the dichoto- mous questions of whether or not an act is right or wrong and whether or not someone has a moral obligation to act or not to act in a certain way. Those are important questions, but </w:t>
      </w:r>
      <w:r w:rsidRPr="006B407C">
        <w:rPr>
          <w:sz w:val="16"/>
          <w:szCs w:val="16"/>
        </w:rPr>
        <w:t xml:space="preserve">they are not the only ones worth asking. </w:t>
      </w:r>
      <w:r w:rsidRPr="006B407C">
        <w:rPr>
          <w:rStyle w:val="StyleUnderline"/>
          <w:szCs w:val="26"/>
        </w:rPr>
        <w:t>A moral theory also needs to answer the question of how strong a moral obligation is.</w:t>
      </w:r>
      <w:r w:rsidRPr="006B407C">
        <w:rPr>
          <w:szCs w:val="26"/>
        </w:rPr>
        <w:t xml:space="preserve"> </w:t>
      </w:r>
      <w:r w:rsidRPr="006B407C">
        <w:rPr>
          <w:rStyle w:val="StyleUnderline"/>
        </w:rPr>
        <w:t>When we ask this question, we find correlations</w:t>
      </w:r>
      <w:r w:rsidRPr="006D6B38">
        <w:rPr>
          <w:rStyle w:val="StyleUnderline"/>
        </w:rPr>
        <w:t xml:space="preserve"> between the strength of moral obligations and various factors that, together with Mill’s method of concomitant variation, reveal the ground of those moral obliga- tions</w:t>
      </w:r>
      <w:r w:rsidRPr="006D6B38">
        <w:rPr>
          <w:szCs w:val="26"/>
        </w:rPr>
        <w:t xml:space="preserve">. </w:t>
      </w:r>
      <w:r w:rsidRPr="006D6B38">
        <w:rPr>
          <w:sz w:val="16"/>
          <w:szCs w:val="16"/>
        </w:rPr>
        <w:t>This brief note has tried to suggest both that this method is fruitful and also that, when we apply it, consequentialism comes out on top.</w:t>
      </w:r>
    </w:p>
    <w:p w14:paraId="2A9AA6D4" w14:textId="77777777" w:rsidR="00DD07F7" w:rsidRPr="00045E44" w:rsidRDefault="00DD07F7" w:rsidP="00DD07F7">
      <w:pPr>
        <w:rPr>
          <w:rStyle w:val="StyleUnderline"/>
        </w:rPr>
      </w:pPr>
      <w:r>
        <w:t>To respond</w:t>
      </w:r>
      <w:r w:rsidRPr="00045E44">
        <w:rPr>
          <w:rStyle w:val="StyleUnderline"/>
        </w:rPr>
        <w:t xml:space="preserve">, deontologists need to explain why some moral obligations are stronger than others </w:t>
      </w:r>
      <w:r>
        <w:t xml:space="preserve">without invoking the harmful consequences of violating those </w:t>
      </w:r>
      <w:r w:rsidRPr="006D6B38">
        <w:t>moral obligations</w:t>
      </w:r>
      <w:r w:rsidRPr="006D6B38">
        <w:rPr>
          <w:rStyle w:val="Emphasis"/>
        </w:rPr>
        <w:t>. I would like to see them try</w:t>
      </w:r>
      <w:r w:rsidRPr="006D6B38">
        <w:rPr>
          <w:rStyle w:val="StyleUnderline"/>
        </w:rPr>
        <w:t>.</w:t>
      </w:r>
    </w:p>
    <w:p w14:paraId="09FED841" w14:textId="77777777" w:rsidR="00DD07F7" w:rsidRDefault="00DD07F7" w:rsidP="00DD07F7"/>
    <w:p w14:paraId="10BAE2CC" w14:textId="77777777" w:rsidR="00DD07F7" w:rsidRDefault="00DD07F7" w:rsidP="00DD07F7">
      <w:pPr>
        <w:pStyle w:val="Heading4"/>
      </w:pPr>
      <w:r>
        <w:t>4] Use epistemic modesty :</w:t>
      </w:r>
    </w:p>
    <w:p w14:paraId="6C9B73E3" w14:textId="77777777" w:rsidR="00DD07F7" w:rsidRDefault="00DD07F7" w:rsidP="00DD07F7">
      <w:pPr>
        <w:pStyle w:val="Heading4"/>
      </w:pPr>
      <w:r>
        <w:t>a) clash – encourages phil and topic education which forces more realistic comparisons since the strength of obligations also matter</w:t>
      </w:r>
    </w:p>
    <w:p w14:paraId="696C32AD" w14:textId="77777777" w:rsidR="00DD07F7" w:rsidRPr="000429E5" w:rsidRDefault="00DD07F7" w:rsidP="00DD07F7"/>
    <w:p w14:paraId="76E0FFF8" w14:textId="77777777" w:rsidR="00DD07F7" w:rsidRDefault="00DD07F7" w:rsidP="00DD07F7">
      <w:pPr>
        <w:pStyle w:val="Heading4"/>
        <w:rPr>
          <w:rFonts w:cs="Calibri"/>
        </w:rPr>
      </w:pPr>
    </w:p>
    <w:p w14:paraId="30C8C73A" w14:textId="77777777" w:rsidR="00DD07F7" w:rsidRPr="002E566B" w:rsidRDefault="00DD07F7" w:rsidP="00DD07F7">
      <w:pPr>
        <w:pStyle w:val="Heading4"/>
        <w:rPr>
          <w:rFonts w:cs="Calibri"/>
        </w:rPr>
      </w:pPr>
      <w:r w:rsidRPr="002E566B">
        <w:rPr>
          <w:rFonts w:cs="Calibri"/>
        </w:rPr>
        <w:t>Extinction first:</w:t>
      </w:r>
    </w:p>
    <w:p w14:paraId="218FD8E9" w14:textId="77777777" w:rsidR="00DD07F7" w:rsidRPr="002E566B" w:rsidRDefault="00DD07F7" w:rsidP="00DD07F7">
      <w:pPr>
        <w:keepNext/>
        <w:keepLines/>
        <w:spacing w:before="40"/>
        <w:outlineLvl w:val="3"/>
        <w:rPr>
          <w:rFonts w:eastAsia="Yu Gothic Light"/>
          <w:b/>
          <w:bCs/>
        </w:rPr>
      </w:pPr>
      <w:r w:rsidRPr="002E566B">
        <w:rPr>
          <w:rFonts w:eastAsia="Yu Gothic Light"/>
          <w:b/>
          <w:bCs/>
          <w:szCs w:val="26"/>
        </w:rPr>
        <w:t>1] Moral uncertainty means preventing extinction should be our highest priority.</w:t>
      </w:r>
      <w:r w:rsidRPr="002E566B">
        <w:rPr>
          <w:rFonts w:eastAsia="Yu Gothic Light"/>
          <w:b/>
          <w:bCs/>
          <w:szCs w:val="26"/>
        </w:rPr>
        <w:br/>
      </w:r>
      <w:r w:rsidRPr="002E566B">
        <w:rPr>
          <w:rFonts w:eastAsia="Yu Mincho"/>
          <w:b/>
        </w:rPr>
        <w:t>Bostrom 12</w:t>
      </w:r>
      <w:r w:rsidRPr="002E566B">
        <w:rPr>
          <w:rFonts w:eastAsia="Yu Mincho"/>
        </w:rPr>
        <w:t xml:space="preserve"> [Nick Bostrom. Faculty of Philosophy &amp; Oxford Martin School University of Oxford. “Existential Risk Prevention as Global Priority.” Global Policy (2012)]</w:t>
      </w:r>
      <w:r w:rsidRPr="002E566B">
        <w:rPr>
          <w:rFonts w:eastAsia="Yu Mincho"/>
        </w:rPr>
        <w:br/>
        <w:t>These reflections on</w:t>
      </w:r>
      <w:r w:rsidRPr="002E566B">
        <w:rPr>
          <w:rFonts w:eastAsia="Yu Mincho"/>
          <w:b/>
          <w:u w:val="single"/>
        </w:rPr>
        <w:t xml:space="preserve"> </w:t>
      </w:r>
      <w:r w:rsidRPr="002E566B">
        <w:rPr>
          <w:rFonts w:eastAsia="Yu Mincho"/>
          <w:b/>
          <w:highlight w:val="green"/>
          <w:u w:val="single"/>
        </w:rPr>
        <w:t xml:space="preserve">moral uncertainty suggest </w:t>
      </w:r>
      <w:r w:rsidRPr="002E566B">
        <w:rPr>
          <w:rFonts w:eastAsia="Yu Mincho"/>
        </w:rPr>
        <w:t>an alternative, complementary way of looking at existential risk; they also suggest a new way of thinking about the ideal of sustainability. Let me elaborate.¶</w:t>
      </w:r>
      <w:r w:rsidRPr="002E566B">
        <w:rPr>
          <w:rFonts w:eastAsia="Yu Mincho"/>
          <w:b/>
          <w:u w:val="single"/>
        </w:rPr>
        <w:t xml:space="preserve"> </w:t>
      </w:r>
      <w:r w:rsidRPr="002E566B">
        <w:rPr>
          <w:rFonts w:eastAsia="Yu Mincho"/>
          <w:b/>
          <w:highlight w:val="green"/>
          <w:u w:val="single"/>
        </w:rPr>
        <w:t>Our present</w:t>
      </w:r>
      <w:r w:rsidRPr="002E566B">
        <w:rPr>
          <w:rFonts w:eastAsia="Yu Mincho"/>
          <w:b/>
          <w:u w:val="single"/>
        </w:rPr>
        <w:t xml:space="preserve"> understanding of </w:t>
      </w:r>
      <w:r w:rsidRPr="002E566B">
        <w:rPr>
          <w:rFonts w:eastAsia="Yu Mincho"/>
          <w:b/>
          <w:highlight w:val="green"/>
          <w:u w:val="single"/>
        </w:rPr>
        <w:t xml:space="preserve">axiology might </w:t>
      </w:r>
      <w:r w:rsidRPr="002E566B">
        <w:rPr>
          <w:rFonts w:eastAsia="Yu Mincho"/>
        </w:rPr>
        <w:t>well</w:t>
      </w:r>
      <w:r w:rsidRPr="002E566B">
        <w:rPr>
          <w:rFonts w:eastAsia="Yu Mincho"/>
          <w:b/>
          <w:highlight w:val="green"/>
          <w:u w:val="single"/>
        </w:rPr>
        <w:t xml:space="preserve"> be confused. </w:t>
      </w:r>
      <w:r w:rsidRPr="002E566B">
        <w:rPr>
          <w:rFonts w:eastAsia="Yu Mincho"/>
          <w:b/>
          <w:u w:val="single"/>
        </w:rPr>
        <w:t xml:space="preserve">We may not </w:t>
      </w:r>
      <w:r w:rsidRPr="002E566B">
        <w:rPr>
          <w:rFonts w:eastAsia="Yu Mincho"/>
        </w:rPr>
        <w:t>now</w:t>
      </w:r>
      <w:r w:rsidRPr="002E566B">
        <w:rPr>
          <w:rFonts w:eastAsia="Yu Mincho"/>
          <w:b/>
          <w:u w:val="single"/>
        </w:rPr>
        <w:t xml:space="preserve"> </w:t>
      </w:r>
      <w:r w:rsidRPr="002E566B">
        <w:rPr>
          <w:rFonts w:eastAsia="Yu Mincho"/>
        </w:rPr>
        <w:t>know — at least not in concrete detail — what outcomes would count as a big win for humanity; we might not even yet</w:t>
      </w:r>
      <w:r w:rsidRPr="002E566B">
        <w:rPr>
          <w:rFonts w:eastAsia="Yu Mincho"/>
          <w:b/>
          <w:u w:val="single"/>
        </w:rPr>
        <w:t xml:space="preserve"> be able to imagine the best ends </w:t>
      </w:r>
      <w:r w:rsidRPr="002E566B">
        <w:rPr>
          <w:rFonts w:eastAsia="Yu Mincho"/>
        </w:rPr>
        <w:t>of our journey.</w:t>
      </w:r>
      <w:r w:rsidRPr="002E566B">
        <w:rPr>
          <w:rFonts w:eastAsia="Yu Mincho"/>
          <w:b/>
          <w:u w:val="single"/>
        </w:rPr>
        <w:t xml:space="preserve"> </w:t>
      </w:r>
      <w:r w:rsidRPr="002E566B">
        <w:rPr>
          <w:rFonts w:eastAsia="Yu Mincho"/>
          <w:b/>
          <w:highlight w:val="green"/>
          <w:u w:val="single"/>
        </w:rPr>
        <w:t xml:space="preserve">If we are </w:t>
      </w:r>
      <w:r w:rsidRPr="002E566B">
        <w:rPr>
          <w:rFonts w:eastAsia="Yu Mincho"/>
        </w:rPr>
        <w:t>indeed</w:t>
      </w:r>
      <w:r w:rsidRPr="002E566B">
        <w:rPr>
          <w:rFonts w:eastAsia="Yu Mincho"/>
          <w:b/>
          <w:u w:val="single"/>
        </w:rPr>
        <w:t xml:space="preserve"> </w:t>
      </w:r>
      <w:r w:rsidRPr="002E566B">
        <w:rPr>
          <w:rFonts w:eastAsia="Yu Mincho"/>
        </w:rPr>
        <w:t>profoundly</w:t>
      </w:r>
      <w:r w:rsidRPr="002E566B">
        <w:rPr>
          <w:rFonts w:eastAsia="Yu Mincho"/>
          <w:b/>
          <w:u w:val="single"/>
        </w:rPr>
        <w:t xml:space="preserve"> </w:t>
      </w:r>
      <w:r w:rsidRPr="002E566B">
        <w:rPr>
          <w:rFonts w:eastAsia="Yu Mincho"/>
          <w:b/>
          <w:highlight w:val="green"/>
          <w:u w:val="single"/>
        </w:rPr>
        <w:t xml:space="preserve">uncertain </w:t>
      </w:r>
      <w:r w:rsidRPr="002E566B">
        <w:rPr>
          <w:rFonts w:eastAsia="Yu Mincho"/>
        </w:rPr>
        <w:t>about our ultimate aims,</w:t>
      </w:r>
      <w:r w:rsidRPr="002E566B">
        <w:rPr>
          <w:rFonts w:eastAsia="Yu Mincho"/>
          <w:b/>
          <w:u w:val="single"/>
        </w:rPr>
        <w:t xml:space="preserve"> </w:t>
      </w:r>
      <w:r w:rsidRPr="002E566B">
        <w:rPr>
          <w:rFonts w:eastAsia="Yu Mincho"/>
        </w:rPr>
        <w:t>then we should recognize that</w:t>
      </w:r>
      <w:r w:rsidRPr="002E566B">
        <w:rPr>
          <w:rFonts w:eastAsia="Yu Mincho"/>
          <w:b/>
          <w:u w:val="single"/>
        </w:rPr>
        <w:t xml:space="preserve"> </w:t>
      </w:r>
      <w:r w:rsidRPr="002E566B">
        <w:rPr>
          <w:rFonts w:eastAsia="Yu Mincho"/>
          <w:b/>
          <w:highlight w:val="green"/>
          <w:u w:val="single"/>
        </w:rPr>
        <w:t>there is a great</w:t>
      </w:r>
      <w:r w:rsidRPr="002E566B">
        <w:rPr>
          <w:rFonts w:eastAsia="Yu Mincho"/>
          <w:b/>
          <w:u w:val="single"/>
        </w:rPr>
        <w:t xml:space="preserve"> </w:t>
      </w:r>
      <w:r w:rsidRPr="002E566B">
        <w:rPr>
          <w:rFonts w:eastAsia="Yu Mincho"/>
        </w:rPr>
        <w:t>option</w:t>
      </w:r>
      <w:r w:rsidRPr="002E566B">
        <w:rPr>
          <w:rFonts w:eastAsia="Yu Mincho"/>
          <w:b/>
          <w:u w:val="single"/>
        </w:rPr>
        <w:t xml:space="preserve"> </w:t>
      </w:r>
      <w:r w:rsidRPr="002E566B">
        <w:rPr>
          <w:rFonts w:eastAsia="Yu Mincho"/>
          <w:b/>
          <w:highlight w:val="green"/>
          <w:u w:val="single"/>
        </w:rPr>
        <w:t xml:space="preserve">value in preserving </w:t>
      </w:r>
      <w:r w:rsidRPr="002E566B">
        <w:rPr>
          <w:rFonts w:eastAsia="Yu Mincho"/>
        </w:rPr>
        <w:t>— and ideally improving —</w:t>
      </w:r>
      <w:r w:rsidRPr="002E566B">
        <w:rPr>
          <w:rFonts w:eastAsia="Yu Mincho"/>
          <w:b/>
          <w:u w:val="single"/>
        </w:rPr>
        <w:t xml:space="preserve"> </w:t>
      </w:r>
      <w:r w:rsidRPr="002E566B">
        <w:rPr>
          <w:rFonts w:eastAsia="Yu Mincho"/>
          <w:b/>
          <w:highlight w:val="green"/>
          <w:u w:val="single"/>
        </w:rPr>
        <w:t>our ability to recognize value and</w:t>
      </w:r>
      <w:r w:rsidRPr="002E566B">
        <w:rPr>
          <w:rFonts w:eastAsia="Yu Mincho"/>
          <w:highlight w:val="green"/>
        </w:rPr>
        <w:t xml:space="preserve"> </w:t>
      </w:r>
      <w:r w:rsidRPr="002E566B">
        <w:rPr>
          <w:rFonts w:eastAsia="Yu Mincho"/>
        </w:rPr>
        <w:t xml:space="preserve">to </w:t>
      </w:r>
      <w:r w:rsidRPr="002E566B">
        <w:rPr>
          <w:rFonts w:eastAsia="Yu Mincho"/>
          <w:b/>
          <w:highlight w:val="green"/>
          <w:u w:val="single"/>
        </w:rPr>
        <w:t xml:space="preserve">steer the future accordingly. Ensuring </w:t>
      </w:r>
      <w:r w:rsidRPr="002E566B">
        <w:rPr>
          <w:rFonts w:eastAsia="Yu Mincho"/>
        </w:rPr>
        <w:t>that</w:t>
      </w:r>
      <w:r w:rsidRPr="002E566B">
        <w:rPr>
          <w:rFonts w:eastAsia="Yu Mincho"/>
          <w:b/>
          <w:u w:val="single"/>
        </w:rPr>
        <w:t xml:space="preserve"> </w:t>
      </w:r>
      <w:r w:rsidRPr="002E566B">
        <w:rPr>
          <w:rFonts w:eastAsia="Yu Mincho"/>
          <w:b/>
          <w:highlight w:val="green"/>
          <w:u w:val="single"/>
        </w:rPr>
        <w:t xml:space="preserve">there will be a future </w:t>
      </w:r>
      <w:r w:rsidRPr="002E566B">
        <w:rPr>
          <w:rFonts w:eastAsia="Yu Mincho"/>
        </w:rPr>
        <w:t>version of</w:t>
      </w:r>
      <w:r w:rsidRPr="002E566B">
        <w:rPr>
          <w:rFonts w:eastAsia="Yu Mincho"/>
          <w:b/>
          <w:u w:val="single"/>
        </w:rPr>
        <w:t xml:space="preserve"> </w:t>
      </w:r>
      <w:r w:rsidRPr="002E566B">
        <w:rPr>
          <w:rFonts w:eastAsia="Yu Mincho"/>
          <w:b/>
          <w:highlight w:val="green"/>
          <w:u w:val="single"/>
        </w:rPr>
        <w:t xml:space="preserve">humanity </w:t>
      </w:r>
      <w:r w:rsidRPr="002E566B">
        <w:rPr>
          <w:rFonts w:eastAsia="Yu Mincho"/>
        </w:rPr>
        <w:t>with great powers and a propensity to use them wisely</w:t>
      </w:r>
      <w:r w:rsidRPr="002E566B">
        <w:rPr>
          <w:rFonts w:eastAsia="Yu Mincho"/>
          <w:b/>
          <w:u w:val="single"/>
        </w:rPr>
        <w:t xml:space="preserve"> </w:t>
      </w:r>
      <w:r w:rsidRPr="002E566B">
        <w:rPr>
          <w:rFonts w:eastAsia="Yu Mincho"/>
          <w:b/>
          <w:highlight w:val="green"/>
          <w:u w:val="single"/>
        </w:rPr>
        <w:t xml:space="preserve">is </w:t>
      </w:r>
      <w:r w:rsidRPr="002E566B">
        <w:rPr>
          <w:rFonts w:eastAsia="Yu Mincho"/>
        </w:rPr>
        <w:t>plausibly</w:t>
      </w:r>
      <w:r w:rsidRPr="002E566B">
        <w:rPr>
          <w:rFonts w:eastAsia="Yu Mincho"/>
          <w:b/>
          <w:u w:val="single"/>
        </w:rPr>
        <w:t xml:space="preserve"> </w:t>
      </w:r>
      <w:r w:rsidRPr="002E566B">
        <w:rPr>
          <w:rFonts w:eastAsia="Yu Mincho"/>
          <w:b/>
          <w:highlight w:val="green"/>
          <w:u w:val="single"/>
        </w:rPr>
        <w:t xml:space="preserve">the best way </w:t>
      </w:r>
      <w:r w:rsidRPr="002E566B">
        <w:rPr>
          <w:rFonts w:eastAsia="Yu Mincho"/>
        </w:rPr>
        <w:t>available to us</w:t>
      </w:r>
      <w:r w:rsidRPr="002E566B">
        <w:rPr>
          <w:rFonts w:eastAsia="Yu Mincho"/>
          <w:b/>
          <w:u w:val="single"/>
        </w:rPr>
        <w:t xml:space="preserve"> </w:t>
      </w:r>
      <w:r w:rsidRPr="002E566B">
        <w:rPr>
          <w:rFonts w:eastAsia="Yu Mincho"/>
          <w:b/>
          <w:highlight w:val="green"/>
          <w:u w:val="single"/>
        </w:rPr>
        <w:t xml:space="preserve">to increase </w:t>
      </w:r>
      <w:r w:rsidRPr="002E566B">
        <w:rPr>
          <w:rFonts w:eastAsia="Yu Mincho"/>
          <w:b/>
          <w:u w:val="single"/>
        </w:rPr>
        <w:t xml:space="preserve">the probability that the </w:t>
      </w:r>
      <w:r w:rsidRPr="002E566B">
        <w:rPr>
          <w:rFonts w:eastAsia="Yu Mincho"/>
          <w:b/>
          <w:highlight w:val="green"/>
          <w:u w:val="single"/>
        </w:rPr>
        <w:t xml:space="preserve">future </w:t>
      </w:r>
      <w:r w:rsidRPr="002E566B">
        <w:rPr>
          <w:rFonts w:eastAsia="Yu Mincho"/>
          <w:b/>
          <w:u w:val="single"/>
        </w:rPr>
        <w:t xml:space="preserve">will contain </w:t>
      </w:r>
      <w:r w:rsidRPr="002E566B">
        <w:rPr>
          <w:rFonts w:eastAsia="Yu Mincho"/>
        </w:rPr>
        <w:t>a lot of</w:t>
      </w:r>
      <w:r w:rsidRPr="002E566B">
        <w:rPr>
          <w:rFonts w:eastAsia="Yu Mincho"/>
          <w:b/>
          <w:u w:val="single"/>
        </w:rPr>
        <w:t xml:space="preserve"> </w:t>
      </w:r>
      <w:r w:rsidRPr="002E566B">
        <w:rPr>
          <w:rFonts w:eastAsia="Yu Mincho"/>
          <w:b/>
          <w:highlight w:val="green"/>
          <w:u w:val="single"/>
        </w:rPr>
        <w:t xml:space="preserve">value. </w:t>
      </w:r>
      <w:r w:rsidRPr="002E566B">
        <w:rPr>
          <w:rFonts w:eastAsia="Yu Mincho"/>
        </w:rPr>
        <w:t>To do this, we must prevent any existential catastrophe.</w:t>
      </w:r>
    </w:p>
    <w:p w14:paraId="26811825" w14:textId="77777777" w:rsidR="00DD07F7" w:rsidRPr="002E566B" w:rsidRDefault="00DD07F7" w:rsidP="00DD07F7">
      <w:pPr>
        <w:pStyle w:val="Heading4"/>
        <w:rPr>
          <w:rFonts w:cs="Calibri"/>
        </w:rPr>
      </w:pPr>
      <w:r w:rsidRPr="002E566B">
        <w:rPr>
          <w:rFonts w:cs="Calibri"/>
        </w:rPr>
        <w:t>2] Extinction isn’t tied to util – it’s a distinct phenomena which is offense under ANY fw</w:t>
      </w:r>
    </w:p>
    <w:p w14:paraId="41881171" w14:textId="77777777" w:rsidR="00DD07F7" w:rsidRPr="002E566B" w:rsidRDefault="00DD07F7" w:rsidP="00DD07F7">
      <w:r w:rsidRPr="002E566B">
        <w:rPr>
          <w:rStyle w:val="Style13ptBold"/>
        </w:rPr>
        <w:t>Burke et al 16</w:t>
      </w:r>
      <w:r w:rsidRPr="002E566B">
        <w:t xml:space="preserve"> Associate Professor of International and Political Studies @ UNSW, Australia, 2016 (Anthony, Stefanie Fishel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1C11F944" w14:textId="77777777" w:rsidR="00DD07F7" w:rsidRPr="002E566B" w:rsidRDefault="00DD07F7" w:rsidP="00DD07F7">
      <w:pPr>
        <w:rPr>
          <w:szCs w:val="26"/>
          <w:u w:val="single"/>
        </w:rPr>
      </w:pPr>
      <w:r w:rsidRPr="002E566B">
        <w:rPr>
          <w:szCs w:val="26"/>
        </w:rPr>
        <w:t xml:space="preserve">8. </w:t>
      </w:r>
      <w:r w:rsidRPr="002E566B">
        <w:rPr>
          <w:szCs w:val="26"/>
          <w:u w:val="single"/>
        </w:rPr>
        <w:t>Global ethics must respond to mass extinction</w:t>
      </w:r>
      <w:r w:rsidRPr="002E566B">
        <w:rPr>
          <w:szCs w:val="26"/>
        </w:rPr>
        <w:t xml:space="preserve">. In late 2014, the Worldwide Fund for Nature reported a startling statistic: according to their global study, 52% of species had gone extinct between 1970 and 2010.60 This is not news: </w:t>
      </w:r>
      <w:r w:rsidRPr="002E566B">
        <w:rPr>
          <w:szCs w:val="26"/>
          <w:u w:val="single"/>
        </w:rPr>
        <w:t>for three decades, conservation biologists have been warning of a ‘sixth mass extinction’, which, by definition, could eliminate more than three quarters of currently existing life forms in just a few centuries</w:t>
      </w:r>
      <w:r w:rsidRPr="002E566B">
        <w:rPr>
          <w:szCs w:val="26"/>
        </w:rPr>
        <w:t xml:space="preserve">.61 In other words, </w:t>
      </w:r>
      <w:r w:rsidRPr="002E566B">
        <w:rPr>
          <w:szCs w:val="26"/>
          <w:u w:val="single"/>
        </w:rPr>
        <w:t xml:space="preserve">it could threaten the practical possibility of the survival of earthly life. </w:t>
      </w:r>
      <w:r w:rsidRPr="002E566B">
        <w:rPr>
          <w:szCs w:val="26"/>
          <w:highlight w:val="green"/>
          <w:u w:val="single"/>
        </w:rPr>
        <w:t>Mass extinction</w:t>
      </w:r>
      <w:r w:rsidRPr="002E566B">
        <w:rPr>
          <w:szCs w:val="26"/>
          <w:u w:val="single"/>
        </w:rPr>
        <w:t xml:space="preserve"> is not simply extinction (or death) writ large</w:t>
      </w:r>
      <w:r w:rsidRPr="002E566B">
        <w:rPr>
          <w:szCs w:val="26"/>
        </w:rPr>
        <w:t xml:space="preserve">: </w:t>
      </w:r>
      <w:r w:rsidRPr="002E566B">
        <w:rPr>
          <w:b/>
          <w:iCs/>
          <w:szCs w:val="26"/>
          <w:u w:val="single"/>
          <w:bdr w:val="single" w:sz="8" w:space="0" w:color="auto"/>
        </w:rPr>
        <w:t xml:space="preserve">it </w:t>
      </w:r>
      <w:r w:rsidRPr="002E566B">
        <w:rPr>
          <w:b/>
          <w:iCs/>
          <w:szCs w:val="26"/>
          <w:highlight w:val="green"/>
          <w:u w:val="single"/>
          <w:bdr w:val="single" w:sz="8" w:space="0" w:color="auto"/>
        </w:rPr>
        <w:t>is a qualitatively different</w:t>
      </w:r>
      <w:r w:rsidRPr="002E566B">
        <w:rPr>
          <w:b/>
          <w:iCs/>
          <w:szCs w:val="26"/>
          <w:u w:val="single"/>
          <w:bdr w:val="single" w:sz="8" w:space="0" w:color="auto"/>
        </w:rPr>
        <w:t xml:space="preserve"> </w:t>
      </w:r>
      <w:r w:rsidRPr="002E566B">
        <w:rPr>
          <w:b/>
          <w:iCs/>
          <w:szCs w:val="26"/>
          <w:highlight w:val="green"/>
          <w:u w:val="single"/>
          <w:bdr w:val="single" w:sz="8" w:space="0" w:color="auto"/>
        </w:rPr>
        <w:t>phenomena that demands its own ethical categories</w:t>
      </w:r>
      <w:r w:rsidRPr="002E566B">
        <w:rPr>
          <w:b/>
          <w:iCs/>
          <w:szCs w:val="26"/>
          <w:u w:val="single"/>
          <w:bdr w:val="single" w:sz="8" w:space="0" w:color="auto"/>
        </w:rPr>
        <w:t>.</w:t>
      </w:r>
      <w:r w:rsidRPr="002E566B">
        <w:rPr>
          <w:szCs w:val="26"/>
        </w:rPr>
        <w:t xml:space="preserve"> </w:t>
      </w:r>
      <w:r w:rsidRPr="002E566B">
        <w:rPr>
          <w:szCs w:val="26"/>
          <w:u w:val="single"/>
        </w:rPr>
        <w:t>It cannot be grasped by aggregating species extinctions,</w:t>
      </w:r>
      <w:r w:rsidRPr="002E566B">
        <w:rPr>
          <w:szCs w:val="26"/>
        </w:rPr>
        <w:t xml:space="preserve"> let alone the deaths of individual organisms. </w:t>
      </w:r>
      <w:r w:rsidRPr="002E566B">
        <w:rPr>
          <w:szCs w:val="26"/>
          <w:highlight w:val="green"/>
          <w:u w:val="single"/>
        </w:rPr>
        <w:t>Not only does it erase</w:t>
      </w:r>
      <w:r w:rsidRPr="002E566B">
        <w:rPr>
          <w:szCs w:val="26"/>
          <w:u w:val="single"/>
        </w:rPr>
        <w:t xml:space="preserve"> diverse, irreplaceable </w:t>
      </w:r>
      <w:r w:rsidRPr="002E566B">
        <w:rPr>
          <w:szCs w:val="26"/>
          <w:highlight w:val="green"/>
          <w:u w:val="single"/>
        </w:rPr>
        <w:t>life</w:t>
      </w:r>
      <w:r w:rsidRPr="002E566B">
        <w:rPr>
          <w:szCs w:val="26"/>
          <w:u w:val="single"/>
        </w:rPr>
        <w:t xml:space="preserve"> forms</w:t>
      </w:r>
      <w:r w:rsidRPr="002E566B">
        <w:rPr>
          <w:szCs w:val="26"/>
        </w:rPr>
        <w:t xml:space="preserve">, </w:t>
      </w:r>
      <w:r w:rsidRPr="002E566B">
        <w:rPr>
          <w:szCs w:val="26"/>
          <w:highlight w:val="green"/>
          <w:u w:val="single"/>
        </w:rPr>
        <w:t>their</w:t>
      </w:r>
      <w:r w:rsidRPr="002E566B">
        <w:rPr>
          <w:szCs w:val="26"/>
          <w:u w:val="single"/>
        </w:rPr>
        <w:t xml:space="preserve"> </w:t>
      </w:r>
      <w:r w:rsidRPr="002E566B">
        <w:rPr>
          <w:b/>
          <w:iCs/>
          <w:szCs w:val="26"/>
          <w:u w:val="single"/>
          <w:bdr w:val="single" w:sz="8" w:space="0" w:color="auto"/>
        </w:rPr>
        <w:t xml:space="preserve">unique </w:t>
      </w:r>
      <w:r w:rsidRPr="002E566B">
        <w:rPr>
          <w:b/>
          <w:iCs/>
          <w:szCs w:val="26"/>
          <w:highlight w:val="green"/>
          <w:u w:val="single"/>
          <w:bdr w:val="single" w:sz="8" w:space="0" w:color="auto"/>
        </w:rPr>
        <w:t>histories</w:t>
      </w:r>
      <w:r w:rsidRPr="002E566B">
        <w:rPr>
          <w:szCs w:val="26"/>
          <w:highlight w:val="green"/>
          <w:u w:val="single"/>
        </w:rPr>
        <w:t xml:space="preserve"> and</w:t>
      </w:r>
      <w:r w:rsidRPr="002E566B">
        <w:rPr>
          <w:szCs w:val="26"/>
          <w:u w:val="single"/>
        </w:rPr>
        <w:t xml:space="preserve"> </w:t>
      </w:r>
      <w:r w:rsidRPr="002E566B">
        <w:rPr>
          <w:b/>
          <w:iCs/>
          <w:szCs w:val="26"/>
          <w:u w:val="single"/>
          <w:bdr w:val="single" w:sz="8" w:space="0" w:color="auto"/>
        </w:rPr>
        <w:t xml:space="preserve">open-ended </w:t>
      </w:r>
      <w:r w:rsidRPr="002E566B">
        <w:rPr>
          <w:b/>
          <w:iCs/>
          <w:szCs w:val="26"/>
          <w:highlight w:val="green"/>
          <w:u w:val="single"/>
          <w:bdr w:val="single" w:sz="8" w:space="0" w:color="auto"/>
        </w:rPr>
        <w:t>possibilities</w:t>
      </w:r>
      <w:r w:rsidRPr="002E566B">
        <w:rPr>
          <w:szCs w:val="26"/>
          <w:highlight w:val="green"/>
          <w:u w:val="single"/>
        </w:rPr>
        <w:t xml:space="preserve">, but it </w:t>
      </w:r>
      <w:r w:rsidRPr="002E566B">
        <w:rPr>
          <w:b/>
          <w:iCs/>
          <w:szCs w:val="26"/>
          <w:highlight w:val="green"/>
          <w:u w:val="single"/>
          <w:bdr w:val="single" w:sz="8" w:space="0" w:color="auto"/>
        </w:rPr>
        <w:t>threatens the ontological conditions of</w:t>
      </w:r>
      <w:r w:rsidRPr="002E566B">
        <w:rPr>
          <w:b/>
          <w:iCs/>
          <w:szCs w:val="26"/>
          <w:u w:val="single"/>
          <w:bdr w:val="single" w:sz="8" w:space="0" w:color="auto"/>
        </w:rPr>
        <w:t xml:space="preserve"> Earthly </w:t>
      </w:r>
      <w:r w:rsidRPr="002E566B">
        <w:rPr>
          <w:b/>
          <w:iCs/>
          <w:szCs w:val="26"/>
          <w:highlight w:val="green"/>
          <w:u w:val="single"/>
          <w:bdr w:val="single" w:sz="8" w:space="0" w:color="auto"/>
        </w:rPr>
        <w:t>life</w:t>
      </w:r>
      <w:r w:rsidRPr="002E566B">
        <w:rPr>
          <w:szCs w:val="26"/>
          <w:u w:val="single"/>
        </w:rPr>
        <w:t>.</w:t>
      </w:r>
    </w:p>
    <w:p w14:paraId="7E243873" w14:textId="77777777" w:rsidR="005E1823" w:rsidRDefault="00DD07F7" w:rsidP="00DD07F7">
      <w:pPr>
        <w:rPr>
          <w:szCs w:val="26"/>
          <w:u w:val="single"/>
        </w:rPr>
      </w:pPr>
      <w:r w:rsidRPr="002E566B">
        <w:rPr>
          <w:szCs w:val="2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2E566B">
        <w:rPr>
          <w:szCs w:val="26"/>
          <w:u w:val="single"/>
        </w:rPr>
        <w:t>Cold-War era concepts such as ‘nuclear winter’ and ‘omnicide’ gesture towards harms massive in their scale and moral horror</w:t>
      </w:r>
      <w:r w:rsidRPr="002E566B">
        <w:rPr>
          <w:szCs w:val="26"/>
        </w:rPr>
        <w:t xml:space="preserve">. However, </w:t>
      </w:r>
      <w:r w:rsidRPr="002E566B">
        <w:rPr>
          <w:szCs w:val="26"/>
          <w:u w:val="single"/>
        </w:rPr>
        <w:t xml:space="preserve">they are asymptotic: </w:t>
      </w:r>
      <w:r w:rsidRPr="002E566B">
        <w:rPr>
          <w:szCs w:val="26"/>
          <w:highlight w:val="green"/>
          <w:u w:val="single"/>
        </w:rPr>
        <w:t>they imagine</w:t>
      </w:r>
      <w:r w:rsidRPr="002E566B">
        <w:rPr>
          <w:szCs w:val="26"/>
          <w:u w:val="single"/>
        </w:rPr>
        <w:t xml:space="preserve"> nightmares of </w:t>
      </w:r>
      <w:r w:rsidRPr="002E566B">
        <w:rPr>
          <w:szCs w:val="26"/>
          <w:highlight w:val="green"/>
          <w:u w:val="single"/>
        </w:rPr>
        <w:t>a</w:t>
      </w:r>
      <w:r w:rsidRPr="002E566B">
        <w:rPr>
          <w:szCs w:val="26"/>
          <w:u w:val="single"/>
        </w:rPr>
        <w:t xml:space="preserve"> severely </w:t>
      </w:r>
      <w:r w:rsidRPr="002E566B">
        <w:rPr>
          <w:szCs w:val="26"/>
          <w:highlight w:val="green"/>
          <w:u w:val="single"/>
        </w:rPr>
        <w:t>denuded planet</w:t>
      </w:r>
      <w:r w:rsidRPr="002E566B">
        <w:rPr>
          <w:szCs w:val="26"/>
          <w:u w:val="single"/>
        </w:rPr>
        <w:t xml:space="preserve">, yet they do </w:t>
      </w:r>
      <w:r w:rsidRPr="002E566B">
        <w:rPr>
          <w:szCs w:val="26"/>
          <w:highlight w:val="green"/>
          <w:u w:val="single"/>
        </w:rPr>
        <w:t>not</w:t>
      </w:r>
      <w:r w:rsidRPr="002E566B">
        <w:rPr>
          <w:szCs w:val="26"/>
          <w:u w:val="single"/>
        </w:rPr>
        <w:t xml:space="preserve"> contemplate </w:t>
      </w:r>
      <w:r w:rsidRPr="002E566B">
        <w:rPr>
          <w:szCs w:val="26"/>
          <w:highlight w:val="green"/>
          <w:u w:val="single"/>
        </w:rPr>
        <w:t xml:space="preserve">the </w:t>
      </w:r>
      <w:r w:rsidRPr="002E566B">
        <w:rPr>
          <w:b/>
          <w:iCs/>
          <w:szCs w:val="26"/>
          <w:highlight w:val="green"/>
          <w:u w:val="single"/>
          <w:bdr w:val="single" w:sz="8" w:space="0" w:color="auto"/>
        </w:rPr>
        <w:t>comprehensive negation</w:t>
      </w:r>
      <w:r w:rsidRPr="002E566B">
        <w:rPr>
          <w:szCs w:val="26"/>
          <w:u w:val="single"/>
        </w:rPr>
        <w:t xml:space="preserve"> that a </w:t>
      </w:r>
      <w:r w:rsidRPr="002E566B">
        <w:rPr>
          <w:szCs w:val="26"/>
          <w:highlight w:val="green"/>
          <w:u w:val="single"/>
        </w:rPr>
        <w:t>mass extinction</w:t>
      </w:r>
      <w:r w:rsidRPr="002E566B">
        <w:rPr>
          <w:szCs w:val="26"/>
          <w:u w:val="single"/>
        </w:rPr>
        <w:t xml:space="preserve"> event </w:t>
      </w:r>
      <w:r w:rsidRPr="002E566B">
        <w:rPr>
          <w:szCs w:val="26"/>
          <w:highlight w:val="green"/>
          <w:u w:val="single"/>
        </w:rPr>
        <w:t>entails</w:t>
      </w:r>
      <w:r w:rsidRPr="002E566B">
        <w:rPr>
          <w:szCs w:val="26"/>
          <w:u w:val="single"/>
        </w:rPr>
        <w:t>.</w:t>
      </w:r>
      <w:r w:rsidRPr="002E566B">
        <w:rPr>
          <w:szCs w:val="26"/>
        </w:rPr>
        <w:t xml:space="preserve"> In contemporary IR discourses, where it appears at all, extinction is treated as a problem of scientific management and biopolitical control aimed at securing existing human lifestyles.63 Once again, </w:t>
      </w:r>
      <w:r w:rsidRPr="002E566B">
        <w:rPr>
          <w:szCs w:val="26"/>
          <w:highlight w:val="green"/>
          <w:u w:val="single"/>
        </w:rPr>
        <w:t>this</w:t>
      </w:r>
      <w:r w:rsidRPr="002E566B">
        <w:rPr>
          <w:szCs w:val="26"/>
          <w:u w:val="single"/>
        </w:rPr>
        <w:t xml:space="preserve"> approach </w:t>
      </w:r>
      <w:r w:rsidRPr="002E566B">
        <w:rPr>
          <w:szCs w:val="26"/>
          <w:highlight w:val="green"/>
          <w:u w:val="single"/>
        </w:rPr>
        <w:t>fails to recognise the reality</w:t>
      </w:r>
      <w:r w:rsidRPr="002E566B">
        <w:rPr>
          <w:szCs w:val="26"/>
          <w:u w:val="single"/>
        </w:rPr>
        <w:t xml:space="preserve"> of extinction, </w:t>
      </w:r>
      <w:r w:rsidRPr="002E566B">
        <w:rPr>
          <w:szCs w:val="26"/>
          <w:highlight w:val="green"/>
          <w:u w:val="single"/>
        </w:rPr>
        <w:t xml:space="preserve">which is a </w:t>
      </w:r>
      <w:r w:rsidRPr="002E566B">
        <w:rPr>
          <w:b/>
          <w:iCs/>
          <w:szCs w:val="26"/>
          <w:highlight w:val="green"/>
          <w:u w:val="single"/>
          <w:bdr w:val="single" w:sz="8" w:space="0" w:color="auto"/>
        </w:rPr>
        <w:t>matter of being and nonbeing</w:t>
      </w:r>
      <w:r w:rsidRPr="002E566B">
        <w:rPr>
          <w:szCs w:val="26"/>
          <w:highlight w:val="green"/>
          <w:u w:val="single"/>
        </w:rPr>
        <w:t>, not one of life and death</w:t>
      </w:r>
    </w:p>
    <w:p w14:paraId="011C9CEB" w14:textId="77777777" w:rsidR="005E1823" w:rsidRDefault="005E1823" w:rsidP="00DD07F7">
      <w:pPr>
        <w:rPr>
          <w:szCs w:val="26"/>
          <w:u w:val="single"/>
        </w:rPr>
      </w:pPr>
    </w:p>
    <w:p w14:paraId="789457AD" w14:textId="4E968FEF" w:rsidR="00DD07F7" w:rsidRPr="002E566B" w:rsidRDefault="00DD07F7" w:rsidP="00DD07F7">
      <w:pPr>
        <w:rPr>
          <w:szCs w:val="26"/>
          <w:u w:val="single"/>
        </w:rPr>
      </w:pPr>
      <w:r w:rsidRPr="002E566B">
        <w:rPr>
          <w:szCs w:val="26"/>
          <w:u w:val="single"/>
        </w:rPr>
        <w:t xml:space="preserve"> processes.</w:t>
      </w:r>
    </w:p>
    <w:p w14:paraId="6DF48DF8" w14:textId="77777777" w:rsidR="00DD07F7" w:rsidRPr="002E566B" w:rsidRDefault="00DD07F7" w:rsidP="00DD07F7">
      <w:r w:rsidRPr="002E566B">
        <w:rPr>
          <w:u w:val="single"/>
        </w:rPr>
        <w:t>Confronting the enormity of a possible mass extinction event requires a total overhaul of human perceptions of what is at stake in the disruption of the conditions of Earthly life. The question of what is ‘lost’ in extinction has</w:t>
      </w:r>
      <w:r w:rsidRPr="002E566B">
        <w:t xml:space="preserve">, since the inception of the concept of ‘conservation’, </w:t>
      </w:r>
      <w:r w:rsidRPr="002E566B">
        <w:rPr>
          <w:u w:val="single"/>
        </w:rPr>
        <w:t>been addressed in terms of financial cost</w:t>
      </w:r>
      <w:r w:rsidRPr="002E566B">
        <w:t xml:space="preserve"> and economic liabilities.64 Beyond reducing life to forms to capital, currencies and financial instruments, the dominant neoliberal political economy of conservation imposes a homogenising, Western secular worldview on a planetary phenomenon. </w:t>
      </w:r>
      <w:r w:rsidRPr="002E566B">
        <w:rPr>
          <w:u w:val="single"/>
        </w:rPr>
        <w:t xml:space="preserve">Yet the </w:t>
      </w:r>
      <w:r w:rsidRPr="002E566B">
        <w:rPr>
          <w:b/>
          <w:iCs/>
          <w:u w:val="single"/>
          <w:bdr w:val="single" w:sz="8" w:space="0" w:color="auto"/>
        </w:rPr>
        <w:t>enormity, complexity, and scale</w:t>
      </w:r>
      <w:r w:rsidRPr="002E566B">
        <w:rPr>
          <w:u w:val="single"/>
        </w:rPr>
        <w:t xml:space="preserve"> of mass extinction is so huge that humans need to </w:t>
      </w:r>
      <w:r w:rsidRPr="002E566B">
        <w:rPr>
          <w:b/>
          <w:iCs/>
          <w:u w:val="single"/>
          <w:bdr w:val="single" w:sz="8" w:space="0" w:color="auto"/>
        </w:rPr>
        <w:t>draw on every possible resource in order to find ways of responding</w:t>
      </w:r>
      <w:r w:rsidRPr="002E566B">
        <w:rPr>
          <w:u w:val="single"/>
        </w:rPr>
        <w:t>.</w:t>
      </w:r>
      <w:r w:rsidRPr="002E566B">
        <w:t xml:space="preserve"> This means that they need to mobilise multiple worldviews and lifeways – including those emerging from indigenous and marginalised cosmologies. Above all, </w:t>
      </w:r>
      <w:r w:rsidRPr="002E566B">
        <w:rPr>
          <w:u w:val="single"/>
        </w:rPr>
        <w:t xml:space="preserve">it is crucial and urgent to realise that extinction is a </w:t>
      </w:r>
      <w:r w:rsidRPr="002E566B">
        <w:rPr>
          <w:b/>
          <w:iCs/>
          <w:u w:val="single"/>
          <w:bdr w:val="single" w:sz="8" w:space="0" w:color="auto"/>
        </w:rPr>
        <w:t>matter of global ethics</w:t>
      </w:r>
      <w:r w:rsidRPr="002E566B">
        <w:t xml:space="preserve">. </w:t>
      </w:r>
      <w:r w:rsidRPr="002E566B">
        <w:rPr>
          <w:u w:val="single"/>
        </w:rPr>
        <w:t>It is not simply an issue of management or security, or even of particular visions of the good life</w:t>
      </w:r>
      <w:r w:rsidRPr="002E566B">
        <w:t xml:space="preserve">. </w:t>
      </w:r>
      <w:r w:rsidRPr="002E566B">
        <w:rPr>
          <w:u w:val="single"/>
        </w:rPr>
        <w:t>Instead, it is about staking a claim as to the goodness of life itself. If it does not fit within the existing parameters of global ethics, then it is these boundaries that need to change</w:t>
      </w:r>
      <w:r w:rsidRPr="002E566B">
        <w:t>.</w:t>
      </w:r>
    </w:p>
    <w:p w14:paraId="59F74254" w14:textId="77777777" w:rsidR="00DD07F7" w:rsidRPr="002E566B" w:rsidRDefault="00DD07F7" w:rsidP="00DD07F7">
      <w:pPr>
        <w:rPr>
          <w:szCs w:val="16"/>
        </w:rPr>
      </w:pPr>
      <w:r w:rsidRPr="002E566B">
        <w:rPr>
          <w:szCs w:val="16"/>
        </w:rPr>
        <w:t>9. An Earth-worldly politics. Humans are worldly – that is, we are fundamentally worldforming and embedded in multiple worlds that traverse the Earth. However, the Earth is not ‘our’ world, as the grand theories of IR, and some accounts of the Anthropocene have it – an object and possession to be appropriated, circumnavigated, instrumentalised and englobed.65 Rather, it is a complex of worlds that we share, co-constitute, create, destroy and inhabit with countless other life forms and beings.</w:t>
      </w:r>
    </w:p>
    <w:p w14:paraId="7DB86542" w14:textId="77777777" w:rsidR="00DD07F7" w:rsidRPr="002E566B" w:rsidRDefault="00DD07F7" w:rsidP="00DD07F7">
      <w:pPr>
        <w:rPr>
          <w:u w:val="single"/>
        </w:rPr>
      </w:pPr>
      <w:r w:rsidRPr="002E566B">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2E566B">
        <w:rPr>
          <w:u w:val="single"/>
        </w:rPr>
        <w:t>we can and should reframe it as authors like Karen Barad</w:t>
      </w:r>
      <w:r w:rsidRPr="002E566B">
        <w:t xml:space="preserve">67 and Donna Haraway68 have done. To them and many others, </w:t>
      </w:r>
      <w:r w:rsidRPr="002E566B">
        <w:rPr>
          <w:u w:val="single"/>
        </w:rPr>
        <w:t>‘entanglement’ is a radical, indeed fundamental condition of being-with,</w:t>
      </w:r>
      <w:r w:rsidRPr="002E566B">
        <w:t xml:space="preserve"> or, as Jean-Luc Nancy puts it, ‘being singular plural’.69 </w:t>
      </w:r>
      <w:r w:rsidRPr="002E566B">
        <w:rPr>
          <w:u w:val="single"/>
        </w:rPr>
        <w:t xml:space="preserve">This means that no being is truly autonomous or separate, whether at the scale of international politics or of quantum physics. </w:t>
      </w:r>
      <w:r w:rsidRPr="002E566B">
        <w:t xml:space="preserve">World itself is singular plural: what humans tend to refer to as ‘the’ world is actually a multiplicity of worlds at various scales that intersect, overlap, conflict, emerge as they surge across the Earth. </w:t>
      </w:r>
      <w:r w:rsidRPr="002E566B">
        <w:rPr>
          <w:u w:val="single"/>
        </w:rPr>
        <w:t>World emerges from the poetics of existence, the collision of energy and matter, the tumult of agencies, the fusion and diffusion of bonds.</w:t>
      </w:r>
    </w:p>
    <w:p w14:paraId="26117F87" w14:textId="77777777" w:rsidR="00DD07F7" w:rsidRPr="002E566B" w:rsidRDefault="00DD07F7" w:rsidP="00DD07F7">
      <w:pPr>
        <w:rPr>
          <w:b/>
          <w:iCs/>
          <w:szCs w:val="26"/>
          <w:u w:val="single"/>
          <w:bdr w:val="single" w:sz="8" w:space="0" w:color="auto"/>
        </w:rPr>
      </w:pPr>
      <w:r w:rsidRPr="002E566B">
        <w:rPr>
          <w:szCs w:val="26"/>
          <w:highlight w:val="green"/>
          <w:u w:val="single"/>
        </w:rPr>
        <w:t>Worlds erupt from</w:t>
      </w:r>
      <w:r w:rsidRPr="002E566B">
        <w:rPr>
          <w:szCs w:val="26"/>
          <w:u w:val="single"/>
        </w:rPr>
        <w:t xml:space="preserve">, and consist in, </w:t>
      </w:r>
      <w:r w:rsidRPr="002E566B">
        <w:rPr>
          <w:szCs w:val="26"/>
          <w:highlight w:val="green"/>
          <w:u w:val="single"/>
        </w:rPr>
        <w:t xml:space="preserve">the intersection of </w:t>
      </w:r>
      <w:r w:rsidRPr="002E566B">
        <w:rPr>
          <w:b/>
          <w:iCs/>
          <w:szCs w:val="26"/>
          <w:highlight w:val="green"/>
          <w:u w:val="single"/>
          <w:bdr w:val="single" w:sz="8" w:space="0" w:color="auto"/>
        </w:rPr>
        <w:t>diverse forms of being</w:t>
      </w:r>
      <w:r w:rsidRPr="002E566B">
        <w:rPr>
          <w:szCs w:val="26"/>
        </w:rPr>
        <w:t xml:space="preserve"> – material and intangible, organic and inorganic, ‘living’ and ‘nonliving’. </w:t>
      </w:r>
      <w:r w:rsidRPr="002E566B">
        <w:rPr>
          <w:szCs w:val="26"/>
          <w:u w:val="single"/>
        </w:rPr>
        <w:t>Because of the tumultuousness of the Earth with which they are entangled,</w:t>
      </w:r>
      <w:r w:rsidRPr="002E566B">
        <w:rPr>
          <w:szCs w:val="26"/>
        </w:rPr>
        <w:t xml:space="preserve"> ‘</w:t>
      </w:r>
      <w:r w:rsidRPr="002E566B">
        <w:rPr>
          <w:b/>
          <w:iCs/>
          <w:szCs w:val="26"/>
          <w:u w:val="single"/>
          <w:bdr w:val="single" w:sz="8" w:space="0" w:color="auto"/>
        </w:rPr>
        <w:t>worlds’ are not static, rigid or permanent. They are permeable and fluid</w:t>
      </w:r>
      <w:r w:rsidRPr="002E566B">
        <w:rPr>
          <w:szCs w:val="26"/>
        </w:rPr>
        <w:t xml:space="preserve">. </w:t>
      </w:r>
      <w:r w:rsidRPr="002E566B">
        <w:rPr>
          <w:szCs w:val="26"/>
          <w:u w:val="single"/>
        </w:rPr>
        <w:t xml:space="preserve">They can be </w:t>
      </w:r>
      <w:r w:rsidRPr="002E566B">
        <w:rPr>
          <w:b/>
          <w:iCs/>
          <w:szCs w:val="26"/>
          <w:u w:val="single"/>
          <w:bdr w:val="single" w:sz="8" w:space="0" w:color="auto"/>
        </w:rPr>
        <w:t>created</w:t>
      </w:r>
      <w:r w:rsidRPr="002E566B">
        <w:rPr>
          <w:szCs w:val="26"/>
          <w:u w:val="single"/>
        </w:rPr>
        <w:t xml:space="preserve">, </w:t>
      </w:r>
      <w:r w:rsidRPr="002E566B">
        <w:rPr>
          <w:b/>
          <w:iCs/>
          <w:szCs w:val="26"/>
          <w:u w:val="single"/>
          <w:bdr w:val="single" w:sz="8" w:space="0" w:color="auto"/>
        </w:rPr>
        <w:t>modified</w:t>
      </w:r>
      <w:r w:rsidRPr="002E566B">
        <w:rPr>
          <w:szCs w:val="26"/>
        </w:rPr>
        <w:t xml:space="preserve"> </w:t>
      </w:r>
      <w:r w:rsidRPr="002E566B">
        <w:rPr>
          <w:szCs w:val="26"/>
          <w:u w:val="single"/>
        </w:rPr>
        <w:t xml:space="preserve">– and, of course, destroyed. </w:t>
      </w:r>
      <w:r w:rsidRPr="002E566B">
        <w:rPr>
          <w:szCs w:val="26"/>
          <w:highlight w:val="green"/>
          <w:u w:val="single"/>
        </w:rPr>
        <w:t>Concepts of violence</w:t>
      </w:r>
      <w:r w:rsidRPr="002E566B">
        <w:rPr>
          <w:szCs w:val="26"/>
          <w:u w:val="single"/>
        </w:rPr>
        <w:t xml:space="preserve">, harm and (in)security </w:t>
      </w:r>
      <w:r w:rsidRPr="002E566B">
        <w:rPr>
          <w:szCs w:val="26"/>
          <w:highlight w:val="green"/>
          <w:u w:val="single"/>
        </w:rPr>
        <w:t>that focus only on humans ignore</w:t>
      </w:r>
      <w:r w:rsidRPr="002E566B">
        <w:rPr>
          <w:szCs w:val="26"/>
          <w:u w:val="single"/>
        </w:rPr>
        <w:t xml:space="preserve"> at their peril </w:t>
      </w:r>
      <w:r w:rsidRPr="002E566B">
        <w:rPr>
          <w:szCs w:val="26"/>
          <w:highlight w:val="green"/>
          <w:u w:val="single"/>
        </w:rPr>
        <w:t>the destruction</w:t>
      </w:r>
      <w:r w:rsidRPr="002E566B">
        <w:rPr>
          <w:szCs w:val="26"/>
          <w:u w:val="single"/>
        </w:rPr>
        <w:t xml:space="preserve"> and severance of worlds,</w:t>
      </w:r>
      <w:r w:rsidRPr="002E566B">
        <w:rPr>
          <w:szCs w:val="26"/>
        </w:rPr>
        <w:t xml:space="preserve">70 </w:t>
      </w:r>
      <w:r w:rsidRPr="002E566B">
        <w:rPr>
          <w:b/>
          <w:iCs/>
          <w:szCs w:val="26"/>
          <w:highlight w:val="green"/>
          <w:u w:val="single"/>
          <w:bdr w:val="single" w:sz="8" w:space="0" w:color="auto"/>
        </w:rPr>
        <w:t>which undermines the conditions of plurality that enables life</w:t>
      </w:r>
      <w:r w:rsidRPr="002E566B">
        <w:rPr>
          <w:b/>
          <w:iCs/>
          <w:szCs w:val="26"/>
          <w:u w:val="single"/>
          <w:bdr w:val="single" w:sz="8" w:space="0" w:color="auto"/>
        </w:rPr>
        <w:t xml:space="preserve"> on Earth </w:t>
      </w:r>
      <w:r w:rsidRPr="002E566B">
        <w:rPr>
          <w:b/>
          <w:iCs/>
          <w:szCs w:val="26"/>
          <w:highlight w:val="green"/>
          <w:u w:val="single"/>
          <w:bdr w:val="single" w:sz="8" w:space="0" w:color="auto"/>
        </w:rPr>
        <w:t>to thrive</w:t>
      </w:r>
      <w:r w:rsidRPr="002E566B">
        <w:rPr>
          <w:b/>
          <w:iCs/>
          <w:szCs w:val="26"/>
          <w:u w:val="single"/>
          <w:bdr w:val="single" w:sz="8" w:space="0" w:color="auto"/>
        </w:rPr>
        <w:t>.</w:t>
      </w:r>
    </w:p>
    <w:p w14:paraId="08561CE9" w14:textId="1D40D7FD" w:rsidR="00DD07F7" w:rsidRDefault="00DD07F7" w:rsidP="00DD07F7"/>
    <w:p w14:paraId="5BAAC486" w14:textId="41422AB0" w:rsidR="002771E8" w:rsidRDefault="002771E8" w:rsidP="00DD07F7"/>
    <w:p w14:paraId="226C6BE5" w14:textId="317DB4DA" w:rsidR="002771E8" w:rsidRDefault="002771E8" w:rsidP="002771E8">
      <w:pPr>
        <w:pStyle w:val="Heading2"/>
      </w:pPr>
      <w:r>
        <w:t>1AC — UV</w:t>
      </w:r>
    </w:p>
    <w:p w14:paraId="3E8FE86F" w14:textId="31D4D0FA" w:rsidR="002771E8" w:rsidRDefault="002771E8" w:rsidP="002771E8"/>
    <w:p w14:paraId="36A56F52" w14:textId="4D1E69C4" w:rsidR="0035625C" w:rsidRPr="00355308" w:rsidRDefault="00243080" w:rsidP="0035625C">
      <w:pPr>
        <w:pStyle w:val="Heading4"/>
        <w:rPr>
          <w:rFonts w:cs="Calibri"/>
        </w:rPr>
      </w:pPr>
      <w:r>
        <w:rPr>
          <w:rFonts w:cs="Calibri"/>
        </w:rPr>
        <w:t>1</w:t>
      </w:r>
      <w:r w:rsidR="0035625C" w:rsidRPr="00355308">
        <w:rPr>
          <w:rFonts w:cs="Calibri"/>
        </w:rPr>
        <w:t>] Nothing in the 1AC triggers presumption or permissibility – but they should affirm:</w:t>
      </w:r>
    </w:p>
    <w:p w14:paraId="03AC6D31" w14:textId="77777777" w:rsidR="0035625C" w:rsidRPr="00355308" w:rsidRDefault="0035625C" w:rsidP="0035625C">
      <w:pPr>
        <w:pStyle w:val="Heading4"/>
        <w:rPr>
          <w:rFonts w:cs="Calibri"/>
        </w:rPr>
      </w:pPr>
      <w:r w:rsidRPr="00355308">
        <w:rPr>
          <w:rFonts w:cs="Calibri"/>
        </w:rPr>
        <w:t>A] 1ar time skew means 1ar has to answer 7 minutes of offense and hedge against a 6 minute 2nr collapse, if the neg can’t prove the aff false you should presume its true</w:t>
      </w:r>
    </w:p>
    <w:p w14:paraId="08E5A075" w14:textId="77777777" w:rsidR="0035625C" w:rsidRPr="00355308" w:rsidRDefault="0035625C" w:rsidP="0035625C">
      <w:pPr>
        <w:pStyle w:val="Heading4"/>
        <w:rPr>
          <w:rFonts w:cs="Calibri"/>
        </w:rPr>
      </w:pPr>
      <w:r w:rsidRPr="00355308">
        <w:rPr>
          <w:rFonts w:cs="Calibri"/>
        </w:rPr>
        <w:t>B] You presume statements true unless proven false – If I tell you my name is Jonathan you believe me unless you have evidence to the contrary</w:t>
      </w:r>
    </w:p>
    <w:p w14:paraId="6C49700F" w14:textId="77777777" w:rsidR="0035625C" w:rsidRPr="00355308" w:rsidRDefault="0035625C" w:rsidP="0035625C">
      <w:pPr>
        <w:pStyle w:val="Heading4"/>
        <w:rPr>
          <w:rFonts w:cs="Calibri"/>
        </w:rPr>
      </w:pPr>
      <w:r w:rsidRPr="00355308">
        <w:rPr>
          <w:rFonts w:cs="Calibri"/>
        </w:rPr>
        <w:t>C] Presuming statements are false is impossible – we can’t operate in the world if we can’t trust anything we hear</w:t>
      </w:r>
    </w:p>
    <w:p w14:paraId="632D7317" w14:textId="52C7789E" w:rsidR="002771E8" w:rsidRPr="00445DC7" w:rsidRDefault="00243080" w:rsidP="00445DC7">
      <w:pPr>
        <w:pStyle w:val="Heading4"/>
        <w:rPr>
          <w:rFonts w:cs="Calibri"/>
        </w:rPr>
      </w:pPr>
      <w:r>
        <w:rPr>
          <w:rFonts w:cs="Calibri"/>
        </w:rPr>
        <w:t>2</w:t>
      </w:r>
      <w:r w:rsidR="0035625C" w:rsidRPr="00355308">
        <w:rPr>
          <w:rFonts w:cs="Calibri"/>
        </w:rPr>
        <w:t>] Allow 2ar responses to blippy 1nc tricks—key to protect time-crunched 1ars and disincentivize blip-storms that aren’t complete arguments</w:t>
      </w:r>
    </w:p>
    <w:p w14:paraId="1336FBC9" w14:textId="10D42545" w:rsidR="00D87F9A" w:rsidRPr="0033492A" w:rsidRDefault="000225FC" w:rsidP="0033492A">
      <w:pPr>
        <w:pStyle w:val="Heading4"/>
        <w:rPr>
          <w:rFonts w:cs="Calibri"/>
        </w:rPr>
      </w:pPr>
      <w:r>
        <w:rPr>
          <w:rFonts w:cs="Calibri"/>
        </w:rPr>
        <w:t>3</w:t>
      </w:r>
      <w:r w:rsidR="0083038D" w:rsidRPr="00355308">
        <w:rPr>
          <w:rFonts w:cs="Calibri"/>
        </w:rPr>
        <w:t>] 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arg and make the 2AR impossible, d) competing interps – 1AR interps aren’t bidirectional and the neg should have to defend their norm since they have more time, e) no 2NR theory – 2-to-1 time tradeoff makes it devastating for the 2AR, f) comes first – it’s a bigger percentage of the 1AR than 1NC which means there’s more abuse if I’m devoting a larger fraction of time and only the 2N has time to win multiple layers, g) voters – fairness because debate’s a game that needs rules to evaluate it and education since it gives us portable skills for life like research and thinking.</w:t>
      </w:r>
    </w:p>
    <w:p w14:paraId="43A1648F" w14:textId="219BAC46" w:rsidR="00040E82" w:rsidRDefault="00040E82" w:rsidP="00040E82"/>
    <w:p w14:paraId="6C2CC99A" w14:textId="0D3F006D" w:rsidR="00040E82" w:rsidRDefault="00040E82" w:rsidP="00040E82"/>
    <w:p w14:paraId="4500033B" w14:textId="2C88B9AA" w:rsidR="00040E82" w:rsidRDefault="00040E82" w:rsidP="00040E82"/>
    <w:p w14:paraId="14477053" w14:textId="13ACD129" w:rsidR="00040E82" w:rsidRDefault="00040E82" w:rsidP="00040E82"/>
    <w:p w14:paraId="67E0BD6D" w14:textId="77777777" w:rsidR="00040E82" w:rsidRPr="00040E82" w:rsidRDefault="00040E82" w:rsidP="00040E82"/>
    <w:sectPr w:rsidR="00040E82" w:rsidRPr="00040E8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5F53881"/>
    <w:multiLevelType w:val="hybridMultilevel"/>
    <w:tmpl w:val="51F6BF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19919BC"/>
    <w:multiLevelType w:val="hybridMultilevel"/>
    <w:tmpl w:val="5DEC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A0A0AE5"/>
    <w:multiLevelType w:val="hybridMultilevel"/>
    <w:tmpl w:val="431E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9F6368"/>
    <w:multiLevelType w:val="hybridMultilevel"/>
    <w:tmpl w:val="445E3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4A351A4"/>
    <w:multiLevelType w:val="hybridMultilevel"/>
    <w:tmpl w:val="F5D214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3CB56B9"/>
    <w:multiLevelType w:val="hybridMultilevel"/>
    <w:tmpl w:val="502E8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767624E"/>
    <w:multiLevelType w:val="hybridMultilevel"/>
    <w:tmpl w:val="9AC05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CEE7373"/>
    <w:multiLevelType w:val="hybridMultilevel"/>
    <w:tmpl w:val="77149E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5AB223D"/>
    <w:multiLevelType w:val="hybridMultilevel"/>
    <w:tmpl w:val="318874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B65250"/>
    <w:multiLevelType w:val="hybridMultilevel"/>
    <w:tmpl w:val="8E5A8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9CA1125"/>
    <w:multiLevelType w:val="hybridMultilevel"/>
    <w:tmpl w:val="0F70B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D1603CB"/>
    <w:multiLevelType w:val="hybridMultilevel"/>
    <w:tmpl w:val="F91C3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79349799">
    <w:abstractNumId w:val="10"/>
  </w:num>
  <w:num w:numId="2" w16cid:durableId="1329560550">
    <w:abstractNumId w:val="8"/>
  </w:num>
  <w:num w:numId="3" w16cid:durableId="816193316">
    <w:abstractNumId w:val="7"/>
  </w:num>
  <w:num w:numId="4" w16cid:durableId="1106541340">
    <w:abstractNumId w:val="6"/>
  </w:num>
  <w:num w:numId="5" w16cid:durableId="1523861194">
    <w:abstractNumId w:val="5"/>
  </w:num>
  <w:num w:numId="6" w16cid:durableId="775906988">
    <w:abstractNumId w:val="9"/>
  </w:num>
  <w:num w:numId="7" w16cid:durableId="1735352841">
    <w:abstractNumId w:val="4"/>
  </w:num>
  <w:num w:numId="8" w16cid:durableId="1526362082">
    <w:abstractNumId w:val="3"/>
  </w:num>
  <w:num w:numId="9" w16cid:durableId="1204051519">
    <w:abstractNumId w:val="2"/>
  </w:num>
  <w:num w:numId="10" w16cid:durableId="1608733865">
    <w:abstractNumId w:val="1"/>
  </w:num>
  <w:num w:numId="11" w16cid:durableId="2016150144">
    <w:abstractNumId w:val="0"/>
  </w:num>
  <w:num w:numId="12" w16cid:durableId="1135173749">
    <w:abstractNumId w:val="24"/>
  </w:num>
  <w:num w:numId="13" w16cid:durableId="677191493">
    <w:abstractNumId w:val="21"/>
  </w:num>
  <w:num w:numId="14" w16cid:durableId="1373531481">
    <w:abstractNumId w:val="40"/>
  </w:num>
  <w:num w:numId="15" w16cid:durableId="1022627447">
    <w:abstractNumId w:val="22"/>
  </w:num>
  <w:num w:numId="16" w16cid:durableId="815297801">
    <w:abstractNumId w:val="25"/>
  </w:num>
  <w:num w:numId="17" w16cid:durableId="749011336">
    <w:abstractNumId w:val="38"/>
  </w:num>
  <w:num w:numId="18" w16cid:durableId="1682925704">
    <w:abstractNumId w:val="11"/>
  </w:num>
  <w:num w:numId="19" w16cid:durableId="1700625329">
    <w:abstractNumId w:val="20"/>
  </w:num>
  <w:num w:numId="20" w16cid:durableId="2123723035">
    <w:abstractNumId w:val="39"/>
  </w:num>
  <w:num w:numId="21" w16cid:durableId="2004163346">
    <w:abstractNumId w:val="37"/>
  </w:num>
  <w:num w:numId="22" w16cid:durableId="828135961">
    <w:abstractNumId w:val="27"/>
  </w:num>
  <w:num w:numId="23" w16cid:durableId="1276907493">
    <w:abstractNumId w:val="30"/>
  </w:num>
  <w:num w:numId="24" w16cid:durableId="1772699686">
    <w:abstractNumId w:val="14"/>
  </w:num>
  <w:num w:numId="25" w16cid:durableId="776873354">
    <w:abstractNumId w:val="34"/>
  </w:num>
  <w:num w:numId="26" w16cid:durableId="1322587366">
    <w:abstractNumId w:val="17"/>
  </w:num>
  <w:num w:numId="27" w16cid:durableId="1749617496">
    <w:abstractNumId w:val="41"/>
  </w:num>
  <w:num w:numId="28" w16cid:durableId="1884517597">
    <w:abstractNumId w:val="15"/>
  </w:num>
  <w:num w:numId="29" w16cid:durableId="324867073">
    <w:abstractNumId w:val="16"/>
  </w:num>
  <w:num w:numId="30" w16cid:durableId="627971846">
    <w:abstractNumId w:val="44"/>
  </w:num>
  <w:num w:numId="31" w16cid:durableId="2065252780">
    <w:abstractNumId w:val="42"/>
  </w:num>
  <w:num w:numId="32" w16cid:durableId="702051803">
    <w:abstractNumId w:val="32"/>
  </w:num>
  <w:num w:numId="33" w16cid:durableId="304630232">
    <w:abstractNumId w:val="33"/>
  </w:num>
  <w:num w:numId="34" w16cid:durableId="444621090">
    <w:abstractNumId w:val="13"/>
  </w:num>
  <w:num w:numId="35" w16cid:durableId="377049596">
    <w:abstractNumId w:val="26"/>
  </w:num>
  <w:num w:numId="36" w16cid:durableId="2010715906">
    <w:abstractNumId w:val="23"/>
  </w:num>
  <w:num w:numId="37" w16cid:durableId="1575815574">
    <w:abstractNumId w:val="36"/>
  </w:num>
  <w:num w:numId="38" w16cid:durableId="2124571916">
    <w:abstractNumId w:val="43"/>
  </w:num>
  <w:num w:numId="39" w16cid:durableId="1465587825">
    <w:abstractNumId w:val="28"/>
  </w:num>
  <w:num w:numId="40" w16cid:durableId="1800689257">
    <w:abstractNumId w:val="12"/>
  </w:num>
  <w:num w:numId="41" w16cid:durableId="1041519662">
    <w:abstractNumId w:val="18"/>
  </w:num>
  <w:num w:numId="42" w16cid:durableId="1036392887">
    <w:abstractNumId w:val="35"/>
  </w:num>
  <w:num w:numId="43" w16cid:durableId="625889749">
    <w:abstractNumId w:val="31"/>
  </w:num>
  <w:num w:numId="44" w16cid:durableId="472870039">
    <w:abstractNumId w:val="29"/>
  </w:num>
  <w:num w:numId="45" w16cid:durableId="41956929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21D88"/>
    <w:rsid w:val="000007EE"/>
    <w:rsid w:val="000029E3"/>
    <w:rsid w:val="000029E8"/>
    <w:rsid w:val="00004225"/>
    <w:rsid w:val="000066CA"/>
    <w:rsid w:val="00007264"/>
    <w:rsid w:val="000076A9"/>
    <w:rsid w:val="00014FAD"/>
    <w:rsid w:val="00015D2A"/>
    <w:rsid w:val="000225FC"/>
    <w:rsid w:val="0002490B"/>
    <w:rsid w:val="00026465"/>
    <w:rsid w:val="00030204"/>
    <w:rsid w:val="000312A0"/>
    <w:rsid w:val="0003396C"/>
    <w:rsid w:val="00035337"/>
    <w:rsid w:val="00040E82"/>
    <w:rsid w:val="00050ADD"/>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29A8"/>
    <w:rsid w:val="000D26A6"/>
    <w:rsid w:val="000D2B90"/>
    <w:rsid w:val="000D6ED8"/>
    <w:rsid w:val="000D717B"/>
    <w:rsid w:val="00100B28"/>
    <w:rsid w:val="00117316"/>
    <w:rsid w:val="001209B4"/>
    <w:rsid w:val="00146108"/>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1EF4"/>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3080"/>
    <w:rsid w:val="002502CF"/>
    <w:rsid w:val="00267EBB"/>
    <w:rsid w:val="0027023B"/>
    <w:rsid w:val="00272F3F"/>
    <w:rsid w:val="00274EDB"/>
    <w:rsid w:val="002771E8"/>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492A"/>
    <w:rsid w:val="00335A23"/>
    <w:rsid w:val="00340707"/>
    <w:rsid w:val="00341C61"/>
    <w:rsid w:val="00346369"/>
    <w:rsid w:val="00351841"/>
    <w:rsid w:val="0035625C"/>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2D10"/>
    <w:rsid w:val="003D5EA8"/>
    <w:rsid w:val="003D7B28"/>
    <w:rsid w:val="003E305E"/>
    <w:rsid w:val="003E34DB"/>
    <w:rsid w:val="003E5302"/>
    <w:rsid w:val="003E5BF1"/>
    <w:rsid w:val="003E6668"/>
    <w:rsid w:val="003F0A20"/>
    <w:rsid w:val="003F2452"/>
    <w:rsid w:val="003F41EA"/>
    <w:rsid w:val="003F7DF0"/>
    <w:rsid w:val="004039AF"/>
    <w:rsid w:val="00407AFF"/>
    <w:rsid w:val="0041155D"/>
    <w:rsid w:val="004170BF"/>
    <w:rsid w:val="004270E3"/>
    <w:rsid w:val="004348DC"/>
    <w:rsid w:val="00434921"/>
    <w:rsid w:val="00442018"/>
    <w:rsid w:val="00445DC7"/>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5B5"/>
    <w:rsid w:val="00585FBE"/>
    <w:rsid w:val="00586A05"/>
    <w:rsid w:val="005870E8"/>
    <w:rsid w:val="0058789C"/>
    <w:rsid w:val="005A4D4E"/>
    <w:rsid w:val="005A7237"/>
    <w:rsid w:val="005B21FA"/>
    <w:rsid w:val="005B3244"/>
    <w:rsid w:val="005B6EE8"/>
    <w:rsid w:val="005B7731"/>
    <w:rsid w:val="005C4515"/>
    <w:rsid w:val="005C5602"/>
    <w:rsid w:val="005C74A6"/>
    <w:rsid w:val="005D3B4D"/>
    <w:rsid w:val="005D615C"/>
    <w:rsid w:val="005E1823"/>
    <w:rsid w:val="005E1860"/>
    <w:rsid w:val="005E2606"/>
    <w:rsid w:val="005F063B"/>
    <w:rsid w:val="005F192D"/>
    <w:rsid w:val="005F24C8"/>
    <w:rsid w:val="005F26AF"/>
    <w:rsid w:val="00607D6C"/>
    <w:rsid w:val="0061383D"/>
    <w:rsid w:val="00614D69"/>
    <w:rsid w:val="00617030"/>
    <w:rsid w:val="00621301"/>
    <w:rsid w:val="0062173F"/>
    <w:rsid w:val="00621D88"/>
    <w:rsid w:val="006235FB"/>
    <w:rsid w:val="00626A15"/>
    <w:rsid w:val="006379E9"/>
    <w:rsid w:val="006438CB"/>
    <w:rsid w:val="006529B9"/>
    <w:rsid w:val="00654695"/>
    <w:rsid w:val="0065500A"/>
    <w:rsid w:val="00655217"/>
    <w:rsid w:val="0065727C"/>
    <w:rsid w:val="00662E29"/>
    <w:rsid w:val="00674A78"/>
    <w:rsid w:val="00696A16"/>
    <w:rsid w:val="006A2A6B"/>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650"/>
    <w:rsid w:val="00743399"/>
    <w:rsid w:val="00752712"/>
    <w:rsid w:val="00753A84"/>
    <w:rsid w:val="007611F5"/>
    <w:rsid w:val="007619E4"/>
    <w:rsid w:val="00761E75"/>
    <w:rsid w:val="0076495E"/>
    <w:rsid w:val="00765FC8"/>
    <w:rsid w:val="00770C67"/>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5C0B"/>
    <w:rsid w:val="008035AD"/>
    <w:rsid w:val="00803A12"/>
    <w:rsid w:val="00805417"/>
    <w:rsid w:val="008266F9"/>
    <w:rsid w:val="008267E2"/>
    <w:rsid w:val="00826A9B"/>
    <w:rsid w:val="0083038D"/>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ADD"/>
    <w:rsid w:val="009F1CBB"/>
    <w:rsid w:val="009F3305"/>
    <w:rsid w:val="009F6FB2"/>
    <w:rsid w:val="00A071C0"/>
    <w:rsid w:val="00A125EB"/>
    <w:rsid w:val="00A22670"/>
    <w:rsid w:val="00A24B35"/>
    <w:rsid w:val="00A271BA"/>
    <w:rsid w:val="00A27F86"/>
    <w:rsid w:val="00A431C6"/>
    <w:rsid w:val="00A5290A"/>
    <w:rsid w:val="00A54315"/>
    <w:rsid w:val="00A60FBC"/>
    <w:rsid w:val="00A65C0B"/>
    <w:rsid w:val="00A776BA"/>
    <w:rsid w:val="00A81FD2"/>
    <w:rsid w:val="00A8441A"/>
    <w:rsid w:val="00A8674A"/>
    <w:rsid w:val="00A96E24"/>
    <w:rsid w:val="00AA6F6E"/>
    <w:rsid w:val="00AB122B"/>
    <w:rsid w:val="00AB21B0"/>
    <w:rsid w:val="00AB48D3"/>
    <w:rsid w:val="00AC2C6C"/>
    <w:rsid w:val="00AE0243"/>
    <w:rsid w:val="00AE1BAD"/>
    <w:rsid w:val="00AE2124"/>
    <w:rsid w:val="00AE24BC"/>
    <w:rsid w:val="00AE3E3F"/>
    <w:rsid w:val="00AF2516"/>
    <w:rsid w:val="00AF4760"/>
    <w:rsid w:val="00AF55D4"/>
    <w:rsid w:val="00B003F8"/>
    <w:rsid w:val="00B0505F"/>
    <w:rsid w:val="00B05C2D"/>
    <w:rsid w:val="00B12933"/>
    <w:rsid w:val="00B12B88"/>
    <w:rsid w:val="00B137E0"/>
    <w:rsid w:val="00B13BC8"/>
    <w:rsid w:val="00B24662"/>
    <w:rsid w:val="00B3569C"/>
    <w:rsid w:val="00B43676"/>
    <w:rsid w:val="00B53A2E"/>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5B66"/>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117"/>
    <w:rsid w:val="00D37C90"/>
    <w:rsid w:val="00D43A8C"/>
    <w:rsid w:val="00D53072"/>
    <w:rsid w:val="00D61A4E"/>
    <w:rsid w:val="00D634EA"/>
    <w:rsid w:val="00D713A1"/>
    <w:rsid w:val="00D77956"/>
    <w:rsid w:val="00D80F0C"/>
    <w:rsid w:val="00D87F9A"/>
    <w:rsid w:val="00D92077"/>
    <w:rsid w:val="00D951E2"/>
    <w:rsid w:val="00D9565A"/>
    <w:rsid w:val="00DB2337"/>
    <w:rsid w:val="00DB5F87"/>
    <w:rsid w:val="00DB699B"/>
    <w:rsid w:val="00DC0376"/>
    <w:rsid w:val="00DC099B"/>
    <w:rsid w:val="00DC2BE5"/>
    <w:rsid w:val="00DD07F7"/>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6A17"/>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75FA"/>
    <w:rsid w:val="00F73954"/>
    <w:rsid w:val="00F94060"/>
    <w:rsid w:val="00FA56F6"/>
    <w:rsid w:val="00FB329D"/>
    <w:rsid w:val="00FC27E3"/>
    <w:rsid w:val="00FC675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7707B2"/>
  <w14:defaultImageDpi w14:val="300"/>
  <w15:docId w15:val="{3524F9A1-4436-1346-B424-2876803F6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40650"/>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7406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74065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4065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740650"/>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8035AD"/>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8035AD"/>
    <w:pPr>
      <w:keepNext/>
      <w:keepLines/>
      <w:spacing w:before="200" w:after="40"/>
      <w:outlineLvl w:val="5"/>
    </w:pPr>
    <w:rPr>
      <w:b/>
      <w:sz w:val="20"/>
      <w:szCs w:val="20"/>
    </w:rPr>
  </w:style>
  <w:style w:type="character" w:default="1" w:styleId="DefaultParagraphFont">
    <w:name w:val="Default Paragraph Font"/>
    <w:uiPriority w:val="1"/>
    <w:semiHidden/>
    <w:unhideWhenUsed/>
    <w:rsid w:val="007406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0650"/>
  </w:style>
  <w:style w:type="character" w:customStyle="1" w:styleId="Heading1Char">
    <w:name w:val="Heading 1 Char"/>
    <w:aliases w:val="Pocket Char"/>
    <w:basedOn w:val="DefaultParagraphFont"/>
    <w:link w:val="Heading1"/>
    <w:uiPriority w:val="9"/>
    <w:rsid w:val="00740650"/>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740650"/>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740650"/>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74065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740650"/>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740650"/>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740650"/>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740650"/>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740650"/>
    <w:rPr>
      <w:color w:val="auto"/>
      <w:u w:val="none"/>
    </w:rPr>
  </w:style>
  <w:style w:type="paragraph" w:styleId="DocumentMap">
    <w:name w:val="Document Map"/>
    <w:basedOn w:val="Normal"/>
    <w:link w:val="DocumentMapChar"/>
    <w:uiPriority w:val="99"/>
    <w:semiHidden/>
    <w:unhideWhenUsed/>
    <w:rsid w:val="0074065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40650"/>
    <w:rPr>
      <w:rFonts w:ascii="Lucida Grande" w:hAnsi="Lucida Grande" w:cs="Lucida Grande"/>
    </w:rPr>
  </w:style>
  <w:style w:type="character" w:customStyle="1" w:styleId="Heading5Char">
    <w:name w:val="Heading 5 Char"/>
    <w:basedOn w:val="DefaultParagraphFont"/>
    <w:link w:val="Heading5"/>
    <w:uiPriority w:val="9"/>
    <w:rsid w:val="008035AD"/>
    <w:rPr>
      <w:rFonts w:asciiTheme="majorHAnsi" w:eastAsiaTheme="majorEastAsia" w:hAnsiTheme="majorHAnsi" w:cstheme="majorBidi"/>
      <w:color w:val="365F91" w:themeColor="accent1" w:themeShade="BF"/>
      <w:sz w:val="26"/>
    </w:rPr>
  </w:style>
  <w:style w:type="character" w:customStyle="1" w:styleId="Heading6Char">
    <w:name w:val="Heading 6 Char"/>
    <w:basedOn w:val="DefaultParagraphFont"/>
    <w:link w:val="Heading6"/>
    <w:uiPriority w:val="9"/>
    <w:semiHidden/>
    <w:rsid w:val="008035AD"/>
    <w:rPr>
      <w:rFonts w:ascii="Calibri" w:hAnsi="Calibri" w:cs="Calibri"/>
      <w:b/>
      <w:sz w:val="20"/>
      <w:szCs w:val="20"/>
    </w:rPr>
  </w:style>
  <w:style w:type="character" w:styleId="UnresolvedMention">
    <w:name w:val="Unresolved Mention"/>
    <w:basedOn w:val="DefaultParagraphFont"/>
    <w:uiPriority w:val="99"/>
    <w:unhideWhenUsed/>
    <w:rsid w:val="008035AD"/>
    <w:rPr>
      <w:color w:val="605E5C"/>
      <w:shd w:val="clear" w:color="auto" w:fill="E1DFDD"/>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8035A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8035AD"/>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Body">
    <w:name w:val="Body"/>
    <w:link w:val="BodyChar"/>
    <w:autoRedefine/>
    <w:qFormat/>
    <w:rsid w:val="008035AD"/>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8035AD"/>
    <w:rPr>
      <w:rFonts w:ascii="Calibri" w:eastAsiaTheme="majorEastAsia" w:hAnsi="Calibri" w:cstheme="majorBidi"/>
      <w:iCs/>
      <w:color w:val="000000" w:themeColor="text1"/>
      <w:sz w:val="8"/>
      <w:szCs w:val="22"/>
    </w:rPr>
  </w:style>
  <w:style w:type="paragraph" w:customStyle="1" w:styleId="Citation">
    <w:name w:val="Citation"/>
    <w:basedOn w:val="Normal"/>
    <w:autoRedefine/>
    <w:uiPriority w:val="1"/>
    <w:qFormat/>
    <w:rsid w:val="008035AD"/>
    <w:rPr>
      <w:rFonts w:cs="Garamond"/>
      <w:bCs/>
      <w:u w:val="single"/>
    </w:rPr>
  </w:style>
  <w:style w:type="paragraph" w:styleId="ListParagraph">
    <w:name w:val="List Paragraph"/>
    <w:aliases w:val="6 font"/>
    <w:basedOn w:val="Normal"/>
    <w:uiPriority w:val="99"/>
    <w:qFormat/>
    <w:rsid w:val="008035AD"/>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8035AD"/>
    <w:pPr>
      <w:spacing w:before="100" w:beforeAutospacing="1" w:after="100" w:afterAutospacing="1"/>
    </w:pPr>
  </w:style>
  <w:style w:type="character" w:customStyle="1" w:styleId="ref-lnk">
    <w:name w:val="ref-lnk"/>
    <w:basedOn w:val="DefaultParagraphFont"/>
    <w:rsid w:val="008035AD"/>
  </w:style>
  <w:style w:type="character" w:customStyle="1" w:styleId="ref-overlay">
    <w:name w:val="ref-overlay"/>
    <w:basedOn w:val="DefaultParagraphFont"/>
    <w:rsid w:val="008035AD"/>
  </w:style>
  <w:style w:type="paragraph" w:customStyle="1" w:styleId="UnderlinePara">
    <w:name w:val="Underline Para"/>
    <w:basedOn w:val="Normal"/>
    <w:uiPriority w:val="1"/>
    <w:qFormat/>
    <w:rsid w:val="008035AD"/>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8035AD"/>
    <w:rPr>
      <w:b/>
      <w:bCs/>
    </w:rPr>
  </w:style>
  <w:style w:type="paragraph" w:customStyle="1" w:styleId="Emphasis1">
    <w:name w:val="Emphasis1"/>
    <w:basedOn w:val="Normal"/>
    <w:autoRedefine/>
    <w:uiPriority w:val="7"/>
    <w:qFormat/>
    <w:rsid w:val="008035AD"/>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8035AD"/>
    <w:pPr>
      <w:ind w:left="432" w:right="432"/>
    </w:pPr>
    <w:rPr>
      <w:color w:val="000000"/>
    </w:rPr>
  </w:style>
  <w:style w:type="character" w:customStyle="1" w:styleId="evidencetextChar1">
    <w:name w:val="evidence text Char1"/>
    <w:link w:val="evidencetext"/>
    <w:rsid w:val="008035AD"/>
    <w:rPr>
      <w:rFonts w:ascii="Calibri" w:hAnsi="Calibri" w:cs="Calibri"/>
      <w:color w:val="000000"/>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8035AD"/>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Intense Emphasis3,Bo,Intense Emphasis11111,Intense Emphasis4,Heading 3 Char1,Sty"/>
    <w:basedOn w:val="DefaultParagraphFont"/>
    <w:link w:val="CardsFont12pt"/>
    <w:uiPriority w:val="6"/>
    <w:qFormat/>
    <w:rsid w:val="008035AD"/>
    <w:rPr>
      <w:rFonts w:eastAsiaTheme="minorHAnsi" w:cs="Times New Roman"/>
      <w:sz w:val="22"/>
      <w:szCs w:val="22"/>
      <w:u w:val="single"/>
    </w:rPr>
  </w:style>
  <w:style w:type="paragraph" w:customStyle="1" w:styleId="css-182kmce">
    <w:name w:val="css-182kmce"/>
    <w:basedOn w:val="Normal"/>
    <w:rsid w:val="008035AD"/>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8035AD"/>
  </w:style>
  <w:style w:type="paragraph" w:customStyle="1" w:styleId="pullquote-paragraph">
    <w:name w:val="pullquote-paragraph"/>
    <w:basedOn w:val="Normal"/>
    <w:rsid w:val="008035AD"/>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8035AD"/>
    <w:rPr>
      <w:i/>
      <w:iCs/>
    </w:rPr>
  </w:style>
  <w:style w:type="paragraph" w:customStyle="1" w:styleId="font--body">
    <w:name w:val="font--body"/>
    <w:basedOn w:val="Normal"/>
    <w:rsid w:val="008035AD"/>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8035AD"/>
    <w:rPr>
      <w:b/>
      <w:u w:val="single"/>
    </w:rPr>
  </w:style>
  <w:style w:type="character" w:customStyle="1" w:styleId="Minimize">
    <w:name w:val="Minimize"/>
    <w:uiPriority w:val="1"/>
    <w:qFormat/>
    <w:rsid w:val="008035AD"/>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99"/>
    <w:qFormat/>
    <w:rsid w:val="008035AD"/>
    <w:rPr>
      <w:rFonts w:ascii="Arial" w:hAnsi="Arial"/>
      <w:bCs/>
      <w:u w:val="single"/>
    </w:rPr>
  </w:style>
  <w:style w:type="paragraph" w:styleId="Title">
    <w:name w:val="Title"/>
    <w:aliases w:val="Cites and Cards,UNDERLINE,Bold Underlined,title,Block Heading,Read This"/>
    <w:basedOn w:val="Normal"/>
    <w:next w:val="Normal"/>
    <w:link w:val="TitleChar"/>
    <w:uiPriority w:val="99"/>
    <w:qFormat/>
    <w:rsid w:val="008035AD"/>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8035AD"/>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8035AD"/>
    <w:rPr>
      <w:b/>
      <w:u w:val="single"/>
    </w:rPr>
  </w:style>
  <w:style w:type="character" w:customStyle="1" w:styleId="Underline2Char">
    <w:name w:val="Underline2 Char"/>
    <w:basedOn w:val="DefaultParagraphFont"/>
    <w:link w:val="Underline2"/>
    <w:uiPriority w:val="4"/>
    <w:rsid w:val="008035AD"/>
    <w:rPr>
      <w:rFonts w:ascii="Calibri" w:hAnsi="Calibri" w:cs="Calibri"/>
      <w:b/>
      <w:sz w:val="26"/>
      <w:u w:val="single"/>
    </w:rPr>
  </w:style>
  <w:style w:type="character" w:customStyle="1" w:styleId="BoldUnderline0">
    <w:name w:val="BoldUnderline"/>
    <w:basedOn w:val="DefaultParagraphFont"/>
    <w:uiPriority w:val="1"/>
    <w:qFormat/>
    <w:rsid w:val="008035AD"/>
    <w:rPr>
      <w:rFonts w:ascii="Arial" w:hAnsi="Arial"/>
      <w:b/>
      <w:sz w:val="20"/>
      <w:u w:val="single"/>
    </w:rPr>
  </w:style>
  <w:style w:type="paragraph" w:customStyle="1" w:styleId="gntarbp">
    <w:name w:val="gnt_ar_b_p"/>
    <w:basedOn w:val="Normal"/>
    <w:rsid w:val="008035AD"/>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8035AD"/>
    <w:pPr>
      <w:spacing w:before="100" w:beforeAutospacing="1" w:after="100" w:afterAutospacing="1"/>
    </w:pPr>
    <w:rPr>
      <w:rFonts w:eastAsia="Times New Roman"/>
      <w:sz w:val="24"/>
      <w:lang w:eastAsia="ko-KR"/>
    </w:rPr>
  </w:style>
  <w:style w:type="character" w:customStyle="1" w:styleId="numbers">
    <w:name w:val="numbers"/>
    <w:basedOn w:val="DefaultParagraphFont"/>
    <w:rsid w:val="008035AD"/>
  </w:style>
  <w:style w:type="paragraph" w:customStyle="1" w:styleId="endmarkenabled">
    <w:name w:val="endmarkenabled"/>
    <w:basedOn w:val="Normal"/>
    <w:rsid w:val="008035AD"/>
    <w:pPr>
      <w:spacing w:before="100" w:beforeAutospacing="1" w:after="100" w:afterAutospacing="1"/>
    </w:pPr>
    <w:rPr>
      <w:rFonts w:eastAsia="Times New Roman"/>
      <w:sz w:val="24"/>
      <w:lang w:eastAsia="ko-KR"/>
    </w:rPr>
  </w:style>
  <w:style w:type="character" w:customStyle="1" w:styleId="link">
    <w:name w:val="link"/>
    <w:basedOn w:val="DefaultParagraphFont"/>
    <w:rsid w:val="008035AD"/>
  </w:style>
  <w:style w:type="paragraph" w:customStyle="1" w:styleId="css-exrw3m">
    <w:name w:val="css-exrw3m"/>
    <w:basedOn w:val="Normal"/>
    <w:rsid w:val="008035AD"/>
    <w:pPr>
      <w:spacing w:before="100" w:beforeAutospacing="1" w:after="100" w:afterAutospacing="1"/>
    </w:pPr>
    <w:rPr>
      <w:rFonts w:eastAsia="Times New Roman"/>
      <w:sz w:val="24"/>
    </w:rPr>
  </w:style>
  <w:style w:type="character" w:customStyle="1" w:styleId="css-8l6xbc">
    <w:name w:val="css-8l6xbc"/>
    <w:basedOn w:val="DefaultParagraphFont"/>
    <w:rsid w:val="008035AD"/>
  </w:style>
  <w:style w:type="paragraph" w:customStyle="1" w:styleId="t-body-text">
    <w:name w:val="t-body-text"/>
    <w:basedOn w:val="Normal"/>
    <w:rsid w:val="008035AD"/>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8035AD"/>
    <w:rPr>
      <w:rFonts w:ascii="Segoe UI" w:hAnsi="Segoe UI" w:cs="Segoe UI"/>
      <w:sz w:val="18"/>
      <w:szCs w:val="18"/>
    </w:rPr>
  </w:style>
  <w:style w:type="paragraph" w:styleId="BalloonText">
    <w:name w:val="Balloon Text"/>
    <w:basedOn w:val="Normal"/>
    <w:link w:val="BalloonTextChar"/>
    <w:uiPriority w:val="99"/>
    <w:semiHidden/>
    <w:unhideWhenUsed/>
    <w:rsid w:val="008035AD"/>
    <w:rPr>
      <w:rFonts w:ascii="Segoe UI" w:hAnsi="Segoe UI" w:cs="Segoe UI"/>
      <w:sz w:val="18"/>
      <w:szCs w:val="18"/>
    </w:rPr>
  </w:style>
  <w:style w:type="character" w:customStyle="1" w:styleId="BalloonTextChar1">
    <w:name w:val="Balloon Text Char1"/>
    <w:basedOn w:val="DefaultParagraphFont"/>
    <w:uiPriority w:val="99"/>
    <w:semiHidden/>
    <w:rsid w:val="008035AD"/>
    <w:rPr>
      <w:rFonts w:ascii="Times New Roman" w:hAnsi="Times New Roman" w:cs="Times New Roman"/>
      <w:sz w:val="18"/>
      <w:szCs w:val="18"/>
    </w:rPr>
  </w:style>
  <w:style w:type="character" w:customStyle="1" w:styleId="caps">
    <w:name w:val="caps"/>
    <w:basedOn w:val="DefaultParagraphFont"/>
    <w:rsid w:val="008035AD"/>
  </w:style>
  <w:style w:type="paragraph" w:customStyle="1" w:styleId="c-user-cardbio">
    <w:name w:val="c-user-card__bio"/>
    <w:basedOn w:val="Normal"/>
    <w:rsid w:val="008035AD"/>
    <w:pPr>
      <w:spacing w:before="100" w:beforeAutospacing="1" w:after="100" w:afterAutospacing="1"/>
    </w:pPr>
    <w:rPr>
      <w:rFonts w:eastAsia="Times New Roman"/>
      <w:sz w:val="24"/>
    </w:rPr>
  </w:style>
  <w:style w:type="paragraph" w:customStyle="1" w:styleId="selectionshareable">
    <w:name w:val="selectionshareable"/>
    <w:basedOn w:val="Normal"/>
    <w:rsid w:val="008035AD"/>
    <w:pPr>
      <w:spacing w:before="100" w:beforeAutospacing="1" w:after="100" w:afterAutospacing="1"/>
    </w:pPr>
    <w:rPr>
      <w:rFonts w:eastAsia="Times New Roman"/>
      <w:sz w:val="24"/>
    </w:rPr>
  </w:style>
  <w:style w:type="character" w:customStyle="1" w:styleId="3oh-">
    <w:name w:val="_3oh-"/>
    <w:basedOn w:val="DefaultParagraphFont"/>
    <w:rsid w:val="008035AD"/>
  </w:style>
  <w:style w:type="paragraph" w:customStyle="1" w:styleId="normal1">
    <w:name w:val="normal1"/>
    <w:basedOn w:val="Normal"/>
    <w:rsid w:val="008035AD"/>
    <w:pPr>
      <w:spacing w:before="100" w:beforeAutospacing="1" w:after="100" w:afterAutospacing="1"/>
    </w:pPr>
    <w:rPr>
      <w:rFonts w:eastAsia="Times New Roman"/>
      <w:sz w:val="24"/>
    </w:rPr>
  </w:style>
  <w:style w:type="character" w:customStyle="1" w:styleId="c-timestamplabel">
    <w:name w:val="c-timestamp__label"/>
    <w:basedOn w:val="DefaultParagraphFont"/>
    <w:rsid w:val="008035AD"/>
  </w:style>
  <w:style w:type="character" w:customStyle="1" w:styleId="c-messagelistunreaddividerlabel">
    <w:name w:val="c-message_list__unread_divider__label"/>
    <w:basedOn w:val="DefaultParagraphFont"/>
    <w:rsid w:val="008035AD"/>
  </w:style>
  <w:style w:type="character" w:customStyle="1" w:styleId="c-messagesender">
    <w:name w:val="c-message__sender"/>
    <w:basedOn w:val="DefaultParagraphFont"/>
    <w:rsid w:val="008035AD"/>
  </w:style>
  <w:style w:type="character" w:customStyle="1" w:styleId="c-reactioncount">
    <w:name w:val="c-reaction__count"/>
    <w:basedOn w:val="DefaultParagraphFont"/>
    <w:rsid w:val="008035AD"/>
  </w:style>
  <w:style w:type="paragraph" w:customStyle="1" w:styleId="Analytic">
    <w:name w:val="Analytic"/>
    <w:basedOn w:val="Normal"/>
    <w:link w:val="AnalyticChar"/>
    <w:autoRedefine/>
    <w:uiPriority w:val="4"/>
    <w:qFormat/>
    <w:rsid w:val="008035AD"/>
    <w:rPr>
      <w:color w:val="1F497D" w:themeColor="text2"/>
    </w:rPr>
  </w:style>
  <w:style w:type="character" w:customStyle="1" w:styleId="AnalyticChar">
    <w:name w:val="Analytic Char"/>
    <w:basedOn w:val="DefaultParagraphFont"/>
    <w:link w:val="Analytic"/>
    <w:uiPriority w:val="4"/>
    <w:rsid w:val="008035AD"/>
    <w:rPr>
      <w:rFonts w:ascii="Calibri" w:hAnsi="Calibri" w:cs="Calibri"/>
      <w:color w:val="1F497D" w:themeColor="text2"/>
      <w:sz w:val="26"/>
    </w:rPr>
  </w:style>
  <w:style w:type="paragraph" w:styleId="Header">
    <w:name w:val="header"/>
    <w:basedOn w:val="Normal"/>
    <w:link w:val="HeaderChar"/>
    <w:uiPriority w:val="99"/>
    <w:unhideWhenUsed/>
    <w:rsid w:val="008035AD"/>
    <w:pPr>
      <w:tabs>
        <w:tab w:val="center" w:pos="4680"/>
        <w:tab w:val="right" w:pos="9360"/>
      </w:tabs>
    </w:pPr>
  </w:style>
  <w:style w:type="character" w:customStyle="1" w:styleId="HeaderChar">
    <w:name w:val="Header Char"/>
    <w:basedOn w:val="DefaultParagraphFont"/>
    <w:link w:val="Header"/>
    <w:uiPriority w:val="99"/>
    <w:rsid w:val="008035AD"/>
    <w:rPr>
      <w:rFonts w:ascii="Calibri" w:hAnsi="Calibri" w:cs="Calibri"/>
      <w:sz w:val="26"/>
    </w:rPr>
  </w:style>
  <w:style w:type="paragraph" w:styleId="Footer">
    <w:name w:val="footer"/>
    <w:basedOn w:val="Normal"/>
    <w:link w:val="FooterChar"/>
    <w:uiPriority w:val="99"/>
    <w:unhideWhenUsed/>
    <w:rsid w:val="008035AD"/>
    <w:pPr>
      <w:tabs>
        <w:tab w:val="center" w:pos="4680"/>
        <w:tab w:val="right" w:pos="9360"/>
      </w:tabs>
    </w:pPr>
  </w:style>
  <w:style w:type="character" w:customStyle="1" w:styleId="FooterChar">
    <w:name w:val="Footer Char"/>
    <w:basedOn w:val="DefaultParagraphFont"/>
    <w:link w:val="Footer"/>
    <w:uiPriority w:val="99"/>
    <w:rsid w:val="008035AD"/>
    <w:rPr>
      <w:rFonts w:ascii="Calibri" w:hAnsi="Calibri" w:cs="Calibri"/>
      <w:sz w:val="26"/>
    </w:rPr>
  </w:style>
  <w:style w:type="character" w:customStyle="1" w:styleId="z-TopofFormChar">
    <w:name w:val="z-Top of Form Char"/>
    <w:basedOn w:val="DefaultParagraphFont"/>
    <w:link w:val="z-TopofForm"/>
    <w:uiPriority w:val="99"/>
    <w:semiHidden/>
    <w:rsid w:val="008035AD"/>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8035AD"/>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8035AD"/>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8035AD"/>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8035AD"/>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8035AD"/>
    <w:rPr>
      <w:rFonts w:ascii="Arial" w:hAnsi="Arial" w:cs="Arial"/>
      <w:vanish/>
      <w:sz w:val="16"/>
      <w:szCs w:val="16"/>
    </w:rPr>
  </w:style>
  <w:style w:type="paragraph" w:customStyle="1" w:styleId="Emphasize">
    <w:name w:val="Emphasize"/>
    <w:basedOn w:val="Normal"/>
    <w:uiPriority w:val="7"/>
    <w:qFormat/>
    <w:rsid w:val="008035A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8035AD"/>
    <w:rPr>
      <w:b/>
      <w:sz w:val="20"/>
      <w:u w:val="single"/>
    </w:rPr>
  </w:style>
  <w:style w:type="paragraph" w:customStyle="1" w:styleId="8MIn">
    <w:name w:val="8 MIn"/>
    <w:basedOn w:val="Normal"/>
    <w:link w:val="8MInChar"/>
    <w:uiPriority w:val="4"/>
    <w:qFormat/>
    <w:rsid w:val="008035AD"/>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8035AD"/>
    <w:rPr>
      <w:rFonts w:ascii="Calibri" w:eastAsia="Times New Roman" w:hAnsi="Calibri" w:cstheme="minorHAnsi"/>
      <w:color w:val="333333"/>
      <w:sz w:val="26"/>
      <w:shd w:val="clear" w:color="auto" w:fill="FFFFFF"/>
    </w:rPr>
  </w:style>
  <w:style w:type="character" w:customStyle="1" w:styleId="m-2757091861540947080gmail-styleunderline">
    <w:name w:val="m_-2757091861540947080gmail-styleunderline"/>
    <w:basedOn w:val="DefaultParagraphFont"/>
    <w:rsid w:val="008035AD"/>
  </w:style>
  <w:style w:type="character" w:customStyle="1" w:styleId="c-messagekittext">
    <w:name w:val="c-message_kit__text"/>
    <w:basedOn w:val="DefaultParagraphFont"/>
    <w:rsid w:val="008035AD"/>
  </w:style>
  <w:style w:type="character" w:customStyle="1" w:styleId="cardChar">
    <w:name w:val="card Char"/>
    <w:aliases w:val="Bold Cite Char Char,Speed Cite Char"/>
    <w:basedOn w:val="DefaultParagraphFont"/>
    <w:rsid w:val="008035AD"/>
    <w:rPr>
      <w:rFonts w:ascii="Georgia" w:eastAsia="Calibri" w:hAnsi="Georgia" w:cs="Times New Roman"/>
      <w:sz w:val="24"/>
    </w:rPr>
  </w:style>
  <w:style w:type="character" w:customStyle="1" w:styleId="expertise">
    <w:name w:val="expertise"/>
    <w:basedOn w:val="DefaultParagraphFont"/>
    <w:rsid w:val="008035AD"/>
  </w:style>
  <w:style w:type="character" w:customStyle="1" w:styleId="education">
    <w:name w:val="education"/>
    <w:basedOn w:val="DefaultParagraphFont"/>
    <w:rsid w:val="008035AD"/>
  </w:style>
  <w:style w:type="character" w:customStyle="1" w:styleId="rollover-people">
    <w:name w:val="rollover-people"/>
    <w:basedOn w:val="DefaultParagraphFont"/>
    <w:rsid w:val="008035AD"/>
  </w:style>
  <w:style w:type="character" w:customStyle="1" w:styleId="UnresolvedMention2">
    <w:name w:val="Unresolved Mention2"/>
    <w:basedOn w:val="DefaultParagraphFont"/>
    <w:uiPriority w:val="99"/>
    <w:unhideWhenUsed/>
    <w:rsid w:val="008035AD"/>
    <w:rPr>
      <w:color w:val="605E5C"/>
      <w:shd w:val="clear" w:color="auto" w:fill="E1DFDD"/>
    </w:rPr>
  </w:style>
  <w:style w:type="character" w:customStyle="1" w:styleId="UnresolvedMention3">
    <w:name w:val="Unresolved Mention3"/>
    <w:basedOn w:val="DefaultParagraphFont"/>
    <w:uiPriority w:val="99"/>
    <w:rsid w:val="008035AD"/>
    <w:rPr>
      <w:color w:val="605E5C"/>
      <w:shd w:val="clear" w:color="auto" w:fill="E1DFDD"/>
    </w:rPr>
  </w:style>
  <w:style w:type="character" w:customStyle="1" w:styleId="url">
    <w:name w:val="url"/>
    <w:basedOn w:val="DefaultParagraphFont"/>
    <w:rsid w:val="008035AD"/>
  </w:style>
  <w:style w:type="character" w:customStyle="1" w:styleId="ellip">
    <w:name w:val="ellip"/>
    <w:basedOn w:val="DefaultParagraphFont"/>
    <w:rsid w:val="008035AD"/>
  </w:style>
  <w:style w:type="character" w:customStyle="1" w:styleId="nowrap">
    <w:name w:val="nowrap"/>
    <w:basedOn w:val="DefaultParagraphFont"/>
    <w:rsid w:val="008035AD"/>
  </w:style>
  <w:style w:type="paragraph" w:customStyle="1" w:styleId="Tag2">
    <w:name w:val="Tag2"/>
    <w:basedOn w:val="Normal"/>
    <w:qFormat/>
    <w:rsid w:val="008035AD"/>
    <w:pPr>
      <w:spacing w:line="256" w:lineRule="auto"/>
    </w:pPr>
    <w:rPr>
      <w:b/>
      <w:sz w:val="24"/>
    </w:rPr>
  </w:style>
  <w:style w:type="character" w:customStyle="1" w:styleId="underlinedChar">
    <w:name w:val="underlined Char"/>
    <w:link w:val="underlined"/>
    <w:locked/>
    <w:rsid w:val="008035AD"/>
    <w:rPr>
      <w:rFonts w:ascii="Times New Roman" w:eastAsia="Malgun Gothic" w:hAnsi="Times New Roman" w:cs="Times New Roman"/>
      <w:u w:val="single"/>
    </w:rPr>
  </w:style>
  <w:style w:type="paragraph" w:customStyle="1" w:styleId="underlined">
    <w:name w:val="underlined"/>
    <w:next w:val="Normal"/>
    <w:link w:val="underlinedChar"/>
    <w:autoRedefine/>
    <w:qFormat/>
    <w:rsid w:val="008035AD"/>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8035AD"/>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8035AD"/>
    <w:rPr>
      <w:vertAlign w:val="superscript"/>
    </w:rPr>
  </w:style>
  <w:style w:type="character" w:customStyle="1" w:styleId="Emph">
    <w:name w:val="Emph"/>
    <w:basedOn w:val="DefaultParagraphFont"/>
    <w:uiPriority w:val="1"/>
    <w:qFormat/>
    <w:rsid w:val="008035AD"/>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8035AD"/>
    <w:rPr>
      <w:u w:val="single"/>
    </w:rPr>
  </w:style>
  <w:style w:type="character" w:customStyle="1" w:styleId="BoldUnderlineChar">
    <w:name w:val="Bold Underline Char"/>
    <w:basedOn w:val="DefaultParagraphFont"/>
    <w:rsid w:val="008035AD"/>
    <w:rPr>
      <w:rFonts w:ascii="Arial" w:hAnsi="Arial" w:cs="Arial" w:hint="default"/>
      <w:b/>
      <w:bCs w:val="0"/>
      <w:u w:val="single"/>
    </w:rPr>
  </w:style>
  <w:style w:type="character" w:customStyle="1" w:styleId="ReadCard">
    <w:name w:val="ReadCard"/>
    <w:uiPriority w:val="1"/>
    <w:qFormat/>
    <w:rsid w:val="008035AD"/>
    <w:rPr>
      <w:rFonts w:ascii="Times New Roman" w:hAnsi="Times New Roman" w:cs="Times New Roman" w:hint="default"/>
      <w:b/>
      <w:bCs w:val="0"/>
      <w:sz w:val="24"/>
      <w:u w:val="single"/>
    </w:rPr>
  </w:style>
  <w:style w:type="paragraph" w:customStyle="1" w:styleId="CiteSpacing">
    <w:name w:val="Cite Spacing"/>
    <w:basedOn w:val="Normal"/>
    <w:uiPriority w:val="4"/>
    <w:qFormat/>
    <w:rsid w:val="008035AD"/>
    <w:pPr>
      <w:spacing w:before="60" w:after="60"/>
    </w:pPr>
  </w:style>
  <w:style w:type="paragraph" w:customStyle="1" w:styleId="Cards">
    <w:name w:val="Cards"/>
    <w:next w:val="Normal"/>
    <w:link w:val="CardsChar"/>
    <w:qFormat/>
    <w:rsid w:val="008035AD"/>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8035AD"/>
    <w:rPr>
      <w:rFonts w:ascii="Times New Roman" w:eastAsia="Times New Roman" w:hAnsi="Times New Roman" w:cs="Times New Roman"/>
      <w:sz w:val="20"/>
    </w:rPr>
  </w:style>
  <w:style w:type="character" w:customStyle="1" w:styleId="DebateUnderline">
    <w:name w:val="Debate Underline"/>
    <w:qFormat/>
    <w:rsid w:val="008035AD"/>
    <w:rPr>
      <w:rFonts w:ascii="Times New Roman" w:hAnsi="Times New Roman"/>
      <w:sz w:val="20"/>
      <w:u w:val="thick"/>
    </w:rPr>
  </w:style>
  <w:style w:type="paragraph" w:customStyle="1" w:styleId="Nothing">
    <w:name w:val="Nothing"/>
    <w:link w:val="NothingChar"/>
    <w:qFormat/>
    <w:rsid w:val="008035AD"/>
    <w:rPr>
      <w:rFonts w:ascii="Times New Roman" w:eastAsia="Times New Roman" w:hAnsi="Times New Roman" w:cs="Times New Roman"/>
      <w:sz w:val="20"/>
    </w:rPr>
  </w:style>
  <w:style w:type="character" w:customStyle="1" w:styleId="NothingChar">
    <w:name w:val="Nothing Char"/>
    <w:link w:val="Nothing"/>
    <w:rsid w:val="008035AD"/>
    <w:rPr>
      <w:rFonts w:ascii="Times New Roman" w:eastAsia="Times New Roman" w:hAnsi="Times New Roman" w:cs="Times New Roman"/>
      <w:sz w:val="20"/>
    </w:rPr>
  </w:style>
  <w:style w:type="paragraph" w:customStyle="1" w:styleId="cardtext">
    <w:name w:val="card text"/>
    <w:basedOn w:val="Normal"/>
    <w:link w:val="cardtextChar"/>
    <w:qFormat/>
    <w:rsid w:val="008035AD"/>
    <w:pPr>
      <w:ind w:left="288" w:right="288"/>
    </w:pPr>
    <w:rPr>
      <w:rFonts w:ascii="Book Antiqua" w:hAnsi="Book Antiqua" w:cs="Lucida Grande"/>
    </w:rPr>
  </w:style>
  <w:style w:type="character" w:customStyle="1" w:styleId="cardtextChar">
    <w:name w:val="card text Char"/>
    <w:basedOn w:val="DefaultParagraphFont"/>
    <w:link w:val="cardtext"/>
    <w:rsid w:val="008035AD"/>
    <w:rPr>
      <w:rFonts w:ascii="Book Antiqua" w:hAnsi="Book Antiqua" w:cs="Lucida Grande"/>
      <w:sz w:val="26"/>
    </w:rPr>
  </w:style>
  <w:style w:type="paragraph" w:customStyle="1" w:styleId="TagText">
    <w:name w:val="TagText"/>
    <w:basedOn w:val="Normal"/>
    <w:qFormat/>
    <w:rsid w:val="008035AD"/>
    <w:rPr>
      <w:rFonts w:eastAsia="Calibri"/>
      <w:b/>
      <w:sz w:val="24"/>
    </w:rPr>
  </w:style>
  <w:style w:type="paragraph" w:customStyle="1" w:styleId="UnderlineEmphasis">
    <w:name w:val="Underline + Emphasis"/>
    <w:basedOn w:val="Normal"/>
    <w:next w:val="Normal"/>
    <w:link w:val="UnderlineEmphasisChar"/>
    <w:autoRedefine/>
    <w:qFormat/>
    <w:rsid w:val="008035AD"/>
    <w:rPr>
      <w:rFonts w:eastAsia="Calibri"/>
      <w:b/>
      <w:color w:val="000000"/>
      <w:sz w:val="24"/>
      <w:u w:val="single"/>
    </w:rPr>
  </w:style>
  <w:style w:type="character" w:customStyle="1" w:styleId="UnderlineEmphasisChar">
    <w:name w:val="Underline + Emphasis Char"/>
    <w:basedOn w:val="DefaultParagraphFont"/>
    <w:link w:val="UnderlineEmphasis"/>
    <w:rsid w:val="008035AD"/>
    <w:rPr>
      <w:rFonts w:ascii="Calibri" w:eastAsia="Calibri" w:hAnsi="Calibri" w:cs="Calibri"/>
      <w:b/>
      <w:color w:val="000000"/>
      <w:u w:val="single"/>
    </w:rPr>
  </w:style>
  <w:style w:type="character" w:customStyle="1" w:styleId="BoldUnderlineUNDO">
    <w:name w:val="Bold.Underline.UNDO"/>
    <w:uiPriority w:val="1"/>
    <w:qFormat/>
    <w:rsid w:val="008035AD"/>
    <w:rPr>
      <w:b w:val="0"/>
    </w:rPr>
  </w:style>
  <w:style w:type="paragraph" w:styleId="FootnoteText">
    <w:name w:val="footnote text"/>
    <w:basedOn w:val="Normal"/>
    <w:link w:val="FootnoteTextChar"/>
    <w:uiPriority w:val="99"/>
    <w:unhideWhenUsed/>
    <w:qFormat/>
    <w:rsid w:val="008035AD"/>
    <w:pPr>
      <w:spacing w:line="256" w:lineRule="auto"/>
    </w:pPr>
    <w:rPr>
      <w:sz w:val="20"/>
      <w:szCs w:val="20"/>
    </w:rPr>
  </w:style>
  <w:style w:type="character" w:customStyle="1" w:styleId="FootnoteTextChar">
    <w:name w:val="Footnote Text Char"/>
    <w:basedOn w:val="DefaultParagraphFont"/>
    <w:link w:val="FootnoteText"/>
    <w:uiPriority w:val="99"/>
    <w:rsid w:val="008035AD"/>
    <w:rPr>
      <w:rFonts w:ascii="Calibri" w:hAnsi="Calibri" w:cs="Calibri"/>
      <w:sz w:val="20"/>
      <w:szCs w:val="20"/>
    </w:rPr>
  </w:style>
  <w:style w:type="character" w:customStyle="1" w:styleId="LinedDown">
    <w:name w:val="Lined Down"/>
    <w:qFormat/>
    <w:rsid w:val="008035AD"/>
    <w:rPr>
      <w:rFonts w:ascii="Times New Roman" w:hAnsi="Times New Roman" w:cs="Times New Roman"/>
      <w:b w:val="0"/>
      <w:bCs w:val="0"/>
      <w:i w:val="0"/>
      <w:iCs w:val="0"/>
      <w:color w:val="000000"/>
      <w:sz w:val="12"/>
      <w:szCs w:val="12"/>
      <w:u w:val="none"/>
    </w:rPr>
  </w:style>
  <w:style w:type="character" w:customStyle="1" w:styleId="Carded">
    <w:name w:val="Carded"/>
    <w:qFormat/>
    <w:rsid w:val="008035AD"/>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8035AD"/>
    <w:rPr>
      <w:bCs/>
      <w:sz w:val="20"/>
      <w:u w:val="single"/>
    </w:rPr>
  </w:style>
  <w:style w:type="character" w:customStyle="1" w:styleId="LDAnalytics">
    <w:name w:val="LD Analytics"/>
    <w:basedOn w:val="DefaultParagraphFont"/>
    <w:autoRedefine/>
    <w:uiPriority w:val="1"/>
    <w:qFormat/>
    <w:rsid w:val="008035AD"/>
  </w:style>
  <w:style w:type="paragraph" w:styleId="Subtitle">
    <w:name w:val="Subtitle"/>
    <w:basedOn w:val="Normal"/>
    <w:next w:val="Normal"/>
    <w:link w:val="SubtitleChar"/>
    <w:uiPriority w:val="99"/>
    <w:unhideWhenUsed/>
    <w:qFormat/>
    <w:rsid w:val="008035AD"/>
    <w:pPr>
      <w:numPr>
        <w:ilvl w:val="1"/>
      </w:numPr>
    </w:pPr>
    <w:rPr>
      <w:color w:val="5A5A5A" w:themeColor="text1" w:themeTint="A5"/>
      <w:spacing w:val="15"/>
    </w:rPr>
  </w:style>
  <w:style w:type="character" w:customStyle="1" w:styleId="SubtitleChar">
    <w:name w:val="Subtitle Char"/>
    <w:basedOn w:val="DefaultParagraphFont"/>
    <w:link w:val="Subtitle"/>
    <w:uiPriority w:val="99"/>
    <w:rsid w:val="008035AD"/>
    <w:rPr>
      <w:rFonts w:ascii="Calibri" w:hAnsi="Calibri" w:cs="Calibri"/>
      <w:color w:val="5A5A5A" w:themeColor="text1" w:themeTint="A5"/>
      <w:spacing w:val="15"/>
      <w:sz w:val="26"/>
    </w:rPr>
  </w:style>
  <w:style w:type="character" w:customStyle="1" w:styleId="BodyTextChar">
    <w:name w:val="Body Text Char"/>
    <w:basedOn w:val="DefaultParagraphFont"/>
    <w:link w:val="BodyText"/>
    <w:uiPriority w:val="99"/>
    <w:semiHidden/>
    <w:rsid w:val="008035AD"/>
    <w:rPr>
      <w:rFonts w:ascii="Calibri" w:hAnsi="Calibri" w:cs="Calibri"/>
      <w:sz w:val="26"/>
    </w:rPr>
  </w:style>
  <w:style w:type="paragraph" w:styleId="BodyText">
    <w:name w:val="Body Text"/>
    <w:basedOn w:val="Normal"/>
    <w:link w:val="BodyTextChar"/>
    <w:uiPriority w:val="99"/>
    <w:semiHidden/>
    <w:unhideWhenUsed/>
    <w:rsid w:val="008035AD"/>
    <w:pPr>
      <w:spacing w:after="120"/>
    </w:pPr>
  </w:style>
  <w:style w:type="character" w:customStyle="1" w:styleId="BodyTextChar1">
    <w:name w:val="Body Text Char1"/>
    <w:basedOn w:val="DefaultParagraphFont"/>
    <w:uiPriority w:val="99"/>
    <w:semiHidden/>
    <w:rsid w:val="008035AD"/>
    <w:rPr>
      <w:rFonts w:ascii="Calibri" w:hAnsi="Calibri" w:cs="Calibri"/>
      <w:sz w:val="26"/>
    </w:rPr>
  </w:style>
  <w:style w:type="paragraph" w:customStyle="1" w:styleId="tiny">
    <w:name w:val="tiny"/>
    <w:next w:val="Normal"/>
    <w:link w:val="tinyChar"/>
    <w:autoRedefine/>
    <w:rsid w:val="008035AD"/>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8035AD"/>
    <w:rPr>
      <w:rFonts w:ascii="Times New Roman" w:eastAsia="Malgun Gothic" w:hAnsi="Times New Roman" w:cs="Times New Roman"/>
      <w:sz w:val="12"/>
    </w:rPr>
  </w:style>
  <w:style w:type="character" w:customStyle="1" w:styleId="LDCut">
    <w:name w:val="LD Cut"/>
    <w:basedOn w:val="DefaultParagraphFont"/>
    <w:uiPriority w:val="1"/>
    <w:qFormat/>
    <w:rsid w:val="008035AD"/>
    <w:rPr>
      <w:rFonts w:ascii="Times New Roman" w:hAnsi="Times New Roman"/>
      <w:b w:val="0"/>
      <w:color w:val="auto"/>
      <w:sz w:val="12"/>
    </w:rPr>
  </w:style>
  <w:style w:type="character" w:customStyle="1" w:styleId="LDUnderline">
    <w:name w:val="LD Underline"/>
    <w:basedOn w:val="DefaultParagraphFont"/>
    <w:uiPriority w:val="1"/>
    <w:qFormat/>
    <w:rsid w:val="008035AD"/>
    <w:rPr>
      <w:rFonts w:ascii="Times New Roman" w:hAnsi="Times New Roman" w:cs="Times New Roman"/>
      <w:b/>
      <w:color w:val="auto"/>
      <w:sz w:val="24"/>
      <w:u w:val="single"/>
    </w:rPr>
  </w:style>
  <w:style w:type="character" w:customStyle="1" w:styleId="Style4Char">
    <w:name w:val="Style4 Char"/>
    <w:rsid w:val="008035AD"/>
    <w:rPr>
      <w:rFonts w:ascii="Arial Narrow" w:hAnsi="Arial Narrow"/>
      <w:szCs w:val="24"/>
      <w:u w:val="single"/>
      <w:lang w:val="en-US" w:eastAsia="en-US" w:bidi="ar-SA"/>
    </w:rPr>
  </w:style>
  <w:style w:type="character" w:customStyle="1" w:styleId="Style1Char">
    <w:name w:val="Style1 Char"/>
    <w:locked/>
    <w:rsid w:val="008035AD"/>
    <w:rPr>
      <w:rFonts w:ascii="Times New Roman" w:eastAsia="SimSun" w:hAnsi="Times New Roman"/>
      <w:szCs w:val="24"/>
      <w:u w:val="single"/>
      <w:lang w:eastAsia="zh-CN"/>
    </w:rPr>
  </w:style>
  <w:style w:type="character" w:customStyle="1" w:styleId="Style11pt">
    <w:name w:val="Style 11 pt"/>
    <w:basedOn w:val="DefaultParagraphFont"/>
    <w:rsid w:val="008035AD"/>
    <w:rPr>
      <w:sz w:val="20"/>
    </w:rPr>
  </w:style>
  <w:style w:type="character" w:customStyle="1" w:styleId="DebateHighlighted">
    <w:name w:val="Debate Highlighted"/>
    <w:rsid w:val="008035AD"/>
    <w:rPr>
      <w:rFonts w:ascii="Times New Roman" w:hAnsi="Times New Roman"/>
      <w:sz w:val="20"/>
      <w:u w:val="thick"/>
      <w:bdr w:val="none" w:sz="0" w:space="0" w:color="auto"/>
      <w:shd w:val="clear" w:color="auto" w:fill="00FFFF"/>
    </w:rPr>
  </w:style>
  <w:style w:type="paragraph" w:customStyle="1" w:styleId="Cites">
    <w:name w:val="Cites"/>
    <w:next w:val="Cards"/>
    <w:rsid w:val="008035AD"/>
    <w:pPr>
      <w:widowControl w:val="0"/>
    </w:pPr>
    <w:rPr>
      <w:rFonts w:ascii="Times New Roman" w:eastAsia="Times New Roman" w:hAnsi="Times New Roman" w:cs="Times New Roman"/>
      <w:sz w:val="20"/>
    </w:rPr>
  </w:style>
  <w:style w:type="character" w:customStyle="1" w:styleId="Author-Date">
    <w:name w:val="Author-Date"/>
    <w:rsid w:val="008035AD"/>
    <w:rPr>
      <w:b/>
      <w:sz w:val="24"/>
    </w:rPr>
  </w:style>
  <w:style w:type="character" w:customStyle="1" w:styleId="regtext">
    <w:name w:val="regtext"/>
    <w:uiPriority w:val="99"/>
    <w:rsid w:val="008035AD"/>
  </w:style>
  <w:style w:type="character" w:customStyle="1" w:styleId="Dottedunderline">
    <w:name w:val="Dotted underline"/>
    <w:rsid w:val="008035AD"/>
    <w:rPr>
      <w:u w:val="dotted"/>
    </w:rPr>
  </w:style>
  <w:style w:type="character" w:customStyle="1" w:styleId="slug-pub-date">
    <w:name w:val="slug-pub-date"/>
    <w:rsid w:val="008035AD"/>
  </w:style>
  <w:style w:type="character" w:customStyle="1" w:styleId="slug-vol">
    <w:name w:val="slug-vol"/>
    <w:rsid w:val="008035AD"/>
  </w:style>
  <w:style w:type="character" w:customStyle="1" w:styleId="slug-issue">
    <w:name w:val="slug-issue"/>
    <w:rsid w:val="008035AD"/>
  </w:style>
  <w:style w:type="character" w:customStyle="1" w:styleId="slug-pages">
    <w:name w:val="slug-pages"/>
    <w:rsid w:val="008035AD"/>
  </w:style>
  <w:style w:type="character" w:customStyle="1" w:styleId="DDIUnderline">
    <w:name w:val="DDI Underline"/>
    <w:uiPriority w:val="99"/>
    <w:rsid w:val="008035AD"/>
    <w:rPr>
      <w:sz w:val="20"/>
      <w:u w:val="thick"/>
    </w:rPr>
  </w:style>
  <w:style w:type="character" w:customStyle="1" w:styleId="CardsChar1">
    <w:name w:val="Cards Char1"/>
    <w:locked/>
    <w:rsid w:val="008035AD"/>
    <w:rPr>
      <w:rFonts w:ascii="Times New Roman" w:eastAsia="Times New Roman" w:hAnsi="Times New Roman" w:cs="Times New Roman"/>
    </w:rPr>
  </w:style>
  <w:style w:type="character" w:customStyle="1" w:styleId="apple-converted-space">
    <w:name w:val="apple-converted-space"/>
    <w:basedOn w:val="DefaultParagraphFont"/>
    <w:rsid w:val="008035AD"/>
  </w:style>
  <w:style w:type="character" w:customStyle="1" w:styleId="CardTextChar0">
    <w:name w:val="Card Text Char"/>
    <w:locked/>
    <w:rsid w:val="008035AD"/>
    <w:rPr>
      <w:rFonts w:ascii="Georgia" w:hAnsi="Georgia"/>
      <w:sz w:val="18"/>
      <w:u w:val="single"/>
    </w:rPr>
  </w:style>
  <w:style w:type="character" w:customStyle="1" w:styleId="normaltextrun">
    <w:name w:val="normaltextrun"/>
    <w:basedOn w:val="DefaultParagraphFont"/>
    <w:rsid w:val="008035AD"/>
  </w:style>
  <w:style w:type="character" w:customStyle="1" w:styleId="eop">
    <w:name w:val="eop"/>
    <w:basedOn w:val="DefaultParagraphFont"/>
    <w:rsid w:val="008035AD"/>
  </w:style>
  <w:style w:type="character" w:customStyle="1" w:styleId="spellingerror">
    <w:name w:val="spellingerror"/>
    <w:basedOn w:val="DefaultParagraphFont"/>
    <w:rsid w:val="008035AD"/>
  </w:style>
  <w:style w:type="paragraph" w:customStyle="1" w:styleId="m-2839544472620372085msonospacing">
    <w:name w:val="m_-2839544472620372085msonospacing"/>
    <w:basedOn w:val="Normal"/>
    <w:rsid w:val="008035AD"/>
    <w:pPr>
      <w:spacing w:before="100" w:beforeAutospacing="1" w:after="100" w:afterAutospacing="1"/>
    </w:pPr>
    <w:rPr>
      <w:sz w:val="24"/>
    </w:rPr>
  </w:style>
  <w:style w:type="paragraph" w:customStyle="1" w:styleId="franklin-light1">
    <w:name w:val="franklin-light1"/>
    <w:basedOn w:val="Normal"/>
    <w:rsid w:val="008035AD"/>
    <w:pPr>
      <w:spacing w:before="100" w:beforeAutospacing="1" w:after="100" w:afterAutospacing="1"/>
    </w:pPr>
    <w:rPr>
      <w:sz w:val="24"/>
    </w:rPr>
  </w:style>
  <w:style w:type="character" w:customStyle="1" w:styleId="powa-tease">
    <w:name w:val="powa-tease"/>
    <w:basedOn w:val="DefaultParagraphFont"/>
    <w:rsid w:val="008035AD"/>
  </w:style>
  <w:style w:type="character" w:customStyle="1" w:styleId="powa-byline">
    <w:name w:val="powa-byline"/>
    <w:basedOn w:val="DefaultParagraphFont"/>
    <w:rsid w:val="008035AD"/>
  </w:style>
  <w:style w:type="character" w:customStyle="1" w:styleId="apple-style-span">
    <w:name w:val="apple-style-span"/>
    <w:basedOn w:val="DefaultParagraphFont"/>
    <w:rsid w:val="008035AD"/>
    <w:rPr>
      <w:rFonts w:cs="Times New Roman"/>
    </w:rPr>
  </w:style>
  <w:style w:type="paragraph" w:customStyle="1" w:styleId="noindent">
    <w:name w:val="noindent"/>
    <w:basedOn w:val="Normal"/>
    <w:rsid w:val="008035AD"/>
    <w:pPr>
      <w:spacing w:before="100" w:beforeAutospacing="1" w:after="100" w:afterAutospacing="1"/>
    </w:pPr>
    <w:rPr>
      <w:rFonts w:eastAsia="Times New Roman"/>
    </w:rPr>
  </w:style>
  <w:style w:type="character" w:customStyle="1" w:styleId="st">
    <w:name w:val="st"/>
    <w:rsid w:val="008035AD"/>
  </w:style>
  <w:style w:type="character" w:customStyle="1" w:styleId="highlight2">
    <w:name w:val="highlight2"/>
    <w:basedOn w:val="DefaultParagraphFont"/>
    <w:rsid w:val="008035AD"/>
    <w:rPr>
      <w:rFonts w:ascii="Arial" w:hAnsi="Arial"/>
      <w:b/>
      <w:sz w:val="19"/>
      <w:u w:val="thick"/>
      <w:bdr w:val="none" w:sz="0" w:space="0" w:color="auto"/>
      <w:shd w:val="clear" w:color="auto" w:fill="auto"/>
    </w:rPr>
  </w:style>
  <w:style w:type="character" w:customStyle="1" w:styleId="Emphasis2">
    <w:name w:val="Emphasis2"/>
    <w:basedOn w:val="DefaultParagraphFont"/>
    <w:rsid w:val="008035AD"/>
    <w:rPr>
      <w:rFonts w:ascii="Franklin Gothic Heavy" w:hAnsi="Franklin Gothic Heavy" w:hint="default"/>
      <w:iCs/>
      <w:u w:val="single"/>
    </w:rPr>
  </w:style>
  <w:style w:type="character" w:customStyle="1" w:styleId="EmphasizeThis">
    <w:name w:val="EmphasizeThis"/>
    <w:rsid w:val="008035AD"/>
    <w:rPr>
      <w:rFonts w:ascii="Georgia" w:hAnsi="Georgia" w:hint="default"/>
      <w:b/>
      <w:bCs w:val="0"/>
      <w:iCs/>
      <w:sz w:val="24"/>
      <w:u w:val="thick"/>
    </w:rPr>
  </w:style>
  <w:style w:type="character" w:customStyle="1" w:styleId="Style3Char">
    <w:name w:val="Style3 Char"/>
    <w:rsid w:val="008035AD"/>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8035AD"/>
    <w:rPr>
      <w:rFonts w:ascii="Calibri" w:hAnsi="Calibri" w:cs="Calibri"/>
      <w:sz w:val="20"/>
      <w:szCs w:val="20"/>
    </w:rPr>
  </w:style>
  <w:style w:type="paragraph" w:styleId="CommentText">
    <w:name w:val="annotation text"/>
    <w:basedOn w:val="Normal"/>
    <w:link w:val="CommentTextChar"/>
    <w:uiPriority w:val="99"/>
    <w:semiHidden/>
    <w:unhideWhenUsed/>
    <w:rsid w:val="008035AD"/>
    <w:rPr>
      <w:sz w:val="20"/>
      <w:szCs w:val="20"/>
    </w:rPr>
  </w:style>
  <w:style w:type="character" w:customStyle="1" w:styleId="CommentTextChar1">
    <w:name w:val="Comment Text Char1"/>
    <w:basedOn w:val="DefaultParagraphFont"/>
    <w:uiPriority w:val="99"/>
    <w:semiHidden/>
    <w:rsid w:val="008035AD"/>
    <w:rPr>
      <w:rFonts w:ascii="Calibri" w:hAnsi="Calibri" w:cs="Calibri"/>
      <w:sz w:val="20"/>
      <w:szCs w:val="20"/>
    </w:rPr>
  </w:style>
  <w:style w:type="character" w:customStyle="1" w:styleId="balancedheadline">
    <w:name w:val="balancedheadline"/>
    <w:basedOn w:val="DefaultParagraphFont"/>
    <w:rsid w:val="008035AD"/>
  </w:style>
  <w:style w:type="paragraph" w:customStyle="1" w:styleId="analytic0">
    <w:name w:val="analytic"/>
    <w:basedOn w:val="Analytic"/>
    <w:link w:val="analyticChar0"/>
    <w:autoRedefine/>
    <w:uiPriority w:val="4"/>
    <w:qFormat/>
    <w:rsid w:val="008035AD"/>
    <w:rPr>
      <w:i/>
      <w:color w:val="2D72B1"/>
    </w:rPr>
  </w:style>
  <w:style w:type="character" w:customStyle="1" w:styleId="analyticChar0">
    <w:name w:val="analytic Char"/>
    <w:basedOn w:val="DefaultParagraphFont"/>
    <w:link w:val="analytic0"/>
    <w:uiPriority w:val="4"/>
    <w:rsid w:val="008035AD"/>
    <w:rPr>
      <w:rFonts w:ascii="Calibri" w:hAnsi="Calibri" w:cs="Calibri"/>
      <w:i/>
      <w:color w:val="2D72B1"/>
      <w:sz w:val="26"/>
    </w:rPr>
  </w:style>
  <w:style w:type="paragraph" w:customStyle="1" w:styleId="ColorfulList-Accent11">
    <w:name w:val="Colorful List - Accent 11"/>
    <w:basedOn w:val="Normal"/>
    <w:uiPriority w:val="34"/>
    <w:qFormat/>
    <w:rsid w:val="008035AD"/>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8035AD"/>
  </w:style>
  <w:style w:type="character" w:customStyle="1" w:styleId="m-4339160018974791352styleunderline">
    <w:name w:val="m_-4339160018974791352styleunderline"/>
    <w:basedOn w:val="DefaultParagraphFont"/>
    <w:rsid w:val="008035AD"/>
  </w:style>
  <w:style w:type="character" w:customStyle="1" w:styleId="m8622195508348221850gmail-msohyperlink">
    <w:name w:val="m_8622195508348221850gmail-msohyperlink"/>
    <w:basedOn w:val="DefaultParagraphFont"/>
    <w:rsid w:val="008035AD"/>
  </w:style>
  <w:style w:type="character" w:customStyle="1" w:styleId="longbio">
    <w:name w:val="long_bio"/>
    <w:basedOn w:val="DefaultParagraphFont"/>
    <w:rsid w:val="008035AD"/>
  </w:style>
  <w:style w:type="paragraph" w:customStyle="1" w:styleId="css-1ygdjhk">
    <w:name w:val="css-1ygdjhk"/>
    <w:basedOn w:val="Normal"/>
    <w:rsid w:val="008035AD"/>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8035AD"/>
    <w:rPr>
      <w:rFonts w:eastAsia="Calibri"/>
      <w:b/>
      <w:color w:val="000000"/>
      <w:u w:val="single"/>
      <w:lang w:val="x-none" w:eastAsia="x-none"/>
    </w:rPr>
  </w:style>
  <w:style w:type="character" w:customStyle="1" w:styleId="CardText2Char">
    <w:name w:val="Card Text 2 Char"/>
    <w:link w:val="CardText2"/>
    <w:rsid w:val="008035AD"/>
    <w:rPr>
      <w:rFonts w:ascii="Calibri" w:eastAsia="Calibri" w:hAnsi="Calibri" w:cs="Calibri"/>
      <w:b/>
      <w:color w:val="000000"/>
      <w:sz w:val="26"/>
      <w:u w:val="single"/>
      <w:lang w:val="x-none" w:eastAsia="x-none"/>
    </w:rPr>
  </w:style>
  <w:style w:type="character" w:customStyle="1" w:styleId="m4841727538114946087gmail-styleunderline">
    <w:name w:val="m_4841727538114946087gmail-styleunderline"/>
    <w:basedOn w:val="DefaultParagraphFont"/>
    <w:rsid w:val="008035AD"/>
  </w:style>
  <w:style w:type="paragraph" w:customStyle="1" w:styleId="m8953919872937919259gmail-msolistparagraphcxspmiddle">
    <w:name w:val="m_8953919872937919259gmail-msolistparagraphcxspmiddle"/>
    <w:basedOn w:val="Normal"/>
    <w:rsid w:val="008035AD"/>
    <w:pPr>
      <w:spacing w:beforeLines="1" w:afterLines="1"/>
    </w:pPr>
    <w:rPr>
      <w:rFonts w:ascii="Times" w:hAnsi="Times"/>
      <w:sz w:val="20"/>
      <w:szCs w:val="20"/>
    </w:rPr>
  </w:style>
  <w:style w:type="paragraph" w:customStyle="1" w:styleId="flashline">
    <w:name w:val="flashline"/>
    <w:basedOn w:val="Normal"/>
    <w:rsid w:val="008035AD"/>
    <w:pPr>
      <w:spacing w:before="100" w:beforeAutospacing="1" w:after="100" w:afterAutospacing="1"/>
    </w:pPr>
    <w:rPr>
      <w:rFonts w:eastAsia="Times New Roman"/>
      <w:sz w:val="24"/>
    </w:rPr>
  </w:style>
  <w:style w:type="paragraph" w:customStyle="1" w:styleId="lbexhangwithmargin">
    <w:name w:val="lbexhangwithmargin"/>
    <w:basedOn w:val="Normal"/>
    <w:rsid w:val="008035AD"/>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8035AD"/>
  </w:style>
  <w:style w:type="character" w:customStyle="1" w:styleId="lbexallcap">
    <w:name w:val="lbexallcap"/>
    <w:basedOn w:val="DefaultParagraphFont"/>
    <w:rsid w:val="008035AD"/>
  </w:style>
  <w:style w:type="paragraph" w:customStyle="1" w:styleId="lbexindent">
    <w:name w:val="lbexindent"/>
    <w:basedOn w:val="Normal"/>
    <w:rsid w:val="008035AD"/>
    <w:pPr>
      <w:spacing w:before="100" w:beforeAutospacing="1" w:after="100" w:afterAutospacing="1"/>
    </w:pPr>
    <w:rPr>
      <w:rFonts w:eastAsia="Times New Roman"/>
      <w:sz w:val="24"/>
    </w:rPr>
  </w:style>
  <w:style w:type="paragraph" w:customStyle="1" w:styleId="lbexindentparagraph">
    <w:name w:val="lbexindentparagraph"/>
    <w:basedOn w:val="Normal"/>
    <w:rsid w:val="008035AD"/>
    <w:pPr>
      <w:spacing w:before="100" w:beforeAutospacing="1" w:after="100" w:afterAutospacing="1"/>
    </w:pPr>
    <w:rPr>
      <w:rFonts w:eastAsia="Times New Roman"/>
      <w:sz w:val="24"/>
    </w:rPr>
  </w:style>
  <w:style w:type="paragraph" w:customStyle="1" w:styleId="zn-bodyparagraph">
    <w:name w:val="zn-body__paragraph"/>
    <w:basedOn w:val="Normal"/>
    <w:rsid w:val="008035AD"/>
    <w:pPr>
      <w:spacing w:before="100" w:beforeAutospacing="1" w:after="100" w:afterAutospacing="1"/>
    </w:pPr>
    <w:rPr>
      <w:rFonts w:eastAsia="Times New Roman"/>
      <w:sz w:val="24"/>
    </w:rPr>
  </w:style>
  <w:style w:type="character" w:customStyle="1" w:styleId="c-messagebody">
    <w:name w:val="c-message__body"/>
    <w:basedOn w:val="DefaultParagraphFont"/>
    <w:rsid w:val="008035AD"/>
  </w:style>
  <w:style w:type="character" w:customStyle="1" w:styleId="m7735155540857680774gmail-style13ptbold">
    <w:name w:val="m_7735155540857680774gmail-style13ptbold"/>
    <w:basedOn w:val="DefaultParagraphFont"/>
    <w:rsid w:val="008035AD"/>
  </w:style>
  <w:style w:type="character" w:customStyle="1" w:styleId="style65">
    <w:name w:val="style65"/>
    <w:basedOn w:val="DefaultParagraphFont"/>
    <w:rsid w:val="008035AD"/>
  </w:style>
  <w:style w:type="character" w:customStyle="1" w:styleId="bodytext0">
    <w:name w:val="body_text"/>
    <w:basedOn w:val="DefaultParagraphFont"/>
    <w:rsid w:val="008035AD"/>
  </w:style>
  <w:style w:type="character" w:customStyle="1" w:styleId="bio">
    <w:name w:val="bio"/>
    <w:basedOn w:val="DefaultParagraphFont"/>
    <w:rsid w:val="008035AD"/>
  </w:style>
  <w:style w:type="character" w:customStyle="1" w:styleId="citesChar">
    <w:name w:val="cites Char"/>
    <w:link w:val="cites0"/>
    <w:rsid w:val="008035AD"/>
    <w:rPr>
      <w:rFonts w:eastAsia="SimSun"/>
      <w:b/>
      <w:lang w:eastAsia="zh-CN"/>
    </w:rPr>
  </w:style>
  <w:style w:type="paragraph" w:customStyle="1" w:styleId="cites0">
    <w:name w:val="cites"/>
    <w:next w:val="Normal"/>
    <w:link w:val="citesChar"/>
    <w:autoRedefine/>
    <w:rsid w:val="008035AD"/>
    <w:pPr>
      <w:contextualSpacing/>
    </w:pPr>
    <w:rPr>
      <w:rFonts w:eastAsia="SimSun"/>
      <w:b/>
      <w:lang w:eastAsia="zh-CN"/>
    </w:rPr>
  </w:style>
  <w:style w:type="character" w:customStyle="1" w:styleId="5yl5">
    <w:name w:val="_5yl5"/>
    <w:basedOn w:val="DefaultParagraphFont"/>
    <w:rsid w:val="008035AD"/>
  </w:style>
  <w:style w:type="character" w:customStyle="1" w:styleId="text">
    <w:name w:val="text"/>
    <w:basedOn w:val="DefaultParagraphFont"/>
    <w:rsid w:val="008035AD"/>
  </w:style>
  <w:style w:type="paragraph" w:customStyle="1" w:styleId="generic-articlebody">
    <w:name w:val="generic-article__body"/>
    <w:basedOn w:val="Normal"/>
    <w:rsid w:val="008035AD"/>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8035AD"/>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8035AD"/>
    <w:rPr>
      <w:b/>
      <w:bCs/>
    </w:rPr>
  </w:style>
  <w:style w:type="character" w:customStyle="1" w:styleId="CommentSubjectChar1">
    <w:name w:val="Comment Subject Char1"/>
    <w:basedOn w:val="CommentTextChar1"/>
    <w:uiPriority w:val="99"/>
    <w:semiHidden/>
    <w:rsid w:val="008035AD"/>
    <w:rPr>
      <w:rFonts w:ascii="Calibri" w:hAnsi="Calibri" w:cs="Calibri"/>
      <w:b/>
      <w:bCs/>
      <w:sz w:val="20"/>
      <w:szCs w:val="20"/>
    </w:rPr>
  </w:style>
  <w:style w:type="character" w:customStyle="1" w:styleId="UnresolvedMention12">
    <w:name w:val="Unresolved Mention12"/>
    <w:basedOn w:val="DefaultParagraphFont"/>
    <w:uiPriority w:val="99"/>
    <w:rsid w:val="008035AD"/>
    <w:rPr>
      <w:color w:val="605E5C"/>
      <w:shd w:val="clear" w:color="auto" w:fill="E1DFDD"/>
    </w:rPr>
  </w:style>
  <w:style w:type="paragraph" w:customStyle="1" w:styleId="CardNotUnderlined">
    <w:name w:val="Card Not Underlined"/>
    <w:basedOn w:val="Normal"/>
    <w:autoRedefine/>
    <w:rsid w:val="008035AD"/>
    <w:rPr>
      <w:rFonts w:eastAsia="Times New Roman"/>
      <w:sz w:val="12"/>
      <w:szCs w:val="20"/>
    </w:rPr>
  </w:style>
  <w:style w:type="paragraph" w:customStyle="1" w:styleId="msonormal0">
    <w:name w:val="msonormal"/>
    <w:basedOn w:val="Normal"/>
    <w:uiPriority w:val="99"/>
    <w:rsid w:val="008035AD"/>
    <w:pPr>
      <w:spacing w:before="100" w:beforeAutospacing="1" w:after="100" w:afterAutospacing="1" w:line="256" w:lineRule="auto"/>
    </w:pPr>
    <w:rPr>
      <w:sz w:val="24"/>
    </w:rPr>
  </w:style>
  <w:style w:type="table" w:styleId="TableGrid">
    <w:name w:val="Table Grid"/>
    <w:basedOn w:val="TableNormal"/>
    <w:uiPriority w:val="59"/>
    <w:rsid w:val="008035A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8035AD"/>
    <w:pPr>
      <w:spacing w:before="100" w:beforeAutospacing="1" w:after="100" w:afterAutospacing="1"/>
    </w:pPr>
    <w:rPr>
      <w:rFonts w:eastAsia="Times New Roman"/>
      <w:sz w:val="24"/>
    </w:rPr>
  </w:style>
  <w:style w:type="paragraph" w:customStyle="1" w:styleId="p6">
    <w:name w:val="p6"/>
    <w:basedOn w:val="Normal"/>
    <w:rsid w:val="008035AD"/>
    <w:pPr>
      <w:spacing w:before="100" w:beforeAutospacing="1" w:after="100" w:afterAutospacing="1"/>
    </w:pPr>
    <w:rPr>
      <w:rFonts w:eastAsia="Times New Roman"/>
      <w:sz w:val="24"/>
    </w:rPr>
  </w:style>
  <w:style w:type="paragraph" w:customStyle="1" w:styleId="paragraph-sc-1tqpf5s-0">
    <w:name w:val="paragraph-sc-1tqpf5s-0"/>
    <w:basedOn w:val="Normal"/>
    <w:rsid w:val="008035AD"/>
    <w:pPr>
      <w:spacing w:before="100" w:beforeAutospacing="1" w:after="100" w:afterAutospacing="1"/>
    </w:pPr>
    <w:rPr>
      <w:rFonts w:eastAsia="Times New Roman"/>
      <w:sz w:val="24"/>
    </w:rPr>
  </w:style>
  <w:style w:type="character" w:customStyle="1" w:styleId="edited-3sfazf">
    <w:name w:val="edited-3sfazf"/>
    <w:basedOn w:val="DefaultParagraphFont"/>
    <w:rsid w:val="008035AD"/>
  </w:style>
  <w:style w:type="character" w:customStyle="1" w:styleId="content-1o0f9g">
    <w:name w:val="content-1o0f9g"/>
    <w:basedOn w:val="DefaultParagraphFont"/>
    <w:rsid w:val="008035AD"/>
  </w:style>
  <w:style w:type="paragraph" w:customStyle="1" w:styleId="mol-para-with-font">
    <w:name w:val="mol-para-with-font"/>
    <w:basedOn w:val="Normal"/>
    <w:rsid w:val="008035AD"/>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8035AD"/>
  </w:style>
  <w:style w:type="character" w:customStyle="1" w:styleId="comma-separator">
    <w:name w:val="comma-separator"/>
    <w:basedOn w:val="DefaultParagraphFont"/>
    <w:rsid w:val="008035AD"/>
  </w:style>
  <w:style w:type="paragraph" w:customStyle="1" w:styleId="imagecaption">
    <w:name w:val="imagecaption"/>
    <w:basedOn w:val="Normal"/>
    <w:rsid w:val="008035AD"/>
    <w:pPr>
      <w:spacing w:before="100" w:beforeAutospacing="1" w:after="100" w:afterAutospacing="1"/>
    </w:pPr>
    <w:rPr>
      <w:rFonts w:eastAsia="Times New Roman"/>
      <w:sz w:val="24"/>
    </w:rPr>
  </w:style>
  <w:style w:type="character" w:customStyle="1" w:styleId="wikiexternallink">
    <w:name w:val="wikiexternallink"/>
    <w:basedOn w:val="DefaultParagraphFont"/>
    <w:rsid w:val="008035AD"/>
  </w:style>
  <w:style w:type="character" w:customStyle="1" w:styleId="wikigeneratedlinkcontent">
    <w:name w:val="wikigeneratedlinkcontent"/>
    <w:basedOn w:val="DefaultParagraphFont"/>
    <w:rsid w:val="008035AD"/>
  </w:style>
  <w:style w:type="paragraph" w:customStyle="1" w:styleId="ssrcss-1q0x1qg-paragraph">
    <w:name w:val="ssrcss-1q0x1qg-paragraph"/>
    <w:basedOn w:val="Normal"/>
    <w:rsid w:val="008035AD"/>
    <w:pPr>
      <w:spacing w:before="100" w:beforeAutospacing="1" w:after="100" w:afterAutospacing="1"/>
    </w:pPr>
    <w:rPr>
      <w:rFonts w:eastAsia="Times New Roman"/>
      <w:sz w:val="24"/>
    </w:rPr>
  </w:style>
  <w:style w:type="paragraph" w:customStyle="1" w:styleId="css-axufdj">
    <w:name w:val="css-axufdj"/>
    <w:basedOn w:val="Normal"/>
    <w:rsid w:val="008035AD"/>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8035AD"/>
  </w:style>
  <w:style w:type="paragraph" w:customStyle="1" w:styleId="insinstorydvcaption">
    <w:name w:val="ins_instory_dv_caption"/>
    <w:basedOn w:val="Normal"/>
    <w:rsid w:val="008035AD"/>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8035AD"/>
    <w:rPr>
      <w:rFonts w:ascii="Calibri" w:hAnsi="Calibri" w:cs="Calibri"/>
      <w:sz w:val="26"/>
    </w:rPr>
  </w:style>
  <w:style w:type="character" w:customStyle="1" w:styleId="sr-only">
    <w:name w:val="sr-only"/>
    <w:basedOn w:val="DefaultParagraphFont"/>
    <w:rsid w:val="008035AD"/>
  </w:style>
  <w:style w:type="character" w:customStyle="1" w:styleId="UnresolvedMention1">
    <w:name w:val="Unresolved Mention1"/>
    <w:basedOn w:val="DefaultParagraphFont"/>
    <w:uiPriority w:val="99"/>
    <w:semiHidden/>
    <w:unhideWhenUsed/>
    <w:rsid w:val="008035AD"/>
    <w:rPr>
      <w:color w:val="605E5C"/>
      <w:shd w:val="clear" w:color="auto" w:fill="E1DFDD"/>
    </w:rPr>
  </w:style>
  <w:style w:type="character" w:styleId="PageNumber">
    <w:name w:val="page number"/>
    <w:basedOn w:val="DefaultParagraphFont"/>
    <w:uiPriority w:val="99"/>
    <w:semiHidden/>
    <w:unhideWhenUsed/>
    <w:rsid w:val="008035AD"/>
  </w:style>
  <w:style w:type="character" w:customStyle="1" w:styleId="UnresolvedMention10">
    <w:name w:val="Unresolved Mention10"/>
    <w:basedOn w:val="DefaultParagraphFont"/>
    <w:uiPriority w:val="99"/>
    <w:semiHidden/>
    <w:unhideWhenUsed/>
    <w:rsid w:val="008035AD"/>
    <w:rPr>
      <w:color w:val="605E5C"/>
      <w:shd w:val="clear" w:color="auto" w:fill="E1DFDD"/>
    </w:rPr>
  </w:style>
  <w:style w:type="paragraph" w:styleId="Revision">
    <w:name w:val="Revision"/>
    <w:uiPriority w:val="99"/>
    <w:semiHidden/>
    <w:rsid w:val="008035AD"/>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8035AD"/>
    <w:pPr>
      <w:spacing w:before="100" w:beforeAutospacing="1" w:after="100" w:afterAutospacing="1" w:line="256" w:lineRule="auto"/>
    </w:pPr>
    <w:rPr>
      <w:sz w:val="24"/>
    </w:rPr>
  </w:style>
  <w:style w:type="paragraph" w:customStyle="1" w:styleId="p1">
    <w:name w:val="p1"/>
    <w:basedOn w:val="Normal"/>
    <w:uiPriority w:val="99"/>
    <w:semiHidden/>
    <w:rsid w:val="008035AD"/>
    <w:pPr>
      <w:spacing w:line="256" w:lineRule="auto"/>
    </w:pPr>
    <w:rPr>
      <w:sz w:val="20"/>
      <w:szCs w:val="20"/>
    </w:rPr>
  </w:style>
  <w:style w:type="paragraph" w:customStyle="1" w:styleId="Shrink6">
    <w:name w:val="Shrink 6"/>
    <w:basedOn w:val="Normal"/>
    <w:uiPriority w:val="99"/>
    <w:semiHidden/>
    <w:qFormat/>
    <w:rsid w:val="008035AD"/>
    <w:pPr>
      <w:spacing w:line="256" w:lineRule="auto"/>
    </w:pPr>
    <w:rPr>
      <w:rFonts w:ascii="Georgia" w:hAnsi="Georgia"/>
      <w:sz w:val="12"/>
    </w:rPr>
  </w:style>
  <w:style w:type="character" w:styleId="EndnoteReference">
    <w:name w:val="endnote reference"/>
    <w:basedOn w:val="DefaultParagraphFont"/>
    <w:uiPriority w:val="99"/>
    <w:semiHidden/>
    <w:unhideWhenUsed/>
    <w:rsid w:val="008035AD"/>
    <w:rPr>
      <w:vertAlign w:val="superscript"/>
    </w:rPr>
  </w:style>
  <w:style w:type="character" w:customStyle="1" w:styleId="FooterChar1">
    <w:name w:val="Footer Char1"/>
    <w:basedOn w:val="DefaultParagraphFont"/>
    <w:uiPriority w:val="99"/>
    <w:semiHidden/>
    <w:rsid w:val="008035AD"/>
    <w:rPr>
      <w:rFonts w:ascii="Calibri" w:eastAsiaTheme="minorHAnsi" w:hAnsi="Calibri" w:cs="Calibri"/>
      <w:sz w:val="16"/>
      <w:szCs w:val="22"/>
    </w:rPr>
  </w:style>
  <w:style w:type="character" w:customStyle="1" w:styleId="HeaderChar1">
    <w:name w:val="Header Char1"/>
    <w:basedOn w:val="DefaultParagraphFont"/>
    <w:uiPriority w:val="99"/>
    <w:semiHidden/>
    <w:rsid w:val="008035AD"/>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8035AD"/>
    <w:rPr>
      <w:rFonts w:ascii="Segoe UI" w:hAnsi="Segoe UI" w:cs="Segoe UI"/>
      <w:sz w:val="16"/>
      <w:szCs w:val="16"/>
    </w:rPr>
  </w:style>
  <w:style w:type="character" w:styleId="CommentReference">
    <w:name w:val="annotation reference"/>
    <w:basedOn w:val="DefaultParagraphFont"/>
    <w:uiPriority w:val="99"/>
    <w:semiHidden/>
    <w:unhideWhenUsed/>
    <w:rsid w:val="008035AD"/>
    <w:rPr>
      <w:sz w:val="16"/>
      <w:szCs w:val="16"/>
    </w:rPr>
  </w:style>
  <w:style w:type="character" w:customStyle="1" w:styleId="UnresolvedMention30">
    <w:name w:val="Unresolved Mention30"/>
    <w:basedOn w:val="DefaultParagraphFont"/>
    <w:uiPriority w:val="99"/>
    <w:semiHidden/>
    <w:unhideWhenUsed/>
    <w:rsid w:val="008035AD"/>
    <w:rPr>
      <w:color w:val="605E5C"/>
      <w:shd w:val="clear" w:color="auto" w:fill="E1DFDD"/>
    </w:rPr>
  </w:style>
  <w:style w:type="character" w:customStyle="1" w:styleId="UnresolvedMention4">
    <w:name w:val="Unresolved Mention4"/>
    <w:basedOn w:val="DefaultParagraphFont"/>
    <w:uiPriority w:val="99"/>
    <w:semiHidden/>
    <w:unhideWhenUsed/>
    <w:rsid w:val="008035AD"/>
    <w:rPr>
      <w:color w:val="605E5C"/>
      <w:shd w:val="clear" w:color="auto" w:fill="E1DFDD"/>
    </w:rPr>
  </w:style>
  <w:style w:type="character" w:customStyle="1" w:styleId="UnresolvedMention5">
    <w:name w:val="Unresolved Mention5"/>
    <w:basedOn w:val="DefaultParagraphFont"/>
    <w:uiPriority w:val="99"/>
    <w:semiHidden/>
    <w:unhideWhenUsed/>
    <w:rsid w:val="008035AD"/>
    <w:rPr>
      <w:color w:val="605E5C"/>
      <w:shd w:val="clear" w:color="auto" w:fill="E1DFDD"/>
    </w:rPr>
  </w:style>
  <w:style w:type="character" w:customStyle="1" w:styleId="UnresolvedMention6">
    <w:name w:val="Unresolved Mention6"/>
    <w:basedOn w:val="DefaultParagraphFont"/>
    <w:uiPriority w:val="99"/>
    <w:semiHidden/>
    <w:unhideWhenUsed/>
    <w:rsid w:val="008035AD"/>
    <w:rPr>
      <w:color w:val="605E5C"/>
      <w:shd w:val="clear" w:color="auto" w:fill="E1DFDD"/>
    </w:rPr>
  </w:style>
  <w:style w:type="character" w:customStyle="1" w:styleId="UnresolvedMention7">
    <w:name w:val="Unresolved Mention7"/>
    <w:basedOn w:val="DefaultParagraphFont"/>
    <w:uiPriority w:val="99"/>
    <w:semiHidden/>
    <w:unhideWhenUsed/>
    <w:rsid w:val="008035AD"/>
    <w:rPr>
      <w:color w:val="605E5C"/>
      <w:shd w:val="clear" w:color="auto" w:fill="E1DFDD"/>
    </w:rPr>
  </w:style>
  <w:style w:type="character" w:customStyle="1" w:styleId="UnresolvedMention8">
    <w:name w:val="Unresolved Mention8"/>
    <w:basedOn w:val="DefaultParagraphFont"/>
    <w:uiPriority w:val="99"/>
    <w:semiHidden/>
    <w:unhideWhenUsed/>
    <w:rsid w:val="008035AD"/>
    <w:rPr>
      <w:color w:val="605E5C"/>
      <w:shd w:val="clear" w:color="auto" w:fill="E1DFDD"/>
    </w:rPr>
  </w:style>
  <w:style w:type="character" w:customStyle="1" w:styleId="UnresolvedMention9">
    <w:name w:val="Unresolved Mention9"/>
    <w:basedOn w:val="DefaultParagraphFont"/>
    <w:uiPriority w:val="99"/>
    <w:semiHidden/>
    <w:unhideWhenUsed/>
    <w:rsid w:val="008035AD"/>
    <w:rPr>
      <w:color w:val="605E5C"/>
      <w:shd w:val="clear" w:color="auto" w:fill="E1DFDD"/>
    </w:rPr>
  </w:style>
  <w:style w:type="character" w:customStyle="1" w:styleId="UnresolvedMention100">
    <w:name w:val="Unresolved Mention100"/>
    <w:basedOn w:val="DefaultParagraphFont"/>
    <w:uiPriority w:val="99"/>
    <w:semiHidden/>
    <w:unhideWhenUsed/>
    <w:rsid w:val="008035AD"/>
    <w:rPr>
      <w:color w:val="605E5C"/>
      <w:shd w:val="clear" w:color="auto" w:fill="E1DFDD"/>
    </w:rPr>
  </w:style>
  <w:style w:type="character" w:customStyle="1" w:styleId="UnresolvedMention11">
    <w:name w:val="Unresolved Mention11"/>
    <w:basedOn w:val="DefaultParagraphFont"/>
    <w:uiPriority w:val="99"/>
    <w:semiHidden/>
    <w:unhideWhenUsed/>
    <w:rsid w:val="008035AD"/>
    <w:rPr>
      <w:color w:val="605E5C"/>
      <w:shd w:val="clear" w:color="auto" w:fill="E1DFDD"/>
    </w:rPr>
  </w:style>
  <w:style w:type="character" w:styleId="PlaceholderText">
    <w:name w:val="Placeholder Text"/>
    <w:basedOn w:val="DefaultParagraphFont"/>
    <w:uiPriority w:val="99"/>
    <w:semiHidden/>
    <w:rsid w:val="008035AD"/>
    <w:rPr>
      <w:color w:val="808080"/>
    </w:rPr>
  </w:style>
  <w:style w:type="paragraph" w:customStyle="1" w:styleId="paragraph">
    <w:name w:val="paragraph"/>
    <w:basedOn w:val="Normal"/>
    <w:rsid w:val="008035AD"/>
    <w:pPr>
      <w:spacing w:before="100" w:beforeAutospacing="1" w:after="100" w:afterAutospacing="1"/>
    </w:pPr>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nasa.gov/specials/moon2mars/" TargetMode="External"/><Relationship Id="rId18" Type="http://schemas.openxmlformats.org/officeDocument/2006/relationships/hyperlink" Target="https://twitter.com/CaseyDreier/status/1304080050262736896" TargetMode="External"/><Relationship Id="rId26" Type="http://schemas.openxmlformats.org/officeDocument/2006/relationships/hyperlink" Target="https://www.mining.com/russia-slams-trumps-order-to-spur-mining-the-moon-asteroids/" TargetMode="External"/><Relationship Id="rId39" Type="http://schemas.openxmlformats.org/officeDocument/2006/relationships/fontTable" Target="fontTable.xml"/><Relationship Id="rId21" Type="http://schemas.openxmlformats.org/officeDocument/2006/relationships/hyperlink" Target="https://www.nytimes.com/2019/03/26/science/nasa-moon-pence.html" TargetMode="External"/><Relationship Id="rId34" Type="http://schemas.openxmlformats.org/officeDocument/2006/relationships/hyperlink" Target="https://www.independent.co.uk/life-style/gadgets-and-tech/moon-government-companies-resources-conflicts-b1761170.html" TargetMode="External"/><Relationship Id="rId7" Type="http://schemas.openxmlformats.org/officeDocument/2006/relationships/settings" Target="settings.xml"/><Relationship Id="rId12" Type="http://schemas.openxmlformats.org/officeDocument/2006/relationships/hyperlink" Target="https://www.nasa.gov/artemis" TargetMode="External"/><Relationship Id="rId17" Type="http://schemas.openxmlformats.org/officeDocument/2006/relationships/hyperlink" Target="https://swfound.org/events/2020/planetary-protection-and-lunar-activities" TargetMode="External"/><Relationship Id="rId25" Type="http://schemas.openxmlformats.org/officeDocument/2006/relationships/hyperlink" Target="https://www.politico.com/news/2021/01/29/biden-space-diplomacy-russia-china-455963" TargetMode="External"/><Relationship Id="rId33" Type="http://schemas.openxmlformats.org/officeDocument/2006/relationships/hyperlink" Target="https://www.forbes.com/sites/brucedorminey/2020/11/26/moon-rush-could-spark-conflict-claims-study/" TargetMode="External"/><Relationship Id="rId38" Type="http://schemas.openxmlformats.org/officeDocument/2006/relationships/hyperlink" Target="https://www.jstor.org/stable/40607654" TargetMode="External"/><Relationship Id="rId2" Type="http://schemas.openxmlformats.org/officeDocument/2006/relationships/customXml" Target="../customXml/item2.xml"/><Relationship Id="rId16" Type="http://schemas.openxmlformats.org/officeDocument/2006/relationships/hyperlink" Target="https://www.washingtonpost.com/technology/2020/05/15/moon-rules-nasa-artemis/" TargetMode="External"/><Relationship Id="rId20" Type="http://schemas.openxmlformats.org/officeDocument/2006/relationships/image" Target="media/image1.gif"/><Relationship Id="rId29" Type="http://schemas.openxmlformats.org/officeDocument/2006/relationships/hyperlink" Target="https://tass.com/science/118186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witter.com/JimBridenstine/status/1304049845309669376?s=20" TargetMode="External"/><Relationship Id="rId24" Type="http://schemas.openxmlformats.org/officeDocument/2006/relationships/hyperlink" Target="https://www.businessinsider.com/nasa-artemis-accords-deep-space-exploration-moon-mars-asteroids-comets-2020-10" TargetMode="External"/><Relationship Id="rId32" Type="http://schemas.openxmlformats.org/officeDocument/2006/relationships/hyperlink" Target="https://lseideas.medium.com/coordination-failure-risks-of-us-china-competition-in-space-7112ca4f4da1" TargetMode="External"/><Relationship Id="rId37" Type="http://schemas.openxmlformats.org/officeDocument/2006/relationships/hyperlink" Target="https://www.ncbi.nlm.nih.gov/pmc/articles/PMC6446569/"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history.nasa.gov/1967treaty.html" TargetMode="External"/><Relationship Id="rId23" Type="http://schemas.openxmlformats.org/officeDocument/2006/relationships/hyperlink" Target="https://www.mining.com/how-earth-bound-mining-lawyers-think-about-space-mining/" TargetMode="External"/><Relationship Id="rId28" Type="http://schemas.openxmlformats.org/officeDocument/2006/relationships/hyperlink" Target="https://www.mining.com/russia-slams-trumps-order-to-spur-mining-the-moon-asteroids/" TargetMode="External"/><Relationship Id="rId36" Type="http://schemas.openxmlformats.org/officeDocument/2006/relationships/hyperlink" Target="https://fas.org/2017/01/turning-a-blind-eye-towards-armageddon-u-s-leaders-reject-nuclear-winter-studies/" TargetMode="External"/><Relationship Id="rId10" Type="http://schemas.openxmlformats.org/officeDocument/2006/relationships/hyperlink" Target="https://www.theguardian.com/science/2020/sep/11/nasa-moon-mining-private-companies" TargetMode="External"/><Relationship Id="rId19" Type="http://schemas.openxmlformats.org/officeDocument/2006/relationships/hyperlink" Target="https://www.mining.com/experts-warn-of-brewing-space-mining-war-among-us-china-and-russia/" TargetMode="External"/><Relationship Id="rId31" Type="http://schemas.openxmlformats.org/officeDocument/2006/relationships/hyperlink" Target="https://www.scmp.com/comment/opinion/article/3164195/us-extends-rivalry-china-moon-it-resists-cooperation-and-seeks"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blogs.nasa.gov/bridenstine/2020/09/10/space-resources-are-the-key-to-safe-and-sustainable-lunar-exploration/" TargetMode="External"/><Relationship Id="rId22" Type="http://schemas.openxmlformats.org/officeDocument/2006/relationships/hyperlink" Target="https://www.npr.org/2019/12/21/790492010/trump-created-the-space-force-heres-what-it-will-do" TargetMode="External"/><Relationship Id="rId27" Type="http://schemas.openxmlformats.org/officeDocument/2006/relationships/hyperlink" Target="https://www.washingtonpost.com/science/2019/01/03/china-lands-spacecraft-far-side-moon-historic-first/" TargetMode="External"/><Relationship Id="rId30" Type="http://schemas.openxmlformats.org/officeDocument/2006/relationships/hyperlink" Target="https://www.bbc.com/news/world-asia-china-55192692" TargetMode="External"/><Relationship Id="rId35" Type="http://schemas.openxmlformats.org/officeDocument/2006/relationships/hyperlink" Target="https://www.law.upenn.edu/live/files/7804-grego-space-and-crisis-stabilitypdf"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1</Pages>
  <Words>15672</Words>
  <Characters>89334</Characters>
  <Application>Microsoft Office Word</Application>
  <DocSecurity>0</DocSecurity>
  <Lines>744</Lines>
  <Paragraphs>209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104797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38</cp:revision>
  <dcterms:created xsi:type="dcterms:W3CDTF">2022-04-02T02:08:00Z</dcterms:created>
  <dcterms:modified xsi:type="dcterms:W3CDTF">2022-04-09T04:33:00Z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