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48B7B" w14:textId="4A9DDB45" w:rsidR="00180B08" w:rsidRDefault="00180B08" w:rsidP="00180B08">
      <w:pPr>
        <w:pStyle w:val="Heading1"/>
      </w:pPr>
      <w:r>
        <w:t>1AC</w:t>
      </w:r>
    </w:p>
    <w:p w14:paraId="52C7DB87" w14:textId="77777777" w:rsidR="00180B08" w:rsidRDefault="00180B08" w:rsidP="00180B08"/>
    <w:p w14:paraId="583DAED2" w14:textId="77777777" w:rsidR="00180B08" w:rsidRDefault="00180B08" w:rsidP="00180B08"/>
    <w:p w14:paraId="516893E4" w14:textId="77777777" w:rsidR="00180B08" w:rsidRDefault="00180B08" w:rsidP="00180B08">
      <w:pPr>
        <w:pStyle w:val="Heading2"/>
      </w:pPr>
      <w:r>
        <w:t>1AC — Plan</w:t>
      </w:r>
    </w:p>
    <w:p w14:paraId="33FE775B" w14:textId="77777777" w:rsidR="00180B08" w:rsidRDefault="00180B08" w:rsidP="00180B08"/>
    <w:p w14:paraId="4435BC9E" w14:textId="77777777" w:rsidR="00180B08" w:rsidRPr="00355308" w:rsidRDefault="00180B08" w:rsidP="00180B08">
      <w:pPr>
        <w:pStyle w:val="Heading4"/>
        <w:rPr>
          <w:rFonts w:cs="Calibri"/>
        </w:rPr>
      </w:pPr>
      <w:r w:rsidRPr="00355308">
        <w:rPr>
          <w:rFonts w:cs="Calibri"/>
        </w:rPr>
        <w:t>Plan: The appropriation of outer space through asteroid mining by private entities should be banned.</w:t>
      </w:r>
    </w:p>
    <w:p w14:paraId="5C91DC14" w14:textId="77777777" w:rsidR="00180B08" w:rsidRPr="00FF20EF" w:rsidRDefault="00180B08" w:rsidP="00180B08"/>
    <w:p w14:paraId="62B4CD92" w14:textId="77777777" w:rsidR="00180B08" w:rsidRDefault="00180B08" w:rsidP="00180B08">
      <w:pPr>
        <w:pStyle w:val="Heading4"/>
        <w:rPr>
          <w:rFonts w:cs="Calibri"/>
        </w:rPr>
      </w:pPr>
      <w:r w:rsidRPr="00355308">
        <w:rPr>
          <w:rFonts w:cs="Calibri"/>
        </w:rPr>
        <w:t>We’ll defend normal means as the signatories of the OST adding an optional protocol under Article II.</w:t>
      </w:r>
    </w:p>
    <w:p w14:paraId="4D3F3FDE" w14:textId="77777777" w:rsidR="00180B08" w:rsidRDefault="00180B08" w:rsidP="00180B08"/>
    <w:p w14:paraId="0E81FBB9" w14:textId="77777777" w:rsidR="00180B08" w:rsidRDefault="00180B08" w:rsidP="00180B08">
      <w:pPr>
        <w:pStyle w:val="Heading4"/>
      </w:pPr>
      <w:r>
        <w:t>Multiple ambiguities mean that current interpretation of the OST doesn’t restrict private entities AND that other countries are just redefining it</w:t>
      </w:r>
    </w:p>
    <w:p w14:paraId="2BA2940B" w14:textId="77777777" w:rsidR="00180B08" w:rsidRDefault="00180B08" w:rsidP="00180B08">
      <w:r w:rsidRPr="00FD434E">
        <w:rPr>
          <w:rStyle w:val="Heading4Char"/>
        </w:rPr>
        <w:t>Anderson et. al, 18</w:t>
      </w:r>
      <w:r>
        <w:t xml:space="preserve">, </w:t>
      </w:r>
      <w:r w:rsidRPr="00FD434E">
        <w:rPr>
          <w:sz w:val="16"/>
          <w:szCs w:val="16"/>
        </w:rPr>
        <w:t>“The development of natural resources in outer space”, Jounal of Energy and Nature Resources Law, Scot W Anderson, is a partner in the Denver office of Hogan Lovells US LLP. Korey Christensen, is a senior associate in the Denver office of Hogan Lovells US LLP. Julia LaManna, is an associate in the Denver office of Hogan Lovells US LLP. DOI: 10.1080/02646811.2018.1507343, KR</w:t>
      </w:r>
    </w:p>
    <w:p w14:paraId="17162771" w14:textId="77777777" w:rsidR="00180B08" w:rsidRPr="00024E21" w:rsidRDefault="00180B08" w:rsidP="00180B08">
      <w:pPr>
        <w:rPr>
          <w:sz w:val="16"/>
          <w:szCs w:val="16"/>
        </w:rPr>
      </w:pPr>
      <w:r w:rsidRPr="00024E21">
        <w:rPr>
          <w:sz w:val="16"/>
          <w:szCs w:val="16"/>
        </w:rPr>
        <w:t>While the Treaty makes it clear that there is a right of free access to celestial bodies for all nations, it prohibits ownership of the bodies themselves. It also qualifies that space activities by private entities must be authorised and supervised by the appropriate nation. However,</w:t>
      </w:r>
      <w:r>
        <w:t xml:space="preserve"> </w:t>
      </w:r>
      <w:r w:rsidRPr="00024E21">
        <w:rPr>
          <w:rStyle w:val="StyleUnderline"/>
          <w:highlight w:val="green"/>
        </w:rPr>
        <w:t xml:space="preserve">the Treaty does not deal </w:t>
      </w:r>
      <w:r w:rsidRPr="00024E21">
        <w:t>clearly</w:t>
      </w:r>
      <w:r w:rsidRPr="00024E21">
        <w:rPr>
          <w:rStyle w:val="StyleUnderline"/>
        </w:rPr>
        <w:t xml:space="preserve"> </w:t>
      </w:r>
      <w:r w:rsidRPr="00024E21">
        <w:rPr>
          <w:rStyle w:val="StyleUnderline"/>
          <w:highlight w:val="green"/>
        </w:rPr>
        <w:t xml:space="preserve">with whether space resource extrac- tion is </w:t>
      </w:r>
      <w:r w:rsidRPr="00024E21">
        <w:t>a</w:t>
      </w:r>
      <w:r w:rsidRPr="00024E21">
        <w:rPr>
          <w:rStyle w:val="StyleUnderline"/>
          <w:highlight w:val="green"/>
        </w:rPr>
        <w:t xml:space="preserve"> lawful </w:t>
      </w:r>
      <w:r w:rsidRPr="00024E21">
        <w:rPr>
          <w:sz w:val="16"/>
          <w:szCs w:val="16"/>
        </w:rPr>
        <w:t>enterprise under its terms. Discussed below are several ambiguities of import in assessing the legality of space mining.</w:t>
      </w:r>
    </w:p>
    <w:p w14:paraId="47F3CB6E" w14:textId="77777777" w:rsidR="00180B08" w:rsidRPr="00024E21" w:rsidRDefault="00180B08" w:rsidP="00180B08">
      <w:pPr>
        <w:rPr>
          <w:sz w:val="16"/>
          <w:szCs w:val="16"/>
        </w:rPr>
      </w:pPr>
      <w:r w:rsidRPr="00024E21">
        <w:rPr>
          <w:sz w:val="16"/>
          <w:szCs w:val="16"/>
        </w:rPr>
        <w:t>First,</w:t>
      </w:r>
      <w:r w:rsidRPr="00024E21">
        <w:rPr>
          <w:rStyle w:val="StyleUnderline"/>
          <w:sz w:val="16"/>
          <w:szCs w:val="16"/>
        </w:rPr>
        <w:t xml:space="preserve"> </w:t>
      </w:r>
      <w:r w:rsidRPr="00024E21">
        <w:rPr>
          <w:sz w:val="16"/>
          <w:szCs w:val="16"/>
        </w:rPr>
        <w:t>what is meant by ‘celestial bodies’? Because there is no single governing defi- nition of celestial bodies, it is unclear whether the category includes asteroids.92 If aster- oids are not celestial bodies, then the Outer Space Treaty’s prohibition on national appropriation of the moon and other celestial bodies would not apply to them. However, most legal scholars agree that asteroids should be encompassed within the treaty terms.93 The International Astronomical Union likewise includes asteroids in its definition of celestial bodies.94 Thus, it is safe to assume that the Treaty applies to asteroids and the remaining discussion in this overview proceeds accordingly.</w:t>
      </w:r>
    </w:p>
    <w:p w14:paraId="6ED00955" w14:textId="77777777" w:rsidR="00180B08" w:rsidRDefault="00180B08" w:rsidP="00180B08">
      <w:r w:rsidRPr="00024E21">
        <w:rPr>
          <w:sz w:val="16"/>
          <w:szCs w:val="16"/>
        </w:rPr>
        <w:t>Second,</w:t>
      </w:r>
      <w:r>
        <w:t xml:space="preserve"> </w:t>
      </w:r>
      <w:r w:rsidRPr="00024E21">
        <w:rPr>
          <w:rStyle w:val="StyleUnderline"/>
          <w:highlight w:val="green"/>
        </w:rPr>
        <w:t>what is the effect of the Treaty’s statement that</w:t>
      </w:r>
      <w:r w:rsidRPr="00024E21">
        <w:rPr>
          <w:rStyle w:val="StyleUnderline"/>
        </w:rPr>
        <w:t xml:space="preserve"> </w:t>
      </w:r>
      <w:r>
        <w:t xml:space="preserve">the </w:t>
      </w:r>
      <w:r w:rsidRPr="00024E21">
        <w:rPr>
          <w:rStyle w:val="StyleUnderline"/>
          <w:highlight w:val="green"/>
        </w:rPr>
        <w:t>exploration</w:t>
      </w:r>
      <w:r>
        <w:t xml:space="preserve"> and use of space ‘</w:t>
      </w:r>
      <w:r w:rsidRPr="00024E21">
        <w:rPr>
          <w:rStyle w:val="StyleUnderline"/>
          <w:highlight w:val="green"/>
        </w:rPr>
        <w:t>shall be carried out for</w:t>
      </w:r>
      <w:r>
        <w:t xml:space="preserve"> the </w:t>
      </w:r>
      <w:r w:rsidRPr="00024E21">
        <w:rPr>
          <w:rStyle w:val="StyleUnderline"/>
          <w:highlight w:val="green"/>
        </w:rPr>
        <w:t>benefit</w:t>
      </w:r>
      <w:r>
        <w:t xml:space="preserve"> and in the interests </w:t>
      </w:r>
      <w:r w:rsidRPr="00024E21">
        <w:rPr>
          <w:rStyle w:val="StyleUnderline"/>
          <w:highlight w:val="green"/>
        </w:rPr>
        <w:t>of all countries</w:t>
      </w:r>
      <w:r>
        <w:t xml:space="preserve">’? While some have argued that this clause mandates an international profit-sharing mechanism, the </w:t>
      </w:r>
      <w:r w:rsidRPr="00024E21">
        <w:rPr>
          <w:rStyle w:val="Emphasis"/>
          <w:highlight w:val="green"/>
        </w:rPr>
        <w:t>US and others have taken</w:t>
      </w:r>
      <w:r>
        <w:t xml:space="preserve"> the </w:t>
      </w:r>
      <w:r w:rsidRPr="00024E21">
        <w:rPr>
          <w:rStyle w:val="StyleUnderline"/>
          <w:highlight w:val="green"/>
        </w:rPr>
        <w:t>position that it</w:t>
      </w:r>
      <w:r w:rsidRPr="00024E21">
        <w:rPr>
          <w:rStyle w:val="StyleUnderline"/>
        </w:rPr>
        <w:t xml:space="preserve"> </w:t>
      </w:r>
      <w:r>
        <w:t xml:space="preserve">merely </w:t>
      </w:r>
      <w:r w:rsidRPr="00024E21">
        <w:rPr>
          <w:rStyle w:val="StyleUnderline"/>
          <w:highlight w:val="green"/>
        </w:rPr>
        <w:t>reiterates</w:t>
      </w:r>
      <w:r>
        <w:t xml:space="preserve"> the </w:t>
      </w:r>
      <w:r w:rsidRPr="00024E21">
        <w:rPr>
          <w:rStyle w:val="Emphasis"/>
          <w:highlight w:val="green"/>
        </w:rPr>
        <w:t>right of free access</w:t>
      </w:r>
      <w:r>
        <w:t xml:space="preserve"> articulated in Article I.95</w:t>
      </w:r>
    </w:p>
    <w:p w14:paraId="3E0301EF" w14:textId="77777777" w:rsidR="00180B08" w:rsidRDefault="00180B08" w:rsidP="00180B08">
      <w:r>
        <w:t xml:space="preserve">Third, </w:t>
      </w:r>
      <w:r w:rsidRPr="00024E21">
        <w:rPr>
          <w:rStyle w:val="StyleUnderline"/>
          <w:highlight w:val="green"/>
        </w:rPr>
        <w:t>does</w:t>
      </w:r>
      <w:r>
        <w:t xml:space="preserve"> the </w:t>
      </w:r>
      <w:r w:rsidRPr="00024E21">
        <w:rPr>
          <w:rStyle w:val="StyleUnderline"/>
          <w:highlight w:val="green"/>
        </w:rPr>
        <w:t>prohibition on national</w:t>
      </w:r>
      <w:r>
        <w:t xml:space="preserve"> appropriation </w:t>
      </w:r>
      <w:r w:rsidRPr="00024E21">
        <w:rPr>
          <w:rStyle w:val="StyleUnderline"/>
          <w:highlight w:val="green"/>
        </w:rPr>
        <w:t>extend to</w:t>
      </w:r>
      <w:r>
        <w:t xml:space="preserve"> a grant of </w:t>
      </w:r>
      <w:r w:rsidRPr="00024E21">
        <w:rPr>
          <w:rStyle w:val="StyleUnderline"/>
          <w:highlight w:val="green"/>
        </w:rPr>
        <w:t>private</w:t>
      </w:r>
      <w:r>
        <w:t xml:space="preserve"> </w:t>
      </w:r>
      <w:r w:rsidRPr="00024E21">
        <w:rPr>
          <w:sz w:val="16"/>
          <w:szCs w:val="16"/>
        </w:rPr>
        <w:t>rights over extracted resources? Meaning, can private entities own resources extracted from the celestial body without any nation owning the body itself? The Treaty includes the phrase ‘exploration and use’ twice in its terms. The word ‘use’ seems to indicate that leveraging space resources was within the contemplation of the drafters, and thus, not prohibited.96 Still, it is</w:t>
      </w:r>
      <w:r>
        <w:t xml:space="preserve"> </w:t>
      </w:r>
      <w:r w:rsidRPr="00024E21">
        <w:rPr>
          <w:rStyle w:val="StyleUnderline"/>
          <w:highlight w:val="green"/>
        </w:rPr>
        <w:t>unclear how rights would be distributed where national appro- priation is prohibited</w:t>
      </w:r>
      <w:r>
        <w:t xml:space="preserve">. </w:t>
      </w:r>
      <w:r w:rsidRPr="00024E21">
        <w:rPr>
          <w:sz w:val="16"/>
          <w:szCs w:val="16"/>
        </w:rPr>
        <w:t>The diplomatic history of the Treaty indicates that perhaps this point was left ambiguous deliberately in order to gain support across nations.97</w:t>
      </w:r>
    </w:p>
    <w:p w14:paraId="146DF1A3" w14:textId="77777777" w:rsidR="00180B08" w:rsidRPr="00024E21" w:rsidRDefault="00180B08" w:rsidP="00180B08">
      <w:pPr>
        <w:rPr>
          <w:sz w:val="16"/>
          <w:szCs w:val="16"/>
        </w:rPr>
      </w:pPr>
      <w:r w:rsidRPr="00024E21">
        <w:rPr>
          <w:rStyle w:val="StyleUnderline"/>
          <w:highlight w:val="green"/>
        </w:rPr>
        <w:t>The closest analogue to a legal framewor</w:t>
      </w:r>
      <w:r>
        <w:t xml:space="preserve">k of this type </w:t>
      </w:r>
      <w:r w:rsidRPr="00024E21">
        <w:rPr>
          <w:rStyle w:val="StyleUnderline"/>
          <w:highlight w:val="green"/>
        </w:rPr>
        <w:t>is</w:t>
      </w:r>
      <w:r>
        <w:t xml:space="preserve"> the extraction and </w:t>
      </w:r>
      <w:r w:rsidRPr="00024E21">
        <w:rPr>
          <w:rStyle w:val="StyleUnderline"/>
          <w:highlight w:val="green"/>
        </w:rPr>
        <w:t>utilisation of resources</w:t>
      </w:r>
      <w:r>
        <w:t xml:space="preserve">, </w:t>
      </w:r>
      <w:r w:rsidRPr="00024E21">
        <w:rPr>
          <w:sz w:val="16"/>
          <w:szCs w:val="16"/>
        </w:rPr>
        <w:t>such as fish, from the high seas. While the high seas are outside the jurisdic- tion of any single nation,</w:t>
      </w:r>
      <w:r>
        <w:t xml:space="preserve"> </w:t>
      </w:r>
      <w:r w:rsidRPr="00024E21">
        <w:rPr>
          <w:rStyle w:val="StyleUnderline"/>
          <w:highlight w:val="green"/>
        </w:rPr>
        <w:t>domestic laws protect property rights over resources</w:t>
      </w:r>
      <w:r w:rsidRPr="00024E21">
        <w:rPr>
          <w:rStyle w:val="StyleUnderline"/>
        </w:rPr>
        <w:t xml:space="preserve"> </w:t>
      </w:r>
      <w:r w:rsidRPr="00024E21">
        <w:rPr>
          <w:sz w:val="16"/>
          <w:szCs w:val="16"/>
        </w:rPr>
        <w:t>extracted from them.98 As discussed in greater depth below, US domestic law asserts that</w:t>
      </w:r>
      <w:r>
        <w:t xml:space="preserve"> </w:t>
      </w:r>
      <w:r w:rsidRPr="00024E21">
        <w:rPr>
          <w:rStyle w:val="StyleUnderline"/>
          <w:highlight w:val="green"/>
        </w:rPr>
        <w:t>the same framework applies t</w:t>
      </w:r>
      <w:r w:rsidRPr="00024E21">
        <w:rPr>
          <w:rStyle w:val="StyleUnderline"/>
        </w:rPr>
        <w:t>o</w:t>
      </w:r>
      <w:r>
        <w:t xml:space="preserve"> the moon and </w:t>
      </w:r>
      <w:r w:rsidRPr="00024E21">
        <w:rPr>
          <w:rStyle w:val="StyleUnderline"/>
          <w:highlight w:val="green"/>
        </w:rPr>
        <w:t>asteroids</w:t>
      </w:r>
      <w:r>
        <w:t xml:space="preserve">. </w:t>
      </w:r>
      <w:r w:rsidRPr="00024E21">
        <w:rPr>
          <w:sz w:val="16"/>
          <w:szCs w:val="16"/>
        </w:rPr>
        <w:t>Proponents of this line of thinking argue that granting private property rights to asteroid resources</w:t>
      </w:r>
      <w:r>
        <w:t xml:space="preserve"> </w:t>
      </w:r>
      <w:r w:rsidRPr="00024E21">
        <w:rPr>
          <w:rStyle w:val="StyleUnderline"/>
          <w:highlight w:val="green"/>
        </w:rPr>
        <w:t>does not conflict with</w:t>
      </w:r>
      <w:r>
        <w:t xml:space="preserve"> the inter- national </w:t>
      </w:r>
      <w:r w:rsidRPr="00024E21">
        <w:rPr>
          <w:rStyle w:val="StyleUnderline"/>
          <w:highlight w:val="green"/>
        </w:rPr>
        <w:t>prohibition on</w:t>
      </w:r>
      <w:r>
        <w:t xml:space="preserve"> national </w:t>
      </w:r>
      <w:r w:rsidRPr="00024E21">
        <w:rPr>
          <w:rStyle w:val="StyleUnderline"/>
          <w:highlight w:val="green"/>
        </w:rPr>
        <w:t>appropriation</w:t>
      </w:r>
      <w:r>
        <w:t xml:space="preserve"> </w:t>
      </w:r>
      <w:r w:rsidRPr="00024E21">
        <w:rPr>
          <w:sz w:val="16"/>
          <w:szCs w:val="16"/>
        </w:rPr>
        <w:t>of asteroid bodies.99</w:t>
      </w:r>
    </w:p>
    <w:p w14:paraId="58DBBC73" w14:textId="77777777" w:rsidR="00180B08" w:rsidRDefault="00180B08" w:rsidP="00180B08"/>
    <w:p w14:paraId="00D97780" w14:textId="77777777" w:rsidR="00180B08" w:rsidRDefault="00180B08" w:rsidP="00180B08"/>
    <w:p w14:paraId="31CA164F" w14:textId="77777777" w:rsidR="00180B08" w:rsidRDefault="00180B08" w:rsidP="00180B08">
      <w:pPr>
        <w:pStyle w:val="Heading4"/>
      </w:pPr>
      <w:r>
        <w:t>Specifically, countries have demonstrated a vested interest for their private sector to appropriate</w:t>
      </w:r>
    </w:p>
    <w:p w14:paraId="30C6A001" w14:textId="77777777" w:rsidR="00180B08" w:rsidRPr="000B4686" w:rsidRDefault="00180B08" w:rsidP="00180B08">
      <w:r w:rsidRPr="00634344">
        <w:rPr>
          <w:rStyle w:val="Heading4Char"/>
        </w:rPr>
        <w:t>Christensen, et. al, 19</w:t>
      </w:r>
      <w:r>
        <w:t>,</w:t>
      </w:r>
      <w:r w:rsidRPr="00634344">
        <w:rPr>
          <w:sz w:val="16"/>
          <w:szCs w:val="16"/>
        </w:rPr>
        <w:t xml:space="preserve"> ISSUES in science and technology, “New Policies Needed to Advance Space Mining”, Ian Christensen is the director of private sector programs at the Secure World Foundation. The other authors are affiliated with the Colorado School of Mines, where Ian Lange is the director of the Mineral and Energy Economics program, George Sowers is a professor of space resources, Angel Abbud-Madrid is the director of the Center for Space Resources, and Morgan D. Bazilian is the executive director of the Payne Institute and a professor of public policy.URL: </w:t>
      </w:r>
      <w:hyperlink r:id="rId9" w:history="1">
        <w:r w:rsidRPr="00634344">
          <w:rPr>
            <w:rStyle w:val="Hyperlink"/>
            <w:sz w:val="16"/>
            <w:szCs w:val="16"/>
          </w:rPr>
          <w:t>https://issues.org/new-policies-needed-to-advance-space-mining/</w:t>
        </w:r>
      </w:hyperlink>
      <w:r w:rsidRPr="00634344">
        <w:rPr>
          <w:sz w:val="16"/>
          <w:szCs w:val="16"/>
        </w:rPr>
        <w:t>, KR</w:t>
      </w:r>
    </w:p>
    <w:p w14:paraId="4EF51A65" w14:textId="77777777" w:rsidR="00180B08" w:rsidRPr="004E7412" w:rsidRDefault="00180B08" w:rsidP="00180B08">
      <w:pPr>
        <w:rPr>
          <w:sz w:val="16"/>
          <w:szCs w:val="16"/>
        </w:rPr>
      </w:pPr>
      <w:r>
        <w:t xml:space="preserve">As commercial business plans for space resources progress, </w:t>
      </w:r>
      <w:r w:rsidRPr="000B4686">
        <w:t>spacefaring</w:t>
      </w:r>
      <w:r w:rsidRPr="000B4686">
        <w:rPr>
          <w:rStyle w:val="StyleUnderline"/>
        </w:rPr>
        <w:t xml:space="preserve"> </w:t>
      </w:r>
      <w:r w:rsidRPr="000B4686">
        <w:rPr>
          <w:rStyle w:val="StyleUnderline"/>
          <w:highlight w:val="green"/>
        </w:rPr>
        <w:t xml:space="preserve">countries are using policy </w:t>
      </w:r>
      <w:r w:rsidRPr="000B4686">
        <w:t>and financial</w:t>
      </w:r>
      <w:r w:rsidRPr="000B4686">
        <w:rPr>
          <w:rStyle w:val="StyleUnderline"/>
        </w:rPr>
        <w:t xml:space="preserve"> </w:t>
      </w:r>
      <w:r w:rsidRPr="000B4686">
        <w:rPr>
          <w:rStyle w:val="StyleUnderline"/>
          <w:highlight w:val="green"/>
        </w:rPr>
        <w:t xml:space="preserve">tools to </w:t>
      </w:r>
      <w:r w:rsidRPr="000B4686">
        <w:t>competitively</w:t>
      </w:r>
      <w:r w:rsidRPr="000B4686">
        <w:rPr>
          <w:rStyle w:val="StyleUnderline"/>
        </w:rPr>
        <w:t xml:space="preserve"> </w:t>
      </w:r>
      <w:r w:rsidRPr="000B4686">
        <w:rPr>
          <w:rStyle w:val="StyleUnderline"/>
          <w:highlight w:val="green"/>
        </w:rPr>
        <w:t>position their emerging space industry sectors for growth</w:t>
      </w:r>
      <w:r>
        <w:t xml:space="preserve">. </w:t>
      </w:r>
      <w:r w:rsidRPr="004E7412">
        <w:rPr>
          <w:sz w:val="16"/>
          <w:szCs w:val="16"/>
        </w:rPr>
        <w:t xml:space="preserve">Space resources first emerged as a commercial opportunity of target by start-ups based in the United States. Accordingly, the United States was at the forefront of initial policy developments to support this nascent commercial activity. In 2015, </w:t>
      </w:r>
      <w:r w:rsidRPr="000B4686">
        <w:rPr>
          <w:rStyle w:val="StyleUnderline"/>
          <w:highlight w:val="green"/>
        </w:rPr>
        <w:t>Congress passed the</w:t>
      </w:r>
      <w:r w:rsidRPr="000B4686">
        <w:rPr>
          <w:rStyle w:val="StyleUnderline"/>
        </w:rPr>
        <w:t xml:space="preserve"> </w:t>
      </w:r>
      <w:r>
        <w:t>US Commercial Space Launch Competitiveness Act (</w:t>
      </w:r>
      <w:r w:rsidRPr="000B4686">
        <w:rPr>
          <w:rStyle w:val="StyleUnderline"/>
          <w:highlight w:val="green"/>
        </w:rPr>
        <w:t>CSLCA</w:t>
      </w:r>
      <w:r>
        <w:t xml:space="preserve">). Part of the act, called Title IV, </w:t>
      </w:r>
      <w:r w:rsidRPr="000B4686">
        <w:rPr>
          <w:rStyle w:val="StyleUnderline"/>
          <w:highlight w:val="green"/>
        </w:rPr>
        <w:t>provided</w:t>
      </w:r>
      <w:r>
        <w:t xml:space="preserve"> US companies the </w:t>
      </w:r>
      <w:r w:rsidRPr="000B4686">
        <w:rPr>
          <w:rStyle w:val="StyleUnderline"/>
          <w:highlight w:val="green"/>
        </w:rPr>
        <w:t>legal right to use resources acquired in space</w:t>
      </w:r>
      <w:r w:rsidRPr="004E7412">
        <w:rPr>
          <w:sz w:val="16"/>
          <w:szCs w:val="16"/>
        </w:rPr>
        <w:t>. As noted above, the Outer Space Treaty, under Article VI, requires that nations put into place authorization and supervision regimes to cover activities of their nongovernment organizations, including commercial companies, but there is no international authority that provides an oversight function. Countries that are developing national legislation are in part responding to this obligation.</w:t>
      </w:r>
    </w:p>
    <w:p w14:paraId="2C027696" w14:textId="77777777" w:rsidR="00180B08" w:rsidRPr="004E7412" w:rsidRDefault="00180B08" w:rsidP="00180B08">
      <w:pPr>
        <w:rPr>
          <w:sz w:val="16"/>
          <w:szCs w:val="16"/>
        </w:rPr>
      </w:pPr>
      <w:r w:rsidRPr="004E7412">
        <w:rPr>
          <w:sz w:val="16"/>
          <w:szCs w:val="16"/>
        </w:rPr>
        <w:t>Following early US efforts spurred by the CSLCA, other countries have moved aggressively to attract and support space resources companies.</w:t>
      </w:r>
      <w:r>
        <w:t xml:space="preserve"> </w:t>
      </w:r>
      <w:r w:rsidRPr="000B4686">
        <w:rPr>
          <w:rStyle w:val="StyleUnderline"/>
          <w:highlight w:val="green"/>
        </w:rPr>
        <w:t>Japan</w:t>
      </w:r>
      <w:r>
        <w:t xml:space="preserve"> has </w:t>
      </w:r>
      <w:r w:rsidRPr="000B4686">
        <w:rPr>
          <w:rStyle w:val="StyleUnderline"/>
          <w:highlight w:val="green"/>
        </w:rPr>
        <w:t>created a $1 billion government fund to support domestic space start-ups</w:t>
      </w:r>
      <w:r>
        <w:t xml:space="preserve"> </w:t>
      </w:r>
      <w:r w:rsidRPr="004E7412">
        <w:rPr>
          <w:sz w:val="16"/>
          <w:szCs w:val="16"/>
        </w:rPr>
        <w:t>and is conducting policy reviews specific to enabling commercial activities on the Moon. And Luxembourg, with its passage of a licensing framework, has put into place an extensive policy and financial initiative designed to attract space resource companies.</w:t>
      </w:r>
    </w:p>
    <w:p w14:paraId="758C2B36" w14:textId="77777777" w:rsidR="00180B08" w:rsidRDefault="00180B08" w:rsidP="00180B08">
      <w:r>
        <w:t xml:space="preserve">The policy front has also seen movement. The current </w:t>
      </w:r>
      <w:r w:rsidRPr="000B4686">
        <w:rPr>
          <w:rStyle w:val="StyleUnderline"/>
          <w:highlight w:val="green"/>
        </w:rPr>
        <w:t>US</w:t>
      </w:r>
      <w:r>
        <w:t xml:space="preserve"> administration </w:t>
      </w:r>
      <w:r w:rsidRPr="000B4686">
        <w:rPr>
          <w:rStyle w:val="StyleUnderline"/>
          <w:highlight w:val="green"/>
        </w:rPr>
        <w:t>has</w:t>
      </w:r>
      <w:r>
        <w:t xml:space="preserve"> </w:t>
      </w:r>
      <w:r w:rsidRPr="000B4686">
        <w:rPr>
          <w:rStyle w:val="StyleUnderline"/>
          <w:highlight w:val="green"/>
        </w:rPr>
        <w:t>enacted</w:t>
      </w:r>
      <w:r>
        <w:t xml:space="preserve"> regulatory </w:t>
      </w:r>
      <w:r w:rsidRPr="000B4686">
        <w:rPr>
          <w:rStyle w:val="StyleUnderline"/>
          <w:highlight w:val="green"/>
        </w:rPr>
        <w:t>reform to support</w:t>
      </w:r>
      <w:r>
        <w:t xml:space="preserve"> and enable </w:t>
      </w:r>
      <w:r w:rsidRPr="000B4686">
        <w:rPr>
          <w:rStyle w:val="StyleUnderline"/>
          <w:highlight w:val="green"/>
        </w:rPr>
        <w:t>commercial space development</w:t>
      </w:r>
      <w:r>
        <w:t xml:space="preserve"> </w:t>
      </w:r>
      <w:r w:rsidRPr="004E7412">
        <w:rPr>
          <w:sz w:val="16"/>
          <w:szCs w:val="16"/>
        </w:rPr>
        <w:t>as a key initiative. And in April 2018, the House of Representatives passed the American Space Commerce Free Enterprise Act, which provides a regulatory framework to support nontraditional commercial space activities, including space resources development. Internationally, recent sessions of the Legal Subcommittee of the United Nations Committee on the Peaceful Uses of Outer Space (COPUOS) have included an agenda item on “General exchange of views on potential legal models for activities in exploration, exploitation, and utilization of space resources.”</w:t>
      </w:r>
    </w:p>
    <w:p w14:paraId="1D62A4D7" w14:textId="77777777" w:rsidR="00180B08" w:rsidRDefault="00180B08" w:rsidP="00180B08"/>
    <w:p w14:paraId="6C5A8712" w14:textId="77777777" w:rsidR="00180B08" w:rsidRPr="00355308" w:rsidRDefault="00180B08" w:rsidP="00180B08">
      <w:pPr>
        <w:pStyle w:val="Heading4"/>
        <w:rPr>
          <w:rFonts w:cs="Calibri"/>
          <w:color w:val="000000" w:themeColor="text1"/>
        </w:rPr>
      </w:pPr>
      <w:r>
        <w:rPr>
          <w:rFonts w:cs="Calibri"/>
          <w:color w:val="000000" w:themeColor="text1"/>
        </w:rPr>
        <w:t>ONLY an international framework solves – it solves clarity, prevents erosion of norms due to exceptions, AND prevents disparity which leads to control</w:t>
      </w:r>
    </w:p>
    <w:p w14:paraId="67FCBBDE" w14:textId="77777777" w:rsidR="00180B08" w:rsidRPr="00355308" w:rsidRDefault="00180B08" w:rsidP="00180B08">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0"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65C01714" w14:textId="77777777" w:rsidR="00180B08" w:rsidRPr="00F055D4" w:rsidRDefault="00180B08" w:rsidP="00180B08">
      <w:pPr>
        <w:rPr>
          <w:rStyle w:val="Emphasis"/>
        </w:rPr>
      </w:pPr>
      <w:r w:rsidRPr="004E2FA4">
        <w:rPr>
          <w:sz w:val="16"/>
          <w:szCs w:val="16"/>
        </w:rPr>
        <w:t>The first concern is establishing clear regulations regarding asteroid mining. With an intent to establish clear regulations with respect to asteroid mining and to legalise material extraction from the moon and other celestial bodies by private companies in the US, the US government legalised space mining in 2015 by introducing the US Commercial Space Launch Competitiveness Act,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This legislation gives US space firms the right to own, keep, use, and sell the spoils of the cosmos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few other countries—which have been critical of the US and Luxembourg, at the forefront of the space mining efforts—have also decided to join the field. The increasingly competitive and contested nature of outer space activities is spurring major spacefaring nations to push the boundaries in their space 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w:t>
      </w:r>
      <w:r w:rsidRPr="004E2FA4">
        <w:rPr>
          <w:sz w:val="16"/>
          <w:szCs w:val="16"/>
        </w:rPr>
        <w:t>clarified that the US Space Act 2015 is being misunderstood and that there is no change in the US policy towards national appropriation of space, the reality is that it has already spurred a major debate.[xxxvii]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China has plans of “using an asteroid as the base for a permanent space station.”[xl] Helium mining on the moon is also part of China’s goals.[xli] Russia, for its part, is also responding to the space-mining developments of the last decade. For one, it plans to have a permanent lunar base somewhere between 2015 and 2020 for possible extraction of Helium.[xlii] Even as Russia’s official position on asteroid mining is that it is forbidden under the 1967 OST—which states that space is the “province of mankind”</w:t>
      </w:r>
      <w:r w:rsidRPr="00355308">
        <w:rPr>
          <w:color w:val="000000" w:themeColor="text1"/>
          <w:sz w:val="16"/>
        </w:rPr>
        <w:t>—</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w:t>
      </w:r>
      <w:r w:rsidRPr="00F055D4">
        <w:rPr>
          <w:rStyle w:val="Emphasis"/>
        </w:rPr>
        <w:t>its earlier plans to have a permanent base in the Moon by 2015 is yet to happe</w:t>
      </w:r>
      <w:r w:rsidRPr="00355308">
        <w:rPr>
          <w:color w:val="000000" w:themeColor="text1"/>
          <w:sz w:val="16"/>
        </w:rPr>
        <w:t>n</w:t>
      </w:r>
      <w:r w:rsidRPr="00F055D4">
        <w:rPr>
          <w:rStyle w:val="Emphasis"/>
        </w:rPr>
        <w:t>.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w:t>
      </w:r>
      <w:r w:rsidRPr="00355308">
        <w:rPr>
          <w:color w:val="000000" w:themeColor="text1"/>
          <w:sz w:val="16"/>
        </w:rPr>
        <w:t>.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w:t>
      </w:r>
      <w:r w:rsidRPr="00F055D4">
        <w:rPr>
          <w:rStyle w:val="Emphasis"/>
        </w:rPr>
        <w:t>, “t</w:t>
      </w:r>
      <w:r w:rsidRPr="00F055D4">
        <w:rPr>
          <w:rStyle w:val="Emphasis"/>
          <w:highlight w:val="green"/>
        </w:rPr>
        <w:t>he countries which have the capacity to bring that source</w:t>
      </w:r>
      <w:r w:rsidRPr="00F055D4">
        <w:rPr>
          <w:rStyle w:val="Emphasis"/>
        </w:rPr>
        <w:t xml:space="preserve"> from the moon to Earth </w:t>
      </w:r>
      <w:r w:rsidRPr="00F055D4">
        <w:rPr>
          <w:rStyle w:val="Emphasis"/>
          <w:highlight w:val="green"/>
        </w:rPr>
        <w:t>will dictate the process.</w:t>
      </w:r>
      <w:r w:rsidRPr="00F055D4">
        <w:rPr>
          <w:rStyle w:val="Emphasis"/>
        </w:rPr>
        <w:t xml:space="preserve"> </w:t>
      </w:r>
      <w:r w:rsidRPr="00654B23">
        <w:rPr>
          <w:rStyle w:val="Emphasis"/>
        </w:rPr>
        <w:t>I don’t want to be just a part of them, I want to</w:t>
      </w:r>
      <w:r w:rsidRPr="00F055D4">
        <w:rPr>
          <w:rStyle w:val="Emphasis"/>
        </w:rPr>
        <w:t xml:space="preserve"> </w:t>
      </w:r>
      <w:r w:rsidRPr="00F055D4">
        <w:rPr>
          <w:rStyle w:val="Emphasis"/>
          <w:highlight w:val="green"/>
        </w:rPr>
        <w:t>lead them.”[</w:t>
      </w:r>
      <w:r w:rsidRPr="00355308">
        <w:rPr>
          <w:color w:val="000000" w:themeColor="text1"/>
          <w:sz w:val="16"/>
        </w:rPr>
        <w:t xml:space="preserve">xlvii] </w:t>
      </w:r>
      <w:r w:rsidRPr="00F055D4">
        <w:rPr>
          <w:rStyle w:val="Emphasis"/>
        </w:rPr>
        <w:t xml:space="preserve">However, </w:t>
      </w:r>
      <w:r w:rsidRPr="00F055D4">
        <w:rPr>
          <w:rStyle w:val="Emphasis"/>
          <w:highlight w:val="green"/>
        </w:rPr>
        <w:t>gaining proficiency</w:t>
      </w:r>
      <w:r w:rsidRPr="00F055D4">
        <w:rPr>
          <w:rStyle w:val="Emphasis"/>
        </w:rPr>
        <w:t xml:space="preserve"> </w:t>
      </w:r>
      <w:r w:rsidRPr="00F055D4">
        <w:rPr>
          <w:rStyle w:val="Emphasis"/>
          <w:highlight w:val="green"/>
        </w:rPr>
        <w:t>in such missions is not easy</w:t>
      </w:r>
      <w:r w:rsidRPr="00F055D4">
        <w:rPr>
          <w:rStyle w:val="Emphasis"/>
        </w:rPr>
        <w:t xml:space="preserve">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 it </w:t>
      </w:r>
      <w:r w:rsidRPr="00355308">
        <w:rPr>
          <w:rStyle w:val="Style13ptBold"/>
          <w:color w:val="000000" w:themeColor="text1"/>
          <w:sz w:val="22"/>
        </w:rPr>
        <w:t xml:space="preserve">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w:t>
      </w:r>
      <w:r w:rsidRPr="00F055D4">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F055D4">
        <w:rPr>
          <w:rStyle w:val="Emphasis"/>
        </w:rPr>
        <w:t>. Applying literal interpretation of the OST, there is certainly room to construe that space mining may be legal,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F055D4">
        <w:rPr>
          <w:rStyle w:val="Emphasis"/>
          <w:highlight w:val="green"/>
        </w:rPr>
        <w:t>Yet</w:t>
      </w:r>
      <w:r w:rsidRPr="00F055D4">
        <w:rPr>
          <w:rStyle w:val="Emphasis"/>
        </w:rPr>
        <w:t>, there is</w:t>
      </w:r>
      <w:r w:rsidRPr="00F055D4">
        <w:rPr>
          <w:rStyle w:val="Emphasis"/>
          <w:highlight w:val="green"/>
        </w:rPr>
        <w:t xml:space="preserve"> no clarity on what</w:t>
      </w:r>
      <w:r w:rsidRPr="00F055D4">
        <w:rPr>
          <w:rStyle w:val="Emphasis"/>
        </w:rPr>
        <w:t xml:space="preserve"> activity </w:t>
      </w:r>
      <w:r w:rsidRPr="00F055D4">
        <w:rPr>
          <w:rStyle w:val="Emphasis"/>
          <w:highlight w:val="green"/>
        </w:rPr>
        <w:t>is allowed and</w:t>
      </w:r>
      <w:r w:rsidRPr="00F055D4">
        <w:rPr>
          <w:rStyle w:val="Emphasis"/>
        </w:rPr>
        <w:t xml:space="preserve"> what is </w:t>
      </w:r>
      <w:r w:rsidRPr="00F055D4">
        <w:rPr>
          <w:rStyle w:val="Emphasis"/>
          <w:highlight w:val="green"/>
        </w:rPr>
        <w:t>prohibited</w:t>
      </w:r>
      <w:r w:rsidRPr="00F055D4">
        <w:rPr>
          <w:rStyle w:val="Emphasis"/>
        </w:rPr>
        <w:t xml:space="preserve"> </w:t>
      </w:r>
      <w:r w:rsidRPr="00355308">
        <w:rPr>
          <w:color w:val="000000" w:themeColor="text1"/>
          <w:sz w:val="16"/>
        </w:rPr>
        <w:t xml:space="preserve">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w:t>
      </w:r>
      <w:r w:rsidRPr="00F055D4">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355308">
        <w:rPr>
          <w:color w:val="000000" w:themeColor="text1"/>
          <w:sz w:val="16"/>
        </w:rPr>
        <w:t xml:space="preserve">on. </w:t>
      </w:r>
      <w:r w:rsidRPr="00F055D4">
        <w:rPr>
          <w:rStyle w:val="Emphasis"/>
        </w:rPr>
        <w:t>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w:t>
      </w:r>
      <w:r w:rsidRPr="00355308">
        <w:rPr>
          <w:color w:val="000000" w:themeColor="text1"/>
          <w:sz w:val="16"/>
        </w:rPr>
        <w:t>[lx]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w:t>
      </w:r>
      <w:r w:rsidRPr="00F055D4">
        <w:rPr>
          <w:rStyle w:val="Emphasis"/>
        </w:rPr>
        <w:t xml:space="preserve">extremely important that resource appropriation is carried out in an ethical manner, without interrupting safe and secure access to outer space, simultaneously allowing all countries a share in the proceeds. </w:t>
      </w:r>
      <w:r w:rsidRPr="00355308">
        <w:rPr>
          <w:color w:val="000000" w:themeColor="text1"/>
          <w:sz w:val="16"/>
        </w:rPr>
        <w:t xml:space="preserve">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w:t>
      </w:r>
      <w:r w:rsidRPr="00F055D4">
        <w:rPr>
          <w:rStyle w:val="Emphasis"/>
        </w:rPr>
        <w:t xml:space="preserve">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w:t>
      </w:r>
      <w:r w:rsidRPr="00355308">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F055D4">
        <w:rPr>
          <w:rStyle w:val="Emphasis"/>
        </w:rPr>
        <w:t>Moon Treaty, which highlights the common heritage of mankind. The Moon Treaty is important as it addresses a “loophole” of the OST “by banning any ownership of any extraterrestrial property by any organization or private person</w:t>
      </w:r>
      <w:r w:rsidRPr="00355308">
        <w:rPr>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w:t>
      </w:r>
      <w:r w:rsidRPr="00BF0CD6">
        <w:rPr>
          <w:rStyle w:val="Emphasis"/>
        </w:rPr>
        <w:t xml:space="preserve">, </w:t>
      </w:r>
      <w:r w:rsidRPr="00BF0CD6">
        <w:rPr>
          <w:rStyle w:val="Emphasis"/>
          <w:highlight w:val="green"/>
        </w:rPr>
        <w:t xml:space="preserve">there must be </w:t>
      </w:r>
      <w:r w:rsidRPr="00BF0CD6">
        <w:rPr>
          <w:rStyle w:val="Emphasis"/>
        </w:rPr>
        <w:t xml:space="preserve">an agreement among all the space powers on the need for </w:t>
      </w:r>
      <w:r w:rsidRPr="00BF0CD6">
        <w:rPr>
          <w:rStyle w:val="Emphasis"/>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w:t>
      </w:r>
      <w:r w:rsidRPr="00F055D4">
        <w:rPr>
          <w:rStyle w:val="Emphasis"/>
        </w:rPr>
        <w:t xml:space="preserve">lxix] Even legal space mining activity could have serious impacts in two ways. For instance, </w:t>
      </w:r>
      <w:r w:rsidRPr="00BF0CD6">
        <w:rPr>
          <w:rStyle w:val="Emphasis"/>
          <w:highlight w:val="green"/>
        </w:rPr>
        <w:t>any tech</w:t>
      </w:r>
      <w:r w:rsidRPr="00BF0CD6">
        <w:rPr>
          <w:rStyle w:val="Emphasis"/>
        </w:rPr>
        <w:t xml:space="preserve">nological </w:t>
      </w:r>
      <w:r w:rsidRPr="00BF0CD6">
        <w:rPr>
          <w:rStyle w:val="Emphasis"/>
          <w:highlight w:val="green"/>
        </w:rPr>
        <w:t xml:space="preserve">spinoffs </w:t>
      </w:r>
      <w:r w:rsidRPr="00BF0CD6">
        <w:rPr>
          <w:rStyle w:val="Emphasis"/>
        </w:rPr>
        <w:t>that a country might have could add to the space weaponisation debate. Two, the</w:t>
      </w:r>
      <w:r w:rsidRPr="00355308">
        <w:rPr>
          <w:color w:val="000000" w:themeColor="text1"/>
          <w:u w:val="single"/>
        </w:rPr>
        <w:t xml:space="preserv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w:t>
      </w:r>
      <w:r w:rsidRPr="00F055D4">
        <w:rPr>
          <w:rStyle w:val="Emphasis"/>
        </w:rPr>
        <w:t>is imperative for nations to actively combine their efforts to ensure that this activity transpires in the most globally acceptable manner and not one which stirs anarchism.</w:t>
      </w:r>
      <w:r w:rsidRPr="00355308">
        <w:rPr>
          <w:color w:val="000000" w:themeColor="text1"/>
          <w:sz w:val="16"/>
        </w:rPr>
        <w:t xml:space="preserve"> The ancient Roman maxim, ‘Quod omnes tangit ab omnibus approbatur’ (What touches all must be approved by all) gains due traction in this kind of a scenario. Therefore, </w:t>
      </w:r>
      <w:r w:rsidRPr="00F055D4">
        <w:rPr>
          <w:rStyle w:val="Emphasis"/>
        </w:rPr>
        <w:t xml:space="preserve">a universal activity like space exploration </w:t>
      </w:r>
      <w:r w:rsidRPr="00F055D4">
        <w:rPr>
          <w:rStyle w:val="Emphasis"/>
          <w:highlight w:val="green"/>
        </w:rPr>
        <w:t>mandates</w:t>
      </w:r>
      <w:r w:rsidRPr="00F055D4">
        <w:rPr>
          <w:rStyle w:val="Emphasis"/>
        </w:rPr>
        <w:t xml:space="preserve"> an </w:t>
      </w:r>
      <w:r w:rsidRPr="00F055D4">
        <w:rPr>
          <w:rStyle w:val="Emphasis"/>
          <w:highlight w:val="green"/>
        </w:rPr>
        <w:t>international guideline</w:t>
      </w:r>
      <w:r w:rsidRPr="00F055D4">
        <w:rPr>
          <w:rStyle w:val="Emphasis"/>
        </w:rPr>
        <w:t>; or else, the first haul from mining, instead of earning admiration and exultation, will only be enmeshed in litigation.</w:t>
      </w:r>
    </w:p>
    <w:p w14:paraId="15423588" w14:textId="77777777" w:rsidR="00180B08" w:rsidRPr="00355308" w:rsidRDefault="00180B08" w:rsidP="00180B08">
      <w:pPr>
        <w:rPr>
          <w:color w:val="000000" w:themeColor="text1"/>
          <w:sz w:val="8"/>
          <w:u w:val="single"/>
        </w:rPr>
      </w:pPr>
    </w:p>
    <w:p w14:paraId="280C5F06" w14:textId="77777777" w:rsidR="00180B08" w:rsidRPr="00AD4C5F" w:rsidRDefault="00180B08" w:rsidP="00180B08">
      <w:pPr>
        <w:rPr>
          <w:rFonts w:asciiTheme="majorHAnsi" w:hAnsiTheme="majorHAnsi" w:cstheme="majorHAnsi"/>
          <w:color w:val="000000" w:themeColor="text1"/>
          <w:sz w:val="16"/>
        </w:rPr>
      </w:pPr>
    </w:p>
    <w:p w14:paraId="7DA640FE" w14:textId="77777777" w:rsidR="00180B08" w:rsidRDefault="00180B08" w:rsidP="00180B08">
      <w:pPr>
        <w:pStyle w:val="Heading2"/>
      </w:pPr>
      <w:r>
        <w:t>1AC—Advantages</w:t>
      </w:r>
    </w:p>
    <w:p w14:paraId="6E184BFA" w14:textId="77777777" w:rsidR="00180B08" w:rsidRDefault="00180B08" w:rsidP="00180B08"/>
    <w:p w14:paraId="3527B1D4" w14:textId="77777777" w:rsidR="00180B08" w:rsidRDefault="00180B08" w:rsidP="00180B08"/>
    <w:p w14:paraId="4EDDDD2B" w14:textId="77777777" w:rsidR="00180B08" w:rsidRDefault="00180B08" w:rsidP="00180B08">
      <w:pPr>
        <w:pStyle w:val="Heading3"/>
      </w:pPr>
      <w:r>
        <w:t>Advantage—Space War</w:t>
      </w:r>
    </w:p>
    <w:p w14:paraId="307A9B94" w14:textId="77777777" w:rsidR="00180B08" w:rsidRPr="00AE198D" w:rsidRDefault="00180B08" w:rsidP="00180B08"/>
    <w:p w14:paraId="6AAF5840" w14:textId="77777777" w:rsidR="00180B08" w:rsidRDefault="00180B08" w:rsidP="00180B08">
      <w:pPr>
        <w:pStyle w:val="Heading4"/>
      </w:pPr>
      <w:r>
        <w:t>Private space mining goes existential – 4 reasons:</w:t>
      </w:r>
    </w:p>
    <w:p w14:paraId="63D98722" w14:textId="77777777" w:rsidR="00180B08" w:rsidRDefault="00180B08" w:rsidP="00180B08"/>
    <w:p w14:paraId="2B22152B" w14:textId="77777777" w:rsidR="00180B08" w:rsidRDefault="00180B08" w:rsidP="00180B08">
      <w:pPr>
        <w:spacing w:after="0" w:line="240" w:lineRule="auto"/>
      </w:pPr>
    </w:p>
    <w:p w14:paraId="5592E916" w14:textId="77777777" w:rsidR="00180B08" w:rsidRDefault="00180B08" w:rsidP="00180B08"/>
    <w:p w14:paraId="0004E25D" w14:textId="77777777" w:rsidR="00180B08" w:rsidRDefault="00180B08" w:rsidP="00180B08">
      <w:pPr>
        <w:pStyle w:val="Heading4"/>
      </w:pPr>
      <w:r>
        <w:t>1] Ambiguity – that pushes countries to escalate out of fear</w:t>
      </w:r>
    </w:p>
    <w:p w14:paraId="566CB671" w14:textId="77777777" w:rsidR="00180B08" w:rsidRPr="0010005E" w:rsidRDefault="00180B08" w:rsidP="00180B08">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1"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r>
        <w:rPr>
          <w:rFonts w:asciiTheme="majorHAnsi" w:hAnsiTheme="majorHAnsi" w:cstheme="majorHAnsi"/>
          <w:color w:val="000000" w:themeColor="text1"/>
          <w:sz w:val="16"/>
        </w:rPr>
        <w:t>, re-cut KR</w:t>
      </w:r>
    </w:p>
    <w:p w14:paraId="239FF0C9" w14:textId="77777777" w:rsidR="00180B08" w:rsidRPr="00287ACF" w:rsidRDefault="00180B08" w:rsidP="00180B08">
      <w:pPr>
        <w:rPr>
          <w:rStyle w:val="StyleUnderline"/>
        </w:rPr>
      </w:pPr>
      <w:r w:rsidRPr="00287ACF">
        <w:rPr>
          <w:rStyle w:val="StyleUnderline"/>
          <w:highlight w:val="green"/>
        </w:rPr>
        <w:t>A</w:t>
      </w:r>
      <w:r w:rsidRPr="00287ACF">
        <w:rPr>
          <w:rStyle w:val="StyleUnderline"/>
        </w:rPr>
        <w:t xml:space="preserve"> brewing </w:t>
      </w:r>
      <w:r w:rsidRPr="00287ACF">
        <w:rPr>
          <w:rStyle w:val="StyleUnderline"/>
          <w:highlight w:val="green"/>
        </w:rPr>
        <w:t>war to set a mining base in</w:t>
      </w:r>
      <w:r w:rsidRPr="00287ACF">
        <w:rPr>
          <w:rStyle w:val="StyleUnderline"/>
        </w:rPr>
        <w:t xml:space="preserve"> </w:t>
      </w:r>
      <w:r w:rsidRPr="00287ACF">
        <w:rPr>
          <w:rStyle w:val="StyleUnderline"/>
          <w:highlight w:val="green"/>
        </w:rPr>
        <w:t>space</w:t>
      </w:r>
      <w:r w:rsidRPr="00287ACF">
        <w:rPr>
          <w:rStyle w:val="StyleUnderline"/>
        </w:rPr>
        <w:t xml:space="preserve"> is likely to </w:t>
      </w:r>
      <w:r w:rsidRPr="00287ACF">
        <w:rPr>
          <w:rStyle w:val="StyleUnderline"/>
          <w:highlight w:val="green"/>
        </w:rPr>
        <w:t>see China and Russia joining forces to keep the US</w:t>
      </w:r>
      <w:r w:rsidRPr="00287ACF">
        <w:rPr>
          <w:rStyle w:val="StyleUnderline"/>
        </w:rPr>
        <w:t xml:space="preserve"> increasing attempts to dominate extra-terrestrial commerce </w:t>
      </w:r>
      <w:r w:rsidRPr="00287ACF">
        <w:rPr>
          <w:rStyle w:val="StyleUnderline"/>
          <w:highlight w:val="green"/>
        </w:rPr>
        <w:t>at bay</w:t>
      </w:r>
      <w:r w:rsidRPr="00287ACF">
        <w:rPr>
          <w:rStyle w:val="StyleUnderline"/>
        </w:rPr>
        <w:t>, experts warn.</w:t>
      </w:r>
    </w:p>
    <w:p w14:paraId="49E5074A" w14:textId="77777777" w:rsidR="00180B08" w:rsidRDefault="00180B08" w:rsidP="00180B08">
      <w:r>
        <w:t xml:space="preserve">It also proposed </w:t>
      </w:r>
      <w:r w:rsidRPr="00287ACF">
        <w:rPr>
          <w:rStyle w:val="StyleUnderline"/>
          <w:highlight w:val="green"/>
        </w:rPr>
        <w:t>global legal framework for mining on the moon</w:t>
      </w:r>
      <w:r>
        <w:t xml:space="preserve">, called the Artemis Accords, </w:t>
      </w:r>
      <w:r w:rsidRPr="00287ACF">
        <w:rPr>
          <w:rStyle w:val="StyleUnderline"/>
          <w:highlight w:val="green"/>
        </w:rPr>
        <w:t>encouraging citizens to mine</w:t>
      </w:r>
      <w:r w:rsidRPr="00287ACF">
        <w:rPr>
          <w:rStyle w:val="StyleUnderline"/>
        </w:rPr>
        <w:t xml:space="preserve"> the Earth’s natural satellite and other celestial bodies with commercial purposes.</w:t>
      </w:r>
    </w:p>
    <w:p w14:paraId="72558B87" w14:textId="77777777" w:rsidR="00180B08" w:rsidRPr="00287ACF" w:rsidRDefault="00180B08" w:rsidP="00180B08">
      <w:pPr>
        <w:rPr>
          <w:sz w:val="16"/>
          <w:szCs w:val="16"/>
        </w:rPr>
      </w:pPr>
      <w:r>
        <w:t xml:space="preserve">The directive </w:t>
      </w:r>
      <w:r w:rsidRPr="00287ACF">
        <w:rPr>
          <w:rStyle w:val="StyleUnderline"/>
          <w:highlight w:val="green"/>
        </w:rPr>
        <w:t>classified</w:t>
      </w:r>
      <w:r w:rsidRPr="00287ACF">
        <w:rPr>
          <w:rStyle w:val="StyleUnderline"/>
        </w:rPr>
        <w:t xml:space="preserve"> outer </w:t>
      </w:r>
      <w:r w:rsidRPr="00287ACF">
        <w:rPr>
          <w:rStyle w:val="StyleUnderline"/>
          <w:highlight w:val="green"/>
        </w:rPr>
        <w:t>space as</w:t>
      </w:r>
      <w:r w:rsidRPr="00287ACF">
        <w:rPr>
          <w:rStyle w:val="StyleUnderline"/>
        </w:rPr>
        <w:t xml:space="preserve"> a “legally and physically unique domain of human </w:t>
      </w:r>
      <w:r w:rsidRPr="00287ACF">
        <w:rPr>
          <w:rStyle w:val="StyleUnderline"/>
          <w:highlight w:val="green"/>
        </w:rPr>
        <w:t>activity</w:t>
      </w:r>
      <w:r w:rsidRPr="00287ACF">
        <w:rPr>
          <w:rStyle w:val="StyleUnderline"/>
        </w:rPr>
        <w:t xml:space="preserve">” </w:t>
      </w:r>
      <w:r w:rsidRPr="00287ACF">
        <w:rPr>
          <w:rStyle w:val="StyleUnderline"/>
          <w:highlight w:val="green"/>
        </w:rPr>
        <w:t>instead of a</w:t>
      </w:r>
      <w:r w:rsidRPr="00287ACF">
        <w:rPr>
          <w:rStyle w:val="StyleUnderline"/>
        </w:rPr>
        <w:t xml:space="preserve"> “global </w:t>
      </w:r>
      <w:r w:rsidRPr="00287ACF">
        <w:rPr>
          <w:rStyle w:val="StyleUnderline"/>
          <w:highlight w:val="green"/>
        </w:rPr>
        <w:t>commons</w:t>
      </w:r>
      <w:r w:rsidRPr="00287ACF">
        <w:rPr>
          <w:rStyle w:val="StyleUnderline"/>
        </w:rPr>
        <w:t xml:space="preserve">,” paving the way for mining the moon </w:t>
      </w:r>
      <w:r w:rsidRPr="00287ACF">
        <w:rPr>
          <w:rStyle w:val="StyleUnderline"/>
          <w:highlight w:val="green"/>
        </w:rPr>
        <w:t>without any</w:t>
      </w:r>
      <w:r w:rsidRPr="00287ACF">
        <w:rPr>
          <w:rStyle w:val="StyleUnderline"/>
        </w:rPr>
        <w:t xml:space="preserve"> sort of </w:t>
      </w:r>
      <w:r w:rsidRPr="00287ACF">
        <w:rPr>
          <w:rStyle w:val="StyleUnderline"/>
          <w:highlight w:val="green"/>
        </w:rPr>
        <w:t>international treaty</w:t>
      </w:r>
      <w:r w:rsidRPr="00287ACF">
        <w:rPr>
          <w:rStyle w:val="StyleUnderline"/>
        </w:rPr>
        <w:t>.</w:t>
      </w:r>
    </w:p>
    <w:p w14:paraId="56D6BE97" w14:textId="77777777" w:rsidR="00180B08" w:rsidRPr="00287ACF" w:rsidRDefault="00180B08" w:rsidP="00180B08">
      <w:pPr>
        <w:rPr>
          <w:sz w:val="16"/>
          <w:szCs w:val="16"/>
        </w:rPr>
      </w:pPr>
      <w:r w:rsidRPr="00287ACF">
        <w:rPr>
          <w:sz w:val="16"/>
          <w:szCs w:val="16"/>
        </w:rPr>
        <w:t>Spearheaded by the US National Aeronautics and Space Administration (NASA), the Artemis Accords were signed in October by Australia, Canada, England, Japan, Luxembourg, Italy and the United Emirates.</w:t>
      </w:r>
    </w:p>
    <w:p w14:paraId="075A8D23" w14:textId="77777777" w:rsidR="00180B08" w:rsidRPr="00287ACF" w:rsidRDefault="00180B08" w:rsidP="00180B08">
      <w:pPr>
        <w:rPr>
          <w:sz w:val="16"/>
          <w:szCs w:val="16"/>
        </w:rPr>
      </w:pPr>
      <w:r>
        <w:t xml:space="preserve">“Unfortunately, the </w:t>
      </w:r>
      <w:r w:rsidRPr="00287ACF">
        <w:rPr>
          <w:rStyle w:val="StyleUnderline"/>
          <w:highlight w:val="green"/>
        </w:rPr>
        <w:t>Trump</w:t>
      </w:r>
      <w:r>
        <w:t xml:space="preserve"> Administration </w:t>
      </w:r>
      <w:r w:rsidRPr="00287ACF">
        <w:rPr>
          <w:rStyle w:val="StyleUnderline"/>
          <w:highlight w:val="green"/>
        </w:rPr>
        <w:t>exacerbated a national security threat</w:t>
      </w:r>
      <w:r w:rsidRPr="00287ACF">
        <w:rPr>
          <w:rStyle w:val="StyleUnderline"/>
        </w:rPr>
        <w:t xml:space="preserve"> and risked the economic opportunity it hoped to secure in outer space by </w:t>
      </w:r>
      <w:r w:rsidRPr="00287ACF">
        <w:rPr>
          <w:rStyle w:val="StyleUnderline"/>
          <w:highlight w:val="green"/>
        </w:rPr>
        <w:t>failing to engage Russia or China</w:t>
      </w:r>
      <w:r w:rsidRPr="00287ACF">
        <w:rPr>
          <w:rStyle w:val="StyleUnderline"/>
        </w:rPr>
        <w:t xml:space="preserve"> as potential partners,”</w:t>
      </w:r>
      <w:r>
        <w:t xml:space="preserve"> </w:t>
      </w:r>
      <w:r w:rsidRPr="00287ACF">
        <w:rPr>
          <w:sz w:val="16"/>
          <w:szCs w:val="16"/>
        </w:rPr>
        <w:t>says Elya Taichman, former legislative director for then-Republican Michelle Lujan Grisham.</w:t>
      </w:r>
    </w:p>
    <w:p w14:paraId="37E528DE" w14:textId="77777777" w:rsidR="00180B08" w:rsidRPr="00287ACF" w:rsidRDefault="00180B08" w:rsidP="00180B08">
      <w:pPr>
        <w:rPr>
          <w:sz w:val="16"/>
          <w:szCs w:val="16"/>
        </w:rPr>
      </w:pPr>
      <w:r w:rsidRPr="00287ACF">
        <w:rPr>
          <w:sz w:val="16"/>
          <w:szCs w:val="16"/>
        </w:rPr>
        <w:t>Experts warn</w:t>
      </w:r>
      <w:r>
        <w:t xml:space="preserve"> </w:t>
      </w:r>
      <w:r w:rsidRPr="00287ACF">
        <w:rPr>
          <w:rStyle w:val="StyleUnderline"/>
        </w:rPr>
        <w:t>of brewing space mining war among US, China and Russia</w:t>
      </w:r>
    </w:p>
    <w:p w14:paraId="6D5DAC7B" w14:textId="77777777" w:rsidR="00180B08" w:rsidRPr="00287ACF" w:rsidRDefault="00180B08" w:rsidP="00180B08">
      <w:pPr>
        <w:rPr>
          <w:sz w:val="16"/>
          <w:szCs w:val="16"/>
        </w:rPr>
      </w:pPr>
      <w:r w:rsidRPr="00287ACF">
        <w:rPr>
          <w:sz w:val="16"/>
          <w:szCs w:val="16"/>
        </w:rPr>
        <w:t>NASA is working on lunar bases that can travel on wheels, or even legs, increasing landing zone safety, provide equipment redundancy and improve the odds of making key discoveries. (Image courtesy of NASA.)</w:t>
      </w:r>
    </w:p>
    <w:p w14:paraId="3DAED0BD" w14:textId="77777777" w:rsidR="00180B08" w:rsidRPr="00287ACF" w:rsidRDefault="00180B08" w:rsidP="00180B08">
      <w:pPr>
        <w:rPr>
          <w:sz w:val="16"/>
          <w:szCs w:val="16"/>
        </w:rPr>
      </w:pPr>
      <w:r w:rsidRPr="00287ACF">
        <w:rPr>
          <w:sz w:val="16"/>
          <w:szCs w:val="16"/>
        </w:rPr>
        <w:t>“Instead,</w:t>
      </w:r>
      <w:r>
        <w:t xml:space="preserve"> </w:t>
      </w:r>
      <w:r w:rsidRPr="00287ACF">
        <w:rPr>
          <w:rStyle w:val="StyleUnderline"/>
          <w:highlight w:val="green"/>
        </w:rPr>
        <w:t>the Artemis Accords have driven China and Russia toward increased cooperation in space out of fear and necessity</w:t>
      </w:r>
      <w:r>
        <w:t>,</w:t>
      </w:r>
      <w:r w:rsidRPr="00287ACF">
        <w:rPr>
          <w:sz w:val="16"/>
          <w:szCs w:val="16"/>
        </w:rPr>
        <w:t>” he writes.</w:t>
      </w:r>
    </w:p>
    <w:p w14:paraId="768AA56B" w14:textId="77777777" w:rsidR="00180B08" w:rsidRPr="00287ACF" w:rsidRDefault="00180B08" w:rsidP="00180B08">
      <w:pPr>
        <w:rPr>
          <w:sz w:val="16"/>
          <w:szCs w:val="16"/>
        </w:rPr>
      </w:pPr>
      <w:r w:rsidRPr="00287ACF">
        <w:rPr>
          <w:sz w:val="16"/>
          <w:szCs w:val="16"/>
        </w:rPr>
        <w:t>Russia’s space agency Roscosmos was the first to speak up, likening the policy to colonialism.</w:t>
      </w:r>
    </w:p>
    <w:p w14:paraId="3FF8F401" w14:textId="77777777" w:rsidR="00180B08" w:rsidRPr="00287ACF" w:rsidRDefault="00180B08" w:rsidP="00180B08">
      <w:pPr>
        <w:rPr>
          <w:sz w:val="16"/>
          <w:szCs w:val="16"/>
        </w:rPr>
      </w:pPr>
      <w:r>
        <w:t xml:space="preserve">“There have </w:t>
      </w:r>
      <w:r w:rsidRPr="00287ACF">
        <w:rPr>
          <w:rStyle w:val="StyleUnderline"/>
        </w:rPr>
        <w:t>already been examples in history when one country decided to start seizing territories in its interest</w:t>
      </w:r>
      <w:r>
        <w:t xml:space="preserve"> </w:t>
      </w:r>
      <w:r w:rsidRPr="00287ACF">
        <w:rPr>
          <w:sz w:val="16"/>
          <w:szCs w:val="16"/>
        </w:rPr>
        <w:t>— everyone remembers what came of it,” Roscosmos’ deputy general director for international cooperation, Sergey Saveliev, said at the time.</w:t>
      </w:r>
    </w:p>
    <w:p w14:paraId="4CB5A733" w14:textId="77777777" w:rsidR="00180B08" w:rsidRPr="00287ACF" w:rsidRDefault="00180B08" w:rsidP="00180B08">
      <w:pPr>
        <w:rPr>
          <w:rStyle w:val="StyleUnderline"/>
          <w:sz w:val="16"/>
          <w:szCs w:val="16"/>
        </w:rPr>
      </w:pPr>
      <w:r w:rsidRPr="00287ACF">
        <w:rPr>
          <w:sz w:val="16"/>
          <w:szCs w:val="16"/>
        </w:rPr>
        <w:t>China, which made history in 2019 by becoming the first country to land a probe on the far side of the Moon, chose a different approach. Since the Artemis Accords were first announced</w:t>
      </w:r>
      <w:r>
        <w:t xml:space="preserve">, </w:t>
      </w:r>
      <w:r w:rsidRPr="00287ACF">
        <w:rPr>
          <w:rStyle w:val="StyleUnderline"/>
        </w:rPr>
        <w:t>Beijing has approached Russia to jointly build a lunar research base.</w:t>
      </w:r>
    </w:p>
    <w:p w14:paraId="6FDC2B63" w14:textId="77777777" w:rsidR="00180B08" w:rsidRPr="00287ACF" w:rsidRDefault="00180B08" w:rsidP="00180B08">
      <w:pPr>
        <w:rPr>
          <w:sz w:val="16"/>
          <w:szCs w:val="16"/>
        </w:rPr>
      </w:pPr>
      <w:r w:rsidRPr="00287ACF">
        <w:rPr>
          <w:sz w:val="16"/>
          <w:szCs w:val="16"/>
        </w:rPr>
        <w:t>President Xi Jinping has also he made sure China planted its flag on the Moon, which happened in December 2020, more than 50 years after the US reached the lunar surface.</w:t>
      </w:r>
    </w:p>
    <w:p w14:paraId="6C796953" w14:textId="77777777" w:rsidR="00180B08" w:rsidRDefault="00180B08" w:rsidP="00180B08"/>
    <w:p w14:paraId="08CA98CE" w14:textId="77777777" w:rsidR="00180B08" w:rsidRDefault="00180B08" w:rsidP="00180B08">
      <w:pPr>
        <w:pStyle w:val="Heading4"/>
      </w:pPr>
      <w:r>
        <w:t>2] Competition -- Resources in space explodes geopolitical tensions, escalates through satellite use and posturing, and detracts from public interest</w:t>
      </w:r>
    </w:p>
    <w:p w14:paraId="5F54CFDB" w14:textId="77777777" w:rsidR="00180B08" w:rsidRPr="00ED23DB" w:rsidRDefault="00180B08" w:rsidP="00180B08">
      <w:r w:rsidRPr="007B1BF6">
        <w:rPr>
          <w:rStyle w:val="Heading4Char"/>
        </w:rPr>
        <w:t>Skibba, 18</w:t>
      </w:r>
      <w:r>
        <w:t>,</w:t>
      </w:r>
      <w:r w:rsidRPr="007B1BF6">
        <w:rPr>
          <w:sz w:val="16"/>
          <w:szCs w:val="16"/>
        </w:rPr>
        <w:t xml:space="preserve"> Nautilus, “Mining in Space Could Lead to Conflicts on Earth”, Ramin Skibba is a science writer and astrophysicist based in Santa Cruz and San Diego. URL: </w:t>
      </w:r>
      <w:hyperlink r:id="rId12" w:history="1">
        <w:r w:rsidRPr="007B1BF6">
          <w:rPr>
            <w:rStyle w:val="Hyperlink"/>
            <w:sz w:val="16"/>
            <w:szCs w:val="16"/>
          </w:rPr>
          <w:t>https://nautil.us/mining-in-space-could-lead-to-conflicts-on-earth-2-7300/</w:t>
        </w:r>
      </w:hyperlink>
      <w:r w:rsidRPr="007B1BF6">
        <w:rPr>
          <w:sz w:val="16"/>
          <w:szCs w:val="16"/>
        </w:rPr>
        <w:t>, KR</w:t>
      </w:r>
    </w:p>
    <w:p w14:paraId="53B6E72A" w14:textId="77777777" w:rsidR="00180B08" w:rsidRPr="007B1BF6" w:rsidRDefault="00180B08" w:rsidP="00180B08">
      <w:pPr>
        <w:rPr>
          <w:sz w:val="16"/>
          <w:szCs w:val="16"/>
        </w:rPr>
      </w:pPr>
      <w:r w:rsidRPr="007B1BF6">
        <w:rPr>
          <w:sz w:val="16"/>
          <w:szCs w:val="16"/>
        </w:rPr>
        <w:t>Major space-faring nations are not among the 16 countries party to the treaty, but they should arguably come to some equitable agreement, since</w:t>
      </w:r>
      <w:r>
        <w:t xml:space="preserve"> </w:t>
      </w:r>
      <w:r w:rsidRPr="00727825">
        <w:rPr>
          <w:rStyle w:val="Emphasis"/>
          <w:highlight w:val="green"/>
        </w:rPr>
        <w:t>international competition over natural resources in space</w:t>
      </w:r>
      <w:r w:rsidRPr="00727825">
        <w:rPr>
          <w:rStyle w:val="Emphasis"/>
        </w:rPr>
        <w:t xml:space="preserve"> may very well </w:t>
      </w:r>
      <w:r w:rsidRPr="00727825">
        <w:rPr>
          <w:rStyle w:val="Emphasis"/>
          <w:highlight w:val="green"/>
        </w:rPr>
        <w:t>transform into conflict</w:t>
      </w:r>
      <w:r>
        <w:t xml:space="preserve">. </w:t>
      </w:r>
      <w:r w:rsidRPr="007B1BF6">
        <w:rPr>
          <w:sz w:val="16"/>
          <w:szCs w:val="16"/>
        </w:rPr>
        <w:t xml:space="preserve">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p>
    <w:p w14:paraId="2ACF1199" w14:textId="77777777" w:rsidR="00180B08" w:rsidRDefault="00180B08" w:rsidP="00180B08">
      <w:r w:rsidRPr="007B1BF6">
        <w:rPr>
          <w:sz w:val="16"/>
          <w:szCs w:val="16"/>
        </w:rPr>
        <w:t>Palladium, for example, valued for its conductive properties and chemical stability, is used in hundreds of millions of electronic devices sold annually for electrodes and connector platings, but it’s relatively scarce on Earth. A single giant, platinum-rich asteroid could contain as much platinum-group metals as all reserves on Earth, the Google-backed Planetary Resources claims. That’s a massive bounty. As Planetary Resources and other U.S. and foreign companies scramble for control over these valuable space minerals,</w:t>
      </w:r>
      <w:r>
        <w:t xml:space="preserve"> </w:t>
      </w:r>
      <w:r w:rsidRPr="00ED23DB">
        <w:rPr>
          <w:rStyle w:val="StyleUnderline"/>
          <w:highlight w:val="green"/>
        </w:rPr>
        <w:t>competing “land grabs” by armed satellites may come next</w:t>
      </w:r>
      <w:r>
        <w:t xml:space="preserve">. Platinum-group </w:t>
      </w:r>
      <w:r w:rsidRPr="00ED23DB">
        <w:rPr>
          <w:rStyle w:val="StyleUnderline"/>
          <w:highlight w:val="green"/>
        </w:rPr>
        <w:t>metals in space may serve the same role as oil has on Earth, threatening to extend geopolitical struggles into astropolitical ones</w:t>
      </w:r>
      <w:r w:rsidRPr="00ED23DB">
        <w:rPr>
          <w:rStyle w:val="StyleUnderline"/>
        </w:rPr>
        <w:t>,</w:t>
      </w:r>
      <w:r>
        <w:t xml:space="preserve"> something Trump is keen on preparing for. Yesterday he said he’s seriously weighing </w:t>
      </w:r>
      <w:r w:rsidRPr="00ED23DB">
        <w:rPr>
          <w:rStyle w:val="StyleUnderline"/>
          <w:highlight w:val="green"/>
        </w:rPr>
        <w:t>the idea of a “Space Force</w:t>
      </w:r>
      <w:r>
        <w:t>” military branch.</w:t>
      </w:r>
    </w:p>
    <w:p w14:paraId="64E2DE2A" w14:textId="77777777" w:rsidR="00180B08" w:rsidRPr="007B1BF6" w:rsidRDefault="00180B08" w:rsidP="00180B08">
      <w:pPr>
        <w:rPr>
          <w:sz w:val="16"/>
          <w:szCs w:val="16"/>
        </w:rPr>
      </w:pPr>
      <w:r w:rsidRPr="00ED23DB">
        <w:rPr>
          <w:rStyle w:val="Emphasis"/>
          <w:highlight w:val="green"/>
        </w:rPr>
        <w:t>NASA’s increasing collaboration with space mining companies</w:t>
      </w:r>
      <w:r>
        <w:t xml:space="preserve"> </w:t>
      </w:r>
      <w:r w:rsidRPr="007B1BF6">
        <w:rPr>
          <w:sz w:val="16"/>
          <w:szCs w:val="16"/>
        </w:rPr>
        <w:t>could distort and divert efforts previously focused on space exploration.</w:t>
      </w:r>
    </w:p>
    <w:p w14:paraId="6E71EB50" w14:textId="77777777" w:rsidR="00180B08" w:rsidRPr="007B1BF6" w:rsidRDefault="00180B08" w:rsidP="00180B08">
      <w:pPr>
        <w:rPr>
          <w:sz w:val="16"/>
          <w:szCs w:val="16"/>
        </w:rPr>
      </w:pPr>
      <w:r w:rsidRPr="007B1BF6">
        <w:rPr>
          <w:sz w:val="16"/>
          <w:szCs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p>
    <w:p w14:paraId="235D5825" w14:textId="77777777" w:rsidR="00180B08" w:rsidRPr="007B1BF6" w:rsidRDefault="00180B08" w:rsidP="00180B08">
      <w:pPr>
        <w:rPr>
          <w:sz w:val="16"/>
          <w:szCs w:val="16"/>
        </w:rPr>
      </w:pPr>
      <w:r w:rsidRPr="007B1BF6">
        <w:rPr>
          <w:sz w:val="16"/>
          <w:szCs w:val="16"/>
        </w:rPr>
        <w:t>Like all forms of mining, it will be dangerous. If space-mining activities break up asteroids, the resulting debris could be hazardous for satellites, other spacecraft, and astronauts nearby. On the other hand, in a best-case scenario, space mining could be environmentally safe, capture only necessary minerals and water, and, in the more distant future even lead to the construction of a far-flung space station led by NASA and other space agencies, orbiting 200 million miles from Earth and serving as both a mining depot and a pit-stop for passing spacecraft.</w:t>
      </w:r>
    </w:p>
    <w:p w14:paraId="4F0B557D" w14:textId="77777777" w:rsidR="00180B08" w:rsidRPr="007B1BF6" w:rsidRDefault="00180B08" w:rsidP="00180B08">
      <w:pPr>
        <w:rPr>
          <w:sz w:val="16"/>
          <w:szCs w:val="16"/>
        </w:rPr>
      </w:pPr>
      <w:r w:rsidRPr="007B1BF6">
        <w:rPr>
          <w:sz w:val="16"/>
          <w:szCs w:val="16"/>
        </w:rPr>
        <w:t xml:space="preserve">But it’s not clear that a pact between the </w:t>
      </w:r>
      <w:r w:rsidRPr="007B1BF6">
        <w:rPr>
          <w:rStyle w:val="StyleUnderline"/>
          <w:sz w:val="16"/>
          <w:szCs w:val="16"/>
        </w:rPr>
        <w:t>commercial</w:t>
      </w:r>
      <w:r w:rsidRPr="007B1BF6">
        <w:rPr>
          <w:sz w:val="16"/>
          <w:szCs w:val="16"/>
        </w:rPr>
        <w:t xml:space="preserve"> space mining industry and NASA would align with the public’s interest</w:t>
      </w:r>
      <w:r>
        <w:t xml:space="preserve">. </w:t>
      </w:r>
      <w:r w:rsidRPr="00ED23DB">
        <w:rPr>
          <w:rStyle w:val="StyleUnderline"/>
          <w:highlight w:val="green"/>
        </w:rPr>
        <w:t>NASA’s increasing collaboration</w:t>
      </w:r>
      <w:r>
        <w:t xml:space="preserve"> with space mining companies </w:t>
      </w:r>
      <w:r w:rsidRPr="00ED23DB">
        <w:rPr>
          <w:rStyle w:val="StyleUnderline"/>
          <w:highlight w:val="green"/>
        </w:rPr>
        <w:t>could distort</w:t>
      </w:r>
      <w:r>
        <w:t xml:space="preserve"> and divert efforts previously focused on space </w:t>
      </w:r>
      <w:r w:rsidRPr="00ED23DB">
        <w:rPr>
          <w:rStyle w:val="StyleUnderline"/>
          <w:highlight w:val="green"/>
        </w:rPr>
        <w:t>exploration and</w:t>
      </w:r>
      <w:r>
        <w:t xml:space="preserve"> basic </w:t>
      </w:r>
      <w:r w:rsidRPr="00ED23DB">
        <w:rPr>
          <w:rStyle w:val="StyleUnderline"/>
          <w:highlight w:val="green"/>
        </w:rPr>
        <w:t>research</w:t>
      </w:r>
      <w:r>
        <w:t xml:space="preserve">, and </w:t>
      </w:r>
      <w:r w:rsidRPr="00ED23DB">
        <w:rPr>
          <w:rStyle w:val="StyleUnderline"/>
          <w:highlight w:val="green"/>
        </w:rPr>
        <w:t>discourage public interest</w:t>
      </w:r>
      <w:r>
        <w:t xml:space="preserve"> </w:t>
      </w:r>
      <w:r w:rsidRPr="007B1BF6">
        <w:rPr>
          <w:sz w:val="16"/>
          <w:szCs w:val="16"/>
        </w:rPr>
        <w:t>and engagement in astronomy.</w:t>
      </w:r>
    </w:p>
    <w:p w14:paraId="00DB7248" w14:textId="77777777" w:rsidR="00180B08" w:rsidRPr="007B1BF6" w:rsidRDefault="00180B08" w:rsidP="00180B08">
      <w:pPr>
        <w:rPr>
          <w:sz w:val="16"/>
          <w:szCs w:val="16"/>
        </w:rPr>
      </w:pPr>
      <w:r w:rsidRPr="007B1BF6">
        <w:rPr>
          <w:sz w:val="16"/>
          <w:szCs w:val="16"/>
        </w:rPr>
        <w:t>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w:t>
      </w:r>
    </w:p>
    <w:p w14:paraId="7DBBEDC6" w14:textId="77777777" w:rsidR="00180B08" w:rsidRPr="007B1BF6" w:rsidRDefault="00180B08" w:rsidP="00180B08">
      <w:pPr>
        <w:rPr>
          <w:sz w:val="16"/>
          <w:szCs w:val="16"/>
        </w:rPr>
      </w:pPr>
      <w:r>
        <w:t xml:space="preserve">But </w:t>
      </w:r>
      <w:r w:rsidRPr="00ED23DB">
        <w:rPr>
          <w:rStyle w:val="StyleUnderline"/>
          <w:highlight w:val="green"/>
        </w:rPr>
        <w:t>if</w:t>
      </w:r>
      <w:r w:rsidRPr="00ED23DB">
        <w:rPr>
          <w:rStyle w:val="StyleUnderline"/>
        </w:rPr>
        <w:t xml:space="preserve"> </w:t>
      </w:r>
      <w:r>
        <w:t xml:space="preserve">the U.S. and U.S.-based </w:t>
      </w:r>
      <w:r w:rsidRPr="00ED23DB">
        <w:rPr>
          <w:rStyle w:val="StyleUnderline"/>
          <w:highlight w:val="green"/>
        </w:rPr>
        <w:t>companies lay claim to</w:t>
      </w:r>
      <w:r>
        <w:t xml:space="preserve"> the richest and most easily accessible </w:t>
      </w:r>
      <w:r w:rsidRPr="00ED23DB">
        <w:t>prospecting</w:t>
      </w:r>
      <w:r>
        <w:t xml:space="preserve"> </w:t>
      </w:r>
      <w:r w:rsidRPr="00ED23DB">
        <w:rPr>
          <w:rStyle w:val="StyleUnderline"/>
          <w:highlight w:val="green"/>
        </w:rPr>
        <w:t>sites</w:t>
      </w:r>
      <w:r>
        <w:t xml:space="preserve">, </w:t>
      </w:r>
      <w:r w:rsidRPr="00ED23DB">
        <w:rPr>
          <w:rStyle w:val="StyleUnderline"/>
          <w:highlight w:val="green"/>
        </w:rPr>
        <w:t>not allowing other companie</w:t>
      </w:r>
      <w:r>
        <w:t xml:space="preserve">s and nations </w:t>
      </w:r>
      <w:r w:rsidRPr="00ED23DB">
        <w:rPr>
          <w:rStyle w:val="StyleUnderline"/>
          <w:highlight w:val="green"/>
        </w:rPr>
        <w:t>to share</w:t>
      </w:r>
      <w:r>
        <w:t xml:space="preserve"> in the wealth, </w:t>
      </w:r>
      <w:r w:rsidRPr="00ED23DB">
        <w:rPr>
          <w:rStyle w:val="StyleUnderline"/>
          <w:highlight w:val="green"/>
        </w:rPr>
        <w:t>economic and political relations could be damaged</w:t>
      </w:r>
      <w:r>
        <w:t xml:space="preserve">. </w:t>
      </w:r>
      <w:r w:rsidRPr="007B1BF6">
        <w:rPr>
          <w:sz w:val="16"/>
          <w:szCs w:val="16"/>
        </w:rPr>
        <w:t>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w:t>
      </w:r>
      <w:r>
        <w:t xml:space="preserve"> </w:t>
      </w:r>
      <w:r w:rsidRPr="00ED23DB">
        <w:rPr>
          <w:rStyle w:val="StyleUnderline"/>
          <w:highlight w:val="green"/>
        </w:rPr>
        <w:t>businesses</w:t>
      </w:r>
      <w:r>
        <w:t xml:space="preserve"> will </w:t>
      </w:r>
      <w:r w:rsidRPr="00ED23DB">
        <w:rPr>
          <w:rStyle w:val="StyleUnderline"/>
          <w:highlight w:val="green"/>
        </w:rPr>
        <w:t>seek profitable missions</w:t>
      </w:r>
      <w:r>
        <w:t xml:space="preserve">, while </w:t>
      </w:r>
      <w:r w:rsidRPr="00ED23DB">
        <w:rPr>
          <w:rStyle w:val="StyleUnderline"/>
          <w:highlight w:val="green"/>
        </w:rPr>
        <w:t>science</w:t>
      </w:r>
      <w:r>
        <w:t xml:space="preserve">, </w:t>
      </w:r>
      <w:r w:rsidRPr="00ED23DB">
        <w:rPr>
          <w:rStyle w:val="StyleUnderline"/>
          <w:highlight w:val="green"/>
        </w:rPr>
        <w:t>exploration</w:t>
      </w:r>
      <w:r>
        <w:t>, and discovery—goals that stimulate public interest—</w:t>
      </w:r>
      <w:r w:rsidRPr="00ED23DB">
        <w:rPr>
          <w:rStyle w:val="StyleUnderline"/>
          <w:highlight w:val="green"/>
        </w:rPr>
        <w:t>will</w:t>
      </w:r>
      <w:r>
        <w:t xml:space="preserve"> inevitably </w:t>
      </w:r>
      <w:r w:rsidRPr="00ED23DB">
        <w:rPr>
          <w:rStyle w:val="StyleUnderline"/>
          <w:highlight w:val="green"/>
        </w:rPr>
        <w:t>have lower priority</w:t>
      </w:r>
      <w:r>
        <w:t xml:space="preserve">. </w:t>
      </w:r>
      <w:r w:rsidRPr="007B1BF6">
        <w:rPr>
          <w:sz w:val="16"/>
          <w:szCs w:val="16"/>
        </w:rPr>
        <w:t>(Other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2D9DB8EC" w14:textId="77777777" w:rsidR="00180B08" w:rsidRDefault="00180B08" w:rsidP="00180B08">
      <w:pPr>
        <w:spacing w:after="0" w:line="240" w:lineRule="auto"/>
      </w:pPr>
    </w:p>
    <w:p w14:paraId="16CBFBA5" w14:textId="77777777" w:rsidR="00180B08" w:rsidRDefault="00180B08" w:rsidP="00180B08">
      <w:pPr>
        <w:pStyle w:val="Heading4"/>
        <w:rPr>
          <w:u w:val="single"/>
        </w:rPr>
      </w:pPr>
      <w:r>
        <w:t>Independently, that checks any of their mining good offense</w:t>
      </w:r>
    </w:p>
    <w:p w14:paraId="2A81AE7A" w14:textId="77777777" w:rsidR="00180B08" w:rsidRPr="009F0BBF" w:rsidRDefault="00180B08" w:rsidP="00180B08">
      <w:r w:rsidRPr="003821D8">
        <w:rPr>
          <w:rStyle w:val="Style13ptBold"/>
        </w:rPr>
        <w:t>Yan 18</w:t>
      </w:r>
      <w:r w:rsidRPr="009F0BBF">
        <w:t xml:space="preserve"> [Laura Yan is a writer in Brooklyn. Her writing has appeared in Wired, GQ, The Cut, Pacific Standard, Longreads, The Outline, and elsewhere. Should We Really Be Mining in Space? May 5, 2018. https://www.popularmechanics.com/space/a20195040/should-we-be-really-be-mining-in-space/</w:t>
      </w:r>
      <w:r>
        <w:t>]</w:t>
      </w:r>
    </w:p>
    <w:p w14:paraId="4C0F4760" w14:textId="77777777" w:rsidR="00180B08" w:rsidRPr="00B63AB5" w:rsidRDefault="00180B08" w:rsidP="00180B08">
      <w:r w:rsidRPr="005077BD">
        <w:rPr>
          <w:highlight w:val="cyan"/>
          <w:u w:val="single"/>
        </w:rPr>
        <w:t>Imagine</w:t>
      </w:r>
      <w:r w:rsidRPr="00B63AB5">
        <w:t xml:space="preserve">, for instance, </w:t>
      </w:r>
      <w:r w:rsidRPr="005077BD">
        <w:rPr>
          <w:highlight w:val="cyan"/>
          <w:u w:val="single"/>
        </w:rPr>
        <w:t>an asteroid</w:t>
      </w:r>
      <w:r w:rsidRPr="00B63AB5">
        <w:t xml:space="preserve"> that </w:t>
      </w:r>
      <w:r w:rsidRPr="005077BD">
        <w:rPr>
          <w:highlight w:val="cyan"/>
          <w:u w:val="single"/>
        </w:rPr>
        <w:t>contains as many platinum-group metals as all reserves</w:t>
      </w:r>
      <w:r w:rsidRPr="005077BD">
        <w:rPr>
          <w:u w:val="single"/>
        </w:rPr>
        <w:t xml:space="preserve"> on Earth</w:t>
      </w:r>
      <w:r w:rsidRPr="00B63AB5">
        <w:t xml:space="preserve">. </w:t>
      </w:r>
      <w:r w:rsidRPr="005077BD">
        <w:rPr>
          <w:highlight w:val="cyan"/>
          <w:u w:val="single"/>
        </w:rPr>
        <w:t xml:space="preserve">Businesses will </w:t>
      </w:r>
      <w:r w:rsidRPr="00CD6DEF">
        <w:rPr>
          <w:rStyle w:val="Emphasis"/>
          <w:highlight w:val="cyan"/>
        </w:rPr>
        <w:t>compete</w:t>
      </w:r>
      <w:r w:rsidRPr="00B63AB5">
        <w:t xml:space="preserve"> for the precious resource, and the </w:t>
      </w:r>
      <w:r w:rsidRPr="005077BD">
        <w:rPr>
          <w:highlight w:val="cyan"/>
          <w:u w:val="single"/>
        </w:rPr>
        <w:t>competing may</w:t>
      </w:r>
      <w:r w:rsidRPr="005077BD">
        <w:rPr>
          <w:u w:val="single"/>
        </w:rPr>
        <w:t xml:space="preserve"> soon </w:t>
      </w:r>
      <w:r w:rsidRPr="005077BD">
        <w:rPr>
          <w:highlight w:val="cyan"/>
          <w:u w:val="single"/>
        </w:rPr>
        <w:t xml:space="preserve">turn into </w:t>
      </w:r>
      <w:r w:rsidRPr="00CD6DEF">
        <w:rPr>
          <w:rStyle w:val="Emphasis"/>
          <w:highlight w:val="cyan"/>
        </w:rPr>
        <w:t>battle</w:t>
      </w:r>
      <w:r w:rsidRPr="005077BD">
        <w:rPr>
          <w:highlight w:val="cyan"/>
          <w:u w:val="single"/>
        </w:rPr>
        <w:t xml:space="preserve"> by </w:t>
      </w:r>
      <w:r w:rsidRPr="00CD6DEF">
        <w:rPr>
          <w:rStyle w:val="Emphasis"/>
          <w:highlight w:val="cyan"/>
        </w:rPr>
        <w:t>armed sat</w:t>
      </w:r>
      <w:r w:rsidRPr="00B63AB5">
        <w:t>ellite</w:t>
      </w:r>
      <w:r w:rsidRPr="00CD6DEF">
        <w:rPr>
          <w:rStyle w:val="Emphasis"/>
          <w:highlight w:val="cyan"/>
        </w:rPr>
        <w:t>s</w:t>
      </w:r>
      <w:r w:rsidRPr="00B63AB5">
        <w:t xml:space="preserve">, </w:t>
      </w:r>
      <w:r w:rsidRPr="005077BD">
        <w:rPr>
          <w:highlight w:val="cyan"/>
          <w:u w:val="single"/>
        </w:rPr>
        <w:t>which</w:t>
      </w:r>
      <w:r w:rsidRPr="005077BD">
        <w:rPr>
          <w:u w:val="single"/>
        </w:rPr>
        <w:t xml:space="preserve"> can </w:t>
      </w:r>
      <w:r w:rsidRPr="005077BD">
        <w:rPr>
          <w:highlight w:val="cyan"/>
          <w:u w:val="single"/>
        </w:rPr>
        <w:t>lead</w:t>
      </w:r>
      <w:r w:rsidRPr="00B63AB5">
        <w:t xml:space="preserve"> back </w:t>
      </w:r>
      <w:r w:rsidRPr="005077BD">
        <w:rPr>
          <w:highlight w:val="cyan"/>
          <w:u w:val="single"/>
        </w:rPr>
        <w:t xml:space="preserve">to </w:t>
      </w:r>
      <w:r w:rsidRPr="00CD6DEF">
        <w:rPr>
          <w:rStyle w:val="Emphasis"/>
          <w:highlight w:val="cyan"/>
        </w:rPr>
        <w:t>conflicts on Earth</w:t>
      </w:r>
      <w:r w:rsidRPr="00B63AB5">
        <w:t xml:space="preserve">. The act of mining itself could also be dangerous: </w:t>
      </w:r>
      <w:r w:rsidRPr="005077BD">
        <w:rPr>
          <w:highlight w:val="cyan"/>
          <w:u w:val="single"/>
        </w:rPr>
        <w:t>if</w:t>
      </w:r>
      <w:r w:rsidRPr="005077BD">
        <w:rPr>
          <w:u w:val="single"/>
        </w:rPr>
        <w:t xml:space="preserve"> space-</w:t>
      </w:r>
      <w:r w:rsidRPr="005077BD">
        <w:rPr>
          <w:highlight w:val="cyan"/>
          <w:u w:val="single"/>
        </w:rPr>
        <w:t xml:space="preserve">mining </w:t>
      </w:r>
      <w:r w:rsidRPr="00CD6DEF">
        <w:rPr>
          <w:rStyle w:val="Emphasis"/>
          <w:highlight w:val="cyan"/>
        </w:rPr>
        <w:t>break up asteroids</w:t>
      </w:r>
      <w:r w:rsidRPr="00CD6DEF">
        <w:rPr>
          <w:highlight w:val="cyan"/>
        </w:rPr>
        <w:t xml:space="preserve">, </w:t>
      </w:r>
      <w:r w:rsidRPr="005077BD">
        <w:rPr>
          <w:highlight w:val="cyan"/>
          <w:u w:val="single"/>
        </w:rPr>
        <w:t xml:space="preserve">it could harm other </w:t>
      </w:r>
      <w:r w:rsidRPr="00CD6DEF">
        <w:rPr>
          <w:rStyle w:val="Emphasis"/>
          <w:highlight w:val="cyan"/>
        </w:rPr>
        <w:t>sat</w:t>
      </w:r>
      <w:r w:rsidRPr="00B63AB5">
        <w:t>ellite</w:t>
      </w:r>
      <w:r w:rsidRPr="00CD6DEF">
        <w:rPr>
          <w:rStyle w:val="Emphasis"/>
          <w:highlight w:val="cyan"/>
        </w:rPr>
        <w:t>s</w:t>
      </w:r>
      <w:r w:rsidRPr="00B63AB5">
        <w:t>, spacecrafts and astronauts.</w:t>
      </w:r>
    </w:p>
    <w:p w14:paraId="01320B8A" w14:textId="77777777" w:rsidR="00180B08" w:rsidRDefault="00180B08" w:rsidP="00180B08">
      <w:r w:rsidRPr="005077BD">
        <w:rPr>
          <w:u w:val="single"/>
        </w:rPr>
        <w:t xml:space="preserve">Commerical </w:t>
      </w:r>
      <w:r w:rsidRPr="005077BD">
        <w:rPr>
          <w:highlight w:val="cyan"/>
          <w:u w:val="single"/>
        </w:rPr>
        <w:t xml:space="preserve">space mining could lead to </w:t>
      </w:r>
      <w:r w:rsidRPr="00CD6DEF">
        <w:rPr>
          <w:rStyle w:val="Emphasis"/>
          <w:highlight w:val="cyan"/>
        </w:rPr>
        <w:t>conflicts</w:t>
      </w:r>
      <w:r w:rsidRPr="005077BD">
        <w:rPr>
          <w:highlight w:val="cyan"/>
          <w:u w:val="single"/>
        </w:rPr>
        <w:t xml:space="preserve"> between </w:t>
      </w:r>
      <w:r w:rsidRPr="00CD6DEF">
        <w:rPr>
          <w:rStyle w:val="Emphasis"/>
          <w:highlight w:val="cyan"/>
        </w:rPr>
        <w:t>profitability</w:t>
      </w:r>
      <w:r w:rsidRPr="005077BD">
        <w:rPr>
          <w:highlight w:val="cyan"/>
          <w:u w:val="single"/>
        </w:rPr>
        <w:t xml:space="preserve"> and </w:t>
      </w:r>
      <w:r w:rsidRPr="00CD6DEF">
        <w:rPr>
          <w:rStyle w:val="Emphasis"/>
          <w:highlight w:val="cyan"/>
        </w:rPr>
        <w:t>public interest</w:t>
      </w:r>
      <w:r w:rsidRPr="00B63AB5">
        <w:t xml:space="preserve">. "Once you’re on board with the commercial space industry, then you as a researcher must accept, if not support, everything that comes with it," Skibba writes. "To succeed, these </w:t>
      </w:r>
      <w:r w:rsidRPr="005077BD">
        <w:rPr>
          <w:highlight w:val="cyan"/>
          <w:u w:val="single"/>
        </w:rPr>
        <w:t xml:space="preserve">businesses will seek </w:t>
      </w:r>
      <w:r w:rsidRPr="00CD6DEF">
        <w:rPr>
          <w:rStyle w:val="Emphasis"/>
          <w:highlight w:val="cyan"/>
        </w:rPr>
        <w:t>profitable missions</w:t>
      </w:r>
      <w:r w:rsidRPr="00CD6DEF">
        <w:t>,</w:t>
      </w:r>
      <w:r w:rsidRPr="00B63AB5">
        <w:t xml:space="preserve"> </w:t>
      </w:r>
      <w:r w:rsidRPr="005077BD">
        <w:rPr>
          <w:u w:val="single"/>
        </w:rPr>
        <w:t xml:space="preserve">while </w:t>
      </w:r>
      <w:r w:rsidRPr="005077BD">
        <w:rPr>
          <w:highlight w:val="cyan"/>
          <w:u w:val="single"/>
        </w:rPr>
        <w:t>science</w:t>
      </w:r>
      <w:r w:rsidRPr="00B63AB5">
        <w:t xml:space="preserve">, </w:t>
      </w:r>
      <w:r w:rsidRPr="005077BD">
        <w:rPr>
          <w:u w:val="single"/>
        </w:rPr>
        <w:t>exploration</w:t>
      </w:r>
      <w:r w:rsidRPr="00B63AB5">
        <w:t xml:space="preserve">, </w:t>
      </w:r>
      <w:r w:rsidRPr="005077BD">
        <w:rPr>
          <w:u w:val="single"/>
        </w:rPr>
        <w:t>and discovery</w:t>
      </w:r>
      <w:r w:rsidRPr="00B63AB5">
        <w:t>—goals that stimulate public interest—</w:t>
      </w:r>
      <w:r w:rsidRPr="005077BD">
        <w:rPr>
          <w:highlight w:val="cyan"/>
          <w:u w:val="single"/>
        </w:rPr>
        <w:t xml:space="preserve">will </w:t>
      </w:r>
      <w:r w:rsidRPr="00CD6DEF">
        <w:rPr>
          <w:rStyle w:val="Emphasis"/>
          <w:highlight w:val="cyan"/>
        </w:rPr>
        <w:t>inevitably have lower priority</w:t>
      </w:r>
      <w:r w:rsidRPr="00B63AB5">
        <w:t>,"</w:t>
      </w:r>
    </w:p>
    <w:p w14:paraId="77F1628E" w14:textId="77777777" w:rsidR="00180B08" w:rsidRDefault="00180B08" w:rsidP="00180B08"/>
    <w:p w14:paraId="025ECEFD" w14:textId="77777777" w:rsidR="00180B08" w:rsidRDefault="00180B08" w:rsidP="00180B08"/>
    <w:p w14:paraId="0A37600F" w14:textId="77777777" w:rsidR="00180B08" w:rsidRPr="00355308" w:rsidRDefault="00180B08" w:rsidP="00180B08">
      <w:pPr>
        <w:pStyle w:val="Heading4"/>
        <w:rPr>
          <w:rFonts w:cs="Calibri"/>
          <w:color w:val="000000" w:themeColor="text1"/>
        </w:rPr>
      </w:pPr>
      <w:r>
        <w:t>3] Tech race -- Pushes other countries to compete with US privatization – increases likelihood for tensions to escalate</w:t>
      </w:r>
    </w:p>
    <w:p w14:paraId="096CD002" w14:textId="77777777" w:rsidR="00180B08" w:rsidRPr="00355308" w:rsidRDefault="00180B08" w:rsidP="00180B08">
      <w:pPr>
        <w:rPr>
          <w:color w:val="000000" w:themeColor="text1"/>
        </w:rPr>
      </w:pPr>
      <w:r w:rsidRPr="00355308">
        <w:rPr>
          <w:rStyle w:val="Style13ptBold"/>
          <w:color w:val="000000" w:themeColor="text1"/>
        </w:rPr>
        <w:t xml:space="preserve">Mallick and Rajagopalan 19 </w:t>
      </w:r>
      <w:r w:rsidRPr="00355308">
        <w:rPr>
          <w:color w:val="000000" w:themeColor="text1"/>
        </w:rPr>
        <w:t>[Senjuti Mallick and Rajeswari Pillai Rajagopalan, If space is ‘the province of mankind’, who owns its resources?, 1-24-2019,ORF,https://www.orfonline.org/research/if-space-is-the-province-of-mankind-who-owns-its-resources-47561/, 12-16-2021 amrita]</w:t>
      </w:r>
    </w:p>
    <w:p w14:paraId="2E749BCF" w14:textId="77777777" w:rsidR="00180B08" w:rsidRDefault="00180B08" w:rsidP="00180B08">
      <w:pPr>
        <w:spacing w:after="0" w:line="240" w:lineRule="auto"/>
      </w:pPr>
      <w:r w:rsidRPr="00355308">
        <w:rPr>
          <w:color w:val="000000" w:themeColor="text1"/>
          <w:sz w:val="14"/>
        </w:rPr>
        <w:t>Meanwhile</w:t>
      </w:r>
      <w:r w:rsidRPr="00355308">
        <w:rPr>
          <w:color w:val="000000" w:themeColor="text1"/>
          <w:u w:val="single"/>
        </w:rPr>
        <w:t xml:space="preserve">, </w:t>
      </w:r>
      <w:r w:rsidRPr="00355308">
        <w:rPr>
          <w:b/>
          <w:bCs/>
          <w:color w:val="000000" w:themeColor="text1"/>
          <w:highlight w:val="green"/>
          <w:u w:val="single"/>
        </w:rPr>
        <w:t>a few other countries</w:t>
      </w:r>
      <w:r w:rsidRPr="00355308">
        <w:rPr>
          <w:color w:val="000000" w:themeColor="text1"/>
          <w:u w:val="single"/>
        </w:rPr>
        <w:t>—</w:t>
      </w:r>
      <w:r w:rsidRPr="00355308">
        <w:rPr>
          <w:b/>
          <w:bCs/>
          <w:color w:val="000000" w:themeColor="text1"/>
          <w:highlight w:val="green"/>
          <w:u w:val="single"/>
        </w:rPr>
        <w:t>which have been critical of the US and</w:t>
      </w:r>
      <w:r w:rsidRPr="00355308">
        <w:rPr>
          <w:color w:val="000000" w:themeColor="text1"/>
          <w:highlight w:val="green"/>
          <w:u w:val="single"/>
        </w:rPr>
        <w:t xml:space="preserve"> </w:t>
      </w:r>
      <w:r w:rsidRPr="00355308">
        <w:rPr>
          <w:color w:val="000000" w:themeColor="text1"/>
          <w:u w:val="single"/>
        </w:rPr>
        <w:t xml:space="preserve">Luxembourg, </w:t>
      </w:r>
      <w:r w:rsidRPr="00355308">
        <w:rPr>
          <w:b/>
          <w:bCs/>
          <w:color w:val="000000" w:themeColor="text1"/>
          <w:highlight w:val="green"/>
          <w:u w:val="single"/>
        </w:rPr>
        <w:t>at the forefront of</w:t>
      </w:r>
      <w:r w:rsidRPr="00355308">
        <w:rPr>
          <w:color w:val="000000" w:themeColor="text1"/>
          <w:u w:val="single"/>
        </w:rPr>
        <w:t xml:space="preserve"> the </w:t>
      </w:r>
      <w:r w:rsidRPr="00355308">
        <w:rPr>
          <w:b/>
          <w:bCs/>
          <w:color w:val="000000" w:themeColor="text1"/>
          <w:highlight w:val="green"/>
          <w:u w:val="single"/>
        </w:rPr>
        <w:t>space mining</w:t>
      </w:r>
      <w:r w:rsidRPr="00355308">
        <w:rPr>
          <w:color w:val="000000" w:themeColor="text1"/>
          <w:highlight w:val="green"/>
          <w:u w:val="single"/>
        </w:rPr>
        <w:t xml:space="preserve"> </w:t>
      </w:r>
      <w:r w:rsidRPr="00355308">
        <w:rPr>
          <w:color w:val="000000" w:themeColor="text1"/>
          <w:u w:val="single"/>
        </w:rPr>
        <w:t>efforts—</w:t>
      </w:r>
      <w:r w:rsidRPr="00355308">
        <w:rPr>
          <w:b/>
          <w:bCs/>
          <w:color w:val="000000" w:themeColor="text1"/>
          <w:highlight w:val="green"/>
          <w:u w:val="single"/>
        </w:rPr>
        <w:t>have</w:t>
      </w:r>
      <w:r w:rsidRPr="00355308">
        <w:rPr>
          <w:color w:val="000000" w:themeColor="text1"/>
          <w:u w:val="single"/>
        </w:rPr>
        <w:t xml:space="preserve"> also </w:t>
      </w:r>
      <w:r w:rsidRPr="00355308">
        <w:rPr>
          <w:b/>
          <w:bCs/>
          <w:color w:val="000000" w:themeColor="text1"/>
          <w:highlight w:val="green"/>
          <w:u w:val="single"/>
        </w:rPr>
        <w:t>decided to join</w:t>
      </w:r>
      <w:r w:rsidRPr="00355308">
        <w:rPr>
          <w:color w:val="000000" w:themeColor="text1"/>
          <w:highlight w:val="green"/>
          <w:u w:val="single"/>
        </w:rPr>
        <w:t xml:space="preserve"> </w:t>
      </w:r>
      <w:r w:rsidRPr="00355308">
        <w:rPr>
          <w:color w:val="000000" w:themeColor="text1"/>
          <w:u w:val="single"/>
        </w:rPr>
        <w:t xml:space="preserve">the field. </w:t>
      </w:r>
      <w:r w:rsidRPr="00355308">
        <w:rPr>
          <w:b/>
          <w:bCs/>
          <w:color w:val="000000" w:themeColor="text1"/>
          <w:u w:val="single"/>
        </w:rPr>
        <w:t>The increasingly competitive and contested nature</w:t>
      </w:r>
      <w:r w:rsidRPr="00355308">
        <w:rPr>
          <w:color w:val="000000" w:themeColor="text1"/>
          <w:u w:val="single"/>
        </w:rPr>
        <w:t xml:space="preserve"> of outer space activities is spurring major spacefaring nations to </w:t>
      </w:r>
      <w:r w:rsidRPr="00355308">
        <w:rPr>
          <w:b/>
          <w:bCs/>
          <w:color w:val="000000" w:themeColor="text1"/>
          <w:highlight w:val="green"/>
          <w:u w:val="single"/>
        </w:rPr>
        <w:t>push the boundaries in</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space exploration</w:t>
      </w:r>
      <w:r w:rsidRPr="00355308">
        <w:rPr>
          <w:color w:val="000000" w:themeColor="text1"/>
          <w:u w:val="single"/>
        </w:rPr>
        <w:t xml:space="preserve">. </w:t>
      </w:r>
      <w:r w:rsidRPr="00355308">
        <w:rPr>
          <w:b/>
          <w:bCs/>
          <w:color w:val="000000" w:themeColor="text1"/>
          <w:highlight w:val="green"/>
          <w:u w:val="single"/>
        </w:rPr>
        <w:t>Asteroid mining</w:t>
      </w:r>
      <w:r w:rsidRPr="00355308">
        <w:rPr>
          <w:color w:val="000000" w:themeColor="text1"/>
          <w:highlight w:val="green"/>
          <w:u w:val="single"/>
        </w:rPr>
        <w:t xml:space="preserve"> </w:t>
      </w:r>
      <w:r w:rsidRPr="00355308">
        <w:rPr>
          <w:color w:val="000000" w:themeColor="text1"/>
          <w:u w:val="single"/>
        </w:rPr>
        <w:t xml:space="preserve">could possibly become the next big thing and </w:t>
      </w:r>
      <w:r w:rsidRPr="00355308">
        <w:rPr>
          <w:b/>
          <w:bCs/>
          <w:color w:val="000000" w:themeColor="text1"/>
          <w:highlight w:val="green"/>
          <w:u w:val="single"/>
        </w:rPr>
        <w:t>is</w:t>
      </w:r>
      <w:r w:rsidRPr="00355308">
        <w:rPr>
          <w:color w:val="000000" w:themeColor="text1"/>
          <w:u w:val="single"/>
        </w:rPr>
        <w:t xml:space="preserve"> already </w:t>
      </w:r>
      <w:r w:rsidRPr="00355308">
        <w:rPr>
          <w:b/>
          <w:bCs/>
          <w:color w:val="000000" w:themeColor="text1"/>
          <w:highlight w:val="green"/>
          <w:u w:val="single"/>
        </w:rPr>
        <w:t>seeing a race</w:t>
      </w:r>
      <w:r w:rsidRPr="00355308">
        <w:rPr>
          <w:color w:val="000000" w:themeColor="text1"/>
          <w:highlight w:val="green"/>
          <w:u w:val="single"/>
        </w:rPr>
        <w:t xml:space="preserve"> </w:t>
      </w:r>
      <w:r w:rsidRPr="00355308">
        <w:rPr>
          <w:color w:val="000000" w:themeColor="text1"/>
          <w:u w:val="single"/>
        </w:rPr>
        <w:t>among the space powers.</w:t>
      </w:r>
      <w:r w:rsidRPr="00355308">
        <w:rPr>
          <w:color w:val="000000" w:themeColor="text1"/>
          <w:sz w:val="14"/>
        </w:rPr>
        <w:t xml:space="preserve"> The US and Luxembourg are at the forefront in space resource extraction in terms of the policy frameworks and funding.[xxxvi] </w:t>
      </w:r>
      <w:r w:rsidRPr="00355308">
        <w:rPr>
          <w:b/>
          <w:bCs/>
          <w:color w:val="000000" w:themeColor="text1"/>
          <w:u w:val="single"/>
        </w:rPr>
        <w:t>Even as the US has clarified that the</w:t>
      </w:r>
      <w:r w:rsidRPr="00355308">
        <w:rPr>
          <w:color w:val="000000" w:themeColor="text1"/>
          <w:u w:val="single"/>
        </w:rPr>
        <w:t xml:space="preserve"> US Space </w:t>
      </w:r>
      <w:r w:rsidRPr="00355308">
        <w:rPr>
          <w:b/>
          <w:bCs/>
          <w:color w:val="000000" w:themeColor="text1"/>
          <w:u w:val="single"/>
        </w:rPr>
        <w:t>Act</w:t>
      </w:r>
      <w:r w:rsidRPr="00355308">
        <w:rPr>
          <w:color w:val="000000" w:themeColor="text1"/>
          <w:u w:val="single"/>
        </w:rPr>
        <w:t xml:space="preserve"> 2015 </w:t>
      </w:r>
      <w:r w:rsidRPr="00355308">
        <w:rPr>
          <w:b/>
          <w:bCs/>
          <w:color w:val="000000" w:themeColor="text1"/>
          <w:u w:val="single"/>
        </w:rPr>
        <w:t>is</w:t>
      </w:r>
      <w:r w:rsidRPr="00355308">
        <w:rPr>
          <w:color w:val="000000" w:themeColor="text1"/>
          <w:u w:val="single"/>
        </w:rPr>
        <w:t xml:space="preserve"> being </w:t>
      </w:r>
      <w:r w:rsidRPr="00355308">
        <w:rPr>
          <w:b/>
          <w:bCs/>
          <w:color w:val="000000" w:themeColor="text1"/>
          <w:u w:val="single"/>
        </w:rPr>
        <w:t>misunderstood</w:t>
      </w:r>
      <w:r w:rsidRPr="00355308">
        <w:rPr>
          <w:color w:val="000000" w:themeColor="text1"/>
          <w:u w:val="single"/>
        </w:rPr>
        <w:t xml:space="preserve"> and that there is no change in the US policy towards national appropriation of space, </w:t>
      </w:r>
      <w:r w:rsidRPr="00355308">
        <w:rPr>
          <w:b/>
          <w:bCs/>
          <w:color w:val="000000" w:themeColor="text1"/>
          <w:highlight w:val="green"/>
          <w:u w:val="single"/>
        </w:rPr>
        <w:t>the reality</w:t>
      </w:r>
      <w:r w:rsidRPr="00355308">
        <w:rPr>
          <w:color w:val="000000" w:themeColor="text1"/>
          <w:highlight w:val="green"/>
          <w:u w:val="single"/>
        </w:rPr>
        <w:t xml:space="preserve"> </w:t>
      </w:r>
      <w:r w:rsidRPr="00355308">
        <w:rPr>
          <w:color w:val="000000" w:themeColor="text1"/>
          <w:u w:val="single"/>
        </w:rPr>
        <w:t xml:space="preserve">is that it has already </w:t>
      </w:r>
      <w:r w:rsidRPr="00355308">
        <w:rPr>
          <w:b/>
          <w:bCs/>
          <w:color w:val="000000" w:themeColor="text1"/>
          <w:highlight w:val="green"/>
          <w:u w:val="single"/>
        </w:rPr>
        <w:t>spurred a</w:t>
      </w:r>
      <w:r w:rsidRPr="00355308">
        <w:rPr>
          <w:color w:val="000000" w:themeColor="text1"/>
          <w:highlight w:val="green"/>
          <w:u w:val="single"/>
        </w:rPr>
        <w:t xml:space="preserve"> </w:t>
      </w:r>
      <w:r w:rsidRPr="00355308">
        <w:rPr>
          <w:color w:val="000000" w:themeColor="text1"/>
          <w:u w:val="single"/>
        </w:rPr>
        <w:t xml:space="preserve">major </w:t>
      </w:r>
      <w:r w:rsidRPr="00355308">
        <w:rPr>
          <w:b/>
          <w:bCs/>
          <w:color w:val="000000" w:themeColor="text1"/>
          <w:highlight w:val="green"/>
          <w:u w:val="single"/>
        </w:rPr>
        <w:t>debate</w:t>
      </w:r>
      <w:r w:rsidRPr="00355308">
        <w:rPr>
          <w:color w:val="000000" w:themeColor="text1"/>
          <w:u w:val="single"/>
        </w:rPr>
        <w:t>.[</w:t>
      </w:r>
      <w:r w:rsidRPr="00355308">
        <w:rPr>
          <w:color w:val="000000" w:themeColor="text1"/>
          <w:sz w:val="14"/>
        </w:rPr>
        <w:t xml:space="preserv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China has plans of “using an asteroid as the base for a permanent space station.”[xl] Helium mining on the moon is also part of China’s goals.[xli] </w:t>
      </w:r>
      <w:r w:rsidRPr="00355308">
        <w:rPr>
          <w:b/>
          <w:bCs/>
          <w:color w:val="000000" w:themeColor="text1"/>
          <w:highlight w:val="green"/>
          <w:u w:val="single"/>
        </w:rPr>
        <w:t>Russia,</w:t>
      </w:r>
      <w:r w:rsidRPr="00355308">
        <w:rPr>
          <w:color w:val="000000" w:themeColor="text1"/>
          <w:u w:val="single"/>
        </w:rPr>
        <w:t xml:space="preserve"> for its part, </w:t>
      </w:r>
      <w:r w:rsidRPr="00355308">
        <w:rPr>
          <w:b/>
          <w:bCs/>
          <w:color w:val="000000" w:themeColor="text1"/>
          <w:highlight w:val="green"/>
          <w:u w:val="single"/>
        </w:rPr>
        <w:t>is</w:t>
      </w:r>
      <w:r w:rsidRPr="00355308">
        <w:rPr>
          <w:color w:val="000000" w:themeColor="text1"/>
          <w:u w:val="single"/>
        </w:rPr>
        <w:t xml:space="preserve"> also </w:t>
      </w:r>
      <w:r w:rsidRPr="00355308">
        <w:rPr>
          <w:b/>
          <w:bCs/>
          <w:color w:val="000000" w:themeColor="text1"/>
          <w:highlight w:val="green"/>
          <w:u w:val="single"/>
        </w:rPr>
        <w:t>responding to the space-mining developments</w:t>
      </w:r>
      <w:r w:rsidRPr="00355308">
        <w:rPr>
          <w:color w:val="000000" w:themeColor="text1"/>
          <w:highlight w:val="green"/>
          <w:u w:val="single"/>
        </w:rPr>
        <w:t xml:space="preserve"> </w:t>
      </w:r>
      <w:r w:rsidRPr="00355308">
        <w:rPr>
          <w:color w:val="000000" w:themeColor="text1"/>
          <w:u w:val="single"/>
        </w:rPr>
        <w:t>of the last decade.</w:t>
      </w:r>
      <w:r w:rsidRPr="00355308">
        <w:rPr>
          <w:color w:val="000000" w:themeColor="text1"/>
          <w:sz w:val="14"/>
        </w:rPr>
        <w:t xml:space="preserve"> For one, it plans to have a permanent lunar base somewhere between 2015 and 2020 for possible extraction of Helium.[xlii] </w:t>
      </w:r>
      <w:r w:rsidRPr="00355308">
        <w:rPr>
          <w:b/>
          <w:bCs/>
          <w:color w:val="000000" w:themeColor="text1"/>
          <w:u w:val="single"/>
        </w:rPr>
        <w:t>Even as</w:t>
      </w:r>
      <w:r w:rsidRPr="00355308">
        <w:rPr>
          <w:color w:val="000000" w:themeColor="text1"/>
          <w:u w:val="single"/>
        </w:rPr>
        <w:t xml:space="preserve"> Russia’s </w:t>
      </w:r>
      <w:r w:rsidRPr="00355308">
        <w:rPr>
          <w:b/>
          <w:bCs/>
          <w:color w:val="000000" w:themeColor="text1"/>
          <w:u w:val="single"/>
        </w:rPr>
        <w:t>official position</w:t>
      </w:r>
      <w:r w:rsidRPr="00355308">
        <w:rPr>
          <w:color w:val="000000" w:themeColor="text1"/>
          <w:u w:val="single"/>
        </w:rPr>
        <w:t xml:space="preserve"> on asteroid mining </w:t>
      </w:r>
      <w:r w:rsidRPr="00355308">
        <w:rPr>
          <w:b/>
          <w:bCs/>
          <w:color w:val="000000" w:themeColor="text1"/>
          <w:u w:val="single"/>
        </w:rPr>
        <w:t>is that it is forbidden</w:t>
      </w:r>
      <w:r w:rsidRPr="00355308">
        <w:rPr>
          <w:color w:val="000000" w:themeColor="text1"/>
          <w:u w:val="single"/>
        </w:rPr>
        <w:t xml:space="preserve"> under the 1967 OST—which states that space is the “province of mankind”—the Russian </w:t>
      </w:r>
      <w:r w:rsidRPr="00355308">
        <w:rPr>
          <w:b/>
          <w:bCs/>
          <w:color w:val="000000" w:themeColor="text1"/>
          <w:highlight w:val="green"/>
          <w:u w:val="single"/>
        </w:rPr>
        <w:t>industry players</w:t>
      </w:r>
      <w:r w:rsidRPr="00355308">
        <w:rPr>
          <w:color w:val="000000" w:themeColor="text1"/>
          <w:highlight w:val="green"/>
          <w:u w:val="single"/>
        </w:rPr>
        <w:t xml:space="preserve"> </w:t>
      </w:r>
      <w:r w:rsidRPr="00355308">
        <w:rPr>
          <w:color w:val="000000" w:themeColor="text1"/>
          <w:u w:val="single"/>
        </w:rPr>
        <w:t xml:space="preserve">are of the view that they </w:t>
      </w:r>
      <w:r w:rsidRPr="00355308">
        <w:rPr>
          <w:b/>
          <w:bCs/>
          <w:color w:val="000000" w:themeColor="text1"/>
          <w:highlight w:val="green"/>
          <w:u w:val="single"/>
        </w:rPr>
        <w:t>must follow the</w:t>
      </w:r>
      <w:r w:rsidRPr="00355308">
        <w:rPr>
          <w:color w:val="000000" w:themeColor="text1"/>
          <w:highlight w:val="green"/>
          <w:u w:val="single"/>
        </w:rPr>
        <w:t xml:space="preserve"> </w:t>
      </w:r>
      <w:r w:rsidRPr="00355308">
        <w:rPr>
          <w:color w:val="000000" w:themeColor="text1"/>
          <w:u w:val="single"/>
        </w:rPr>
        <w:t xml:space="preserve">lead taken by the </w:t>
      </w:r>
      <w:r w:rsidRPr="00355308">
        <w:rPr>
          <w:b/>
          <w:bCs/>
          <w:color w:val="000000" w:themeColor="text1"/>
          <w:highlight w:val="green"/>
          <w:u w:val="single"/>
        </w:rPr>
        <w:t>US</w:t>
      </w:r>
      <w:r w:rsidRPr="00355308">
        <w:rPr>
          <w:color w:val="000000" w:themeColor="text1"/>
          <w:sz w:val="14"/>
        </w:rPr>
        <w:t xml:space="preserve"> and Luxembourg.[xliii] In early 2018, the director of the Scientific-Educational Center for Innovative Mining Technologies of the Moscow-based National University of Science and Technology MISIS (NUST MISIS), Pavel Ananyev, </w:t>
      </w:r>
      <w:r w:rsidRPr="00355308">
        <w:rPr>
          <w:color w:val="000000" w:themeColor="text1"/>
          <w:u w:val="single"/>
        </w:rPr>
        <w:t>spoke about the Russian ambitions and proposed activities including space drilling rigs, water extraction on the Moon and 3D printers at space stations.</w:t>
      </w:r>
      <w:r w:rsidRPr="00355308">
        <w:rPr>
          <w:color w:val="000000" w:themeColor="text1"/>
          <w:sz w:val="14"/>
        </w:rPr>
        <w:t xml:space="preserve">[xliv] </w:t>
      </w:r>
      <w:r w:rsidRPr="00355308">
        <w:rPr>
          <w:b/>
          <w:bCs/>
          <w:color w:val="000000" w:themeColor="text1"/>
          <w:highlight w:val="green"/>
          <w:u w:val="single"/>
        </w:rPr>
        <w:t>Russia’s private space companies</w:t>
      </w:r>
      <w:r w:rsidRPr="00355308">
        <w:rPr>
          <w:color w:val="000000" w:themeColor="text1"/>
          <w:highlight w:val="green"/>
          <w:u w:val="single"/>
        </w:rPr>
        <w:t xml:space="preserve"> </w:t>
      </w:r>
      <w:r w:rsidRPr="00355308">
        <w:rPr>
          <w:color w:val="000000" w:themeColor="text1"/>
          <w:u w:val="single"/>
        </w:rPr>
        <w:t xml:space="preserve">including Dauria Aerospace, one of the first Russian private space companies, also </w:t>
      </w:r>
      <w:r w:rsidRPr="00355308">
        <w:rPr>
          <w:b/>
          <w:bCs/>
          <w:color w:val="000000" w:themeColor="text1"/>
          <w:highlight w:val="green"/>
          <w:u w:val="single"/>
        </w:rPr>
        <w:t>hold the opinion that they must go forward</w:t>
      </w:r>
      <w:r w:rsidRPr="00355308">
        <w:rPr>
          <w:color w:val="000000" w:themeColor="text1"/>
          <w:highlight w:val="green"/>
          <w:u w:val="single"/>
        </w:rPr>
        <w:t xml:space="preserve"> </w:t>
      </w:r>
      <w:r w:rsidRPr="00355308">
        <w:rPr>
          <w:color w:val="000000" w:themeColor="text1"/>
          <w:u w:val="single"/>
        </w:rPr>
        <w:t>in the same direction and call for a larger space to private sector to engage in extracting space resources.[</w:t>
      </w:r>
      <w:r w:rsidRPr="00355308">
        <w:rPr>
          <w:color w:val="000000" w:themeColor="text1"/>
          <w:sz w:val="14"/>
        </w:rPr>
        <w:t xml:space="preserve">xlv] </w:t>
      </w:r>
      <w:r w:rsidRPr="00355308">
        <w:rPr>
          <w:b/>
          <w:bCs/>
          <w:color w:val="000000" w:themeColor="text1"/>
          <w:highlight w:val="green"/>
          <w:u w:val="single"/>
        </w:rPr>
        <w:t>Moscow may not have</w:t>
      </w:r>
      <w:r w:rsidRPr="00355308">
        <w:rPr>
          <w:color w:val="000000" w:themeColor="text1"/>
          <w:highlight w:val="green"/>
          <w:u w:val="single"/>
        </w:rPr>
        <w:t xml:space="preserve"> </w:t>
      </w:r>
      <w:r w:rsidRPr="00355308">
        <w:rPr>
          <w:color w:val="000000" w:themeColor="text1"/>
          <w:u w:val="single"/>
        </w:rPr>
        <w:t xml:space="preserve">yet </w:t>
      </w:r>
      <w:r w:rsidRPr="00355308">
        <w:rPr>
          <w:b/>
          <w:bCs/>
          <w:color w:val="000000" w:themeColor="text1"/>
          <w:highlight w:val="green"/>
          <w:u w:val="single"/>
        </w:rPr>
        <w:t>actively pursued space mining</w:t>
      </w:r>
      <w:r w:rsidRPr="00355308">
        <w:rPr>
          <w:color w:val="000000" w:themeColor="text1"/>
          <w:highlight w:val="green"/>
          <w:u w:val="single"/>
        </w:rPr>
        <w:t xml:space="preserve"> </w:t>
      </w:r>
      <w:r w:rsidRPr="00355308">
        <w:rPr>
          <w:color w:val="000000" w:themeColor="text1"/>
          <w:u w:val="single"/>
        </w:rPr>
        <w:t xml:space="preserve">and resource extraction, </w:t>
      </w:r>
      <w:r w:rsidRPr="00355308">
        <w:rPr>
          <w:b/>
          <w:bCs/>
          <w:color w:val="000000" w:themeColor="text1"/>
          <w:highlight w:val="green"/>
          <w:u w:val="single"/>
        </w:rPr>
        <w:t>but it is likely to pick up pace</w:t>
      </w:r>
      <w:r w:rsidRPr="00355308">
        <w:rPr>
          <w:color w:val="000000" w:themeColor="text1"/>
          <w:highlight w:val="green"/>
          <w:u w:val="single"/>
        </w:rPr>
        <w:t xml:space="preserve"> </w:t>
      </w:r>
      <w:r w:rsidRPr="00355308">
        <w:rPr>
          <w:color w:val="000000" w:themeColor="text1"/>
          <w:u w:val="single"/>
        </w:rPr>
        <w:t>in the coming years alongside global efforts.</w:t>
      </w:r>
      <w:r w:rsidRPr="00355308">
        <w:rPr>
          <w:color w:val="000000" w:themeColor="text1"/>
          <w:sz w:val="14"/>
        </w:rPr>
        <w:t xml:space="preserve"> Moscow clearly has a capacity gap in terms of funding because its earlier plans to have a permanent base in the Moon by 2015 is yet to happen</w:t>
      </w:r>
    </w:p>
    <w:p w14:paraId="4A8A1C88" w14:textId="77777777" w:rsidR="00180B08" w:rsidRDefault="00180B08" w:rsidP="00180B08"/>
    <w:p w14:paraId="2F757987" w14:textId="77777777" w:rsidR="00180B08" w:rsidRPr="00AD4C5F" w:rsidRDefault="00180B08" w:rsidP="00180B08">
      <w:pPr>
        <w:pStyle w:val="Heading4"/>
        <w:rPr>
          <w:rFonts w:asciiTheme="majorHAnsi" w:hAnsiTheme="majorHAnsi" w:cstheme="majorHAnsi"/>
          <w:color w:val="000000" w:themeColor="text1"/>
        </w:rPr>
      </w:pPr>
      <w:r>
        <w:rPr>
          <w:rFonts w:asciiTheme="majorHAnsi" w:hAnsiTheme="majorHAnsi" w:cstheme="majorHAnsi"/>
          <w:color w:val="000000" w:themeColor="text1"/>
        </w:rPr>
        <w:t>M</w:t>
      </w:r>
      <w:r w:rsidRPr="00AD4C5F">
        <w:rPr>
          <w:rFonts w:asciiTheme="majorHAnsi" w:hAnsiTheme="majorHAnsi" w:cstheme="majorHAnsi"/>
          <w:color w:val="000000" w:themeColor="text1"/>
        </w:rPr>
        <w:t>arket expansion guarantees wars over property rights—governments get quickly involved</w:t>
      </w:r>
    </w:p>
    <w:p w14:paraId="48C40E01" w14:textId="77777777" w:rsidR="00180B08" w:rsidRPr="00AD4C5F" w:rsidRDefault="00180B08" w:rsidP="00180B08">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245A0DAA" w14:textId="77777777" w:rsidR="00180B08" w:rsidRPr="00AD4C5F" w:rsidRDefault="00180B08" w:rsidP="00180B08">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cstheme="majorHAnsi"/>
          <w:color w:val="000000" w:themeColor="text1"/>
          <w:sz w:val="22"/>
          <w:highlight w:val="green"/>
        </w:rPr>
        <w:t>leading</w:t>
      </w:r>
      <w:r w:rsidRPr="00AD4C5F">
        <w:rPr>
          <w:rStyle w:val="Style13ptBold"/>
          <w:rFonts w:cstheme="majorHAnsi"/>
          <w:color w:val="000000" w:themeColor="text1"/>
          <w:sz w:val="22"/>
        </w:rPr>
        <w:t xml:space="preserve"> Australian </w:t>
      </w:r>
      <w:r w:rsidRPr="00AD4C5F">
        <w:rPr>
          <w:rStyle w:val="Style13ptBold"/>
          <w:rFonts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has </w:t>
      </w:r>
      <w:r w:rsidRPr="00AD4C5F">
        <w:rPr>
          <w:rStyle w:val="Style13ptBold"/>
          <w:rFonts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and more needs to be done</w:t>
      </w:r>
      <w:r w:rsidRPr="00AD4C5F">
        <w:rPr>
          <w:rStyle w:val="Style13ptBold"/>
          <w:rFonts w:cstheme="majorHAnsi"/>
          <w:color w:val="000000" w:themeColor="text1"/>
          <w:sz w:val="22"/>
        </w:rPr>
        <w:t xml:space="preserve"> now </w:t>
      </w:r>
      <w:r w:rsidRPr="00AD4C5F">
        <w:rPr>
          <w:rStyle w:val="Style13ptBold"/>
          <w:rFonts w:cstheme="majorHAnsi"/>
          <w:color w:val="000000" w:themeColor="text1"/>
          <w:sz w:val="22"/>
          <w:highlight w:val="green"/>
        </w:rPr>
        <w:t>to avert</w:t>
      </w:r>
      <w:r w:rsidRPr="00AD4C5F">
        <w:rPr>
          <w:rStyle w:val="Style13ptBold"/>
          <w:rFonts w:cstheme="majorHAnsi"/>
          <w:color w:val="000000" w:themeColor="text1"/>
          <w:sz w:val="22"/>
        </w:rPr>
        <w:t xml:space="preserve"> the potential for </w:t>
      </w:r>
      <w:r w:rsidRPr="00AD4C5F">
        <w:rPr>
          <w:rStyle w:val="Style13ptBold"/>
          <w:rFonts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2DCAE94F" w14:textId="77777777" w:rsidR="00180B08" w:rsidRDefault="00180B08" w:rsidP="00180B08"/>
    <w:p w14:paraId="3ADEE7D0" w14:textId="77777777" w:rsidR="00180B08" w:rsidRDefault="00180B08" w:rsidP="00180B08"/>
    <w:p w14:paraId="146FE1B8" w14:textId="77777777" w:rsidR="00180B08" w:rsidRDefault="00180B08" w:rsidP="00180B08"/>
    <w:p w14:paraId="23330A71" w14:textId="77777777" w:rsidR="00180B08" w:rsidRDefault="00180B08" w:rsidP="00180B08"/>
    <w:p w14:paraId="7824462C" w14:textId="77777777" w:rsidR="00180B08" w:rsidRPr="00AD4C5F" w:rsidRDefault="00180B08" w:rsidP="00180B08">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22A4FDDF" w14:textId="77777777" w:rsidR="00180B08" w:rsidRPr="00AD4C5F" w:rsidRDefault="00180B08" w:rsidP="00180B08">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3" w:history="1">
        <w:r w:rsidRPr="00AD4C5F">
          <w:rPr>
            <w:rFonts w:asciiTheme="majorHAnsi" w:hAnsiTheme="majorHAnsi" w:cstheme="majorHAnsi"/>
            <w:color w:val="000000" w:themeColor="text1"/>
          </w:rPr>
          <w:t>https://www.law.upenn.edu/live/files/7804-grego-space-and-crisis-stabilitypdf</w:t>
        </w:r>
      </w:hyperlink>
    </w:p>
    <w:p w14:paraId="2EAC1F77" w14:textId="77777777" w:rsidR="00180B08" w:rsidRPr="00AD4C5F" w:rsidRDefault="00180B08" w:rsidP="00180B08">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w:t>
      </w:r>
      <w:r w:rsidRPr="00E57764">
        <w:rPr>
          <w:rStyle w:val="Emphasis"/>
          <w:highlight w:val="green"/>
        </w:rPr>
        <w:t>ven if</w:t>
      </w:r>
      <w:r w:rsidRPr="00E57764">
        <w:rPr>
          <w:rStyle w:val="Emphasis"/>
        </w:rPr>
        <w:t xml:space="preserve"> both (or </w:t>
      </w:r>
      <w:r w:rsidRPr="00E57764">
        <w:rPr>
          <w:rStyle w:val="Emphasis"/>
          <w:highlight w:val="green"/>
        </w:rPr>
        <w:t>all) sides</w:t>
      </w:r>
      <w:r w:rsidRPr="00E57764">
        <w:rPr>
          <w:rStyle w:val="Emphasis"/>
        </w:rPr>
        <w:t xml:space="preserve"> in a conflict </w:t>
      </w:r>
      <w:r w:rsidRPr="00E57764">
        <w:rPr>
          <w:rStyle w:val="Emphasis"/>
          <w:highlight w:val="green"/>
        </w:rPr>
        <w:t>prefer not to engage in war</w:t>
      </w:r>
      <w:r w:rsidRPr="00E57764">
        <w:rPr>
          <w:rStyle w:val="Emphasis"/>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E57764">
        <w:rPr>
          <w:rStyle w:val="Emphasis"/>
          <w:highlight w:val="green"/>
        </w:rPr>
        <w:t xml:space="preserve">any actor </w:t>
      </w:r>
      <w:r w:rsidRPr="00E57764">
        <w:rPr>
          <w:rStyle w:val="Emphasis"/>
        </w:rPr>
        <w:t xml:space="preserve">for which satellites or space-based weapons are an important part of its military posture, whether for support missions or on-orbit weapons, </w:t>
      </w:r>
      <w:r w:rsidRPr="00E57764">
        <w:rPr>
          <w:rStyle w:val="Emphasis"/>
          <w:highlight w:val="green"/>
        </w:rPr>
        <w:t>will feel “use it or lose it”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cstheme="majorHAnsi"/>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Because of a lack of </w:t>
      </w:r>
      <w:r w:rsidRPr="00E57764">
        <w:rPr>
          <w:rStyle w:val="Emphasis"/>
        </w:rPr>
        <w:t xml:space="preserve">experience </w:t>
      </w:r>
      <w:r w:rsidRPr="00E57764">
        <w:rPr>
          <w:rStyle w:val="Emphasis"/>
          <w:highlight w:val="green"/>
        </w:rPr>
        <w:t xml:space="preserve">in </w:t>
      </w:r>
      <w:r w:rsidRPr="00E57764">
        <w:rPr>
          <w:rStyle w:val="Emphasis"/>
        </w:rPr>
        <w:t xml:space="preserve">hostilities that target </w:t>
      </w:r>
      <w:r w:rsidRPr="00E57764">
        <w:rPr>
          <w:rStyle w:val="Emphasis"/>
          <w:highlight w:val="green"/>
        </w:rPr>
        <w:t>space</w:t>
      </w:r>
      <w:r w:rsidRPr="00E57764">
        <w:rPr>
          <w:rStyle w:val="Emphasis"/>
        </w:rPr>
        <w:t xml:space="preserve">-based capabilities, </w:t>
      </w:r>
      <w:r w:rsidRPr="00E57764">
        <w:rPr>
          <w:rStyle w:val="Emphasis"/>
          <w:highlight w:val="green"/>
        </w:rPr>
        <w:t>it is not</w:t>
      </w:r>
      <w:r w:rsidRPr="00E57764">
        <w:rPr>
          <w:rStyle w:val="Emphasis"/>
        </w:rPr>
        <w:t xml:space="preserve"> entirely </w:t>
      </w:r>
      <w:r w:rsidRPr="00E57764">
        <w:rPr>
          <w:rStyle w:val="Emphasis"/>
          <w:highlight w:val="green"/>
        </w:rPr>
        <w:t>clear</w:t>
      </w:r>
      <w:r w:rsidRPr="00E57764">
        <w:rPr>
          <w:rStyle w:val="Emphasis"/>
        </w:rPr>
        <w:t xml:space="preserve"> what the proper response to a space activity is and </w:t>
      </w:r>
      <w:r w:rsidRPr="00E57764">
        <w:rPr>
          <w:rStyle w:val="Emphasis"/>
          <w:highlight w:val="green"/>
        </w:rPr>
        <w:t>where the</w:t>
      </w:r>
      <w:r w:rsidRPr="00E57764">
        <w:rPr>
          <w:rStyle w:val="Emphasis"/>
        </w:rPr>
        <w:t xml:space="preserve"> escalation thresholds or </w:t>
      </w:r>
      <w:r w:rsidRPr="00E57764">
        <w:rPr>
          <w:rStyle w:val="Emphasis"/>
          <w:highlight w:val="green"/>
        </w:rPr>
        <w:t>“red lines”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1C3FEEB3" w14:textId="77777777" w:rsidR="00180B08" w:rsidRDefault="00180B08" w:rsidP="00180B08">
      <w:pPr>
        <w:rPr>
          <w:rFonts w:asciiTheme="majorHAnsi" w:hAnsiTheme="majorHAnsi" w:cstheme="majorHAnsi"/>
          <w:color w:val="000000" w:themeColor="text1"/>
          <w:sz w:val="16"/>
        </w:rPr>
      </w:pPr>
    </w:p>
    <w:p w14:paraId="5BB51407" w14:textId="77777777" w:rsidR="00180B08" w:rsidRDefault="00180B08" w:rsidP="00180B08">
      <w:pPr>
        <w:pStyle w:val="Heading4"/>
      </w:pPr>
      <w:r>
        <w:t>Dual-use capabilities force China and Russia to intervene – 1NC ev doesn’t assume that china is scared of re-purposed appropriation</w:t>
      </w:r>
    </w:p>
    <w:p w14:paraId="4CCE49ED" w14:textId="77777777" w:rsidR="00180B08" w:rsidRPr="00355308" w:rsidRDefault="00180B08" w:rsidP="00180B08">
      <w:pPr>
        <w:rPr>
          <w:color w:val="000000" w:themeColor="text1"/>
        </w:rPr>
      </w:pPr>
      <w:r w:rsidRPr="00355308">
        <w:rPr>
          <w:rStyle w:val="Style13ptBold"/>
          <w:color w:val="000000" w:themeColor="text1"/>
        </w:rPr>
        <w:t>Taichman 21</w:t>
      </w:r>
      <w:r>
        <w:rPr>
          <w:rStyle w:val="Style13ptBold"/>
          <w:color w:val="000000" w:themeColor="text1"/>
        </w:rPr>
        <w:t xml:space="preserve"> [2]</w:t>
      </w:r>
      <w:r w:rsidRPr="00355308">
        <w:rPr>
          <w:rStyle w:val="Style13ptBold"/>
          <w:color w:val="000000" w:themeColor="text1"/>
        </w:rPr>
        <w:t xml:space="preserve"> </w:t>
      </w:r>
      <w:r w:rsidRPr="00C061F3">
        <w:rPr>
          <w:color w:val="000000" w:themeColor="text1"/>
          <w:sz w:val="16"/>
          <w:szCs w:val="16"/>
        </w:rPr>
        <w:t>[Elya Taichman is currently obtaining his J.D. at Temple University Beasley School of Law where he is a Beasley Scholar, a Law and Public Policy Scholar, and a Staff Editor on the Temple Law Review. Elya Taichman is the former Legislative Director for Congresswoman Michelle Lujan Grisham (current Governor of New Mexico). Elya advised the Congresswoman on foreign policy, national security, space, and economic issues., 2021, The Artemis Accords: Employing Space Diplomacy to De-Escalate a National Security Threat and Promote Space Commercialization,https://digitalcommons.wcl.american.edu/cgi/viewcontent.cgi?article=1131&amp;context=nslb, 12-15-2021 amrita]</w:t>
      </w:r>
    </w:p>
    <w:p w14:paraId="20F6ECD4" w14:textId="77777777" w:rsidR="00180B08" w:rsidRDefault="00180B08" w:rsidP="00180B08">
      <w:r w:rsidRPr="00355308">
        <w:rPr>
          <w:color w:val="000000" w:themeColor="text1"/>
          <w:sz w:val="14"/>
        </w:rPr>
        <w:t xml:space="preserve">The </w:t>
      </w:r>
      <w:r w:rsidRPr="00355308">
        <w:rPr>
          <w:color w:val="000000" w:themeColor="text1"/>
          <w:u w:val="single"/>
        </w:rPr>
        <w:t xml:space="preserve">Artemis </w:t>
      </w:r>
      <w:r w:rsidRPr="00355308">
        <w:rPr>
          <w:b/>
          <w:bCs/>
          <w:color w:val="000000" w:themeColor="text1"/>
          <w:highlight w:val="green"/>
          <w:u w:val="single"/>
        </w:rPr>
        <w:t>Accords are a culmination of American space policy to enable commercialization</w:t>
      </w:r>
      <w:r w:rsidRPr="00355308">
        <w:rPr>
          <w:color w:val="000000" w:themeColor="text1"/>
          <w:highlight w:val="green"/>
          <w:u w:val="single"/>
        </w:rPr>
        <w:t xml:space="preserve"> </w:t>
      </w:r>
      <w:r w:rsidRPr="00355308">
        <w:rPr>
          <w:color w:val="000000" w:themeColor="text1"/>
          <w:u w:val="single"/>
        </w:rPr>
        <w:t>of outer space.</w:t>
      </w:r>
      <w:r w:rsidRPr="00355308">
        <w:rPr>
          <w:color w:val="000000" w:themeColor="text1"/>
          <w:sz w:val="14"/>
        </w:rPr>
        <w:t xml:space="preserve"> However, they pose a variety of problems. To start, any future agreements under </w:t>
      </w:r>
      <w:r w:rsidRPr="00355308">
        <w:rPr>
          <w:color w:val="000000" w:themeColor="text1"/>
          <w:u w:val="single"/>
        </w:rPr>
        <w:t xml:space="preserve">the accords </w:t>
      </w:r>
      <w:r w:rsidRPr="00355308">
        <w:rPr>
          <w:b/>
          <w:bCs/>
          <w:color w:val="000000" w:themeColor="text1"/>
          <w:highlight w:val="green"/>
          <w:u w:val="single"/>
        </w:rPr>
        <w:t>may violate</w:t>
      </w:r>
      <w:r w:rsidRPr="00355308">
        <w:rPr>
          <w:color w:val="000000" w:themeColor="text1"/>
          <w:highlight w:val="green"/>
          <w:u w:val="single"/>
        </w:rPr>
        <w:t xml:space="preserve"> </w:t>
      </w:r>
      <w:r w:rsidRPr="00355308">
        <w:rPr>
          <w:color w:val="000000" w:themeColor="text1"/>
          <w:u w:val="single"/>
        </w:rPr>
        <w:t xml:space="preserve">international law – both </w:t>
      </w:r>
      <w:r w:rsidRPr="00355308">
        <w:rPr>
          <w:b/>
          <w:bCs/>
          <w:color w:val="000000" w:themeColor="text1"/>
          <w:highlight w:val="green"/>
          <w:u w:val="single"/>
        </w:rPr>
        <w:t>the OST</w:t>
      </w:r>
      <w:r w:rsidRPr="00355308">
        <w:rPr>
          <w:color w:val="000000" w:themeColor="text1"/>
          <w:highlight w:val="green"/>
          <w:u w:val="single"/>
        </w:rPr>
        <w:t xml:space="preserve"> </w:t>
      </w:r>
      <w:r w:rsidRPr="00355308">
        <w:rPr>
          <w:color w:val="000000" w:themeColor="text1"/>
          <w:u w:val="single"/>
        </w:rPr>
        <w:t>and the VCLT</w:t>
      </w:r>
      <w:r w:rsidRPr="00355308">
        <w:rPr>
          <w:color w:val="000000" w:themeColor="text1"/>
          <w:sz w:val="14"/>
        </w:rPr>
        <w:t xml:space="preserve">. While the Trump Administration appears willing to ignore this issue, </w:t>
      </w:r>
      <w:r w:rsidRPr="00355308">
        <w:rPr>
          <w:color w:val="000000" w:themeColor="text1"/>
          <w:u w:val="single"/>
        </w:rPr>
        <w:t xml:space="preserve">violating international law </w:t>
      </w:r>
      <w:r w:rsidRPr="00355308">
        <w:rPr>
          <w:b/>
          <w:bCs/>
          <w:color w:val="000000" w:themeColor="text1"/>
          <w:highlight w:val="green"/>
          <w:u w:val="single"/>
        </w:rPr>
        <w:t>is a dangerous precedent and should be avoided</w:t>
      </w:r>
      <w:r w:rsidRPr="00355308">
        <w:rPr>
          <w:color w:val="000000" w:themeColor="text1"/>
          <w:sz w:val="14"/>
        </w:rPr>
        <w:t xml:space="preserve">.118 Further, </w:t>
      </w:r>
      <w:r w:rsidRPr="00355308">
        <w:rPr>
          <w:color w:val="000000" w:themeColor="text1"/>
          <w:u w:val="single"/>
        </w:rPr>
        <w:t xml:space="preserve">the dual nature of all space technology means that </w:t>
      </w:r>
      <w:r w:rsidRPr="00355308">
        <w:rPr>
          <w:b/>
          <w:bCs/>
          <w:color w:val="000000" w:themeColor="text1"/>
          <w:highlight w:val="green"/>
          <w:u w:val="single"/>
        </w:rPr>
        <w:t xml:space="preserve">any commercial activity in </w:t>
      </w:r>
      <w:r w:rsidRPr="00E25309">
        <w:rPr>
          <w:b/>
          <w:bCs/>
          <w:color w:val="000000" w:themeColor="text1"/>
          <w:highlight w:val="green"/>
          <w:u w:val="single"/>
        </w:rPr>
        <w:t>space</w:t>
      </w:r>
      <w:r w:rsidRPr="00E25309">
        <w:rPr>
          <w:color w:val="000000" w:themeColor="text1"/>
          <w:highlight w:val="green"/>
          <w:u w:val="single"/>
        </w:rPr>
        <w:t xml:space="preserve"> that the Artemis Accords enable</w:t>
      </w:r>
      <w:r w:rsidRPr="00355308">
        <w:rPr>
          <w:color w:val="000000" w:themeColor="text1"/>
          <w:u w:val="single"/>
        </w:rPr>
        <w:t xml:space="preserve"> </w:t>
      </w:r>
      <w:r w:rsidRPr="00355308">
        <w:rPr>
          <w:b/>
          <w:bCs/>
          <w:color w:val="000000" w:themeColor="text1"/>
          <w:highlight w:val="green"/>
          <w:u w:val="single"/>
        </w:rPr>
        <w:t>could</w:t>
      </w:r>
      <w:r w:rsidRPr="00355308">
        <w:rPr>
          <w:color w:val="000000" w:themeColor="text1"/>
          <w:u w:val="single"/>
        </w:rPr>
        <w:t xml:space="preserve"> readily </w:t>
      </w:r>
      <w:r w:rsidRPr="00355308">
        <w:rPr>
          <w:b/>
          <w:bCs/>
          <w:color w:val="000000" w:themeColor="text1"/>
          <w:highlight w:val="green"/>
          <w:u w:val="single"/>
        </w:rPr>
        <w:t>be converted for belligerent purposes</w:t>
      </w:r>
      <w:r w:rsidRPr="00355308">
        <w:rPr>
          <w:color w:val="000000" w:themeColor="text1"/>
          <w:sz w:val="14"/>
        </w:rPr>
        <w:t xml:space="preserve">.119 This would both violate international law and threaten national security. Despite these inherent dangers, </w:t>
      </w:r>
      <w:r w:rsidRPr="00355308">
        <w:rPr>
          <w:color w:val="000000" w:themeColor="text1"/>
          <w:u w:val="single"/>
        </w:rPr>
        <w:t xml:space="preserve">the </w:t>
      </w:r>
      <w:r w:rsidRPr="00355308">
        <w:rPr>
          <w:b/>
          <w:bCs/>
          <w:color w:val="000000" w:themeColor="text1"/>
          <w:highlight w:val="green"/>
          <w:u w:val="single"/>
        </w:rPr>
        <w:t>Trump</w:t>
      </w:r>
      <w:r w:rsidRPr="00355308">
        <w:rPr>
          <w:color w:val="000000" w:themeColor="text1"/>
          <w:u w:val="single"/>
        </w:rPr>
        <w:t xml:space="preserve"> Administration has </w:t>
      </w:r>
      <w:r w:rsidRPr="00355308">
        <w:rPr>
          <w:b/>
          <w:bCs/>
          <w:color w:val="000000" w:themeColor="text1"/>
          <w:highlight w:val="green"/>
          <w:u w:val="single"/>
        </w:rPr>
        <w:t>maintained a bellicose rhetoric</w:t>
      </w:r>
      <w:r w:rsidRPr="00355308">
        <w:rPr>
          <w:color w:val="000000" w:themeColor="text1"/>
          <w:u w:val="single"/>
        </w:rPr>
        <w:t xml:space="preserve"> on its space policy</w:t>
      </w:r>
      <w:r w:rsidRPr="00355308">
        <w:rPr>
          <w:color w:val="000000" w:themeColor="text1"/>
          <w:sz w:val="14"/>
        </w:rPr>
        <w:t xml:space="preserve">.120 Although American technology and investments surpass those of Russia and China, </w:t>
      </w:r>
      <w:r w:rsidRPr="00355308">
        <w:rPr>
          <w:color w:val="000000" w:themeColor="text1"/>
          <w:u w:val="single"/>
        </w:rPr>
        <w:t xml:space="preserve">such rhetoric serves </w:t>
      </w:r>
      <w:r w:rsidRPr="00355308">
        <w:rPr>
          <w:b/>
          <w:bCs/>
          <w:color w:val="000000" w:themeColor="text1"/>
          <w:highlight w:val="green"/>
          <w:u w:val="single"/>
        </w:rPr>
        <w:t>to inflame</w:t>
      </w:r>
      <w:r w:rsidRPr="00355308">
        <w:rPr>
          <w:color w:val="000000" w:themeColor="text1"/>
          <w:highlight w:val="green"/>
          <w:u w:val="single"/>
        </w:rPr>
        <w:t xml:space="preserve"> </w:t>
      </w:r>
      <w:r w:rsidRPr="00355308">
        <w:rPr>
          <w:color w:val="000000" w:themeColor="text1"/>
          <w:u w:val="single"/>
        </w:rPr>
        <w:t xml:space="preserve">already </w:t>
      </w:r>
      <w:r w:rsidRPr="00355308">
        <w:rPr>
          <w:b/>
          <w:bCs/>
          <w:color w:val="000000" w:themeColor="text1"/>
          <w:highlight w:val="green"/>
          <w:u w:val="single"/>
        </w:rPr>
        <w:t>tense relations.</w:t>
      </w:r>
      <w:r w:rsidRPr="00355308">
        <w:rPr>
          <w:color w:val="000000" w:themeColor="text1"/>
          <w:highlight w:val="green"/>
          <w:u w:val="single"/>
        </w:rPr>
        <w:t xml:space="preserve"> </w:t>
      </w:r>
      <w:r w:rsidRPr="00355308">
        <w:rPr>
          <w:b/>
          <w:bCs/>
          <w:color w:val="000000" w:themeColor="text1"/>
          <w:highlight w:val="green"/>
          <w:u w:val="single"/>
        </w:rPr>
        <w:t>Russia and China are</w:t>
      </w:r>
      <w:r w:rsidRPr="00355308">
        <w:rPr>
          <w:color w:val="000000" w:themeColor="text1"/>
          <w:highlight w:val="green"/>
          <w:u w:val="single"/>
        </w:rPr>
        <w:t xml:space="preserve"> </w:t>
      </w:r>
      <w:r w:rsidRPr="00355308">
        <w:rPr>
          <w:color w:val="000000" w:themeColor="text1"/>
          <w:u w:val="single"/>
        </w:rPr>
        <w:t xml:space="preserve">each </w:t>
      </w:r>
      <w:r w:rsidRPr="00355308">
        <w:rPr>
          <w:b/>
          <w:bCs/>
          <w:color w:val="000000" w:themeColor="text1"/>
          <w:highlight w:val="green"/>
          <w:u w:val="single"/>
        </w:rPr>
        <w:t>pursuing</w:t>
      </w:r>
      <w:r w:rsidRPr="00355308">
        <w:rPr>
          <w:color w:val="000000" w:themeColor="text1"/>
          <w:u w:val="single"/>
        </w:rPr>
        <w:t xml:space="preserve"> their own space </w:t>
      </w:r>
      <w:r w:rsidRPr="00355308">
        <w:rPr>
          <w:b/>
          <w:bCs/>
          <w:color w:val="000000" w:themeColor="text1"/>
          <w:highlight w:val="green"/>
          <w:u w:val="single"/>
        </w:rPr>
        <w:t>programs which threaten national security</w:t>
      </w:r>
      <w:r w:rsidRPr="00355308">
        <w:rPr>
          <w:color w:val="000000" w:themeColor="text1"/>
          <w:u w:val="single"/>
        </w:rPr>
        <w:t xml:space="preserve"> interests</w:t>
      </w:r>
      <w:r w:rsidRPr="00355308">
        <w:rPr>
          <w:color w:val="000000" w:themeColor="text1"/>
          <w:sz w:val="14"/>
        </w:rPr>
        <w:t xml:space="preserve">, but the United States has engaged neither in Artemis Accords diplomacy.121 A. Violations of International Law? </w:t>
      </w:r>
      <w:r w:rsidRPr="00355308">
        <w:rPr>
          <w:b/>
          <w:bCs/>
          <w:color w:val="000000" w:themeColor="text1"/>
          <w:highlight w:val="green"/>
          <w:u w:val="single"/>
        </w:rPr>
        <w:t>At best</w:t>
      </w:r>
      <w:r w:rsidRPr="00355308">
        <w:rPr>
          <w:color w:val="000000" w:themeColor="text1"/>
          <w:u w:val="single"/>
        </w:rPr>
        <w:t xml:space="preserve">, future Artemis Accords agreements </w:t>
      </w:r>
      <w:r w:rsidRPr="00355308">
        <w:rPr>
          <w:b/>
          <w:bCs/>
          <w:color w:val="000000" w:themeColor="text1"/>
          <w:highlight w:val="green"/>
          <w:u w:val="single"/>
        </w:rPr>
        <w:t>exist in a gray area</w:t>
      </w:r>
      <w:r w:rsidRPr="00355308">
        <w:rPr>
          <w:color w:val="000000" w:themeColor="text1"/>
          <w:highlight w:val="green"/>
          <w:u w:val="single"/>
        </w:rPr>
        <w:t xml:space="preserve"> </w:t>
      </w:r>
      <w:r w:rsidRPr="00355308">
        <w:rPr>
          <w:color w:val="000000" w:themeColor="text1"/>
          <w:u w:val="single"/>
        </w:rPr>
        <w:t>of international law. After all, the Moon Treaty failed to update and clarify the gaps in the OST on space exploration and resource exploitation by non-state actors</w:t>
      </w:r>
      <w:r w:rsidRPr="00355308">
        <w:rPr>
          <w:color w:val="000000" w:themeColor="text1"/>
          <w:sz w:val="14"/>
        </w:rPr>
        <w:t xml:space="preserve">. The Space Act and the Artemis Accords together represent American state practice and opinio juris as to the meaning of the OST. At worst, the Trump Administration would be blatantly and knowingly violating international law, in particular the ban on national appropriation. Certainly, </w:t>
      </w:r>
      <w:r w:rsidRPr="00355308">
        <w:rPr>
          <w:color w:val="000000" w:themeColor="text1"/>
          <w:u w:val="single"/>
        </w:rPr>
        <w:t xml:space="preserve">the Artemis Accords </w:t>
      </w:r>
      <w:r w:rsidRPr="00355308">
        <w:rPr>
          <w:b/>
          <w:bCs/>
          <w:color w:val="000000" w:themeColor="text1"/>
          <w:highlight w:val="green"/>
          <w:u w:val="single"/>
        </w:rPr>
        <w:t>signal a willingness to push i</w:t>
      </w:r>
      <w:r w:rsidRPr="00355308">
        <w:rPr>
          <w:color w:val="000000" w:themeColor="text1"/>
          <w:u w:val="single"/>
        </w:rPr>
        <w:t xml:space="preserve">nternational </w:t>
      </w:r>
      <w:r w:rsidRPr="00355308">
        <w:rPr>
          <w:b/>
          <w:bCs/>
          <w:color w:val="000000" w:themeColor="text1"/>
          <w:highlight w:val="green"/>
          <w:u w:val="single"/>
        </w:rPr>
        <w:t>law to the limit</w:t>
      </w:r>
      <w:r w:rsidRPr="00355308">
        <w:rPr>
          <w:color w:val="000000" w:themeColor="text1"/>
          <w:u w:val="single"/>
        </w:rPr>
        <w:t>, if not to step over the line. In addition to potentially violating the OST</w:t>
      </w:r>
      <w:r w:rsidRPr="00355308">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355308">
        <w:rPr>
          <w:color w:val="000000" w:themeColor="text1"/>
          <w:u w:val="single"/>
        </w:rPr>
        <w:t xml:space="preserve">, the United States appears ready to create bilateral, inter-se agreements every time it signs an </w:t>
      </w:r>
      <w:r w:rsidRPr="00C061F3">
        <w:rPr>
          <w:rStyle w:val="StyleUnderline"/>
          <w:highlight w:val="green"/>
        </w:rPr>
        <w:t>Artemis Accords</w:t>
      </w:r>
      <w:r w:rsidRPr="00355308">
        <w:rPr>
          <w:color w:val="000000" w:themeColor="text1"/>
          <w:u w:val="single"/>
        </w:rPr>
        <w:t xml:space="preserve"> agreement. </w:t>
      </w:r>
      <w:r w:rsidRPr="00355308">
        <w:rPr>
          <w:b/>
          <w:bCs/>
          <w:color w:val="000000" w:themeColor="text1"/>
          <w:highlight w:val="green"/>
          <w:u w:val="single"/>
        </w:rPr>
        <w:t>Because Article II</w:t>
      </w:r>
      <w:r w:rsidRPr="00355308">
        <w:rPr>
          <w:color w:val="000000" w:themeColor="text1"/>
          <w:highlight w:val="green"/>
          <w:u w:val="single"/>
        </w:rPr>
        <w:t xml:space="preserve"> </w:t>
      </w:r>
      <w:r w:rsidRPr="00355308">
        <w:rPr>
          <w:color w:val="000000" w:themeColor="text1"/>
          <w:u w:val="single"/>
        </w:rPr>
        <w:t xml:space="preserve">of the OST clearly </w:t>
      </w:r>
      <w:r w:rsidRPr="00355308">
        <w:rPr>
          <w:b/>
          <w:bCs/>
          <w:color w:val="000000" w:themeColor="text1"/>
          <w:highlight w:val="green"/>
          <w:u w:val="single"/>
        </w:rPr>
        <w:t>bans national appropriation, licensing non-state actors</w:t>
      </w:r>
      <w:r w:rsidRPr="00355308">
        <w:rPr>
          <w:color w:val="000000" w:themeColor="text1"/>
          <w:u w:val="single"/>
        </w:rPr>
        <w:t xml:space="preserve"> to create mining colonies on the Moon in safety zones </w:t>
      </w:r>
      <w:r w:rsidRPr="00355308">
        <w:rPr>
          <w:b/>
          <w:bCs/>
          <w:color w:val="000000" w:themeColor="text1"/>
          <w:highlight w:val="green"/>
          <w:u w:val="single"/>
        </w:rPr>
        <w:t>verges on appropriation</w:t>
      </w:r>
      <w:r w:rsidRPr="00355308">
        <w:rPr>
          <w:color w:val="000000" w:themeColor="text1"/>
          <w:u w:val="single"/>
        </w:rPr>
        <w:t>, especially when coupled with Article VI’s responsibility clause based on national activity.</w:t>
      </w:r>
      <w:r w:rsidRPr="00355308">
        <w:rPr>
          <w:color w:val="000000" w:themeColor="text1"/>
          <w:sz w:val="14"/>
        </w:rPr>
        <w:t xml:space="preserve">125 Overall, the Administration advances on very uneven legal footing, which is further </w:t>
      </w:r>
      <w:r w:rsidRPr="00355308">
        <w:rPr>
          <w:b/>
          <w:bCs/>
          <w:color w:val="000000" w:themeColor="text1"/>
          <w:highlight w:val="green"/>
          <w:u w:val="single"/>
        </w:rPr>
        <w:t>compounded by</w:t>
      </w:r>
      <w:r w:rsidRPr="00355308">
        <w:rPr>
          <w:color w:val="000000" w:themeColor="text1"/>
          <w:u w:val="single"/>
        </w:rPr>
        <w:t xml:space="preserve"> the fact that </w:t>
      </w:r>
      <w:r w:rsidRPr="00355308">
        <w:rPr>
          <w:b/>
          <w:bCs/>
          <w:color w:val="000000" w:themeColor="text1"/>
          <w:highlight w:val="green"/>
          <w:u w:val="single"/>
        </w:rPr>
        <w:t>space tech</w:t>
      </w:r>
      <w:r w:rsidRPr="00355308">
        <w:rPr>
          <w:color w:val="000000" w:themeColor="text1"/>
          <w:u w:val="single"/>
        </w:rPr>
        <w:t xml:space="preserve">nologies </w:t>
      </w:r>
      <w:r w:rsidRPr="00355308">
        <w:rPr>
          <w:b/>
          <w:bCs/>
          <w:color w:val="000000" w:themeColor="text1"/>
          <w:highlight w:val="green"/>
          <w:u w:val="single"/>
        </w:rPr>
        <w:t>are</w:t>
      </w:r>
      <w:r w:rsidRPr="00355308">
        <w:rPr>
          <w:color w:val="000000" w:themeColor="text1"/>
          <w:u w:val="single"/>
        </w:rPr>
        <w:t xml:space="preserve"> inherently </w:t>
      </w:r>
      <w:r w:rsidRPr="00355308">
        <w:rPr>
          <w:b/>
          <w:bCs/>
          <w:color w:val="000000" w:themeColor="text1"/>
          <w:highlight w:val="green"/>
          <w:u w:val="single"/>
        </w:rPr>
        <w:t>dual purpose</w:t>
      </w:r>
      <w:r w:rsidRPr="00355308">
        <w:rPr>
          <w:color w:val="000000" w:themeColor="text1"/>
          <w:u w:val="single"/>
        </w:rPr>
        <w:t>.</w:t>
      </w:r>
      <w:r w:rsidRPr="00355308">
        <w:rPr>
          <w:color w:val="000000" w:themeColor="text1"/>
          <w:sz w:val="14"/>
        </w:rPr>
        <w:t xml:space="preserve"> B. Dual Purpose Any technology – from rocketry, to satellites, to mining equipment – introduced into space is inherently dual purpose. </w:t>
      </w:r>
      <w:r w:rsidRPr="00355308">
        <w:rPr>
          <w:color w:val="000000" w:themeColor="text1"/>
          <w:u w:val="single"/>
        </w:rPr>
        <w:t>That is, it may readily be converted to military uses</w:t>
      </w:r>
      <w:r w:rsidRPr="00355308">
        <w:rPr>
          <w:color w:val="000000" w:themeColor="text1"/>
          <w:sz w:val="14"/>
        </w:rPr>
        <w:t xml:space="preserve">. The OST makes clear that nuclear weapons are prohibited in space. It also completely demilitarizes the Moon, under Article IV.126 </w:t>
      </w:r>
      <w:r w:rsidRPr="00355308">
        <w:rPr>
          <w:color w:val="000000" w:themeColor="text1"/>
          <w:u w:val="single"/>
        </w:rPr>
        <w:t xml:space="preserve">However, military </w:t>
      </w:r>
      <w:r w:rsidRPr="00355308">
        <w:rPr>
          <w:b/>
          <w:bCs/>
          <w:color w:val="000000" w:themeColor="text1"/>
          <w:u w:val="single"/>
        </w:rPr>
        <w:t>personal may</w:t>
      </w:r>
      <w:r w:rsidRPr="00355308">
        <w:rPr>
          <w:color w:val="000000" w:themeColor="text1"/>
          <w:u w:val="single"/>
        </w:rPr>
        <w:t xml:space="preserve"> </w:t>
      </w:r>
      <w:r w:rsidRPr="00355308">
        <w:rPr>
          <w:b/>
          <w:bCs/>
          <w:color w:val="000000" w:themeColor="text1"/>
          <w:u w:val="single"/>
        </w:rPr>
        <w:t>participate in</w:t>
      </w:r>
      <w:r w:rsidRPr="00355308">
        <w:rPr>
          <w:color w:val="000000" w:themeColor="text1"/>
          <w:u w:val="single"/>
        </w:rPr>
        <w:t xml:space="preserve"> scientific research or other peaceful purposes – i.e., </w:t>
      </w:r>
      <w:r w:rsidRPr="00355308">
        <w:rPr>
          <w:b/>
          <w:bCs/>
          <w:color w:val="000000" w:themeColor="text1"/>
          <w:u w:val="single"/>
        </w:rPr>
        <w:t>commercial ones</w:t>
      </w:r>
      <w:r w:rsidRPr="00355308">
        <w:rPr>
          <w:color w:val="000000" w:themeColor="text1"/>
          <w:sz w:val="14"/>
        </w:rPr>
        <w:t xml:space="preserve">.127 Hence, from a national security standpoint it would be legal for other rival nations, namely Russia and China, to create lunar bases or asteroid mines. But </w:t>
      </w:r>
      <w:r w:rsidRPr="00355308">
        <w:rPr>
          <w:b/>
          <w:bCs/>
          <w:color w:val="000000" w:themeColor="text1"/>
          <w:highlight w:val="green"/>
          <w:u w:val="single"/>
        </w:rPr>
        <w:t>should conflict arise, such tech</w:t>
      </w:r>
      <w:r w:rsidRPr="00355308">
        <w:rPr>
          <w:color w:val="000000" w:themeColor="text1"/>
          <w:u w:val="single"/>
        </w:rPr>
        <w:t xml:space="preserve">nology and infrastructure could readily </w:t>
      </w:r>
      <w:r w:rsidRPr="00355308">
        <w:rPr>
          <w:b/>
          <w:bCs/>
          <w:color w:val="000000" w:themeColor="text1"/>
          <w:highlight w:val="green"/>
          <w:u w:val="single"/>
        </w:rPr>
        <w:t>be turned hostile</w:t>
      </w:r>
      <w:r w:rsidRPr="00355308">
        <w:rPr>
          <w:color w:val="000000" w:themeColor="text1"/>
          <w:highlight w:val="green"/>
          <w:u w:val="single"/>
        </w:rPr>
        <w:t xml:space="preserve"> </w:t>
      </w:r>
      <w:r w:rsidRPr="00355308">
        <w:rPr>
          <w:color w:val="000000" w:themeColor="text1"/>
          <w:u w:val="single"/>
        </w:rPr>
        <w:t xml:space="preserve">and harnessed against American infrastructure in space. </w:t>
      </w:r>
      <w:r w:rsidRPr="00355308">
        <w:rPr>
          <w:b/>
          <w:bCs/>
          <w:color w:val="000000" w:themeColor="text1"/>
          <w:highlight w:val="green"/>
          <w:u w:val="single"/>
        </w:rPr>
        <w:t>This is troubling because for</w:t>
      </w:r>
      <w:r w:rsidRPr="00355308">
        <w:rPr>
          <w:color w:val="000000" w:themeColor="text1"/>
          <w:highlight w:val="green"/>
          <w:u w:val="single"/>
        </w:rPr>
        <w:t xml:space="preserve"> </w:t>
      </w:r>
      <w:r w:rsidRPr="00355308">
        <w:rPr>
          <w:color w:val="000000" w:themeColor="text1"/>
          <w:u w:val="single"/>
        </w:rPr>
        <w:t xml:space="preserve">a country like </w:t>
      </w:r>
      <w:r w:rsidRPr="00355308">
        <w:rPr>
          <w:b/>
          <w:bCs/>
          <w:color w:val="000000" w:themeColor="text1"/>
          <w:highlight w:val="green"/>
          <w:u w:val="single"/>
        </w:rPr>
        <w:t>China there is no</w:t>
      </w:r>
      <w:r w:rsidRPr="00355308">
        <w:rPr>
          <w:color w:val="000000" w:themeColor="text1"/>
          <w:u w:val="single"/>
        </w:rPr>
        <w:t xml:space="preserve"> obvious </w:t>
      </w:r>
      <w:r w:rsidRPr="00355308">
        <w:rPr>
          <w:b/>
          <w:bCs/>
          <w:color w:val="000000" w:themeColor="text1"/>
          <w:highlight w:val="green"/>
          <w:u w:val="single"/>
        </w:rPr>
        <w:t>distinction between public and private</w:t>
      </w:r>
      <w:r w:rsidRPr="00355308">
        <w:rPr>
          <w:color w:val="000000" w:themeColor="text1"/>
          <w:highlight w:val="green"/>
          <w:u w:val="single"/>
        </w:rPr>
        <w:t xml:space="preserve"> </w:t>
      </w:r>
      <w:r w:rsidRPr="00355308">
        <w:rPr>
          <w:color w:val="000000" w:themeColor="text1"/>
          <w:u w:val="single"/>
        </w:rPr>
        <w:t>industry</w:t>
      </w:r>
      <w:r w:rsidRPr="00355308">
        <w:rPr>
          <w:color w:val="000000" w:themeColor="text1"/>
          <w:sz w:val="14"/>
        </w:rPr>
        <w:t>.128 And from China’s perspective, NASA is still teaming up with SpaceX in public-private partnerships and the DoD has many of similar agreements as well. In fact, in its 2020 Defense Space Strategy, the DoD proclaimed its eagerness to “[l]everage commercial technological advancements and acquisition processes</w:t>
      </w:r>
    </w:p>
    <w:p w14:paraId="3BE851CA" w14:textId="77777777" w:rsidR="00180B08" w:rsidRPr="00721300" w:rsidRDefault="00180B08" w:rsidP="00180B08"/>
    <w:p w14:paraId="5A9684E1" w14:textId="77777777" w:rsidR="00180B08" w:rsidRDefault="00180B08" w:rsidP="00180B08">
      <w:pPr>
        <w:rPr>
          <w:rFonts w:asciiTheme="majorHAnsi" w:hAnsiTheme="majorHAnsi" w:cstheme="majorHAnsi"/>
          <w:color w:val="000000" w:themeColor="text1"/>
          <w:sz w:val="16"/>
        </w:rPr>
      </w:pPr>
    </w:p>
    <w:p w14:paraId="5B74850D" w14:textId="77777777" w:rsidR="00180B08" w:rsidRPr="00AD4C5F" w:rsidRDefault="00180B08" w:rsidP="00180B08">
      <w:pPr>
        <w:rPr>
          <w:rFonts w:asciiTheme="majorHAnsi" w:hAnsiTheme="majorHAnsi" w:cstheme="majorHAnsi"/>
          <w:color w:val="000000" w:themeColor="text1"/>
          <w:sz w:val="16"/>
        </w:rPr>
      </w:pPr>
    </w:p>
    <w:p w14:paraId="20213158" w14:textId="77777777" w:rsidR="00180B08" w:rsidRPr="00AD4C5F" w:rsidRDefault="00180B08" w:rsidP="00180B08">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346ECCD8" w14:textId="77777777" w:rsidR="00180B08" w:rsidRPr="00AD4C5F" w:rsidRDefault="00180B08" w:rsidP="00180B08">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19B54613" w14:textId="77777777" w:rsidR="00180B08" w:rsidRPr="0098474F" w:rsidRDefault="00180B08" w:rsidP="00180B08">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5A4E04F1" w14:textId="77777777" w:rsidR="00180B08" w:rsidRPr="00AD4C5F" w:rsidRDefault="00180B08" w:rsidP="00180B08">
      <w:pPr>
        <w:rPr>
          <w:rFonts w:asciiTheme="majorHAnsi" w:hAnsiTheme="majorHAnsi" w:cstheme="majorHAnsi"/>
          <w:color w:val="000000" w:themeColor="text1"/>
          <w:sz w:val="16"/>
        </w:rPr>
      </w:pPr>
    </w:p>
    <w:p w14:paraId="7E207AAC" w14:textId="77777777" w:rsidR="00180B08" w:rsidRPr="00AD4C5F" w:rsidRDefault="00180B08" w:rsidP="00180B08">
      <w:pPr>
        <w:rPr>
          <w:rFonts w:asciiTheme="majorHAnsi" w:hAnsiTheme="majorHAnsi" w:cstheme="majorHAnsi"/>
          <w:color w:val="000000" w:themeColor="text1"/>
          <w:sz w:val="16"/>
        </w:rPr>
      </w:pPr>
    </w:p>
    <w:p w14:paraId="3F0F129E" w14:textId="77777777" w:rsidR="00180B08" w:rsidRDefault="00180B08" w:rsidP="00180B08">
      <w:pPr>
        <w:pStyle w:val="Heading3"/>
      </w:pPr>
      <w:r>
        <w:t>Advantage—Debris</w:t>
      </w:r>
    </w:p>
    <w:p w14:paraId="404A143C" w14:textId="77777777" w:rsidR="00180B08" w:rsidRDefault="00180B08" w:rsidP="00180B08"/>
    <w:p w14:paraId="74F71DA8" w14:textId="77777777" w:rsidR="00180B08" w:rsidRDefault="00180B08" w:rsidP="00180B08"/>
    <w:p w14:paraId="4739AA65" w14:textId="77777777" w:rsidR="00180B08" w:rsidRDefault="00180B08" w:rsidP="00180B08">
      <w:pPr>
        <w:pStyle w:val="Heading4"/>
      </w:pPr>
      <w:r>
        <w:t>Mining creates space debris</w:t>
      </w:r>
    </w:p>
    <w:p w14:paraId="0A4AC1FB" w14:textId="77777777" w:rsidR="00180B08" w:rsidRDefault="00180B08" w:rsidP="00180B08">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5" w:history="1">
        <w:r w:rsidRPr="002D7371">
          <w:rPr>
            <w:rStyle w:val="Hyperlink"/>
          </w:rPr>
          <w:t>https://www.science.org/doi/full/10.1126/science.abd3402</w:t>
        </w:r>
      </w:hyperlink>
      <w:r>
        <w:t xml:space="preserve"> EE</w:t>
      </w:r>
    </w:p>
    <w:p w14:paraId="71007320" w14:textId="77777777" w:rsidR="00180B08" w:rsidRPr="00AD3BF1" w:rsidRDefault="00180B08" w:rsidP="00180B08">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394D94A0" w14:textId="77777777" w:rsidR="00180B08" w:rsidRDefault="00180B08" w:rsidP="00180B08">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704B9DA8" w14:textId="77777777" w:rsidR="00180B08" w:rsidRDefault="00180B08" w:rsidP="00180B08">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1FEC2693" w14:textId="77777777" w:rsidR="00180B08" w:rsidRDefault="00180B08" w:rsidP="00180B08"/>
    <w:p w14:paraId="4190A8A6" w14:textId="77777777" w:rsidR="00180B08" w:rsidRPr="00355308" w:rsidRDefault="00180B08" w:rsidP="00180B08"/>
    <w:p w14:paraId="65A2BA93" w14:textId="77777777" w:rsidR="00180B08" w:rsidRPr="00355308" w:rsidRDefault="00180B08" w:rsidP="00180B08">
      <w:pPr>
        <w:pStyle w:val="Heading4"/>
        <w:rPr>
          <w:rFonts w:cs="Calibri"/>
        </w:rPr>
      </w:pPr>
      <w:r w:rsidRPr="00355308">
        <w:rPr>
          <w:rFonts w:cs="Calibri"/>
        </w:rPr>
        <w:t xml:space="preserve">An increase in space debris and dust from mining collides with key defense satellites </w:t>
      </w:r>
    </w:p>
    <w:p w14:paraId="2EDC842D" w14:textId="77777777" w:rsidR="00180B08" w:rsidRPr="00355308" w:rsidRDefault="00180B08" w:rsidP="00180B08">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16" w:history="1">
        <w:r w:rsidRPr="00355308">
          <w:rPr>
            <w:rStyle w:val="Hyperlink"/>
            <w:sz w:val="16"/>
          </w:rPr>
          <w:t>https://www.newscientist.com/article/mg22630235-100-dust-from-asteroid-mining-spells-danger-for-satellites/</w:t>
        </w:r>
      </w:hyperlink>
      <w:r w:rsidRPr="00355308">
        <w:rPr>
          <w:sz w:val="16"/>
        </w:rPr>
        <w:t xml:space="preserve"> DD AG</w:t>
      </w:r>
    </w:p>
    <w:p w14:paraId="5CC785F7" w14:textId="77777777" w:rsidR="00180B08" w:rsidRPr="00355308" w:rsidRDefault="00180B08" w:rsidP="00180B08">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6D6B49D7" w14:textId="77777777" w:rsidR="00180B08" w:rsidRPr="00355308" w:rsidRDefault="00180B08" w:rsidP="00180B08">
      <w:pPr>
        <w:rPr>
          <w:rStyle w:val="Emphasis"/>
        </w:rPr>
      </w:pPr>
      <w:r w:rsidRPr="00355308">
        <w:t xml:space="preserve">Asteroids are not only stepping stones for cosmic colonisation, but may contain metals like gold, platinum, iron and titanium, plus life-sustaining hydrogen and oxygen, and rocket-fuelling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47FCB9A3" w14:textId="77777777" w:rsidR="00180B08" w:rsidRPr="00355308" w:rsidRDefault="00180B08" w:rsidP="00180B08">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456A77DC" w14:textId="77777777" w:rsidR="00180B08" w:rsidRPr="00355308" w:rsidRDefault="00180B08" w:rsidP="00180B08">
      <w:r w:rsidRPr="00355308">
        <w:t>According to Casey Handmer of the California Institute of Technology in Pasadena and Javier Roa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2084FE01" w14:textId="77777777" w:rsidR="00180B08" w:rsidRPr="00355308" w:rsidRDefault="00180B08" w:rsidP="00180B08">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29111FFE" w14:textId="77777777" w:rsidR="00180B08" w:rsidRDefault="00180B08" w:rsidP="00180B08">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11050C86" w14:textId="77777777" w:rsidR="00180B08" w:rsidRDefault="00180B08" w:rsidP="00180B08"/>
    <w:p w14:paraId="09BE1B78" w14:textId="77777777" w:rsidR="00180B08" w:rsidRDefault="00180B08" w:rsidP="00180B08"/>
    <w:p w14:paraId="5D307334" w14:textId="77777777" w:rsidR="00180B08" w:rsidRDefault="00180B08" w:rsidP="00180B08">
      <w:pPr>
        <w:pStyle w:val="Heading4"/>
      </w:pPr>
      <w:r>
        <w:t xml:space="preserve">Debris cascading </w:t>
      </w:r>
      <w:r>
        <w:rPr>
          <w:u w:val="single"/>
        </w:rPr>
        <w:t>prevents future mining</w:t>
      </w:r>
      <w:r>
        <w:t xml:space="preserve"> – there’s </w:t>
      </w:r>
      <w:r>
        <w:rPr>
          <w:u w:val="single"/>
        </w:rPr>
        <w:t>only a risk</w:t>
      </w:r>
      <w:r>
        <w:t xml:space="preserve"> of our offense</w:t>
      </w:r>
    </w:p>
    <w:p w14:paraId="26C07CF7" w14:textId="77777777" w:rsidR="00180B08" w:rsidRPr="008C3DE7" w:rsidRDefault="00180B08" w:rsidP="00180B08">
      <w:r w:rsidRPr="00B63AB5">
        <w:rPr>
          <w:rStyle w:val="Style13ptBold"/>
        </w:rPr>
        <w:t>Salter 16</w:t>
      </w:r>
      <w:r w:rsidRPr="008C3DE7">
        <w:t xml:space="preserve"> [Alexander William Salter, Assistant Professor of Economics, Rawls College of Business, Texas Tech University. SPACE DEBRIS: A LAW AND ECONOMICS ANALYSIS OF THE ORBITAL COMMONS. 2016. https://law.stanford.edu/wp-content/uploads/2017/11/19-2-2-salter-final_0.pdf</w:t>
      </w:r>
      <w:r>
        <w:t>]</w:t>
      </w:r>
    </w:p>
    <w:p w14:paraId="4186D8DC" w14:textId="77777777" w:rsidR="00180B08" w:rsidRPr="00A010A6" w:rsidRDefault="00180B08" w:rsidP="00180B08">
      <w:r w:rsidRPr="00A010A6">
        <w:t xml:space="preserve">The </w:t>
      </w:r>
      <w:r w:rsidRPr="00B63AB5">
        <w:rPr>
          <w:rStyle w:val="Emphasis"/>
          <w:highlight w:val="cyan"/>
        </w:rPr>
        <w:t>probability</w:t>
      </w:r>
      <w:r w:rsidRPr="00B63AB5">
        <w:rPr>
          <w:highlight w:val="cyan"/>
          <w:u w:val="single"/>
        </w:rPr>
        <w:t xml:space="preserve"> of</w:t>
      </w:r>
      <w:r w:rsidRPr="00A010A6">
        <w:rPr>
          <w:u w:val="single"/>
        </w:rPr>
        <w:t xml:space="preserve"> a </w:t>
      </w:r>
      <w:r w:rsidRPr="00B63AB5">
        <w:rPr>
          <w:rStyle w:val="Emphasis"/>
          <w:highlight w:val="cyan"/>
        </w:rPr>
        <w:t>collision</w:t>
      </w:r>
      <w:r w:rsidRPr="00B63AB5">
        <w:rPr>
          <w:highlight w:val="cyan"/>
          <w:u w:val="single"/>
        </w:rPr>
        <w:t xml:space="preserve"> is </w:t>
      </w:r>
      <w:r w:rsidRPr="00B63AB5">
        <w:rPr>
          <w:rStyle w:val="Emphasis"/>
          <w:highlight w:val="cyan"/>
        </w:rPr>
        <w:t>currently low</w:t>
      </w:r>
      <w:r w:rsidRPr="00A010A6">
        <w:t xml:space="preserve">. </w:t>
      </w:r>
      <w:r w:rsidRPr="00A010A6">
        <w:rPr>
          <w:u w:val="single"/>
        </w:rPr>
        <w:t>Bradley and Wein estimate</w:t>
      </w:r>
      <w:r w:rsidRPr="00A010A6">
        <w:t xml:space="preserve"> that the </w:t>
      </w:r>
      <w:r w:rsidRPr="00A010A6">
        <w:rPr>
          <w:u w:val="single"/>
        </w:rPr>
        <w:t>maximum probability</w:t>
      </w:r>
      <w:r w:rsidRPr="00A010A6">
        <w:t xml:space="preserve"> in LEO </w:t>
      </w:r>
      <w:r w:rsidRPr="00A010A6">
        <w:rPr>
          <w:u w:val="single"/>
        </w:rPr>
        <w:t>of a collision</w:t>
      </w:r>
      <w:r w:rsidRPr="00A010A6">
        <w:t xml:space="preserve"> over the lifetime of a spacecraft </w:t>
      </w:r>
      <w:r w:rsidRPr="00A010A6">
        <w:rPr>
          <w:u w:val="single"/>
        </w:rPr>
        <w:t xml:space="preserve">remains </w:t>
      </w:r>
      <w:r w:rsidRPr="00B63AB5">
        <w:rPr>
          <w:highlight w:val="cyan"/>
          <w:u w:val="single"/>
        </w:rPr>
        <w:t xml:space="preserve">below </w:t>
      </w:r>
      <w:r w:rsidRPr="00B63AB5">
        <w:rPr>
          <w:rStyle w:val="Emphasis"/>
          <w:highlight w:val="cyan"/>
        </w:rPr>
        <w:t>one in one thousand</w:t>
      </w:r>
      <w:r w:rsidRPr="00A010A6">
        <w:t xml:space="preserve">, conditional on continued compliance with NASA’s deorbiting guidelines.3 </w:t>
      </w:r>
      <w:r w:rsidRPr="00A010A6">
        <w:rPr>
          <w:u w:val="single"/>
        </w:rPr>
        <w:t xml:space="preserve">However, the </w:t>
      </w:r>
      <w:r w:rsidRPr="00B63AB5">
        <w:rPr>
          <w:highlight w:val="cyan"/>
          <w:u w:val="single"/>
        </w:rPr>
        <w:t>possibility of</w:t>
      </w:r>
      <w:r w:rsidRPr="00A010A6">
        <w:rPr>
          <w:u w:val="single"/>
        </w:rPr>
        <w:t xml:space="preserve"> a </w:t>
      </w:r>
      <w:r w:rsidRPr="00B63AB5">
        <w:rPr>
          <w:highlight w:val="cyan"/>
          <w:u w:val="single"/>
        </w:rPr>
        <w:t xml:space="preserve">future </w:t>
      </w:r>
      <w:r w:rsidRPr="00B63AB5">
        <w:rPr>
          <w:rStyle w:val="Emphasis"/>
          <w:highlight w:val="cyan"/>
        </w:rPr>
        <w:t>“snowballing” effect</w:t>
      </w:r>
      <w:r w:rsidRPr="00A010A6">
        <w:t xml:space="preserve">, </w:t>
      </w:r>
      <w:r w:rsidRPr="00A010A6">
        <w:rPr>
          <w:u w:val="single"/>
        </w:rPr>
        <w:t>whereby debris collides with other objects</w:t>
      </w:r>
      <w:r w:rsidRPr="00A010A6">
        <w:t xml:space="preserve">, further </w:t>
      </w:r>
      <w:r w:rsidRPr="00A010A6">
        <w:rPr>
          <w:u w:val="single"/>
        </w:rPr>
        <w:t xml:space="preserve">congesting orbit space, </w:t>
      </w:r>
      <w:r w:rsidRPr="00B63AB5">
        <w:rPr>
          <w:highlight w:val="cyan"/>
          <w:u w:val="single"/>
        </w:rPr>
        <w:t xml:space="preserve">remains a </w:t>
      </w:r>
      <w:r w:rsidRPr="00B63AB5">
        <w:rPr>
          <w:rStyle w:val="Emphasis"/>
          <w:highlight w:val="cyan"/>
        </w:rPr>
        <w:t>significant concern</w:t>
      </w:r>
      <w:r w:rsidRPr="00A010A6">
        <w:t xml:space="preserve">.4 Levin and Carroll estimate the average immediate destruction of wealth created by a collision to be approximately S30 million, with an additional S200 million in damages to all currently existing space assets from the debris created by the initial collision.3 The expected value of destroyed wealth because of collisions, currently small because of </w:t>
      </w:r>
      <w:r w:rsidRPr="00A010A6">
        <w:rPr>
          <w:u w:val="single"/>
        </w:rPr>
        <w:t xml:space="preserve">the </w:t>
      </w:r>
      <w:r w:rsidRPr="00B63AB5">
        <w:rPr>
          <w:rStyle w:val="Emphasis"/>
          <w:highlight w:val="cyan"/>
        </w:rPr>
        <w:t>low probability</w:t>
      </w:r>
      <w:r w:rsidRPr="00B63AB5">
        <w:rPr>
          <w:highlight w:val="cyan"/>
          <w:u w:val="single"/>
        </w:rPr>
        <w:t xml:space="preserve"> of</w:t>
      </w:r>
      <w:r w:rsidRPr="00A010A6">
        <w:rPr>
          <w:u w:val="single"/>
        </w:rPr>
        <w:t xml:space="preserve"> a </w:t>
      </w:r>
      <w:r w:rsidRPr="00B63AB5">
        <w:rPr>
          <w:highlight w:val="cyan"/>
          <w:u w:val="single"/>
        </w:rPr>
        <w:t xml:space="preserve">collision, can </w:t>
      </w:r>
      <w:r w:rsidRPr="00B63AB5">
        <w:rPr>
          <w:rStyle w:val="Emphasis"/>
          <w:highlight w:val="cyan"/>
        </w:rPr>
        <w:t>quickly become significant</w:t>
      </w:r>
      <w:r w:rsidRPr="00B63AB5">
        <w:rPr>
          <w:highlight w:val="cyan"/>
          <w:u w:val="single"/>
        </w:rPr>
        <w:t xml:space="preserve"> if </w:t>
      </w:r>
      <w:r w:rsidRPr="00B63AB5">
        <w:rPr>
          <w:rStyle w:val="Emphasis"/>
          <w:highlight w:val="cyan"/>
        </w:rPr>
        <w:t>future collisions</w:t>
      </w:r>
      <w:r w:rsidRPr="00B63AB5">
        <w:rPr>
          <w:highlight w:val="cyan"/>
          <w:u w:val="single"/>
        </w:rPr>
        <w:t xml:space="preserve"> result in runaway debris</w:t>
      </w:r>
      <w:r w:rsidRPr="00A010A6">
        <w:t xml:space="preserve"> growth.</w:t>
      </w:r>
    </w:p>
    <w:p w14:paraId="6D3A548C" w14:textId="77777777" w:rsidR="00180B08" w:rsidRPr="00A010A6" w:rsidRDefault="00180B08" w:rsidP="00180B08">
      <w:r w:rsidRPr="00A010A6">
        <w:t xml:space="preserve">Given the possibility of high future costs, private and public actors should, for their own benefit, direct attention to the space debris problem now. Global satellite revenue in 2014 totaled S195.2 billion.6 That stream of economic activity is most threatened by significantly increased concentrations of space debris in orbit. Other </w:t>
      </w:r>
      <w:r w:rsidRPr="00A010A6">
        <w:rPr>
          <w:szCs w:val="16"/>
        </w:rPr>
        <w:t>activities within the “space economy” ($320 billion in revenue in 2013) that are potentially</w:t>
      </w:r>
      <w:r w:rsidRPr="00A010A6">
        <w:t xml:space="preserve"> threatened include human spaceflight and nonorbital spacecraft.7 </w:t>
      </w:r>
      <w:r w:rsidRPr="00A010A6">
        <w:rPr>
          <w:u w:val="single"/>
        </w:rPr>
        <w:t>Private-sector space activities planned for the more distant future, including</w:t>
      </w:r>
      <w:r w:rsidRPr="00A010A6">
        <w:t xml:space="preserve"> space tourism and </w:t>
      </w:r>
      <w:r w:rsidRPr="00B63AB5">
        <w:rPr>
          <w:rStyle w:val="Emphasis"/>
          <w:highlight w:val="cyan"/>
        </w:rPr>
        <w:t>asteroid mining</w:t>
      </w:r>
      <w:r w:rsidRPr="00B63AB5">
        <w:rPr>
          <w:highlight w:val="cyan"/>
        </w:rPr>
        <w:t xml:space="preserve">, </w:t>
      </w:r>
      <w:r w:rsidRPr="00B63AB5">
        <w:rPr>
          <w:highlight w:val="cyan"/>
          <w:u w:val="single"/>
        </w:rPr>
        <w:t>will</w:t>
      </w:r>
      <w:r w:rsidRPr="00A010A6">
        <w:t xml:space="preserve"> also </w:t>
      </w:r>
      <w:r w:rsidRPr="00B63AB5">
        <w:rPr>
          <w:highlight w:val="cyan"/>
          <w:u w:val="single"/>
        </w:rPr>
        <w:t xml:space="preserve">be affected if </w:t>
      </w:r>
      <w:r w:rsidRPr="00B63AB5">
        <w:rPr>
          <w:rStyle w:val="Emphasis"/>
          <w:highlight w:val="cyan"/>
        </w:rPr>
        <w:t>access</w:t>
      </w:r>
      <w:r w:rsidRPr="00B63AB5">
        <w:rPr>
          <w:highlight w:val="cyan"/>
          <w:u w:val="single"/>
        </w:rPr>
        <w:t xml:space="preserve"> to orbit is </w:t>
      </w:r>
      <w:r w:rsidRPr="00B63AB5">
        <w:rPr>
          <w:rStyle w:val="Emphasis"/>
          <w:highlight w:val="cyan"/>
        </w:rPr>
        <w:t>complicated by</w:t>
      </w:r>
      <w:r w:rsidRPr="00A010A6">
        <w:rPr>
          <w:rStyle w:val="Emphasis"/>
        </w:rPr>
        <w:t xml:space="preserve"> space </w:t>
      </w:r>
      <w:r w:rsidRPr="00B63AB5">
        <w:rPr>
          <w:rStyle w:val="Emphasis"/>
          <w:highlight w:val="cyan"/>
        </w:rPr>
        <w:t>debris</w:t>
      </w:r>
      <w:r w:rsidRPr="00A010A6">
        <w:t>.</w:t>
      </w:r>
    </w:p>
    <w:p w14:paraId="71CA7CE3" w14:textId="77777777" w:rsidR="00180B08" w:rsidRDefault="00180B08" w:rsidP="00180B08"/>
    <w:p w14:paraId="0025FE64" w14:textId="77777777" w:rsidR="00180B08" w:rsidRDefault="00180B08" w:rsidP="00180B08"/>
    <w:p w14:paraId="4C9CE16C" w14:textId="77777777" w:rsidR="00180B08" w:rsidRPr="00355308" w:rsidRDefault="00180B08" w:rsidP="00180B08">
      <w:pPr>
        <w:pStyle w:val="Heading4"/>
        <w:rPr>
          <w:rFonts w:cs="Calibri"/>
        </w:rPr>
      </w:pPr>
      <w:r w:rsidRPr="00355308">
        <w:rPr>
          <w:rFonts w:cs="Calibri"/>
        </w:rPr>
        <w:t>Laundry list of impacts – compromised communication, loss of military capability and more</w:t>
      </w:r>
    </w:p>
    <w:p w14:paraId="3980D4B0" w14:textId="77777777" w:rsidR="00180B08" w:rsidRPr="00355308" w:rsidRDefault="00180B08" w:rsidP="00180B08">
      <w:pPr>
        <w:rPr>
          <w:sz w:val="16"/>
        </w:rPr>
      </w:pPr>
      <w:r w:rsidRPr="00355308">
        <w:rPr>
          <w:rStyle w:val="Style13ptBold"/>
        </w:rPr>
        <w:t>Divorsky 15</w:t>
      </w:r>
      <w:r w:rsidRPr="00355308">
        <w:rPr>
          <w:sz w:val="16"/>
        </w:rPr>
        <w:t xml:space="preserve"> George Divorsky [George P. Dvorsky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17" w:history="1">
        <w:r w:rsidRPr="00355308">
          <w:rPr>
            <w:rStyle w:val="Hyperlink"/>
            <w:sz w:val="16"/>
          </w:rPr>
          <w:t>https://gizmodo.com/what-would-happen-if-all-our-satellites-were-suddenly-d-1709006681</w:t>
        </w:r>
      </w:hyperlink>
      <w:r w:rsidRPr="00355308">
        <w:rPr>
          <w:sz w:val="16"/>
        </w:rPr>
        <w:t xml:space="preserve"> DD AG</w:t>
      </w:r>
    </w:p>
    <w:p w14:paraId="1E6C2DBF" w14:textId="77777777" w:rsidR="00180B08" w:rsidRPr="00355308" w:rsidRDefault="00180B08" w:rsidP="00180B08">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3723A8A4" w14:textId="77777777" w:rsidR="00180B08" w:rsidRPr="00355308" w:rsidRDefault="00180B08" w:rsidP="00180B08">
      <w:pPr>
        <w:rPr>
          <w:sz w:val="16"/>
        </w:rPr>
      </w:pPr>
      <w:r w:rsidRPr="00355308">
        <w:rPr>
          <w:sz w:val="16"/>
        </w:rPr>
        <w:t>Compromised Communications</w:t>
      </w:r>
    </w:p>
    <w:p w14:paraId="6E097484" w14:textId="77777777" w:rsidR="00180B08" w:rsidRPr="00355308" w:rsidRDefault="00180B08" w:rsidP="00180B08">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7BC7DD17" w14:textId="77777777" w:rsidR="00180B08" w:rsidRPr="00355308" w:rsidRDefault="00180B08" w:rsidP="00180B08">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3D79C659" w14:textId="77777777" w:rsidR="00180B08" w:rsidRPr="00355308" w:rsidRDefault="00180B08" w:rsidP="00180B08">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03BB1C14" w14:textId="77777777" w:rsidR="00180B08" w:rsidRPr="00355308" w:rsidRDefault="00180B08" w:rsidP="00180B08">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3C30D347" w14:textId="77777777" w:rsidR="00180B08" w:rsidRPr="00355308" w:rsidRDefault="00180B08" w:rsidP="00180B08">
      <w:pPr>
        <w:rPr>
          <w:sz w:val="16"/>
        </w:rPr>
      </w:pPr>
      <w:r w:rsidRPr="00355308">
        <w:rPr>
          <w:sz w:val="16"/>
        </w:rPr>
        <w:t>“Indeed, a lot of television would suddenly disappear,” says McDowell. “A sizable portion of TV comes from cable whose companies relay programming from satellites to their hubs.”</w:t>
      </w:r>
    </w:p>
    <w:p w14:paraId="3826247C" w14:textId="77777777" w:rsidR="00180B08" w:rsidRPr="00355308" w:rsidRDefault="00180B08" w:rsidP="00180B08">
      <w:pPr>
        <w:rPr>
          <w:sz w:val="16"/>
        </w:rPr>
      </w:pPr>
      <w:r w:rsidRPr="00355308">
        <w:rPr>
          <w:sz w:val="16"/>
        </w:rPr>
        <w:t>It’s important to note that we actually have a precedent for a dramatic—albeit brief —disruption in com-sat capability. Back in 1998, there was a day in which a single satellite failed and all the world’s pagers stopped working.</w:t>
      </w:r>
    </w:p>
    <w:p w14:paraId="2A526CC9" w14:textId="77777777" w:rsidR="00180B08" w:rsidRPr="00355308" w:rsidRDefault="00180B08" w:rsidP="00180B08">
      <w:pPr>
        <w:rPr>
          <w:sz w:val="16"/>
        </w:rPr>
      </w:pPr>
      <w:r w:rsidRPr="00355308">
        <w:rPr>
          <w:sz w:val="16"/>
        </w:rPr>
        <w:t>The sudden loss of satellite capability would have a profound effect on the military.</w:t>
      </w:r>
    </w:p>
    <w:p w14:paraId="3724164A" w14:textId="77777777" w:rsidR="00180B08" w:rsidRPr="00355308" w:rsidRDefault="00180B08" w:rsidP="00180B08">
      <w:pPr>
        <w:rPr>
          <w:sz w:val="16"/>
        </w:rPr>
      </w:pPr>
      <w:r w:rsidRPr="00355308">
        <w:rPr>
          <w:sz w:val="16"/>
        </w:rPr>
        <w:t>The Marshall Institute puts it this way: “Space is a critical enabler to all U.S. warfare domains,” including intelligence, navigation, communications, weather prediction, and warfare. McDowell describes satellite capability as as the “backbone” of the U.S. military.</w:t>
      </w:r>
    </w:p>
    <w:p w14:paraId="7E77E25B" w14:textId="77777777" w:rsidR="00180B08" w:rsidRPr="00355308" w:rsidRDefault="00180B08" w:rsidP="00180B08">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5833B637" w14:textId="77777777" w:rsidR="00180B08" w:rsidRPr="00355308" w:rsidRDefault="00180B08" w:rsidP="00180B08">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52E2513E" w14:textId="77777777" w:rsidR="00180B08" w:rsidRPr="00355308" w:rsidRDefault="00180B08" w:rsidP="00180B08">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4F539BA1" w14:textId="77777777" w:rsidR="00180B08" w:rsidRPr="00355308" w:rsidRDefault="00180B08" w:rsidP="00180B08">
      <w:pPr>
        <w:rPr>
          <w:rStyle w:val="StyleUnderline"/>
        </w:rPr>
      </w:pPr>
      <w:r w:rsidRPr="00355308">
        <w:rPr>
          <w:sz w:val="16"/>
        </w:rPr>
        <w:t xml:space="preserve">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55863CBD" w14:textId="77777777" w:rsidR="00180B08" w:rsidRPr="00355308" w:rsidRDefault="00180B08" w:rsidP="00180B08">
      <w:pPr>
        <w:rPr>
          <w:sz w:val="16"/>
        </w:rPr>
      </w:pPr>
      <w:r w:rsidRPr="00355308">
        <w:rPr>
          <w:sz w:val="16"/>
        </w:rPr>
        <w:t>There’s also the effect on science to consider. Much of what we know about climate change comes from satellites.</w:t>
      </w:r>
    </w:p>
    <w:p w14:paraId="19D502EB" w14:textId="77777777" w:rsidR="00180B08" w:rsidRDefault="00180B08" w:rsidP="00180B08">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1BDDA633" w14:textId="77777777" w:rsidR="00180B08" w:rsidRPr="00355308" w:rsidRDefault="00180B08" w:rsidP="00180B08">
      <w:pPr>
        <w:rPr>
          <w:sz w:val="16"/>
        </w:rPr>
      </w:pPr>
    </w:p>
    <w:p w14:paraId="213DA82E" w14:textId="77777777" w:rsidR="00180B08" w:rsidRPr="00355308" w:rsidRDefault="00180B08" w:rsidP="00180B08">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5569A249" w14:textId="77777777" w:rsidR="00180B08" w:rsidRPr="00355308" w:rsidRDefault="00180B08" w:rsidP="00180B08">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8" w:history="1">
        <w:r w:rsidRPr="00355308">
          <w:rPr>
            <w:rStyle w:val="Hyperlink"/>
            <w:szCs w:val="26"/>
          </w:rPr>
          <w:t>https://www.tandfonline.com/doi/full/10.1080/25751654.2021.1942681</w:t>
        </w:r>
      </w:hyperlink>
      <w:r w:rsidRPr="00355308">
        <w:rPr>
          <w:szCs w:val="26"/>
        </w:rPr>
        <w:t>, VM</w:t>
      </w:r>
    </w:p>
    <w:p w14:paraId="50839F7D" w14:textId="77777777" w:rsidR="00180B08" w:rsidRPr="00355308" w:rsidRDefault="00180B08" w:rsidP="00180B08">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648A577F" w14:textId="77777777" w:rsidR="00180B08" w:rsidRDefault="00180B08" w:rsidP="00180B08">
      <w:pPr>
        <w:rPr>
          <w:color w:val="000000" w:themeColor="text1"/>
        </w:rPr>
      </w:pPr>
    </w:p>
    <w:p w14:paraId="60BBB7C9" w14:textId="77777777" w:rsidR="00180B08" w:rsidRDefault="00180B08" w:rsidP="00180B08">
      <w:pPr>
        <w:rPr>
          <w:color w:val="000000" w:themeColor="text1"/>
        </w:rPr>
      </w:pPr>
    </w:p>
    <w:p w14:paraId="1C867476" w14:textId="77777777" w:rsidR="00180B08" w:rsidRDefault="00180B08" w:rsidP="00180B08">
      <w:pPr>
        <w:pStyle w:val="Heading2"/>
      </w:pPr>
      <w:r>
        <w:t>1AC—Framework</w:t>
      </w:r>
    </w:p>
    <w:p w14:paraId="6D2E8F8F" w14:textId="77777777" w:rsidR="00180B08" w:rsidRDefault="00180B08" w:rsidP="00180B08"/>
    <w:p w14:paraId="2E463FBC" w14:textId="77777777" w:rsidR="00180B08" w:rsidRPr="0084387D" w:rsidRDefault="00180B08" w:rsidP="00180B08"/>
    <w:p w14:paraId="5807E098" w14:textId="77777777" w:rsidR="00180B08" w:rsidRPr="00355308" w:rsidRDefault="00180B08" w:rsidP="00180B08">
      <w:pPr>
        <w:pStyle w:val="Heading4"/>
        <w:rPr>
          <w:rFonts w:cs="Calibri"/>
        </w:rPr>
      </w:pPr>
      <w:r w:rsidRPr="00355308">
        <w:rPr>
          <w:rFonts w:cs="Calibri"/>
        </w:rPr>
        <w:t xml:space="preserve">The standard is maximizing expected wellbeing. </w:t>
      </w:r>
    </w:p>
    <w:p w14:paraId="41400421" w14:textId="77777777" w:rsidR="00180B08" w:rsidRPr="00355308" w:rsidRDefault="00180B08" w:rsidP="00180B08">
      <w:pPr>
        <w:pStyle w:val="Heading4"/>
        <w:rPr>
          <w:rFonts w:cs="Calibri"/>
        </w:rPr>
      </w:pPr>
      <w:r w:rsidRPr="00355308">
        <w:rPr>
          <w:rFonts w:cs="Calibri"/>
        </w:rPr>
        <w:t>Prefer it:</w:t>
      </w:r>
    </w:p>
    <w:p w14:paraId="4FEB48D1" w14:textId="77777777" w:rsidR="00180B08" w:rsidRPr="00355308" w:rsidRDefault="00180B08" w:rsidP="00180B08">
      <w:pPr>
        <w:pStyle w:val="Heading4"/>
        <w:rPr>
          <w:rFonts w:cs="Calibri"/>
        </w:rPr>
      </w:pPr>
      <w:r w:rsidRPr="00355308">
        <w:rPr>
          <w:rFonts w:cs="Calibri"/>
        </w:rPr>
        <w:t>1] Actor specificity:</w:t>
      </w:r>
      <w:r>
        <w:rPr>
          <w:rFonts w:cs="Calibri"/>
        </w:rPr>
        <w:t xml:space="preserve"> aggregation </w:t>
      </w:r>
      <w:r w:rsidRPr="00355308">
        <w:rPr>
          <w:rFonts w:cs="Calibri"/>
        </w:rPr>
        <w:t>– every policy benefits some and harms others, which also means side constraints freeze action.</w:t>
      </w:r>
    </w:p>
    <w:p w14:paraId="10556A2C" w14:textId="77777777" w:rsidR="00180B08" w:rsidRPr="00A0610A" w:rsidRDefault="00180B08" w:rsidP="00180B08">
      <w:pPr>
        <w:pStyle w:val="Heading4"/>
        <w:rPr>
          <w:rFonts w:cs="Calibri"/>
          <w:color w:val="000000" w:themeColor="text1"/>
        </w:rPr>
      </w:pPr>
      <w:r>
        <w:rPr>
          <w:rFonts w:cs="Calibri"/>
        </w:rPr>
        <w:t xml:space="preserve">2]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37D6D135" w14:textId="77777777" w:rsidR="00180B08" w:rsidRPr="00A0610A" w:rsidRDefault="00180B08" w:rsidP="00180B08">
      <w:pPr>
        <w:pStyle w:val="Heading4"/>
        <w:rPr>
          <w:rFonts w:cs="Calibri"/>
        </w:rPr>
      </w:pPr>
      <w:r>
        <w:rPr>
          <w:rFonts w:cs="Calibri"/>
        </w:rPr>
        <w:t>3]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4724B313" w14:textId="77777777" w:rsidR="00180B08" w:rsidRPr="00355308" w:rsidRDefault="00180B08" w:rsidP="00180B08">
      <w:pPr>
        <w:pStyle w:val="Heading4"/>
        <w:spacing w:line="276" w:lineRule="auto"/>
        <w:rPr>
          <w:rFonts w:cs="Calibri"/>
        </w:rPr>
      </w:pPr>
      <w:r>
        <w:t xml:space="preserve">4] </w:t>
      </w:r>
      <w:r w:rsidRPr="00355308">
        <w:rPr>
          <w:rFonts w:cs="Calibri"/>
        </w:rPr>
        <w:t xml:space="preserve">Existential threats </w:t>
      </w:r>
      <w:r w:rsidRPr="00355308">
        <w:rPr>
          <w:rFonts w:cs="Calibri"/>
          <w:u w:val="single"/>
        </w:rPr>
        <w:t>outweigh</w:t>
      </w:r>
      <w:r w:rsidRPr="00355308">
        <w:rPr>
          <w:rFonts w:cs="Calibri"/>
        </w:rPr>
        <w:t xml:space="preserve"> – all life has </w:t>
      </w:r>
      <w:r w:rsidRPr="00355308">
        <w:rPr>
          <w:rFonts w:cs="Calibri"/>
          <w:u w:val="single"/>
        </w:rPr>
        <w:t>infinite value</w:t>
      </w:r>
      <w:r w:rsidRPr="00355308">
        <w:rPr>
          <w:rFonts w:cs="Calibri"/>
        </w:rPr>
        <w:t xml:space="preserve"> and extinction </w:t>
      </w:r>
      <w:r w:rsidRPr="00355308">
        <w:rPr>
          <w:rFonts w:cs="Calibri"/>
          <w:u w:val="single"/>
        </w:rPr>
        <w:t>eliminates the possibility</w:t>
      </w:r>
      <w:r w:rsidRPr="00355308">
        <w:rPr>
          <w:rFonts w:cs="Calibri"/>
        </w:rPr>
        <w:t xml:space="preserve"> for future generations </w:t>
      </w:r>
    </w:p>
    <w:p w14:paraId="65F6AB0E" w14:textId="77777777" w:rsidR="00180B08" w:rsidRPr="00355308" w:rsidRDefault="00180B08" w:rsidP="00180B08">
      <w:pPr>
        <w:spacing w:line="276" w:lineRule="auto"/>
      </w:pPr>
      <w:r w:rsidRPr="00355308">
        <w:rPr>
          <w:b/>
        </w:rPr>
        <w:t>GPP 17</w:t>
      </w:r>
      <w:r w:rsidRPr="00355308">
        <w:t xml:space="preserve"> (Global Priorities Project, Future of Humanity Institute at the University of Oxford, Ministry for Foreign Affairs of Finland, “Existential Risk: Diplomacy and Governance,” Global Priorities Project, 2017, </w:t>
      </w:r>
      <w:hyperlink r:id="rId19">
        <w:r w:rsidRPr="00355308">
          <w:rPr>
            <w:color w:val="000000"/>
          </w:rPr>
          <w:t>https://www.fhi.ox.ac.uk/wp-content/uploads/Existential-Risks-2017-01-23.pdf</w:t>
        </w:r>
      </w:hyperlink>
      <w:r w:rsidRPr="00355308">
        <w:t xml:space="preserve">, </w:t>
      </w:r>
    </w:p>
    <w:p w14:paraId="430D190B" w14:textId="77777777" w:rsidR="00180B08" w:rsidRPr="00355308" w:rsidRDefault="00180B08" w:rsidP="00180B08">
      <w:pPr>
        <w:spacing w:line="276" w:lineRule="auto"/>
      </w:pPr>
      <w:r w:rsidRPr="00355308">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355308">
        <w:rPr>
          <w:b/>
          <w:highlight w:val="green"/>
          <w:u w:val="single"/>
        </w:rPr>
        <w:t>Compare</w:t>
      </w:r>
      <w:r w:rsidRPr="00355308">
        <w:rPr>
          <w:b/>
          <w:u w:val="single"/>
        </w:rPr>
        <w:t xml:space="preserve"> three outcomes: (1) </w:t>
      </w:r>
      <w:r w:rsidRPr="00355308">
        <w:rPr>
          <w:b/>
          <w:highlight w:val="green"/>
          <w:u w:val="single"/>
        </w:rPr>
        <w:t>Peace</w:t>
      </w:r>
      <w:r w:rsidRPr="00355308">
        <w:rPr>
          <w:b/>
          <w:u w:val="single"/>
        </w:rPr>
        <w:t xml:space="preserve">. (2) A nuclear </w:t>
      </w:r>
      <w:r w:rsidRPr="00355308">
        <w:rPr>
          <w:b/>
          <w:highlight w:val="green"/>
          <w:u w:val="single"/>
        </w:rPr>
        <w:t>war that kills 99%</w:t>
      </w:r>
      <w:r w:rsidRPr="00355308">
        <w:rPr>
          <w:b/>
          <w:u w:val="single"/>
        </w:rPr>
        <w:t xml:space="preserve"> of the world’s existing population. (3) A nuclear </w:t>
      </w:r>
      <w:r w:rsidRPr="00355308">
        <w:rPr>
          <w:b/>
          <w:highlight w:val="green"/>
          <w:u w:val="single"/>
        </w:rPr>
        <w:t>war that kills 100%</w:t>
      </w:r>
      <w:r w:rsidRPr="00355308">
        <w:rPr>
          <w:b/>
          <w:u w:val="single"/>
        </w:rPr>
        <w:t xml:space="preserve">. </w:t>
      </w:r>
      <w:r w:rsidRPr="00355308">
        <w:t xml:space="preserve">(2) would be worse than (1), and (3) would be worse than (2). Which is the greater of these two differences? </w:t>
      </w:r>
      <w:r w:rsidRPr="00355308">
        <w:rPr>
          <w:b/>
          <w:u w:val="single"/>
        </w:rPr>
        <w:t>Most people believe that the greater difference is between (1) and (2).</w:t>
      </w:r>
      <w:r w:rsidRPr="00355308">
        <w:t xml:space="preserve"> </w:t>
      </w:r>
      <w:r w:rsidRPr="00355308">
        <w:rPr>
          <w:b/>
          <w:u w:val="single"/>
        </w:rPr>
        <w:t xml:space="preserve">I believe that </w:t>
      </w:r>
      <w:r w:rsidRPr="00355308">
        <w:rPr>
          <w:b/>
          <w:highlight w:val="green"/>
          <w:u w:val="single"/>
        </w:rPr>
        <w:t>the difference between (2) and (3) is</w:t>
      </w:r>
      <w:r w:rsidRPr="00355308">
        <w:rPr>
          <w:b/>
          <w:u w:val="single"/>
        </w:rPr>
        <w:t xml:space="preserve"> very </w:t>
      </w:r>
      <w:r w:rsidRPr="00355308">
        <w:rPr>
          <w:b/>
          <w:highlight w:val="green"/>
          <w:u w:val="single"/>
        </w:rPr>
        <w:t>much greater</w:t>
      </w:r>
      <w:r w:rsidRPr="00355308">
        <w:t xml:space="preserve">. ... </w:t>
      </w:r>
      <w:r w:rsidRPr="00355308">
        <w:rPr>
          <w:b/>
          <w:u w:val="single"/>
        </w:rPr>
        <w:t>The Earth will remain habitable for at least another billion years.</w:t>
      </w:r>
      <w:r w:rsidRPr="00355308">
        <w:t xml:space="preserve"> </w:t>
      </w:r>
      <w:r w:rsidRPr="00355308">
        <w:rPr>
          <w:b/>
          <w:u w:val="single"/>
        </w:rPr>
        <w:t>Civilization began only a few thousand years ago.</w:t>
      </w:r>
      <w:r w:rsidRPr="00355308">
        <w:t xml:space="preserve"> </w:t>
      </w:r>
      <w:r w:rsidRPr="00355308">
        <w:rPr>
          <w:b/>
          <w:highlight w:val="green"/>
          <w:u w:val="single"/>
        </w:rPr>
        <w:t>If we do not destroy mankind</w:t>
      </w:r>
      <w:r w:rsidRPr="00355308">
        <w:rPr>
          <w:b/>
          <w:u w:val="single"/>
        </w:rPr>
        <w:t xml:space="preserve">, </w:t>
      </w:r>
      <w:r w:rsidRPr="00355308">
        <w:rPr>
          <w:b/>
          <w:highlight w:val="green"/>
          <w:u w:val="single"/>
        </w:rPr>
        <w:t>these</w:t>
      </w:r>
      <w:r w:rsidRPr="00355308">
        <w:rPr>
          <w:b/>
          <w:u w:val="single"/>
        </w:rPr>
        <w:t xml:space="preserve"> few thousand </w:t>
      </w:r>
      <w:r w:rsidRPr="00355308">
        <w:rPr>
          <w:b/>
          <w:highlight w:val="green"/>
          <w:u w:val="single"/>
        </w:rPr>
        <w:t>years may be</w:t>
      </w:r>
      <w:r w:rsidRPr="00355308">
        <w:rPr>
          <w:b/>
          <w:u w:val="single"/>
        </w:rPr>
        <w:t xml:space="preserve"> only </w:t>
      </w:r>
      <w:r w:rsidRPr="00355308">
        <w:rPr>
          <w:b/>
          <w:highlight w:val="green"/>
          <w:u w:val="single"/>
        </w:rPr>
        <w:t>a tiny fraction of the whole of civilized</w:t>
      </w:r>
      <w:r w:rsidRPr="00355308">
        <w:rPr>
          <w:b/>
          <w:u w:val="single"/>
        </w:rPr>
        <w:t xml:space="preserve"> human </w:t>
      </w:r>
      <w:r w:rsidRPr="00355308">
        <w:rPr>
          <w:b/>
          <w:highlight w:val="green"/>
          <w:u w:val="single"/>
        </w:rPr>
        <w:t>history</w:t>
      </w:r>
      <w:r w:rsidRPr="00355308">
        <w:rPr>
          <w:b/>
          <w:u w:val="single"/>
        </w:rPr>
        <w:t>.</w:t>
      </w:r>
      <w:r w:rsidRPr="00355308">
        <w:t xml:space="preserve"> </w:t>
      </w:r>
      <w:r w:rsidRPr="00355308">
        <w:rPr>
          <w:b/>
          <w:u w:val="single"/>
        </w:rPr>
        <w:t>The difference between (2) and (3) may thus be the difference between this tiny fraction and all of the rest of this history.</w:t>
      </w:r>
      <w:r w:rsidRPr="00355308">
        <w:t xml:space="preserve"> </w:t>
      </w:r>
      <w:r w:rsidRPr="00355308">
        <w:rPr>
          <w:b/>
          <w:u w:val="single"/>
        </w:rPr>
        <w:t>If we compare this possible history to a day, what has occurred so far is only a fraction of a second.65</w:t>
      </w:r>
      <w:r w:rsidRPr="00355308">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355308">
        <w:rPr>
          <w:b/>
          <w:u w:val="single"/>
        </w:rPr>
        <w:t xml:space="preserve">What makes </w:t>
      </w:r>
      <w:r w:rsidRPr="00355308">
        <w:rPr>
          <w:b/>
          <w:highlight w:val="green"/>
          <w:u w:val="single"/>
        </w:rPr>
        <w:t>existential catastrophes</w:t>
      </w:r>
      <w:r w:rsidRPr="00355308">
        <w:rPr>
          <w:b/>
          <w:u w:val="single"/>
        </w:rPr>
        <w:t xml:space="preserve"> especially bad is that they </w:t>
      </w:r>
      <w:r w:rsidRPr="00355308">
        <w:rPr>
          <w:b/>
          <w:highlight w:val="green"/>
          <w:u w:val="single"/>
        </w:rPr>
        <w:t>would</w:t>
      </w:r>
      <w:r w:rsidRPr="00355308">
        <w:rPr>
          <w:b/>
          <w:u w:val="single"/>
        </w:rPr>
        <w:t xml:space="preserve"> “</w:t>
      </w:r>
      <w:r w:rsidRPr="00355308">
        <w:rPr>
          <w:b/>
          <w:highlight w:val="green"/>
          <w:u w:val="single"/>
        </w:rPr>
        <w:t>destroy the future</w:t>
      </w:r>
      <w:r w:rsidRPr="00355308">
        <w:rPr>
          <w:b/>
          <w:u w:val="single"/>
        </w:rPr>
        <w:t>,” as</w:t>
      </w:r>
      <w:r w:rsidRPr="00355308">
        <w:t xml:space="preserve"> another Oxford philosopher, Nick </w:t>
      </w:r>
      <w:r w:rsidRPr="00355308">
        <w:rPr>
          <w:b/>
          <w:u w:val="single"/>
        </w:rPr>
        <w:t>Bostrom, puts it.</w:t>
      </w:r>
      <w:r w:rsidRPr="00355308">
        <w:t xml:space="preserve">66 </w:t>
      </w:r>
      <w:r w:rsidRPr="00355308">
        <w:rPr>
          <w:b/>
          <w:highlight w:val="green"/>
          <w:u w:val="single"/>
        </w:rPr>
        <w:t>This future could</w:t>
      </w:r>
      <w:r w:rsidRPr="00355308">
        <w:rPr>
          <w:b/>
          <w:u w:val="single"/>
        </w:rPr>
        <w:t xml:space="preserve"> potentially </w:t>
      </w:r>
      <w:r w:rsidRPr="00355308">
        <w:rPr>
          <w:b/>
          <w:highlight w:val="green"/>
          <w:u w:val="single"/>
        </w:rPr>
        <w:t>be</w:t>
      </w:r>
      <w:r w:rsidRPr="00355308">
        <w:rPr>
          <w:b/>
          <w:u w:val="single"/>
        </w:rPr>
        <w:t xml:space="preserve"> extremely </w:t>
      </w:r>
      <w:r w:rsidRPr="00355308">
        <w:rPr>
          <w:b/>
          <w:highlight w:val="green"/>
          <w:u w:val="single"/>
        </w:rPr>
        <w:t>long</w:t>
      </w:r>
      <w:r w:rsidRPr="00355308">
        <w:rPr>
          <w:b/>
          <w:u w:val="single"/>
        </w:rPr>
        <w:t xml:space="preserve"> and full of </w:t>
      </w:r>
      <w:r w:rsidRPr="00355308">
        <w:rPr>
          <w:b/>
          <w:highlight w:val="green"/>
          <w:u w:val="single"/>
        </w:rPr>
        <w:t>flourishing</w:t>
      </w:r>
      <w:r w:rsidRPr="00355308">
        <w:rPr>
          <w:b/>
          <w:u w:val="single"/>
        </w:rPr>
        <w:t xml:space="preserve">, </w:t>
      </w:r>
      <w:r w:rsidRPr="00355308">
        <w:rPr>
          <w:b/>
          <w:highlight w:val="green"/>
          <w:u w:val="single"/>
        </w:rPr>
        <w:t>and</w:t>
      </w:r>
      <w:r w:rsidRPr="00355308">
        <w:rPr>
          <w:b/>
          <w:u w:val="single"/>
        </w:rPr>
        <w:t xml:space="preserve"> would therefore </w:t>
      </w:r>
      <w:r w:rsidRPr="00355308">
        <w:rPr>
          <w:b/>
          <w:highlight w:val="green"/>
          <w:u w:val="single"/>
        </w:rPr>
        <w:t>have</w:t>
      </w:r>
      <w:r w:rsidRPr="00355308">
        <w:rPr>
          <w:b/>
          <w:u w:val="single"/>
        </w:rPr>
        <w:t xml:space="preserve"> extremely </w:t>
      </w:r>
      <w:r w:rsidRPr="00355308">
        <w:rPr>
          <w:b/>
          <w:highlight w:val="green"/>
          <w:u w:val="single"/>
        </w:rPr>
        <w:t>large value</w:t>
      </w:r>
      <w:r w:rsidRPr="00355308">
        <w:rPr>
          <w:b/>
          <w:u w:val="single"/>
        </w:rPr>
        <w:t>.</w:t>
      </w:r>
      <w:r w:rsidRPr="00355308">
        <w:t xml:space="preserve"> In standard risk analysis, when working out how to respond to risk, we work out the expected value of risk reduction, by weighing the probability that an action will prevent an adverse event against the severity of the event. </w:t>
      </w:r>
      <w:r w:rsidRPr="00355308">
        <w:rPr>
          <w:b/>
          <w:u w:val="single"/>
        </w:rPr>
        <w:t>Because the value of preventing existential catastrophe is so vast, even a tiny probability of prevention has huge expected value.</w:t>
      </w:r>
      <w:r w:rsidRPr="00355308">
        <w:t xml:space="preserve">67 Of course, there is persisting reasonable disagreement about ethics and there are a number of ways one might resist this conclusion.68 Therefore, it would be unjustified to be overconfident in Parfit and Bostrom’s argument. </w:t>
      </w:r>
      <w:r w:rsidRPr="00355308">
        <w:rPr>
          <w:b/>
          <w:u w:val="single"/>
        </w:rPr>
        <w:t>In some areas, government policy does give significant weight to future generations.</w:t>
      </w:r>
      <w:r w:rsidRPr="00355308">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355308">
        <w:rPr>
          <w:b/>
          <w:u w:val="single"/>
        </w:rPr>
        <w:t>However, when it comes to existential risk, it would seem that we fail to live up to principles of intergenerational equity.</w:t>
      </w:r>
      <w:r w:rsidRPr="00355308">
        <w:t xml:space="preserve"> </w:t>
      </w:r>
      <w:r w:rsidRPr="00355308">
        <w:rPr>
          <w:b/>
          <w:highlight w:val="green"/>
          <w:u w:val="single"/>
        </w:rPr>
        <w:t>Existential catastrophe would</w:t>
      </w:r>
      <w:r w:rsidRPr="00355308">
        <w:rPr>
          <w:b/>
          <w:u w:val="single"/>
        </w:rPr>
        <w:t xml:space="preserve"> not only </w:t>
      </w:r>
      <w:r w:rsidRPr="00355308">
        <w:rPr>
          <w:b/>
          <w:highlight w:val="green"/>
          <w:u w:val="single"/>
        </w:rPr>
        <w:t>give future generations</w:t>
      </w:r>
      <w:r w:rsidRPr="00355308">
        <w:rPr>
          <w:b/>
          <w:u w:val="single"/>
        </w:rPr>
        <w:t xml:space="preserve"> less than the current generations; it would give them </w:t>
      </w:r>
      <w:r w:rsidRPr="00355308">
        <w:rPr>
          <w:b/>
          <w:highlight w:val="green"/>
          <w:u w:val="single"/>
        </w:rPr>
        <w:t>nothing</w:t>
      </w:r>
      <w:r w:rsidRPr="00355308">
        <w:rPr>
          <w:b/>
          <w:u w:val="single"/>
        </w:rPr>
        <w:t>.</w:t>
      </w:r>
      <w:r w:rsidRPr="00355308">
        <w:t xml:space="preserve"> Indeed, </w:t>
      </w:r>
      <w:r w:rsidRPr="00355308">
        <w:rPr>
          <w:b/>
          <w:u w:val="single"/>
        </w:rPr>
        <w:t>reducing existential risk plausibly has a quite low cost for us in comparison with the huge expected value it has for future generations.</w:t>
      </w:r>
      <w:r w:rsidRPr="00355308">
        <w:t xml:space="preserve"> In spite of this, relatively little is done to reduce existential risk. </w:t>
      </w:r>
      <w:r w:rsidRPr="00355308">
        <w:rPr>
          <w:b/>
          <w:u w:val="single"/>
        </w:rPr>
        <w:t xml:space="preserve">Unless we give up on norms of intergenerational equity, they give us a strong case for significantly increasing our efforts to reduce existential risks. </w:t>
      </w:r>
      <w:r w:rsidRPr="00355308">
        <w:t xml:space="preserve">1.3. WHY EXISTENTIAL RISKS MAY BE SYSTEMATICALLY UNDERINVESTED IN, AND THE ROLE OF THE INTERNATIONAL COMMUNITY </w:t>
      </w:r>
      <w:r w:rsidRPr="00355308">
        <w:rPr>
          <w:b/>
          <w:u w:val="single"/>
        </w:rPr>
        <w:t xml:space="preserve">In spite of the importance of </w:t>
      </w:r>
      <w:r w:rsidRPr="00355308">
        <w:rPr>
          <w:b/>
          <w:highlight w:val="green"/>
          <w:u w:val="single"/>
        </w:rPr>
        <w:t>existential risk</w:t>
      </w:r>
      <w:r w:rsidRPr="00355308">
        <w:rPr>
          <w:b/>
          <w:u w:val="single"/>
        </w:rPr>
        <w:t xml:space="preserve"> reduction, it probably </w:t>
      </w:r>
      <w:r w:rsidRPr="00355308">
        <w:rPr>
          <w:b/>
          <w:highlight w:val="green"/>
          <w:u w:val="single"/>
        </w:rPr>
        <w:t>receives less attention than</w:t>
      </w:r>
      <w:r w:rsidRPr="00355308">
        <w:rPr>
          <w:b/>
          <w:u w:val="single"/>
        </w:rPr>
        <w:t xml:space="preserve"> is </w:t>
      </w:r>
      <w:r w:rsidRPr="00355308">
        <w:rPr>
          <w:b/>
          <w:highlight w:val="green"/>
          <w:u w:val="single"/>
        </w:rPr>
        <w:t>warranted</w:t>
      </w:r>
      <w:r w:rsidRPr="00355308">
        <w:rPr>
          <w:b/>
          <w:u w:val="single"/>
        </w:rPr>
        <w:t>.</w:t>
      </w:r>
      <w:r w:rsidRPr="00355308">
        <w:t xml:space="preserve"> As a result, concerted international cooperation is required if we are to receive adequate protection from existential risks. 1.3.1. Why existential risks are likely to be underinvested in </w:t>
      </w:r>
      <w:r w:rsidRPr="00355308">
        <w:rPr>
          <w:b/>
          <w:u w:val="single"/>
        </w:rPr>
        <w:t>There are several reasons why existential risk reduction is likely to be underinvested in.</w:t>
      </w:r>
      <w:r w:rsidRPr="00355308">
        <w:t xml:space="preserve"> </w:t>
      </w:r>
      <w:r w:rsidRPr="00355308">
        <w:rPr>
          <w:b/>
          <w:u w:val="single"/>
        </w:rPr>
        <w:t>Firstly, it is a global public good.</w:t>
      </w:r>
      <w:r w:rsidRPr="00355308">
        <w:t xml:space="preserve"> </w:t>
      </w:r>
      <w:r w:rsidRPr="00355308">
        <w:rPr>
          <w:b/>
          <w:u w:val="single"/>
        </w:rPr>
        <w:t>Economic theory predicts that such goods tend to be underprovided.</w:t>
      </w:r>
      <w:r w:rsidRPr="00355308">
        <w:t xml:space="preserve"> </w:t>
      </w:r>
      <w:r w:rsidRPr="00355308">
        <w:rPr>
          <w:b/>
          <w:u w:val="single"/>
        </w:rPr>
        <w:t>The benefits of existential risk reduction are widely and indivisibly dispersed around the globe from the countries responsible for taking action.</w:t>
      </w:r>
      <w:r w:rsidRPr="00355308">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355308">
        <w:rPr>
          <w:b/>
          <w:u w:val="single"/>
        </w:rPr>
        <w:t>Secondly</w:t>
      </w:r>
      <w:r w:rsidRPr="00355308">
        <w:t xml:space="preserve">, as already suggested above, </w:t>
      </w:r>
      <w:r w:rsidRPr="00355308">
        <w:rPr>
          <w:b/>
          <w:u w:val="single"/>
        </w:rPr>
        <w:t>existential risk reduction is an intergenerational public good: most of the benefits are enjoyed by future generations who have no say in the political process.</w:t>
      </w:r>
      <w:r w:rsidRPr="00355308">
        <w:t xml:space="preserve"> </w:t>
      </w:r>
      <w:r w:rsidRPr="00355308">
        <w:rPr>
          <w:b/>
          <w:u w:val="single"/>
        </w:rPr>
        <w:t>For these goods, the problem is temporal free riding: the current generation enjoys the benefits of inaction while future generations bear the costs. Thirdly</w:t>
      </w:r>
      <w:r w:rsidRPr="00355308">
        <w:t xml:space="preserve">, many </w:t>
      </w:r>
      <w:r w:rsidRPr="00355308">
        <w:rPr>
          <w:b/>
          <w:u w:val="single"/>
        </w:rPr>
        <w:t>existential risks</w:t>
      </w:r>
      <w:r w:rsidRPr="00355308">
        <w:t xml:space="preserve">, such as machine superintelligence, engineered pandemics, and solar geoengineering, </w:t>
      </w:r>
      <w:r w:rsidRPr="00355308">
        <w:rPr>
          <w:b/>
          <w:highlight w:val="green"/>
          <w:u w:val="single"/>
        </w:rPr>
        <w:t>pose</w:t>
      </w:r>
      <w:r w:rsidRPr="00355308">
        <w:rPr>
          <w:b/>
          <w:u w:val="single"/>
        </w:rPr>
        <w:t xml:space="preserve"> an </w:t>
      </w:r>
      <w:r w:rsidRPr="00355308">
        <w:rPr>
          <w:b/>
          <w:highlight w:val="green"/>
          <w:u w:val="single"/>
        </w:rPr>
        <w:t>unprecedented</w:t>
      </w:r>
      <w:r w:rsidRPr="00355308">
        <w:rPr>
          <w:b/>
          <w:u w:val="single"/>
        </w:rPr>
        <w:t xml:space="preserve"> and uncertain future threat.</w:t>
      </w:r>
      <w:r w:rsidRPr="00355308">
        <w:t xml:space="preserve"> Consequently, it is hard to develop a sati sfactory governance regime for them: there are few existing governance instruments </w:t>
      </w:r>
      <w:r w:rsidRPr="001743B5">
        <w:t xml:space="preserve">which can be applied to these risks, and it is unclear what shape new instruments should take. In this way, our position with regard to these emerging risks is comparable to the one we faced when nuclear weapons first became available. </w:t>
      </w:r>
      <w:r w:rsidRPr="001743B5">
        <w:rPr>
          <w:b/>
          <w:u w:val="single"/>
        </w:rPr>
        <w:t>Cognitive biases also lead people to underestimate existential risks.</w:t>
      </w:r>
      <w:r w:rsidRPr="001743B5">
        <w:t xml:space="preserve"> </w:t>
      </w:r>
      <w:r w:rsidRPr="001743B5">
        <w:rPr>
          <w:b/>
          <w:u w:val="single"/>
        </w:rPr>
        <w:t>Since there have not been any catastrophes of this magnitude, these risks are not salient to politicians and the public.</w:t>
      </w:r>
      <w:r w:rsidRPr="001743B5">
        <w:t xml:space="preserve">72 This is an example of the misapplication of the availability heuristic, a mental shortcut which assumes that something is important only if it can be readily recalled. </w:t>
      </w:r>
      <w:r w:rsidRPr="001743B5">
        <w:rPr>
          <w:b/>
          <w:u w:val="single"/>
        </w:rPr>
        <w:t>Another cognitive bias affecting perceptions of existential risk is scope neglect.</w:t>
      </w:r>
      <w:r w:rsidRPr="001743B5">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1743B5">
        <w:rPr>
          <w:b/>
          <w:u w:val="single"/>
        </w:rPr>
        <w:t>People become numbed to the effect of saving lives when the numbers get too large.</w:t>
      </w:r>
      <w:r w:rsidRPr="001743B5">
        <w:t xml:space="preserve"> 74 </w:t>
      </w:r>
      <w:r w:rsidRPr="001743B5">
        <w:rPr>
          <w:b/>
          <w:u w:val="single"/>
        </w:rPr>
        <w:t>Scope neglect is a particularly acute problem for existential risk because the numbers at stake are so large.</w:t>
      </w:r>
      <w:r w:rsidRPr="001743B5">
        <w:t xml:space="preserve"> </w:t>
      </w:r>
      <w:r w:rsidRPr="001743B5">
        <w:rPr>
          <w:b/>
          <w:u w:val="single"/>
        </w:rPr>
        <w:t>Due to scope neglect, decision-makers are prone to treat existential risks in a similar way to problems which are less severe by many orders of magnitude.</w:t>
      </w:r>
      <w:r w:rsidRPr="001743B5">
        <w:t xml:space="preserve"> A wide range of other cognitive biases are likely to affect the evaluation of existential risks</w:t>
      </w:r>
      <w:r w:rsidRPr="00355308">
        <w:t>.75</w:t>
      </w:r>
    </w:p>
    <w:p w14:paraId="6886967B" w14:textId="77777777" w:rsidR="00180B08" w:rsidRDefault="00180B08" w:rsidP="00180B08"/>
    <w:p w14:paraId="0E47E492" w14:textId="77777777" w:rsidR="00180B08" w:rsidRPr="00355308" w:rsidRDefault="00180B08" w:rsidP="00180B08">
      <w:pPr>
        <w:pStyle w:val="Heading4"/>
        <w:rPr>
          <w:rFonts w:cs="Calibri"/>
        </w:rPr>
      </w:pPr>
      <w:r>
        <w:rPr>
          <w:rFonts w:cs="Calibri"/>
        </w:rPr>
        <w:t>5] Moral uncertainty means extinction comes first</w:t>
      </w:r>
    </w:p>
    <w:p w14:paraId="7718807D" w14:textId="77777777" w:rsidR="00180B08" w:rsidRPr="00355308" w:rsidRDefault="00180B08" w:rsidP="00180B08">
      <w:r w:rsidRPr="00355308">
        <w:rPr>
          <w:b/>
        </w:rPr>
        <w:t>Pummer 15</w:t>
      </w:r>
      <w:r w:rsidRPr="00355308">
        <w:t xml:space="preserve"> [Theron, Junior Research Fellow in Philosophy at St. Anne's College, University of Oxford. “Moral Agreement on Saving the World” Practical Ethics, University of Oxford. May 18, 2015] AT</w:t>
      </w:r>
    </w:p>
    <w:p w14:paraId="0206383F" w14:textId="77777777" w:rsidR="00180B08" w:rsidRPr="008C0EDE" w:rsidRDefault="00180B08" w:rsidP="00180B08">
      <w:pPr>
        <w:rPr>
          <w:b/>
          <w:u w:val="single"/>
        </w:rPr>
      </w:pPr>
      <w:r w:rsidRPr="00355308">
        <w:rPr>
          <w:b/>
          <w:u w:val="single"/>
        </w:rPr>
        <w:t>There appears to be lot of disagreement in moral philosophy. Whether these many apparent disagreements are deep and irresolvable, I believe there is at least one thing it is reasonable to agree on right now</w:t>
      </w:r>
      <w:r w:rsidRPr="00355308">
        <w:t>, whatever general moral view we adopt</w:t>
      </w:r>
      <w:r w:rsidRPr="00355308">
        <w:rPr>
          <w:b/>
          <w:u w:val="single"/>
        </w:rPr>
        <w:t>: that it is very important to reduce the risk that all intelligent beings on this planet are eliminated by an enormous catastrophe, such as a nuclear war.</w:t>
      </w:r>
      <w:r w:rsidRPr="00355308">
        <w:t xml:space="preserve"> How we might in fact try to reduce such existential risks is discussed elsewhere. My claim here is only that </w:t>
      </w:r>
      <w:r w:rsidRPr="00355308">
        <w:rPr>
          <w:b/>
          <w:u w:val="single"/>
        </w:rPr>
        <w:t xml:space="preserve">we – whether we’re consequentialists, deontologists, or virtue ethicists – should all agree that we should try to save the world. </w:t>
      </w:r>
      <w:r w:rsidRPr="00355308">
        <w:t xml:space="preserve">According to consequentialism, we should maximize the good, where this is taken to be the goodness, from an impartial perspective, of outcomes. </w:t>
      </w:r>
      <w:r w:rsidRPr="00355308">
        <w:rPr>
          <w:b/>
          <w:u w:val="single"/>
        </w:rPr>
        <w:t>Clearly one thing that makes an outcome good is that the people in it are doing well. There is little disagreement here.</w:t>
      </w:r>
      <w:r w:rsidRPr="00355308">
        <w:t xml:space="preserve"> If the happiness or well-being of possible future people is just as important as that of people who already exist, and if they would have good lives, it is not hard to see how</w:t>
      </w:r>
      <w:r w:rsidRPr="00355308">
        <w:rPr>
          <w:b/>
          <w:u w:val="single"/>
        </w:rPr>
        <w:t xml:space="preserve"> </w:t>
      </w:r>
      <w:r w:rsidRPr="00355308">
        <w:rPr>
          <w:b/>
          <w:highlight w:val="green"/>
          <w:u w:val="single"/>
        </w:rPr>
        <w:t xml:space="preserve">reducing existential risk is </w:t>
      </w:r>
      <w:r w:rsidRPr="00355308">
        <w:rPr>
          <w:b/>
          <w:u w:val="single"/>
        </w:rPr>
        <w:t xml:space="preserve">easily </w:t>
      </w:r>
      <w:r w:rsidRPr="00355308">
        <w:rPr>
          <w:b/>
          <w:highlight w:val="green"/>
          <w:u w:val="single"/>
        </w:rPr>
        <w:t>the most important thing in the whole world.</w:t>
      </w:r>
      <w:r w:rsidRPr="00355308">
        <w:rPr>
          <w:b/>
          <w:u w:val="single"/>
        </w:rPr>
        <w:t xml:space="preserve"> This is for the familiar reason that there are </w:t>
      </w:r>
      <w:r w:rsidRPr="00355308">
        <w:rPr>
          <w:b/>
          <w:highlight w:val="green"/>
          <w:u w:val="single"/>
        </w:rPr>
        <w:t xml:space="preserve">so many people </w:t>
      </w:r>
      <w:r w:rsidRPr="00355308">
        <w:rPr>
          <w:b/>
          <w:u w:val="single"/>
        </w:rPr>
        <w:t xml:space="preserve">who </w:t>
      </w:r>
      <w:r w:rsidRPr="00355308">
        <w:rPr>
          <w:b/>
          <w:highlight w:val="green"/>
          <w:u w:val="single"/>
        </w:rPr>
        <w:t>could exist in the future</w:t>
      </w:r>
      <w:r w:rsidRPr="00355308">
        <w:rPr>
          <w:b/>
          <w:u w:val="single"/>
        </w:rPr>
        <w:t xml:space="preserve"> – there are </w:t>
      </w:r>
      <w:r w:rsidRPr="00355308">
        <w:rPr>
          <w:b/>
          <w:highlight w:val="green"/>
          <w:u w:val="single"/>
        </w:rPr>
        <w:t>trillions upon trillions</w:t>
      </w:r>
      <w:r w:rsidRPr="00355308">
        <w:rPr>
          <w:b/>
          <w:u w:val="single"/>
        </w:rPr>
        <w:t xml:space="preserve">… upon trillions. There are so many possible future people that </w:t>
      </w:r>
      <w:r w:rsidRPr="00355308">
        <w:rPr>
          <w:b/>
          <w:highlight w:val="green"/>
          <w:u w:val="single"/>
        </w:rPr>
        <w:t>reducing existential risk is</w:t>
      </w:r>
      <w:r w:rsidRPr="00355308">
        <w:rPr>
          <w:b/>
          <w:u w:val="single"/>
        </w:rPr>
        <w:t xml:space="preserve"> arguably </w:t>
      </w:r>
      <w:r w:rsidRPr="00355308">
        <w:rPr>
          <w:b/>
          <w:highlight w:val="green"/>
          <w:u w:val="single"/>
        </w:rPr>
        <w:t>the most important</w:t>
      </w:r>
      <w:r w:rsidRPr="00355308">
        <w:rPr>
          <w:b/>
          <w:u w:val="single"/>
        </w:rPr>
        <w:t xml:space="preserve"> thing in the world, </w:t>
      </w:r>
      <w:r w:rsidRPr="00355308">
        <w:rPr>
          <w:b/>
          <w:highlight w:val="green"/>
          <w:u w:val="single"/>
        </w:rPr>
        <w:t xml:space="preserve">even if the well-being of these possible people were given only 0.001% as much weight </w:t>
      </w:r>
      <w:r w:rsidRPr="00355308">
        <w:rPr>
          <w:b/>
          <w:u w:val="single"/>
        </w:rPr>
        <w:t>as that of existing people.</w:t>
      </w:r>
      <w:r w:rsidRPr="0035530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55308">
        <w:rPr>
          <w:b/>
          <w:u w:val="single"/>
        </w:rPr>
        <w:t>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355308">
        <w:t xml:space="preserve"> </w:t>
      </w:r>
      <w:r w:rsidRPr="00355308">
        <w:rPr>
          <w:b/>
          <w:u w:val="single"/>
        </w:rPr>
        <w:t>Non-consequentialism is the view that there’s more that determines rightness than the goodness of consequences or outcomes; it is not the view that the latter don’t matter.</w:t>
      </w:r>
      <w:r w:rsidRPr="00355308">
        <w:t xml:space="preserve"> Even John Rawls wrote, “</w:t>
      </w:r>
      <w:r w:rsidRPr="00355308">
        <w:rPr>
          <w:b/>
          <w:u w:val="single"/>
        </w:rPr>
        <w:t>All ethical doctrines worth our attention take consequences into account in judging rightness. One which did not would simply be irrational, crazy.</w:t>
      </w:r>
      <w:r w:rsidRPr="00355308">
        <w:t xml:space="preserve">” </w:t>
      </w:r>
      <w:r w:rsidRPr="00355308">
        <w:rPr>
          <w:b/>
          <w:u w:val="single"/>
        </w:rPr>
        <w:t>Minimally plausible versions of deontology and virtue ethics must be concerned in part with promoting the good, from an impartial point of view.</w:t>
      </w:r>
      <w:r w:rsidRPr="00355308">
        <w:t xml:space="preserve"> </w:t>
      </w:r>
      <w:r w:rsidRPr="00355308">
        <w:rPr>
          <w:b/>
          <w:u w:val="single"/>
        </w:rPr>
        <w:t>They’d thus imply very strong reasons to reduce existential risk</w:t>
      </w:r>
      <w:r w:rsidRPr="0035530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55308">
        <w:rPr>
          <w:b/>
          <w:u w:val="single"/>
        </w:rPr>
        <w:t>Even egoism, the view that each agent should maximize her own good, might imply strong reasons to reduce existential risk.</w:t>
      </w:r>
      <w:r w:rsidRPr="00355308">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355308">
        <w:rPr>
          <w:b/>
          <w:u w:val="single"/>
        </w:rPr>
        <w:t>To be minimally plausible, egoism will need to be paired with a more sophisticated account of well-being.</w:t>
      </w:r>
      <w:r w:rsidRPr="00355308">
        <w:t xml:space="preserve"> To see this, it is enough to consider, as Plato did, the possibility of a ring of invisibility – </w:t>
      </w:r>
      <w:r w:rsidRPr="00355308">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55308">
        <w:t xml:space="preserve">, in some robust way, where this would to a significant extent be a function of other-regarding concerns (see chapter 12 of this classic intro to ethics). But </w:t>
      </w:r>
      <w:r w:rsidRPr="00355308">
        <w:rPr>
          <w:b/>
          <w:u w:val="single"/>
        </w:rPr>
        <w:t>once these elements are included, we can (roughly, as above) argue that this sort of egoism will imply strong reasons to reduce existential risk.</w:t>
      </w:r>
      <w:r w:rsidRPr="00355308">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55308">
        <w:rPr>
          <w:b/>
          <w:highlight w:val="green"/>
          <w:u w:val="single"/>
        </w:rPr>
        <w:t>We should also take into account moral uncertainty.</w:t>
      </w:r>
      <w:r w:rsidRPr="00355308">
        <w:t xml:space="preserve"> </w:t>
      </w:r>
      <w:r w:rsidRPr="00355308">
        <w:rPr>
          <w:b/>
          <w:u w:val="single"/>
        </w:rPr>
        <w:t>What is it reasonable for one to do, when one is uncertain not (only) about the empirical facts, but also about the moral facts?</w:t>
      </w:r>
      <w:r w:rsidRPr="00355308">
        <w:t xml:space="preserve"> I’ve just argued that </w:t>
      </w:r>
      <w:r w:rsidRPr="00355308">
        <w:rPr>
          <w:b/>
          <w:u w:val="single"/>
        </w:rPr>
        <w:t>there’s agreement among minimally plausible ethical views that we have strong reason to reduce existential risk – not only consequentialists, but also deontologists, virtue ethicists, and sophisticated egoists should agree.</w:t>
      </w:r>
      <w:r w:rsidRPr="00355308">
        <w:t xml:space="preserve"> But </w:t>
      </w:r>
      <w:r w:rsidRPr="00355308">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355308">
        <w:t xml:space="preserve">(and 10% sure that one of these other ones is correct), </w:t>
      </w:r>
      <w:r w:rsidRPr="00355308">
        <w:rPr>
          <w:b/>
          <w:u w:val="single"/>
        </w:rPr>
        <w:t>they would have pretty strong reason, from the standpoint of moral uncertainty, to reduce existential risk.</w:t>
      </w:r>
      <w:r w:rsidRPr="00355308">
        <w:t xml:space="preserve"> Perhaps most disturbingly still, </w:t>
      </w:r>
      <w:r w:rsidRPr="00355308">
        <w:rPr>
          <w:b/>
          <w:highlight w:val="green"/>
          <w:u w:val="single"/>
        </w:rPr>
        <w:t xml:space="preserve">even if we are only 1% sure that </w:t>
      </w:r>
      <w:r w:rsidRPr="00355308">
        <w:rPr>
          <w:b/>
          <w:u w:val="single"/>
        </w:rPr>
        <w:t xml:space="preserve">the </w:t>
      </w:r>
      <w:r w:rsidRPr="00355308">
        <w:rPr>
          <w:b/>
          <w:highlight w:val="green"/>
          <w:u w:val="single"/>
        </w:rPr>
        <w:t xml:space="preserve">well-being </w:t>
      </w:r>
      <w:r w:rsidRPr="00355308">
        <w:rPr>
          <w:b/>
          <w:u w:val="single"/>
        </w:rPr>
        <w:t xml:space="preserve">of possible future people </w:t>
      </w:r>
      <w:r w:rsidRPr="00355308">
        <w:rPr>
          <w:b/>
          <w:highlight w:val="green"/>
          <w:u w:val="single"/>
        </w:rPr>
        <w:t xml:space="preserve">matters, </w:t>
      </w:r>
      <w:r w:rsidRPr="00355308">
        <w:rPr>
          <w:b/>
          <w:u w:val="single"/>
        </w:rPr>
        <w:t xml:space="preserve">it is at least arguable that, </w:t>
      </w:r>
      <w:r w:rsidRPr="00355308">
        <w:rPr>
          <w:b/>
          <w:highlight w:val="green"/>
          <w:u w:val="single"/>
        </w:rPr>
        <w:t xml:space="preserve">from </w:t>
      </w:r>
      <w:r w:rsidRPr="00355308">
        <w:rPr>
          <w:b/>
          <w:u w:val="single"/>
        </w:rPr>
        <w:t xml:space="preserve">the standpoint of </w:t>
      </w:r>
      <w:r w:rsidRPr="00355308">
        <w:rPr>
          <w:b/>
          <w:highlight w:val="green"/>
          <w:u w:val="single"/>
        </w:rPr>
        <w:t>moral uncertainty, reducing existential risk is the most important thing in the world.</w:t>
      </w:r>
      <w:r>
        <w:rPr>
          <w:b/>
          <w:u w:val="single"/>
        </w:rPr>
        <w:t xml:space="preserve"> </w:t>
      </w:r>
      <w:r w:rsidRPr="00355308">
        <w:t xml:space="preserve">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55308">
        <w:rPr>
          <w:b/>
          <w:u w:val="single"/>
        </w:rPr>
        <w:t>It is enough for my claim that there is moral agreement in the relevant sense if</w:t>
      </w:r>
      <w:r w:rsidRPr="00355308">
        <w:t xml:space="preserve">, at least given certain empirical claims about what future lives would most likely be like, </w:t>
      </w:r>
      <w:r w:rsidRPr="00355308">
        <w:rPr>
          <w:b/>
          <w:highlight w:val="green"/>
          <w:u w:val="single"/>
        </w:rPr>
        <w:t xml:space="preserve">all minimally plausible moral views would converge </w:t>
      </w:r>
      <w:r w:rsidRPr="00355308">
        <w:rPr>
          <w:b/>
          <w:u w:val="single"/>
        </w:rPr>
        <w:t xml:space="preserve">on the conclusion </w:t>
      </w:r>
      <w:r w:rsidRPr="00355308">
        <w:rPr>
          <w:b/>
          <w:highlight w:val="green"/>
          <w:u w:val="single"/>
        </w:rPr>
        <w:t>that we should try to save the world.</w:t>
      </w:r>
      <w:r w:rsidRPr="00355308">
        <w:t xml:space="preserve"> While there are some non-crazy </w:t>
      </w:r>
      <w:r w:rsidRPr="00355308">
        <w:rPr>
          <w:b/>
          <w:u w:val="single"/>
        </w:rPr>
        <w:t>views that place significantly greater moral weight on avoiding suffering than on promoting happiness</w:t>
      </w:r>
      <w:r w:rsidRPr="00355308">
        <w:t xml:space="preserve">, for reasons others have offered (and for independent reasons I won’t get into here unless requested to), they nonetheless </w:t>
      </w:r>
      <w:r w:rsidRPr="00355308">
        <w:rPr>
          <w:b/>
          <w:u w:val="single"/>
        </w:rPr>
        <w:t>seem to be fairly implausible views.</w:t>
      </w:r>
      <w:r w:rsidRPr="00355308">
        <w:t xml:space="preserve"> And </w:t>
      </w:r>
      <w:r w:rsidRPr="00355308">
        <w:rPr>
          <w:b/>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355308">
        <w:t xml:space="preserve"> Derek Parfit, whose work has emphasized future generations as well as agreement in ethics, described our situation clearly and accurately: “We live during the hinge of history. </w:t>
      </w:r>
      <w:r w:rsidRPr="00355308">
        <w:rPr>
          <w:b/>
          <w:u w:val="single"/>
        </w:rPr>
        <w:t xml:space="preserve">Given the scientific and technological discoveries of the last two centuries, the world has never changed as fast. </w:t>
      </w:r>
      <w:r w:rsidRPr="00355308">
        <w:t xml:space="preserve">We shall soon have even greater powers to transform, not only our surroundings, but ourselves and our successors. </w:t>
      </w:r>
      <w:r w:rsidRPr="00355308">
        <w:rPr>
          <w:b/>
          <w:u w:val="single"/>
        </w:rPr>
        <w:t xml:space="preserve">If we act wisely in the next few centuries, humanity will survive its most dangerous and decisive period. </w:t>
      </w:r>
      <w:r w:rsidRPr="00355308">
        <w:t xml:space="preserve">Our descendants could, if necessary, go elsewhere, spreading through this galaxy…. </w:t>
      </w:r>
      <w:r w:rsidRPr="00355308">
        <w:rPr>
          <w:b/>
          <w:u w:val="single"/>
        </w:rPr>
        <w:t>Our descendants might, I believe, make the further future very good. But that good future may also depend in part on us. If our selfish recklessness ends human history, we would be acting very wrongly.</w:t>
      </w:r>
      <w:r w:rsidRPr="00355308">
        <w:t>” (From chapter 36 of On What Matters)</w:t>
      </w:r>
    </w:p>
    <w:p w14:paraId="43A86DAD" w14:textId="77777777" w:rsidR="00180B08" w:rsidRPr="00760EC6" w:rsidRDefault="00180B08" w:rsidP="00180B08"/>
    <w:p w14:paraId="7CA382FF" w14:textId="51BADB34" w:rsidR="00B07FE9" w:rsidRDefault="00CE0914" w:rsidP="00B07FE9">
      <w:pPr>
        <w:pStyle w:val="Heading4"/>
      </w:pPr>
      <w:r>
        <w:t xml:space="preserve">6] </w:t>
      </w:r>
      <w:r w:rsidR="00B07FE9">
        <w:t>Strength of obligation – they can’t explain differences in obligations and IF they do it devolves to consequences</w:t>
      </w:r>
    </w:p>
    <w:p w14:paraId="27E56A06" w14:textId="77777777" w:rsidR="00B07FE9" w:rsidRPr="001936B8" w:rsidRDefault="00B07FE9" w:rsidP="00B07FE9">
      <w:pPr>
        <w:rPr>
          <w:sz w:val="16"/>
          <w:szCs w:val="16"/>
        </w:rPr>
      </w:pPr>
      <w:r w:rsidRPr="001936B8">
        <w:rPr>
          <w:rFonts w:eastAsiaTheme="majorEastAsia" w:cstheme="majorBidi"/>
          <w:b/>
          <w:bCs/>
          <w:szCs w:val="26"/>
        </w:rPr>
        <w:t>Sinnott-Armstrong, 09</w:t>
      </w:r>
      <w:r w:rsidRPr="001936B8">
        <w:rPr>
          <w:sz w:val="16"/>
          <w:szCs w:val="16"/>
        </w:rPr>
        <w:t xml:space="preserve">, “How strong is this obligation? An argument for consequentialism from concomitant variation”, Oxford University Press, Walter Sinnott-Armstrong is Chauncey Stillman Professor of Practical Ethics in the Department of Philosophy and the Kenan Institute for Ethics at Duke University He has received fellowships from the Harvard Program in Ethics and the Professions, the Princeton Center for Human Values, the Oxford Uehiro Centre for Practical Ethics, the Center for Applied Philosophy and Public Ethics at the Australian National University, and the Sage Center for the Study of the Mind at the University of California, Santa Barbar. He earned his bachelor’s degree from Amherst College and his doctorate from Yale University. He has published widely on ethics (theoretical and applied as well as meta-ethics), empirical moral psychology and neuroscience, philosophy of law, epistemology, philosophy of religion, and informal logic, URL: </w:t>
      </w:r>
      <w:hyperlink r:id="rId20" w:history="1">
        <w:r w:rsidRPr="001936B8">
          <w:rPr>
            <w:rStyle w:val="Hyperlink"/>
            <w:sz w:val="16"/>
            <w:szCs w:val="16"/>
          </w:rPr>
          <w:t>https://www.jstor.org/stable/40607654</w:t>
        </w:r>
      </w:hyperlink>
      <w:r w:rsidRPr="001936B8">
        <w:rPr>
          <w:sz w:val="16"/>
          <w:szCs w:val="16"/>
        </w:rPr>
        <w:t>, KR</w:t>
      </w:r>
    </w:p>
    <w:p w14:paraId="2721258C" w14:textId="77777777" w:rsidR="00B07FE9" w:rsidRDefault="00B07FE9" w:rsidP="00B07FE9">
      <w:r>
        <w:t>Now simply apply John Stuart Mill’s method of concomitant variation</w:t>
      </w:r>
      <w:r w:rsidRPr="00177B1A">
        <w:rPr>
          <w:rStyle w:val="StyleUnderline"/>
        </w:rPr>
        <w:t>. If lung cancer rates go up and down when smoking rates go up and down, but lung cancer rates do not change when atmospheric humidity goes up or down, then these data support the hypothesis that smoking rather than humidity causes lung cancer, at least if we can rule out the alternatives that cancer causes smoking, that some third factor causes both smoking and cancer, and that the correlation is accidental</w:t>
      </w:r>
      <w:r>
        <w:t>. Analogously</w:t>
      </w:r>
      <w:r w:rsidRPr="00E73C8E">
        <w:rPr>
          <w:rStyle w:val="StyleUnderline"/>
          <w:highlight w:val="green"/>
        </w:rPr>
        <w:t xml:space="preserve">, </w:t>
      </w:r>
      <w:r w:rsidRPr="0035787D">
        <w:rPr>
          <w:rStyle w:val="StyleUnderline"/>
        </w:rPr>
        <w:t>since</w:t>
      </w:r>
      <w:r w:rsidRPr="00E73C8E">
        <w:rPr>
          <w:rStyle w:val="StyleUnderline"/>
        </w:rPr>
        <w:t xml:space="preserve"> </w:t>
      </w:r>
      <w:r w:rsidRPr="00E73C8E">
        <w:rPr>
          <w:rStyle w:val="StyleUnderline"/>
          <w:highlight w:val="green"/>
        </w:rPr>
        <w:t xml:space="preserve">the strength of a moral obligation goes up </w:t>
      </w:r>
      <w:r w:rsidRPr="00E73C8E">
        <w:rPr>
          <w:rStyle w:val="StyleUnderline"/>
        </w:rPr>
        <w:t xml:space="preserve">and down </w:t>
      </w:r>
      <w:r w:rsidRPr="00E73C8E">
        <w:rPr>
          <w:rStyle w:val="StyleUnderline"/>
          <w:highlight w:val="green"/>
        </w:rPr>
        <w:t xml:space="preserve">as the harms in violating it go up </w:t>
      </w:r>
      <w:r w:rsidRPr="00E73C8E">
        <w:rPr>
          <w:rStyle w:val="StyleUnderline"/>
        </w:rPr>
        <w:t>and down</w:t>
      </w:r>
      <w:r>
        <w:t xml:space="preserve">, this correlation supports the hypothesis that </w:t>
      </w:r>
      <w:r w:rsidRPr="00E73C8E">
        <w:rPr>
          <w:rStyle w:val="StyleUnderline"/>
          <w:highlight w:val="green"/>
        </w:rPr>
        <w:t xml:space="preserve">the harms of violating it are what make the moral obligation </w:t>
      </w:r>
      <w:r w:rsidRPr="00E73C8E">
        <w:rPr>
          <w:rStyle w:val="StyleUnderline"/>
        </w:rPr>
        <w:t xml:space="preserve">as </w:t>
      </w:r>
      <w:r w:rsidRPr="00E73C8E">
        <w:rPr>
          <w:rStyle w:val="StyleUnderline"/>
          <w:highlight w:val="green"/>
        </w:rPr>
        <w:t xml:space="preserve">strong </w:t>
      </w:r>
      <w:r w:rsidRPr="00E73C8E">
        <w:rPr>
          <w:rStyle w:val="StyleUnderline"/>
        </w:rPr>
        <w:t>as it is</w:t>
      </w:r>
      <w:r w:rsidRPr="00E73C8E">
        <w:rPr>
          <w:rStyle w:val="StyleUnderline"/>
          <w:highlight w:val="green"/>
        </w:rPr>
        <w:t>.</w:t>
      </w:r>
      <w:r>
        <w:t xml:space="preserve"> This argu- ment assumes </w:t>
      </w:r>
      <w:r w:rsidRPr="006B407C">
        <w:t xml:space="preserve">that (i) </w:t>
      </w:r>
      <w:r w:rsidRPr="006B407C">
        <w:rPr>
          <w:rStyle w:val="StyleUnderline"/>
        </w:rPr>
        <w:t>the strength of</w:t>
      </w:r>
      <w:r w:rsidRPr="006B407C">
        <w:t xml:space="preserve"> the moral </w:t>
      </w:r>
      <w:r w:rsidRPr="006B407C">
        <w:rPr>
          <w:rStyle w:val="StyleUnderline"/>
        </w:rPr>
        <w:t>obligation does not explain the degree of harm</w:t>
      </w:r>
      <w:r>
        <w:t xml:space="preserve"> (it cannot explain, for example, why it is so bad to miss this flight), (ii) no third factor explains the strength, the harm, and their correlation (what would that third factor be?), and </w:t>
      </w:r>
      <w:r w:rsidRPr="006B407C">
        <w:t xml:space="preserve">(iii) the </w:t>
      </w:r>
      <w:r w:rsidRPr="006B407C">
        <w:rPr>
          <w:rStyle w:val="StyleUnderline"/>
        </w:rPr>
        <w:t>correlation is not accidental</w:t>
      </w:r>
      <w:r w:rsidRPr="006B407C">
        <w:t xml:space="preserve"> (because</w:t>
      </w:r>
      <w:r>
        <w:t xml:space="preserve"> consequences are at least part of what matters in morality). Thus, Mill’s method of concomitant variation supports a conse- quentialist account of the strength of moral obligations to keep promises.</w:t>
      </w:r>
    </w:p>
    <w:p w14:paraId="3DAA3CA2" w14:textId="77777777" w:rsidR="00B07FE9" w:rsidRDefault="00B07FE9" w:rsidP="00B07FE9">
      <w:r w:rsidRPr="006B407C">
        <w:rPr>
          <w:rStyle w:val="StyleUnderline"/>
        </w:rPr>
        <w:t>This conclusion extends as well to the existence of such moral obligations. There</w:t>
      </w:r>
      <w:r w:rsidRPr="00FD41A5">
        <w:rPr>
          <w:rStyle w:val="StyleUnderline"/>
        </w:rPr>
        <w:t xml:space="preserve"> are two main options: we can say either (i) consequences determine both the existence and the strength of the moral obligation not  the strength of the moral obligation is, instead, the consequences of breaking (or keeping) the promise. </w:t>
      </w:r>
      <w:r w:rsidRPr="00830329">
        <w:rPr>
          <w:sz w:val="16"/>
          <w:szCs w:val="16"/>
        </w:rPr>
        <w:t>Option (i) is clearly simpler and more coherent. Why would one factor determine whether any moral obligation at all exists, while a completely separate factor (in the future rather than the past) deter- mines how strong that moral obligation is? That would be like postulating that the force of a golf club hitting a golf ball is what causes the ball to move but a different factor determines how fast or far the ball moves. Of course, dense air or a tree might explain why the ball did not go as fast or far as otherwise expected. However</w:t>
      </w:r>
      <w:r w:rsidRPr="00830329">
        <w:rPr>
          <w:rStyle w:val="StyleUnderline"/>
        </w:rPr>
        <w:t xml:space="preserve">, in the absence of any such additional force, it would be implausible to postulate separate causes for the existence and degree of the ball’s motion. Analogously, </w:t>
      </w:r>
      <w:r w:rsidRPr="00830329">
        <w:rPr>
          <w:rStyle w:val="StyleUnderline"/>
          <w:highlight w:val="green"/>
        </w:rPr>
        <w:t>we should reject</w:t>
      </w:r>
      <w:r w:rsidRPr="00FD41A5">
        <w:rPr>
          <w:rStyle w:val="StyleUnderline"/>
        </w:rPr>
        <w:t xml:space="preserve"> the moral theory </w:t>
      </w:r>
      <w:r w:rsidRPr="00830329">
        <w:rPr>
          <w:rStyle w:val="StyleUnderline"/>
          <w:highlight w:val="green"/>
        </w:rPr>
        <w:t>that one factor determines</w:t>
      </w:r>
      <w:r w:rsidRPr="00FD41A5">
        <w:rPr>
          <w:rStyle w:val="StyleUnderline"/>
        </w:rPr>
        <w:t xml:space="preserve"> the existence of </w:t>
      </w:r>
      <w:r w:rsidRPr="00830329">
        <w:rPr>
          <w:rStyle w:val="StyleUnderline"/>
          <w:highlight w:val="green"/>
        </w:rPr>
        <w:t>a moral obligation and a separate factor determines its strength</w:t>
      </w:r>
      <w:r w:rsidRPr="00FD41A5">
        <w:rPr>
          <w:rStyle w:val="StyleUnderline"/>
        </w:rPr>
        <w:t>.</w:t>
      </w:r>
      <w:r>
        <w:t xml:space="preserve"> </w:t>
      </w:r>
      <w:r w:rsidRPr="00830329">
        <w:rPr>
          <w:rStyle w:val="StyleUnderline"/>
        </w:rPr>
        <w:t>There might be conflicting moral reasons of all sorts (analogous to the dense air and tree), but they do not explain the existence or the strength of the original moral obligation itself.</w:t>
      </w:r>
      <w:r>
        <w:t xml:space="preserve"> </w:t>
      </w:r>
      <w:r w:rsidRPr="00FD41A5">
        <w:rPr>
          <w:rStyle w:val="StyleUnderline"/>
        </w:rPr>
        <w:t xml:space="preserve">Thus, </w:t>
      </w:r>
      <w:r w:rsidRPr="00830329">
        <w:rPr>
          <w:rStyle w:val="StyleUnderline"/>
          <w:highlight w:val="green"/>
        </w:rPr>
        <w:t>the better alternative is</w:t>
      </w:r>
      <w:r w:rsidRPr="00FD41A5">
        <w:rPr>
          <w:rStyle w:val="StyleUnderline"/>
        </w:rPr>
        <w:t xml:space="preserve"> the </w:t>
      </w:r>
      <w:r w:rsidRPr="00830329">
        <w:rPr>
          <w:rStyle w:val="StyleUnderline"/>
          <w:highlight w:val="green"/>
        </w:rPr>
        <w:t>consequentialist</w:t>
      </w:r>
      <w:r w:rsidRPr="00FD41A5">
        <w:rPr>
          <w:rStyle w:val="StyleUnderline"/>
        </w:rPr>
        <w:t xml:space="preserve"> theory that one factor – the harm caused by violating the obligation – explains both the existence and the strength of the moral obligation not to break promises.</w:t>
      </w:r>
    </w:p>
    <w:p w14:paraId="46E4E559" w14:textId="77777777" w:rsidR="00B07FE9" w:rsidRDefault="00B07FE9" w:rsidP="00B07FE9">
      <w:r w:rsidRPr="00830329">
        <w:rPr>
          <w:sz w:val="16"/>
          <w:szCs w:val="16"/>
        </w:rPr>
        <w:t>Critics might object that I have a moral obligation not to break my promise even if breaking it will not cause any harm at all. Imagine that you will have a better time at lunch with your other friends without me rather than with me. Still, I seem to have some (weak) moral obligation to keep my promise to meet you and them for lunch. However,</w:t>
      </w:r>
      <w:r>
        <w:t xml:space="preserve"> </w:t>
      </w:r>
      <w:r w:rsidRPr="00177B1A">
        <w:rPr>
          <w:rStyle w:val="StyleUnderline"/>
          <w:highlight w:val="green"/>
        </w:rPr>
        <w:t>consequentialists can explain</w:t>
      </w:r>
      <w:r w:rsidRPr="0071121A">
        <w:rPr>
          <w:rStyle w:val="StyleUnderline"/>
        </w:rPr>
        <w:t xml:space="preserve"> that weak moral obligation by weak side-consequences. If I break my pro- mise, you will lose trust in me, which will complicate or even prevent later mutual arrangements and will create a risk of undermining our friendship. The risk of such side effects also explains why I need to apologize if I break my promise, since apologies reduce some harmful side effects</w:t>
      </w:r>
      <w:r>
        <w:t>.</w:t>
      </w:r>
      <w:r w:rsidRPr="00830329">
        <w:rPr>
          <w:sz w:val="16"/>
          <w:szCs w:val="16"/>
        </w:rPr>
        <w:t xml:space="preserve"> Even in the case of a proverbial deathbed promise, breaking it will not harm the promis- see (who is dead), but will create risks of harm to my character and of more harmful promise breaking in the future. In the very odd cases where even these effects are ruled out (such as when I will die right after breaking my promise to a dying person), then I doubt that I really do have any moral obligation to keep my promise. Why not? Because nobody at all is harmed if I break this promise in these circumstances. Besides, I am about to die, so give me a break! In any case, we should not trust our moral intuitions in such odd cases, because they did not evolve to fit such weird circumstances.</w:t>
      </w:r>
    </w:p>
    <w:p w14:paraId="563F60A5" w14:textId="77777777" w:rsidR="00B07FE9" w:rsidRDefault="00B07FE9" w:rsidP="00B07FE9">
      <w:r>
        <w:t xml:space="preserve">For these reasons, </w:t>
      </w:r>
      <w:r w:rsidRPr="0071121A">
        <w:rPr>
          <w:rStyle w:val="StyleUnderline"/>
        </w:rPr>
        <w:t>the best explanation of both the existence and the strength of the moral obligation to keep promises is consequentialist</w:t>
      </w:r>
      <w:r>
        <w:t>. Moreover, this argument applies as well to other apparently non-consequen- tialist obligations.</w:t>
      </w:r>
    </w:p>
    <w:p w14:paraId="586B878F" w14:textId="77777777" w:rsidR="00B07FE9" w:rsidRDefault="00B07FE9" w:rsidP="00B07FE9">
      <w:r>
        <w:t xml:space="preserve">Consider the obligation not to lie. </w:t>
      </w:r>
      <w:r w:rsidRPr="00177B1A">
        <w:rPr>
          <w:rStyle w:val="StyleUnderline"/>
          <w:highlight w:val="green"/>
        </w:rPr>
        <w:t>Some lies</w:t>
      </w:r>
      <w:r w:rsidRPr="00517DB4">
        <w:rPr>
          <w:rStyle w:val="StyleUnderline"/>
        </w:rPr>
        <w:t xml:space="preserve"> (such as telling a friend that you like his or her new haircut) </w:t>
      </w:r>
      <w:r w:rsidRPr="00177B1A">
        <w:rPr>
          <w:rStyle w:val="StyleUnderline"/>
          <w:highlight w:val="green"/>
        </w:rPr>
        <w:t xml:space="preserve">are white lies, </w:t>
      </w:r>
      <w:r w:rsidRPr="00177B1A">
        <w:rPr>
          <w:rStyle w:val="StyleUnderline"/>
        </w:rPr>
        <w:t>be</w:t>
      </w:r>
      <w:r w:rsidRPr="00177B1A">
        <w:rPr>
          <w:rStyle w:val="StyleUnderline"/>
          <w:highlight w:val="green"/>
        </w:rPr>
        <w:t>cause they harm nobody</w:t>
      </w:r>
      <w:r w:rsidRPr="00517DB4">
        <w:rPr>
          <w:rStyle w:val="StyleUnderline"/>
        </w:rPr>
        <w:t>, at least directly</w:t>
      </w:r>
      <w:r>
        <w:t xml:space="preserve">. As a result, they violate little or no moral obligation. </w:t>
      </w:r>
      <w:r w:rsidRPr="00177B1A">
        <w:rPr>
          <w:rStyle w:val="StyleUnderline"/>
          <w:highlight w:val="green"/>
        </w:rPr>
        <w:t>Other lies</w:t>
      </w:r>
      <w:r w:rsidRPr="00517DB4">
        <w:rPr>
          <w:rStyle w:val="StyleUnderline"/>
        </w:rPr>
        <w:t xml:space="preserve"> (such as Bill Clinton’s lie about Monika Lewinsky) </w:t>
      </w:r>
      <w:r w:rsidRPr="00177B1A">
        <w:rPr>
          <w:rStyle w:val="Emphasis"/>
          <w:highlight w:val="green"/>
        </w:rPr>
        <w:t xml:space="preserve">have very bad conse- </w:t>
      </w:r>
      <w:r w:rsidRPr="00F97FDA">
        <w:rPr>
          <w:rStyle w:val="Emphasis"/>
          <w:highlight w:val="green"/>
        </w:rPr>
        <w:t xml:space="preserve">quences, so they violate </w:t>
      </w:r>
      <w:r w:rsidRPr="00177B1A">
        <w:rPr>
          <w:rStyle w:val="Emphasis"/>
          <w:highlight w:val="green"/>
        </w:rPr>
        <w:t>a very strong moral obligation</w:t>
      </w:r>
      <w:r w:rsidRPr="00517DB4">
        <w:rPr>
          <w:rStyle w:val="StyleUnderline"/>
        </w:rPr>
        <w:t>.</w:t>
      </w:r>
      <w:r>
        <w:t xml:space="preserve"> The strength of the obligation not to lie varies with the harms caused by lyin</w:t>
      </w:r>
      <w:r w:rsidRPr="00830329">
        <w:rPr>
          <w:sz w:val="16"/>
          <w:szCs w:val="16"/>
        </w:rPr>
        <w:t>g. Thus, again, Mill’s method of concomitant variation suggests that the ground of the moral obligation not to lie is harmful consequences of lying.</w:t>
      </w:r>
    </w:p>
    <w:p w14:paraId="303C6F30" w14:textId="77777777" w:rsidR="00B07FE9" w:rsidRPr="00415955" w:rsidRDefault="00B07FE9" w:rsidP="00B07FE9">
      <w:pPr>
        <w:rPr>
          <w:rStyle w:val="StyleUnderline"/>
        </w:rPr>
      </w:pPr>
      <w:r w:rsidRPr="00830329">
        <w:rPr>
          <w:sz w:val="16"/>
          <w:szCs w:val="16"/>
        </w:rPr>
        <w:t>Next consider the moral obligation to obey the law.</w:t>
      </w:r>
      <w:r>
        <w:t xml:space="preserve"> There is a strong moral obligation not to drive on the left side of a crowded two-way road in the USA, even if the violated law happened to be passed by a very slim majority, and even if I never benefited in the past from the law requiring right-side driving rather than left-side driving. In contrast, even if I have some moral obligation not to pass a stop sign without coming to a complete stop in the middle of the night on a clearly deserted road</w:t>
      </w:r>
      <w:r w:rsidRPr="00415955">
        <w:rPr>
          <w:rStyle w:val="StyleUnderline"/>
        </w:rPr>
        <w:t>, that moral obligation is very weak, because violating it causes no harm or risk of harm to others</w:t>
      </w:r>
      <w:r>
        <w:t xml:space="preserve">, </w:t>
      </w:r>
      <w:r w:rsidRPr="00830329">
        <w:rPr>
          <w:sz w:val="16"/>
          <w:szCs w:val="16"/>
        </w:rPr>
        <w:t>even if the law that I violated was passed unanimously and even if I benefited in the past from other people stopping at that stop sign (at least during the day). Thus, as with promises and lies</w:t>
      </w:r>
      <w:r>
        <w:t xml:space="preserve">, </w:t>
      </w:r>
      <w:r w:rsidRPr="006135B6">
        <w:rPr>
          <w:rStyle w:val="StyleUnderline"/>
          <w:highlight w:val="green"/>
        </w:rPr>
        <w:t>the strength of the moral obligation</w:t>
      </w:r>
      <w:r w:rsidRPr="00415955">
        <w:rPr>
          <w:rStyle w:val="StyleUnderline"/>
        </w:rPr>
        <w:t xml:space="preserve"> not to break the </w:t>
      </w:r>
      <w:r w:rsidRPr="0021047B">
        <w:rPr>
          <w:rStyle w:val="Emphasis"/>
        </w:rPr>
        <w:t xml:space="preserve">law </w:t>
      </w:r>
      <w:r w:rsidRPr="006135B6">
        <w:rPr>
          <w:rStyle w:val="Emphasis"/>
          <w:highlight w:val="green"/>
        </w:rPr>
        <w:t>varies with the harm</w:t>
      </w:r>
      <w:r w:rsidRPr="00415955">
        <w:rPr>
          <w:rStyle w:val="StyleUnderline"/>
        </w:rPr>
        <w:t>s caused by breaking that law, so Mill’s method of concomitant variation again suggests that the ground of the moral obligation to obey the law is harmful consequences of breaking the law.</w:t>
      </w:r>
    </w:p>
    <w:p w14:paraId="1982500B" w14:textId="77777777" w:rsidR="00B07FE9" w:rsidRPr="006D6B38" w:rsidRDefault="00B07FE9" w:rsidP="00B07FE9">
      <w:pPr>
        <w:rPr>
          <w:szCs w:val="26"/>
        </w:rPr>
      </w:pPr>
      <w:r w:rsidRPr="006D6B38">
        <w:rPr>
          <w:sz w:val="16"/>
          <w:szCs w:val="16"/>
        </w:rPr>
        <w:t xml:space="preserve">All of this suggests a new question and a new method in moral philosophy. Most moral philosophers and common folk have focused on the dichoto- mous questions of whether or not an act is right or wrong and whether or not someone has a moral obligation to act or not to act in a certain way. Those are important questions, but </w:t>
      </w:r>
      <w:r w:rsidRPr="006B407C">
        <w:rPr>
          <w:sz w:val="16"/>
          <w:szCs w:val="16"/>
        </w:rPr>
        <w:t xml:space="preserve">they are not the only ones worth asking. </w:t>
      </w:r>
      <w:r w:rsidRPr="006B407C">
        <w:rPr>
          <w:rStyle w:val="StyleUnderline"/>
          <w:szCs w:val="26"/>
        </w:rPr>
        <w:t>A moral theory also needs to answer the question of how strong a moral obligation is.</w:t>
      </w:r>
      <w:r w:rsidRPr="006B407C">
        <w:rPr>
          <w:szCs w:val="26"/>
        </w:rPr>
        <w:t xml:space="preserve"> </w:t>
      </w:r>
      <w:r w:rsidRPr="006B407C">
        <w:rPr>
          <w:rStyle w:val="StyleUnderline"/>
        </w:rPr>
        <w:t>When we ask this question, we find correlations</w:t>
      </w:r>
      <w:r w:rsidRPr="006D6B38">
        <w:rPr>
          <w:rStyle w:val="StyleUnderline"/>
        </w:rPr>
        <w:t xml:space="preserve"> between the strength of moral obligations and various factors that, together with Mill’s method of concomitant variation, reveal the ground of those moral obliga- tions</w:t>
      </w:r>
      <w:r w:rsidRPr="006D6B38">
        <w:rPr>
          <w:szCs w:val="26"/>
        </w:rPr>
        <w:t xml:space="preserve">. </w:t>
      </w:r>
      <w:r w:rsidRPr="006D6B38">
        <w:rPr>
          <w:sz w:val="16"/>
          <w:szCs w:val="16"/>
        </w:rPr>
        <w:t>This brief note has tried to suggest both that this method is fruitful and also that, when we apply it, consequentialism comes out on top.</w:t>
      </w:r>
    </w:p>
    <w:p w14:paraId="3745740A" w14:textId="77777777" w:rsidR="00B07FE9" w:rsidRPr="00045E44" w:rsidRDefault="00B07FE9" w:rsidP="00B07FE9">
      <w:pPr>
        <w:rPr>
          <w:rStyle w:val="StyleUnderline"/>
        </w:rPr>
      </w:pPr>
      <w:r>
        <w:t>To respond</w:t>
      </w:r>
      <w:r w:rsidRPr="00045E44">
        <w:rPr>
          <w:rStyle w:val="StyleUnderline"/>
        </w:rPr>
        <w:t xml:space="preserve">, deontologists need to explain why some moral obligations are stronger than others </w:t>
      </w:r>
      <w:r>
        <w:t xml:space="preserve">without invoking the harmful consequences of violating those </w:t>
      </w:r>
      <w:r w:rsidRPr="006D6B38">
        <w:t>moral obligations</w:t>
      </w:r>
      <w:r w:rsidRPr="006D6B38">
        <w:rPr>
          <w:rStyle w:val="Emphasis"/>
        </w:rPr>
        <w:t>. I would like to see them try</w:t>
      </w:r>
      <w:r w:rsidRPr="006D6B38">
        <w:rPr>
          <w:rStyle w:val="StyleUnderline"/>
        </w:rPr>
        <w:t>.</w:t>
      </w:r>
    </w:p>
    <w:p w14:paraId="7E816664" w14:textId="77777777" w:rsidR="00B07FE9" w:rsidRDefault="00B07FE9" w:rsidP="00B07FE9"/>
    <w:p w14:paraId="08A70E2E" w14:textId="77777777" w:rsidR="00AC4ACE" w:rsidRPr="00355308" w:rsidRDefault="00AC4ACE" w:rsidP="00AC4ACE">
      <w:pPr>
        <w:pStyle w:val="Heading4"/>
        <w:rPr>
          <w:rFonts w:cs="Calibri"/>
        </w:rPr>
      </w:pPr>
      <w:r w:rsidRPr="00355308">
        <w:rPr>
          <w:rFonts w:cs="Calibri"/>
        </w:rPr>
        <w:t>5] Use epistemic modesty for evaluating the framework debate:</w:t>
      </w:r>
    </w:p>
    <w:p w14:paraId="0BD7B217" w14:textId="77777777" w:rsidR="00AC4ACE" w:rsidRPr="00355308" w:rsidRDefault="00AC4ACE" w:rsidP="00AC4ACE">
      <w:pPr>
        <w:pStyle w:val="Heading4"/>
        <w:rPr>
          <w:rFonts w:cs="Calibri"/>
        </w:rPr>
      </w:pPr>
      <w:r w:rsidRPr="00355308">
        <w:rPr>
          <w:rFonts w:cs="Calibri"/>
        </w:rPr>
        <w:t xml:space="preserve">A] Substantively true since it maximizes the probability of achieving net most moral value—beating a framework acts as mitigation to their impacts but the strength of that mitigation is contingent. </w:t>
      </w:r>
    </w:p>
    <w:p w14:paraId="6CD7C960" w14:textId="77777777" w:rsidR="00AC4ACE" w:rsidRPr="00355308" w:rsidRDefault="00AC4ACE" w:rsidP="00AC4ACE">
      <w:pPr>
        <w:pStyle w:val="Heading4"/>
        <w:rPr>
          <w:rFonts w:cs="Calibri"/>
        </w:rPr>
      </w:pPr>
      <w:r w:rsidRPr="00355308">
        <w:rPr>
          <w:rFonts w:cs="Calibri"/>
        </w:rPr>
        <w:t xml:space="preserve">B] Clash—disincentives debaters from going all in for framework which means we get the ideal balance between topic ed and phil ed—it’s important to talk about contention-level offense </w:t>
      </w:r>
    </w:p>
    <w:p w14:paraId="2D555F31" w14:textId="175A5D0A" w:rsidR="00AC4ACE" w:rsidRPr="00355308" w:rsidRDefault="00AC4ACE" w:rsidP="00AC4ACE">
      <w:pPr>
        <w:pStyle w:val="Heading4"/>
        <w:rPr>
          <w:rFonts w:cs="Calibri"/>
        </w:rPr>
      </w:pPr>
      <w:r>
        <w:rPr>
          <w:rFonts w:cs="Calibri"/>
        </w:rPr>
        <w:t>7</w:t>
      </w:r>
      <w:r w:rsidRPr="00355308">
        <w:rPr>
          <w:rFonts w:cs="Calibri"/>
        </w:rPr>
        <w:t>] Reject calc indicts and util triggers permissibility arguments:</w:t>
      </w:r>
    </w:p>
    <w:p w14:paraId="6D487326" w14:textId="23ABC11F" w:rsidR="00AC4ACE" w:rsidRDefault="00AC4ACE" w:rsidP="008E6796">
      <w:pPr>
        <w:pStyle w:val="Heading4"/>
        <w:rPr>
          <w:rFonts w:cs="Calibri"/>
        </w:rPr>
      </w:pPr>
      <w:r w:rsidRPr="00355308">
        <w:rPr>
          <w:rFonts w:cs="Calibri"/>
        </w:rPr>
        <w:t>A] Empirically denied—both individuals and policymakers carry out effective cost-benefit analysis which means even if decisions aren’t always perfect it’s still better than not acting at all</w:t>
      </w:r>
    </w:p>
    <w:p w14:paraId="4DDC612E" w14:textId="77777777" w:rsidR="00AC4ACE" w:rsidRPr="00AC4ACE" w:rsidRDefault="00AC4ACE" w:rsidP="00AC4ACE"/>
    <w:p w14:paraId="39A0AF59" w14:textId="2997A4B3" w:rsidR="00B07FE9" w:rsidRPr="00CA757C" w:rsidRDefault="00CE0914" w:rsidP="00B07FE9">
      <w:pPr>
        <w:pStyle w:val="Heading4"/>
        <w:rPr>
          <w:rFonts w:cs="Calibri"/>
        </w:rPr>
      </w:pPr>
      <w:r>
        <w:rPr>
          <w:rFonts w:cs="Calibri"/>
        </w:rPr>
        <w:t>8</w:t>
      </w:r>
      <w:r w:rsidR="00B07FE9" w:rsidRPr="002E566B">
        <w:rPr>
          <w:rFonts w:cs="Calibri"/>
        </w:rPr>
        <w:t xml:space="preserve">] Bindingness- only pursuing pleasure and avoiding pain can motivate action consistently- no external system of ethics has anything intrinsic that dictate it be followed. </w:t>
      </w:r>
    </w:p>
    <w:p w14:paraId="472D4B01" w14:textId="03CA5D44" w:rsidR="00B07FE9" w:rsidRDefault="00CE0914" w:rsidP="00B07FE9">
      <w:pPr>
        <w:pStyle w:val="Heading4"/>
        <w:rPr>
          <w:rFonts w:cs="Calibri"/>
        </w:rPr>
      </w:pPr>
      <w:r>
        <w:rPr>
          <w:rFonts w:cs="Calibri"/>
        </w:rPr>
        <w:t>9</w:t>
      </w:r>
      <w:r w:rsidR="00B07FE9" w:rsidRPr="002E566B">
        <w:rPr>
          <w:rFonts w:cs="Calibri"/>
        </w:rPr>
        <w:t>] 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w:t>
      </w:r>
    </w:p>
    <w:p w14:paraId="2FA32F2B" w14:textId="77777777" w:rsidR="00B07FE9" w:rsidRPr="000429E5" w:rsidRDefault="00B07FE9" w:rsidP="00B07FE9"/>
    <w:p w14:paraId="2F8466CF" w14:textId="77777777" w:rsidR="00180B08" w:rsidRDefault="00180B08" w:rsidP="00180B08"/>
    <w:p w14:paraId="309EDD15" w14:textId="77777777" w:rsidR="00180B08" w:rsidRDefault="00180B08" w:rsidP="00180B08"/>
    <w:p w14:paraId="59944DC9" w14:textId="77777777" w:rsidR="00180B08" w:rsidRDefault="00180B08" w:rsidP="00180B08"/>
    <w:p w14:paraId="29790C16" w14:textId="77777777" w:rsidR="00180B08" w:rsidRDefault="00180B08" w:rsidP="00180B08"/>
    <w:p w14:paraId="23D16955" w14:textId="77777777" w:rsidR="00180B08" w:rsidRDefault="00180B08" w:rsidP="00180B08"/>
    <w:p w14:paraId="33C2A457" w14:textId="77777777" w:rsidR="00180B08" w:rsidRDefault="00180B08" w:rsidP="00180B08"/>
    <w:p w14:paraId="4D277BDD" w14:textId="77777777" w:rsidR="00180B08" w:rsidRDefault="00180B08" w:rsidP="00180B08"/>
    <w:p w14:paraId="7EC7BA74" w14:textId="77777777" w:rsidR="00180B08" w:rsidRPr="00255EEE" w:rsidRDefault="00180B08" w:rsidP="00180B08"/>
    <w:p w14:paraId="561BDF8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3E57"/>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7794"/>
    <w:rsid w:val="001761FC"/>
    <w:rsid w:val="00180B08"/>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679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57ED"/>
    <w:rsid w:val="009B69F5"/>
    <w:rsid w:val="009C5FF7"/>
    <w:rsid w:val="009C6292"/>
    <w:rsid w:val="009D15DB"/>
    <w:rsid w:val="009D3133"/>
    <w:rsid w:val="009E160D"/>
    <w:rsid w:val="009F1CBB"/>
    <w:rsid w:val="009F1DFF"/>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4ACE"/>
    <w:rsid w:val="00AE0243"/>
    <w:rsid w:val="00AE1BAD"/>
    <w:rsid w:val="00AE2124"/>
    <w:rsid w:val="00AE24BC"/>
    <w:rsid w:val="00AE3E3F"/>
    <w:rsid w:val="00AF2516"/>
    <w:rsid w:val="00AF265D"/>
    <w:rsid w:val="00AF4760"/>
    <w:rsid w:val="00AF55D4"/>
    <w:rsid w:val="00B0505F"/>
    <w:rsid w:val="00B05C2D"/>
    <w:rsid w:val="00B07FE9"/>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0914"/>
    <w:rsid w:val="00CE2BF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17AA"/>
    <w:rsid w:val="00EC2759"/>
    <w:rsid w:val="00EC7106"/>
    <w:rsid w:val="00ED0120"/>
    <w:rsid w:val="00ED3BBA"/>
    <w:rsid w:val="00ED4E12"/>
    <w:rsid w:val="00EE051B"/>
    <w:rsid w:val="00EE54B4"/>
    <w:rsid w:val="00EF1AD8"/>
    <w:rsid w:val="00EF2B5C"/>
    <w:rsid w:val="00EF7794"/>
    <w:rsid w:val="00F02046"/>
    <w:rsid w:val="00F03E57"/>
    <w:rsid w:val="00F053D8"/>
    <w:rsid w:val="00F07888"/>
    <w:rsid w:val="00F1313D"/>
    <w:rsid w:val="00F201E7"/>
    <w:rsid w:val="00F204E0"/>
    <w:rsid w:val="00F20B16"/>
    <w:rsid w:val="00F21C79"/>
    <w:rsid w:val="00F238C9"/>
    <w:rsid w:val="00F23CA5"/>
    <w:rsid w:val="00F25B67"/>
    <w:rsid w:val="00F277AA"/>
    <w:rsid w:val="00F31955"/>
    <w:rsid w:val="00F34C06"/>
    <w:rsid w:val="00F43EA3"/>
    <w:rsid w:val="00F50C55"/>
    <w:rsid w:val="00F57FFB"/>
    <w:rsid w:val="00F601E6"/>
    <w:rsid w:val="00F73954"/>
    <w:rsid w:val="00F94060"/>
    <w:rsid w:val="00FA56F6"/>
    <w:rsid w:val="00FB329D"/>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26404A"/>
  <w14:defaultImageDpi w14:val="300"/>
  <w15:docId w15:val="{24FA4388-265A-6A4A-A92D-AC1C46D06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47794"/>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1477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14779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14779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147794"/>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180B08"/>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1477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7794"/>
  </w:style>
  <w:style w:type="character" w:customStyle="1" w:styleId="Heading1Char">
    <w:name w:val="Heading 1 Char"/>
    <w:aliases w:val="Pocket Char"/>
    <w:basedOn w:val="DefaultParagraphFont"/>
    <w:link w:val="Heading1"/>
    <w:uiPriority w:val="9"/>
    <w:rsid w:val="00147794"/>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147794"/>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147794"/>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14779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147794"/>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147794"/>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147794"/>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147794"/>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147794"/>
    <w:rPr>
      <w:color w:val="auto"/>
      <w:u w:val="none"/>
    </w:rPr>
  </w:style>
  <w:style w:type="paragraph" w:styleId="DocumentMap">
    <w:name w:val="Document Map"/>
    <w:basedOn w:val="Normal"/>
    <w:link w:val="DocumentMapChar"/>
    <w:uiPriority w:val="99"/>
    <w:semiHidden/>
    <w:unhideWhenUsed/>
    <w:rsid w:val="0014779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47794"/>
    <w:rPr>
      <w:rFonts w:ascii="Lucida Grande" w:hAnsi="Lucida Grande" w:cs="Lucida Grande"/>
    </w:rPr>
  </w:style>
  <w:style w:type="character" w:customStyle="1" w:styleId="Heading5Char">
    <w:name w:val="Heading 5 Char"/>
    <w:basedOn w:val="DefaultParagraphFont"/>
    <w:link w:val="Heading5"/>
    <w:uiPriority w:val="9"/>
    <w:semiHidden/>
    <w:rsid w:val="00180B08"/>
    <w:rPr>
      <w:rFonts w:asciiTheme="majorHAnsi" w:eastAsiaTheme="majorEastAsia" w:hAnsiTheme="majorHAnsi" w:cstheme="majorBidi"/>
      <w:color w:val="365F91" w:themeColor="accent1" w:themeShade="BF"/>
      <w:sz w:val="26"/>
    </w:rPr>
  </w:style>
  <w:style w:type="character" w:styleId="UnresolvedMention">
    <w:name w:val="Unresolved Mention"/>
    <w:basedOn w:val="DefaultParagraphFont"/>
    <w:uiPriority w:val="99"/>
    <w:semiHidden/>
    <w:unhideWhenUsed/>
    <w:rsid w:val="00180B08"/>
    <w:rPr>
      <w:color w:val="605E5C"/>
      <w:shd w:val="clear" w:color="auto" w:fill="E1DFDD"/>
    </w:rPr>
  </w:style>
  <w:style w:type="paragraph" w:customStyle="1" w:styleId="textbold">
    <w:name w:val="text bold"/>
    <w:basedOn w:val="Normal"/>
    <w:link w:val="Emphasis"/>
    <w:uiPriority w:val="20"/>
    <w:qFormat/>
    <w:rsid w:val="00180B0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180B0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B07FE9"/>
    <w:rPr>
      <w:b/>
      <w:sz w:val="26"/>
      <w:u w:val="single"/>
    </w:rPr>
  </w:style>
  <w:style w:type="paragraph" w:styleId="ListParagraph">
    <w:name w:val="List Paragraph"/>
    <w:aliases w:val="6 font"/>
    <w:basedOn w:val="Normal"/>
    <w:uiPriority w:val="34"/>
    <w:qFormat/>
    <w:rsid w:val="009B57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upenn.edu/live/files/7804-grego-space-and-crisis-stabilitypdf" TargetMode="External"/><Relationship Id="rId18" Type="http://schemas.openxmlformats.org/officeDocument/2006/relationships/hyperlink" Target="https://www.tandfonline.com/doi/full/10.1080/25751654.2021.1942681"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nautil.us/mining-in-space-could-lead-to-conflicts-on-earth-2-7300/" TargetMode="External"/><Relationship Id="rId17" Type="http://schemas.openxmlformats.org/officeDocument/2006/relationships/hyperlink" Target="https://gizmodo.com/what-would-happen-if-all-our-satellites-were-suddenly-d-1709006681" TargetMode="External"/><Relationship Id="rId2" Type="http://schemas.openxmlformats.org/officeDocument/2006/relationships/customXml" Target="../customXml/item2.xml"/><Relationship Id="rId16" Type="http://schemas.openxmlformats.org/officeDocument/2006/relationships/hyperlink" Target="https://www.newscientist.com/article/mg22630235-100-dust-from-asteroid-mining-spells-danger-for-satellites/" TargetMode="External"/><Relationship Id="rId20" Type="http://schemas.openxmlformats.org/officeDocument/2006/relationships/hyperlink" Target="https://www.jstor.org/stable/4060765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ning.com/experts-warn-of-brewing-space-mining-war-among-us-china-and-russia/" TargetMode="External"/><Relationship Id="rId5" Type="http://schemas.openxmlformats.org/officeDocument/2006/relationships/numbering" Target="numbering.xml"/><Relationship Id="rId15" Type="http://schemas.openxmlformats.org/officeDocument/2006/relationships/hyperlink" Target="https://www.science.org/doi/full/10.1126/science.abd3402" TargetMode="External"/><Relationship Id="rId10" Type="http://schemas.openxmlformats.org/officeDocument/2006/relationships/hyperlink" Target="https://www.orfonline.org/research/if-space-is-the-province-of-mankind-who-owns-its-resources-47561/" TargetMode="External"/><Relationship Id="rId19" Type="http://schemas.openxmlformats.org/officeDocument/2006/relationships/hyperlink" Target="https://www.fhi.ox.ac.uk/wp-content/uploads/Existential-Risks-2017-01-23.pdf" TargetMode="External"/><Relationship Id="rId4" Type="http://schemas.openxmlformats.org/officeDocument/2006/relationships/customXml" Target="../customXml/item4.xml"/><Relationship Id="rId9" Type="http://schemas.openxmlformats.org/officeDocument/2006/relationships/hyperlink" Target="https://issues.org/new-policies-needed-to-advance-space-mining/" TargetMode="External"/><Relationship Id="rId14" Type="http://schemas.openxmlformats.org/officeDocument/2006/relationships/hyperlink" Target="https://fas.org/2017/01/turning-a-blind-eye-towards-armageddon-u-s-leaders-reject-nuclear-winter-studies/"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16569</Words>
  <Characters>94444</Characters>
  <Application>Microsoft Office Word</Application>
  <DocSecurity>0</DocSecurity>
  <Lines>787</Lines>
  <Paragraphs>221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110792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13</cp:revision>
  <dcterms:created xsi:type="dcterms:W3CDTF">2022-01-29T21:06:00Z</dcterms:created>
  <dcterms:modified xsi:type="dcterms:W3CDTF">2022-02-12T15:31:00Z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