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45481" w14:textId="77777777" w:rsidR="00DB4328" w:rsidRPr="00CB71FF" w:rsidRDefault="00DB4328" w:rsidP="00DB4328"/>
    <w:p w14:paraId="329AA7EA" w14:textId="77777777" w:rsidR="00DB4328" w:rsidRDefault="00DB4328" w:rsidP="000407B6">
      <w:pPr>
        <w:pStyle w:val="Heading1"/>
        <w:jc w:val="left"/>
        <w:rPr>
          <w:rFonts w:cs="Calibri"/>
          <w:color w:val="000000" w:themeColor="text1"/>
        </w:rPr>
      </w:pPr>
      <w:r w:rsidRPr="00355308">
        <w:rPr>
          <w:rFonts w:cs="Calibri"/>
          <w:color w:val="000000" w:themeColor="text1"/>
        </w:rPr>
        <w:t xml:space="preserve">1AC </w:t>
      </w:r>
    </w:p>
    <w:p w14:paraId="722887AF" w14:textId="77777777" w:rsidR="00DB4328" w:rsidRPr="00DC6328" w:rsidRDefault="00DB4328" w:rsidP="00DB4328"/>
    <w:p w14:paraId="17EA2FF3" w14:textId="77777777" w:rsidR="00DB4328" w:rsidRPr="00355308" w:rsidRDefault="00DB4328" w:rsidP="00DB4328">
      <w:pPr>
        <w:pStyle w:val="Heading2"/>
        <w:rPr>
          <w:rFonts w:cs="Calibri"/>
          <w:color w:val="000000" w:themeColor="text1"/>
          <w:sz w:val="32"/>
          <w:szCs w:val="32"/>
          <w:u w:val="single"/>
        </w:rPr>
      </w:pPr>
      <w:r w:rsidRPr="00355308">
        <w:rPr>
          <w:rFonts w:cs="Calibri"/>
          <w:color w:val="000000" w:themeColor="text1"/>
        </w:rPr>
        <w:t>1AC—Plan</w:t>
      </w:r>
    </w:p>
    <w:p w14:paraId="0E3E3BFF" w14:textId="77777777" w:rsidR="00DB4328" w:rsidRPr="00355308" w:rsidRDefault="00DB4328" w:rsidP="00DB4328"/>
    <w:p w14:paraId="04905A64" w14:textId="77777777" w:rsidR="00DB4328" w:rsidRPr="00355308" w:rsidRDefault="00DB4328" w:rsidP="00DB4328">
      <w:pPr>
        <w:pStyle w:val="Heading4"/>
        <w:rPr>
          <w:rFonts w:cs="Calibri"/>
        </w:rPr>
      </w:pPr>
      <w:r w:rsidRPr="00355308">
        <w:rPr>
          <w:rFonts w:cs="Calibri"/>
        </w:rPr>
        <w:t>Plan: The appropriation of outer space through asteroid mining by private entities should be banned.</w:t>
      </w:r>
    </w:p>
    <w:p w14:paraId="30E85D02" w14:textId="77777777" w:rsidR="00DB4328" w:rsidRPr="00355308" w:rsidRDefault="00DB4328" w:rsidP="00DB4328"/>
    <w:p w14:paraId="5D44F5C8" w14:textId="77777777" w:rsidR="00DB4328" w:rsidRPr="00355308" w:rsidRDefault="00DB4328" w:rsidP="00DB4328">
      <w:pPr>
        <w:pStyle w:val="Heading4"/>
        <w:rPr>
          <w:rFonts w:cs="Calibri"/>
        </w:rPr>
      </w:pPr>
      <w:r w:rsidRPr="00355308">
        <w:rPr>
          <w:rFonts w:cs="Calibri"/>
        </w:rPr>
        <w:t>We’ll defend normal means as the signatories of the OST adding an optional protocol under Article II.</w:t>
      </w:r>
    </w:p>
    <w:p w14:paraId="3995F49D" w14:textId="77777777" w:rsidR="00DB4328" w:rsidRPr="00355308" w:rsidRDefault="00DB4328" w:rsidP="00DB4328">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48D607A5" w14:textId="77777777" w:rsidR="00DB4328" w:rsidRPr="00355308" w:rsidRDefault="00DB4328" w:rsidP="00DB4328">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55F03243" w14:textId="77777777" w:rsidR="00DB4328" w:rsidRPr="00355308" w:rsidRDefault="00DB4328" w:rsidP="00DB4328">
      <w:pPr>
        <w:rPr>
          <w:color w:val="000000" w:themeColor="text1"/>
          <w:sz w:val="14"/>
        </w:rPr>
      </w:pPr>
    </w:p>
    <w:p w14:paraId="7AC50EB3" w14:textId="77777777" w:rsidR="00DB4328" w:rsidRDefault="00DB4328" w:rsidP="00DB4328">
      <w:pPr>
        <w:pStyle w:val="Heading2"/>
        <w:rPr>
          <w:rFonts w:cs="Calibri"/>
        </w:rPr>
      </w:pPr>
      <w:r w:rsidRPr="00355308">
        <w:rPr>
          <w:rFonts w:cs="Calibri"/>
        </w:rPr>
        <w:t>1AC—Advantages</w:t>
      </w:r>
    </w:p>
    <w:p w14:paraId="74D1EB79" w14:textId="77777777" w:rsidR="00DB4328" w:rsidRPr="00EB7E98" w:rsidRDefault="00DB4328" w:rsidP="00DB4328"/>
    <w:p w14:paraId="34438A4D" w14:textId="77777777" w:rsidR="00DB4328" w:rsidRDefault="00DB4328" w:rsidP="00DB4328">
      <w:pPr>
        <w:pStyle w:val="Heading3"/>
        <w:rPr>
          <w:rFonts w:cs="Calibri"/>
        </w:rPr>
      </w:pPr>
      <w:r>
        <w:rPr>
          <w:rFonts w:cs="Calibri"/>
        </w:rPr>
        <w:t>Advantage – Space War</w:t>
      </w:r>
    </w:p>
    <w:p w14:paraId="1E1D83DE" w14:textId="77777777" w:rsidR="00DB4328" w:rsidRDefault="00DB4328" w:rsidP="00DB4328"/>
    <w:p w14:paraId="6D589198" w14:textId="77777777" w:rsidR="00DB4328" w:rsidRPr="00355308" w:rsidRDefault="00DB4328" w:rsidP="00DB4328"/>
    <w:p w14:paraId="79D66C07" w14:textId="77777777" w:rsidR="00DB4328" w:rsidRPr="00355308" w:rsidRDefault="00DB4328" w:rsidP="00DB4328">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31FB3378" w14:textId="77777777" w:rsidR="00DB4328" w:rsidRPr="00355308" w:rsidRDefault="00DB4328" w:rsidP="00DB4328">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0CF23DDE" w14:textId="77777777" w:rsidR="00DB4328" w:rsidRDefault="00DB4328" w:rsidP="00DB4328">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443C14C3" w14:textId="77777777" w:rsidR="00DB4328" w:rsidRPr="00355308" w:rsidRDefault="00DB4328" w:rsidP="00DB4328">
      <w:pPr>
        <w:rPr>
          <w:color w:val="000000" w:themeColor="text1"/>
          <w:sz w:val="14"/>
        </w:rPr>
      </w:pPr>
    </w:p>
    <w:p w14:paraId="4FF54FA3" w14:textId="77777777" w:rsidR="00DB4328" w:rsidRPr="00355308" w:rsidRDefault="00DB4328" w:rsidP="00DB4328">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10FCEF0B" w14:textId="77777777" w:rsidR="00DB4328" w:rsidRPr="00355308" w:rsidRDefault="00DB4328" w:rsidP="00DB4328">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526B2FC5" w14:textId="77777777" w:rsidR="00DB4328" w:rsidRPr="00F055D4" w:rsidRDefault="00DB4328" w:rsidP="00DB4328">
      <w:pPr>
        <w:rPr>
          <w:rStyle w:val="Emphasis"/>
        </w:rPr>
      </w:pPr>
      <w:r w:rsidRPr="004E2FA4">
        <w:rPr>
          <w:sz w:val="16"/>
          <w:szCs w:val="16"/>
        </w:rPr>
        <w:t>The first concern is establishing clear regulations regarding asteroid mining. With an intent to establish clear regulations with respect to asteroid mining and to legalise material extraction from the moon and other celestial bodies by private companies in the US, the US government legalised space mining in 2015 by introducing the US Commercial Space Launch Competitiveness Act,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This legislation gives US space firms the right to own, keep, use, and sell the spoils of the cosmos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w:t>
      </w:r>
      <w:r w:rsidRPr="00355308">
        <w:rPr>
          <w:color w:val="000000" w:themeColor="text1"/>
          <w:sz w:val="16"/>
        </w:rPr>
        <w:t>.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F055D4">
        <w:rPr>
          <w:rStyle w:val="Emphasis"/>
          <w:highlight w:val="green"/>
        </w:rPr>
        <w:t>I</w:t>
      </w:r>
      <w:r w:rsidRPr="00F055D4">
        <w:rPr>
          <w:rStyle w:val="Emphasis"/>
        </w:rPr>
        <w:t xml:space="preserve"> don’t </w:t>
      </w:r>
      <w:r w:rsidRPr="00F055D4">
        <w:rPr>
          <w:rStyle w:val="Emphasis"/>
          <w:highlight w:val="green"/>
        </w:rPr>
        <w:t>want to b</w:t>
      </w:r>
      <w:r w:rsidRPr="00F055D4">
        <w:rPr>
          <w:rStyle w:val="Emphasis"/>
        </w:rPr>
        <w:t xml:space="preserve">e just a part of them, I want to </w:t>
      </w:r>
      <w:r w:rsidRPr="00F055D4">
        <w:rPr>
          <w:rStyle w:val="Emphasis"/>
          <w:highlight w:val="green"/>
        </w:rPr>
        <w:t>lead them.”[</w:t>
      </w:r>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Applying literal interpretation of the OST, there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w:t>
      </w:r>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that a country might have could add to the space weaponisation debate. Two, the</w:t>
      </w:r>
      <w:r w:rsidRPr="00355308">
        <w:rPr>
          <w:color w:val="000000" w:themeColor="text1"/>
          <w:u w:val="single"/>
        </w:rPr>
        <w:t xml:space="preserv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‘Quod omnes tangit ab omnibus approbatur’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751469F0" w14:textId="77777777" w:rsidR="00DB4328" w:rsidRPr="00355308" w:rsidRDefault="00DB4328" w:rsidP="00DB4328">
      <w:pPr>
        <w:rPr>
          <w:color w:val="000000" w:themeColor="text1"/>
          <w:sz w:val="8"/>
          <w:u w:val="single"/>
        </w:rPr>
      </w:pPr>
    </w:p>
    <w:p w14:paraId="2B310012" w14:textId="77777777" w:rsidR="00DB4328" w:rsidRPr="00AD4C5F" w:rsidRDefault="00DB4328" w:rsidP="00DB4328">
      <w:pPr>
        <w:rPr>
          <w:rFonts w:asciiTheme="majorHAnsi" w:hAnsiTheme="majorHAnsi" w:cstheme="majorHAnsi"/>
          <w:color w:val="000000" w:themeColor="text1"/>
          <w:sz w:val="16"/>
        </w:rPr>
      </w:pPr>
    </w:p>
    <w:p w14:paraId="11DC6AF7" w14:textId="77777777" w:rsidR="00DB4328" w:rsidRDefault="00DB4328" w:rsidP="00DB4328"/>
    <w:p w14:paraId="50003097" w14:textId="77777777" w:rsidR="00DB4328" w:rsidRDefault="00DB4328" w:rsidP="00DB4328"/>
    <w:p w14:paraId="3254E6CD" w14:textId="77777777" w:rsidR="00DB4328" w:rsidRPr="00AD4C5F" w:rsidRDefault="00DB4328" w:rsidP="00DB4328">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7E27070F" w14:textId="77777777" w:rsidR="00DB4328" w:rsidRPr="00AD4C5F" w:rsidRDefault="00DB4328" w:rsidP="00DB4328">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3A46BA51" w14:textId="77777777" w:rsidR="00DB4328" w:rsidRPr="00AD4C5F" w:rsidRDefault="00DB4328" w:rsidP="00DB4328">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4666969C" w14:textId="77777777" w:rsidR="00DB4328" w:rsidRPr="00AD4C5F" w:rsidRDefault="00DB4328" w:rsidP="00DB4328">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68ACA8B3" w14:textId="77777777" w:rsidR="00DB4328" w:rsidRPr="00AD4C5F" w:rsidRDefault="00DB4328" w:rsidP="00DB4328">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42D0C68D" w14:textId="77777777" w:rsidR="00DB4328" w:rsidRDefault="00DB4328" w:rsidP="00DB4328">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5E5DDBCC" w14:textId="341DE1F5" w:rsidR="00DB4328" w:rsidRDefault="00DB4328" w:rsidP="00DB4328">
      <w:pPr>
        <w:rPr>
          <w:rStyle w:val="StyleUnderline"/>
          <w:rFonts w:asciiTheme="majorHAnsi" w:hAnsiTheme="majorHAnsi" w:cstheme="majorHAnsi"/>
        </w:rPr>
      </w:pPr>
    </w:p>
    <w:p w14:paraId="5878815F" w14:textId="77777777" w:rsidR="008E6895" w:rsidRDefault="008E6895" w:rsidP="008E6895">
      <w:pPr>
        <w:rPr>
          <w:u w:val="thick"/>
        </w:rPr>
      </w:pPr>
    </w:p>
    <w:p w14:paraId="2207F54D" w14:textId="77777777" w:rsidR="008E6895" w:rsidRDefault="008E6895" w:rsidP="008E6895">
      <w:pPr>
        <w:pStyle w:val="Heading4"/>
        <w:rPr>
          <w:u w:val="single"/>
        </w:rPr>
      </w:pPr>
      <w:r>
        <w:t>Asteroid mining shifts conflict to space</w:t>
      </w:r>
    </w:p>
    <w:p w14:paraId="265A5202" w14:textId="77777777" w:rsidR="008E6895" w:rsidRPr="009F0BBF" w:rsidRDefault="008E6895" w:rsidP="008E6895">
      <w:r w:rsidRPr="003821D8">
        <w:rPr>
          <w:rStyle w:val="Style13ptBold"/>
        </w:rPr>
        <w:t>Yan 18</w:t>
      </w:r>
      <w:r w:rsidRPr="009F0BBF">
        <w:t xml:space="preserve"> [Laura Yan is a writer in Brooklyn. Her writing has appeared in Wired, GQ, The Cut, Pacific Standard, Longreads, The Outline, and elsewhere. Should We Really Be Mining in Space? May 5, 2018. https://www.popularmechanics.com/space/a20195040/should-we-be-really-be-mining-in-space/</w:t>
      </w:r>
      <w:r>
        <w:t>]</w:t>
      </w:r>
    </w:p>
    <w:p w14:paraId="7208D1B1" w14:textId="77777777" w:rsidR="008E6895" w:rsidRPr="00B63AB5" w:rsidRDefault="008E6895" w:rsidP="008E6895">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spacecrafts and astronauts.</w:t>
      </w:r>
    </w:p>
    <w:p w14:paraId="576171A1" w14:textId="77777777" w:rsidR="008E6895" w:rsidRDefault="008E6895" w:rsidP="008E6895">
      <w:r w:rsidRPr="005077BD">
        <w:rPr>
          <w:u w:val="single"/>
        </w:rPr>
        <w:t xml:space="preserve">Commerical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Skibba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79724E24" w14:textId="312CA8A0" w:rsidR="008E6895" w:rsidRDefault="008E6895" w:rsidP="00DB4328">
      <w:pPr>
        <w:rPr>
          <w:rStyle w:val="StyleUnderline"/>
          <w:rFonts w:asciiTheme="majorHAnsi" w:hAnsiTheme="majorHAnsi" w:cstheme="majorHAnsi"/>
        </w:rPr>
      </w:pPr>
    </w:p>
    <w:p w14:paraId="194DCB2F" w14:textId="77777777" w:rsidR="008E6895" w:rsidRDefault="008E6895" w:rsidP="00DB4328">
      <w:pPr>
        <w:rPr>
          <w:rStyle w:val="StyleUnderline"/>
          <w:rFonts w:asciiTheme="majorHAnsi" w:hAnsiTheme="majorHAnsi" w:cstheme="majorHAnsi"/>
        </w:rPr>
      </w:pPr>
    </w:p>
    <w:p w14:paraId="51C61360" w14:textId="77777777" w:rsidR="00DB4328" w:rsidRPr="00355308" w:rsidRDefault="00DB4328" w:rsidP="00DB4328">
      <w:pPr>
        <w:pStyle w:val="Heading4"/>
        <w:rPr>
          <w:rFonts w:cs="Calibri"/>
          <w:color w:val="000000" w:themeColor="text1"/>
        </w:rPr>
      </w:pPr>
      <w:r w:rsidRPr="00355308">
        <w:rPr>
          <w:rFonts w:cs="Calibri"/>
          <w:color w:val="000000" w:themeColor="text1"/>
        </w:rPr>
        <w:t xml:space="preserve">US asteroid mining pushes </w:t>
      </w:r>
      <w:r>
        <w:rPr>
          <w:rFonts w:cs="Calibri"/>
          <w:color w:val="000000" w:themeColor="text1"/>
        </w:rPr>
        <w:t>other countries</w:t>
      </w:r>
      <w:r w:rsidRPr="00355308">
        <w:rPr>
          <w:rFonts w:cs="Calibri"/>
          <w:color w:val="000000" w:themeColor="text1"/>
        </w:rPr>
        <w:t xml:space="preserve"> to do the same despite it violating international law- increases the likelihood for tensions to escalate.</w:t>
      </w:r>
    </w:p>
    <w:p w14:paraId="36E223CA" w14:textId="77777777" w:rsidR="00DB4328" w:rsidRPr="00355308" w:rsidRDefault="00DB4328" w:rsidP="00DB4328">
      <w:pPr>
        <w:rPr>
          <w:color w:val="000000" w:themeColor="text1"/>
        </w:rPr>
      </w:pPr>
      <w:r w:rsidRPr="00355308">
        <w:rPr>
          <w:rStyle w:val="Style13ptBold"/>
          <w:color w:val="000000" w:themeColor="text1"/>
        </w:rPr>
        <w:t xml:space="preserve">Mallick and Rajagopalan 19 </w:t>
      </w:r>
      <w:r w:rsidRPr="00355308">
        <w:rPr>
          <w:color w:val="000000" w:themeColor="text1"/>
        </w:rPr>
        <w:t>[Senjuti Mallick and Rajeswari Pillai Rajagopalan, If space is ‘the province of mankind’, who owns its resources?, 1-24-2019,ORF,https://www.orfonline.org/research/if-space-is-the-province-of-mankind-who-owns-its-resources-47561/, 12-16-2021 amrita]</w:t>
      </w:r>
    </w:p>
    <w:p w14:paraId="1C83D507" w14:textId="77777777" w:rsidR="00DB4328" w:rsidRPr="00355308" w:rsidRDefault="00DB4328" w:rsidP="00DB4328">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push the boundaries 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Ananyev,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Dauria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08901C74" w14:textId="77777777" w:rsidR="00DB4328" w:rsidRPr="00355308" w:rsidRDefault="00DB4328" w:rsidP="00DB4328">
      <w:pPr>
        <w:rPr>
          <w:color w:val="000000" w:themeColor="text1"/>
        </w:rPr>
      </w:pPr>
    </w:p>
    <w:p w14:paraId="1BA03661" w14:textId="77777777" w:rsidR="00DB4328" w:rsidRDefault="00DB4328" w:rsidP="00DB4328">
      <w:pPr>
        <w:rPr>
          <w:rStyle w:val="StyleUnderline"/>
          <w:rFonts w:asciiTheme="majorHAnsi" w:hAnsiTheme="majorHAnsi" w:cstheme="majorHAnsi"/>
        </w:rPr>
      </w:pPr>
    </w:p>
    <w:p w14:paraId="6C52EF77" w14:textId="77777777" w:rsidR="00DB4328" w:rsidRPr="00AD4C5F" w:rsidRDefault="00DB4328" w:rsidP="00DB4328">
      <w:pPr>
        <w:rPr>
          <w:rStyle w:val="StyleUnderline"/>
          <w:rFonts w:asciiTheme="majorHAnsi" w:hAnsiTheme="majorHAnsi" w:cstheme="majorHAnsi"/>
        </w:rPr>
      </w:pPr>
    </w:p>
    <w:p w14:paraId="44B9AC54" w14:textId="77777777" w:rsidR="00DB4328" w:rsidRPr="00AD4C5F" w:rsidRDefault="00DB4328" w:rsidP="00DB4328">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2214F559" w14:textId="77777777" w:rsidR="00DB4328" w:rsidRPr="00AD4C5F" w:rsidRDefault="00DB4328" w:rsidP="00DB4328">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19152137" w14:textId="77777777" w:rsidR="00DB4328" w:rsidRPr="00AD4C5F" w:rsidRDefault="00DB4328" w:rsidP="00DB4328">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5AA7F234" w14:textId="77777777" w:rsidR="00DB4328" w:rsidRPr="00AD4C5F" w:rsidRDefault="00DB4328" w:rsidP="00DB4328">
      <w:pPr>
        <w:rPr>
          <w:rFonts w:asciiTheme="majorHAnsi" w:hAnsiTheme="majorHAnsi" w:cstheme="majorHAnsi"/>
          <w:color w:val="000000" w:themeColor="text1"/>
          <w:sz w:val="16"/>
        </w:rPr>
      </w:pPr>
    </w:p>
    <w:p w14:paraId="780389B5" w14:textId="77777777" w:rsidR="00DB4328" w:rsidRPr="00AD4C5F" w:rsidRDefault="00DB4328" w:rsidP="00DB4328">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3AC6D645" w14:textId="77777777" w:rsidR="00DB4328" w:rsidRPr="00AD4C5F" w:rsidRDefault="00DB4328" w:rsidP="00DB4328">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7916F618" w14:textId="77777777" w:rsidR="00DB4328" w:rsidRPr="0098474F" w:rsidRDefault="00DB4328" w:rsidP="00DB4328">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0EBFF8B" w14:textId="77777777" w:rsidR="00DB4328" w:rsidRPr="00AD4C5F" w:rsidRDefault="00DB4328" w:rsidP="00DB4328">
      <w:pPr>
        <w:rPr>
          <w:rFonts w:asciiTheme="majorHAnsi" w:hAnsiTheme="majorHAnsi" w:cstheme="majorHAnsi"/>
          <w:color w:val="000000" w:themeColor="text1"/>
          <w:sz w:val="16"/>
        </w:rPr>
      </w:pPr>
    </w:p>
    <w:p w14:paraId="78B71EAE" w14:textId="77777777" w:rsidR="00DB4328" w:rsidRDefault="00DB4328" w:rsidP="00DB4328"/>
    <w:p w14:paraId="2420F957" w14:textId="77777777" w:rsidR="00DB4328" w:rsidRPr="00AD4C5F" w:rsidRDefault="00DB4328" w:rsidP="00DB4328">
      <w:pPr>
        <w:rPr>
          <w:rFonts w:asciiTheme="majorHAnsi" w:hAnsiTheme="majorHAnsi" w:cstheme="majorHAnsi"/>
          <w:color w:val="000000" w:themeColor="text1"/>
          <w:sz w:val="16"/>
        </w:rPr>
      </w:pPr>
    </w:p>
    <w:p w14:paraId="200A54DA" w14:textId="77777777" w:rsidR="00DB4328" w:rsidRPr="00355308" w:rsidRDefault="00DB4328" w:rsidP="00DB4328">
      <w:pPr>
        <w:pStyle w:val="Heading3"/>
        <w:rPr>
          <w:rFonts w:cs="Calibri"/>
        </w:rPr>
      </w:pPr>
      <w:r w:rsidRPr="00355308">
        <w:rPr>
          <w:rFonts w:cs="Calibri"/>
        </w:rPr>
        <w:t xml:space="preserve">Advantage – </w:t>
      </w:r>
      <w:r>
        <w:rPr>
          <w:rFonts w:cs="Calibri"/>
        </w:rPr>
        <w:t>Debris</w:t>
      </w:r>
    </w:p>
    <w:p w14:paraId="4765E54B" w14:textId="77777777" w:rsidR="00DB4328" w:rsidRDefault="00DB4328" w:rsidP="00DB4328">
      <w:pPr>
        <w:pStyle w:val="Heading4"/>
      </w:pPr>
      <w:r>
        <w:t>Mining creates space debris</w:t>
      </w:r>
    </w:p>
    <w:p w14:paraId="2B1A4DA2" w14:textId="77777777" w:rsidR="00DB4328" w:rsidRDefault="00DB4328" w:rsidP="00DB4328">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5" w:history="1">
        <w:r w:rsidRPr="002D7371">
          <w:rPr>
            <w:rStyle w:val="Hyperlink"/>
          </w:rPr>
          <w:t>https://www.science.org/doi/full/10.1126/science.abd3402</w:t>
        </w:r>
      </w:hyperlink>
      <w:r>
        <w:t xml:space="preserve"> EE</w:t>
      </w:r>
    </w:p>
    <w:p w14:paraId="2B20FC18" w14:textId="77777777" w:rsidR="00DB4328" w:rsidRPr="00AD3BF1" w:rsidRDefault="00DB4328" w:rsidP="00DB4328">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2B74000F" w14:textId="77777777" w:rsidR="00DB4328" w:rsidRDefault="00DB4328" w:rsidP="00DB4328">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1C330309" w14:textId="77777777" w:rsidR="00DB4328" w:rsidRDefault="00DB4328" w:rsidP="00DB4328">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6C0843F6" w14:textId="77777777" w:rsidR="00DB4328" w:rsidRDefault="00DB4328" w:rsidP="00DB4328"/>
    <w:p w14:paraId="14243074" w14:textId="77777777" w:rsidR="00DB4328" w:rsidRPr="00100A2B" w:rsidRDefault="00DB4328" w:rsidP="00DB4328">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4B637DD3" w14:textId="77777777" w:rsidR="00DB4328" w:rsidRPr="00100A2B" w:rsidRDefault="00DB4328" w:rsidP="00DB4328">
      <w:r w:rsidRPr="0033310B">
        <w:rPr>
          <w:rStyle w:val="StyleUnderline"/>
          <w:szCs w:val="26"/>
          <w:u w:val="none"/>
        </w:rPr>
        <w:t>Intagliata 17</w:t>
      </w:r>
      <w:r w:rsidRPr="00100A2B">
        <w:t xml:space="preserve"> </w:t>
      </w:r>
      <w:r>
        <w:t>[</w:t>
      </w:r>
      <w:r w:rsidRPr="00163857">
        <w:t xml:space="preserve">Christopher Intagliata, 5-11-2017, "The Sneaky Danger of Space Dust," Scientific American, </w:t>
      </w:r>
      <w:hyperlink r:id="rId16" w:history="1">
        <w:r w:rsidRPr="00EA3CBA">
          <w:rPr>
            <w:rStyle w:val="Hyperlink"/>
          </w:rPr>
          <w:t>https://www.scientificamerican.com/podcast/episode/the-sneaky-danger-of-space-dust/</w:t>
        </w:r>
      </w:hyperlink>
      <w:r>
        <w:t>]//DDPT</w:t>
      </w:r>
    </w:p>
    <w:p w14:paraId="42DEDD85" w14:textId="77777777" w:rsidR="00DB4328" w:rsidRPr="00100A2B" w:rsidRDefault="00DB4328" w:rsidP="00DB4328">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7AE5174C" w14:textId="77777777" w:rsidR="00DB4328" w:rsidRPr="00100A2B" w:rsidRDefault="00DB4328" w:rsidP="00DB4328">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7" w:history="1">
        <w:r w:rsidRPr="00100A2B">
          <w:rPr>
            <w:rStyle w:val="Hyperlink"/>
          </w:rPr>
          <w:t>baseball-sized chunks</w:t>
        </w:r>
      </w:hyperlink>
      <w:r w:rsidRPr="00100A2B">
        <w:t> of debris, </w:t>
      </w:r>
      <w:hyperlink r:id="rId18"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41BBB299" w14:textId="77777777" w:rsidR="00DB4328" w:rsidRPr="00100A2B" w:rsidRDefault="00DB4328" w:rsidP="00DB4328">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58BF7850" w14:textId="77777777" w:rsidR="00DB4328" w:rsidRPr="00100A2B" w:rsidRDefault="00DB4328" w:rsidP="00DB4328">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44778202" w14:textId="77777777" w:rsidR="00DB4328" w:rsidRPr="00100A2B" w:rsidRDefault="00DB4328" w:rsidP="00DB4328">
      <w:r w:rsidRPr="00100A2B">
        <w:t>"We also think this phenomenon can be attributed to some of the failures and anomalies we see on orbit, that right now are basically tagged as 'unknown cause.'"</w:t>
      </w:r>
    </w:p>
    <w:p w14:paraId="37C3649D" w14:textId="77777777" w:rsidR="00DB4328" w:rsidRPr="00100A2B" w:rsidRDefault="00DB4328" w:rsidP="00DB4328">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5DF7A55D" w14:textId="77777777" w:rsidR="00DB4328" w:rsidRDefault="00DB4328" w:rsidP="00DB4328">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9" w:history="1">
        <w:r w:rsidRPr="00100A2B">
          <w:rPr>
            <w:rStyle w:val="Hyperlink"/>
          </w:rPr>
          <w:t>Particle-in-cell simulations of an RF emission mechanism associated with hypervelocity impact plasmas</w:t>
        </w:r>
      </w:hyperlink>
      <w:r w:rsidRPr="00100A2B">
        <w:t>]</w:t>
      </w:r>
    </w:p>
    <w:p w14:paraId="008FC1D2" w14:textId="77777777" w:rsidR="00DB4328" w:rsidRPr="00355308" w:rsidRDefault="00DB4328" w:rsidP="00DB4328"/>
    <w:p w14:paraId="260B5162" w14:textId="77777777" w:rsidR="00DB4328" w:rsidRPr="00355308" w:rsidRDefault="00DB4328" w:rsidP="00DB4328">
      <w:pPr>
        <w:pStyle w:val="Heading4"/>
        <w:rPr>
          <w:rFonts w:cs="Calibri"/>
        </w:rPr>
      </w:pPr>
      <w:r w:rsidRPr="00355308">
        <w:rPr>
          <w:rFonts w:cs="Calibri"/>
        </w:rPr>
        <w:t xml:space="preserve">An increase in space debris and dust from mining collides with key defense satellites </w:t>
      </w:r>
    </w:p>
    <w:p w14:paraId="1B3DEA02" w14:textId="77777777" w:rsidR="00DB4328" w:rsidRPr="00355308" w:rsidRDefault="00DB4328" w:rsidP="00DB4328">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20" w:history="1">
        <w:r w:rsidRPr="00355308">
          <w:rPr>
            <w:rStyle w:val="Hyperlink"/>
            <w:sz w:val="16"/>
          </w:rPr>
          <w:t>https://www.newscientist.com/article/mg22630235-100-dust-from-asteroid-mining-spells-danger-for-satellites/</w:t>
        </w:r>
      </w:hyperlink>
      <w:r w:rsidRPr="00355308">
        <w:rPr>
          <w:sz w:val="16"/>
        </w:rPr>
        <w:t xml:space="preserve"> DD AG</w:t>
      </w:r>
    </w:p>
    <w:p w14:paraId="3146FFB2" w14:textId="77777777" w:rsidR="00DB4328" w:rsidRPr="00355308" w:rsidRDefault="00DB4328" w:rsidP="00DB4328">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0BCC0AE6" w14:textId="77777777" w:rsidR="00DB4328" w:rsidRPr="00355308" w:rsidRDefault="00DB4328" w:rsidP="00DB4328">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2DCAD05E" w14:textId="77777777" w:rsidR="00DB4328" w:rsidRPr="00355308" w:rsidRDefault="00DB4328" w:rsidP="00DB4328">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58A867D2" w14:textId="77777777" w:rsidR="00DB4328" w:rsidRPr="00355308" w:rsidRDefault="00DB4328" w:rsidP="00DB4328">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4FA3D84A" w14:textId="77777777" w:rsidR="00DB4328" w:rsidRPr="00355308" w:rsidRDefault="00DB4328" w:rsidP="00DB4328">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5BAD6DBE" w14:textId="77777777" w:rsidR="00DB4328" w:rsidRDefault="00DB4328" w:rsidP="00DB4328">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2757EA37" w14:textId="77777777" w:rsidR="00DB4328" w:rsidRDefault="00DB4328" w:rsidP="00DB4328"/>
    <w:p w14:paraId="72C111CD" w14:textId="77777777" w:rsidR="00DB4328" w:rsidRPr="00355308" w:rsidRDefault="00DB4328" w:rsidP="00DB4328">
      <w:pPr>
        <w:pStyle w:val="Heading4"/>
        <w:rPr>
          <w:rFonts w:cs="Calibri"/>
        </w:rPr>
      </w:pPr>
      <w:r w:rsidRPr="00355308">
        <w:rPr>
          <w:rFonts w:cs="Calibri"/>
        </w:rPr>
        <w:t>Laundry list of impacts – compromised communication, loss of military capability and more</w:t>
      </w:r>
    </w:p>
    <w:p w14:paraId="73D4CCCC" w14:textId="77777777" w:rsidR="00DB4328" w:rsidRPr="00355308" w:rsidRDefault="00DB4328" w:rsidP="00DB4328">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21" w:history="1">
        <w:r w:rsidRPr="00355308">
          <w:rPr>
            <w:rStyle w:val="Hyperlink"/>
            <w:sz w:val="16"/>
          </w:rPr>
          <w:t>https://gizmodo.com/what-would-happen-if-all-our-satellites-were-suddenly-d-1709006681</w:t>
        </w:r>
      </w:hyperlink>
      <w:r w:rsidRPr="00355308">
        <w:rPr>
          <w:sz w:val="16"/>
        </w:rPr>
        <w:t xml:space="preserve"> DD AG</w:t>
      </w:r>
    </w:p>
    <w:p w14:paraId="45C19A88" w14:textId="77777777" w:rsidR="00DB4328" w:rsidRPr="00355308" w:rsidRDefault="00DB4328" w:rsidP="00DB4328">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2F5226F4" w14:textId="77777777" w:rsidR="00DB4328" w:rsidRPr="00355308" w:rsidRDefault="00DB4328" w:rsidP="00DB4328">
      <w:pPr>
        <w:rPr>
          <w:sz w:val="16"/>
        </w:rPr>
      </w:pPr>
      <w:r w:rsidRPr="00355308">
        <w:rPr>
          <w:sz w:val="16"/>
        </w:rPr>
        <w:t>Compromised Communications</w:t>
      </w:r>
    </w:p>
    <w:p w14:paraId="7DAD266B" w14:textId="77777777" w:rsidR="00DB4328" w:rsidRPr="00355308" w:rsidRDefault="00DB4328" w:rsidP="00DB4328">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76A7D785" w14:textId="77777777" w:rsidR="00DB4328" w:rsidRPr="00355308" w:rsidRDefault="00DB4328" w:rsidP="00DB4328">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200404E0" w14:textId="77777777" w:rsidR="00DB4328" w:rsidRPr="00355308" w:rsidRDefault="00DB4328" w:rsidP="00DB4328">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553BCD15" w14:textId="77777777" w:rsidR="00DB4328" w:rsidRPr="00355308" w:rsidRDefault="00DB4328" w:rsidP="00DB4328">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723771F2" w14:textId="77777777" w:rsidR="00DB4328" w:rsidRPr="00355308" w:rsidRDefault="00DB4328" w:rsidP="00DB4328">
      <w:pPr>
        <w:rPr>
          <w:sz w:val="16"/>
        </w:rPr>
      </w:pPr>
      <w:r w:rsidRPr="00355308">
        <w:rPr>
          <w:sz w:val="16"/>
        </w:rPr>
        <w:t>“Indeed, a lot of television would suddenly disappear,” says McDowell. “A sizable portion of TV comes from cable whose companies relay programming from satellites to their hubs.”</w:t>
      </w:r>
    </w:p>
    <w:p w14:paraId="541B5084" w14:textId="77777777" w:rsidR="00DB4328" w:rsidRPr="00355308" w:rsidRDefault="00DB4328" w:rsidP="00DB4328">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36ECBEAE" w14:textId="77777777" w:rsidR="00DB4328" w:rsidRPr="00355308" w:rsidRDefault="00DB4328" w:rsidP="00DB4328">
      <w:pPr>
        <w:rPr>
          <w:sz w:val="16"/>
        </w:rPr>
      </w:pPr>
      <w:r w:rsidRPr="00355308">
        <w:rPr>
          <w:sz w:val="16"/>
        </w:rPr>
        <w:t>The sudden loss of satellite capability would have a profound effect on the military.</w:t>
      </w:r>
    </w:p>
    <w:p w14:paraId="335BF42D" w14:textId="77777777" w:rsidR="00DB4328" w:rsidRPr="00355308" w:rsidRDefault="00DB4328" w:rsidP="00DB4328">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69B32974" w14:textId="77777777" w:rsidR="00DB4328" w:rsidRPr="00355308" w:rsidRDefault="00DB4328" w:rsidP="00DB4328">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194A2F72" w14:textId="77777777" w:rsidR="00DB4328" w:rsidRPr="00355308" w:rsidRDefault="00DB4328" w:rsidP="00DB4328">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4E0AD5E5" w14:textId="77777777" w:rsidR="00DB4328" w:rsidRPr="00355308" w:rsidRDefault="00DB4328" w:rsidP="00DB4328">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10BC95D9" w14:textId="77777777" w:rsidR="00DB4328" w:rsidRPr="00355308" w:rsidRDefault="00DB4328" w:rsidP="00DB4328">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2DCD6FA3" w14:textId="77777777" w:rsidR="00DB4328" w:rsidRPr="00355308" w:rsidRDefault="00DB4328" w:rsidP="00DB4328">
      <w:pPr>
        <w:rPr>
          <w:sz w:val="16"/>
        </w:rPr>
      </w:pPr>
      <w:r w:rsidRPr="00355308">
        <w:rPr>
          <w:sz w:val="16"/>
        </w:rPr>
        <w:t>There’s also the effect on science to consider. Much of what we know about climate change comes from satellites.</w:t>
      </w:r>
    </w:p>
    <w:p w14:paraId="3D4096D5" w14:textId="77777777" w:rsidR="00DB4328" w:rsidRDefault="00DB4328" w:rsidP="00DB4328">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71E74251" w14:textId="77777777" w:rsidR="00DB4328" w:rsidRPr="00355308" w:rsidRDefault="00DB4328" w:rsidP="00DB4328">
      <w:pPr>
        <w:rPr>
          <w:sz w:val="16"/>
        </w:rPr>
      </w:pPr>
    </w:p>
    <w:p w14:paraId="4FE80E91" w14:textId="77777777" w:rsidR="00DB4328" w:rsidRPr="00355308" w:rsidRDefault="00DB4328" w:rsidP="00DB4328">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1483B54F" w14:textId="77777777" w:rsidR="00DB4328" w:rsidRPr="00355308" w:rsidRDefault="00DB4328" w:rsidP="00DB4328">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2" w:history="1">
        <w:r w:rsidRPr="00355308">
          <w:rPr>
            <w:rStyle w:val="Hyperlink"/>
            <w:szCs w:val="26"/>
          </w:rPr>
          <w:t>https://www.tandfonline.com/doi/full/10.1080/25751654.2021.1942681</w:t>
        </w:r>
      </w:hyperlink>
      <w:r w:rsidRPr="00355308">
        <w:rPr>
          <w:szCs w:val="26"/>
        </w:rPr>
        <w:t>, VM</w:t>
      </w:r>
    </w:p>
    <w:p w14:paraId="1BCF4901" w14:textId="77777777" w:rsidR="00DB4328" w:rsidRPr="00355308" w:rsidRDefault="00DB4328" w:rsidP="00DB4328">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7A3072C4" w14:textId="77777777" w:rsidR="00DB4328" w:rsidRDefault="00DB4328" w:rsidP="00DB4328">
      <w:pPr>
        <w:rPr>
          <w:color w:val="000000" w:themeColor="text1"/>
        </w:rPr>
      </w:pPr>
    </w:p>
    <w:p w14:paraId="2FAFCD61" w14:textId="77777777" w:rsidR="00DB4328" w:rsidRPr="00CF2323" w:rsidRDefault="00DB4328" w:rsidP="00DB4328"/>
    <w:p w14:paraId="0666C59A" w14:textId="77777777" w:rsidR="00DB4328" w:rsidRDefault="00DB4328" w:rsidP="00DB4328">
      <w:pPr>
        <w:rPr>
          <w:color w:val="000000" w:themeColor="text1"/>
        </w:rPr>
      </w:pPr>
    </w:p>
    <w:p w14:paraId="68C197DC" w14:textId="77777777" w:rsidR="00DB4328" w:rsidRDefault="00DB4328" w:rsidP="00DB4328">
      <w:pPr>
        <w:rPr>
          <w:rFonts w:asciiTheme="majorHAnsi" w:hAnsiTheme="majorHAnsi" w:cstheme="majorHAnsi"/>
          <w:color w:val="000000" w:themeColor="text1"/>
          <w:sz w:val="16"/>
        </w:rPr>
      </w:pPr>
    </w:p>
    <w:p w14:paraId="65EBC21D" w14:textId="021C530D" w:rsidR="00DB4328" w:rsidRDefault="00DB4328" w:rsidP="00DB4328">
      <w:pPr>
        <w:pStyle w:val="Heading4"/>
      </w:pPr>
      <w:r>
        <w:t>Asteroid mining won’t solve resource shortages or conflict</w:t>
      </w:r>
      <w:r w:rsidR="00305D75">
        <w:t xml:space="preserve"> in the future</w:t>
      </w:r>
      <w:r>
        <w:t>. Too many technical hurdles and pro mining ev is a prisoner to mining companies PR machines.</w:t>
      </w:r>
    </w:p>
    <w:p w14:paraId="2082C1A8" w14:textId="77777777" w:rsidR="00DB4328" w:rsidRDefault="00DB4328" w:rsidP="00DB4328">
      <w:r w:rsidRPr="00C97EFA">
        <w:rPr>
          <w:b/>
          <w:bCs/>
        </w:rPr>
        <w:t>Riederer 14</w:t>
      </w:r>
      <w:r w:rsidRPr="00C97EFA">
        <w:t xml:space="preserve"> </w:t>
      </w:r>
      <w:r>
        <w:t>(</w:t>
      </w:r>
      <w:r w:rsidRPr="00C97EFA">
        <w:t>Rachel Riederer is co-Editor in Chief of Guernica. Her writing has appeared in The New Yorker, The Nation, Best American Essays</w:t>
      </w:r>
      <w:r>
        <w:t>.</w:t>
      </w:r>
      <w:r w:rsidRPr="00C97EFA">
        <w:t xml:space="preserve"> </w:t>
      </w:r>
      <w:r>
        <w:t>“</w:t>
      </w:r>
      <w:r w:rsidRPr="00B25AC6">
        <w:t>Silicon Valley Says Space Mining Is Awesome and Will Change Life on Earth. That’s Only Half Right</w:t>
      </w:r>
      <w:r>
        <w:t>”.</w:t>
      </w:r>
      <w:r w:rsidRPr="00C97EFA">
        <w:t xml:space="preserve"> May 19, 2014</w:t>
      </w:r>
      <w:r>
        <w:t>.)</w:t>
      </w:r>
    </w:p>
    <w:p w14:paraId="534C0BD1" w14:textId="77777777" w:rsidR="00DB4328" w:rsidRPr="00B25AC6" w:rsidRDefault="00DB4328" w:rsidP="00DB4328">
      <w:pPr>
        <w:rPr>
          <w:sz w:val="16"/>
        </w:rPr>
      </w:pPr>
      <w:r w:rsidRPr="00B25AC6">
        <w:rPr>
          <w:sz w:val="16"/>
        </w:rPr>
        <w:t xml:space="preserve">What’s misleading </w:t>
      </w:r>
      <w:r w:rsidRPr="0043435E">
        <w:rPr>
          <w:sz w:val="16"/>
        </w:rPr>
        <w:t xml:space="preserve">about </w:t>
      </w:r>
      <w:r w:rsidRPr="0043435E">
        <w:rPr>
          <w:b/>
          <w:bCs/>
          <w:u w:val="single"/>
        </w:rPr>
        <w:t>these projects</w:t>
      </w:r>
      <w:r w:rsidRPr="0043435E">
        <w:rPr>
          <w:sz w:val="16"/>
        </w:rPr>
        <w:t xml:space="preserve"> isn’t that they’re subject to budget problems and delays, but that they </w:t>
      </w:r>
      <w:r w:rsidRPr="0043435E">
        <w:rPr>
          <w:b/>
          <w:bCs/>
          <w:u w:val="single"/>
        </w:rPr>
        <w:t xml:space="preserve">come couched in </w:t>
      </w:r>
      <w:r w:rsidRPr="009164C5">
        <w:rPr>
          <w:b/>
          <w:bCs/>
          <w:highlight w:val="green"/>
          <w:u w:val="single"/>
        </w:rPr>
        <w:t xml:space="preserve">overblown rhetoric about </w:t>
      </w:r>
      <w:r w:rsidRPr="0043435E">
        <w:rPr>
          <w:b/>
          <w:bCs/>
          <w:u w:val="single"/>
        </w:rPr>
        <w:t xml:space="preserve">their </w:t>
      </w:r>
      <w:r w:rsidRPr="009164C5">
        <w:rPr>
          <w:b/>
          <w:bCs/>
          <w:highlight w:val="green"/>
          <w:u w:val="single"/>
        </w:rPr>
        <w:t>potential to</w:t>
      </w:r>
      <w:r w:rsidRPr="00B25AC6">
        <w:rPr>
          <w:sz w:val="16"/>
        </w:rPr>
        <w:t xml:space="preserve"> radically </w:t>
      </w:r>
      <w:r w:rsidRPr="009164C5">
        <w:rPr>
          <w:b/>
          <w:bCs/>
          <w:highlight w:val="green"/>
          <w:u w:val="single"/>
        </w:rPr>
        <w:t xml:space="preserve">alter human life, </w:t>
      </w:r>
      <w:r w:rsidRPr="0043435E">
        <w:rPr>
          <w:b/>
          <w:bCs/>
          <w:u w:val="single"/>
        </w:rPr>
        <w:t>to do away with the notion of scarcity and deliver us to a future of</w:t>
      </w:r>
      <w:r w:rsidRPr="0043435E">
        <w:rPr>
          <w:sz w:val="16"/>
        </w:rPr>
        <w:t xml:space="preserve"> plenty and </w:t>
      </w:r>
      <w:r w:rsidRPr="0043435E">
        <w:rPr>
          <w:b/>
          <w:bCs/>
          <w:u w:val="single"/>
        </w:rPr>
        <w:t>peace</w:t>
      </w:r>
      <w:r w:rsidRPr="0043435E">
        <w:rPr>
          <w:sz w:val="16"/>
        </w:rPr>
        <w:t>. It’s a pattern that has become familiar in Silicon Valley: develop a plan for a business that will do something cool and make a lot of money, but describe it instead as something that will change the world. 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w:t>
      </w:r>
      <w:r w:rsidRPr="00B25AC6">
        <w:rPr>
          <w:sz w:val="16"/>
        </w:rPr>
        <w:t xml:space="preserve">—luxury jewelry, of course, but also catalytic converters for cars and hard disks for laptops and DVRs—but it would primarily make the investors of Planetary Resources extremely rich. </w:t>
      </w:r>
      <w:r w:rsidRPr="009164C5">
        <w:rPr>
          <w:b/>
          <w:bCs/>
          <w:highlight w:val="green"/>
          <w:u w:val="single"/>
        </w:rPr>
        <w:t>Allusions to the Wild West abound in the literature of space-mining companies</w:t>
      </w:r>
      <w:r w:rsidRPr="00B25AC6">
        <w:rPr>
          <w:sz w:val="16"/>
        </w:rPr>
        <w:t xml:space="preserve">.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The “getting there first” will not be simple, or cheap. Most of the asteroids in the solar system are in the asteroid belt between Mars and Jupiter. But the orbit paths of some near-Earth asteroids, or NEAs, bring them relatively close to our planet—that is, within around 30 million miles. Planetary Resources has developed what is essentially an outer-space drone: a small telescope-equipped spacecraft, around the size of a desktop computer, that will survey near-Earth asteroids. Once an asteroid is identified and determined to be valuable, the </w:t>
      </w:r>
      <w:r w:rsidRPr="009164C5">
        <w:rPr>
          <w:b/>
          <w:bCs/>
          <w:highlight w:val="green"/>
          <w:u w:val="single"/>
        </w:rPr>
        <w:t>extraction</w:t>
      </w:r>
      <w:r w:rsidRPr="00B25AC6">
        <w:rPr>
          <w:sz w:val="16"/>
        </w:rPr>
        <w:t xml:space="preserve"> could begin, though that </w:t>
      </w:r>
      <w:r w:rsidRPr="009164C5">
        <w:rPr>
          <w:b/>
          <w:bCs/>
          <w:highlight w:val="green"/>
          <w:u w:val="single"/>
        </w:rPr>
        <w:t>introduces</w:t>
      </w:r>
      <w:r w:rsidRPr="00B25AC6">
        <w:rPr>
          <w:sz w:val="16"/>
        </w:rPr>
        <w:t xml:space="preserve"> a new set of </w:t>
      </w:r>
      <w:r w:rsidRPr="009164C5">
        <w:rPr>
          <w:b/>
          <w:bCs/>
          <w:highlight w:val="green"/>
          <w:u w:val="single"/>
        </w:rPr>
        <w:t>technical obstacles</w:t>
      </w:r>
      <w:r w:rsidRPr="00B25AC6">
        <w:rPr>
          <w:sz w:val="16"/>
        </w:rPr>
        <w:t xml:space="preserve">. Because of the difficulty and expense of getting heavy machinery from Earth into space, some have suggested using 3D printing technology to use materials found in space to create the necessary equipment. Then, some modified version of a terrestrial mining method, like drilling or magnetic separation, could be used for the mining itself. But these </w:t>
      </w:r>
      <w:r w:rsidRPr="001E00FF">
        <w:rPr>
          <w:rStyle w:val="StyleUnderline"/>
          <w:highlight w:val="green"/>
        </w:rPr>
        <w:t>extraction</w:t>
      </w:r>
      <w:r w:rsidRPr="00B25AC6">
        <w:rPr>
          <w:sz w:val="16"/>
        </w:rPr>
        <w:t xml:space="preserve"> processes have been developed for the pressure and gravity of Earth, and they </w:t>
      </w:r>
      <w:r w:rsidRPr="001E00FF">
        <w:rPr>
          <w:rStyle w:val="StyleUnderline"/>
          <w:highlight w:val="green"/>
        </w:rPr>
        <w:t>would need to be overhauled</w:t>
      </w:r>
      <w:r w:rsidRPr="00B25AC6">
        <w:rPr>
          <w:sz w:val="16"/>
        </w:rPr>
        <w:t xml:space="preserve"> to function in the low-gravity, vacuum environment of space. If this part of the process </w:t>
      </w:r>
      <w:r w:rsidRPr="001E00FF">
        <w:rPr>
          <w:rStyle w:val="StyleUnderline"/>
          <w:highlight w:val="green"/>
        </w:rPr>
        <w:t xml:space="preserve">sounds unclear, </w:t>
      </w:r>
      <w:r w:rsidRPr="001E00FF">
        <w:t>it’s</w:t>
      </w:r>
      <w:r w:rsidRPr="001E00FF">
        <w:rPr>
          <w:rStyle w:val="StyleUnderline"/>
          <w:highlight w:val="green"/>
        </w:rPr>
        <w:t xml:space="preserve"> because it is</w:t>
      </w:r>
      <w:r w:rsidRPr="00B25AC6">
        <w:rPr>
          <w:sz w:val="16"/>
        </w:rPr>
        <w:t xml:space="preserve">. To give an idea of the scale—in time and difficulty—of these kinds of operations, consider the government’s version of asteroid prospecting. In April, NASA greenlighted a mission in which a spacecraft called OSIRIS-REx will rendezvous with an asteroid called Bennu. OSIRIS-Rex is scheduled to launch in 2016, reach the asteroid in 2018, reconnoiter it for over a year, and then </w:t>
      </w:r>
      <w:r w:rsidRPr="0043435E">
        <w:rPr>
          <w:sz w:val="16"/>
        </w:rPr>
        <w:t xml:space="preserve">bring back samples for scientific study. </w:t>
      </w:r>
      <w:r w:rsidRPr="001E00FF">
        <w:rPr>
          <w:rStyle w:val="StyleUnderline"/>
          <w:highlight w:val="green"/>
        </w:rPr>
        <w:t>The amount of asteroid</w:t>
      </w:r>
      <w:r w:rsidRPr="0043435E">
        <w:rPr>
          <w:sz w:val="16"/>
        </w:rPr>
        <w:t xml:space="preserve"> that NASA plans to collect after all this time and trouble? </w:t>
      </w:r>
      <w:r w:rsidRPr="001E00FF">
        <w:rPr>
          <w:rStyle w:val="StyleUnderline"/>
          <w:highlight w:val="green"/>
        </w:rPr>
        <w:t>Two ounces</w:t>
      </w:r>
      <w:r w:rsidRPr="0043435E">
        <w:rPr>
          <w:sz w:val="16"/>
        </w:rPr>
        <w:t xml:space="preserve">. </w:t>
      </w:r>
      <w:r w:rsidRPr="0043435E">
        <w:rPr>
          <w:b/>
          <w:bCs/>
          <w:u w:val="single"/>
        </w:rPr>
        <w:t xml:space="preserve">A major premise of private space mining companies is that they will be able to work far faster and more economically </w:t>
      </w:r>
      <w:r w:rsidRPr="0043435E">
        <w:rPr>
          <w:sz w:val="16"/>
        </w:rPr>
        <w:t xml:space="preserve">than NASA, and will be willing to take on levels of risk beyond that of a government operation, </w:t>
      </w:r>
      <w:r w:rsidRPr="0043435E">
        <w:rPr>
          <w:b/>
          <w:bCs/>
          <w:u w:val="single"/>
        </w:rPr>
        <w:t>but</w:t>
      </w:r>
      <w:r w:rsidRPr="0043435E">
        <w:rPr>
          <w:sz w:val="16"/>
        </w:rPr>
        <w:t xml:space="preserve"> the</w:t>
      </w:r>
      <w:r w:rsidRPr="00B25AC6">
        <w:rPr>
          <w:sz w:val="16"/>
        </w:rPr>
        <w:t xml:space="preserve"> </w:t>
      </w:r>
      <w:r w:rsidRPr="00B25AC6">
        <w:rPr>
          <w:b/>
          <w:bCs/>
          <w:highlight w:val="green"/>
          <w:u w:val="single"/>
        </w:rPr>
        <w:t>scale</w:t>
      </w:r>
      <w:r w:rsidRPr="00B25AC6">
        <w:rPr>
          <w:sz w:val="16"/>
        </w:rPr>
        <w:t xml:space="preserve"> and timeline of OSIRIS-REx </w:t>
      </w:r>
      <w:r w:rsidRPr="00B25AC6">
        <w:rPr>
          <w:b/>
          <w:bCs/>
          <w:highlight w:val="green"/>
          <w:u w:val="single"/>
        </w:rPr>
        <w:t>shows how complex these operations will be</w:t>
      </w:r>
      <w:r w:rsidRPr="00B25AC6">
        <w:rPr>
          <w:sz w:val="16"/>
        </w:rPr>
        <w:t xml:space="preserve">, even </w:t>
      </w:r>
      <w:r w:rsidRPr="00B25AC6">
        <w:rPr>
          <w:b/>
          <w:bCs/>
          <w:highlight w:val="green"/>
          <w:u w:val="single"/>
        </w:rPr>
        <w:t>for</w:t>
      </w:r>
      <w:r w:rsidRPr="00B25AC6">
        <w:rPr>
          <w:sz w:val="16"/>
        </w:rPr>
        <w:t xml:space="preserve"> the swiftest companies. The most far-out proposal in </w:t>
      </w:r>
      <w:r w:rsidRPr="00B25AC6">
        <w:rPr>
          <w:b/>
          <w:bCs/>
          <w:highlight w:val="green"/>
          <w:u w:val="single"/>
        </w:rPr>
        <w:t>space mining</w:t>
      </w:r>
      <w:r w:rsidRPr="00B25AC6">
        <w:rPr>
          <w:sz w:val="16"/>
        </w:rPr>
        <w:t xml:space="preserve"> is to "redirect" an NEA toward Earth and into lunar orbit. There, the asteroid could spin safely around the moon, accessible to our planet. A 2012 </w:t>
      </w:r>
      <w:r w:rsidRPr="001E00FF">
        <w:rPr>
          <w:rStyle w:val="StyleUnderline"/>
          <w:highlight w:val="green"/>
        </w:rPr>
        <w:t>Cal Tech study</w:t>
      </w:r>
      <w:r w:rsidRPr="00B25AC6">
        <w:rPr>
          <w:sz w:val="16"/>
        </w:rPr>
        <w:t xml:space="preserve"> determined that this method would be </w:t>
      </w:r>
      <w:r w:rsidRPr="001E00FF">
        <w:rPr>
          <w:rStyle w:val="StyleUnderline"/>
          <w:highlight w:val="green"/>
        </w:rPr>
        <w:t>no</w:t>
      </w:r>
      <w:r w:rsidRPr="001E00FF">
        <w:rPr>
          <w:rStyle w:val="StyleUnderline"/>
        </w:rPr>
        <w:t xml:space="preserve">t </w:t>
      </w:r>
      <w:r w:rsidRPr="00B25AC6">
        <w:rPr>
          <w:sz w:val="16"/>
        </w:rPr>
        <w:t xml:space="preserve">only </w:t>
      </w:r>
      <w:r w:rsidRPr="001E00FF">
        <w:rPr>
          <w:rStyle w:val="StyleUnderline"/>
          <w:highlight w:val="green"/>
        </w:rPr>
        <w:t>feasible</w:t>
      </w:r>
      <w:r w:rsidRPr="00B25AC6">
        <w:rPr>
          <w:sz w:val="16"/>
        </w:rPr>
        <w:t xml:space="preserv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w:t>
      </w:r>
      <w:r w:rsidRPr="00B25AC6">
        <w:rPr>
          <w:b/>
          <w:bCs/>
          <w:highlight w:val="green"/>
          <w:u w:val="single"/>
        </w:rPr>
        <w:t>the</w:t>
      </w:r>
      <w:r w:rsidRPr="00B25AC6">
        <w:rPr>
          <w:sz w:val="16"/>
        </w:rPr>
        <w:t xml:space="preserve"> mass of the asteroid, this </w:t>
      </w:r>
      <w:r w:rsidRPr="00B25AC6">
        <w:rPr>
          <w:b/>
          <w:bCs/>
          <w:highlight w:val="green"/>
          <w:u w:val="single"/>
        </w:rPr>
        <w:t>retrieval flight would last between six and ten years.</w:t>
      </w:r>
      <w:r>
        <w:rPr>
          <w:b/>
          <w:bCs/>
          <w:u w:val="single"/>
        </w:rPr>
        <w:t xml:space="preserve"> </w:t>
      </w:r>
      <w:r w:rsidRPr="00B25AC6">
        <w:rPr>
          <w:sz w:val="16"/>
        </w:rPr>
        <w:t xml:space="preserve">This idea, like the other </w:t>
      </w:r>
      <w:r w:rsidRPr="00B25AC6">
        <w:rPr>
          <w:b/>
          <w:bCs/>
          <w:highlight w:val="green"/>
          <w:u w:val="single"/>
        </w:rPr>
        <w:t>space-mining projects</w:t>
      </w:r>
      <w:r w:rsidRPr="00B25AC6">
        <w:rPr>
          <w:sz w:val="16"/>
        </w:rPr>
        <w:t>, will require tremendous patience, money, vision, and bluster</w:t>
      </w:r>
      <w:r w:rsidRPr="0043435E">
        <w:rPr>
          <w:sz w:val="16"/>
        </w:rPr>
        <w:t xml:space="preserve">. So it's no surprise that the </w:t>
      </w:r>
      <w:r w:rsidRPr="0043435E">
        <w:rPr>
          <w:b/>
          <w:bCs/>
          <w:u w:val="single"/>
        </w:rPr>
        <w:t>futurists of Silicon Valley are behind them</w:t>
      </w:r>
      <w:r w:rsidRPr="0043435E">
        <w:rPr>
          <w:sz w:val="16"/>
        </w:rPr>
        <w:t>: The group of companies founded with the intention</w:t>
      </w:r>
      <w:r w:rsidRPr="00B25AC6">
        <w:rPr>
          <w:sz w:val="16"/>
        </w:rPr>
        <w:t xml:space="preserve">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w:t>
      </w:r>
      <w:r w:rsidRPr="0043435E">
        <w:rPr>
          <w:sz w:val="16"/>
        </w:rPr>
        <w:t xml:space="preserve">s of “limited resources and finite living space” are “tired old myths,” he writes. </w:t>
      </w:r>
      <w:r w:rsidRPr="0043435E">
        <w:rPr>
          <w:b/>
          <w:bCs/>
          <w:szCs w:val="36"/>
          <w:u w:val="single"/>
        </w:rPr>
        <w:t xml:space="preserve">It’s exhilarating, this </w:t>
      </w:r>
      <w:r w:rsidRPr="0043435E">
        <w:rPr>
          <w:b/>
          <w:bCs/>
          <w:szCs w:val="36"/>
          <w:highlight w:val="green"/>
          <w:u w:val="single"/>
        </w:rPr>
        <w:t xml:space="preserve">notion that tech advances </w:t>
      </w:r>
      <w:r w:rsidRPr="00C97EFA">
        <w:rPr>
          <w:b/>
          <w:bCs/>
          <w:szCs w:val="36"/>
          <w:highlight w:val="green"/>
          <w:u w:val="single"/>
        </w:rPr>
        <w:t xml:space="preserve">could end scarcity </w:t>
      </w:r>
      <w:r w:rsidRPr="0043435E">
        <w:rPr>
          <w:b/>
          <w:bCs/>
          <w:szCs w:val="36"/>
          <w:u w:val="single"/>
        </w:rPr>
        <w:t>as we know it</w:t>
      </w:r>
      <w:r w:rsidRPr="00C97EFA">
        <w:rPr>
          <w:b/>
          <w:bCs/>
          <w:szCs w:val="36"/>
          <w:highlight w:val="green"/>
          <w:u w:val="single"/>
        </w:rPr>
        <w:t xml:space="preserve">, </w:t>
      </w:r>
      <w:r w:rsidRPr="0043435E">
        <w:rPr>
          <w:b/>
          <w:bCs/>
          <w:szCs w:val="36"/>
          <w:u w:val="single"/>
        </w:rPr>
        <w:t xml:space="preserve">relegating wars over mineral wealth and energy sources to the list of woes </w:t>
      </w:r>
      <w:r w:rsidRPr="00C97EFA">
        <w:rPr>
          <w:b/>
          <w:bCs/>
          <w:szCs w:val="36"/>
          <w:highlight w:val="green"/>
          <w:u w:val="single"/>
        </w:rPr>
        <w:t>defeated by science</w:t>
      </w:r>
      <w:r w:rsidRPr="00B25AC6">
        <w:rPr>
          <w:sz w:val="16"/>
        </w:rPr>
        <w:t xml:space="preserve">, alongside plague and polio. </w:t>
      </w:r>
      <w:r w:rsidRPr="0043435E">
        <w:rPr>
          <w:sz w:val="16"/>
        </w:rPr>
        <w:t xml:space="preserve">But </w:t>
      </w:r>
      <w:r w:rsidRPr="0043435E">
        <w:rPr>
          <w:b/>
          <w:bCs/>
          <w:u w:val="single"/>
        </w:rPr>
        <w:t>it’s a dangerous exhilaration</w:t>
      </w:r>
      <w:r w:rsidRPr="0043435E">
        <w:rPr>
          <w:sz w:val="16"/>
        </w:rPr>
        <w:t>. It seems far more likely that new sources of wealth will, in their abundance, be one more thing for us to scrabble</w:t>
      </w:r>
      <w:r w:rsidRPr="00B25AC6">
        <w:rPr>
          <w:sz w:val="16"/>
        </w:rPr>
        <w:t xml:space="preserve"> over. The space-mining notion is immensely appealing: the sky is full of infinite riches and abundance leads to peace. But why wouldn’t riches from the heavens cause conflicts and problems? Their vulgar terrestrial cousins always have. The problem with comparing </w:t>
      </w:r>
      <w:r w:rsidRPr="00B25AC6">
        <w:rPr>
          <w:b/>
          <w:bCs/>
          <w:highlight w:val="green"/>
          <w:u w:val="single"/>
        </w:rPr>
        <w:t>space-mining</w:t>
      </w:r>
      <w:r w:rsidRPr="00B25AC6">
        <w:rPr>
          <w:sz w:val="16"/>
        </w:rPr>
        <w:t xml:space="preserve"> to the Wild West isn’t just that it </w:t>
      </w:r>
      <w:r w:rsidRPr="00B25AC6">
        <w:rPr>
          <w:b/>
          <w:bCs/>
          <w:highlight w:val="green"/>
          <w:u w:val="single"/>
        </w:rPr>
        <w:t>won’t revolutionize our economy</w:t>
      </w:r>
      <w:r w:rsidRPr="00B25AC6">
        <w:rPr>
          <w:sz w:val="16"/>
        </w:rPr>
        <w:t xml:space="preserve">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Earth—the barriers to entry in terms of both technology and capital are so immense that it is only open to entrepreneurs who are already billionaires. </w:t>
      </w:r>
    </w:p>
    <w:p w14:paraId="276E3D33" w14:textId="77777777" w:rsidR="00DB4328" w:rsidRDefault="00DB4328" w:rsidP="00DB4328"/>
    <w:p w14:paraId="3F9A80EA" w14:textId="77777777" w:rsidR="00DB4328" w:rsidRDefault="00DB4328" w:rsidP="00DB4328"/>
    <w:p w14:paraId="25506AD9" w14:textId="77777777" w:rsidR="00DB4328" w:rsidRDefault="00DB4328" w:rsidP="00DB4328">
      <w:pPr>
        <w:pStyle w:val="Heading2"/>
      </w:pPr>
      <w:r>
        <w:t>1AC—FW</w:t>
      </w:r>
    </w:p>
    <w:p w14:paraId="191FD882" w14:textId="77777777" w:rsidR="00DB4328" w:rsidRPr="0084387D" w:rsidRDefault="00DB4328" w:rsidP="00DB4328"/>
    <w:p w14:paraId="75C1A640" w14:textId="77777777" w:rsidR="00DB4328" w:rsidRPr="00355308" w:rsidRDefault="00DB4328" w:rsidP="00DB4328">
      <w:pPr>
        <w:pStyle w:val="Heading4"/>
        <w:rPr>
          <w:rFonts w:cs="Calibri"/>
        </w:rPr>
      </w:pPr>
      <w:r w:rsidRPr="00355308">
        <w:rPr>
          <w:rFonts w:cs="Calibri"/>
        </w:rPr>
        <w:t xml:space="preserve">The standard is maximizing expected wellbeing. </w:t>
      </w:r>
    </w:p>
    <w:p w14:paraId="2113D9D7" w14:textId="77777777" w:rsidR="00DB4328" w:rsidRPr="00355308" w:rsidRDefault="00DB4328" w:rsidP="00DB4328">
      <w:pPr>
        <w:pStyle w:val="Heading4"/>
        <w:rPr>
          <w:rFonts w:cs="Calibri"/>
        </w:rPr>
      </w:pPr>
      <w:r w:rsidRPr="00355308">
        <w:rPr>
          <w:rFonts w:cs="Calibri"/>
        </w:rPr>
        <w:t>Prefer it:</w:t>
      </w:r>
    </w:p>
    <w:p w14:paraId="1198D8DC" w14:textId="77777777" w:rsidR="00DB4328" w:rsidRPr="00355308" w:rsidRDefault="00DB4328" w:rsidP="00DB4328">
      <w:pPr>
        <w:pStyle w:val="Heading4"/>
        <w:rPr>
          <w:rFonts w:cs="Calibri"/>
        </w:rPr>
      </w:pPr>
      <w:r w:rsidRPr="00355308">
        <w:rPr>
          <w:rFonts w:cs="Calibri"/>
        </w:rPr>
        <w:t>1] Actor specificity:</w:t>
      </w:r>
      <w:r>
        <w:rPr>
          <w:rFonts w:cs="Calibri"/>
        </w:rPr>
        <w:t xml:space="preserve"> aggregation </w:t>
      </w:r>
      <w:r w:rsidRPr="00355308">
        <w:rPr>
          <w:rFonts w:cs="Calibri"/>
        </w:rPr>
        <w:t>– every policy benefits some and harms others, which also means side constraints freeze action.</w:t>
      </w:r>
    </w:p>
    <w:p w14:paraId="2FC43BE7" w14:textId="77777777" w:rsidR="00DB4328" w:rsidRPr="00A0610A" w:rsidRDefault="00DB4328" w:rsidP="00DB4328">
      <w:pPr>
        <w:pStyle w:val="Heading4"/>
        <w:rPr>
          <w:rFonts w:cs="Calibri"/>
          <w:color w:val="000000" w:themeColor="text1"/>
        </w:rPr>
      </w:pPr>
      <w:r>
        <w:rPr>
          <w:rFonts w:cs="Calibri"/>
        </w:rPr>
        <w:t xml:space="preserve">2]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163AC771" w14:textId="77777777" w:rsidR="00DB4328" w:rsidRPr="00A0610A" w:rsidRDefault="00DB4328" w:rsidP="00DB4328">
      <w:pPr>
        <w:pStyle w:val="Heading4"/>
        <w:rPr>
          <w:rFonts w:cs="Calibri"/>
        </w:rPr>
      </w:pPr>
      <w:r>
        <w:rPr>
          <w:rFonts w:cs="Calibri"/>
        </w:rPr>
        <w:t>3]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6801E834" w14:textId="77777777" w:rsidR="00DB4328" w:rsidRPr="00355308" w:rsidRDefault="00DB4328" w:rsidP="00DB4328">
      <w:pPr>
        <w:pStyle w:val="Heading4"/>
        <w:spacing w:line="276" w:lineRule="auto"/>
        <w:rPr>
          <w:rFonts w:cs="Calibri"/>
        </w:rPr>
      </w:pPr>
      <w:r>
        <w:t xml:space="preserve">4] </w:t>
      </w:r>
      <w:r w:rsidRPr="00355308">
        <w:rPr>
          <w:rFonts w:cs="Calibri"/>
        </w:rPr>
        <w:t xml:space="preserve">Existential threats </w:t>
      </w:r>
      <w:r w:rsidRPr="00355308">
        <w:rPr>
          <w:rFonts w:cs="Calibri"/>
          <w:u w:val="single"/>
        </w:rPr>
        <w:t>outweigh</w:t>
      </w:r>
      <w:r w:rsidRPr="00355308">
        <w:rPr>
          <w:rFonts w:cs="Calibri"/>
        </w:rPr>
        <w:t xml:space="preserve"> – all life has </w:t>
      </w:r>
      <w:r w:rsidRPr="00355308">
        <w:rPr>
          <w:rFonts w:cs="Calibri"/>
          <w:u w:val="single"/>
        </w:rPr>
        <w:t>infinite value</w:t>
      </w:r>
      <w:r w:rsidRPr="00355308">
        <w:rPr>
          <w:rFonts w:cs="Calibri"/>
        </w:rPr>
        <w:t xml:space="preserve"> and extinction </w:t>
      </w:r>
      <w:r w:rsidRPr="00355308">
        <w:rPr>
          <w:rFonts w:cs="Calibri"/>
          <w:u w:val="single"/>
        </w:rPr>
        <w:t>eliminates the possibility</w:t>
      </w:r>
      <w:r w:rsidRPr="00355308">
        <w:rPr>
          <w:rFonts w:cs="Calibri"/>
        </w:rPr>
        <w:t xml:space="preserve"> for future generations </w:t>
      </w:r>
    </w:p>
    <w:p w14:paraId="2C360EE6" w14:textId="77777777" w:rsidR="00DB4328" w:rsidRPr="00355308" w:rsidRDefault="00DB4328" w:rsidP="00DB4328">
      <w:pPr>
        <w:spacing w:line="276" w:lineRule="auto"/>
      </w:pPr>
      <w:r w:rsidRPr="00355308">
        <w:rPr>
          <w:b/>
        </w:rPr>
        <w:t>GPP 17</w:t>
      </w:r>
      <w:r w:rsidRPr="00355308">
        <w:t xml:space="preserve"> (Global Priorities Project, Future of Humanity Institute at the University of Oxford, Ministry for Foreign Affairs of Finland, “Existential Risk: Diplomacy and Governance,” Global Priorities Project, 2017, </w:t>
      </w:r>
      <w:hyperlink r:id="rId23">
        <w:r w:rsidRPr="00355308">
          <w:rPr>
            <w:color w:val="000000"/>
          </w:rPr>
          <w:t>https://www.fhi.ox.ac.uk/wp-content/uploads/Existential-Risks-2017-01-23.pdf</w:t>
        </w:r>
      </w:hyperlink>
      <w:r w:rsidRPr="00355308">
        <w:t xml:space="preserve">, </w:t>
      </w:r>
    </w:p>
    <w:p w14:paraId="30E658A2" w14:textId="77777777" w:rsidR="00DB4328" w:rsidRPr="00355308" w:rsidRDefault="00DB4328" w:rsidP="00DB4328">
      <w:pPr>
        <w:spacing w:line="276" w:lineRule="auto"/>
      </w:pPr>
      <w:r w:rsidRPr="00355308">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355308">
        <w:rPr>
          <w:b/>
          <w:highlight w:val="green"/>
          <w:u w:val="single"/>
        </w:rPr>
        <w:t>Compare</w:t>
      </w:r>
      <w:r w:rsidRPr="00355308">
        <w:rPr>
          <w:b/>
          <w:u w:val="single"/>
        </w:rPr>
        <w:t xml:space="preserve"> three outcomes: (1) </w:t>
      </w:r>
      <w:r w:rsidRPr="00355308">
        <w:rPr>
          <w:b/>
          <w:highlight w:val="green"/>
          <w:u w:val="single"/>
        </w:rPr>
        <w:t>Peace</w:t>
      </w:r>
      <w:r w:rsidRPr="00355308">
        <w:rPr>
          <w:b/>
          <w:u w:val="single"/>
        </w:rPr>
        <w:t xml:space="preserve">. (2) A nuclear </w:t>
      </w:r>
      <w:r w:rsidRPr="00355308">
        <w:rPr>
          <w:b/>
          <w:highlight w:val="green"/>
          <w:u w:val="single"/>
        </w:rPr>
        <w:t>war that kills 99%</w:t>
      </w:r>
      <w:r w:rsidRPr="00355308">
        <w:rPr>
          <w:b/>
          <w:u w:val="single"/>
        </w:rPr>
        <w:t xml:space="preserve"> of the world’s existing population. (3) A nuclear </w:t>
      </w:r>
      <w:r w:rsidRPr="00355308">
        <w:rPr>
          <w:b/>
          <w:highlight w:val="green"/>
          <w:u w:val="single"/>
        </w:rPr>
        <w:t>war that kills 100%</w:t>
      </w:r>
      <w:r w:rsidRPr="00355308">
        <w:rPr>
          <w:b/>
          <w:u w:val="single"/>
        </w:rPr>
        <w:t xml:space="preserve">. </w:t>
      </w:r>
      <w:r w:rsidRPr="00355308">
        <w:t xml:space="preserve">(2) would be worse than (1), and (3) would be worse than (2). Which is the greater of these two differences? </w:t>
      </w:r>
      <w:r w:rsidRPr="00355308">
        <w:rPr>
          <w:b/>
          <w:u w:val="single"/>
        </w:rPr>
        <w:t>Most people believe that the greater difference is between (1) and (2).</w:t>
      </w:r>
      <w:r w:rsidRPr="00355308">
        <w:t xml:space="preserve"> </w:t>
      </w:r>
      <w:r w:rsidRPr="00355308">
        <w:rPr>
          <w:b/>
          <w:u w:val="single"/>
        </w:rPr>
        <w:t xml:space="preserve">I believe that </w:t>
      </w:r>
      <w:r w:rsidRPr="00355308">
        <w:rPr>
          <w:b/>
          <w:highlight w:val="green"/>
          <w:u w:val="single"/>
        </w:rPr>
        <w:t>the difference between (2) and (3) is</w:t>
      </w:r>
      <w:r w:rsidRPr="00355308">
        <w:rPr>
          <w:b/>
          <w:u w:val="single"/>
        </w:rPr>
        <w:t xml:space="preserve"> very </w:t>
      </w:r>
      <w:r w:rsidRPr="00355308">
        <w:rPr>
          <w:b/>
          <w:highlight w:val="green"/>
          <w:u w:val="single"/>
        </w:rPr>
        <w:t>much greater</w:t>
      </w:r>
      <w:r w:rsidRPr="00355308">
        <w:t xml:space="preserve">. ... </w:t>
      </w:r>
      <w:r w:rsidRPr="00355308">
        <w:rPr>
          <w:b/>
          <w:u w:val="single"/>
        </w:rPr>
        <w:t>The Earth will remain habitable for at least another billion years.</w:t>
      </w:r>
      <w:r w:rsidRPr="00355308">
        <w:t xml:space="preserve"> </w:t>
      </w:r>
      <w:r w:rsidRPr="00355308">
        <w:rPr>
          <w:b/>
          <w:u w:val="single"/>
        </w:rPr>
        <w:t>Civilization began only a few thousand years ago.</w:t>
      </w:r>
      <w:r w:rsidRPr="00355308">
        <w:t xml:space="preserve"> </w:t>
      </w:r>
      <w:r w:rsidRPr="00355308">
        <w:rPr>
          <w:b/>
          <w:highlight w:val="green"/>
          <w:u w:val="single"/>
        </w:rPr>
        <w:t>If we do not destroy mankind</w:t>
      </w:r>
      <w:r w:rsidRPr="00355308">
        <w:rPr>
          <w:b/>
          <w:u w:val="single"/>
        </w:rPr>
        <w:t xml:space="preserve">, </w:t>
      </w:r>
      <w:r w:rsidRPr="00355308">
        <w:rPr>
          <w:b/>
          <w:highlight w:val="green"/>
          <w:u w:val="single"/>
        </w:rPr>
        <w:t>these</w:t>
      </w:r>
      <w:r w:rsidRPr="00355308">
        <w:rPr>
          <w:b/>
          <w:u w:val="single"/>
        </w:rPr>
        <w:t xml:space="preserve"> few thousand </w:t>
      </w:r>
      <w:r w:rsidRPr="00355308">
        <w:rPr>
          <w:b/>
          <w:highlight w:val="green"/>
          <w:u w:val="single"/>
        </w:rPr>
        <w:t>years may be</w:t>
      </w:r>
      <w:r w:rsidRPr="00355308">
        <w:rPr>
          <w:b/>
          <w:u w:val="single"/>
        </w:rPr>
        <w:t xml:space="preserve"> only </w:t>
      </w:r>
      <w:r w:rsidRPr="00355308">
        <w:rPr>
          <w:b/>
          <w:highlight w:val="green"/>
          <w:u w:val="single"/>
        </w:rPr>
        <w:t>a tiny fraction of the whole of civilized</w:t>
      </w:r>
      <w:r w:rsidRPr="00355308">
        <w:rPr>
          <w:b/>
          <w:u w:val="single"/>
        </w:rPr>
        <w:t xml:space="preserve"> human </w:t>
      </w:r>
      <w:r w:rsidRPr="00355308">
        <w:rPr>
          <w:b/>
          <w:highlight w:val="green"/>
          <w:u w:val="single"/>
        </w:rPr>
        <w:t>history</w:t>
      </w:r>
      <w:r w:rsidRPr="00355308">
        <w:rPr>
          <w:b/>
          <w:u w:val="single"/>
        </w:rPr>
        <w:t>.</w:t>
      </w:r>
      <w:r w:rsidRPr="00355308">
        <w:t xml:space="preserve"> </w:t>
      </w:r>
      <w:r w:rsidRPr="00355308">
        <w:rPr>
          <w:b/>
          <w:u w:val="single"/>
        </w:rPr>
        <w:t>The difference between (2) and (3) may thus be the difference between this tiny fraction and all of the rest of this history.</w:t>
      </w:r>
      <w:r w:rsidRPr="00355308">
        <w:t xml:space="preserve"> </w:t>
      </w:r>
      <w:r w:rsidRPr="00355308">
        <w:rPr>
          <w:b/>
          <w:u w:val="single"/>
        </w:rPr>
        <w:t>If we compare this possible history to a day, what has occurred so far is only a fraction of a second.65</w:t>
      </w:r>
      <w:r w:rsidRPr="00355308">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355308">
        <w:rPr>
          <w:b/>
          <w:u w:val="single"/>
        </w:rPr>
        <w:t xml:space="preserve">What makes </w:t>
      </w:r>
      <w:r w:rsidRPr="00355308">
        <w:rPr>
          <w:b/>
          <w:highlight w:val="green"/>
          <w:u w:val="single"/>
        </w:rPr>
        <w:t>existential catastrophes</w:t>
      </w:r>
      <w:r w:rsidRPr="00355308">
        <w:rPr>
          <w:b/>
          <w:u w:val="single"/>
        </w:rPr>
        <w:t xml:space="preserve"> especially bad is that they </w:t>
      </w:r>
      <w:r w:rsidRPr="00355308">
        <w:rPr>
          <w:b/>
          <w:highlight w:val="green"/>
          <w:u w:val="single"/>
        </w:rPr>
        <w:t>would</w:t>
      </w:r>
      <w:r w:rsidRPr="00355308">
        <w:rPr>
          <w:b/>
          <w:u w:val="single"/>
        </w:rPr>
        <w:t xml:space="preserve"> “</w:t>
      </w:r>
      <w:r w:rsidRPr="00355308">
        <w:rPr>
          <w:b/>
          <w:highlight w:val="green"/>
          <w:u w:val="single"/>
        </w:rPr>
        <w:t>destroy the future</w:t>
      </w:r>
      <w:r w:rsidRPr="00355308">
        <w:rPr>
          <w:b/>
          <w:u w:val="single"/>
        </w:rPr>
        <w:t>,” as</w:t>
      </w:r>
      <w:r w:rsidRPr="00355308">
        <w:t xml:space="preserve"> another Oxford philosopher, Nick </w:t>
      </w:r>
      <w:r w:rsidRPr="00355308">
        <w:rPr>
          <w:b/>
          <w:u w:val="single"/>
        </w:rPr>
        <w:t>Bostrom, puts it.</w:t>
      </w:r>
      <w:r w:rsidRPr="00355308">
        <w:t xml:space="preserve">66 </w:t>
      </w:r>
      <w:r w:rsidRPr="00355308">
        <w:rPr>
          <w:b/>
          <w:highlight w:val="green"/>
          <w:u w:val="single"/>
        </w:rPr>
        <w:t>This future could</w:t>
      </w:r>
      <w:r w:rsidRPr="00355308">
        <w:rPr>
          <w:b/>
          <w:u w:val="single"/>
        </w:rPr>
        <w:t xml:space="preserve"> potentially </w:t>
      </w:r>
      <w:r w:rsidRPr="00355308">
        <w:rPr>
          <w:b/>
          <w:highlight w:val="green"/>
          <w:u w:val="single"/>
        </w:rPr>
        <w:t>be</w:t>
      </w:r>
      <w:r w:rsidRPr="00355308">
        <w:rPr>
          <w:b/>
          <w:u w:val="single"/>
        </w:rPr>
        <w:t xml:space="preserve"> extremely </w:t>
      </w:r>
      <w:r w:rsidRPr="00355308">
        <w:rPr>
          <w:b/>
          <w:highlight w:val="green"/>
          <w:u w:val="single"/>
        </w:rPr>
        <w:t>long</w:t>
      </w:r>
      <w:r w:rsidRPr="00355308">
        <w:rPr>
          <w:b/>
          <w:u w:val="single"/>
        </w:rPr>
        <w:t xml:space="preserve"> and full of </w:t>
      </w:r>
      <w:r w:rsidRPr="00355308">
        <w:rPr>
          <w:b/>
          <w:highlight w:val="green"/>
          <w:u w:val="single"/>
        </w:rPr>
        <w:t>flourishing</w:t>
      </w:r>
      <w:r w:rsidRPr="00355308">
        <w:rPr>
          <w:b/>
          <w:u w:val="single"/>
        </w:rPr>
        <w:t xml:space="preserve">, </w:t>
      </w:r>
      <w:r w:rsidRPr="00355308">
        <w:rPr>
          <w:b/>
          <w:highlight w:val="green"/>
          <w:u w:val="single"/>
        </w:rPr>
        <w:t>and</w:t>
      </w:r>
      <w:r w:rsidRPr="00355308">
        <w:rPr>
          <w:b/>
          <w:u w:val="single"/>
        </w:rPr>
        <w:t xml:space="preserve"> would therefore </w:t>
      </w:r>
      <w:r w:rsidRPr="00355308">
        <w:rPr>
          <w:b/>
          <w:highlight w:val="green"/>
          <w:u w:val="single"/>
        </w:rPr>
        <w:t>have</w:t>
      </w:r>
      <w:r w:rsidRPr="00355308">
        <w:rPr>
          <w:b/>
          <w:u w:val="single"/>
        </w:rPr>
        <w:t xml:space="preserve"> extremely </w:t>
      </w:r>
      <w:r w:rsidRPr="00355308">
        <w:rPr>
          <w:b/>
          <w:highlight w:val="green"/>
          <w:u w:val="single"/>
        </w:rPr>
        <w:t>large value</w:t>
      </w:r>
      <w:r w:rsidRPr="00355308">
        <w:rPr>
          <w:b/>
          <w:u w:val="single"/>
        </w:rPr>
        <w:t>.</w:t>
      </w:r>
      <w:r w:rsidRPr="00355308">
        <w:t xml:space="preserve"> In standard risk analysis, when working out how to respond to risk, we work out the expected value of risk reduction, by weighing the probability that an action will prevent an adverse event against the severity of the event. </w:t>
      </w:r>
      <w:r w:rsidRPr="00355308">
        <w:rPr>
          <w:b/>
          <w:u w:val="single"/>
        </w:rPr>
        <w:t>Because the value of preventing existential catastrophe is so vast, even a tiny probability of prevention has huge expected value.</w:t>
      </w:r>
      <w:r w:rsidRPr="00355308">
        <w:t xml:space="preserve">67 Of course, there is persisting reasonable disagreement about ethics and there are a number of ways one might resist this conclusion.68 Therefore, it would be unjustified to be overconfident in Parfit and Bostrom’s argument. </w:t>
      </w:r>
      <w:r w:rsidRPr="00355308">
        <w:rPr>
          <w:b/>
          <w:u w:val="single"/>
        </w:rPr>
        <w:t>In some areas, government policy does give significant weight to future generations.</w:t>
      </w:r>
      <w:r w:rsidRPr="00355308">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355308">
        <w:rPr>
          <w:b/>
          <w:u w:val="single"/>
        </w:rPr>
        <w:t>However, when it comes to existential risk, it would seem that we fail to live up to principles of intergenerational equity.</w:t>
      </w:r>
      <w:r w:rsidRPr="00355308">
        <w:t xml:space="preserve"> </w:t>
      </w:r>
      <w:r w:rsidRPr="00355308">
        <w:rPr>
          <w:b/>
          <w:highlight w:val="green"/>
          <w:u w:val="single"/>
        </w:rPr>
        <w:t>Existential catastrophe would</w:t>
      </w:r>
      <w:r w:rsidRPr="00355308">
        <w:rPr>
          <w:b/>
          <w:u w:val="single"/>
        </w:rPr>
        <w:t xml:space="preserve"> not only </w:t>
      </w:r>
      <w:r w:rsidRPr="00355308">
        <w:rPr>
          <w:b/>
          <w:highlight w:val="green"/>
          <w:u w:val="single"/>
        </w:rPr>
        <w:t>give future generations</w:t>
      </w:r>
      <w:r w:rsidRPr="00355308">
        <w:rPr>
          <w:b/>
          <w:u w:val="single"/>
        </w:rPr>
        <w:t xml:space="preserve"> less than the current generations; it would give them </w:t>
      </w:r>
      <w:r w:rsidRPr="00355308">
        <w:rPr>
          <w:b/>
          <w:highlight w:val="green"/>
          <w:u w:val="single"/>
        </w:rPr>
        <w:t>nothing</w:t>
      </w:r>
      <w:r w:rsidRPr="00355308">
        <w:rPr>
          <w:b/>
          <w:u w:val="single"/>
        </w:rPr>
        <w:t>.</w:t>
      </w:r>
      <w:r w:rsidRPr="00355308">
        <w:t xml:space="preserve"> Indeed, </w:t>
      </w:r>
      <w:r w:rsidRPr="00355308">
        <w:rPr>
          <w:b/>
          <w:u w:val="single"/>
        </w:rPr>
        <w:t>reducing existential risk plausibly has a quite low cost for us in comparison with the huge expected value it has for future generations.</w:t>
      </w:r>
      <w:r w:rsidRPr="00355308">
        <w:t xml:space="preserve"> In spite of this, relatively little is done to reduce existential risk. </w:t>
      </w:r>
      <w:r w:rsidRPr="00355308">
        <w:rPr>
          <w:b/>
          <w:u w:val="single"/>
        </w:rPr>
        <w:t xml:space="preserve">Unless we give up on norms of intergenerational equity, they give us a strong case for significantly increasing our efforts to reduce existential risks. </w:t>
      </w:r>
      <w:r w:rsidRPr="00355308">
        <w:t xml:space="preserve">1.3. WHY EXISTENTIAL RISKS MAY BE SYSTEMATICALLY UNDERINVESTED IN, AND THE ROLE OF THE INTERNATIONAL COMMUNITY </w:t>
      </w:r>
      <w:r w:rsidRPr="00355308">
        <w:rPr>
          <w:b/>
          <w:u w:val="single"/>
        </w:rPr>
        <w:t xml:space="preserve">In spite of the importance of </w:t>
      </w:r>
      <w:r w:rsidRPr="00355308">
        <w:rPr>
          <w:b/>
          <w:highlight w:val="green"/>
          <w:u w:val="single"/>
        </w:rPr>
        <w:t>existential risk</w:t>
      </w:r>
      <w:r w:rsidRPr="00355308">
        <w:rPr>
          <w:b/>
          <w:u w:val="single"/>
        </w:rPr>
        <w:t xml:space="preserve"> reduction, it probably </w:t>
      </w:r>
      <w:r w:rsidRPr="00355308">
        <w:rPr>
          <w:b/>
          <w:highlight w:val="green"/>
          <w:u w:val="single"/>
        </w:rPr>
        <w:t>receives less attention than</w:t>
      </w:r>
      <w:r w:rsidRPr="00355308">
        <w:rPr>
          <w:b/>
          <w:u w:val="single"/>
        </w:rPr>
        <w:t xml:space="preserve"> is </w:t>
      </w:r>
      <w:r w:rsidRPr="00355308">
        <w:rPr>
          <w:b/>
          <w:highlight w:val="green"/>
          <w:u w:val="single"/>
        </w:rPr>
        <w:t>warranted</w:t>
      </w:r>
      <w:r w:rsidRPr="00355308">
        <w:rPr>
          <w:b/>
          <w:u w:val="single"/>
        </w:rPr>
        <w:t>.</w:t>
      </w:r>
      <w:r w:rsidRPr="00355308">
        <w:t xml:space="preserve"> As a result, concerted international cooperation is required if we are to receive adequate protection from existential risks. 1.3.1. Why existential risks are likely to be underinvested in </w:t>
      </w:r>
      <w:r w:rsidRPr="00355308">
        <w:rPr>
          <w:b/>
          <w:u w:val="single"/>
        </w:rPr>
        <w:t>There are several reasons why existential risk reduction is likely to be underinvested in.</w:t>
      </w:r>
      <w:r w:rsidRPr="00355308">
        <w:t xml:space="preserve"> </w:t>
      </w:r>
      <w:r w:rsidRPr="00355308">
        <w:rPr>
          <w:b/>
          <w:u w:val="single"/>
        </w:rPr>
        <w:t>Firstly, it is a global public good.</w:t>
      </w:r>
      <w:r w:rsidRPr="00355308">
        <w:t xml:space="preserve"> </w:t>
      </w:r>
      <w:r w:rsidRPr="00355308">
        <w:rPr>
          <w:b/>
          <w:u w:val="single"/>
        </w:rPr>
        <w:t>Economic theory predicts that such goods tend to be underprovided.</w:t>
      </w:r>
      <w:r w:rsidRPr="00355308">
        <w:t xml:space="preserve"> </w:t>
      </w:r>
      <w:r w:rsidRPr="00355308">
        <w:rPr>
          <w:b/>
          <w:u w:val="single"/>
        </w:rPr>
        <w:t>The benefits of existential risk reduction are widely and indivisibly dispersed around the globe from the countries responsible for taking action.</w:t>
      </w:r>
      <w:r w:rsidRPr="00355308">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355308">
        <w:rPr>
          <w:b/>
          <w:u w:val="single"/>
        </w:rPr>
        <w:t>Secondly</w:t>
      </w:r>
      <w:r w:rsidRPr="00355308">
        <w:t xml:space="preserve">, as already suggested above, </w:t>
      </w:r>
      <w:r w:rsidRPr="00355308">
        <w:rPr>
          <w:b/>
          <w:u w:val="single"/>
        </w:rPr>
        <w:t>existential risk reduction is an intergenerational public good: most of the benefits are enjoyed by future generations who have no say in the political process.</w:t>
      </w:r>
      <w:r w:rsidRPr="00355308">
        <w:t xml:space="preserve"> </w:t>
      </w:r>
      <w:r w:rsidRPr="00355308">
        <w:rPr>
          <w:b/>
          <w:u w:val="single"/>
        </w:rPr>
        <w:t>For these goods, the problem is temporal free riding: the current generation enjoys the benefits of inaction while future generations bear the costs. Thirdly</w:t>
      </w:r>
      <w:r w:rsidRPr="00355308">
        <w:t xml:space="preserve">, many </w:t>
      </w:r>
      <w:r w:rsidRPr="00355308">
        <w:rPr>
          <w:b/>
          <w:u w:val="single"/>
        </w:rPr>
        <w:t>existential risks</w:t>
      </w:r>
      <w:r w:rsidRPr="00355308">
        <w:t xml:space="preserve">, such as machine superintelligence, engineered pandemics, and solar geoengineering, </w:t>
      </w:r>
      <w:r w:rsidRPr="00355308">
        <w:rPr>
          <w:b/>
          <w:highlight w:val="green"/>
          <w:u w:val="single"/>
        </w:rPr>
        <w:t>pose</w:t>
      </w:r>
      <w:r w:rsidRPr="00355308">
        <w:rPr>
          <w:b/>
          <w:u w:val="single"/>
        </w:rPr>
        <w:t xml:space="preserve"> an </w:t>
      </w:r>
      <w:r w:rsidRPr="00355308">
        <w:rPr>
          <w:b/>
          <w:highlight w:val="green"/>
          <w:u w:val="single"/>
        </w:rPr>
        <w:t>unprecedented</w:t>
      </w:r>
      <w:r w:rsidRPr="00355308">
        <w:rPr>
          <w:b/>
          <w:u w:val="single"/>
        </w:rPr>
        <w:t xml:space="preserve"> and uncertain future threat.</w:t>
      </w:r>
      <w:r w:rsidRPr="00355308">
        <w:t xml:space="preserve"> Consequently, it is hard to develop a sati sfactory governance regime for them: there are few existing governance instruments </w:t>
      </w:r>
      <w:r w:rsidRPr="001743B5">
        <w:t xml:space="preserve">which can be applied to these risks, and it is unclear what shape new instruments should take. In this way, our position with regard to these emerging risks is comparable to the one we faced when nuclear weapons first became available. </w:t>
      </w:r>
      <w:r w:rsidRPr="001743B5">
        <w:rPr>
          <w:b/>
          <w:u w:val="single"/>
        </w:rPr>
        <w:t>Cognitive biases also lead people to underestimate existential risks.</w:t>
      </w:r>
      <w:r w:rsidRPr="001743B5">
        <w:t xml:space="preserve"> </w:t>
      </w:r>
      <w:r w:rsidRPr="001743B5">
        <w:rPr>
          <w:b/>
          <w:u w:val="single"/>
        </w:rPr>
        <w:t>Since there have not been any catastrophes of this magnitude, these risks are not salient to politicians and the public.</w:t>
      </w:r>
      <w:r w:rsidRPr="001743B5">
        <w:t xml:space="preserve">72 This is an example of the misapplication of the availability heuristic, a mental shortcut which assumes that something is important only if it can be readily recalled. </w:t>
      </w:r>
      <w:r w:rsidRPr="001743B5">
        <w:rPr>
          <w:b/>
          <w:u w:val="single"/>
        </w:rPr>
        <w:t>Another cognitive bias affecting perceptions of existential risk is scope neglect.</w:t>
      </w:r>
      <w:r w:rsidRPr="001743B5">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1743B5">
        <w:rPr>
          <w:b/>
          <w:u w:val="single"/>
        </w:rPr>
        <w:t>People become numbed to the effect of saving lives when the numbers get too large.</w:t>
      </w:r>
      <w:r w:rsidRPr="001743B5">
        <w:t xml:space="preserve"> 74 </w:t>
      </w:r>
      <w:r w:rsidRPr="001743B5">
        <w:rPr>
          <w:b/>
          <w:u w:val="single"/>
        </w:rPr>
        <w:t>Scope neglect is a particularly acute problem for existential risk because the numbers at stake are so large.</w:t>
      </w:r>
      <w:r w:rsidRPr="001743B5">
        <w:t xml:space="preserve"> </w:t>
      </w:r>
      <w:r w:rsidRPr="001743B5">
        <w:rPr>
          <w:b/>
          <w:u w:val="single"/>
        </w:rPr>
        <w:t>Due to scope neglect, decision-makers are prone to treat existential risks in a similar way to problems which are less severe by many orders of magnitude.</w:t>
      </w:r>
      <w:r w:rsidRPr="001743B5">
        <w:t xml:space="preserve"> A wide range of other cognitive biases are likely to affect the evaluation of existential risks</w:t>
      </w:r>
      <w:r w:rsidRPr="00355308">
        <w:t>.75</w:t>
      </w:r>
    </w:p>
    <w:p w14:paraId="0FE318D8" w14:textId="77777777" w:rsidR="00DB4328" w:rsidRDefault="00DB4328" w:rsidP="00DB4328"/>
    <w:p w14:paraId="163CCFB8" w14:textId="77777777" w:rsidR="00DB4328" w:rsidRPr="00355308" w:rsidRDefault="00DB4328" w:rsidP="00DB4328">
      <w:pPr>
        <w:pStyle w:val="Heading4"/>
        <w:rPr>
          <w:rFonts w:cs="Calibri"/>
        </w:rPr>
      </w:pPr>
      <w:r>
        <w:rPr>
          <w:rFonts w:cs="Calibri"/>
        </w:rPr>
        <w:t>5] Moral uncertainty means extinction comes first</w:t>
      </w:r>
    </w:p>
    <w:p w14:paraId="35F970A1" w14:textId="77777777" w:rsidR="00DB4328" w:rsidRPr="00355308" w:rsidRDefault="00DB4328" w:rsidP="00DB4328">
      <w:r w:rsidRPr="00355308">
        <w:rPr>
          <w:b/>
        </w:rPr>
        <w:t>Pummer 15</w:t>
      </w:r>
      <w:r w:rsidRPr="00355308">
        <w:t xml:space="preserve"> [Theron, Junior Research Fellow in Philosophy at St. Anne's College, University of Oxford. “Moral Agreement on Saving the World” Practical Ethics, University of Oxford. May 18, 2015] AT</w:t>
      </w:r>
    </w:p>
    <w:p w14:paraId="3D629F77" w14:textId="77777777" w:rsidR="00DB4328" w:rsidRDefault="00DB4328" w:rsidP="00DB4328">
      <w:pPr>
        <w:rPr>
          <w:b/>
          <w:u w:val="single"/>
        </w:rPr>
      </w:pPr>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We should also take into account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they would have pretty strong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p>
    <w:p w14:paraId="0B8C5CF1" w14:textId="77777777" w:rsidR="00DB4328" w:rsidRDefault="00DB4328" w:rsidP="00DB4328">
      <w:pPr>
        <w:rPr>
          <w:b/>
          <w:u w:val="single"/>
        </w:rPr>
      </w:pPr>
    </w:p>
    <w:p w14:paraId="22D652AF" w14:textId="77777777" w:rsidR="00DB4328" w:rsidRPr="00355308" w:rsidRDefault="00DB4328" w:rsidP="00DB4328">
      <w:r w:rsidRPr="00355308">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seem to be fairly implausible views.</w:t>
      </w:r>
      <w:r w:rsidRPr="00355308">
        <w:t xml:space="preserve"> And </w:t>
      </w:r>
      <w:r w:rsidRPr="00355308">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132EC1D8" w14:textId="77777777" w:rsidR="00DB4328" w:rsidRDefault="00DB4328" w:rsidP="00DB4328"/>
    <w:p w14:paraId="03CF2CC7" w14:textId="77777777" w:rsidR="00DB4328" w:rsidRDefault="00DB4328" w:rsidP="00DB4328"/>
    <w:p w14:paraId="3DF56F56" w14:textId="77777777" w:rsidR="00DB4328" w:rsidRDefault="00DB4328" w:rsidP="00DB4328"/>
    <w:p w14:paraId="0BBD140E" w14:textId="77777777" w:rsidR="00DB4328" w:rsidRDefault="00DB4328" w:rsidP="00DB4328"/>
    <w:p w14:paraId="6FB72072" w14:textId="77777777" w:rsidR="00DB4328" w:rsidRDefault="00DB4328" w:rsidP="00DB4328"/>
    <w:p w14:paraId="5F649A91" w14:textId="77777777" w:rsidR="00DB4328" w:rsidRDefault="00DB4328" w:rsidP="00DB4328"/>
    <w:p w14:paraId="318A8EE8" w14:textId="77777777" w:rsidR="00DB4328" w:rsidRPr="004651AD" w:rsidRDefault="00DB4328" w:rsidP="00DB4328"/>
    <w:p w14:paraId="2B993924" w14:textId="77777777" w:rsidR="00DB4328" w:rsidRPr="00C82DF7" w:rsidRDefault="00DB4328" w:rsidP="00DB4328"/>
    <w:p w14:paraId="74F155A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4862E9"/>
    <w:multiLevelType w:val="hybridMultilevel"/>
    <w:tmpl w:val="3E1C2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7"/>
  </w:num>
  <w:num w:numId="14">
    <w:abstractNumId w:val="22"/>
  </w:num>
  <w:num w:numId="15">
    <w:abstractNumId w:val="25"/>
  </w:num>
  <w:num w:numId="16">
    <w:abstractNumId w:val="35"/>
  </w:num>
  <w:num w:numId="17">
    <w:abstractNumId w:val="11"/>
  </w:num>
  <w:num w:numId="18">
    <w:abstractNumId w:val="20"/>
  </w:num>
  <w:num w:numId="19">
    <w:abstractNumId w:val="36"/>
  </w:num>
  <w:num w:numId="20">
    <w:abstractNumId w:val="33"/>
  </w:num>
  <w:num w:numId="21">
    <w:abstractNumId w:val="39"/>
  </w:num>
  <w:num w:numId="22">
    <w:abstractNumId w:val="27"/>
  </w:num>
  <w:num w:numId="23">
    <w:abstractNumId w:val="28"/>
  </w:num>
  <w:num w:numId="24">
    <w:abstractNumId w:val="14"/>
  </w:num>
  <w:num w:numId="25">
    <w:abstractNumId w:val="24"/>
  </w:num>
  <w:num w:numId="26">
    <w:abstractNumId w:val="31"/>
  </w:num>
  <w:num w:numId="27">
    <w:abstractNumId w:val="18"/>
  </w:num>
  <w:num w:numId="28">
    <w:abstractNumId w:val="38"/>
  </w:num>
  <w:num w:numId="29">
    <w:abstractNumId w:val="15"/>
  </w:num>
  <w:num w:numId="30">
    <w:abstractNumId w:val="16"/>
  </w:num>
  <w:num w:numId="31">
    <w:abstractNumId w:val="29"/>
  </w:num>
  <w:num w:numId="32">
    <w:abstractNumId w:val="30"/>
  </w:num>
  <w:num w:numId="33">
    <w:abstractNumId w:val="13"/>
  </w:num>
  <w:num w:numId="34">
    <w:abstractNumId w:val="17"/>
  </w:num>
  <w:num w:numId="35">
    <w:abstractNumId w:val="41"/>
  </w:num>
  <w:num w:numId="36">
    <w:abstractNumId w:val="19"/>
  </w:num>
  <w:num w:numId="37">
    <w:abstractNumId w:val="34"/>
  </w:num>
  <w:num w:numId="38">
    <w:abstractNumId w:val="40"/>
  </w:num>
  <w:num w:numId="39">
    <w:abstractNumId w:val="26"/>
  </w:num>
  <w:num w:numId="40">
    <w:abstractNumId w:val="12"/>
  </w:num>
  <w:num w:numId="41">
    <w:abstractNumId w:val="23"/>
  </w:num>
  <w:num w:numId="42">
    <w:abstractNumId w:val="32"/>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17FA"/>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7B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7FA"/>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5D75"/>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3B3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3D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895"/>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84C"/>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7AE"/>
    <w:rsid w:val="00B43676"/>
    <w:rsid w:val="00B5602D"/>
    <w:rsid w:val="00B60125"/>
    <w:rsid w:val="00B6656B"/>
    <w:rsid w:val="00B71625"/>
    <w:rsid w:val="00B75C54"/>
    <w:rsid w:val="00B8710E"/>
    <w:rsid w:val="00B92A93"/>
    <w:rsid w:val="00BA17A8"/>
    <w:rsid w:val="00BA3C33"/>
    <w:rsid w:val="00BA51DA"/>
    <w:rsid w:val="00BB0878"/>
    <w:rsid w:val="00BB1879"/>
    <w:rsid w:val="00BC0ABE"/>
    <w:rsid w:val="00BC30DB"/>
    <w:rsid w:val="00BC55DF"/>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4328"/>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129F6B"/>
  <w14:defaultImageDpi w14:val="300"/>
  <w15:docId w15:val="{828EB03E-4CB4-6245-914E-A4402391E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07B6"/>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0407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0407B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407B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0407B6"/>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DB4328"/>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DB4328"/>
    <w:pPr>
      <w:keepNext/>
      <w:keepLines/>
      <w:spacing w:before="200" w:after="40"/>
      <w:outlineLvl w:val="5"/>
    </w:pPr>
    <w:rPr>
      <w:b/>
      <w:sz w:val="20"/>
      <w:szCs w:val="20"/>
    </w:rPr>
  </w:style>
  <w:style w:type="character" w:default="1" w:styleId="DefaultParagraphFont">
    <w:name w:val="Default Paragraph Font"/>
    <w:uiPriority w:val="1"/>
    <w:semiHidden/>
    <w:unhideWhenUsed/>
    <w:rsid w:val="000407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07B6"/>
  </w:style>
  <w:style w:type="character" w:customStyle="1" w:styleId="Heading1Char">
    <w:name w:val="Heading 1 Char"/>
    <w:aliases w:val="Pocket Char"/>
    <w:basedOn w:val="DefaultParagraphFont"/>
    <w:link w:val="Heading1"/>
    <w:uiPriority w:val="9"/>
    <w:rsid w:val="000407B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0407B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407B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0407B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0407B6"/>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0407B6"/>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0407B6"/>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0407B6"/>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407B6"/>
    <w:rPr>
      <w:color w:val="auto"/>
      <w:u w:val="none"/>
    </w:rPr>
  </w:style>
  <w:style w:type="paragraph" w:styleId="DocumentMap">
    <w:name w:val="Document Map"/>
    <w:basedOn w:val="Normal"/>
    <w:link w:val="DocumentMapChar"/>
    <w:uiPriority w:val="99"/>
    <w:semiHidden/>
    <w:unhideWhenUsed/>
    <w:rsid w:val="000407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07B6"/>
    <w:rPr>
      <w:rFonts w:ascii="Lucida Grande" w:hAnsi="Lucida Grande" w:cs="Lucida Grande"/>
    </w:rPr>
  </w:style>
  <w:style w:type="character" w:customStyle="1" w:styleId="Heading5Char">
    <w:name w:val="Heading 5 Char"/>
    <w:basedOn w:val="DefaultParagraphFont"/>
    <w:link w:val="Heading5"/>
    <w:uiPriority w:val="9"/>
    <w:rsid w:val="00DB4328"/>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DB4328"/>
    <w:rPr>
      <w:rFonts w:ascii="Calibri" w:hAnsi="Calibri" w:cs="Calibri"/>
      <w:b/>
      <w:sz w:val="20"/>
      <w:szCs w:val="20"/>
    </w:rPr>
  </w:style>
  <w:style w:type="paragraph" w:customStyle="1" w:styleId="textbold">
    <w:name w:val="text bold"/>
    <w:basedOn w:val="Normal"/>
    <w:link w:val="Emphasis"/>
    <w:uiPriority w:val="20"/>
    <w:qFormat/>
    <w:rsid w:val="00DB432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DB432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DB4328"/>
    <w:rPr>
      <w:color w:val="605E5C"/>
      <w:shd w:val="clear" w:color="auto" w:fill="E1DFDD"/>
    </w:rPr>
  </w:style>
  <w:style w:type="paragraph" w:customStyle="1" w:styleId="UnderlinePara">
    <w:name w:val="Underline Para"/>
    <w:basedOn w:val="Normal"/>
    <w:uiPriority w:val="1"/>
    <w:qFormat/>
    <w:rsid w:val="00DB4328"/>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DB4328"/>
    <w:rPr>
      <w:b/>
      <w:bCs/>
    </w:rPr>
  </w:style>
  <w:style w:type="paragraph" w:styleId="ListParagraph">
    <w:name w:val="List Paragraph"/>
    <w:aliases w:val="6 font"/>
    <w:basedOn w:val="Normal"/>
    <w:uiPriority w:val="34"/>
    <w:qFormat/>
    <w:rsid w:val="00DB4328"/>
    <w:pPr>
      <w:ind w:left="720"/>
      <w:contextualSpacing/>
    </w:pPr>
  </w:style>
  <w:style w:type="paragraph" w:customStyle="1" w:styleId="Emphasis1">
    <w:name w:val="Emphasis1"/>
    <w:basedOn w:val="Normal"/>
    <w:autoRedefine/>
    <w:uiPriority w:val="20"/>
    <w:qFormat/>
    <w:rsid w:val="00DB4328"/>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DB4328"/>
    <w:pPr>
      <w:ind w:left="432" w:right="432"/>
    </w:pPr>
    <w:rPr>
      <w:color w:val="000000"/>
    </w:rPr>
  </w:style>
  <w:style w:type="character" w:customStyle="1" w:styleId="evidencetextChar1">
    <w:name w:val="evidence text Char1"/>
    <w:link w:val="evidencetext"/>
    <w:rsid w:val="00DB4328"/>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DB4328"/>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DB4328"/>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DB4328"/>
    <w:pPr>
      <w:spacing w:before="100" w:beforeAutospacing="1" w:after="100" w:afterAutospacing="1"/>
    </w:pPr>
    <w:rPr>
      <w:rFonts w:eastAsia="Times New Roman"/>
      <w:sz w:val="24"/>
      <w:lang w:eastAsia="ko-KR"/>
    </w:rPr>
  </w:style>
  <w:style w:type="paragraph" w:customStyle="1" w:styleId="css-182kmce">
    <w:name w:val="css-182kmce"/>
    <w:basedOn w:val="Normal"/>
    <w:rsid w:val="00DB4328"/>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DB4328"/>
  </w:style>
  <w:style w:type="paragraph" w:customStyle="1" w:styleId="pullquote-paragraph">
    <w:name w:val="pullquote-paragraph"/>
    <w:basedOn w:val="Normal"/>
    <w:rsid w:val="00DB4328"/>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DB4328"/>
    <w:rPr>
      <w:i/>
      <w:iCs/>
    </w:rPr>
  </w:style>
  <w:style w:type="paragraph" w:customStyle="1" w:styleId="font--body">
    <w:name w:val="font--body"/>
    <w:basedOn w:val="Normal"/>
    <w:rsid w:val="00DB4328"/>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DB4328"/>
    <w:rPr>
      <w:b/>
      <w:u w:val="single"/>
    </w:rPr>
  </w:style>
  <w:style w:type="character" w:customStyle="1" w:styleId="Minimize">
    <w:name w:val="Minimize"/>
    <w:uiPriority w:val="1"/>
    <w:qFormat/>
    <w:rsid w:val="00DB4328"/>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DB4328"/>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DB4328"/>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DB4328"/>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DB4328"/>
    <w:rPr>
      <w:b/>
      <w:u w:val="single"/>
    </w:rPr>
  </w:style>
  <w:style w:type="character" w:customStyle="1" w:styleId="Underline2Char">
    <w:name w:val="Underline2 Char"/>
    <w:basedOn w:val="DefaultParagraphFont"/>
    <w:link w:val="Underline2"/>
    <w:uiPriority w:val="4"/>
    <w:rsid w:val="00DB4328"/>
    <w:rPr>
      <w:rFonts w:ascii="Calibri" w:hAnsi="Calibri" w:cs="Calibri"/>
      <w:b/>
      <w:sz w:val="26"/>
      <w:u w:val="single"/>
    </w:rPr>
  </w:style>
  <w:style w:type="character" w:customStyle="1" w:styleId="BoldUnderline0">
    <w:name w:val="BoldUnderline"/>
    <w:basedOn w:val="DefaultParagraphFont"/>
    <w:uiPriority w:val="1"/>
    <w:qFormat/>
    <w:rsid w:val="00DB4328"/>
    <w:rPr>
      <w:rFonts w:ascii="Arial" w:hAnsi="Arial"/>
      <w:b/>
      <w:sz w:val="20"/>
      <w:u w:val="single"/>
    </w:rPr>
  </w:style>
  <w:style w:type="paragraph" w:customStyle="1" w:styleId="gntarbp">
    <w:name w:val="gnt_ar_b_p"/>
    <w:basedOn w:val="Normal"/>
    <w:rsid w:val="00DB4328"/>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DB4328"/>
    <w:pPr>
      <w:spacing w:before="100" w:beforeAutospacing="1" w:after="100" w:afterAutospacing="1"/>
    </w:pPr>
    <w:rPr>
      <w:rFonts w:eastAsia="Times New Roman"/>
      <w:sz w:val="24"/>
      <w:lang w:eastAsia="ko-KR"/>
    </w:rPr>
  </w:style>
  <w:style w:type="character" w:customStyle="1" w:styleId="numbers">
    <w:name w:val="numbers"/>
    <w:basedOn w:val="DefaultParagraphFont"/>
    <w:rsid w:val="00DB4328"/>
  </w:style>
  <w:style w:type="paragraph" w:customStyle="1" w:styleId="endmarkenabled">
    <w:name w:val="endmarkenabled"/>
    <w:basedOn w:val="Normal"/>
    <w:rsid w:val="00DB4328"/>
    <w:pPr>
      <w:spacing w:before="100" w:beforeAutospacing="1" w:after="100" w:afterAutospacing="1"/>
    </w:pPr>
    <w:rPr>
      <w:rFonts w:eastAsia="Times New Roman"/>
      <w:sz w:val="24"/>
      <w:lang w:eastAsia="ko-KR"/>
    </w:rPr>
  </w:style>
  <w:style w:type="character" w:customStyle="1" w:styleId="link">
    <w:name w:val="link"/>
    <w:basedOn w:val="DefaultParagraphFont"/>
    <w:rsid w:val="00DB4328"/>
  </w:style>
  <w:style w:type="paragraph" w:customStyle="1" w:styleId="css-exrw3m">
    <w:name w:val="css-exrw3m"/>
    <w:basedOn w:val="Normal"/>
    <w:rsid w:val="00DB4328"/>
    <w:pPr>
      <w:spacing w:before="100" w:beforeAutospacing="1" w:after="100" w:afterAutospacing="1"/>
    </w:pPr>
    <w:rPr>
      <w:rFonts w:eastAsia="Times New Roman"/>
      <w:sz w:val="24"/>
    </w:rPr>
  </w:style>
  <w:style w:type="character" w:customStyle="1" w:styleId="css-8l6xbc">
    <w:name w:val="css-8l6xbc"/>
    <w:basedOn w:val="DefaultParagraphFont"/>
    <w:rsid w:val="00DB4328"/>
  </w:style>
  <w:style w:type="paragraph" w:customStyle="1" w:styleId="t-body-text">
    <w:name w:val="t-body-text"/>
    <w:basedOn w:val="Normal"/>
    <w:rsid w:val="00DB4328"/>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DB4328"/>
    <w:rPr>
      <w:rFonts w:ascii="Segoe UI" w:hAnsi="Segoe UI" w:cs="Segoe UI"/>
      <w:sz w:val="18"/>
      <w:szCs w:val="18"/>
    </w:rPr>
  </w:style>
  <w:style w:type="paragraph" w:styleId="BalloonText">
    <w:name w:val="Balloon Text"/>
    <w:basedOn w:val="Normal"/>
    <w:link w:val="BalloonTextChar"/>
    <w:uiPriority w:val="99"/>
    <w:semiHidden/>
    <w:unhideWhenUsed/>
    <w:rsid w:val="00DB4328"/>
    <w:rPr>
      <w:rFonts w:ascii="Segoe UI" w:hAnsi="Segoe UI" w:cs="Segoe UI"/>
      <w:sz w:val="18"/>
      <w:szCs w:val="18"/>
    </w:rPr>
  </w:style>
  <w:style w:type="character" w:customStyle="1" w:styleId="BalloonTextChar1">
    <w:name w:val="Balloon Text Char1"/>
    <w:basedOn w:val="DefaultParagraphFont"/>
    <w:uiPriority w:val="99"/>
    <w:semiHidden/>
    <w:rsid w:val="00DB4328"/>
    <w:rPr>
      <w:rFonts w:ascii="Times New Roman" w:hAnsi="Times New Roman" w:cs="Times New Roman"/>
      <w:sz w:val="18"/>
      <w:szCs w:val="18"/>
    </w:rPr>
  </w:style>
  <w:style w:type="character" w:customStyle="1" w:styleId="caps">
    <w:name w:val="caps"/>
    <w:basedOn w:val="DefaultParagraphFont"/>
    <w:rsid w:val="00DB4328"/>
  </w:style>
  <w:style w:type="paragraph" w:customStyle="1" w:styleId="c-user-cardbio">
    <w:name w:val="c-user-card__bio"/>
    <w:basedOn w:val="Normal"/>
    <w:rsid w:val="00DB4328"/>
    <w:pPr>
      <w:spacing w:before="100" w:beforeAutospacing="1" w:after="100" w:afterAutospacing="1"/>
    </w:pPr>
    <w:rPr>
      <w:rFonts w:eastAsia="Times New Roman"/>
      <w:sz w:val="24"/>
    </w:rPr>
  </w:style>
  <w:style w:type="paragraph" w:customStyle="1" w:styleId="selectionshareable">
    <w:name w:val="selectionshareable"/>
    <w:basedOn w:val="Normal"/>
    <w:rsid w:val="00DB4328"/>
    <w:pPr>
      <w:spacing w:before="100" w:beforeAutospacing="1" w:after="100" w:afterAutospacing="1"/>
    </w:pPr>
    <w:rPr>
      <w:rFonts w:eastAsia="Times New Roman"/>
      <w:sz w:val="24"/>
    </w:rPr>
  </w:style>
  <w:style w:type="character" w:customStyle="1" w:styleId="3oh-">
    <w:name w:val="_3oh-"/>
    <w:basedOn w:val="DefaultParagraphFont"/>
    <w:rsid w:val="00DB4328"/>
  </w:style>
  <w:style w:type="paragraph" w:customStyle="1" w:styleId="normal1">
    <w:name w:val="normal1"/>
    <w:basedOn w:val="Normal"/>
    <w:rsid w:val="00DB4328"/>
    <w:pPr>
      <w:spacing w:before="100" w:beforeAutospacing="1" w:after="100" w:afterAutospacing="1"/>
    </w:pPr>
    <w:rPr>
      <w:rFonts w:eastAsia="Times New Roman"/>
      <w:sz w:val="24"/>
    </w:rPr>
  </w:style>
  <w:style w:type="character" w:customStyle="1" w:styleId="c-timestamplabel">
    <w:name w:val="c-timestamp__label"/>
    <w:basedOn w:val="DefaultParagraphFont"/>
    <w:rsid w:val="00DB4328"/>
  </w:style>
  <w:style w:type="character" w:customStyle="1" w:styleId="c-messagelistunreaddividerlabel">
    <w:name w:val="c-message_list__unread_divider__label"/>
    <w:basedOn w:val="DefaultParagraphFont"/>
    <w:rsid w:val="00DB4328"/>
  </w:style>
  <w:style w:type="character" w:customStyle="1" w:styleId="c-messagesender">
    <w:name w:val="c-message__sender"/>
    <w:basedOn w:val="DefaultParagraphFont"/>
    <w:rsid w:val="00DB4328"/>
  </w:style>
  <w:style w:type="character" w:customStyle="1" w:styleId="c-reactioncount">
    <w:name w:val="c-reaction__count"/>
    <w:basedOn w:val="DefaultParagraphFont"/>
    <w:rsid w:val="00DB4328"/>
  </w:style>
  <w:style w:type="paragraph" w:customStyle="1" w:styleId="Analytic">
    <w:name w:val="Analytic"/>
    <w:basedOn w:val="Normal"/>
    <w:link w:val="AnalyticChar"/>
    <w:autoRedefine/>
    <w:qFormat/>
    <w:rsid w:val="00DB4328"/>
    <w:rPr>
      <w:color w:val="1F497D" w:themeColor="text2"/>
    </w:rPr>
  </w:style>
  <w:style w:type="character" w:customStyle="1" w:styleId="AnalyticChar">
    <w:name w:val="Analytic Char"/>
    <w:basedOn w:val="DefaultParagraphFont"/>
    <w:link w:val="Analytic"/>
    <w:rsid w:val="00DB4328"/>
    <w:rPr>
      <w:rFonts w:ascii="Calibri" w:hAnsi="Calibri" w:cs="Calibri"/>
      <w:color w:val="1F497D" w:themeColor="text2"/>
      <w:sz w:val="26"/>
    </w:rPr>
  </w:style>
  <w:style w:type="paragraph" w:styleId="Header">
    <w:name w:val="header"/>
    <w:basedOn w:val="Normal"/>
    <w:link w:val="HeaderChar"/>
    <w:uiPriority w:val="99"/>
    <w:unhideWhenUsed/>
    <w:rsid w:val="00DB4328"/>
    <w:pPr>
      <w:tabs>
        <w:tab w:val="center" w:pos="4680"/>
        <w:tab w:val="right" w:pos="9360"/>
      </w:tabs>
    </w:pPr>
  </w:style>
  <w:style w:type="character" w:customStyle="1" w:styleId="HeaderChar">
    <w:name w:val="Header Char"/>
    <w:basedOn w:val="DefaultParagraphFont"/>
    <w:link w:val="Header"/>
    <w:uiPriority w:val="99"/>
    <w:rsid w:val="00DB4328"/>
    <w:rPr>
      <w:rFonts w:ascii="Calibri" w:hAnsi="Calibri" w:cs="Calibri"/>
      <w:sz w:val="26"/>
    </w:rPr>
  </w:style>
  <w:style w:type="paragraph" w:styleId="Footer">
    <w:name w:val="footer"/>
    <w:basedOn w:val="Normal"/>
    <w:link w:val="FooterChar"/>
    <w:uiPriority w:val="99"/>
    <w:unhideWhenUsed/>
    <w:rsid w:val="00DB4328"/>
    <w:pPr>
      <w:tabs>
        <w:tab w:val="center" w:pos="4680"/>
        <w:tab w:val="right" w:pos="9360"/>
      </w:tabs>
    </w:pPr>
  </w:style>
  <w:style w:type="character" w:customStyle="1" w:styleId="FooterChar">
    <w:name w:val="Footer Char"/>
    <w:basedOn w:val="DefaultParagraphFont"/>
    <w:link w:val="Footer"/>
    <w:uiPriority w:val="99"/>
    <w:rsid w:val="00DB4328"/>
    <w:rPr>
      <w:rFonts w:ascii="Calibri" w:hAnsi="Calibri" w:cs="Calibri"/>
      <w:sz w:val="26"/>
    </w:rPr>
  </w:style>
  <w:style w:type="character" w:customStyle="1" w:styleId="z-TopofFormChar">
    <w:name w:val="z-Top of Form Char"/>
    <w:basedOn w:val="DefaultParagraphFont"/>
    <w:link w:val="z-TopofForm"/>
    <w:uiPriority w:val="99"/>
    <w:semiHidden/>
    <w:rsid w:val="00DB4328"/>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DB4328"/>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DB4328"/>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DB432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B4328"/>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DB4328"/>
    <w:rPr>
      <w:rFonts w:ascii="Arial" w:hAnsi="Arial" w:cs="Arial"/>
      <w:vanish/>
      <w:sz w:val="16"/>
      <w:szCs w:val="16"/>
    </w:rPr>
  </w:style>
  <w:style w:type="paragraph" w:customStyle="1" w:styleId="Emphasize">
    <w:name w:val="Emphasize"/>
    <w:basedOn w:val="Normal"/>
    <w:uiPriority w:val="7"/>
    <w:qFormat/>
    <w:rsid w:val="00DB432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DB4328"/>
    <w:rPr>
      <w:b/>
      <w:sz w:val="20"/>
      <w:u w:val="single"/>
    </w:rPr>
  </w:style>
  <w:style w:type="paragraph" w:customStyle="1" w:styleId="8MIn">
    <w:name w:val="8 MIn"/>
    <w:basedOn w:val="Normal"/>
    <w:link w:val="8MInChar"/>
    <w:uiPriority w:val="4"/>
    <w:qFormat/>
    <w:rsid w:val="00DB4328"/>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DB4328"/>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DB4328"/>
  </w:style>
  <w:style w:type="character" w:customStyle="1" w:styleId="c-messagekittext">
    <w:name w:val="c-message_kit__text"/>
    <w:basedOn w:val="DefaultParagraphFont"/>
    <w:rsid w:val="00DB4328"/>
  </w:style>
  <w:style w:type="character" w:customStyle="1" w:styleId="cardChar">
    <w:name w:val="card Char"/>
    <w:aliases w:val="Bold Cite Char Char,Speed Cite Char"/>
    <w:basedOn w:val="DefaultParagraphFont"/>
    <w:rsid w:val="00DB4328"/>
    <w:rPr>
      <w:rFonts w:ascii="Georgia" w:eastAsia="Calibri" w:hAnsi="Georgia" w:cs="Times New Roman"/>
      <w:sz w:val="24"/>
    </w:rPr>
  </w:style>
  <w:style w:type="character" w:customStyle="1" w:styleId="expertise">
    <w:name w:val="expertise"/>
    <w:basedOn w:val="DefaultParagraphFont"/>
    <w:rsid w:val="00DB4328"/>
  </w:style>
  <w:style w:type="character" w:customStyle="1" w:styleId="education">
    <w:name w:val="education"/>
    <w:basedOn w:val="DefaultParagraphFont"/>
    <w:rsid w:val="00DB4328"/>
  </w:style>
  <w:style w:type="character" w:customStyle="1" w:styleId="rollover-people">
    <w:name w:val="rollover-people"/>
    <w:basedOn w:val="DefaultParagraphFont"/>
    <w:rsid w:val="00DB4328"/>
  </w:style>
  <w:style w:type="character" w:customStyle="1" w:styleId="UnresolvedMention2">
    <w:name w:val="Unresolved Mention2"/>
    <w:basedOn w:val="DefaultParagraphFont"/>
    <w:uiPriority w:val="99"/>
    <w:unhideWhenUsed/>
    <w:rsid w:val="00DB4328"/>
    <w:rPr>
      <w:color w:val="605E5C"/>
      <w:shd w:val="clear" w:color="auto" w:fill="E1DFDD"/>
    </w:rPr>
  </w:style>
  <w:style w:type="character" w:customStyle="1" w:styleId="UnresolvedMention3">
    <w:name w:val="Unresolved Mention3"/>
    <w:basedOn w:val="DefaultParagraphFont"/>
    <w:uiPriority w:val="99"/>
    <w:rsid w:val="00DB4328"/>
    <w:rPr>
      <w:color w:val="605E5C"/>
      <w:shd w:val="clear" w:color="auto" w:fill="E1DFDD"/>
    </w:rPr>
  </w:style>
  <w:style w:type="paragraph" w:customStyle="1" w:styleId="Body">
    <w:name w:val="Body"/>
    <w:link w:val="BodyChar"/>
    <w:autoRedefine/>
    <w:qFormat/>
    <w:rsid w:val="00DB4328"/>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DB4328"/>
    <w:rPr>
      <w:rFonts w:ascii="Calibri" w:eastAsiaTheme="majorEastAsia" w:hAnsi="Calibri" w:cstheme="majorBidi"/>
      <w:iCs/>
      <w:color w:val="000000" w:themeColor="text1"/>
      <w:sz w:val="8"/>
      <w:szCs w:val="22"/>
    </w:rPr>
  </w:style>
  <w:style w:type="character" w:customStyle="1" w:styleId="url">
    <w:name w:val="url"/>
    <w:basedOn w:val="DefaultParagraphFont"/>
    <w:rsid w:val="00DB4328"/>
  </w:style>
  <w:style w:type="character" w:customStyle="1" w:styleId="ellip">
    <w:name w:val="ellip"/>
    <w:basedOn w:val="DefaultParagraphFont"/>
    <w:rsid w:val="00DB4328"/>
  </w:style>
  <w:style w:type="character" w:customStyle="1" w:styleId="nowrap">
    <w:name w:val="nowrap"/>
    <w:basedOn w:val="DefaultParagraphFont"/>
    <w:rsid w:val="00DB4328"/>
  </w:style>
  <w:style w:type="paragraph" w:customStyle="1" w:styleId="Tag2">
    <w:name w:val="Tag2"/>
    <w:basedOn w:val="Normal"/>
    <w:qFormat/>
    <w:rsid w:val="00DB4328"/>
    <w:pPr>
      <w:spacing w:line="256" w:lineRule="auto"/>
    </w:pPr>
    <w:rPr>
      <w:b/>
      <w:sz w:val="24"/>
    </w:rPr>
  </w:style>
  <w:style w:type="character" w:customStyle="1" w:styleId="underlinedChar">
    <w:name w:val="underlined Char"/>
    <w:link w:val="underlined"/>
    <w:locked/>
    <w:rsid w:val="00DB4328"/>
    <w:rPr>
      <w:rFonts w:ascii="Times New Roman" w:eastAsia="Malgun Gothic" w:hAnsi="Times New Roman" w:cs="Times New Roman"/>
      <w:u w:val="single"/>
    </w:rPr>
  </w:style>
  <w:style w:type="paragraph" w:customStyle="1" w:styleId="underlined">
    <w:name w:val="underlined"/>
    <w:next w:val="Normal"/>
    <w:link w:val="underlinedChar"/>
    <w:autoRedefine/>
    <w:qFormat/>
    <w:rsid w:val="00DB4328"/>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DB4328"/>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DB4328"/>
    <w:rPr>
      <w:vertAlign w:val="superscript"/>
    </w:rPr>
  </w:style>
  <w:style w:type="character" w:customStyle="1" w:styleId="Emph">
    <w:name w:val="Emph"/>
    <w:basedOn w:val="DefaultParagraphFont"/>
    <w:uiPriority w:val="1"/>
    <w:qFormat/>
    <w:rsid w:val="00DB4328"/>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DB4328"/>
    <w:rPr>
      <w:u w:val="single"/>
    </w:rPr>
  </w:style>
  <w:style w:type="character" w:customStyle="1" w:styleId="BoldUnderlineChar">
    <w:name w:val="Bold Underline Char"/>
    <w:basedOn w:val="DefaultParagraphFont"/>
    <w:rsid w:val="00DB4328"/>
    <w:rPr>
      <w:rFonts w:ascii="Arial" w:hAnsi="Arial" w:cs="Arial" w:hint="default"/>
      <w:b/>
      <w:bCs w:val="0"/>
      <w:u w:val="single"/>
    </w:rPr>
  </w:style>
  <w:style w:type="character" w:customStyle="1" w:styleId="ReadCard">
    <w:name w:val="ReadCard"/>
    <w:uiPriority w:val="1"/>
    <w:qFormat/>
    <w:rsid w:val="00DB4328"/>
    <w:rPr>
      <w:rFonts w:ascii="Times New Roman" w:hAnsi="Times New Roman" w:cs="Times New Roman" w:hint="default"/>
      <w:b/>
      <w:bCs w:val="0"/>
      <w:sz w:val="24"/>
      <w:u w:val="single"/>
    </w:rPr>
  </w:style>
  <w:style w:type="paragraph" w:customStyle="1" w:styleId="CiteSpacing">
    <w:name w:val="Cite Spacing"/>
    <w:basedOn w:val="Normal"/>
    <w:uiPriority w:val="4"/>
    <w:qFormat/>
    <w:rsid w:val="00DB4328"/>
    <w:pPr>
      <w:spacing w:before="60" w:after="60"/>
    </w:pPr>
  </w:style>
  <w:style w:type="paragraph" w:customStyle="1" w:styleId="Cards">
    <w:name w:val="Cards"/>
    <w:next w:val="Normal"/>
    <w:link w:val="CardsChar"/>
    <w:qFormat/>
    <w:rsid w:val="00DB4328"/>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DB4328"/>
    <w:rPr>
      <w:rFonts w:ascii="Times New Roman" w:eastAsia="Times New Roman" w:hAnsi="Times New Roman" w:cs="Times New Roman"/>
      <w:sz w:val="20"/>
    </w:rPr>
  </w:style>
  <w:style w:type="character" w:customStyle="1" w:styleId="DebateUnderline">
    <w:name w:val="Debate Underline"/>
    <w:qFormat/>
    <w:rsid w:val="00DB4328"/>
    <w:rPr>
      <w:rFonts w:ascii="Times New Roman" w:hAnsi="Times New Roman"/>
      <w:sz w:val="20"/>
      <w:u w:val="thick"/>
    </w:rPr>
  </w:style>
  <w:style w:type="paragraph" w:customStyle="1" w:styleId="Nothing">
    <w:name w:val="Nothing"/>
    <w:link w:val="NothingChar"/>
    <w:qFormat/>
    <w:rsid w:val="00DB4328"/>
    <w:rPr>
      <w:rFonts w:ascii="Times New Roman" w:eastAsia="Times New Roman" w:hAnsi="Times New Roman" w:cs="Times New Roman"/>
      <w:sz w:val="20"/>
    </w:rPr>
  </w:style>
  <w:style w:type="character" w:customStyle="1" w:styleId="NothingChar">
    <w:name w:val="Nothing Char"/>
    <w:link w:val="Nothing"/>
    <w:rsid w:val="00DB4328"/>
    <w:rPr>
      <w:rFonts w:ascii="Times New Roman" w:eastAsia="Times New Roman" w:hAnsi="Times New Roman" w:cs="Times New Roman"/>
      <w:sz w:val="20"/>
    </w:rPr>
  </w:style>
  <w:style w:type="paragraph" w:customStyle="1" w:styleId="cardtext">
    <w:name w:val="card text"/>
    <w:basedOn w:val="Normal"/>
    <w:link w:val="cardtextChar"/>
    <w:qFormat/>
    <w:rsid w:val="00DB4328"/>
    <w:pPr>
      <w:ind w:left="288" w:right="288"/>
    </w:pPr>
    <w:rPr>
      <w:rFonts w:ascii="Book Antiqua" w:hAnsi="Book Antiqua" w:cs="Lucida Grande"/>
    </w:rPr>
  </w:style>
  <w:style w:type="character" w:customStyle="1" w:styleId="cardtextChar">
    <w:name w:val="card text Char"/>
    <w:basedOn w:val="DefaultParagraphFont"/>
    <w:link w:val="cardtext"/>
    <w:rsid w:val="00DB4328"/>
    <w:rPr>
      <w:rFonts w:ascii="Book Antiqua" w:hAnsi="Book Antiqua" w:cs="Lucida Grande"/>
      <w:sz w:val="26"/>
    </w:rPr>
  </w:style>
  <w:style w:type="paragraph" w:customStyle="1" w:styleId="TagText">
    <w:name w:val="TagText"/>
    <w:basedOn w:val="Normal"/>
    <w:qFormat/>
    <w:rsid w:val="00DB4328"/>
    <w:rPr>
      <w:rFonts w:eastAsia="Calibri"/>
      <w:b/>
      <w:sz w:val="24"/>
    </w:rPr>
  </w:style>
  <w:style w:type="paragraph" w:customStyle="1" w:styleId="UnderlineEmphasis">
    <w:name w:val="Underline + Emphasis"/>
    <w:basedOn w:val="Normal"/>
    <w:next w:val="Normal"/>
    <w:link w:val="UnderlineEmphasisChar"/>
    <w:autoRedefine/>
    <w:qFormat/>
    <w:rsid w:val="00DB4328"/>
    <w:rPr>
      <w:rFonts w:eastAsia="Calibri"/>
      <w:b/>
      <w:color w:val="000000"/>
      <w:sz w:val="24"/>
      <w:u w:val="single"/>
    </w:rPr>
  </w:style>
  <w:style w:type="character" w:customStyle="1" w:styleId="UnderlineEmphasisChar">
    <w:name w:val="Underline + Emphasis Char"/>
    <w:basedOn w:val="DefaultParagraphFont"/>
    <w:link w:val="UnderlineEmphasis"/>
    <w:rsid w:val="00DB4328"/>
    <w:rPr>
      <w:rFonts w:ascii="Calibri" w:eastAsia="Calibri" w:hAnsi="Calibri" w:cs="Calibri"/>
      <w:b/>
      <w:color w:val="000000"/>
      <w:u w:val="single"/>
    </w:rPr>
  </w:style>
  <w:style w:type="character" w:customStyle="1" w:styleId="BoldUnderlineUNDO">
    <w:name w:val="Bold.Underline.UNDO"/>
    <w:uiPriority w:val="1"/>
    <w:qFormat/>
    <w:rsid w:val="00DB4328"/>
    <w:rPr>
      <w:b w:val="0"/>
    </w:rPr>
  </w:style>
  <w:style w:type="paragraph" w:styleId="FootnoteText">
    <w:name w:val="footnote text"/>
    <w:basedOn w:val="Normal"/>
    <w:link w:val="FootnoteTextChar"/>
    <w:uiPriority w:val="99"/>
    <w:unhideWhenUsed/>
    <w:qFormat/>
    <w:rsid w:val="00DB4328"/>
    <w:pPr>
      <w:spacing w:line="256" w:lineRule="auto"/>
    </w:pPr>
    <w:rPr>
      <w:sz w:val="20"/>
      <w:szCs w:val="20"/>
    </w:rPr>
  </w:style>
  <w:style w:type="character" w:customStyle="1" w:styleId="FootnoteTextChar">
    <w:name w:val="Footnote Text Char"/>
    <w:basedOn w:val="DefaultParagraphFont"/>
    <w:link w:val="FootnoteText"/>
    <w:uiPriority w:val="99"/>
    <w:rsid w:val="00DB4328"/>
    <w:rPr>
      <w:rFonts w:ascii="Calibri" w:hAnsi="Calibri" w:cs="Calibri"/>
      <w:sz w:val="20"/>
      <w:szCs w:val="20"/>
    </w:rPr>
  </w:style>
  <w:style w:type="character" w:customStyle="1" w:styleId="LinedDown">
    <w:name w:val="Lined Down"/>
    <w:qFormat/>
    <w:rsid w:val="00DB4328"/>
    <w:rPr>
      <w:rFonts w:ascii="Times New Roman" w:hAnsi="Times New Roman" w:cs="Times New Roman"/>
      <w:b w:val="0"/>
      <w:bCs w:val="0"/>
      <w:i w:val="0"/>
      <w:iCs w:val="0"/>
      <w:color w:val="000000"/>
      <w:sz w:val="12"/>
      <w:szCs w:val="12"/>
      <w:u w:val="none"/>
    </w:rPr>
  </w:style>
  <w:style w:type="character" w:customStyle="1" w:styleId="Carded">
    <w:name w:val="Carded"/>
    <w:qFormat/>
    <w:rsid w:val="00DB4328"/>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DB4328"/>
    <w:rPr>
      <w:bCs/>
      <w:sz w:val="20"/>
      <w:u w:val="single"/>
    </w:rPr>
  </w:style>
  <w:style w:type="character" w:customStyle="1" w:styleId="LDAnalytics">
    <w:name w:val="LD Analytics"/>
    <w:basedOn w:val="DefaultParagraphFont"/>
    <w:autoRedefine/>
    <w:uiPriority w:val="1"/>
    <w:qFormat/>
    <w:rsid w:val="00DB4328"/>
  </w:style>
  <w:style w:type="paragraph" w:styleId="Subtitle">
    <w:name w:val="Subtitle"/>
    <w:basedOn w:val="Normal"/>
    <w:next w:val="Normal"/>
    <w:link w:val="SubtitleChar"/>
    <w:uiPriority w:val="11"/>
    <w:unhideWhenUsed/>
    <w:qFormat/>
    <w:rsid w:val="00DB432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B4328"/>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DB4328"/>
    <w:rPr>
      <w:rFonts w:eastAsia="Times New Roman" w:cs="Garamond"/>
      <w:bCs/>
      <w:u w:val="single"/>
    </w:rPr>
  </w:style>
  <w:style w:type="character" w:customStyle="1" w:styleId="BodyTextChar">
    <w:name w:val="Body Text Char"/>
    <w:basedOn w:val="DefaultParagraphFont"/>
    <w:link w:val="BodyText"/>
    <w:uiPriority w:val="99"/>
    <w:semiHidden/>
    <w:rsid w:val="00DB4328"/>
    <w:rPr>
      <w:rFonts w:ascii="Calibri" w:hAnsi="Calibri" w:cs="Calibri"/>
      <w:sz w:val="26"/>
    </w:rPr>
  </w:style>
  <w:style w:type="paragraph" w:styleId="BodyText">
    <w:name w:val="Body Text"/>
    <w:basedOn w:val="Normal"/>
    <w:link w:val="BodyTextChar"/>
    <w:uiPriority w:val="99"/>
    <w:semiHidden/>
    <w:unhideWhenUsed/>
    <w:rsid w:val="00DB4328"/>
    <w:pPr>
      <w:spacing w:after="120"/>
    </w:pPr>
  </w:style>
  <w:style w:type="character" w:customStyle="1" w:styleId="BodyTextChar1">
    <w:name w:val="Body Text Char1"/>
    <w:basedOn w:val="DefaultParagraphFont"/>
    <w:uiPriority w:val="99"/>
    <w:semiHidden/>
    <w:rsid w:val="00DB4328"/>
    <w:rPr>
      <w:rFonts w:ascii="Calibri" w:hAnsi="Calibri" w:cs="Calibri"/>
      <w:sz w:val="26"/>
    </w:rPr>
  </w:style>
  <w:style w:type="paragraph" w:customStyle="1" w:styleId="tiny">
    <w:name w:val="tiny"/>
    <w:next w:val="Normal"/>
    <w:link w:val="tinyChar"/>
    <w:autoRedefine/>
    <w:rsid w:val="00DB4328"/>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DB4328"/>
    <w:rPr>
      <w:rFonts w:ascii="Times New Roman" w:eastAsia="Malgun Gothic" w:hAnsi="Times New Roman" w:cs="Times New Roman"/>
      <w:sz w:val="12"/>
    </w:rPr>
  </w:style>
  <w:style w:type="character" w:customStyle="1" w:styleId="LDCut">
    <w:name w:val="LD Cut"/>
    <w:basedOn w:val="DefaultParagraphFont"/>
    <w:uiPriority w:val="1"/>
    <w:qFormat/>
    <w:rsid w:val="00DB4328"/>
    <w:rPr>
      <w:rFonts w:ascii="Times New Roman" w:hAnsi="Times New Roman"/>
      <w:b w:val="0"/>
      <w:color w:val="auto"/>
      <w:sz w:val="12"/>
    </w:rPr>
  </w:style>
  <w:style w:type="character" w:customStyle="1" w:styleId="LDUnderline">
    <w:name w:val="LD Underline"/>
    <w:basedOn w:val="DefaultParagraphFont"/>
    <w:uiPriority w:val="1"/>
    <w:qFormat/>
    <w:rsid w:val="00DB4328"/>
    <w:rPr>
      <w:rFonts w:ascii="Times New Roman" w:hAnsi="Times New Roman" w:cs="Times New Roman"/>
      <w:b/>
      <w:color w:val="auto"/>
      <w:sz w:val="24"/>
      <w:u w:val="single"/>
    </w:rPr>
  </w:style>
  <w:style w:type="character" w:customStyle="1" w:styleId="Style4Char">
    <w:name w:val="Style4 Char"/>
    <w:rsid w:val="00DB4328"/>
    <w:rPr>
      <w:rFonts w:ascii="Arial Narrow" w:hAnsi="Arial Narrow"/>
      <w:szCs w:val="24"/>
      <w:u w:val="single"/>
      <w:lang w:val="en-US" w:eastAsia="en-US" w:bidi="ar-SA"/>
    </w:rPr>
  </w:style>
  <w:style w:type="character" w:customStyle="1" w:styleId="Style1Char">
    <w:name w:val="Style1 Char"/>
    <w:locked/>
    <w:rsid w:val="00DB4328"/>
    <w:rPr>
      <w:rFonts w:ascii="Times New Roman" w:eastAsia="SimSun" w:hAnsi="Times New Roman"/>
      <w:szCs w:val="24"/>
      <w:u w:val="single"/>
      <w:lang w:eastAsia="zh-CN"/>
    </w:rPr>
  </w:style>
  <w:style w:type="character" w:customStyle="1" w:styleId="Style11pt">
    <w:name w:val="Style 11 pt"/>
    <w:basedOn w:val="DefaultParagraphFont"/>
    <w:rsid w:val="00DB4328"/>
    <w:rPr>
      <w:sz w:val="20"/>
    </w:rPr>
  </w:style>
  <w:style w:type="character" w:customStyle="1" w:styleId="DebateHighlighted">
    <w:name w:val="Debate Highlighted"/>
    <w:rsid w:val="00DB4328"/>
    <w:rPr>
      <w:rFonts w:ascii="Times New Roman" w:hAnsi="Times New Roman"/>
      <w:sz w:val="20"/>
      <w:u w:val="thick"/>
      <w:bdr w:val="none" w:sz="0" w:space="0" w:color="auto"/>
      <w:shd w:val="clear" w:color="auto" w:fill="00FFFF"/>
    </w:rPr>
  </w:style>
  <w:style w:type="paragraph" w:customStyle="1" w:styleId="Cites">
    <w:name w:val="Cites"/>
    <w:next w:val="Cards"/>
    <w:rsid w:val="00DB4328"/>
    <w:pPr>
      <w:widowControl w:val="0"/>
    </w:pPr>
    <w:rPr>
      <w:rFonts w:ascii="Times New Roman" w:eastAsia="Times New Roman" w:hAnsi="Times New Roman" w:cs="Times New Roman"/>
      <w:sz w:val="20"/>
    </w:rPr>
  </w:style>
  <w:style w:type="character" w:customStyle="1" w:styleId="Author-Date">
    <w:name w:val="Author-Date"/>
    <w:rsid w:val="00DB4328"/>
    <w:rPr>
      <w:b/>
      <w:sz w:val="24"/>
    </w:rPr>
  </w:style>
  <w:style w:type="character" w:customStyle="1" w:styleId="regtext">
    <w:name w:val="regtext"/>
    <w:uiPriority w:val="99"/>
    <w:rsid w:val="00DB4328"/>
  </w:style>
  <w:style w:type="character" w:customStyle="1" w:styleId="Dottedunderline">
    <w:name w:val="Dotted underline"/>
    <w:rsid w:val="00DB4328"/>
    <w:rPr>
      <w:u w:val="dotted"/>
    </w:rPr>
  </w:style>
  <w:style w:type="character" w:customStyle="1" w:styleId="slug-pub-date">
    <w:name w:val="slug-pub-date"/>
    <w:rsid w:val="00DB4328"/>
  </w:style>
  <w:style w:type="character" w:customStyle="1" w:styleId="slug-vol">
    <w:name w:val="slug-vol"/>
    <w:rsid w:val="00DB4328"/>
  </w:style>
  <w:style w:type="character" w:customStyle="1" w:styleId="slug-issue">
    <w:name w:val="slug-issue"/>
    <w:rsid w:val="00DB4328"/>
  </w:style>
  <w:style w:type="character" w:customStyle="1" w:styleId="slug-pages">
    <w:name w:val="slug-pages"/>
    <w:rsid w:val="00DB4328"/>
  </w:style>
  <w:style w:type="character" w:customStyle="1" w:styleId="DDIUnderline">
    <w:name w:val="DDI Underline"/>
    <w:uiPriority w:val="99"/>
    <w:rsid w:val="00DB4328"/>
    <w:rPr>
      <w:sz w:val="20"/>
      <w:u w:val="thick"/>
    </w:rPr>
  </w:style>
  <w:style w:type="character" w:customStyle="1" w:styleId="CardsChar1">
    <w:name w:val="Cards Char1"/>
    <w:locked/>
    <w:rsid w:val="00DB4328"/>
    <w:rPr>
      <w:rFonts w:ascii="Times New Roman" w:eastAsia="Times New Roman" w:hAnsi="Times New Roman" w:cs="Times New Roman"/>
    </w:rPr>
  </w:style>
  <w:style w:type="character" w:customStyle="1" w:styleId="apple-converted-space">
    <w:name w:val="apple-converted-space"/>
    <w:basedOn w:val="DefaultParagraphFont"/>
    <w:rsid w:val="00DB4328"/>
  </w:style>
  <w:style w:type="character" w:customStyle="1" w:styleId="CardTextChar0">
    <w:name w:val="Card Text Char"/>
    <w:locked/>
    <w:rsid w:val="00DB4328"/>
    <w:rPr>
      <w:rFonts w:ascii="Georgia" w:hAnsi="Georgia"/>
      <w:sz w:val="18"/>
      <w:u w:val="single"/>
    </w:rPr>
  </w:style>
  <w:style w:type="character" w:customStyle="1" w:styleId="normaltextrun">
    <w:name w:val="normaltextrun"/>
    <w:basedOn w:val="DefaultParagraphFont"/>
    <w:rsid w:val="00DB4328"/>
  </w:style>
  <w:style w:type="character" w:customStyle="1" w:styleId="eop">
    <w:name w:val="eop"/>
    <w:basedOn w:val="DefaultParagraphFont"/>
    <w:rsid w:val="00DB4328"/>
  </w:style>
  <w:style w:type="character" w:customStyle="1" w:styleId="spellingerror">
    <w:name w:val="spellingerror"/>
    <w:basedOn w:val="DefaultParagraphFont"/>
    <w:rsid w:val="00DB4328"/>
  </w:style>
  <w:style w:type="paragraph" w:customStyle="1" w:styleId="m-2839544472620372085msonospacing">
    <w:name w:val="m_-2839544472620372085msonospacing"/>
    <w:basedOn w:val="Normal"/>
    <w:rsid w:val="00DB4328"/>
    <w:pPr>
      <w:spacing w:before="100" w:beforeAutospacing="1" w:after="100" w:afterAutospacing="1"/>
    </w:pPr>
    <w:rPr>
      <w:sz w:val="24"/>
    </w:rPr>
  </w:style>
  <w:style w:type="paragraph" w:customStyle="1" w:styleId="franklin-light1">
    <w:name w:val="franklin-light1"/>
    <w:basedOn w:val="Normal"/>
    <w:rsid w:val="00DB4328"/>
    <w:pPr>
      <w:spacing w:before="100" w:beforeAutospacing="1" w:after="100" w:afterAutospacing="1"/>
    </w:pPr>
    <w:rPr>
      <w:sz w:val="24"/>
    </w:rPr>
  </w:style>
  <w:style w:type="character" w:customStyle="1" w:styleId="powa-tease">
    <w:name w:val="powa-tease"/>
    <w:basedOn w:val="DefaultParagraphFont"/>
    <w:rsid w:val="00DB4328"/>
  </w:style>
  <w:style w:type="character" w:customStyle="1" w:styleId="powa-byline">
    <w:name w:val="powa-byline"/>
    <w:basedOn w:val="DefaultParagraphFont"/>
    <w:rsid w:val="00DB4328"/>
  </w:style>
  <w:style w:type="character" w:customStyle="1" w:styleId="apple-style-span">
    <w:name w:val="apple-style-span"/>
    <w:basedOn w:val="DefaultParagraphFont"/>
    <w:rsid w:val="00DB4328"/>
    <w:rPr>
      <w:rFonts w:cs="Times New Roman"/>
    </w:rPr>
  </w:style>
  <w:style w:type="paragraph" w:customStyle="1" w:styleId="noindent">
    <w:name w:val="noindent"/>
    <w:basedOn w:val="Normal"/>
    <w:rsid w:val="00DB4328"/>
    <w:pPr>
      <w:spacing w:before="100" w:beforeAutospacing="1" w:after="100" w:afterAutospacing="1"/>
    </w:pPr>
    <w:rPr>
      <w:rFonts w:eastAsia="Times New Roman"/>
    </w:rPr>
  </w:style>
  <w:style w:type="character" w:customStyle="1" w:styleId="st">
    <w:name w:val="st"/>
    <w:rsid w:val="00DB4328"/>
  </w:style>
  <w:style w:type="character" w:customStyle="1" w:styleId="highlight2">
    <w:name w:val="highlight2"/>
    <w:basedOn w:val="DefaultParagraphFont"/>
    <w:rsid w:val="00DB4328"/>
    <w:rPr>
      <w:rFonts w:ascii="Arial" w:hAnsi="Arial"/>
      <w:b/>
      <w:sz w:val="19"/>
      <w:u w:val="thick"/>
      <w:bdr w:val="none" w:sz="0" w:space="0" w:color="auto"/>
      <w:shd w:val="clear" w:color="auto" w:fill="auto"/>
    </w:rPr>
  </w:style>
  <w:style w:type="character" w:customStyle="1" w:styleId="Emphasis2">
    <w:name w:val="Emphasis2"/>
    <w:basedOn w:val="DefaultParagraphFont"/>
    <w:rsid w:val="00DB4328"/>
    <w:rPr>
      <w:rFonts w:ascii="Franklin Gothic Heavy" w:hAnsi="Franklin Gothic Heavy" w:hint="default"/>
      <w:iCs/>
      <w:u w:val="single"/>
    </w:rPr>
  </w:style>
  <w:style w:type="character" w:customStyle="1" w:styleId="EmphasizeThis">
    <w:name w:val="EmphasizeThis"/>
    <w:rsid w:val="00DB4328"/>
    <w:rPr>
      <w:rFonts w:ascii="Georgia" w:hAnsi="Georgia" w:hint="default"/>
      <w:b/>
      <w:bCs w:val="0"/>
      <w:iCs/>
      <w:sz w:val="24"/>
      <w:u w:val="thick"/>
    </w:rPr>
  </w:style>
  <w:style w:type="character" w:customStyle="1" w:styleId="Style3Char">
    <w:name w:val="Style3 Char"/>
    <w:rsid w:val="00DB4328"/>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DB4328"/>
    <w:rPr>
      <w:rFonts w:ascii="Calibri" w:hAnsi="Calibri" w:cs="Calibri"/>
      <w:sz w:val="20"/>
      <w:szCs w:val="20"/>
    </w:rPr>
  </w:style>
  <w:style w:type="paragraph" w:styleId="CommentText">
    <w:name w:val="annotation text"/>
    <w:basedOn w:val="Normal"/>
    <w:link w:val="CommentTextChar"/>
    <w:uiPriority w:val="99"/>
    <w:semiHidden/>
    <w:unhideWhenUsed/>
    <w:rsid w:val="00DB4328"/>
    <w:rPr>
      <w:sz w:val="20"/>
      <w:szCs w:val="20"/>
    </w:rPr>
  </w:style>
  <w:style w:type="character" w:customStyle="1" w:styleId="CommentTextChar1">
    <w:name w:val="Comment Text Char1"/>
    <w:basedOn w:val="DefaultParagraphFont"/>
    <w:uiPriority w:val="99"/>
    <w:semiHidden/>
    <w:rsid w:val="00DB4328"/>
    <w:rPr>
      <w:rFonts w:ascii="Calibri" w:hAnsi="Calibri" w:cs="Calibri"/>
      <w:sz w:val="20"/>
      <w:szCs w:val="20"/>
    </w:rPr>
  </w:style>
  <w:style w:type="character" w:customStyle="1" w:styleId="balancedheadline">
    <w:name w:val="balancedheadline"/>
    <w:basedOn w:val="DefaultParagraphFont"/>
    <w:rsid w:val="00DB4328"/>
  </w:style>
  <w:style w:type="paragraph" w:customStyle="1" w:styleId="analytic0">
    <w:name w:val="analytic"/>
    <w:basedOn w:val="Analytic"/>
    <w:link w:val="analyticChar0"/>
    <w:autoRedefine/>
    <w:uiPriority w:val="4"/>
    <w:qFormat/>
    <w:rsid w:val="00DB4328"/>
    <w:rPr>
      <w:i/>
      <w:color w:val="2D72B1"/>
    </w:rPr>
  </w:style>
  <w:style w:type="character" w:customStyle="1" w:styleId="analyticChar0">
    <w:name w:val="analytic Char"/>
    <w:basedOn w:val="DefaultParagraphFont"/>
    <w:link w:val="analytic0"/>
    <w:uiPriority w:val="4"/>
    <w:rsid w:val="00DB4328"/>
    <w:rPr>
      <w:rFonts w:ascii="Calibri" w:hAnsi="Calibri" w:cs="Calibri"/>
      <w:i/>
      <w:color w:val="2D72B1"/>
      <w:sz w:val="26"/>
    </w:rPr>
  </w:style>
  <w:style w:type="paragraph" w:customStyle="1" w:styleId="ColorfulList-Accent11">
    <w:name w:val="Colorful List - Accent 11"/>
    <w:basedOn w:val="Normal"/>
    <w:uiPriority w:val="34"/>
    <w:qFormat/>
    <w:rsid w:val="00DB4328"/>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DB4328"/>
  </w:style>
  <w:style w:type="character" w:customStyle="1" w:styleId="m-4339160018974791352styleunderline">
    <w:name w:val="m_-4339160018974791352styleunderline"/>
    <w:basedOn w:val="DefaultParagraphFont"/>
    <w:rsid w:val="00DB4328"/>
  </w:style>
  <w:style w:type="character" w:customStyle="1" w:styleId="m8622195508348221850gmail-msohyperlink">
    <w:name w:val="m_8622195508348221850gmail-msohyperlink"/>
    <w:basedOn w:val="DefaultParagraphFont"/>
    <w:rsid w:val="00DB4328"/>
  </w:style>
  <w:style w:type="character" w:customStyle="1" w:styleId="longbio">
    <w:name w:val="long_bio"/>
    <w:basedOn w:val="DefaultParagraphFont"/>
    <w:rsid w:val="00DB4328"/>
  </w:style>
  <w:style w:type="paragraph" w:customStyle="1" w:styleId="css-1ygdjhk">
    <w:name w:val="css-1ygdjhk"/>
    <w:basedOn w:val="Normal"/>
    <w:rsid w:val="00DB4328"/>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DB4328"/>
    <w:rPr>
      <w:rFonts w:eastAsia="Calibri"/>
      <w:b/>
      <w:color w:val="000000"/>
      <w:u w:val="single"/>
      <w:lang w:val="x-none" w:eastAsia="x-none"/>
    </w:rPr>
  </w:style>
  <w:style w:type="character" w:customStyle="1" w:styleId="CardText2Char">
    <w:name w:val="Card Text 2 Char"/>
    <w:link w:val="CardText2"/>
    <w:rsid w:val="00DB4328"/>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DB4328"/>
  </w:style>
  <w:style w:type="paragraph" w:customStyle="1" w:styleId="m8953919872937919259gmail-msolistparagraphcxspmiddle">
    <w:name w:val="m_8953919872937919259gmail-msolistparagraphcxspmiddle"/>
    <w:basedOn w:val="Normal"/>
    <w:rsid w:val="00DB4328"/>
    <w:pPr>
      <w:spacing w:beforeLines="1" w:afterLines="1"/>
    </w:pPr>
    <w:rPr>
      <w:rFonts w:ascii="Times" w:hAnsi="Times"/>
      <w:sz w:val="20"/>
      <w:szCs w:val="20"/>
    </w:rPr>
  </w:style>
  <w:style w:type="paragraph" w:customStyle="1" w:styleId="flashline">
    <w:name w:val="flashline"/>
    <w:basedOn w:val="Normal"/>
    <w:rsid w:val="00DB4328"/>
    <w:pPr>
      <w:spacing w:before="100" w:beforeAutospacing="1" w:after="100" w:afterAutospacing="1"/>
    </w:pPr>
    <w:rPr>
      <w:rFonts w:eastAsia="Times New Roman"/>
      <w:sz w:val="24"/>
    </w:rPr>
  </w:style>
  <w:style w:type="paragraph" w:customStyle="1" w:styleId="lbexhangwithmargin">
    <w:name w:val="lbexhangwithmargin"/>
    <w:basedOn w:val="Normal"/>
    <w:rsid w:val="00DB4328"/>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DB4328"/>
  </w:style>
  <w:style w:type="character" w:customStyle="1" w:styleId="lbexallcap">
    <w:name w:val="lbexallcap"/>
    <w:basedOn w:val="DefaultParagraphFont"/>
    <w:rsid w:val="00DB4328"/>
  </w:style>
  <w:style w:type="paragraph" w:customStyle="1" w:styleId="lbexindent">
    <w:name w:val="lbexindent"/>
    <w:basedOn w:val="Normal"/>
    <w:rsid w:val="00DB4328"/>
    <w:pPr>
      <w:spacing w:before="100" w:beforeAutospacing="1" w:after="100" w:afterAutospacing="1"/>
    </w:pPr>
    <w:rPr>
      <w:rFonts w:eastAsia="Times New Roman"/>
      <w:sz w:val="24"/>
    </w:rPr>
  </w:style>
  <w:style w:type="paragraph" w:customStyle="1" w:styleId="lbexindentparagraph">
    <w:name w:val="lbexindentparagraph"/>
    <w:basedOn w:val="Normal"/>
    <w:rsid w:val="00DB4328"/>
    <w:pPr>
      <w:spacing w:before="100" w:beforeAutospacing="1" w:after="100" w:afterAutospacing="1"/>
    </w:pPr>
    <w:rPr>
      <w:rFonts w:eastAsia="Times New Roman"/>
      <w:sz w:val="24"/>
    </w:rPr>
  </w:style>
  <w:style w:type="paragraph" w:customStyle="1" w:styleId="zn-bodyparagraph">
    <w:name w:val="zn-body__paragraph"/>
    <w:basedOn w:val="Normal"/>
    <w:rsid w:val="00DB4328"/>
    <w:pPr>
      <w:spacing w:before="100" w:beforeAutospacing="1" w:after="100" w:afterAutospacing="1"/>
    </w:pPr>
    <w:rPr>
      <w:rFonts w:eastAsia="Times New Roman"/>
      <w:sz w:val="24"/>
    </w:rPr>
  </w:style>
  <w:style w:type="character" w:customStyle="1" w:styleId="c-messagebody">
    <w:name w:val="c-message__body"/>
    <w:basedOn w:val="DefaultParagraphFont"/>
    <w:rsid w:val="00DB4328"/>
  </w:style>
  <w:style w:type="character" w:customStyle="1" w:styleId="m7735155540857680774gmail-style13ptbold">
    <w:name w:val="m_7735155540857680774gmail-style13ptbold"/>
    <w:basedOn w:val="DefaultParagraphFont"/>
    <w:rsid w:val="00DB4328"/>
  </w:style>
  <w:style w:type="character" w:customStyle="1" w:styleId="style65">
    <w:name w:val="style65"/>
    <w:basedOn w:val="DefaultParagraphFont"/>
    <w:rsid w:val="00DB4328"/>
  </w:style>
  <w:style w:type="character" w:customStyle="1" w:styleId="bodytext0">
    <w:name w:val="body_text"/>
    <w:basedOn w:val="DefaultParagraphFont"/>
    <w:rsid w:val="00DB4328"/>
  </w:style>
  <w:style w:type="character" w:customStyle="1" w:styleId="bio">
    <w:name w:val="bio"/>
    <w:basedOn w:val="DefaultParagraphFont"/>
    <w:rsid w:val="00DB4328"/>
  </w:style>
  <w:style w:type="character" w:customStyle="1" w:styleId="citesChar">
    <w:name w:val="cites Char"/>
    <w:link w:val="cites0"/>
    <w:rsid w:val="00DB4328"/>
    <w:rPr>
      <w:rFonts w:eastAsia="SimSun"/>
      <w:b/>
      <w:lang w:eastAsia="zh-CN"/>
    </w:rPr>
  </w:style>
  <w:style w:type="paragraph" w:customStyle="1" w:styleId="cites0">
    <w:name w:val="cites"/>
    <w:next w:val="Normal"/>
    <w:link w:val="citesChar"/>
    <w:autoRedefine/>
    <w:rsid w:val="00DB4328"/>
    <w:pPr>
      <w:contextualSpacing/>
    </w:pPr>
    <w:rPr>
      <w:rFonts w:eastAsia="SimSun"/>
      <w:b/>
      <w:lang w:eastAsia="zh-CN"/>
    </w:rPr>
  </w:style>
  <w:style w:type="character" w:customStyle="1" w:styleId="5yl5">
    <w:name w:val="_5yl5"/>
    <w:basedOn w:val="DefaultParagraphFont"/>
    <w:rsid w:val="00DB4328"/>
  </w:style>
  <w:style w:type="character" w:customStyle="1" w:styleId="text">
    <w:name w:val="text"/>
    <w:basedOn w:val="DefaultParagraphFont"/>
    <w:rsid w:val="00DB4328"/>
  </w:style>
  <w:style w:type="paragraph" w:customStyle="1" w:styleId="generic-articlebody">
    <w:name w:val="generic-article__body"/>
    <w:basedOn w:val="Normal"/>
    <w:rsid w:val="00DB4328"/>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DB4328"/>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DB4328"/>
    <w:rPr>
      <w:b/>
      <w:bCs/>
    </w:rPr>
  </w:style>
  <w:style w:type="character" w:customStyle="1" w:styleId="CommentSubjectChar1">
    <w:name w:val="Comment Subject Char1"/>
    <w:basedOn w:val="CommentTextChar1"/>
    <w:uiPriority w:val="99"/>
    <w:semiHidden/>
    <w:rsid w:val="00DB4328"/>
    <w:rPr>
      <w:rFonts w:ascii="Calibri" w:hAnsi="Calibri" w:cs="Calibri"/>
      <w:b/>
      <w:bCs/>
      <w:sz w:val="20"/>
      <w:szCs w:val="20"/>
    </w:rPr>
  </w:style>
  <w:style w:type="character" w:customStyle="1" w:styleId="UnresolvedMention12">
    <w:name w:val="Unresolved Mention12"/>
    <w:basedOn w:val="DefaultParagraphFont"/>
    <w:uiPriority w:val="99"/>
    <w:rsid w:val="00DB4328"/>
    <w:rPr>
      <w:color w:val="605E5C"/>
      <w:shd w:val="clear" w:color="auto" w:fill="E1DFDD"/>
    </w:rPr>
  </w:style>
  <w:style w:type="paragraph" w:customStyle="1" w:styleId="CardNotUnderlined">
    <w:name w:val="Card Not Underlined"/>
    <w:basedOn w:val="Normal"/>
    <w:autoRedefine/>
    <w:rsid w:val="00DB4328"/>
    <w:rPr>
      <w:rFonts w:eastAsia="Times New Roman"/>
      <w:sz w:val="12"/>
      <w:szCs w:val="20"/>
    </w:rPr>
  </w:style>
  <w:style w:type="paragraph" w:customStyle="1" w:styleId="msonormal0">
    <w:name w:val="msonormal"/>
    <w:basedOn w:val="Normal"/>
    <w:rsid w:val="00DB4328"/>
    <w:pPr>
      <w:spacing w:before="100" w:beforeAutospacing="1" w:after="100" w:afterAutospacing="1" w:line="256" w:lineRule="auto"/>
    </w:pPr>
    <w:rPr>
      <w:sz w:val="24"/>
    </w:rPr>
  </w:style>
  <w:style w:type="table" w:styleId="TableGrid">
    <w:name w:val="Table Grid"/>
    <w:basedOn w:val="TableNormal"/>
    <w:uiPriority w:val="59"/>
    <w:rsid w:val="00DB432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DB4328"/>
    <w:pPr>
      <w:spacing w:before="100" w:beforeAutospacing="1" w:after="100" w:afterAutospacing="1"/>
    </w:pPr>
    <w:rPr>
      <w:rFonts w:eastAsia="Times New Roman"/>
      <w:sz w:val="24"/>
    </w:rPr>
  </w:style>
  <w:style w:type="paragraph" w:customStyle="1" w:styleId="p6">
    <w:name w:val="p6"/>
    <w:basedOn w:val="Normal"/>
    <w:rsid w:val="00DB4328"/>
    <w:pPr>
      <w:spacing w:before="100" w:beforeAutospacing="1" w:after="100" w:afterAutospacing="1"/>
    </w:pPr>
    <w:rPr>
      <w:rFonts w:eastAsia="Times New Roman"/>
      <w:sz w:val="24"/>
    </w:rPr>
  </w:style>
  <w:style w:type="paragraph" w:customStyle="1" w:styleId="paragraph-sc-1tqpf5s-0">
    <w:name w:val="paragraph-sc-1tqpf5s-0"/>
    <w:basedOn w:val="Normal"/>
    <w:rsid w:val="00DB4328"/>
    <w:pPr>
      <w:spacing w:before="100" w:beforeAutospacing="1" w:after="100" w:afterAutospacing="1"/>
    </w:pPr>
    <w:rPr>
      <w:rFonts w:eastAsia="Times New Roman"/>
      <w:sz w:val="24"/>
    </w:rPr>
  </w:style>
  <w:style w:type="character" w:customStyle="1" w:styleId="edited-3sfazf">
    <w:name w:val="edited-3sfazf"/>
    <w:basedOn w:val="DefaultParagraphFont"/>
    <w:rsid w:val="00DB4328"/>
  </w:style>
  <w:style w:type="character" w:customStyle="1" w:styleId="content-1o0f9g">
    <w:name w:val="content-1o0f9g"/>
    <w:basedOn w:val="DefaultParagraphFont"/>
    <w:rsid w:val="00DB4328"/>
  </w:style>
  <w:style w:type="paragraph" w:customStyle="1" w:styleId="mol-para-with-font">
    <w:name w:val="mol-para-with-font"/>
    <w:basedOn w:val="Normal"/>
    <w:rsid w:val="00DB4328"/>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DB4328"/>
  </w:style>
  <w:style w:type="character" w:customStyle="1" w:styleId="comma-separator">
    <w:name w:val="comma-separator"/>
    <w:basedOn w:val="DefaultParagraphFont"/>
    <w:rsid w:val="00DB4328"/>
  </w:style>
  <w:style w:type="paragraph" w:customStyle="1" w:styleId="imagecaption">
    <w:name w:val="imagecaption"/>
    <w:basedOn w:val="Normal"/>
    <w:rsid w:val="00DB4328"/>
    <w:pPr>
      <w:spacing w:before="100" w:beforeAutospacing="1" w:after="100" w:afterAutospacing="1"/>
    </w:pPr>
    <w:rPr>
      <w:rFonts w:eastAsia="Times New Roman"/>
      <w:sz w:val="24"/>
    </w:rPr>
  </w:style>
  <w:style w:type="character" w:customStyle="1" w:styleId="wikiexternallink">
    <w:name w:val="wikiexternallink"/>
    <w:basedOn w:val="DefaultParagraphFont"/>
    <w:rsid w:val="00DB4328"/>
  </w:style>
  <w:style w:type="character" w:customStyle="1" w:styleId="wikigeneratedlinkcontent">
    <w:name w:val="wikigeneratedlinkcontent"/>
    <w:basedOn w:val="DefaultParagraphFont"/>
    <w:rsid w:val="00DB4328"/>
  </w:style>
  <w:style w:type="paragraph" w:customStyle="1" w:styleId="ssrcss-1q0x1qg-paragraph">
    <w:name w:val="ssrcss-1q0x1qg-paragraph"/>
    <w:basedOn w:val="Normal"/>
    <w:rsid w:val="00DB4328"/>
    <w:pPr>
      <w:spacing w:before="100" w:beforeAutospacing="1" w:after="100" w:afterAutospacing="1"/>
    </w:pPr>
    <w:rPr>
      <w:rFonts w:eastAsia="Times New Roman"/>
      <w:sz w:val="24"/>
    </w:rPr>
  </w:style>
  <w:style w:type="paragraph" w:customStyle="1" w:styleId="css-axufdj">
    <w:name w:val="css-axufdj"/>
    <w:basedOn w:val="Normal"/>
    <w:rsid w:val="00DB4328"/>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DB4328"/>
  </w:style>
  <w:style w:type="paragraph" w:customStyle="1" w:styleId="insinstorydvcaption">
    <w:name w:val="ins_instory_dv_caption"/>
    <w:basedOn w:val="Normal"/>
    <w:rsid w:val="00DB4328"/>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DB4328"/>
    <w:rPr>
      <w:rFonts w:ascii="Calibri" w:eastAsia="Times New Roman" w:hAnsi="Calibri" w:cs="Calibri"/>
      <w:lang w:eastAsia="ko-KR"/>
    </w:rPr>
  </w:style>
  <w:style w:type="character" w:customStyle="1" w:styleId="sr-only">
    <w:name w:val="sr-only"/>
    <w:basedOn w:val="DefaultParagraphFont"/>
    <w:rsid w:val="00DB4328"/>
  </w:style>
  <w:style w:type="character" w:customStyle="1" w:styleId="UnresolvedMention1">
    <w:name w:val="Unresolved Mention1"/>
    <w:basedOn w:val="DefaultParagraphFont"/>
    <w:uiPriority w:val="99"/>
    <w:semiHidden/>
    <w:unhideWhenUsed/>
    <w:rsid w:val="00DB4328"/>
    <w:rPr>
      <w:color w:val="605E5C"/>
      <w:shd w:val="clear" w:color="auto" w:fill="E1DFDD"/>
    </w:rPr>
  </w:style>
  <w:style w:type="character" w:styleId="PageNumber">
    <w:name w:val="page number"/>
    <w:basedOn w:val="DefaultParagraphFont"/>
    <w:uiPriority w:val="99"/>
    <w:semiHidden/>
    <w:unhideWhenUsed/>
    <w:rsid w:val="00DB4328"/>
  </w:style>
  <w:style w:type="character" w:customStyle="1" w:styleId="UnresolvedMention10">
    <w:name w:val="Unresolved Mention10"/>
    <w:basedOn w:val="DefaultParagraphFont"/>
    <w:uiPriority w:val="99"/>
    <w:semiHidden/>
    <w:unhideWhenUsed/>
    <w:rsid w:val="00DB4328"/>
    <w:rPr>
      <w:color w:val="605E5C"/>
      <w:shd w:val="clear" w:color="auto" w:fill="E1DFDD"/>
    </w:rPr>
  </w:style>
  <w:style w:type="paragraph" w:styleId="Revision">
    <w:name w:val="Revision"/>
    <w:uiPriority w:val="99"/>
    <w:semiHidden/>
    <w:rsid w:val="00DB4328"/>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DB4328"/>
    <w:pPr>
      <w:spacing w:before="100" w:beforeAutospacing="1" w:after="100" w:afterAutospacing="1" w:line="256" w:lineRule="auto"/>
    </w:pPr>
    <w:rPr>
      <w:sz w:val="24"/>
    </w:rPr>
  </w:style>
  <w:style w:type="paragraph" w:customStyle="1" w:styleId="p1">
    <w:name w:val="p1"/>
    <w:basedOn w:val="Normal"/>
    <w:uiPriority w:val="99"/>
    <w:semiHidden/>
    <w:rsid w:val="00DB4328"/>
    <w:pPr>
      <w:spacing w:line="256" w:lineRule="auto"/>
    </w:pPr>
    <w:rPr>
      <w:sz w:val="20"/>
      <w:szCs w:val="20"/>
    </w:rPr>
  </w:style>
  <w:style w:type="paragraph" w:customStyle="1" w:styleId="Shrink6">
    <w:name w:val="Shrink 6"/>
    <w:basedOn w:val="Normal"/>
    <w:uiPriority w:val="99"/>
    <w:semiHidden/>
    <w:qFormat/>
    <w:rsid w:val="00DB4328"/>
    <w:pPr>
      <w:spacing w:line="256" w:lineRule="auto"/>
    </w:pPr>
    <w:rPr>
      <w:rFonts w:ascii="Georgia" w:hAnsi="Georgia"/>
      <w:sz w:val="12"/>
    </w:rPr>
  </w:style>
  <w:style w:type="character" w:styleId="EndnoteReference">
    <w:name w:val="endnote reference"/>
    <w:basedOn w:val="DefaultParagraphFont"/>
    <w:uiPriority w:val="99"/>
    <w:semiHidden/>
    <w:unhideWhenUsed/>
    <w:rsid w:val="00DB4328"/>
    <w:rPr>
      <w:vertAlign w:val="superscript"/>
    </w:rPr>
  </w:style>
  <w:style w:type="character" w:customStyle="1" w:styleId="FooterChar1">
    <w:name w:val="Footer Char1"/>
    <w:basedOn w:val="DefaultParagraphFont"/>
    <w:uiPriority w:val="99"/>
    <w:semiHidden/>
    <w:rsid w:val="00DB4328"/>
    <w:rPr>
      <w:rFonts w:ascii="Calibri" w:eastAsiaTheme="minorHAnsi" w:hAnsi="Calibri" w:cs="Calibri"/>
      <w:sz w:val="16"/>
      <w:szCs w:val="22"/>
    </w:rPr>
  </w:style>
  <w:style w:type="character" w:customStyle="1" w:styleId="HeaderChar1">
    <w:name w:val="Header Char1"/>
    <w:basedOn w:val="DefaultParagraphFont"/>
    <w:uiPriority w:val="99"/>
    <w:semiHidden/>
    <w:rsid w:val="00DB4328"/>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DB4328"/>
    <w:rPr>
      <w:rFonts w:ascii="Segoe UI" w:hAnsi="Segoe UI" w:cs="Segoe UI"/>
      <w:sz w:val="16"/>
      <w:szCs w:val="16"/>
    </w:rPr>
  </w:style>
  <w:style w:type="character" w:styleId="CommentReference">
    <w:name w:val="annotation reference"/>
    <w:basedOn w:val="DefaultParagraphFont"/>
    <w:uiPriority w:val="99"/>
    <w:semiHidden/>
    <w:unhideWhenUsed/>
    <w:rsid w:val="00DB4328"/>
    <w:rPr>
      <w:sz w:val="16"/>
      <w:szCs w:val="16"/>
    </w:rPr>
  </w:style>
  <w:style w:type="character" w:customStyle="1" w:styleId="UnresolvedMention30">
    <w:name w:val="Unresolved Mention30"/>
    <w:basedOn w:val="DefaultParagraphFont"/>
    <w:uiPriority w:val="99"/>
    <w:semiHidden/>
    <w:unhideWhenUsed/>
    <w:rsid w:val="00DB4328"/>
    <w:rPr>
      <w:color w:val="605E5C"/>
      <w:shd w:val="clear" w:color="auto" w:fill="E1DFDD"/>
    </w:rPr>
  </w:style>
  <w:style w:type="character" w:customStyle="1" w:styleId="UnresolvedMention4">
    <w:name w:val="Unresolved Mention4"/>
    <w:basedOn w:val="DefaultParagraphFont"/>
    <w:uiPriority w:val="99"/>
    <w:semiHidden/>
    <w:unhideWhenUsed/>
    <w:rsid w:val="00DB4328"/>
    <w:rPr>
      <w:color w:val="605E5C"/>
      <w:shd w:val="clear" w:color="auto" w:fill="E1DFDD"/>
    </w:rPr>
  </w:style>
  <w:style w:type="character" w:customStyle="1" w:styleId="UnresolvedMention5">
    <w:name w:val="Unresolved Mention5"/>
    <w:basedOn w:val="DefaultParagraphFont"/>
    <w:uiPriority w:val="99"/>
    <w:semiHidden/>
    <w:unhideWhenUsed/>
    <w:rsid w:val="00DB4328"/>
    <w:rPr>
      <w:color w:val="605E5C"/>
      <w:shd w:val="clear" w:color="auto" w:fill="E1DFDD"/>
    </w:rPr>
  </w:style>
  <w:style w:type="character" w:customStyle="1" w:styleId="UnresolvedMention6">
    <w:name w:val="Unresolved Mention6"/>
    <w:basedOn w:val="DefaultParagraphFont"/>
    <w:uiPriority w:val="99"/>
    <w:semiHidden/>
    <w:unhideWhenUsed/>
    <w:rsid w:val="00DB4328"/>
    <w:rPr>
      <w:color w:val="605E5C"/>
      <w:shd w:val="clear" w:color="auto" w:fill="E1DFDD"/>
    </w:rPr>
  </w:style>
  <w:style w:type="character" w:customStyle="1" w:styleId="UnresolvedMention7">
    <w:name w:val="Unresolved Mention7"/>
    <w:basedOn w:val="DefaultParagraphFont"/>
    <w:uiPriority w:val="99"/>
    <w:semiHidden/>
    <w:unhideWhenUsed/>
    <w:rsid w:val="00DB4328"/>
    <w:rPr>
      <w:color w:val="605E5C"/>
      <w:shd w:val="clear" w:color="auto" w:fill="E1DFDD"/>
    </w:rPr>
  </w:style>
  <w:style w:type="character" w:customStyle="1" w:styleId="UnresolvedMention8">
    <w:name w:val="Unresolved Mention8"/>
    <w:basedOn w:val="DefaultParagraphFont"/>
    <w:uiPriority w:val="99"/>
    <w:semiHidden/>
    <w:unhideWhenUsed/>
    <w:rsid w:val="00DB4328"/>
    <w:rPr>
      <w:color w:val="605E5C"/>
      <w:shd w:val="clear" w:color="auto" w:fill="E1DFDD"/>
    </w:rPr>
  </w:style>
  <w:style w:type="character" w:customStyle="1" w:styleId="UnresolvedMention9">
    <w:name w:val="Unresolved Mention9"/>
    <w:basedOn w:val="DefaultParagraphFont"/>
    <w:uiPriority w:val="99"/>
    <w:semiHidden/>
    <w:unhideWhenUsed/>
    <w:rsid w:val="00DB4328"/>
    <w:rPr>
      <w:color w:val="605E5C"/>
      <w:shd w:val="clear" w:color="auto" w:fill="E1DFDD"/>
    </w:rPr>
  </w:style>
  <w:style w:type="character" w:customStyle="1" w:styleId="UnresolvedMention100">
    <w:name w:val="Unresolved Mention100"/>
    <w:basedOn w:val="DefaultParagraphFont"/>
    <w:uiPriority w:val="99"/>
    <w:semiHidden/>
    <w:unhideWhenUsed/>
    <w:rsid w:val="00DB4328"/>
    <w:rPr>
      <w:color w:val="605E5C"/>
      <w:shd w:val="clear" w:color="auto" w:fill="E1DFDD"/>
    </w:rPr>
  </w:style>
  <w:style w:type="character" w:customStyle="1" w:styleId="UnresolvedMention11">
    <w:name w:val="Unresolved Mention11"/>
    <w:basedOn w:val="DefaultParagraphFont"/>
    <w:uiPriority w:val="99"/>
    <w:semiHidden/>
    <w:unhideWhenUsed/>
    <w:rsid w:val="00DB4328"/>
    <w:rPr>
      <w:color w:val="605E5C"/>
      <w:shd w:val="clear" w:color="auto" w:fill="E1DFDD"/>
    </w:rPr>
  </w:style>
  <w:style w:type="character" w:styleId="PlaceholderText">
    <w:name w:val="Placeholder Text"/>
    <w:basedOn w:val="DefaultParagraphFont"/>
    <w:uiPriority w:val="99"/>
    <w:semiHidden/>
    <w:rsid w:val="00DB4328"/>
    <w:rPr>
      <w:color w:val="808080"/>
    </w:rPr>
  </w:style>
  <w:style w:type="paragraph" w:customStyle="1" w:styleId="paragraph">
    <w:name w:val="paragraph"/>
    <w:basedOn w:val="Normal"/>
    <w:rsid w:val="00DB4328"/>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620524">
      <w:bodyDiv w:val="1"/>
      <w:marLeft w:val="0"/>
      <w:marRight w:val="0"/>
      <w:marTop w:val="0"/>
      <w:marBottom w:val="0"/>
      <w:divBdr>
        <w:top w:val="none" w:sz="0" w:space="0" w:color="auto"/>
        <w:left w:val="none" w:sz="0" w:space="0" w:color="auto"/>
        <w:bottom w:val="none" w:sz="0" w:space="0" w:color="auto"/>
        <w:right w:val="none" w:sz="0" w:space="0" w:color="auto"/>
      </w:divBdr>
      <w:divsChild>
        <w:div w:id="2111731694">
          <w:blockQuote w:val="1"/>
          <w:marLeft w:val="0"/>
          <w:marRight w:val="0"/>
          <w:marTop w:val="0"/>
          <w:marBottom w:val="24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www.orbitaldebris.jsc.nasa.gov/faq.html" TargetMode="External"/><Relationship Id="rId3" Type="http://schemas.openxmlformats.org/officeDocument/2006/relationships/customXml" Target="../customXml/item3.xml"/><Relationship Id="rId21" Type="http://schemas.openxmlformats.org/officeDocument/2006/relationships/hyperlink" Target="https://gizmodo.com/what-would-happen-if-all-our-satellites-were-suddenly-d-1709006681"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www.scientificamerican.com/article/orbital-debris-space-fenc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cientificamerican.com/podcast/episode/the-sneaky-danger-of-space-dust/" TargetMode="External"/><Relationship Id="rId20" Type="http://schemas.openxmlformats.org/officeDocument/2006/relationships/hyperlink" Target="https://www.newscientist.com/article/mg22630235-100-dust-from-asteroid-mining-spells-danger-for-satellit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cience.org/doi/full/10.1126/science.abd3402" TargetMode="External"/><Relationship Id="rId23" Type="http://schemas.openxmlformats.org/officeDocument/2006/relationships/hyperlink" Target="https://www.fhi.ox.ac.uk/wp-content/uploads/Existential-Risks-2017-01-23.pdf"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aip.scitation.org/doi/full/10.1063/1.4980833"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hyperlink" Target="https://www.tandfonline.com/doi/full/10.1080/25751654.2021.19426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15550</Words>
  <Characters>88636</Characters>
  <Application>Microsoft Office Word</Application>
  <DocSecurity>0</DocSecurity>
  <Lines>738</Lines>
  <Paragraphs>207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103979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11</cp:revision>
  <dcterms:created xsi:type="dcterms:W3CDTF">2022-01-28T16:41:00Z</dcterms:created>
  <dcterms:modified xsi:type="dcterms:W3CDTF">2022-02-12T15:26:00Z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