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1BE87" w14:textId="73B7054D" w:rsidR="00FC2166" w:rsidRDefault="00FC2166" w:rsidP="00FC2166"/>
    <w:p w14:paraId="4F534705" w14:textId="48D861F5" w:rsidR="00FC2166" w:rsidRDefault="00FC2166">
      <w:pPr>
        <w:spacing w:after="0" w:line="240" w:lineRule="auto"/>
      </w:pPr>
      <w:r>
        <w:br w:type="page"/>
      </w:r>
    </w:p>
    <w:p w14:paraId="3032D75C" w14:textId="297CB8B8" w:rsidR="00FC2166" w:rsidRDefault="00FC2166">
      <w:pPr>
        <w:spacing w:after="0" w:line="240" w:lineRule="auto"/>
      </w:pPr>
      <w:r>
        <w:lastRenderedPageBreak/>
        <w:br w:type="page"/>
      </w:r>
    </w:p>
    <w:p w14:paraId="30C72B95" w14:textId="77777777" w:rsidR="00FC2166" w:rsidRPr="00FC2166" w:rsidRDefault="00FC2166" w:rsidP="00FC2166"/>
    <w:p w14:paraId="151A5214" w14:textId="73197EE3" w:rsidR="00E42E4C" w:rsidRDefault="000446FC" w:rsidP="000446FC">
      <w:pPr>
        <w:pStyle w:val="Heading1"/>
      </w:pPr>
      <w:r>
        <w:lastRenderedPageBreak/>
        <w:t xml:space="preserve">1AC </w:t>
      </w:r>
    </w:p>
    <w:p w14:paraId="031DEF10" w14:textId="2E68EA7E" w:rsidR="000446FC" w:rsidRDefault="000446FC" w:rsidP="000446FC"/>
    <w:p w14:paraId="09F8A7AA" w14:textId="2344DE9B" w:rsidR="000446FC" w:rsidRDefault="000446FC" w:rsidP="000446FC"/>
    <w:p w14:paraId="540423CE" w14:textId="77777777" w:rsidR="007051A2" w:rsidRPr="004609F4" w:rsidRDefault="007051A2" w:rsidP="007051A2">
      <w:pPr>
        <w:pStyle w:val="Heading2"/>
        <w:rPr>
          <w:rFonts w:cs="Calibri"/>
        </w:rPr>
      </w:pPr>
      <w:r>
        <w:lastRenderedPageBreak/>
        <w:br w:type="page"/>
      </w:r>
      <w:r w:rsidRPr="004609F4">
        <w:rPr>
          <w:rFonts w:cs="Calibri"/>
        </w:rPr>
        <w:lastRenderedPageBreak/>
        <w:t>1AC — Plan</w:t>
      </w:r>
    </w:p>
    <w:p w14:paraId="3DDE85EE" w14:textId="77777777" w:rsidR="007051A2" w:rsidRPr="004609F4" w:rsidRDefault="007051A2" w:rsidP="007051A2"/>
    <w:p w14:paraId="1CC4CB1D" w14:textId="77777777" w:rsidR="007051A2" w:rsidRPr="004609F4" w:rsidRDefault="007051A2" w:rsidP="007051A2">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44B0CE3C" w14:textId="77777777" w:rsidR="007051A2" w:rsidRPr="004609F4" w:rsidRDefault="007051A2" w:rsidP="007051A2"/>
    <w:p w14:paraId="4DE49E33" w14:textId="77777777" w:rsidR="007051A2" w:rsidRPr="004609F4" w:rsidRDefault="007051A2" w:rsidP="007051A2">
      <w:pPr>
        <w:pStyle w:val="Heading4"/>
        <w:rPr>
          <w:rFonts w:cs="Calibri"/>
        </w:rPr>
      </w:pPr>
      <w:r w:rsidRPr="004609F4">
        <w:rPr>
          <w:rFonts w:cs="Calibri"/>
        </w:rPr>
        <w:t xml:space="preserve">Squo NLRA fails to protect farmer’s rights to strike – plan amends the NLRA to collectively bargain </w:t>
      </w:r>
    </w:p>
    <w:p w14:paraId="5695F287" w14:textId="77777777" w:rsidR="007051A2" w:rsidRPr="004609F4" w:rsidRDefault="007051A2" w:rsidP="007051A2">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Masters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51860360" w14:textId="77777777" w:rsidR="007051A2" w:rsidRPr="004609F4" w:rsidRDefault="007051A2" w:rsidP="007051A2">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w:t>
      </w:r>
      <w:r w:rsidRPr="004609F4">
        <w:rPr>
          <w:rStyle w:val="StyleUnderline"/>
          <w:highlight w:val="green"/>
        </w:rPr>
        <w:lastRenderedPageBreak/>
        <w:t>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D3C6E04" w14:textId="77777777" w:rsidR="007051A2" w:rsidRPr="004609F4" w:rsidRDefault="007051A2" w:rsidP="007051A2">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w:t>
      </w:r>
      <w:r w:rsidRPr="004609F4">
        <w:rPr>
          <w:sz w:val="16"/>
          <w:szCs w:val="16"/>
        </w:rPr>
        <w:lastRenderedPageBreak/>
        <w: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325557C3" w14:textId="77777777" w:rsidR="007051A2" w:rsidRPr="004609F4" w:rsidRDefault="007051A2" w:rsidP="007051A2">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w:t>
      </w:r>
      <w:r w:rsidRPr="004609F4">
        <w:rPr>
          <w:sz w:val="16"/>
          <w:szCs w:val="16"/>
        </w:rPr>
        <w:lastRenderedPageBreak/>
        <w:t>industry from unionization, and wanted to protect the family farmer from having to pay what they could not afford. Congress did not think it necessary to equate the family farmer with big business.</w:t>
      </w:r>
    </w:p>
    <w:p w14:paraId="0F14922F" w14:textId="77777777" w:rsidR="007051A2" w:rsidRPr="004609F4" w:rsidRDefault="007051A2" w:rsidP="007051A2">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338CD59" w14:textId="77777777" w:rsidR="007051A2" w:rsidRPr="004609F4" w:rsidRDefault="007051A2" w:rsidP="007051A2">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52A929E" w14:textId="77777777" w:rsidR="007051A2" w:rsidRPr="004609F4" w:rsidRDefault="007051A2" w:rsidP="007051A2">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5D479595" w14:textId="77777777" w:rsidR="007051A2" w:rsidRPr="004609F4" w:rsidRDefault="007051A2" w:rsidP="007051A2">
      <w:pPr>
        <w:rPr>
          <w:sz w:val="16"/>
          <w:szCs w:val="16"/>
        </w:rPr>
      </w:pPr>
      <w:r w:rsidRPr="004609F4">
        <w:rPr>
          <w:sz w:val="16"/>
          <w:szCs w:val="16"/>
        </w:rPr>
        <w:t xml:space="preserve">The court then looked to whether the chicken catchers and forklift operators were engaged in work “on a farm as an incident to or in conjunction with” raising </w:t>
      </w:r>
      <w:r w:rsidRPr="004609F4">
        <w:rPr>
          <w:sz w:val="16"/>
          <w:szCs w:val="16"/>
        </w:rPr>
        <w:lastRenderedPageBreak/>
        <w:t>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1E425B55" w14:textId="77777777" w:rsidR="007051A2" w:rsidRPr="004609F4" w:rsidRDefault="007051A2" w:rsidP="007051A2">
      <w:pPr>
        <w:rPr>
          <w:sz w:val="16"/>
          <w:szCs w:val="16"/>
        </w:rPr>
      </w:pPr>
      <w:r w:rsidRPr="004609F4">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72B69C6D" w14:textId="77777777" w:rsidR="007051A2" w:rsidRPr="004609F4" w:rsidRDefault="007051A2" w:rsidP="007051A2">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w:t>
      </w:r>
      <w:r w:rsidRPr="004609F4">
        <w:rPr>
          <w:rStyle w:val="StyleUnderline"/>
        </w:rPr>
        <w:lastRenderedPageBreak/>
        <w:t>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w:t>
      </w:r>
      <w:r w:rsidRPr="004609F4">
        <w:rPr>
          <w:rStyle w:val="Emphasis"/>
        </w:rPr>
        <w:lastRenderedPageBreak/>
        <w:t xml:space="preserve">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Agricultural laborers still have a ways to go before they will be able to reap the benefits of the NLRA; but, if t</w:t>
      </w:r>
      <w:r w:rsidRPr="004609F4">
        <w:rPr>
          <w:sz w:val="16"/>
          <w:szCs w:val="16"/>
        </w:rPr>
        <w:lastRenderedPageBreak/>
        <w: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629BE58D" w14:textId="77777777" w:rsidR="007051A2" w:rsidRPr="004609F4" w:rsidRDefault="007051A2" w:rsidP="007051A2"/>
    <w:p w14:paraId="11C2380E" w14:textId="77777777" w:rsidR="007051A2" w:rsidRPr="004609F4" w:rsidRDefault="007051A2" w:rsidP="007051A2">
      <w:pPr>
        <w:rPr>
          <w:sz w:val="16"/>
          <w:szCs w:val="16"/>
        </w:rPr>
      </w:pPr>
    </w:p>
    <w:p w14:paraId="62ED1ECA" w14:textId="77777777" w:rsidR="007051A2" w:rsidRDefault="007051A2" w:rsidP="007051A2">
      <w:pPr>
        <w:spacing w:after="0" w:line="240" w:lineRule="auto"/>
      </w:pPr>
    </w:p>
    <w:p w14:paraId="3DC323F1" w14:textId="77777777" w:rsidR="007051A2" w:rsidRDefault="007051A2" w:rsidP="007051A2">
      <w:pPr>
        <w:pStyle w:val="Heading2"/>
      </w:pPr>
      <w:r>
        <w:lastRenderedPageBreak/>
        <w:t>1AC — Advantages</w:t>
      </w:r>
    </w:p>
    <w:p w14:paraId="0246B85C" w14:textId="77777777" w:rsidR="007051A2" w:rsidRDefault="007051A2" w:rsidP="007051A2"/>
    <w:p w14:paraId="6E1B52CC" w14:textId="77777777" w:rsidR="007051A2" w:rsidRPr="0029261F" w:rsidRDefault="007051A2" w:rsidP="007051A2">
      <w:pPr>
        <w:pStyle w:val="Heading3"/>
      </w:pPr>
      <w:r>
        <w:lastRenderedPageBreak/>
        <w:t>Advantage 1 - Yield</w:t>
      </w:r>
    </w:p>
    <w:p w14:paraId="294450DA" w14:textId="77777777" w:rsidR="007051A2" w:rsidRDefault="007051A2" w:rsidP="007051A2">
      <w:pPr>
        <w:pStyle w:val="Heading4"/>
      </w:pPr>
      <w:r>
        <w:t>Farmer’s yield is nearing an all-time low – government support doesn’t help the most needy and isn’t a long term solution</w:t>
      </w:r>
    </w:p>
    <w:p w14:paraId="3CDE859A" w14:textId="77777777" w:rsidR="007051A2" w:rsidRPr="00DD1F8B" w:rsidRDefault="007051A2" w:rsidP="007051A2">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3FB82695" w14:textId="77777777" w:rsidR="007051A2" w:rsidRPr="0098435E" w:rsidRDefault="007051A2" w:rsidP="007051A2">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16AD0077" w14:textId="77777777" w:rsidR="007051A2" w:rsidRPr="00923EDB" w:rsidRDefault="007051A2" w:rsidP="007051A2">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5F7A303" w14:textId="77777777" w:rsidR="007051A2" w:rsidRPr="00923EDB" w:rsidRDefault="007051A2" w:rsidP="007051A2">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08354C09" w14:textId="77777777" w:rsidR="007051A2" w:rsidRDefault="007051A2" w:rsidP="007051A2">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7FB2B39B" w14:textId="77777777" w:rsidR="007051A2" w:rsidRPr="00923EDB" w:rsidRDefault="007051A2" w:rsidP="007051A2">
      <w:pPr>
        <w:rPr>
          <w:sz w:val="16"/>
          <w:szCs w:val="16"/>
        </w:rPr>
      </w:pPr>
      <w:r w:rsidRPr="00923EDB">
        <w:rPr>
          <w:sz w:val="16"/>
          <w:szCs w:val="16"/>
        </w:rPr>
        <w:t>FARM CREDIT CONDITIONS WEAKEN</w:t>
      </w:r>
    </w:p>
    <w:p w14:paraId="05A1464F" w14:textId="77777777" w:rsidR="007051A2" w:rsidRPr="00923EDB" w:rsidRDefault="007051A2" w:rsidP="007051A2">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w:t>
      </w:r>
      <w:r w:rsidRPr="00923EDB">
        <w:rPr>
          <w:sz w:val="16"/>
          <w:szCs w:val="16"/>
        </w:rPr>
        <w:lastRenderedPageBreak/>
        <w: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17130810" w14:textId="77777777" w:rsidR="007051A2" w:rsidRPr="00923EDB" w:rsidRDefault="007051A2" w:rsidP="007051A2">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50290C9A" w14:textId="77777777" w:rsidR="007051A2" w:rsidRPr="00670B99" w:rsidRDefault="007051A2" w:rsidP="007051A2">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r w:rsidRPr="00670B99">
        <w:rPr>
          <w:rStyle w:val="StyleUnderline"/>
          <w:highlight w:val="green"/>
        </w:rPr>
        <w:t>farmland at risk of liquidation.</w:t>
      </w:r>
      <w:r w:rsidRPr="00670B99">
        <w:rPr>
          <w:rStyle w:val="StyleUnderline"/>
        </w:rPr>
        <w:t>[23]</w:t>
      </w:r>
    </w:p>
    <w:p w14:paraId="51D55207" w14:textId="77777777" w:rsidR="007051A2" w:rsidRPr="00923EDB" w:rsidRDefault="007051A2" w:rsidP="007051A2">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credit, they face an economic uncertainty that threatens the survival of their farm</w:t>
      </w:r>
      <w:r w:rsidRPr="00670B99">
        <w:rPr>
          <w:rStyle w:val="StyleUnderline"/>
        </w:rPr>
        <w:t>s. Several bankers are reporting growing demand for loans</w:t>
      </w:r>
      <w:r>
        <w:t xml:space="preserve">, </w:t>
      </w:r>
      <w:r w:rsidRPr="00923EDB">
        <w:rPr>
          <w:sz w:val="16"/>
          <w:szCs w:val="16"/>
        </w:rPr>
        <w:t>yet significant decreases in both the number and the size of agricultural loans in their portfolios.[24]</w:t>
      </w:r>
    </w:p>
    <w:p w14:paraId="7FB8A776" w14:textId="77777777" w:rsidR="007051A2" w:rsidRDefault="007051A2" w:rsidP="007051A2">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69FD60A9" w14:textId="77777777" w:rsidR="007051A2" w:rsidRDefault="007051A2" w:rsidP="007051A2">
      <w:pPr>
        <w:rPr>
          <w:rStyle w:val="StyleUnderline"/>
        </w:rPr>
      </w:pPr>
    </w:p>
    <w:p w14:paraId="38722AE8" w14:textId="77777777" w:rsidR="007051A2" w:rsidRDefault="007051A2" w:rsidP="007051A2">
      <w:pPr>
        <w:pStyle w:val="Heading4"/>
      </w:pPr>
      <w:r>
        <w:t>The aff is key to increase incentives to farm: it increases wages, sets safe living conditions, AND helps farmers expand products</w:t>
      </w:r>
    </w:p>
    <w:p w14:paraId="0EE4D542" w14:textId="77777777" w:rsidR="007051A2" w:rsidRDefault="007051A2" w:rsidP="007051A2">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7BD609AF" w14:textId="77777777" w:rsidR="007051A2" w:rsidRPr="00125777" w:rsidRDefault="007051A2" w:rsidP="007051A2">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w:t>
      </w:r>
      <w:r w:rsidRPr="005F7532">
        <w:rPr>
          <w:rStyle w:val="StyleUnderline"/>
        </w:rPr>
        <w:lastRenderedPageBreak/>
        <w:t xml:space="preserve">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D3E6E11" w14:textId="77777777" w:rsidR="007051A2" w:rsidRDefault="007051A2" w:rsidP="007051A2">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3F1166CE" w14:textId="77777777" w:rsidR="007051A2" w:rsidRPr="00125777" w:rsidRDefault="007051A2" w:rsidP="007051A2">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19A1C481" w14:textId="77777777" w:rsidR="007051A2" w:rsidRPr="00125777" w:rsidRDefault="007051A2" w:rsidP="007051A2">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DFC5044" w14:textId="77777777" w:rsidR="007051A2" w:rsidRPr="00452791" w:rsidRDefault="007051A2" w:rsidP="007051A2">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03A044E1" w14:textId="77777777" w:rsidR="007051A2" w:rsidRDefault="007051A2" w:rsidP="007051A2"/>
    <w:p w14:paraId="367F2F1A" w14:textId="77777777" w:rsidR="007051A2" w:rsidRPr="001445A6" w:rsidRDefault="007051A2" w:rsidP="007051A2">
      <w:pPr>
        <w:pStyle w:val="Heading4"/>
      </w:pPr>
      <w:r w:rsidRPr="001445A6">
        <w:t>3 Distinct links:</w:t>
      </w:r>
    </w:p>
    <w:p w14:paraId="483EB73C" w14:textId="77777777" w:rsidR="007051A2" w:rsidRPr="00DF0306" w:rsidRDefault="007051A2" w:rsidP="007051A2">
      <w:pPr>
        <w:pStyle w:val="Heading4"/>
      </w:pPr>
      <w:r>
        <w:t>1] Productivity –  Wages don’t destroy consumer spending AND create economic value</w:t>
      </w:r>
    </w:p>
    <w:p w14:paraId="29085AE1" w14:textId="77777777" w:rsidR="007051A2" w:rsidRDefault="007051A2" w:rsidP="007051A2">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40933AA9" w14:textId="77777777" w:rsidR="007051A2" w:rsidRPr="008C3A50" w:rsidRDefault="007051A2" w:rsidP="007051A2">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6B3E45D3" w14:textId="77777777" w:rsidR="007051A2" w:rsidRPr="00512BE6" w:rsidRDefault="007051A2" w:rsidP="007051A2">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4F09A716" w14:textId="77777777" w:rsidR="007051A2" w:rsidRPr="00512BE6" w:rsidRDefault="007051A2" w:rsidP="007051A2">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405BE583" w14:textId="77777777" w:rsidR="007051A2" w:rsidRPr="00512BE6" w:rsidRDefault="007051A2" w:rsidP="007051A2">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080A95C" w14:textId="77777777" w:rsidR="007051A2" w:rsidRPr="00512BE6" w:rsidRDefault="007051A2" w:rsidP="007051A2">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02EDEEF0" w14:textId="77777777" w:rsidR="007051A2" w:rsidRPr="00512BE6" w:rsidRDefault="007051A2" w:rsidP="007051A2">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CF42FB8" w14:textId="77777777" w:rsidR="007051A2" w:rsidRPr="00512BE6" w:rsidRDefault="007051A2" w:rsidP="007051A2">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ED7B170" w14:textId="77777777" w:rsidR="007051A2" w:rsidRPr="00512BE6" w:rsidRDefault="007051A2" w:rsidP="007051A2">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73BEEF60" w14:textId="77777777" w:rsidR="007051A2" w:rsidRPr="00512BE6" w:rsidRDefault="007051A2" w:rsidP="007051A2">
      <w:pPr>
        <w:rPr>
          <w:sz w:val="16"/>
          <w:szCs w:val="16"/>
        </w:rPr>
      </w:pPr>
      <w:r w:rsidRPr="00512BE6">
        <w:rPr>
          <w:sz w:val="16"/>
          <w:szCs w:val="16"/>
        </w:rPr>
        <w:t>Rivian edges closer to an I.P.O., seeking a valuation above $50 billion.</w:t>
      </w:r>
    </w:p>
    <w:p w14:paraId="7EF21FF8" w14:textId="77777777" w:rsidR="007051A2" w:rsidRPr="00512BE6" w:rsidRDefault="007051A2" w:rsidP="007051A2">
      <w:pPr>
        <w:rPr>
          <w:sz w:val="16"/>
          <w:szCs w:val="16"/>
        </w:rPr>
      </w:pPr>
      <w:r w:rsidRPr="00512BE6">
        <w:rPr>
          <w:sz w:val="16"/>
          <w:szCs w:val="16"/>
        </w:rPr>
        <w:t>PG&amp;E says it faces a federal inquiry and $1.15 billion in losses over the Dixie fire.</w:t>
      </w:r>
    </w:p>
    <w:p w14:paraId="29C17517" w14:textId="77777777" w:rsidR="007051A2" w:rsidRPr="00512BE6" w:rsidRDefault="007051A2" w:rsidP="007051A2">
      <w:pPr>
        <w:rPr>
          <w:sz w:val="16"/>
          <w:szCs w:val="16"/>
        </w:rPr>
      </w:pPr>
      <w:r w:rsidRPr="00512BE6">
        <w:rPr>
          <w:sz w:val="16"/>
          <w:szCs w:val="16"/>
        </w:rPr>
        <w:t>The Biden administration will publish vaccine mandate rules ‘in the coming days.’</w:t>
      </w:r>
    </w:p>
    <w:p w14:paraId="7DB5C0E7" w14:textId="77777777" w:rsidR="007051A2" w:rsidRPr="00512BE6" w:rsidRDefault="007051A2" w:rsidP="007051A2">
      <w:pPr>
        <w:rPr>
          <w:sz w:val="16"/>
          <w:szCs w:val="16"/>
        </w:rPr>
      </w:pPr>
      <w:r w:rsidRPr="00512BE6">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0B65E0C" w14:textId="77777777" w:rsidR="007051A2" w:rsidRPr="00512BE6" w:rsidRDefault="007051A2" w:rsidP="007051A2">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2F42BD37" w14:textId="77777777" w:rsidR="007051A2" w:rsidRPr="008C3A50" w:rsidRDefault="007051A2" w:rsidP="007051A2">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2E61AC11" w14:textId="77777777" w:rsidR="007051A2" w:rsidRPr="00512BE6" w:rsidRDefault="007051A2" w:rsidP="007051A2">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7412CDC8" w14:textId="77777777" w:rsidR="007051A2" w:rsidRDefault="007051A2" w:rsidP="007051A2"/>
    <w:p w14:paraId="106D680C" w14:textId="77777777" w:rsidR="007051A2" w:rsidRDefault="007051A2" w:rsidP="007051A2">
      <w:pPr>
        <w:pStyle w:val="Heading4"/>
      </w:pPr>
      <w:r>
        <w:t>Prefer the only empirical study from a country</w:t>
      </w:r>
    </w:p>
    <w:p w14:paraId="503D4789" w14:textId="77777777" w:rsidR="007051A2" w:rsidRDefault="007051A2" w:rsidP="007051A2">
      <w:r w:rsidRPr="00494BE3">
        <w:rPr>
          <w:rStyle w:val="Heading4Char"/>
        </w:rPr>
        <w:t>Katovich, Maia, 18</w:t>
      </w:r>
      <w:r>
        <w:t xml:space="preserve">, </w:t>
      </w:r>
      <w:r w:rsidRPr="00494BE3">
        <w:rPr>
          <w:sz w:val="16"/>
          <w:szCs w:val="16"/>
        </w:rPr>
        <w:t xml:space="preserve">1-4/2018, “The relation between labor productivity and wages in Brazil:”, Scielo Brazil, University of Wisconsin-Madison, Madison, Wisconsin, Universidade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59EE2EEE" w14:textId="77777777" w:rsidR="007051A2" w:rsidRPr="00E31CF3" w:rsidRDefault="007051A2" w:rsidP="007051A2">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218B4A56" w14:textId="77777777" w:rsidR="007051A2" w:rsidRPr="00E31CF3" w:rsidRDefault="007051A2" w:rsidP="007051A2">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77AF91F7" w14:textId="77777777" w:rsidR="007051A2" w:rsidRPr="00E31CF3" w:rsidRDefault="007051A2" w:rsidP="007051A2">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257FB0EF" w14:textId="77777777" w:rsidR="007051A2" w:rsidRPr="00E31CF3" w:rsidRDefault="007051A2" w:rsidP="007051A2">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2EB39293" w14:textId="77777777" w:rsidR="007051A2" w:rsidRPr="00E31CF3" w:rsidRDefault="007051A2" w:rsidP="007051A2">
      <w:pPr>
        <w:rPr>
          <w:sz w:val="16"/>
          <w:szCs w:val="16"/>
        </w:rPr>
      </w:pPr>
      <w:r w:rsidRPr="00E31CF3">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A0ACB66" w14:textId="77777777" w:rsidR="007051A2" w:rsidRPr="00E31CF3" w:rsidRDefault="007051A2" w:rsidP="007051A2">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4B29D229" w14:textId="77777777" w:rsidR="007051A2" w:rsidRDefault="007051A2" w:rsidP="007051A2">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1E703B06" w14:textId="77777777" w:rsidR="007051A2" w:rsidRPr="00E31CF3" w:rsidRDefault="007051A2" w:rsidP="007051A2">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52951DA2" w14:textId="77777777" w:rsidR="007051A2" w:rsidRDefault="007051A2" w:rsidP="007051A2">
      <w:pPr>
        <w:spacing w:after="0" w:line="240" w:lineRule="auto"/>
      </w:pPr>
    </w:p>
    <w:p w14:paraId="3D9EC27E" w14:textId="77777777" w:rsidR="007051A2" w:rsidRDefault="007051A2" w:rsidP="007051A2">
      <w:pPr>
        <w:pStyle w:val="Heading4"/>
      </w:pPr>
      <w:r>
        <w:t xml:space="preserve">That drives </w:t>
      </w:r>
      <w:r w:rsidRPr="00877C49">
        <w:rPr>
          <w:u w:val="single"/>
        </w:rPr>
        <w:t>economic confidence</w:t>
      </w:r>
      <w:r>
        <w:t xml:space="preserve"> – Increased productivity drives farm growth which creates a chain of investment.</w:t>
      </w:r>
    </w:p>
    <w:p w14:paraId="0E98322B" w14:textId="77777777" w:rsidR="007051A2" w:rsidRPr="00D23FC3" w:rsidRDefault="007051A2" w:rsidP="007051A2">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7FC95FA7" w14:textId="77777777" w:rsidR="007051A2" w:rsidRPr="00D87265" w:rsidRDefault="007051A2" w:rsidP="007051A2">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6B67872C" w14:textId="77777777" w:rsidR="007051A2" w:rsidRPr="00D87265" w:rsidRDefault="007051A2" w:rsidP="007051A2">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lastRenderedPageBreak/>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7DB98669" w14:textId="77777777" w:rsidR="007051A2" w:rsidRPr="00D87265" w:rsidRDefault="007051A2" w:rsidP="007051A2">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51666BD8" w14:textId="77777777" w:rsidR="007051A2" w:rsidRDefault="007051A2" w:rsidP="007051A2">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6144277E" w14:textId="77777777" w:rsidR="007051A2" w:rsidRDefault="007051A2" w:rsidP="007051A2">
      <w:pPr>
        <w:spacing w:after="0" w:line="240" w:lineRule="auto"/>
        <w:rPr>
          <w:rFonts w:eastAsiaTheme="majorEastAsia" w:cstheme="majorBidi"/>
          <w:b/>
          <w:bCs/>
          <w:szCs w:val="26"/>
        </w:rPr>
      </w:pPr>
      <w:r>
        <w:br w:type="page"/>
      </w:r>
    </w:p>
    <w:p w14:paraId="0EABE771" w14:textId="77777777" w:rsidR="007051A2" w:rsidRDefault="007051A2" w:rsidP="007051A2">
      <w:pPr>
        <w:rPr>
          <w:rStyle w:val="StyleUnderline"/>
        </w:rPr>
      </w:pPr>
    </w:p>
    <w:p w14:paraId="73DA8548" w14:textId="77777777" w:rsidR="007051A2" w:rsidRPr="00CE280F" w:rsidRDefault="007051A2" w:rsidP="007051A2">
      <w:pPr>
        <w:pStyle w:val="Heading4"/>
      </w:pPr>
      <w:r>
        <w:t>2] Capital Investment; Boosting wages creates incentive to invest</w:t>
      </w:r>
    </w:p>
    <w:p w14:paraId="213813F1" w14:textId="77777777" w:rsidR="007051A2" w:rsidRDefault="007051A2" w:rsidP="007051A2">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7F61D6E5" w14:textId="77777777" w:rsidR="007051A2" w:rsidRDefault="007051A2" w:rsidP="007051A2">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rising real wages provided an incentive for firms to invest in capital,</w:t>
      </w:r>
      <w:r w:rsidRPr="00161208">
        <w:rPr>
          <w:rStyle w:val="StyleUnderline"/>
        </w:rPr>
        <w:t xml:space="preserve"> such as machinery. </w:t>
      </w:r>
      <w:r w:rsidRPr="007C7583">
        <w:rPr>
          <w:rStyle w:val="StyleUnderline"/>
          <w:highlight w:val="green"/>
        </w:rPr>
        <w:t xml:space="preserve">When labor is cheap, businesses have little incentive to invest </w:t>
      </w:r>
      <w:r w:rsidRPr="007C7583">
        <w:rPr>
          <w:rStyle w:val="StyleUnderline"/>
        </w:rPr>
        <w:t>in capital</w:t>
      </w:r>
      <w:r w:rsidRPr="00161208">
        <w:rPr>
          <w:rStyle w:val="StyleUnderline"/>
        </w:rPr>
        <w:t xml:space="preserve"> </w:t>
      </w:r>
      <w:r w:rsidRPr="007C7583">
        <w:rPr>
          <w:rStyle w:val="StyleUnderline"/>
          <w:highlight w:val="green"/>
        </w:rPr>
        <w:t>because 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677E00EE" w14:textId="77777777" w:rsidR="007051A2" w:rsidRPr="00161208" w:rsidRDefault="007051A2" w:rsidP="007051A2">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7F6A079" w14:textId="77777777" w:rsidR="007051A2" w:rsidRPr="00161208" w:rsidRDefault="007051A2" w:rsidP="007051A2">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7B771F04" w14:textId="77777777" w:rsidR="007051A2" w:rsidRPr="00161208" w:rsidRDefault="007051A2" w:rsidP="007051A2">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23EDCD39" w14:textId="77777777" w:rsidR="007051A2" w:rsidRPr="00161208" w:rsidRDefault="007051A2" w:rsidP="007051A2">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74E6C56B" w14:textId="77777777" w:rsidR="007051A2" w:rsidRPr="00161208" w:rsidRDefault="007051A2" w:rsidP="007051A2">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54307F2C" w14:textId="77777777" w:rsidR="007051A2" w:rsidRDefault="007051A2" w:rsidP="007051A2">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638BAB00" w14:textId="77777777" w:rsidR="007051A2" w:rsidRPr="00161208" w:rsidRDefault="007051A2" w:rsidP="007051A2">
      <w:pPr>
        <w:rPr>
          <w:rStyle w:val="StyleUnderline"/>
        </w:rPr>
      </w:pPr>
      <w:r w:rsidRPr="00161208">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002C0E0C" w14:textId="77777777" w:rsidR="007051A2" w:rsidRPr="00161208" w:rsidRDefault="007051A2" w:rsidP="007051A2">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35239D2E" w14:textId="77777777" w:rsidR="007051A2" w:rsidRDefault="007051A2" w:rsidP="007051A2">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3251B7BE" w14:textId="77777777" w:rsidR="007051A2" w:rsidRDefault="007051A2" w:rsidP="007051A2">
      <w:pPr>
        <w:rPr>
          <w:rFonts w:eastAsiaTheme="majorEastAsia" w:cstheme="majorBidi"/>
          <w:szCs w:val="26"/>
        </w:rPr>
      </w:pPr>
    </w:p>
    <w:p w14:paraId="0402C793" w14:textId="77777777" w:rsidR="007051A2" w:rsidRDefault="007051A2" w:rsidP="007051A2">
      <w:pPr>
        <w:rPr>
          <w:rFonts w:eastAsiaTheme="majorEastAsia" w:cstheme="majorBidi"/>
          <w:szCs w:val="26"/>
        </w:rPr>
      </w:pPr>
    </w:p>
    <w:p w14:paraId="79AEF3D1" w14:textId="77777777" w:rsidR="007051A2" w:rsidRDefault="007051A2" w:rsidP="007051A2"/>
    <w:p w14:paraId="47CC9994" w14:textId="77777777" w:rsidR="007051A2" w:rsidRDefault="007051A2" w:rsidP="007051A2"/>
    <w:p w14:paraId="0C842B05" w14:textId="77777777" w:rsidR="007051A2" w:rsidRDefault="007051A2" w:rsidP="007051A2">
      <w:pPr>
        <w:rPr>
          <w:rFonts w:eastAsiaTheme="majorEastAsia" w:cstheme="majorBidi"/>
          <w:szCs w:val="26"/>
        </w:rPr>
      </w:pPr>
    </w:p>
    <w:p w14:paraId="45732732" w14:textId="77777777" w:rsidR="007051A2" w:rsidRDefault="007051A2" w:rsidP="007051A2"/>
    <w:p w14:paraId="6DB394D5" w14:textId="77777777" w:rsidR="007051A2" w:rsidRDefault="007051A2" w:rsidP="007051A2">
      <w:pPr>
        <w:pStyle w:val="Heading4"/>
      </w:pPr>
      <w:r>
        <w:t>Increasing yield prevents food shortages and nutrient deficiencies</w:t>
      </w:r>
    </w:p>
    <w:p w14:paraId="1D61B042" w14:textId="77777777" w:rsidR="007051A2" w:rsidRPr="00555F36" w:rsidRDefault="007051A2" w:rsidP="007051A2">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47B397A3" w14:textId="77777777" w:rsidR="007051A2" w:rsidRDefault="007051A2" w:rsidP="007051A2"/>
    <w:p w14:paraId="4FCD22E1" w14:textId="77777777" w:rsidR="007051A2" w:rsidRPr="00E61D90" w:rsidRDefault="007051A2" w:rsidP="007051A2">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xml:space="preserve">, maize (Zea mays), rice (Oryza sativa), wheat (Triticum aestivum), and soybeans </w:t>
      </w:r>
      <w:r w:rsidRPr="00F63548">
        <w:rPr>
          <w:rStyle w:val="Emphasis"/>
        </w:rPr>
        <w:lastRenderedPageBreak/>
        <w:t xml:space="preserve">(Glycine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0BBFE357" w14:textId="77777777" w:rsidR="007051A2" w:rsidRDefault="007051A2" w:rsidP="007051A2">
      <w:pPr>
        <w:rPr>
          <w:rFonts w:eastAsiaTheme="majorEastAsia" w:cstheme="majorBidi"/>
          <w:szCs w:val="26"/>
        </w:rPr>
      </w:pPr>
    </w:p>
    <w:p w14:paraId="7797174A" w14:textId="77777777" w:rsidR="00095FDC" w:rsidRDefault="00095FDC" w:rsidP="007051A2">
      <w:pPr>
        <w:pStyle w:val="Heading4"/>
      </w:pPr>
    </w:p>
    <w:p w14:paraId="5B812CA9" w14:textId="3E590163" w:rsidR="007051A2" w:rsidRDefault="007051A2" w:rsidP="007051A2">
      <w:pPr>
        <w:pStyle w:val="Heading4"/>
      </w:pPr>
      <w:r>
        <w:t>2 scenarios for extinction:</w:t>
      </w:r>
    </w:p>
    <w:p w14:paraId="059B481C" w14:textId="77777777" w:rsidR="007051A2" w:rsidRDefault="007051A2" w:rsidP="007051A2">
      <w:pPr>
        <w:pStyle w:val="Heading4"/>
      </w:pPr>
      <w:r>
        <w:t>1] Food shortages cause messed up interventions that destroy biodiversity</w:t>
      </w:r>
    </w:p>
    <w:p w14:paraId="3129FF30" w14:textId="77777777" w:rsidR="007051A2" w:rsidRPr="00A005DD" w:rsidRDefault="007051A2" w:rsidP="007051A2">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332FA3F0" w14:textId="77777777" w:rsidR="007051A2" w:rsidRPr="00555F36" w:rsidRDefault="007051A2" w:rsidP="007051A2">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w:t>
      </w:r>
      <w:r w:rsidRPr="00E70C0C">
        <w:rPr>
          <w:rStyle w:val="Emphasis"/>
        </w:rPr>
        <w:lastRenderedPageBreak/>
        <w:t xml:space="preserve">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45B0FD50" w14:textId="77777777" w:rsidR="007051A2" w:rsidRDefault="007051A2" w:rsidP="007051A2"/>
    <w:p w14:paraId="31F2B8B6" w14:textId="77777777" w:rsidR="007051A2" w:rsidRDefault="007051A2" w:rsidP="007051A2"/>
    <w:p w14:paraId="47A4DF01" w14:textId="77777777" w:rsidR="007051A2" w:rsidRPr="00D60CAD" w:rsidRDefault="007051A2" w:rsidP="007051A2"/>
    <w:p w14:paraId="1B0C0EBE" w14:textId="77777777" w:rsidR="007051A2" w:rsidRPr="004609F4" w:rsidRDefault="007051A2" w:rsidP="007051A2">
      <w:pPr>
        <w:pStyle w:val="Heading4"/>
        <w:rPr>
          <w:rFonts w:cs="Calibri"/>
        </w:rPr>
      </w:pPr>
      <w:r>
        <w:rPr>
          <w:rFonts w:cs="Calibri"/>
        </w:rPr>
        <w:t>Biodiversity loss causes extinction</w:t>
      </w:r>
    </w:p>
    <w:p w14:paraId="389E5FA6" w14:textId="77777777" w:rsidR="007051A2" w:rsidRPr="004609F4" w:rsidRDefault="007051A2" w:rsidP="007051A2">
      <w:r w:rsidRPr="004609F4">
        <w:rPr>
          <w:b/>
          <w:szCs w:val="26"/>
        </w:rPr>
        <w:t>Torres 16</w:t>
      </w:r>
      <w:r w:rsidRPr="004609F4">
        <w:t xml:space="preserve"> [Phil Biologist, conservationist, science advocate &amp; educator. 2 years based in Amazon rainforest, now exploring science around the world. “</w:t>
      </w:r>
      <w:hyperlink r:id="rId16"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7" w:history="1">
        <w:r w:rsidRPr="004609F4">
          <w:rPr>
            <w:rStyle w:val="Hyperlink"/>
          </w:rPr>
          <w:t>http://futureoflife.org/2016/05/20/biodiversity-loss/</w:t>
        </w:r>
      </w:hyperlink>
      <w:r w:rsidRPr="004609F4">
        <w:t>.]</w:t>
      </w:r>
    </w:p>
    <w:p w14:paraId="2EC827DE" w14:textId="77777777" w:rsidR="007051A2" w:rsidRPr="004609F4" w:rsidRDefault="007051A2" w:rsidP="007051A2">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history="1">
        <w:r w:rsidRPr="004609F4">
          <w:rPr>
            <w:rStyle w:val="Hyperlink"/>
            <w:sz w:val="12"/>
          </w:rPr>
          <w:t>decided</w:t>
        </w:r>
      </w:hyperlink>
      <w:r w:rsidRPr="004609F4">
        <w:rPr>
          <w:sz w:val="12"/>
        </w:rPr>
        <w:t> to keep the Doomsday Clock set at three minutes before midnight earlier this year.</w:t>
      </w:r>
    </w:p>
    <w:p w14:paraId="4FAE2AD7" w14:textId="77777777" w:rsidR="007051A2" w:rsidRPr="004609F4" w:rsidRDefault="007051A2" w:rsidP="007051A2">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w:t>
      </w:r>
      <w:r w:rsidRPr="004609F4">
        <w:rPr>
          <w:sz w:val="12"/>
        </w:rPr>
        <w:lastRenderedPageBreak/>
        <w:t xml:space="preserve">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67AE66F9" w14:textId="77777777" w:rsidR="007051A2" w:rsidRPr="004609F4" w:rsidRDefault="007051A2" w:rsidP="007051A2">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8B15BBD" w14:textId="77777777" w:rsidR="007051A2" w:rsidRPr="004609F4" w:rsidRDefault="007051A2" w:rsidP="007051A2">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719301C" w14:textId="77777777" w:rsidR="007051A2" w:rsidRPr="004609F4" w:rsidRDefault="007051A2" w:rsidP="007051A2">
      <w:pPr>
        <w:rPr>
          <w:sz w:val="12"/>
        </w:rPr>
      </w:pPr>
      <w:r w:rsidRPr="004609F4">
        <w:rPr>
          <w:sz w:val="12"/>
        </w:rPr>
        <w:t>Deforestation of the Amazon rainforest decreases natural mitigation of CO2 and destroys the habitats of many endangered species.</w:t>
      </w:r>
    </w:p>
    <w:p w14:paraId="5C5782D4" w14:textId="77777777" w:rsidR="007051A2" w:rsidRPr="004609F4" w:rsidRDefault="007051A2" w:rsidP="007051A2">
      <w:pPr>
        <w:rPr>
          <w:sz w:val="12"/>
        </w:rPr>
      </w:pPr>
      <w:r w:rsidRPr="004609F4">
        <w:rPr>
          <w:sz w:val="12"/>
        </w:rPr>
        <w:t>The sixth extinction.</w:t>
      </w:r>
    </w:p>
    <w:p w14:paraId="2442E4FF" w14:textId="77777777" w:rsidR="007051A2" w:rsidRPr="004609F4" w:rsidRDefault="007051A2" w:rsidP="007051A2">
      <w:pPr>
        <w:rPr>
          <w:sz w:val="12"/>
        </w:rPr>
      </w:pPr>
      <w:r w:rsidRPr="004609F4">
        <w:t>The repercussions of biodiversity loss are potentially as severe as those anticipated from climate change, or even a nuclear conflict. For example, according to a 2015 </w:t>
      </w:r>
      <w:hyperlink r:id="rId19"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557C648" w14:textId="77777777" w:rsidR="007051A2" w:rsidRPr="004609F4" w:rsidRDefault="007051A2" w:rsidP="007051A2">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035E821D" w14:textId="77777777" w:rsidR="007051A2" w:rsidRPr="004609F4" w:rsidRDefault="007051A2" w:rsidP="007051A2">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5BB250B9" w14:textId="77777777" w:rsidR="007051A2" w:rsidRPr="004609F4" w:rsidRDefault="007051A2" w:rsidP="007051A2">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2CFC044" w14:textId="77777777" w:rsidR="007051A2" w:rsidRPr="004609F4" w:rsidRDefault="007051A2" w:rsidP="007051A2">
      <w:pPr>
        <w:rPr>
          <w:sz w:val="12"/>
        </w:rPr>
      </w:pPr>
      <w:r w:rsidRPr="004609F4">
        <w:rPr>
          <w:sz w:val="12"/>
        </w:rPr>
        <w:t>Consistent with these data, the 2014 </w:t>
      </w:r>
      <w:hyperlink r:id="rId22"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70FE298" w14:textId="77777777" w:rsidR="007051A2" w:rsidRPr="004609F4" w:rsidRDefault="007051A2" w:rsidP="007051A2">
      <w:pPr>
        <w:rPr>
          <w:sz w:val="12"/>
        </w:rPr>
      </w:pPr>
      <w:r w:rsidRPr="004609F4">
        <w:rPr>
          <w:sz w:val="12"/>
        </w:rPr>
        <w:t>48% of the world’s primates are threatened with extinction.</w:t>
      </w:r>
    </w:p>
    <w:p w14:paraId="1774BEA8" w14:textId="77777777" w:rsidR="007051A2" w:rsidRPr="004609F4" w:rsidRDefault="007051A2" w:rsidP="007051A2">
      <w:pPr>
        <w:rPr>
          <w:sz w:val="12"/>
        </w:rPr>
      </w:pPr>
      <w:r w:rsidRPr="004609F4">
        <w:rPr>
          <w:sz w:val="12"/>
        </w:rPr>
        <w:t>Catastrophic consequences for civilization.</w:t>
      </w:r>
    </w:p>
    <w:p w14:paraId="74C2F9E9" w14:textId="77777777" w:rsidR="007051A2" w:rsidRPr="004609F4" w:rsidRDefault="007051A2" w:rsidP="007051A2">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4"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76FA5966" w14:textId="77777777" w:rsidR="007051A2" w:rsidRPr="004609F4" w:rsidRDefault="007051A2" w:rsidP="007051A2">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4609F4">
        <w:rPr>
          <w:rStyle w:val="StyleUnderline"/>
          <w:highlight w:val="green"/>
        </w:rPr>
        <w:lastRenderedPageBreak/>
        <w:t>far more quickly than</w:t>
      </w:r>
      <w:r w:rsidRPr="004609F4">
        <w:rPr>
          <w:rStyle w:val="StyleUnderline"/>
        </w:rPr>
        <w:t xml:space="preserve"> most of the </w:t>
      </w:r>
      <w:r w:rsidRPr="004609F4">
        <w:rPr>
          <w:rStyle w:val="StyleUnderline"/>
          <w:highlight w:val="green"/>
        </w:rPr>
        <w:t xml:space="preserve">expected </w:t>
      </w:r>
      <w:r w:rsidRPr="00494309">
        <w:rPr>
          <w:rStyle w:val="StyleUnderline"/>
        </w:rPr>
        <w:t xml:space="preserve">consequences of </w:t>
      </w:r>
      <w:r w:rsidRPr="004609F4">
        <w:rPr>
          <w:rStyle w:val="StyleUnderline"/>
          <w:highlight w:val="green"/>
        </w:rPr>
        <w:t>climate change, yet equally destructive.</w:t>
      </w:r>
    </w:p>
    <w:p w14:paraId="7D44A4B3" w14:textId="77777777" w:rsidR="007051A2" w:rsidRPr="004609F4" w:rsidRDefault="007051A2" w:rsidP="007051A2">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5" w:history="1">
        <w:r w:rsidRPr="004609F4">
          <w:rPr>
            <w:rStyle w:val="Hyperlink"/>
            <w:sz w:val="12"/>
          </w:rPr>
          <w:t>linked</w:t>
        </w:r>
      </w:hyperlink>
      <w:r w:rsidRPr="004609F4">
        <w:rPr>
          <w:sz w:val="12"/>
        </w:rPr>
        <w:t> to the emergence of ISIS in Syria, and multiple high-ranking US officials, such as former US Defense Secretary </w:t>
      </w:r>
      <w:hyperlink r:id="rId26" w:tgtFrame="_blank" w:history="1">
        <w:r w:rsidRPr="004609F4">
          <w:rPr>
            <w:rStyle w:val="Hyperlink"/>
            <w:sz w:val="12"/>
          </w:rPr>
          <w:t>Chuck Hagel</w:t>
        </w:r>
      </w:hyperlink>
      <w:r w:rsidRPr="004609F4">
        <w:rPr>
          <w:sz w:val="12"/>
        </w:rPr>
        <w:t>and CIA director </w:t>
      </w:r>
      <w:hyperlink r:id="rId27" w:tgtFrame="_blank" w:history="1">
        <w:r w:rsidRPr="004609F4">
          <w:rPr>
            <w:rStyle w:val="Hyperlink"/>
            <w:sz w:val="12"/>
          </w:rPr>
          <w:t>John Brennan</w:t>
        </w:r>
      </w:hyperlink>
      <w:r w:rsidRPr="004609F4">
        <w:rPr>
          <w:sz w:val="12"/>
        </w:rPr>
        <w:t>, have affirmed that climate change and terrorism are connected.)</w:t>
      </w:r>
    </w:p>
    <w:p w14:paraId="4D6F509A" w14:textId="77777777" w:rsidR="007051A2" w:rsidRPr="004609F4" w:rsidRDefault="007051A2" w:rsidP="007051A2">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4273FB3D" w14:textId="77777777" w:rsidR="007051A2" w:rsidRPr="004609F4" w:rsidRDefault="007051A2" w:rsidP="007051A2">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767A1E16" w14:textId="77777777" w:rsidR="007051A2" w:rsidRDefault="007051A2" w:rsidP="007051A2"/>
    <w:p w14:paraId="45E12468" w14:textId="77777777" w:rsidR="007051A2" w:rsidRDefault="007051A2" w:rsidP="007051A2"/>
    <w:p w14:paraId="693E91B4" w14:textId="77777777" w:rsidR="007051A2" w:rsidRPr="006E2CEE" w:rsidRDefault="007051A2" w:rsidP="007051A2">
      <w:pPr>
        <w:pStyle w:val="Heading4"/>
      </w:pPr>
      <w:r>
        <w:rPr>
          <w:rFonts w:eastAsia="Times New Roman"/>
          <w:iCs/>
          <w:sz w:val="28"/>
          <w:szCs w:val="28"/>
        </w:rPr>
        <w:t xml:space="preserve">2] </w:t>
      </w:r>
      <w:r w:rsidRPr="006E2CEE">
        <w:t>U.S. agricultural collapse and food insecurity trigger great power wars—multiple hotspots.</w:t>
      </w:r>
    </w:p>
    <w:p w14:paraId="2068A41F" w14:textId="77777777" w:rsidR="007051A2" w:rsidRPr="009957C7" w:rsidRDefault="007051A2" w:rsidP="007051A2">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Farmspace Systems LLC, “Opinion: Food Security Strategy Is Essential to Our National Security,” 5/1/17, </w:t>
      </w:r>
      <w:hyperlink r:id="rId28"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696D0B28" w14:textId="77777777" w:rsidR="007051A2" w:rsidRDefault="007051A2" w:rsidP="007051A2">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reducing the multiple threats impacting our National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w:t>
      </w:r>
      <w:r w:rsidRPr="009957C7">
        <w:rPr>
          <w:rStyle w:val="StyleUnderline"/>
          <w:rFonts w:asciiTheme="majorHAnsi" w:hAnsiTheme="majorHAnsi" w:cstheme="majorHAnsi"/>
        </w:rPr>
        <w:lastRenderedPageBreak/>
        <w:t xml:space="preserve">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1751EBD4" w14:textId="77777777" w:rsidR="007051A2" w:rsidRPr="00A7233F" w:rsidRDefault="007051A2" w:rsidP="007051A2">
      <w:pPr>
        <w:keepNext/>
        <w:keepLines/>
        <w:spacing w:before="40" w:after="0"/>
        <w:outlineLvl w:val="3"/>
        <w:rPr>
          <w:rFonts w:eastAsia="DengXian Light" w:cs="Times New Roman"/>
          <w:b/>
          <w:iCs/>
          <w:sz w:val="36"/>
        </w:rPr>
      </w:pPr>
      <w:r w:rsidRPr="00A7233F">
        <w:rPr>
          <w:rFonts w:eastAsia="DengXian Light" w:cs="Times New Roman"/>
          <w:b/>
          <w:iCs/>
          <w:sz w:val="36"/>
        </w:rPr>
        <w:t>Extinction</w:t>
      </w:r>
      <w:r>
        <w:rPr>
          <w:rFonts w:eastAsia="DengXian Light" w:cs="Times New Roman"/>
          <w:b/>
          <w:iCs/>
          <w:sz w:val="36"/>
        </w:rPr>
        <w:t xml:space="preserve"> </w:t>
      </w:r>
    </w:p>
    <w:p w14:paraId="3CD0E5E1" w14:textId="77777777" w:rsidR="007051A2" w:rsidRPr="00A7233F" w:rsidRDefault="007051A2" w:rsidP="007051A2">
      <w:pPr>
        <w:rPr>
          <w:rFonts w:eastAsia="Calibri"/>
        </w:rPr>
      </w:pPr>
      <w:r w:rsidRPr="00A7233F">
        <w:rPr>
          <w:rFonts w:eastAsia="Calibri"/>
          <w:b/>
          <w:bCs/>
          <w:sz w:val="30"/>
        </w:rPr>
        <w:t>Cribb 19</w:t>
      </w:r>
      <w:r w:rsidRPr="00A7233F">
        <w:rPr>
          <w:rFonts w:eastAsia="Calibri"/>
        </w:rPr>
        <w:t xml:space="preserve"> [Julian Cribb is a distinguished science writer with more than thirty awards for journalism. He was a newspaper editor, founder of the influential ScienceAlert website and author of eight books, including The Coming Famine. Food as Existential Risk. August, 2019. </w:t>
      </w:r>
      <w:r w:rsidRPr="00A7233F">
        <w:rPr>
          <w:rFonts w:eastAsia="Calibri"/>
        </w:rPr>
        <w:lastRenderedPageBreak/>
        <w:t>https://www.cambridge.org/core/books/food-or-war/food-as-an-existential-risk/8C45279588CD572FE805B7E240DE7368]</w:t>
      </w:r>
    </w:p>
    <w:p w14:paraId="350FB59E" w14:textId="77777777" w:rsidR="007051A2" w:rsidRPr="00A7233F" w:rsidRDefault="007051A2" w:rsidP="007051A2">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36B72FD0" w14:textId="77777777" w:rsidR="007051A2" w:rsidRPr="00A7233F" w:rsidRDefault="007051A2" w:rsidP="007051A2">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twentyfirst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2CB207FE" w14:textId="77777777" w:rsidR="007051A2" w:rsidRPr="00A7233F" w:rsidRDefault="007051A2" w:rsidP="007051A2">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4E9756A" w14:textId="77777777" w:rsidR="007051A2" w:rsidRDefault="007051A2" w:rsidP="007051A2">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4B4A2AB0" w14:textId="77777777" w:rsidR="007051A2" w:rsidRPr="004609F4" w:rsidRDefault="007051A2" w:rsidP="007051A2">
      <w:pPr>
        <w:rPr>
          <w:sz w:val="16"/>
        </w:rPr>
      </w:pPr>
    </w:p>
    <w:p w14:paraId="77549134" w14:textId="77777777" w:rsidR="007051A2" w:rsidRPr="004609F4" w:rsidRDefault="007051A2" w:rsidP="007051A2">
      <w:pPr>
        <w:rPr>
          <w:sz w:val="16"/>
          <w:szCs w:val="16"/>
        </w:rPr>
      </w:pPr>
    </w:p>
    <w:p w14:paraId="02536DFB" w14:textId="77777777" w:rsidR="007051A2" w:rsidRDefault="007051A2" w:rsidP="007051A2"/>
    <w:p w14:paraId="55AEF3D9" w14:textId="77777777" w:rsidR="007051A2" w:rsidRDefault="007051A2" w:rsidP="007051A2"/>
    <w:p w14:paraId="33CDB87B" w14:textId="77777777" w:rsidR="007051A2" w:rsidRDefault="007051A2" w:rsidP="007051A2">
      <w:pPr>
        <w:pStyle w:val="Heading3"/>
      </w:pPr>
      <w:r>
        <w:lastRenderedPageBreak/>
        <w:t>Advantage 2 – Sustainable Ag</w:t>
      </w:r>
    </w:p>
    <w:p w14:paraId="762B1FB2" w14:textId="77777777" w:rsidR="007051A2" w:rsidRPr="004609F4" w:rsidRDefault="007051A2" w:rsidP="007051A2"/>
    <w:p w14:paraId="6F6BE7C6" w14:textId="77777777" w:rsidR="007051A2" w:rsidRPr="004609F4" w:rsidRDefault="007051A2" w:rsidP="007051A2">
      <w:pPr>
        <w:pStyle w:val="Heading4"/>
        <w:rPr>
          <w:rFonts w:cs="Calibri"/>
        </w:rPr>
      </w:pPr>
      <w:r w:rsidRPr="004609F4">
        <w:rPr>
          <w:rFonts w:cs="Calibri"/>
        </w:rPr>
        <w:t>Farmworkers have been historically prevented from unionizing – recent developments are short in scope but lack further protections key for unions</w:t>
      </w:r>
    </w:p>
    <w:p w14:paraId="19A7775D" w14:textId="77777777" w:rsidR="007051A2" w:rsidRPr="004609F4" w:rsidRDefault="007051A2" w:rsidP="007051A2">
      <w:r w:rsidRPr="004609F4">
        <w:rPr>
          <w:rStyle w:val="Heading4Char"/>
          <w:rFonts w:cs="Calibri"/>
        </w:rPr>
        <w:t>Wozniacka, 19</w:t>
      </w:r>
      <w:r w:rsidRPr="004609F4">
        <w:t xml:space="preserve">, </w:t>
      </w:r>
      <w:r w:rsidRPr="004609F4">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489AFBEF" w14:textId="77777777" w:rsidR="007051A2" w:rsidRPr="004609F4" w:rsidRDefault="007051A2" w:rsidP="007051A2">
      <w:r w:rsidRPr="004609F4">
        <w:t>Historically Excluded and Unprotected</w:t>
      </w:r>
    </w:p>
    <w:p w14:paraId="7CBFCECC" w14:textId="77777777" w:rsidR="007051A2" w:rsidRPr="004609F4" w:rsidRDefault="007051A2" w:rsidP="007051A2">
      <w:pPr>
        <w:rPr>
          <w:sz w:val="16"/>
          <w:szCs w:val="16"/>
        </w:rPr>
      </w:pPr>
      <w:r w:rsidRPr="004609F4">
        <w:rPr>
          <w:rStyle w:val="StyleUnderline"/>
          <w:highlight w:val="green"/>
        </w:rPr>
        <w:t>Federal and state laws have</w:t>
      </w:r>
      <w:r w:rsidRPr="004609F4">
        <w:rPr>
          <w:rStyle w:val="StyleUnderline"/>
        </w:rPr>
        <w:t xml:space="preserve"> long </w:t>
      </w:r>
      <w:r w:rsidRPr="004609F4">
        <w:rPr>
          <w:rStyle w:val="StyleUnderline"/>
          <w:highlight w:val="green"/>
        </w:rPr>
        <w:t>excluded farmworker from labor protections</w:t>
      </w:r>
      <w:r w:rsidRPr="004609F4">
        <w:rPr>
          <w:rStyle w:val="StyleUnderline"/>
        </w:rPr>
        <w:t>.</w:t>
      </w:r>
      <w:r w:rsidRPr="004609F4">
        <w:t xml:space="preserve"> </w:t>
      </w:r>
      <w:r w:rsidRPr="004609F4">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656D532E" w14:textId="77777777" w:rsidR="007051A2" w:rsidRPr="004609F4" w:rsidRDefault="007051A2" w:rsidP="007051A2">
      <w:pPr>
        <w:rPr>
          <w:sz w:val="16"/>
          <w:szCs w:val="16"/>
        </w:rPr>
      </w:pPr>
      <w:r w:rsidRPr="004609F4">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2E1CFB48" w14:textId="77777777" w:rsidR="007051A2" w:rsidRPr="004609F4" w:rsidRDefault="007051A2" w:rsidP="007051A2">
      <w:pPr>
        <w:rPr>
          <w:sz w:val="16"/>
          <w:szCs w:val="16"/>
        </w:rPr>
      </w:pPr>
      <w:r w:rsidRPr="004609F4">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28E0BE64" w14:textId="77777777" w:rsidR="007051A2" w:rsidRPr="004609F4" w:rsidRDefault="007051A2" w:rsidP="007051A2">
      <w:r w:rsidRPr="004609F4">
        <w:rPr>
          <w:sz w:val="16"/>
          <w:szCs w:val="16"/>
        </w:rPr>
        <w:t>In addition</w:t>
      </w:r>
      <w:r w:rsidRPr="004609F4">
        <w:t xml:space="preserve">, </w:t>
      </w:r>
      <w:r w:rsidRPr="004609F4">
        <w:rPr>
          <w:rStyle w:val="StyleUnderline"/>
        </w:rPr>
        <w:t xml:space="preserve">most farmworkers </w:t>
      </w:r>
      <w:r w:rsidRPr="004609F4">
        <w:rPr>
          <w:rStyle w:val="StyleUnderline"/>
          <w:highlight w:val="green"/>
        </w:rPr>
        <w:t>lack</w:t>
      </w:r>
      <w:r w:rsidRPr="004609F4">
        <w:rPr>
          <w:rStyle w:val="StyleUnderline"/>
        </w:rPr>
        <w:t xml:space="preserve"> other </w:t>
      </w:r>
      <w:r w:rsidRPr="004609F4">
        <w:rPr>
          <w:rStyle w:val="StyleUnderline"/>
          <w:highlight w:val="green"/>
        </w:rPr>
        <w:t>basic labor protections such as</w:t>
      </w:r>
      <w:r w:rsidRPr="004609F4">
        <w:rPr>
          <w:rStyle w:val="StyleUnderline"/>
        </w:rPr>
        <w:t xml:space="preserve"> workers’ </w:t>
      </w:r>
      <w:r w:rsidRPr="004609F4">
        <w:rPr>
          <w:rStyle w:val="StyleUnderline"/>
          <w:highlight w:val="green"/>
        </w:rPr>
        <w:t>compensation</w:t>
      </w:r>
      <w:r w:rsidRPr="004609F4">
        <w:rPr>
          <w:sz w:val="16"/>
          <w:szCs w:val="16"/>
        </w:rPr>
        <w:t>, health insurance, and disability insurance. Some states like New York, following the federal government’s lead, have exclude farmworkers from its labor laws</w:t>
      </w:r>
      <w:r w:rsidRPr="004609F4">
        <w:t xml:space="preserve">. </w:t>
      </w:r>
      <w:r w:rsidRPr="004609F4">
        <w:rPr>
          <w:rStyle w:val="StyleUnderline"/>
          <w:highlight w:val="green"/>
        </w:rPr>
        <w:t>Only a handful of states have enacted legislation</w:t>
      </w:r>
      <w:r w:rsidRPr="004609F4">
        <w:rPr>
          <w:rStyle w:val="StyleUnderline"/>
        </w:rPr>
        <w:t xml:space="preserve"> that protects the organizing and collective bargaining efforts </w:t>
      </w:r>
      <w:r w:rsidRPr="004609F4">
        <w:t>of agricultural workers. A few states, such as California, have also extended overtime pay and other protections to them.</w:t>
      </w:r>
    </w:p>
    <w:p w14:paraId="50F4D5DF" w14:textId="77777777" w:rsidR="007051A2" w:rsidRPr="004609F4" w:rsidRDefault="007051A2" w:rsidP="007051A2">
      <w:r w:rsidRPr="004609F4">
        <w:t xml:space="preserve">The bottom line: </w:t>
      </w:r>
      <w:r w:rsidRPr="004609F4">
        <w:rPr>
          <w:rStyle w:val="StyleUnderline"/>
          <w:highlight w:val="green"/>
        </w:rPr>
        <w:t>although federal and state laws don’t</w:t>
      </w:r>
      <w:r w:rsidRPr="004609F4">
        <w:rPr>
          <w:rStyle w:val="StyleUnderline"/>
        </w:rPr>
        <w:t xml:space="preserve"> explicitly </w:t>
      </w:r>
      <w:r w:rsidRPr="004609F4">
        <w:rPr>
          <w:rStyle w:val="StyleUnderline"/>
          <w:highlight w:val="green"/>
        </w:rPr>
        <w:t>forbid</w:t>
      </w:r>
      <w:r w:rsidRPr="004609F4">
        <w:rPr>
          <w:rStyle w:val="StyleUnderline"/>
        </w:rPr>
        <w:t xml:space="preserve"> farmworkers from </w:t>
      </w:r>
      <w:r w:rsidRPr="004609F4">
        <w:rPr>
          <w:rStyle w:val="StyleUnderline"/>
          <w:highlight w:val="green"/>
        </w:rPr>
        <w:t>unionizing</w:t>
      </w:r>
      <w:r w:rsidRPr="004609F4">
        <w:rPr>
          <w:rStyle w:val="StyleUnderline"/>
        </w:rPr>
        <w:t xml:space="preserve">, </w:t>
      </w:r>
      <w:r w:rsidRPr="004609F4">
        <w:rPr>
          <w:rStyle w:val="StyleUnderline"/>
          <w:highlight w:val="green"/>
        </w:rPr>
        <w:t>they withhold labor protections that make unionizing easier</w:t>
      </w:r>
      <w:r w:rsidRPr="004609F4">
        <w:t xml:space="preserve">. In a state where bargaining isn’t specifically protected, </w:t>
      </w:r>
      <w:r w:rsidRPr="004609F4">
        <w:rPr>
          <w:rStyle w:val="StyleUnderline"/>
          <w:highlight w:val="green"/>
        </w:rPr>
        <w:t>farmworkers</w:t>
      </w:r>
      <w:r w:rsidRPr="004609F4">
        <w:rPr>
          <w:rStyle w:val="StyleUnderline"/>
        </w:rPr>
        <w:t xml:space="preserve"> </w:t>
      </w:r>
      <w:r w:rsidRPr="004609F4">
        <w:rPr>
          <w:rStyle w:val="StyleUnderline"/>
          <w:highlight w:val="green"/>
        </w:rPr>
        <w:t>may</w:t>
      </w:r>
      <w:r w:rsidRPr="004609F4">
        <w:rPr>
          <w:rStyle w:val="StyleUnderline"/>
        </w:rPr>
        <w:t xml:space="preserve"> decide to </w:t>
      </w:r>
      <w:r w:rsidRPr="004609F4">
        <w:rPr>
          <w:rStyle w:val="StyleUnderline"/>
          <w:highlight w:val="green"/>
        </w:rPr>
        <w:t>form a union</w:t>
      </w:r>
      <w:r w:rsidRPr="004609F4">
        <w:rPr>
          <w:rStyle w:val="Emphasis"/>
          <w:highlight w:val="green"/>
        </w:rPr>
        <w:t>, but an employer does not have to negotiate</w:t>
      </w:r>
      <w:r w:rsidRPr="004609F4">
        <w:rPr>
          <w:rStyle w:val="StyleUnderline"/>
        </w:rPr>
        <w:t xml:space="preserve"> with them </w:t>
      </w:r>
      <w:r w:rsidRPr="004609F4">
        <w:rPr>
          <w:rStyle w:val="Emphasis"/>
          <w:highlight w:val="green"/>
        </w:rPr>
        <w:t>and can retaliate</w:t>
      </w:r>
      <w:r w:rsidRPr="004609F4">
        <w:rPr>
          <w:rStyle w:val="StyleUnderline"/>
        </w:rPr>
        <w:t xml:space="preserve"> against the workers.</w:t>
      </w:r>
    </w:p>
    <w:p w14:paraId="5BBDBA28" w14:textId="77777777" w:rsidR="007051A2" w:rsidRPr="004609F4" w:rsidRDefault="007051A2" w:rsidP="007051A2">
      <w:r w:rsidRPr="004609F4">
        <w:t xml:space="preserve">Because of all this, </w:t>
      </w:r>
      <w:r w:rsidRPr="004609F4">
        <w:rPr>
          <w:rStyle w:val="StyleUnderline"/>
          <w:highlight w:val="green"/>
        </w:rPr>
        <w:t>convincing farmworkers to unionize has never been more difficult</w:t>
      </w:r>
      <w:r w:rsidRPr="004609F4">
        <w:rPr>
          <w:rStyle w:val="StyleUnderline"/>
        </w:rPr>
        <w:t>.</w:t>
      </w:r>
      <w:r w:rsidRPr="004609F4">
        <w:t xml:space="preserve"> “This isn’t steady year-round employment where workers can get together and have a consistent campaign. When farmworkers organize, </w:t>
      </w:r>
      <w:r w:rsidRPr="004609F4">
        <w:rPr>
          <w:rStyle w:val="StyleUnderline"/>
        </w:rPr>
        <w:t>it’s often on an isolated farm</w:t>
      </w:r>
      <w:r w:rsidRPr="004609F4">
        <w:t xml:space="preserve">. And due to a lack of documentation, </w:t>
      </w:r>
      <w:r w:rsidRPr="004609F4">
        <w:rPr>
          <w:rStyle w:val="Emphasis"/>
          <w:highlight w:val="green"/>
        </w:rPr>
        <w:t>employers have huge leeway to exploit workers and create an atmosphere of fear</w:t>
      </w:r>
      <w:r w:rsidRPr="004609F4">
        <w:t xml:space="preserve">,” </w:t>
      </w:r>
      <w:r w:rsidRPr="004609F4">
        <w:rPr>
          <w:sz w:val="16"/>
          <w:szCs w:val="16"/>
        </w:rPr>
        <w:t xml:space="preserve">said Justin Flores, vice president of the Farm Labor Organizing Committee in North Carolina. “Because of all that, traditional labor has deemed agricultural </w:t>
      </w:r>
      <w:r w:rsidRPr="004609F4">
        <w:rPr>
          <w:sz w:val="16"/>
          <w:szCs w:val="16"/>
        </w:rPr>
        <w:lastRenderedPageBreak/>
        <w:t>workers un-organizable and has not dedicated campaigns to them. So only a few crazy people historically have been dedicated enough to run a farmworker union,” added Flores.</w:t>
      </w:r>
    </w:p>
    <w:p w14:paraId="189B6AD3" w14:textId="77777777" w:rsidR="007051A2" w:rsidRPr="004609F4" w:rsidRDefault="007051A2" w:rsidP="007051A2"/>
    <w:p w14:paraId="1D5DCF69" w14:textId="77777777" w:rsidR="007051A2" w:rsidRPr="004609F4" w:rsidRDefault="007051A2" w:rsidP="007051A2"/>
    <w:p w14:paraId="32EAAFCF" w14:textId="77777777" w:rsidR="007051A2" w:rsidRPr="004609F4" w:rsidRDefault="007051A2" w:rsidP="007051A2"/>
    <w:p w14:paraId="706768AB" w14:textId="77777777" w:rsidR="007051A2" w:rsidRPr="004609F4" w:rsidRDefault="007051A2" w:rsidP="007051A2">
      <w:pPr>
        <w:pStyle w:val="Heading4"/>
        <w:rPr>
          <w:rFonts w:cs="Calibri"/>
        </w:rPr>
      </w:pPr>
      <w:r w:rsidRPr="004609F4">
        <w:rPr>
          <w:rFonts w:cs="Calibri"/>
        </w:rPr>
        <w:t>Unions are key for sustainable agriculture – only collective bargaining rights and unionization checks – international union of agriculture proves</w:t>
      </w:r>
    </w:p>
    <w:p w14:paraId="4A276B78" w14:textId="77777777" w:rsidR="007051A2" w:rsidRPr="004609F4" w:rsidRDefault="007051A2" w:rsidP="007051A2">
      <w:r w:rsidRPr="004609F4">
        <w:rPr>
          <w:rStyle w:val="Heading4Char"/>
          <w:rFonts w:cs="Calibri"/>
        </w:rPr>
        <w:t>Hurst et. al, 07</w:t>
      </w:r>
      <w:r w:rsidRPr="004609F4">
        <w:t xml:space="preserve">, </w:t>
      </w:r>
      <w:r w:rsidRPr="004609F4">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9" w:history="1">
        <w:r w:rsidRPr="004609F4">
          <w:rPr>
            <w:rStyle w:val="Hyperlink"/>
            <w:sz w:val="16"/>
            <w:szCs w:val="16"/>
          </w:rPr>
          <w:t>https://www.ilo.org/wcmsp5/groups/public/---ed_dialogue/---actrav/documents/publication/wcms_113732.pdf</w:t>
        </w:r>
      </w:hyperlink>
      <w:r w:rsidRPr="004609F4">
        <w:rPr>
          <w:sz w:val="16"/>
          <w:szCs w:val="16"/>
        </w:rPr>
        <w:t>, KR</w:t>
      </w:r>
    </w:p>
    <w:p w14:paraId="6552C477" w14:textId="77777777" w:rsidR="007051A2" w:rsidRPr="004609F4" w:rsidRDefault="007051A2" w:rsidP="007051A2">
      <w:r w:rsidRPr="004609F4">
        <w:t xml:space="preserve">To address the problem of unilateral codes, </w:t>
      </w:r>
      <w:r w:rsidRPr="004609F4">
        <w:rPr>
          <w:rStyle w:val="StyleUnderline"/>
          <w:highlight w:val="green"/>
        </w:rPr>
        <w:t>the IUF</w:t>
      </w:r>
      <w:r w:rsidRPr="004609F4">
        <w:t xml:space="preserve">, working with affiliates and several NGOs in a body called the International Flower Co-ordination </w:t>
      </w:r>
      <w:r w:rsidRPr="004609F4">
        <w:rPr>
          <w:rStyle w:val="StyleUnderline"/>
          <w:highlight w:val="green"/>
        </w:rPr>
        <w:t>drew up a</w:t>
      </w:r>
      <w:r w:rsidRPr="004609F4">
        <w:t xml:space="preserve"> model International </w:t>
      </w:r>
      <w:r w:rsidRPr="004609F4">
        <w:rPr>
          <w:rStyle w:val="StyleUnderline"/>
          <w:highlight w:val="green"/>
        </w:rPr>
        <w:t>Code of Conduct</w:t>
      </w:r>
      <w:r w:rsidRPr="004609F4">
        <w:t xml:space="preserve"> for the Production of Cut Flowers.120 This Code is </w:t>
      </w:r>
      <w:r w:rsidRPr="004609F4">
        <w:rPr>
          <w:rStyle w:val="StyleUnderline"/>
          <w:highlight w:val="green"/>
        </w:rPr>
        <w:t>based</w:t>
      </w:r>
      <w:r w:rsidRPr="004609F4">
        <w:rPr>
          <w:rStyle w:val="StyleUnderline"/>
        </w:rPr>
        <w:t xml:space="preserve"> firmly </w:t>
      </w:r>
      <w:r w:rsidRPr="004609F4">
        <w:rPr>
          <w:rStyle w:val="StyleUnderline"/>
          <w:highlight w:val="green"/>
        </w:rPr>
        <w:t>on</w:t>
      </w:r>
      <w:r w:rsidRPr="004609F4">
        <w:rPr>
          <w:rStyle w:val="StyleUnderline"/>
        </w:rPr>
        <w:t xml:space="preserve"> International </w:t>
      </w:r>
      <w:r w:rsidRPr="004609F4">
        <w:rPr>
          <w:rStyle w:val="StyleUnderline"/>
          <w:highlight w:val="green"/>
        </w:rPr>
        <w:t>Labour</w:t>
      </w:r>
      <w:r w:rsidRPr="004609F4">
        <w:rPr>
          <w:rStyle w:val="StyleUnderline"/>
        </w:rPr>
        <w:t xml:space="preserve"> Organization </w:t>
      </w:r>
      <w:r w:rsidRPr="004609F4">
        <w:rPr>
          <w:rStyle w:val="StyleUnderline"/>
          <w:highlight w:val="green"/>
        </w:rPr>
        <w:t>standards</w:t>
      </w:r>
      <w:r w:rsidRPr="004609F4">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4609F4">
        <w:rPr>
          <w:rStyle w:val="StyleUnderline"/>
          <w:sz w:val="16"/>
          <w:szCs w:val="16"/>
        </w:rPr>
        <w:t>unions</w:t>
      </w:r>
      <w:r w:rsidRPr="004609F4">
        <w:rPr>
          <w:sz w:val="16"/>
          <w:szCs w:val="16"/>
        </w:rPr>
        <w:t xml:space="preserve"> on the International Code of Conduct and</w:t>
      </w:r>
      <w:r w:rsidRPr="004609F4">
        <w:t xml:space="preserve"> </w:t>
      </w:r>
      <w:r w:rsidRPr="004609F4">
        <w:rPr>
          <w:rStyle w:val="StyleUnderline"/>
          <w:highlight w:val="green"/>
        </w:rPr>
        <w:t>how to use it to organize workers and to improve their working condition</w:t>
      </w:r>
      <w:r w:rsidRPr="004609F4">
        <w:rPr>
          <w:highlight w:val="green"/>
        </w:rPr>
        <w:t>s</w:t>
      </w:r>
      <w:r w:rsidRPr="004609F4">
        <w:t>. A Training Manual for shop stewards on how to use the Code has been developed.121</w:t>
      </w:r>
    </w:p>
    <w:p w14:paraId="3347FC52" w14:textId="77777777" w:rsidR="007051A2" w:rsidRPr="004609F4" w:rsidRDefault="007051A2" w:rsidP="007051A2">
      <w:pPr>
        <w:rPr>
          <w:sz w:val="16"/>
          <w:szCs w:val="16"/>
        </w:rPr>
      </w:pPr>
      <w:r w:rsidRPr="004609F4">
        <w:t xml:space="preserve">Further </w:t>
      </w:r>
      <w:r w:rsidRPr="004609F4">
        <w:rPr>
          <w:rStyle w:val="StyleUnderline"/>
          <w:highlight w:val="green"/>
        </w:rPr>
        <w:t xml:space="preserve">negotiations with the </w:t>
      </w:r>
      <w:r w:rsidRPr="004609F4">
        <w:rPr>
          <w:rStyle w:val="StyleUnderline"/>
        </w:rPr>
        <w:t xml:space="preserve">flower </w:t>
      </w:r>
      <w:r w:rsidRPr="004609F4">
        <w:rPr>
          <w:rStyle w:val="StyleUnderline"/>
          <w:highlight w:val="green"/>
        </w:rPr>
        <w:t>producers</w:t>
      </w:r>
      <w:r w:rsidRPr="004609F4">
        <w:t xml:space="preserve"> </w:t>
      </w:r>
      <w:r w:rsidRPr="004609F4">
        <w:rPr>
          <w:sz w:val="16"/>
          <w:szCs w:val="16"/>
        </w:rPr>
        <w:t>have led to the introduction of a Fair Trade in Flowers and Plants scheme coordinated by an industry body, Union Fleurs.</w:t>
      </w:r>
    </w:p>
    <w:p w14:paraId="6BA7AFA0" w14:textId="77777777" w:rsidR="007051A2" w:rsidRPr="004609F4" w:rsidRDefault="007051A2" w:rsidP="007051A2">
      <w:pPr>
        <w:rPr>
          <w:sz w:val="16"/>
          <w:szCs w:val="16"/>
        </w:rPr>
      </w:pPr>
      <w:r w:rsidRPr="004609F4">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 The IUF is participating in the ETI at board level and has also been involved in pilots in the agricultural sector, e.g.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1B09852A" w14:textId="77777777" w:rsidR="007051A2" w:rsidRPr="004609F4" w:rsidRDefault="007051A2" w:rsidP="007051A2">
      <w:pPr>
        <w:rPr>
          <w:sz w:val="16"/>
          <w:szCs w:val="16"/>
        </w:rPr>
      </w:pPr>
      <w:r w:rsidRPr="004609F4">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 The four </w:t>
      </w:r>
      <w:r w:rsidRPr="004609F4">
        <w:rPr>
          <w:sz w:val="16"/>
          <w:szCs w:val="16"/>
        </w:rPr>
        <w:lastRenderedPageBreak/>
        <w:t xml:space="preserve">key principles of IPPM125 are: Grow a healthy crop, and conserve a healthy soil; Conserve natural enemies - pests, parasites and pathogens; Observe the crop on a regular basis; Farmers and agricultural workers are the experts in pest control. </w:t>
      </w:r>
      <w:r w:rsidRPr="004609F4">
        <w:t xml:space="preserve">Agricultural </w:t>
      </w:r>
      <w:r w:rsidRPr="004609F4">
        <w:rPr>
          <w:rStyle w:val="StyleUnderline"/>
          <w:highlight w:val="green"/>
        </w:rPr>
        <w:t>workers often say</w:t>
      </w:r>
      <w:r w:rsidRPr="004609F4">
        <w:t xml:space="preserve">, "We know that chemical pesticides are bad for our health and that of our families and communities. So </w:t>
      </w:r>
      <w:r w:rsidRPr="004609F4">
        <w:rPr>
          <w:rStyle w:val="StyleUnderline"/>
          <w:highlight w:val="green"/>
        </w:rPr>
        <w:t>what are</w:t>
      </w:r>
      <w:r w:rsidRPr="004609F4">
        <w:rPr>
          <w:rStyle w:val="StyleUnderline"/>
        </w:rPr>
        <w:t xml:space="preserve"> the </w:t>
      </w:r>
      <w:r w:rsidRPr="004609F4">
        <w:rPr>
          <w:rStyle w:val="StyleUnderline"/>
          <w:highlight w:val="green"/>
        </w:rPr>
        <w:t>alternatives</w:t>
      </w:r>
      <w:r w:rsidRPr="004609F4">
        <w:t>? How do we stop using these poisons?”</w:t>
      </w:r>
    </w:p>
    <w:p w14:paraId="57464F6F" w14:textId="77777777" w:rsidR="007051A2" w:rsidRPr="004609F4" w:rsidRDefault="007051A2" w:rsidP="007051A2">
      <w:pPr>
        <w:rPr>
          <w:sz w:val="16"/>
          <w:szCs w:val="16"/>
        </w:rPr>
      </w:pPr>
      <w:r w:rsidRPr="004609F4">
        <w:t xml:space="preserve">One answer is to </w:t>
      </w:r>
      <w:r w:rsidRPr="004609F4">
        <w:rPr>
          <w:rStyle w:val="StyleUnderline"/>
          <w:highlight w:val="green"/>
        </w:rPr>
        <w:t>ensure workers are trained to understand</w:t>
      </w:r>
      <w:r w:rsidRPr="004609F4">
        <w:t xml:space="preserve"> and use IPPM </w:t>
      </w:r>
      <w:r w:rsidRPr="004609F4">
        <w:rPr>
          <w:rStyle w:val="StyleUnderline"/>
          <w:highlight w:val="green"/>
        </w:rPr>
        <w:t>tech- niques</w:t>
      </w:r>
      <w:r w:rsidRPr="004609F4">
        <w:t xml:space="preserve">. </w:t>
      </w:r>
      <w:r w:rsidRPr="004609F4">
        <w:rPr>
          <w:sz w:val="16"/>
          <w:szCs w:val="16"/>
        </w:rPr>
        <w:t>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3F62317D" w14:textId="77777777" w:rsidR="007051A2" w:rsidRPr="004609F4" w:rsidRDefault="007051A2" w:rsidP="007051A2">
      <w:r w:rsidRPr="004609F4">
        <w:rPr>
          <w:rStyle w:val="StyleUnderline"/>
        </w:rPr>
        <w:t xml:space="preserve">The </w:t>
      </w:r>
      <w:r w:rsidRPr="004609F4">
        <w:rPr>
          <w:rStyle w:val="StyleUnderline"/>
          <w:highlight w:val="green"/>
        </w:rPr>
        <w:t>IUF</w:t>
      </w:r>
      <w:r w:rsidRPr="004609F4">
        <w:rPr>
          <w:rStyle w:val="StyleUnderline"/>
        </w:rPr>
        <w:t xml:space="preserve"> is now working with the Global IPM Facility </w:t>
      </w:r>
      <w:r w:rsidRPr="004609F4">
        <w:rPr>
          <w:rStyle w:val="StyleUnderline"/>
          <w:highlight w:val="green"/>
        </w:rPr>
        <w:t>to train agricultural workers</w:t>
      </w:r>
      <w:r w:rsidRPr="004609F4">
        <w:rPr>
          <w:rStyle w:val="StyleUnderline"/>
        </w:rPr>
        <w:t xml:space="preserve"> in IPPM techniques</w:t>
      </w:r>
      <w:r w:rsidRPr="004609F4">
        <w:t>, using the FFS method.</w:t>
      </w:r>
    </w:p>
    <w:p w14:paraId="35114BEC" w14:textId="77777777" w:rsidR="007051A2" w:rsidRPr="004609F4" w:rsidRDefault="007051A2" w:rsidP="007051A2">
      <w:r w:rsidRPr="004609F4">
        <w:t xml:space="preserve">Field Schools mean that </w:t>
      </w:r>
      <w:r w:rsidRPr="004609F4">
        <w:rPr>
          <w:rStyle w:val="StyleUnderline"/>
          <w:highlight w:val="green"/>
        </w:rPr>
        <w:t>workers</w:t>
      </w:r>
      <w:r w:rsidRPr="004609F4">
        <w:rPr>
          <w:rStyle w:val="StyleUnderline"/>
        </w:rPr>
        <w:t xml:space="preserve">, like farmers, go into a field to </w:t>
      </w:r>
      <w:r w:rsidRPr="004609F4">
        <w:rPr>
          <w:rStyle w:val="StyleUnderline"/>
          <w:highlight w:val="green"/>
        </w:rPr>
        <w:t>study how a crop grows</w:t>
      </w:r>
      <w:r w:rsidRPr="004609F4">
        <w:rPr>
          <w:rStyle w:val="StyleUnderline"/>
        </w:rPr>
        <w:t>, to learn to identify harmful insects, diseases and weeds, and to learn to identify how to protect and encourage beneficial insects.</w:t>
      </w:r>
      <w:r w:rsidRPr="004609F4">
        <w:t xml:space="preserve"> The workers then draw up their own agro-ecology plan for that particular crop and field, setting out how to grow a healthy crop and how to protect it from pest and disease attack and weed competition by non-chemical means.</w:t>
      </w:r>
    </w:p>
    <w:p w14:paraId="739A6975" w14:textId="77777777" w:rsidR="007051A2" w:rsidRPr="004609F4" w:rsidRDefault="007051A2" w:rsidP="007051A2">
      <w:r w:rsidRPr="004609F4">
        <w:t xml:space="preserve">Equipped with this new knowledge, </w:t>
      </w:r>
      <w:r w:rsidRPr="004609F4">
        <w:rPr>
          <w:rStyle w:val="Emphasis"/>
          <w:highlight w:val="green"/>
        </w:rPr>
        <w:t>workers can then negotiate clauses</w:t>
      </w:r>
      <w:r w:rsidRPr="004609F4">
        <w:rPr>
          <w:rStyle w:val="StyleUnderline"/>
        </w:rPr>
        <w:t xml:space="preserve"> requiring use of IPPM programmes </w:t>
      </w:r>
      <w:r w:rsidRPr="004609F4">
        <w:rPr>
          <w:rStyle w:val="Emphasis"/>
          <w:highlight w:val="green"/>
        </w:rPr>
        <w:t>in collective bargaining agreements with employers. The aim is to give agricultural workers knowledge and skills</w:t>
      </w:r>
      <w:r w:rsidRPr="004609F4">
        <w:rPr>
          <w:rStyle w:val="StyleUnderline"/>
        </w:rPr>
        <w:t xml:space="preserve"> on IPPM so that when instructed by an employer or manager to use a toxic pesticide, </w:t>
      </w:r>
      <w:r w:rsidRPr="004609F4">
        <w:rPr>
          <w:rStyle w:val="StyleUnderline"/>
          <w:highlight w:val="green"/>
        </w:rPr>
        <w:t>they can point out</w:t>
      </w:r>
      <w:r w:rsidRPr="004609F4">
        <w:rPr>
          <w:rStyle w:val="StyleUnderline"/>
        </w:rPr>
        <w:t xml:space="preserve"> that IPPM techniques provide </w:t>
      </w:r>
      <w:r w:rsidRPr="004609F4">
        <w:rPr>
          <w:rStyle w:val="StyleUnderline"/>
          <w:highlight w:val="green"/>
        </w:rPr>
        <w:t>a safer way</w:t>
      </w:r>
      <w:r w:rsidRPr="004609F4">
        <w:rPr>
          <w:rStyle w:val="StyleUnderline"/>
        </w:rPr>
        <w:t xml:space="preserve"> of controlling the weed, insects or dis- eases.</w:t>
      </w:r>
      <w:r w:rsidRPr="004609F4">
        <w:rPr>
          <w:sz w:val="16"/>
          <w:szCs w:val="16"/>
        </w:rPr>
        <w:t xml:space="preserve"> Safer for themselves and the supervisors, the managers, the community and the environment and for the crop (which may then be sold at a premium price).</w:t>
      </w:r>
    </w:p>
    <w:p w14:paraId="05CCADB6" w14:textId="77777777" w:rsidR="007051A2" w:rsidRPr="004609F4" w:rsidRDefault="007051A2" w:rsidP="007051A2">
      <w:pPr>
        <w:rPr>
          <w:sz w:val="16"/>
          <w:szCs w:val="16"/>
        </w:rPr>
      </w:pPr>
      <w:r w:rsidRPr="004609F4">
        <w:t xml:space="preserve">Pilot IPPM courses - </w:t>
      </w:r>
      <w:r w:rsidRPr="004609F4">
        <w:rPr>
          <w:rStyle w:val="StyleUnderline"/>
          <w:highlight w:val="green"/>
        </w:rPr>
        <w:t>the first ever of their kind for waged agricultural workers</w:t>
      </w:r>
      <w:r w:rsidRPr="004609F4">
        <w:rPr>
          <w:rStyle w:val="StyleUnderline"/>
        </w:rPr>
        <w:t xml:space="preserve"> - were </w:t>
      </w:r>
      <w:r w:rsidRPr="004609F4">
        <w:rPr>
          <w:rStyle w:val="StyleUnderline"/>
          <w:highlight w:val="green"/>
        </w:rPr>
        <w:t>held</w:t>
      </w:r>
      <w:r w:rsidRPr="004609F4">
        <w:rPr>
          <w:rStyle w:val="StyleUnderline"/>
        </w:rPr>
        <w:t xml:space="preserve"> </w:t>
      </w:r>
      <w:r w:rsidRPr="004609F4">
        <w:rPr>
          <w:rStyle w:val="StyleUnderline"/>
          <w:highlight w:val="green"/>
        </w:rPr>
        <w:t>in</w:t>
      </w:r>
      <w:r w:rsidRPr="004609F4">
        <w:rPr>
          <w:rStyle w:val="StyleUnderline"/>
        </w:rPr>
        <w:t xml:space="preserve"> 2001 for agricultural trade unions in Tanzania</w:t>
      </w:r>
      <w:r w:rsidRPr="004609F4">
        <w:t xml:space="preserve"> (TPAWU) and </w:t>
      </w:r>
      <w:r w:rsidRPr="004609F4">
        <w:rPr>
          <w:rStyle w:val="StyleUnderline"/>
          <w:highlight w:val="green"/>
        </w:rPr>
        <w:t>Uganda</w:t>
      </w:r>
      <w:r w:rsidRPr="004609F4">
        <w:t xml:space="preserve"> (NUPAW and NUCMAW). </w:t>
      </w:r>
      <w:r w:rsidRPr="004609F4">
        <w:rPr>
          <w:rStyle w:val="StyleUnderline"/>
        </w:rPr>
        <w:t>The unions concerned also invited some NGOs and organic farmers' organizations to join the courses</w:t>
      </w:r>
      <w:r w:rsidRPr="004609F4">
        <w:t xml:space="preserve">. </w:t>
      </w:r>
      <w:r w:rsidRPr="004609F4">
        <w:rPr>
          <w:sz w:val="16"/>
          <w:szCs w:val="16"/>
        </w:rPr>
        <w:t>Training was given by profes- sional IPPM trainers provided by the Facility. The pilot training is ongoing, with a view to expanding it to other unions and countries.</w:t>
      </w:r>
    </w:p>
    <w:p w14:paraId="1830CA81" w14:textId="77777777" w:rsidR="007051A2" w:rsidRPr="004609F4" w:rsidRDefault="007051A2" w:rsidP="007051A2">
      <w:pPr>
        <w:rPr>
          <w:sz w:val="16"/>
          <w:szCs w:val="16"/>
        </w:rPr>
      </w:pPr>
      <w:r w:rsidRPr="004609F4">
        <w:rPr>
          <w:sz w:val="16"/>
          <w:szCs w:val="16"/>
        </w:rPr>
        <w:t>2.4 Workers promote improved health,</w:t>
      </w:r>
    </w:p>
    <w:p w14:paraId="22D570DC" w14:textId="77777777" w:rsidR="007051A2" w:rsidRPr="004609F4" w:rsidRDefault="007051A2" w:rsidP="007051A2">
      <w:pPr>
        <w:rPr>
          <w:sz w:val="16"/>
          <w:szCs w:val="16"/>
        </w:rPr>
      </w:pPr>
      <w:r w:rsidRPr="004609F4">
        <w:rPr>
          <w:sz w:val="16"/>
          <w:szCs w:val="16"/>
        </w:rPr>
        <w:t>safety and environmental standards for pesticides</w:t>
      </w:r>
    </w:p>
    <w:p w14:paraId="71577206" w14:textId="77777777" w:rsidR="007051A2" w:rsidRPr="004609F4" w:rsidRDefault="007051A2" w:rsidP="007051A2">
      <w:pPr>
        <w:rPr>
          <w:sz w:val="16"/>
          <w:szCs w:val="16"/>
        </w:rPr>
      </w:pPr>
      <w:r w:rsidRPr="004609F4">
        <w:rPr>
          <w:sz w:val="16"/>
          <w:szCs w:val="16"/>
        </w:rPr>
        <w:t>To improve workplace occupational health, safety and environmental standards, especially targeting fatalities, poisoning, ill-health and pollution resulting from intensive pesticide use,</w:t>
      </w:r>
      <w:r w:rsidRPr="004609F4">
        <w:t xml:space="preserve"> </w:t>
      </w:r>
      <w:r w:rsidRPr="004609F4">
        <w:rPr>
          <w:rStyle w:val="StyleUnderline"/>
        </w:rPr>
        <w:t xml:space="preserve">the </w:t>
      </w:r>
      <w:r w:rsidRPr="004609F4">
        <w:rPr>
          <w:rStyle w:val="StyleUnderline"/>
          <w:highlight w:val="green"/>
        </w:rPr>
        <w:t>IUF</w:t>
      </w:r>
      <w:r w:rsidRPr="004609F4">
        <w:rPr>
          <w:rStyle w:val="StyleUnderline"/>
        </w:rPr>
        <w:t xml:space="preserve"> started a Global Health, Safety and </w:t>
      </w:r>
      <w:r w:rsidRPr="004609F4">
        <w:rPr>
          <w:rStyle w:val="StyleUnderline"/>
        </w:rPr>
        <w:lastRenderedPageBreak/>
        <w:t>Environment Project in 1998</w:t>
      </w:r>
      <w:r w:rsidRPr="004609F4">
        <w:t xml:space="preserve">. </w:t>
      </w:r>
      <w:r w:rsidRPr="004609F4">
        <w:rPr>
          <w:sz w:val="16"/>
          <w:szCs w:val="16"/>
        </w:rPr>
        <w:t xml:space="preserve">The Project aims to build the capacities of affiliated national unions and the IUF's regional and international networks to tackle occupational hazards within the context </w:t>
      </w:r>
      <w:r w:rsidRPr="004609F4">
        <w:rPr>
          <w:rStyle w:val="StyleUnderline"/>
        </w:rPr>
        <w:t xml:space="preserve">of </w:t>
      </w:r>
      <w:r w:rsidRPr="004609F4">
        <w:rPr>
          <w:rStyle w:val="StyleUnderline"/>
          <w:highlight w:val="green"/>
        </w:rPr>
        <w:t>promoting integrated production and</w:t>
      </w:r>
      <w:r w:rsidRPr="004609F4">
        <w:rPr>
          <w:rStyle w:val="StyleUnderline"/>
        </w:rPr>
        <w:t xml:space="preserve"> pest manage- ment and </w:t>
      </w:r>
      <w:r w:rsidRPr="004609F4">
        <w:rPr>
          <w:rStyle w:val="StyleUnderline"/>
          <w:highlight w:val="green"/>
        </w:rPr>
        <w:t>sustainable agriculture</w:t>
      </w:r>
      <w:r w:rsidRPr="004609F4">
        <w:t xml:space="preserve">. </w:t>
      </w:r>
      <w:r w:rsidRPr="004609F4">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42BE42AC" w14:textId="77777777" w:rsidR="007051A2" w:rsidRPr="004609F4" w:rsidRDefault="007051A2" w:rsidP="007051A2">
      <w:pPr>
        <w:rPr>
          <w:sz w:val="16"/>
          <w:szCs w:val="16"/>
        </w:rPr>
      </w:pPr>
    </w:p>
    <w:p w14:paraId="181088F1" w14:textId="77777777" w:rsidR="007051A2" w:rsidRPr="004609F4" w:rsidRDefault="007051A2" w:rsidP="007051A2">
      <w:pPr>
        <w:pStyle w:val="Heading4"/>
        <w:rPr>
          <w:rFonts w:cs="Calibri"/>
        </w:rPr>
      </w:pPr>
      <w:r w:rsidRPr="004609F4">
        <w:rPr>
          <w:rFonts w:cs="Calibri"/>
        </w:rPr>
        <w:t>Sustainable agriculture, emphasized by farmers and unions, is key for biodiversity</w:t>
      </w:r>
    </w:p>
    <w:p w14:paraId="4D6251D4" w14:textId="77777777" w:rsidR="007051A2" w:rsidRPr="004609F4" w:rsidRDefault="007051A2" w:rsidP="007051A2">
      <w:r w:rsidRPr="004609F4">
        <w:rPr>
          <w:rStyle w:val="Heading4Char"/>
          <w:rFonts w:cs="Calibri"/>
        </w:rPr>
        <w:t>FP, 20</w:t>
      </w:r>
      <w:r w:rsidRPr="004609F4">
        <w:t xml:space="preserve">, </w:t>
      </w:r>
      <w:r w:rsidRPr="004609F4">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30" w:history="1">
        <w:r w:rsidRPr="004609F4">
          <w:rPr>
            <w:rStyle w:val="Hyperlink"/>
            <w:sz w:val="16"/>
            <w:szCs w:val="16"/>
          </w:rPr>
          <w:t>https://foodprint.org/issues/biodiversity-and-agriculture/</w:t>
        </w:r>
      </w:hyperlink>
      <w:r w:rsidRPr="004609F4">
        <w:rPr>
          <w:sz w:val="16"/>
          <w:szCs w:val="16"/>
        </w:rPr>
        <w:t>, 20+ since some citations are from 2020, KR</w:t>
      </w:r>
    </w:p>
    <w:p w14:paraId="4FEA0868" w14:textId="77777777" w:rsidR="007051A2" w:rsidRPr="004609F4" w:rsidRDefault="007051A2" w:rsidP="007051A2">
      <w:r w:rsidRPr="004609F4">
        <w:t>Given that agriculture’s expanding footprint is responsible for so much habitat loss</w:t>
      </w:r>
      <w:r w:rsidRPr="004609F4">
        <w:rPr>
          <w:highlight w:val="green"/>
        </w:rPr>
        <w:t xml:space="preserve">, </w:t>
      </w:r>
      <w:r w:rsidRPr="004609F4">
        <w:rPr>
          <w:rStyle w:val="StyleUnderline"/>
          <w:highlight w:val="green"/>
        </w:rPr>
        <w:t>preventing wild lands from being converted into farmland is critical to maintaining biodiversity.</w:t>
      </w:r>
      <w:r w:rsidRPr="004609F4">
        <w:rPr>
          <w:rStyle w:val="StyleUnderline"/>
        </w:rPr>
        <w:t xml:space="preserve"> By embracing both traditional knowledge and new research, </w:t>
      </w:r>
      <w:r w:rsidRPr="004609F4">
        <w:rPr>
          <w:rStyle w:val="StyleUnderline"/>
          <w:highlight w:val="green"/>
        </w:rPr>
        <w:t>farmers</w:t>
      </w:r>
      <w:r w:rsidRPr="004609F4">
        <w:rPr>
          <w:rStyle w:val="StyleUnderline"/>
        </w:rPr>
        <w:t xml:space="preserve"> and scientists </w:t>
      </w:r>
      <w:r w:rsidRPr="004609F4">
        <w:rPr>
          <w:rStyle w:val="StyleUnderline"/>
          <w:highlight w:val="green"/>
        </w:rPr>
        <w:t>are producing food in a way that harnesses biodiversity</w:t>
      </w:r>
      <w:r w:rsidRPr="004609F4">
        <w:rPr>
          <w:rStyle w:val="StyleUnderline"/>
        </w:rPr>
        <w:t xml:space="preserve"> to make the most of what nature provides. This approach is called </w:t>
      </w:r>
      <w:r w:rsidRPr="004609F4">
        <w:rPr>
          <w:rStyle w:val="StyleUnderline"/>
          <w:highlight w:val="green"/>
        </w:rPr>
        <w:t>agroecology,</w:t>
      </w:r>
      <w:r w:rsidRPr="004609F4">
        <w:rPr>
          <w:rStyle w:val="StyleUnderline"/>
        </w:rPr>
        <w:t xml:space="preserve"> and is </w:t>
      </w:r>
      <w:r w:rsidRPr="004609F4">
        <w:rPr>
          <w:rStyle w:val="StyleUnderline"/>
          <w:highlight w:val="green"/>
        </w:rPr>
        <w:t>a core component of regenerative agriculture</w:t>
      </w:r>
      <w:r w:rsidRPr="004609F4">
        <w:t>, which builds up natural resources like healthy soil and water rather than using them up.38</w:t>
      </w:r>
    </w:p>
    <w:p w14:paraId="6051682E" w14:textId="77777777" w:rsidR="007051A2" w:rsidRPr="004609F4" w:rsidRDefault="007051A2" w:rsidP="007051A2">
      <w:pPr>
        <w:rPr>
          <w:sz w:val="16"/>
          <w:szCs w:val="16"/>
        </w:rPr>
      </w:pPr>
      <w:r w:rsidRPr="004609F4">
        <w:t xml:space="preserve">While embracing agroecology is </w:t>
      </w:r>
      <w:r w:rsidRPr="004609F4">
        <w:rPr>
          <w:rStyle w:val="StyleUnderline"/>
        </w:rPr>
        <w:t>a revolutionary shift away from industrial farming,</w:t>
      </w:r>
      <w:r w:rsidRPr="004609F4">
        <w:t xml:space="preserve"> </w:t>
      </w:r>
      <w:r w:rsidRPr="004609F4">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w:t>
      </w:r>
      <w:r w:rsidRPr="004609F4">
        <w:rPr>
          <w:sz w:val="16"/>
          <w:szCs w:val="16"/>
        </w:rPr>
        <w:lastRenderedPageBreak/>
        <w:t>groecology’s potential.40</w:t>
      </w:r>
    </w:p>
    <w:p w14:paraId="2E1683DB" w14:textId="77777777" w:rsidR="007051A2" w:rsidRPr="004609F4" w:rsidRDefault="007051A2" w:rsidP="007051A2">
      <w:pPr>
        <w:rPr>
          <w:sz w:val="16"/>
          <w:szCs w:val="16"/>
        </w:rPr>
      </w:pPr>
      <w:r w:rsidRPr="004609F4">
        <w:rPr>
          <w:sz w:val="16"/>
          <w:szCs w:val="16"/>
        </w:rPr>
        <w:t>Agroecology: Harnessing the Benefits of Biodiversity</w:t>
      </w:r>
    </w:p>
    <w:p w14:paraId="30CD258D" w14:textId="77777777" w:rsidR="007051A2" w:rsidRPr="004609F4" w:rsidRDefault="007051A2" w:rsidP="007051A2">
      <w:pPr>
        <w:rPr>
          <w:sz w:val="16"/>
          <w:szCs w:val="16"/>
        </w:rPr>
      </w:pPr>
      <w:r w:rsidRPr="004609F4">
        <w:t xml:space="preserve">A critical part of regenerative agriculture </w:t>
      </w:r>
      <w:r w:rsidRPr="004609F4">
        <w:rPr>
          <w:rStyle w:val="StyleUnderline"/>
        </w:rPr>
        <w:t xml:space="preserve">is </w:t>
      </w:r>
      <w:r w:rsidRPr="004609F4">
        <w:rPr>
          <w:rStyle w:val="StyleUnderline"/>
          <w:highlight w:val="green"/>
        </w:rPr>
        <w:t>building a productive agroecosystem that isn’t reliant on chemicals</w:t>
      </w:r>
      <w:r w:rsidRPr="004609F4">
        <w:rPr>
          <w:rStyle w:val="StyleUnderline"/>
        </w:rPr>
        <w:t xml:space="preserve">. Harnessing </w:t>
      </w:r>
      <w:r w:rsidRPr="004609F4">
        <w:rPr>
          <w:rStyle w:val="StyleUnderline"/>
          <w:highlight w:val="green"/>
        </w:rPr>
        <w:t>biodiversity is key</w:t>
      </w:r>
      <w:r w:rsidRPr="004609F4">
        <w:rPr>
          <w:rStyle w:val="StyleUnderline"/>
        </w:rPr>
        <w:t xml:space="preserve"> to this, and breaking up big, monocultured fields with just a few more species can </w:t>
      </w:r>
      <w:r w:rsidRPr="004609F4">
        <w:rPr>
          <w:rStyle w:val="StyleUnderline"/>
          <w:highlight w:val="green"/>
        </w:rPr>
        <w:t>bring great benefits to both crops and wildlife</w:t>
      </w:r>
      <w:r w:rsidRPr="004609F4">
        <w:rPr>
          <w:rStyle w:val="StyleUnderline"/>
        </w:rPr>
        <w:t>. Creating productive agroecosystems means</w:t>
      </w:r>
      <w:r w:rsidRPr="004609F4">
        <w:t xml:space="preserve"> </w:t>
      </w:r>
      <w:r w:rsidRPr="004609F4">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49266684" w14:textId="77777777" w:rsidR="007051A2" w:rsidRPr="004609F4" w:rsidRDefault="007051A2" w:rsidP="007051A2">
      <w:pPr>
        <w:rPr>
          <w:sz w:val="16"/>
          <w:szCs w:val="16"/>
        </w:rPr>
      </w:pPr>
    </w:p>
    <w:p w14:paraId="314AB498" w14:textId="488EAA65" w:rsidR="00997DDD" w:rsidRDefault="00997DDD" w:rsidP="004C0062">
      <w:pPr>
        <w:pStyle w:val="Heading2"/>
        <w:rPr>
          <w:rFonts w:cs="Calibri"/>
        </w:rPr>
      </w:pPr>
      <w:r>
        <w:rPr>
          <w:rFonts w:cs="Calibri"/>
        </w:rPr>
        <w:lastRenderedPageBreak/>
        <w:t>1AC — Methods</w:t>
      </w:r>
    </w:p>
    <w:p w14:paraId="242BB8EA" w14:textId="3C61A2C7" w:rsidR="00997DDD" w:rsidRDefault="00997DDD" w:rsidP="00997DDD"/>
    <w:p w14:paraId="2A9EB50D" w14:textId="77777777" w:rsidR="00997DDD" w:rsidRPr="004609F4" w:rsidRDefault="00997DDD" w:rsidP="00997DDD">
      <w:pPr>
        <w:pStyle w:val="Heading4"/>
        <w:rPr>
          <w:rFonts w:cs="Calibri"/>
        </w:rPr>
      </w:pPr>
      <w:r w:rsidRPr="004609F4">
        <w:rPr>
          <w:rFonts w:cs="Calibri"/>
        </w:rPr>
        <w:t>Methodological pluralism is a necessary aspect of critique.</w:t>
      </w:r>
    </w:p>
    <w:p w14:paraId="25947B0E" w14:textId="77777777" w:rsidR="00997DDD" w:rsidRPr="004609F4" w:rsidRDefault="00997DDD" w:rsidP="00997DDD">
      <w:pPr>
        <w:spacing w:after="120"/>
        <w:rPr>
          <w:rFonts w:eastAsia="Heiti TC Light"/>
          <w:szCs w:val="16"/>
        </w:rPr>
      </w:pPr>
      <w:r w:rsidRPr="004609F4">
        <w:rPr>
          <w:rStyle w:val="Style13ptBold"/>
        </w:rPr>
        <w:t>Bleiker ’14</w:t>
      </w:r>
      <w:r w:rsidRPr="004609F4">
        <w:rPr>
          <w:sz w:val="24"/>
        </w:rPr>
        <w:t xml:space="preserve"> </w:t>
      </w:r>
      <w:r w:rsidRPr="004609F4">
        <w:t>[Roland, professor of international relations at the university of Queensland. “International Theory Between Reification and Self-Reflective Critique” International Studies Review, Volume 16, Issue 2. June 17, 2014]</w:t>
      </w:r>
    </w:p>
    <w:p w14:paraId="4C419EED" w14:textId="77777777" w:rsidR="00997DDD" w:rsidRPr="004609F4" w:rsidRDefault="00997DDD" w:rsidP="00997DDD">
      <w:pPr>
        <w:rPr>
          <w:rFonts w:eastAsia="Heiti TC Light"/>
          <w:sz w:val="14"/>
        </w:rPr>
      </w:pPr>
      <w:r w:rsidRPr="004609F4">
        <w:rPr>
          <w:rFonts w:eastAsia="Heiti TC Light"/>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4609F4">
        <w:rPr>
          <w:rStyle w:val="Emphasis"/>
          <w:rFonts w:eastAsia="Heiti TC Light"/>
        </w:rPr>
        <w:t>IR</w:t>
      </w:r>
      <w:r w:rsidRPr="004609F4">
        <w:rPr>
          <w:rFonts w:eastAsia="Heiti TC Light"/>
          <w:sz w:val="14"/>
        </w:rPr>
        <w:t xml:space="preserve">) scholarship </w:t>
      </w:r>
      <w:r w:rsidRPr="004609F4">
        <w:rPr>
          <w:rStyle w:val="Emphasis"/>
          <w:rFonts w:eastAsia="Heiti TC Light"/>
        </w:rPr>
        <w:t>is</w:t>
      </w:r>
      <w:r w:rsidRPr="004609F4">
        <w:rPr>
          <w:rFonts w:eastAsia="Heiti TC Light"/>
          <w:sz w:val="14"/>
        </w:rPr>
        <w:t xml:space="preserve"> what he calls “unchecked reification”: the widespread and</w:t>
      </w:r>
      <w:r w:rsidRPr="004609F4">
        <w:rPr>
          <w:rStyle w:val="StyleUnderline"/>
          <w:rFonts w:eastAsia="Heiti TC Light"/>
        </w:rPr>
        <w:t xml:space="preserve"> </w:t>
      </w:r>
      <w:r w:rsidRPr="004609F4">
        <w:rPr>
          <w:rStyle w:val="Emphasis"/>
          <w:rFonts w:eastAsia="Heiti TC Light"/>
        </w:rPr>
        <w:t>dangerous</w:t>
      </w:r>
      <w:r w:rsidRPr="004609F4">
        <w:rPr>
          <w:rStyle w:val="StyleUnderline"/>
          <w:rFonts w:eastAsia="Heiti TC Light"/>
        </w:rPr>
        <w:t xml:space="preserve"> </w:t>
      </w:r>
      <w:r w:rsidRPr="004609F4">
        <w:rPr>
          <w:rFonts w:eastAsia="Heiti TC Light"/>
          <w:sz w:val="14"/>
        </w:rPr>
        <w:t xml:space="preserve">process of forgetting “the distinction between theoretical concepts and the real-world things they mean to describe or to which they refer” (p. 15). The dangers are real, Levine stresses, </w:t>
      </w:r>
      <w:r w:rsidRPr="004609F4">
        <w:rPr>
          <w:rStyle w:val="Emphasis"/>
          <w:rFonts w:eastAsia="Heiti TC Light"/>
        </w:rPr>
        <w:t>because IR deals with some of the most difficult issues</w:t>
      </w:r>
      <w:r w:rsidRPr="004609F4">
        <w:rPr>
          <w:rFonts w:eastAsia="Heiti TC Light"/>
          <w:sz w:val="14"/>
        </w:rPr>
        <w:t xml:space="preserve">, </w:t>
      </w:r>
      <w:r w:rsidRPr="004609F4">
        <w:rPr>
          <w:rStyle w:val="Emphasis"/>
          <w:rFonts w:eastAsia="Heiti TC Light"/>
        </w:rPr>
        <w:t xml:space="preserve">from genocides to war. </w:t>
      </w:r>
      <w:r w:rsidRPr="004609F4">
        <w:rPr>
          <w:rStyle w:val="Emphasis"/>
          <w:rFonts w:eastAsia="Heiti TC Light"/>
          <w:highlight w:val="green"/>
        </w:rPr>
        <w:t>Upholding one subjective position without critical scrutiny can</w:t>
      </w:r>
      <w:r w:rsidRPr="004609F4">
        <w:rPr>
          <w:rFonts w:eastAsia="Heiti TC Light"/>
          <w:sz w:val="14"/>
          <w:highlight w:val="green"/>
        </w:rPr>
        <w:t xml:space="preserve"> </w:t>
      </w:r>
      <w:r w:rsidRPr="004609F4">
        <w:rPr>
          <w:rFonts w:eastAsia="Heiti TC Light"/>
          <w:sz w:val="14"/>
        </w:rPr>
        <w:t xml:space="preserve">thus </w:t>
      </w:r>
      <w:r w:rsidRPr="004609F4">
        <w:rPr>
          <w:rStyle w:val="Emphasis"/>
          <w:rFonts w:eastAsia="Heiti TC Light"/>
          <w:highlight w:val="green"/>
        </w:rPr>
        <w:t>have far-reaching consequences</w:t>
      </w:r>
      <w:r w:rsidRPr="004609F4">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4609F4">
        <w:rPr>
          <w:rStyle w:val="Emphasis"/>
          <w:rFonts w:eastAsia="Heiti TC Light"/>
          <w:highlight w:val="green"/>
        </w:rPr>
        <w:t xml:space="preserve">Methodological pluralism </w:t>
      </w:r>
      <w:r w:rsidRPr="004609F4">
        <w:rPr>
          <w:rStyle w:val="Emphasis"/>
          <w:highlight w:val="green"/>
        </w:rPr>
        <w:t>lies at the heart of</w:t>
      </w:r>
      <w:r w:rsidRPr="004609F4">
        <w:rPr>
          <w:rStyle w:val="Emphasis"/>
        </w:rPr>
        <w:t xml:space="preserve"> Levine's </w:t>
      </w:r>
      <w:r w:rsidRPr="004609F4">
        <w:rPr>
          <w:rStyle w:val="Emphasis"/>
          <w:highlight w:val="green"/>
        </w:rPr>
        <w:t>sustainable critique</w:t>
      </w:r>
      <w:r w:rsidRPr="004609F4">
        <w:rPr>
          <w:rFonts w:eastAsia="Heiti TC Light"/>
          <w:sz w:val="14"/>
        </w:rPr>
        <w:t xml:space="preserve">. He borrows from what Adorno calls a “constellation”: an attempt to juxtapose, rather than integrate, different perspectives. It is in this spirit that Levine advocates </w:t>
      </w:r>
      <w:r w:rsidRPr="004609F4">
        <w:rPr>
          <w:rStyle w:val="Emphasis"/>
          <w:rFonts w:eastAsia="Heiti TC Light"/>
          <w:highlight w:val="green"/>
        </w:rPr>
        <w:t>multiple methods to understand the same event or phenomena</w:t>
      </w:r>
      <w:r w:rsidRPr="004609F4">
        <w:rPr>
          <w:rFonts w:eastAsia="Heiti TC Light"/>
          <w:sz w:val="14"/>
          <w:highlight w:val="green"/>
        </w:rPr>
        <w:t>.</w:t>
      </w:r>
      <w:r w:rsidRPr="004609F4">
        <w:rPr>
          <w:rFonts w:eastAsia="Heiti TC Light"/>
          <w:sz w:val="14"/>
        </w:rPr>
        <w:t xml:space="preserve"> He writes of the need to validate “multiple and mutually incompatible ways of seeing” (p. 63, see also pp. 101–102). In this model, </w:t>
      </w:r>
      <w:r w:rsidRPr="004609F4">
        <w:rPr>
          <w:rStyle w:val="Emphasis"/>
          <w:rFonts w:eastAsia="Heiti TC Light"/>
          <w:highlight w:val="green"/>
        </w:rPr>
        <w:t xml:space="preserve">a scholar </w:t>
      </w:r>
      <w:r w:rsidRPr="004609F4">
        <w:rPr>
          <w:rStyle w:val="Emphasis"/>
          <w:highlight w:val="green"/>
        </w:rPr>
        <w:t>oscillates back and forth between different methods</w:t>
      </w:r>
      <w:r w:rsidRPr="004609F4">
        <w:rPr>
          <w:rStyle w:val="Emphasis"/>
        </w:rPr>
        <w:t xml:space="preserve"> and paradigms, trying</w:t>
      </w:r>
      <w:r w:rsidRPr="004609F4">
        <w:rPr>
          <w:rStyle w:val="Emphasis"/>
          <w:rFonts w:eastAsia="Heiti TC Light"/>
        </w:rPr>
        <w:t xml:space="preserve"> to understand the event in question from multiple perspectives. </w:t>
      </w:r>
      <w:r w:rsidRPr="004609F4">
        <w:rPr>
          <w:rStyle w:val="Emphasis"/>
          <w:rFonts w:eastAsia="Heiti TC Light"/>
          <w:highlight w:val="green"/>
        </w:rPr>
        <w:t>No single method can</w:t>
      </w:r>
      <w:r w:rsidRPr="004609F4">
        <w:rPr>
          <w:rStyle w:val="Emphasis"/>
          <w:rFonts w:eastAsia="Heiti TC Light"/>
        </w:rPr>
        <w:t xml:space="preserve"> ever adequately represent the event or should </w:t>
      </w:r>
      <w:r w:rsidRPr="004609F4">
        <w:rPr>
          <w:rStyle w:val="Emphasis"/>
          <w:rFonts w:eastAsia="Heiti TC Light"/>
          <w:highlight w:val="green"/>
        </w:rPr>
        <w:t>gain the upper hand. But each should</w:t>
      </w:r>
      <w:r w:rsidRPr="004609F4">
        <w:rPr>
          <w:rFonts w:eastAsia="Heiti TC Light"/>
          <w:sz w:val="14"/>
        </w:rPr>
        <w:t xml:space="preserve">, in a </w:t>
      </w:r>
      <w:r w:rsidRPr="004609F4">
        <w:rPr>
          <w:rStyle w:val="Emphasis"/>
          <w:rFonts w:eastAsia="Heiti TC Light"/>
        </w:rPr>
        <w:t xml:space="preserve">way, </w:t>
      </w:r>
      <w:r w:rsidRPr="004609F4">
        <w:rPr>
          <w:rStyle w:val="Emphasis"/>
          <w:rFonts w:eastAsia="Heiti TC Light"/>
          <w:highlight w:val="green"/>
        </w:rPr>
        <w:t>recognize and capture details or perspectives that the others cannot</w:t>
      </w:r>
      <w:r w:rsidRPr="004609F4">
        <w:rPr>
          <w:rFonts w:eastAsia="Heiti TC Light"/>
          <w:sz w:val="14"/>
        </w:rPr>
        <w:t xml:space="preserve"> (p. 102). </w:t>
      </w:r>
      <w:r w:rsidRPr="004609F4">
        <w:rPr>
          <w:rStyle w:val="Emphasis"/>
          <w:rFonts w:eastAsia="Heiti TC Light"/>
          <w:highlight w:val="green"/>
        </w:rPr>
        <w:t>In practical terms, this means combining</w:t>
      </w:r>
      <w:r w:rsidRPr="004609F4">
        <w:rPr>
          <w:rStyle w:val="Emphasis"/>
          <w:rFonts w:eastAsia="Heiti TC Light"/>
        </w:rPr>
        <w:t xml:space="preserve"> a range of </w:t>
      </w:r>
      <w:r w:rsidRPr="004609F4">
        <w:rPr>
          <w:rStyle w:val="Emphasis"/>
          <w:rFonts w:eastAsia="Heiti TC Light"/>
          <w:highlight w:val="green"/>
        </w:rPr>
        <w:t>methods</w:t>
      </w:r>
      <w:r w:rsidRPr="004609F4">
        <w:rPr>
          <w:rStyle w:val="StyleUnderline"/>
          <w:rFonts w:eastAsia="Heiti TC Light"/>
        </w:rPr>
        <w:t xml:space="preserve"> </w:t>
      </w:r>
      <w:r w:rsidRPr="004609F4">
        <w:rPr>
          <w:rFonts w:eastAsia="Heiti TC Light"/>
          <w:sz w:val="14"/>
        </w:rPr>
        <w:t>even when—</w:t>
      </w:r>
      <w:r w:rsidRPr="004609F4">
        <w:rPr>
          <w:rStyle w:val="Emphasis"/>
          <w:rFonts w:eastAsia="Heiti TC Light"/>
        </w:rPr>
        <w:t xml:space="preserve">or, rather, </w:t>
      </w:r>
      <w:r w:rsidRPr="004609F4">
        <w:rPr>
          <w:rStyle w:val="Emphasis"/>
          <w:rFonts w:eastAsia="Heiti TC Light"/>
          <w:highlight w:val="green"/>
        </w:rPr>
        <w:t>precisely when</w:t>
      </w:r>
      <w:r w:rsidRPr="004609F4">
        <w:rPr>
          <w:rStyle w:val="Emphasis"/>
          <w:rFonts w:eastAsia="Heiti TC Light"/>
        </w:rPr>
        <w:t>—</w:t>
      </w:r>
      <w:r w:rsidRPr="004609F4">
        <w:rPr>
          <w:rStyle w:val="Emphasis"/>
          <w:highlight w:val="green"/>
        </w:rPr>
        <w:t>they are deemed incompatible.</w:t>
      </w:r>
      <w:r w:rsidRPr="004609F4">
        <w:rPr>
          <w:rStyle w:val="Emphasis"/>
        </w:rPr>
        <w:t xml:space="preserve"> </w:t>
      </w:r>
      <w:r w:rsidRPr="004609F4">
        <w:rPr>
          <w:rStyle w:val="Emphasis"/>
        </w:rPr>
        <w:lastRenderedPageBreak/>
        <w:t>They</w:t>
      </w:r>
      <w:r w:rsidRPr="004609F4">
        <w:rPr>
          <w:rStyle w:val="Emphasis"/>
          <w:rFonts w:eastAsia="Heiti TC Light"/>
        </w:rPr>
        <w:t xml:space="preserve"> can range from poststructual deconstruction to</w:t>
      </w:r>
      <w:r w:rsidRPr="004609F4">
        <w:rPr>
          <w:rStyle w:val="StyleUnderline"/>
          <w:rFonts w:eastAsia="Heiti TC Light"/>
        </w:rPr>
        <w:t xml:space="preserve"> </w:t>
      </w:r>
      <w:r w:rsidRPr="004609F4">
        <w:rPr>
          <w:rFonts w:eastAsia="Heiti TC Light"/>
          <w:sz w:val="14"/>
        </w:rPr>
        <w:t xml:space="preserve">the tools pioneered and championed by </w:t>
      </w:r>
      <w:r w:rsidRPr="004609F4">
        <w:rPr>
          <w:rStyle w:val="Emphasis"/>
          <w:rFonts w:eastAsia="Heiti TC Light"/>
        </w:rPr>
        <w:t>positivist social sciences</w:t>
      </w:r>
      <w:r w:rsidRPr="004609F4">
        <w:rPr>
          <w:rFonts w:eastAsia="Heiti TC Light"/>
          <w:sz w:val="14"/>
        </w:rPr>
        <w:t xml:space="preserve">. </w:t>
      </w:r>
      <w:r w:rsidRPr="004609F4">
        <w:rPr>
          <w:rStyle w:val="Emphasis"/>
          <w:rFonts w:eastAsia="Heiti TC Light"/>
        </w:rPr>
        <w:t>The benefit of</w:t>
      </w:r>
      <w:r w:rsidRPr="004609F4">
        <w:rPr>
          <w:rFonts w:eastAsia="Heiti TC Light"/>
          <w:sz w:val="14"/>
        </w:rPr>
        <w:t xml:space="preserve"> such a </w:t>
      </w:r>
      <w:r w:rsidRPr="004609F4">
        <w:rPr>
          <w:rStyle w:val="Emphasis"/>
          <w:rFonts w:eastAsia="Heiti TC Light"/>
        </w:rPr>
        <w:t>methodological polyphony is not just the opportunity to bring out nuances and new perspectives</w:t>
      </w:r>
      <w:r w:rsidRPr="004609F4">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4609F4">
        <w:rPr>
          <w:rStyle w:val="Emphasis"/>
          <w:rFonts w:eastAsia="Heiti TC Light"/>
        </w:rPr>
        <w:t>reification may be “checked at the source”</w:t>
      </w:r>
      <w:r w:rsidRPr="004609F4">
        <w:rPr>
          <w:rFonts w:eastAsia="Heiti TC Light"/>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0C7AD7F2" w14:textId="77777777" w:rsidR="00997DDD" w:rsidRPr="004609F4" w:rsidRDefault="00997DDD" w:rsidP="00997DDD">
      <w:pPr>
        <w:rPr>
          <w:rFonts w:eastAsia="Heiti TC Light"/>
          <w:sz w:val="14"/>
        </w:rPr>
      </w:pPr>
    </w:p>
    <w:p w14:paraId="5FBB1D54" w14:textId="77777777" w:rsidR="00997DDD" w:rsidRPr="004609F4" w:rsidRDefault="00997DDD" w:rsidP="00997DDD">
      <w:pPr>
        <w:pStyle w:val="Heading4"/>
        <w:rPr>
          <w:rFonts w:cs="Calibri"/>
        </w:rPr>
      </w:pPr>
      <w:r w:rsidRPr="004609F4">
        <w:rPr>
          <w:rFonts w:cs="Calibri"/>
        </w:rPr>
        <w:t xml:space="preserve">The 1AC isn’t reformism – it doesn’t conflate </w:t>
      </w:r>
      <w:r w:rsidRPr="004609F4">
        <w:rPr>
          <w:rFonts w:cs="Calibri"/>
          <w:u w:val="single"/>
        </w:rPr>
        <w:t>change</w:t>
      </w:r>
      <w:r w:rsidRPr="004609F4">
        <w:rPr>
          <w:rFonts w:cs="Calibri"/>
        </w:rPr>
        <w:t xml:space="preserve"> with </w:t>
      </w:r>
      <w:r w:rsidRPr="004609F4">
        <w:rPr>
          <w:rFonts w:cs="Calibri"/>
          <w:u w:val="single"/>
        </w:rPr>
        <w:t>progress</w:t>
      </w:r>
      <w:r w:rsidRPr="004609F4">
        <w:rPr>
          <w:rFonts w:cs="Calibri"/>
        </w:rPr>
        <w:t xml:space="preserve"> or validate legal institutions – it’s a </w:t>
      </w:r>
      <w:r w:rsidRPr="004609F4">
        <w:rPr>
          <w:rFonts w:cs="Calibri"/>
          <w:u w:val="single"/>
        </w:rPr>
        <w:t>tactical intervention</w:t>
      </w:r>
      <w:r w:rsidRPr="004609F4">
        <w:rPr>
          <w:rFonts w:cs="Calibri"/>
        </w:rPr>
        <w:t xml:space="preserve"> that reduces violence while exposing the contradictions within law.</w:t>
      </w:r>
    </w:p>
    <w:p w14:paraId="2861051F" w14:textId="77777777" w:rsidR="00997DDD" w:rsidRPr="004609F4" w:rsidRDefault="00997DDD" w:rsidP="00997DDD">
      <w:r w:rsidRPr="004609F4">
        <w:rPr>
          <w:rStyle w:val="Style13ptBold"/>
          <w:szCs w:val="26"/>
        </w:rPr>
        <w:t>Spade 13</w:t>
      </w:r>
      <w:r w:rsidRPr="004609F4">
        <w:t xml:space="preserve"> Dean Spade, associate professor of law @ Seattle University, “Intersectional Resistance and Law Reform” </w:t>
      </w:r>
      <w:r w:rsidRPr="004609F4">
        <w:rPr>
          <w:i/>
        </w:rPr>
        <w:t>Signs</w:t>
      </w:r>
      <w:r w:rsidRPr="004609F4">
        <w:t xml:space="preserve"> Vol. 38, No. 4, Summer 2013</w:t>
      </w:r>
    </w:p>
    <w:p w14:paraId="2D0E356E" w14:textId="77777777" w:rsidR="00997DDD" w:rsidRPr="004609F4" w:rsidRDefault="00997DDD" w:rsidP="00997DDD">
      <w:r w:rsidRPr="004609F4">
        <w:t xml:space="preserve">What intersectional politics demands¶ </w:t>
      </w:r>
      <w:r w:rsidRPr="004609F4">
        <w:rPr>
          <w:rStyle w:val="StyleUnderline"/>
        </w:rPr>
        <w:t xml:space="preserve">Social </w:t>
      </w:r>
      <w:r w:rsidRPr="004609F4">
        <w:rPr>
          <w:rStyle w:val="StyleUnderline"/>
          <w:highlight w:val="green"/>
        </w:rPr>
        <w:t>movements</w:t>
      </w:r>
      <w:r w:rsidRPr="004609F4">
        <w:rPr>
          <w:rStyle w:val="StyleUnderline"/>
        </w:rPr>
        <w:t xml:space="preserve"> using critical intersectional tools </w:t>
      </w:r>
      <w:r w:rsidRPr="004609F4">
        <w:rPr>
          <w:rStyle w:val="StyleUnderline"/>
          <w:highlight w:val="green"/>
        </w:rPr>
        <w:t>are making demands</w:t>
      </w:r>
      <w:r w:rsidRPr="004609F4">
        <w:rPr>
          <w:b/>
        </w:rPr>
        <w:t xml:space="preserve"> </w:t>
      </w:r>
      <w:r w:rsidRPr="004609F4">
        <w:rPr>
          <w:rStyle w:val="StyleUnderline"/>
        </w:rPr>
        <w:t>that are often difficult for legal scholars to comprehend because of the ways that they</w:t>
      </w:r>
      <w:r w:rsidRPr="004609F4">
        <w:t xml:space="preserve"> </w:t>
      </w:r>
      <w:r w:rsidRPr="004609F4">
        <w:rPr>
          <w:rStyle w:val="Emphasis"/>
          <w:highlight w:val="green"/>
        </w:rPr>
        <w:t>throw US law</w:t>
      </w:r>
      <w:r w:rsidRPr="004609F4">
        <w:t xml:space="preserve"> and the nation-state form </w:t>
      </w:r>
      <w:r w:rsidRPr="004609F4">
        <w:rPr>
          <w:rStyle w:val="Emphasis"/>
          <w:highlight w:val="green"/>
        </w:rPr>
        <w:t>into crisis</w:t>
      </w:r>
      <w:r w:rsidRPr="004609F4">
        <w:t xml:space="preserve">. </w:t>
      </w:r>
      <w:r w:rsidRPr="004609F4">
        <w:rPr>
          <w:rStyle w:val="Underline2Char"/>
        </w:rPr>
        <w:t xml:space="preserve">Because they </w:t>
      </w:r>
      <w:r w:rsidRPr="004609F4">
        <w:rPr>
          <w:rStyle w:val="Emphasis"/>
        </w:rPr>
        <w:t>recognize</w:t>
      </w:r>
      <w:r w:rsidRPr="004609F4">
        <w:t xml:space="preserve"> the fact </w:t>
      </w:r>
      <w:r w:rsidRPr="004609F4">
        <w:rPr>
          <w:rStyle w:val="Underline2Char"/>
        </w:rPr>
        <w:t>that legal equality</w:t>
      </w:r>
      <w:r w:rsidRPr="004609F4">
        <w:t xml:space="preserve"> </w:t>
      </w:r>
      <w:r w:rsidRPr="004609F4">
        <w:rPr>
          <w:rStyle w:val="Emphasis"/>
        </w:rPr>
        <w:t>contains and neutralizes resistance</w:t>
      </w:r>
      <w:r w:rsidRPr="004609F4">
        <w:rPr>
          <w:rStyle w:val="Underline2Char"/>
        </w:rPr>
        <w:t xml:space="preserve"> and </w:t>
      </w:r>
      <w:r w:rsidRPr="004609F4">
        <w:rPr>
          <w:rStyle w:val="Emphasis"/>
        </w:rPr>
        <w:t>perpetuates intersectional violence</w:t>
      </w:r>
      <w:r w:rsidRPr="004609F4">
        <w:rPr>
          <w:rStyle w:val="Underline2Char"/>
        </w:rPr>
        <w:t xml:space="preserve"> and </w:t>
      </w:r>
      <w:r w:rsidRPr="004609F4">
        <w:rPr>
          <w:rStyle w:val="Underline2Char"/>
          <w:highlight w:val="green"/>
        </w:rPr>
        <w:t xml:space="preserve">because they </w:t>
      </w:r>
      <w:r w:rsidRPr="004609F4">
        <w:rPr>
          <w:rStyle w:val="Emphasis"/>
          <w:highlight w:val="green"/>
        </w:rPr>
        <w:t>identify</w:t>
      </w:r>
      <w:r w:rsidRPr="004609F4">
        <w:rPr>
          <w:rStyle w:val="Underline2Char"/>
          <w:highlight w:val="green"/>
        </w:rPr>
        <w:t xml:space="preserve"> </w:t>
      </w:r>
      <w:r w:rsidRPr="004609F4">
        <w:rPr>
          <w:rStyle w:val="Emphasis"/>
          <w:highlight w:val="green"/>
        </w:rPr>
        <w:t>purportedly neutral</w:t>
      </w:r>
      <w:r w:rsidRPr="004609F4">
        <w:rPr>
          <w:rStyle w:val="Underline2Char"/>
        </w:rPr>
        <w:t xml:space="preserve"> administrative </w:t>
      </w:r>
      <w:r w:rsidRPr="004609F4">
        <w:rPr>
          <w:rStyle w:val="Underline2Char"/>
          <w:highlight w:val="green"/>
        </w:rPr>
        <w:t xml:space="preserve">systems as </w:t>
      </w:r>
      <w:r w:rsidRPr="004609F4">
        <w:rPr>
          <w:rStyle w:val="Emphasis"/>
          <w:highlight w:val="green"/>
        </w:rPr>
        <w:t>key vectors of</w:t>
      </w:r>
      <w:r w:rsidRPr="004609F4">
        <w:rPr>
          <w:rStyle w:val="Emphasis"/>
        </w:rPr>
        <w:t xml:space="preserve"> that </w:t>
      </w:r>
      <w:r w:rsidRPr="004609F4">
        <w:rPr>
          <w:rStyle w:val="Emphasis"/>
          <w:highlight w:val="green"/>
        </w:rPr>
        <w:t>violence,</w:t>
      </w:r>
      <w:r w:rsidRPr="004609F4">
        <w:rPr>
          <w:rStyle w:val="Underline2Char"/>
        </w:rPr>
        <w:t xml:space="preserve"> </w:t>
      </w:r>
      <w:r w:rsidRPr="004609F4">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4609F4">
        <w:rPr>
          <w:rStyle w:val="Emphasis"/>
          <w:highlight w:val="green"/>
        </w:rPr>
        <w:t>These</w:t>
      </w:r>
      <w:r w:rsidRPr="004609F4">
        <w:rPr>
          <w:rStyle w:val="Emphasis"/>
        </w:rPr>
        <w:t xml:space="preserve"> kinds of demands</w:t>
      </w:r>
      <w:r w:rsidRPr="004609F4">
        <w:rPr>
          <w:rStyle w:val="Underline2Char"/>
        </w:rPr>
        <w:t xml:space="preserve"> and the </w:t>
      </w:r>
      <w:r w:rsidRPr="004609F4">
        <w:rPr>
          <w:rStyle w:val="Emphasis"/>
          <w:highlight w:val="green"/>
        </w:rPr>
        <w:t>analysis</w:t>
      </w:r>
      <w:r w:rsidRPr="004609F4">
        <w:rPr>
          <w:rStyle w:val="Underline2Char"/>
        </w:rPr>
        <w:t xml:space="preserve"> they represent</w:t>
      </w:r>
      <w:r w:rsidRPr="004609F4">
        <w:rPr>
          <w:rStyle w:val="StyleUnderline"/>
        </w:rPr>
        <w:t xml:space="preserve"> </w:t>
      </w:r>
      <w:r w:rsidRPr="004609F4">
        <w:rPr>
          <w:rStyle w:val="Emphasis"/>
          <w:highlight w:val="green"/>
        </w:rPr>
        <w:t>produce a different relation to law reform strategies</w:t>
      </w:r>
      <w:r w:rsidRPr="004609F4">
        <w:rPr>
          <w:rStyle w:val="Underline2Char"/>
          <w:highlight w:val="green"/>
        </w:rPr>
        <w:t xml:space="preserve"> than</w:t>
      </w:r>
      <w:r w:rsidRPr="004609F4">
        <w:rPr>
          <w:rStyle w:val="Underline2Char"/>
        </w:rPr>
        <w:t xml:space="preserve"> </w:t>
      </w:r>
      <w:r w:rsidRPr="004609F4">
        <w:rPr>
          <w:rStyle w:val="StyleUnderline"/>
          <w:highlight w:val="green"/>
        </w:rPr>
        <w:t>the</w:t>
      </w:r>
      <w:r w:rsidRPr="004609F4">
        <w:rPr>
          <w:rStyle w:val="StyleUnderline"/>
        </w:rPr>
        <w:t xml:space="preserve"> national </w:t>
      </w:r>
      <w:r w:rsidRPr="004609F4">
        <w:rPr>
          <w:rStyle w:val="StyleUnderline"/>
          <w:highlight w:val="green"/>
        </w:rPr>
        <w:t>narrative about law reform</w:t>
      </w:r>
      <w:r w:rsidRPr="004609F4">
        <w:t xml:space="preserve"> suggests, </w:t>
      </w:r>
      <w:r w:rsidRPr="004609F4">
        <w:rPr>
          <w:rStyle w:val="Underline2Char"/>
        </w:rPr>
        <w:t>and</w:t>
      </w:r>
      <w:r w:rsidRPr="004609F4">
        <w:t xml:space="preserve"> different than what is often assumed by legal scholars interested in the field of “</w:t>
      </w:r>
      <w:r w:rsidRPr="004609F4">
        <w:rPr>
          <w:rStyle w:val="Underline2Char"/>
        </w:rPr>
        <w:t>equality</w:t>
      </w:r>
      <w:r w:rsidRPr="004609F4">
        <w:t xml:space="preserve"> law.” Because </w:t>
      </w:r>
      <w:r w:rsidRPr="004609F4">
        <w:rPr>
          <w:rStyle w:val="StyleUnderline"/>
        </w:rPr>
        <w:t>legal equality “victories” are being exposed as primarily symbolic declarations</w:t>
      </w:r>
      <w:r w:rsidRPr="004609F4">
        <w:t xml:space="preserve"> that stabilize the status quo of </w:t>
      </w:r>
      <w:r w:rsidRPr="004609F4">
        <w:rPr>
          <w:rStyle w:val="BoldUnderline0"/>
        </w:rPr>
        <w:t>violence</w:t>
      </w:r>
      <w:r w:rsidRPr="004609F4">
        <w:t xml:space="preserve">, declarations from courts or legislatures become undesirable goals. </w:t>
      </w:r>
      <w:r w:rsidRPr="004609F4">
        <w:rPr>
          <w:rStyle w:val="Underline2Char"/>
        </w:rPr>
        <w:t xml:space="preserve">Instead, law </w:t>
      </w:r>
      <w:r w:rsidRPr="004609F4">
        <w:rPr>
          <w:rStyle w:val="Underline2Char"/>
          <w:highlight w:val="green"/>
        </w:rPr>
        <w:t>reform</w:t>
      </w:r>
      <w:r w:rsidRPr="004609F4">
        <w:rPr>
          <w:rStyle w:val="Underline2Char"/>
        </w:rPr>
        <w:t xml:space="preserve">, in this view, might be </w:t>
      </w:r>
      <w:r w:rsidRPr="004609F4">
        <w:rPr>
          <w:rStyle w:val="Underline2Char"/>
          <w:highlight w:val="green"/>
        </w:rPr>
        <w:t>used a</w:t>
      </w:r>
      <w:r w:rsidRPr="004609F4">
        <w:rPr>
          <w:rStyle w:val="Emphasis"/>
          <w:highlight w:val="green"/>
        </w:rPr>
        <w:t>s a tactic of transformation focused on interventions that</w:t>
      </w:r>
      <w:r w:rsidRPr="004609F4">
        <w:rPr>
          <w:rStyle w:val="Emphasis"/>
        </w:rPr>
        <w:t xml:space="preserve"> materially </w:t>
      </w:r>
      <w:r w:rsidRPr="004609F4">
        <w:rPr>
          <w:rStyle w:val="Emphasis"/>
          <w:highlight w:val="green"/>
        </w:rPr>
        <w:t>reduce violence</w:t>
      </w:r>
      <w:r w:rsidRPr="004609F4">
        <w:rPr>
          <w:rStyle w:val="Emphasis"/>
        </w:rPr>
        <w:t xml:space="preserve"> or maldistribution </w:t>
      </w:r>
      <w:r w:rsidRPr="004609F4">
        <w:rPr>
          <w:rStyle w:val="Emphasis"/>
          <w:highlight w:val="green"/>
        </w:rPr>
        <w:t xml:space="preserve">without </w:t>
      </w:r>
      <w:r w:rsidRPr="004609F4">
        <w:rPr>
          <w:rStyle w:val="Emphasis"/>
        </w:rPr>
        <w:t xml:space="preserve">inadvertently </w:t>
      </w:r>
      <w:r w:rsidRPr="004609F4">
        <w:rPr>
          <w:rStyle w:val="Emphasis"/>
          <w:highlight w:val="green"/>
        </w:rPr>
        <w:t xml:space="preserve">expanding </w:t>
      </w:r>
      <w:r w:rsidRPr="004609F4">
        <w:rPr>
          <w:rStyle w:val="Emphasis"/>
          <w:highlight w:val="green"/>
        </w:rPr>
        <w:lastRenderedPageBreak/>
        <w:t>harmful systems</w:t>
      </w:r>
      <w:r w:rsidRPr="004609F4">
        <w:rPr>
          <w:rStyle w:val="Emphasis"/>
        </w:rPr>
        <w:t xml:space="preserve"> in the name of reform</w:t>
      </w:r>
      <w:r w:rsidRPr="004609F4">
        <w:rPr>
          <w:rFonts w:eastAsiaTheme="majorEastAsia"/>
        </w:rPr>
        <w:t>.</w:t>
      </w:r>
      <w:r w:rsidRPr="004609F4">
        <w:t xml:space="preserve"> </w:t>
      </w:r>
      <w:r w:rsidRPr="004609F4">
        <w:rPr>
          <w:rStyle w:val="StyleUnderline"/>
        </w:rPr>
        <w:t xml:space="preserve">One recent example is the </w:t>
      </w:r>
      <w:r w:rsidRPr="004609F4">
        <w:rPr>
          <w:rStyle w:val="StyleUnderline"/>
          <w:highlight w:val="green"/>
        </w:rPr>
        <w:t>campaign against gang injunctions in Oakland</w:t>
      </w:r>
      <w:r w:rsidRPr="004609F4">
        <w:t>, California. A broad coalition—comprising organizations focused on police violence, economic justice, imprisonment, youth development, immigration, gentrification, and violence against queer and trans people—</w:t>
      </w:r>
      <w:r w:rsidRPr="004609F4">
        <w:rPr>
          <w:rStyle w:val="Emphasis"/>
          <w:highlight w:val="green"/>
        </w:rPr>
        <w:t>succeeded</w:t>
      </w:r>
      <w:r w:rsidRPr="004609F4">
        <w:t xml:space="preserve"> in recent years in bringing significant attention to the efforts of John 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4609F4">
        <w:rPr>
          <w:rStyle w:val="StyleUnderline"/>
        </w:rPr>
        <w:t xml:space="preserve">Furthermore, </w:t>
      </w:r>
      <w:r w:rsidRPr="004609F4">
        <w:rPr>
          <w:rStyle w:val="StyleUnderline"/>
          <w:highlight w:val="green"/>
        </w:rPr>
        <w:t>the coalition frames it</w:t>
      </w:r>
      <w:r w:rsidRPr="004609F4">
        <w:rPr>
          <w:rStyle w:val="StyleUnderline"/>
        </w:rPr>
        <w:t xml:space="preserve">s campaign </w:t>
      </w:r>
      <w:r w:rsidRPr="004609F4">
        <w:rPr>
          <w:rStyle w:val="StyleUnderline"/>
          <w:highlight w:val="green"/>
        </w:rPr>
        <w:t xml:space="preserve">within a </w:t>
      </w:r>
      <w:r w:rsidRPr="004609F4">
        <w:rPr>
          <w:rStyle w:val="Emphasis"/>
          <w:highlight w:val="green"/>
        </w:rPr>
        <w:t>larger set of demands</w:t>
      </w:r>
      <w:r w:rsidRPr="004609F4">
        <w:rPr>
          <w:rStyle w:val="Underline2Char"/>
          <w:highlight w:val="green"/>
        </w:rPr>
        <w:t xml:space="preserve"> not limited to</w:t>
      </w:r>
      <w:r w:rsidRPr="004609F4">
        <w:rPr>
          <w:rStyle w:val="Underline2Char"/>
        </w:rPr>
        <w:t xml:space="preserve"> what can be won within </w:t>
      </w:r>
      <w:r w:rsidRPr="004609F4">
        <w:rPr>
          <w:rStyle w:val="Underline2Char"/>
          <w:highlight w:val="green"/>
        </w:rPr>
        <w:t xml:space="preserve">the </w:t>
      </w:r>
      <w:r w:rsidRPr="004609F4">
        <w:rPr>
          <w:rStyle w:val="Emphasis"/>
          <w:highlight w:val="green"/>
        </w:rPr>
        <w:t>current structure of American law</w:t>
      </w:r>
      <w:r w:rsidRPr="004609F4">
        <w:rPr>
          <w:rStyle w:val="Emphasis"/>
        </w:rPr>
        <w:t xml:space="preserve"> </w:t>
      </w:r>
      <w:r w:rsidRPr="004609F4">
        <w:rPr>
          <w:rStyle w:val="Underline2Char"/>
        </w:rPr>
        <w:t xml:space="preserve">but focused on </w:t>
      </w:r>
      <w:r w:rsidRPr="004609F4">
        <w:rPr>
          <w:rStyle w:val="Emphasis"/>
        </w:rPr>
        <w:t>population-level conditions</w:t>
      </w:r>
      <w:r w:rsidRPr="004609F4">
        <w:rPr>
          <w:rStyle w:val="Underline2Char"/>
        </w:rPr>
        <w:t xml:space="preserve"> of maldistribution.</w:t>
      </w:r>
      <w:r w:rsidRPr="004609F4">
        <w:t xml:space="preserve"> </w:t>
      </w:r>
      <w:r w:rsidRPr="004609F4">
        <w:rPr>
          <w:rStyle w:val="StyleUnderline"/>
        </w:rPr>
        <w:t>The demands</w:t>
      </w:r>
      <w:r w:rsidRPr="004609F4">
        <w:t xml:space="preserve"> of the coalition </w:t>
      </w:r>
      <w:r w:rsidRPr="004609F4">
        <w:rPr>
          <w:rStyle w:val="StyleUnderline"/>
        </w:rPr>
        <w:t xml:space="preserve">include stopping all gang injunctions and police violence; putting resources toward </w:t>
      </w:r>
      <w:r w:rsidRPr="004609F4">
        <w:rPr>
          <w:rStyle w:val="StyleUnderline"/>
          <w:highlight w:val="green"/>
        </w:rPr>
        <w:t>reentry support</w:t>
      </w:r>
      <w:r w:rsidRPr="004609F4">
        <w:rPr>
          <w:rStyle w:val="StyleUnderline"/>
        </w:rPr>
        <w:t xml:space="preserve"> and services for people returning from prison, including </w:t>
      </w:r>
      <w:r w:rsidRPr="004609F4">
        <w:rPr>
          <w:rStyle w:val="StyleUnderline"/>
          <w:highlight w:val="green"/>
        </w:rPr>
        <w:t>fully funded</w:t>
      </w:r>
      <w:r w:rsidRPr="004609F4">
        <w:rPr>
          <w:rStyle w:val="StyleUnderline"/>
        </w:rPr>
        <w:t xml:space="preserve"> and immediate access to </w:t>
      </w:r>
      <w:r w:rsidRPr="004609F4">
        <w:rPr>
          <w:rStyle w:val="StyleUnderline"/>
          <w:highlight w:val="green"/>
        </w:rPr>
        <w:t>identity documents, housing, job training</w:t>
      </w:r>
      <w:r w:rsidRPr="004609F4">
        <w:rPr>
          <w:rStyle w:val="StyleUnderline"/>
        </w:rPr>
        <w:t xml:space="preserve">, drug and alcohol treatment, and education; banning employers from asking about prior convictions on job applications; </w:t>
      </w:r>
      <w:r w:rsidRPr="004609F4">
        <w:rPr>
          <w:rStyle w:val="StyleUnderline"/>
          <w:highlight w:val="green"/>
        </w:rPr>
        <w:t>ending curfews</w:t>
      </w:r>
      <w:r w:rsidRPr="004609F4">
        <w:rPr>
          <w:rStyle w:val="StyleUnderline"/>
        </w:rPr>
        <w:t xml:space="preserve"> for people on parole and probation; </w:t>
      </w:r>
      <w:r w:rsidRPr="004609F4">
        <w:rPr>
          <w:rStyle w:val="StyleUnderline"/>
          <w:highlight w:val="green"/>
        </w:rPr>
        <w:t>repealing California’s three-strikes law</w:t>
      </w:r>
      <w:r w:rsidRPr="004609F4">
        <w:rPr>
          <w:rStyle w:val="StyleUnderline"/>
        </w:rPr>
        <w:t xml:space="preserve">; reallocating funds from prison construction to education; </w:t>
      </w:r>
      <w:r w:rsidRPr="004609F4">
        <w:rPr>
          <w:rStyle w:val="StyleUnderline"/>
          <w:highlight w:val="green"/>
        </w:rPr>
        <w:t>ending all collaborations between</w:t>
      </w:r>
      <w:r w:rsidRPr="004609F4">
        <w:rPr>
          <w:rStyle w:val="StyleUnderline"/>
        </w:rPr>
        <w:t xml:space="preserve"> Oakland’s </w:t>
      </w:r>
      <w:r w:rsidRPr="004609F4">
        <w:rPr>
          <w:rStyle w:val="StyleUnderline"/>
          <w:highlight w:val="green"/>
        </w:rPr>
        <w:t>government and</w:t>
      </w:r>
      <w:r w:rsidRPr="004609F4">
        <w:t xml:space="preserve"> Immigration and Customs Enforcement (</w:t>
      </w:r>
      <w:r w:rsidRPr="004609F4">
        <w:rPr>
          <w:rStyle w:val="StyleUnderline"/>
          <w:highlight w:val="green"/>
        </w:rPr>
        <w:t>ICE</w:t>
      </w:r>
      <w:r w:rsidRPr="004609F4">
        <w:t xml:space="preserve">); </w:t>
      </w:r>
      <w:r w:rsidRPr="004609F4">
        <w:rPr>
          <w:rStyle w:val="StyleUnderline"/>
        </w:rPr>
        <w:t>providing affordable and low-income housing</w:t>
      </w:r>
      <w:r w:rsidRPr="004609F4">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w:t>
      </w:r>
      <w:r w:rsidRPr="004609F4">
        <w:lastRenderedPageBreak/>
        <w:t xml:space="preserve">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4609F4">
        <w:rPr>
          <w:rStyle w:val="StyleUnderline"/>
        </w:rPr>
        <w:t xml:space="preserve">Another example of intersectional activism </w:t>
      </w:r>
      <w:r w:rsidRPr="004609F4">
        <w:rPr>
          <w:rStyle w:val="Emphasis"/>
        </w:rPr>
        <w:t>utilizing law reform without falling into the traps of legal equality</w:t>
      </w:r>
      <w:r w:rsidRPr="004609F4">
        <w:rPr>
          <w:rStyle w:val="Underline2Char"/>
        </w:rPr>
        <w:t xml:space="preserve"> is</w:t>
      </w:r>
      <w:r w:rsidRPr="004609F4">
        <w:rPr>
          <w:rStyle w:val="StyleUnderline"/>
        </w:rPr>
        <w:t xml:space="preserve"> activism against the immigration enforcement program Secure Communities</w:t>
      </w:r>
      <w:r w:rsidRPr="004609F4">
        <w:rPr>
          <w:b/>
        </w:rPr>
        <w:t xml:space="preserve">. </w:t>
      </w:r>
      <w:r w:rsidRPr="004609F4">
        <w:rPr>
          <w:rStyle w:val="StyleUnderline"/>
        </w:rPr>
        <w:t>Secure Communities is a federal program in which participating jurisdictions submit the fingerprints of arrestees to federal databases for an immigration check</w:t>
      </w:r>
      <w:r w:rsidRPr="004609F4">
        <w:t xml:space="preserve">. As of October 2010, 686 jurisdictions in thirty-three states were participating.12 </w:t>
      </w:r>
      <w:r w:rsidRPr="004609F4">
        <w:rPr>
          <w:rStyle w:val="StyleUnderline"/>
        </w:rPr>
        <w:t>Diverse coalitions of activists and organizations around the U</w:t>
      </w:r>
      <w:r w:rsidRPr="004609F4">
        <w:t xml:space="preserve">nited </w:t>
      </w:r>
      <w:r w:rsidRPr="004609F4">
        <w:rPr>
          <w:rStyle w:val="StyleUnderline"/>
        </w:rPr>
        <w:t>S</w:t>
      </w:r>
      <w:r w:rsidRPr="004609F4">
        <w:t xml:space="preserve">tates </w:t>
      </w:r>
      <w:r w:rsidRPr="004609F4">
        <w:rPr>
          <w:rStyle w:val="StyleUnderline"/>
        </w:rPr>
        <w:t>launched organizing campaigns to push their jurisdictions to refuse to participate</w:t>
      </w:r>
      <w:r w:rsidRPr="004609F4">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4609F4">
        <w:rPr>
          <w:rStyle w:val="StyleUnderline"/>
        </w:rPr>
        <w:t>Their advocacy has rejected deservingness narratives that push the conversation toward reform for “good, noncriminal” immigrants</w:t>
      </w:r>
      <w:r w:rsidRPr="004609F4">
        <w:t xml:space="preserve">. </w:t>
      </w:r>
      <w:r w:rsidRPr="004609F4">
        <w:rPr>
          <w:rStyle w:val="StyleUnderline"/>
          <w:highlight w:val="green"/>
        </w:rPr>
        <w:t xml:space="preserve">These advocates have </w:t>
      </w:r>
      <w:r w:rsidRPr="004609F4">
        <w:rPr>
          <w:rStyle w:val="Underline2Char"/>
          <w:highlight w:val="green"/>
        </w:rPr>
        <w:t xml:space="preserve">won </w:t>
      </w:r>
      <w:r w:rsidRPr="004609F4">
        <w:rPr>
          <w:rStyle w:val="Emphasis"/>
          <w:highlight w:val="green"/>
        </w:rPr>
        <w:t xml:space="preserve">significant victories, </w:t>
      </w:r>
      <w:r w:rsidRPr="004609F4">
        <w:rPr>
          <w:rStyle w:val="Underline2Char"/>
          <w:highlight w:val="green"/>
        </w:rPr>
        <w:t>convincing</w:t>
      </w:r>
      <w:r w:rsidRPr="004609F4">
        <w:rPr>
          <w:rStyle w:val="StyleUnderline"/>
        </w:rPr>
        <w:t xml:space="preserve"> </w:t>
      </w:r>
      <w:r w:rsidRPr="004609F4">
        <w:t xml:space="preserve">certain </w:t>
      </w:r>
      <w:r w:rsidRPr="004609F4">
        <w:rPr>
          <w:rStyle w:val="Underline2Char"/>
          <w:highlight w:val="green"/>
        </w:rPr>
        <w:t>jurisdictions to refuse to participate</w:t>
      </w:r>
      <w:r w:rsidRPr="004609F4">
        <w:rPr>
          <w:rStyle w:val="Underline2Char"/>
        </w:rPr>
        <w:t xml:space="preserve"> and increasing understanding of the intersecting violences</w:t>
      </w:r>
      <w:r w:rsidRPr="004609F4">
        <w:rPr>
          <w:rStyle w:val="StyleUnderline"/>
        </w:rPr>
        <w:t xml:space="preserve"> of criminal punishment and immigration enforcement</w:t>
      </w:r>
      <w:r w:rsidRPr="004609F4">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4609F4">
        <w:rPr>
          <w:b/>
        </w:rPr>
        <w:t xml:space="preserve"> </w:t>
      </w:r>
      <w:r w:rsidRPr="004609F4">
        <w:rPr>
          <w:rStyle w:val="StyleUnderline"/>
        </w:rPr>
        <w:t xml:space="preserve">Their targets are </w:t>
      </w:r>
      <w:r w:rsidRPr="004609F4">
        <w:rPr>
          <w:rStyle w:val="Emphasis"/>
        </w:rPr>
        <w:lastRenderedPageBreak/>
        <w:t>administrative systems</w:t>
      </w:r>
      <w:r w:rsidRPr="004609F4">
        <w:rPr>
          <w:rStyle w:val="Underline2Char"/>
        </w:rPr>
        <w:t xml:space="preserve"> and </w:t>
      </w:r>
      <w:r w:rsidRPr="004609F4">
        <w:rPr>
          <w:rStyle w:val="Emphasis"/>
        </w:rPr>
        <w:t>law enforcement mechanisms</w:t>
      </w:r>
      <w:r w:rsidRPr="004609F4">
        <w:rPr>
          <w:rStyle w:val="StyleUnderline"/>
        </w:rPr>
        <w:t xml:space="preserve"> that are </w:t>
      </w:r>
      <w:r w:rsidRPr="004609F4">
        <w:rPr>
          <w:rStyle w:val="Emphasis"/>
        </w:rPr>
        <w:t>nodes of distribution</w:t>
      </w:r>
      <w:r w:rsidRPr="004609F4">
        <w:rPr>
          <w:rStyle w:val="StyleUnderline"/>
        </w:rPr>
        <w:t xml:space="preserve"> for racialized-gendered harm and violence, and</w:t>
      </w:r>
      <w:r w:rsidRPr="004609F4">
        <w:rPr>
          <w:rStyle w:val="Underline2Char"/>
        </w:rPr>
        <w:t xml:space="preserve"> </w:t>
      </w:r>
      <w:r w:rsidRPr="004609F4">
        <w:rPr>
          <w:rStyle w:val="Emphasis"/>
          <w:highlight w:val="green"/>
        </w:rPr>
        <w:t>their tactics seek</w:t>
      </w:r>
      <w:r w:rsidRPr="004609F4">
        <w:rPr>
          <w:rStyle w:val="Underline2Char"/>
          <w:highlight w:val="green"/>
        </w:rPr>
        <w:t xml:space="preserve"> </w:t>
      </w:r>
      <w:r w:rsidRPr="004609F4">
        <w:rPr>
          <w:rStyle w:val="Emphasis"/>
          <w:highlight w:val="green"/>
        </w:rPr>
        <w:t>material change</w:t>
      </w:r>
      <w:r w:rsidRPr="004609F4">
        <w:rPr>
          <w:rStyle w:val="Underline2Char"/>
          <w:highlight w:val="green"/>
        </w:rPr>
        <w:t xml:space="preserve"> </w:t>
      </w:r>
      <w:r w:rsidRPr="004609F4">
        <w:rPr>
          <w:rStyle w:val="Emphasis"/>
          <w:highlight w:val="green"/>
        </w:rPr>
        <w:t>in the lives of vulnerable populations rather than</w:t>
      </w:r>
      <w:r w:rsidRPr="004609F4">
        <w:rPr>
          <w:rStyle w:val="Underline2Char"/>
          <w:highlight w:val="green"/>
        </w:rPr>
        <w:t xml:space="preserve"> </w:t>
      </w:r>
      <w:r w:rsidRPr="004609F4">
        <w:rPr>
          <w:rStyle w:val="Emphasis"/>
          <w:highlight w:val="green"/>
        </w:rPr>
        <w:t>recognition and formal inclusion</w:t>
      </w:r>
      <w:r w:rsidRPr="004609F4">
        <w:rPr>
          <w:rStyle w:val="StyleUnderline"/>
          <w:highlight w:val="green"/>
        </w:rPr>
        <w:t>.</w:t>
      </w:r>
      <w:r w:rsidRPr="004609F4">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15247529" w14:textId="77777777" w:rsidR="00997DDD" w:rsidRPr="004609F4" w:rsidRDefault="00997DDD" w:rsidP="00997DDD"/>
    <w:p w14:paraId="34E4F64F" w14:textId="1432DB9A" w:rsidR="003E4E03" w:rsidRPr="004609F4" w:rsidRDefault="003E4E03" w:rsidP="003E4E03">
      <w:pPr>
        <w:pStyle w:val="Heading4"/>
        <w:rPr>
          <w:rFonts w:cs="Calibri"/>
        </w:rPr>
      </w:pPr>
      <w:r w:rsidRPr="004609F4">
        <w:rPr>
          <w:rFonts w:cs="Calibri"/>
        </w:rPr>
        <w:t>Debating political solutions is an iterative process that uses the academy as a site of movement building that creates a bulwark against fascism.</w:t>
      </w:r>
    </w:p>
    <w:p w14:paraId="4ECA125C" w14:textId="77777777" w:rsidR="003E4E03" w:rsidRPr="004609F4" w:rsidRDefault="003E4E03" w:rsidP="003E4E03">
      <w:r w:rsidRPr="004609F4">
        <w:t xml:space="preserve">Keeanga-Yamahtta </w:t>
      </w:r>
      <w:r w:rsidRPr="004609F4">
        <w:rPr>
          <w:rStyle w:val="Style13ptBold"/>
        </w:rPr>
        <w:t>Taylor 17</w:t>
      </w:r>
      <w:r w:rsidRPr="004609F4">
        <w:t xml:space="preserve">, assistant professor of African American studies at Princeton University [“Home Is the Crucible of Struggle,” </w:t>
      </w:r>
      <w:r w:rsidRPr="004609F4">
        <w:rPr>
          <w:i/>
        </w:rPr>
        <w:t>American Quarterly</w:t>
      </w:r>
      <w:r w:rsidRPr="004609F4">
        <w:t>, Vol. 69, No. 2, June 2017, p. 229-233, Accessed Online through Emory Libraries]</w:t>
      </w:r>
    </w:p>
    <w:p w14:paraId="392F2F36" w14:textId="77777777" w:rsidR="003E4E03" w:rsidRPr="004609F4" w:rsidRDefault="003E4E03" w:rsidP="003E4E03">
      <w:pPr>
        <w:rPr>
          <w:szCs w:val="26"/>
        </w:rPr>
      </w:pPr>
      <w:r w:rsidRPr="004609F4">
        <w:rPr>
          <w:rStyle w:val="TitleChar"/>
          <w:rFonts w:ascii="Calibri" w:hAnsi="Calibri"/>
          <w:b/>
          <w:szCs w:val="26"/>
        </w:rPr>
        <w:t>Creating home</w:t>
      </w:r>
      <w:r w:rsidRPr="004609F4">
        <w:rPr>
          <w:szCs w:val="26"/>
        </w:rPr>
        <w:t xml:space="preserve">, or what may also be described as a struggle to belong, </w:t>
      </w:r>
      <w:r w:rsidRPr="004609F4">
        <w:rPr>
          <w:rStyle w:val="TitleChar"/>
          <w:rFonts w:ascii="Calibri" w:hAnsi="Calibri"/>
          <w:b/>
          <w:szCs w:val="26"/>
        </w:rPr>
        <w:t>has always been political in the U</w:t>
      </w:r>
      <w:r w:rsidRPr="004609F4">
        <w:rPr>
          <w:szCs w:val="26"/>
        </w:rPr>
        <w:t xml:space="preserve">nited </w:t>
      </w:r>
      <w:r w:rsidRPr="004609F4">
        <w:rPr>
          <w:rStyle w:val="TitleChar"/>
          <w:rFonts w:ascii="Calibri" w:hAnsi="Calibri"/>
          <w:b/>
          <w:szCs w:val="26"/>
        </w:rPr>
        <w:t>S</w:t>
      </w:r>
      <w:r w:rsidRPr="004609F4">
        <w:rPr>
          <w:szCs w:val="26"/>
        </w:rPr>
        <w:t xml:space="preserve">tates. </w:t>
      </w:r>
      <w:r w:rsidRPr="004609F4">
        <w:rPr>
          <w:rStyle w:val="TitleChar"/>
          <w:rFonts w:ascii="Calibri" w:hAnsi="Calibri"/>
          <w:b/>
          <w:szCs w:val="26"/>
        </w:rPr>
        <w:t>In a country founded on</w:t>
      </w:r>
      <w:r w:rsidRPr="004609F4">
        <w:rPr>
          <w:szCs w:val="26"/>
        </w:rPr>
        <w:t xml:space="preserve"> the </w:t>
      </w:r>
      <w:r w:rsidRPr="004609F4">
        <w:rPr>
          <w:rStyle w:val="TitleChar"/>
          <w:rFonts w:ascii="Calibri" w:hAnsi="Calibri"/>
          <w:b/>
          <w:szCs w:val="26"/>
        </w:rPr>
        <w:t>extermination</w:t>
      </w:r>
      <w:r w:rsidRPr="004609F4">
        <w:rPr>
          <w:szCs w:val="26"/>
        </w:rPr>
        <w:t xml:space="preserve"> of its indigenous population, </w:t>
      </w:r>
      <w:r w:rsidRPr="004609F4">
        <w:rPr>
          <w:rStyle w:val="TitleChar"/>
          <w:rFonts w:ascii="Calibri" w:hAnsi="Calibri"/>
          <w:b/>
          <w:szCs w:val="26"/>
        </w:rPr>
        <w:t>whose wealth was derived from</w:t>
      </w:r>
      <w:r w:rsidRPr="004609F4">
        <w:rPr>
          <w:szCs w:val="26"/>
        </w:rPr>
        <w:t xml:space="preserve"> the forced labor of </w:t>
      </w:r>
      <w:r w:rsidRPr="004609F4">
        <w:rPr>
          <w:rStyle w:val="TitleChar"/>
          <w:rFonts w:ascii="Calibri" w:hAnsi="Calibri"/>
          <w:b/>
          <w:szCs w:val="26"/>
        </w:rPr>
        <w:t>the enslaved</w:t>
      </w:r>
      <w:r w:rsidRPr="004609F4">
        <w:rPr>
          <w:szCs w:val="26"/>
        </w:rPr>
        <w:t>, and for whom that wealth was multiplied a trillion times over through the violent expropriation of waves upon waves of immigrant labor—</w:t>
      </w:r>
      <w:r w:rsidRPr="004609F4">
        <w:rPr>
          <w:rStyle w:val="TitleChar"/>
          <w:rFonts w:ascii="Calibri" w:hAnsi="Calibri"/>
          <w:b/>
          <w:szCs w:val="26"/>
        </w:rPr>
        <w:t>to stay or belong has been brutally contested</w:t>
      </w:r>
      <w:r w:rsidRPr="004609F4">
        <w:rPr>
          <w:szCs w:val="26"/>
        </w:rPr>
        <w:t xml:space="preserve"> and valiantly fought to achieve. In other words, </w:t>
      </w:r>
      <w:r w:rsidRPr="004609F4">
        <w:rPr>
          <w:rStyle w:val="TitleChar"/>
          <w:rFonts w:ascii="Calibri" w:hAnsi="Calibri"/>
          <w:b/>
          <w:szCs w:val="26"/>
        </w:rPr>
        <w:t>we share a history of repression and resistance in the</w:t>
      </w:r>
      <w:r w:rsidRPr="004609F4">
        <w:rPr>
          <w:szCs w:val="26"/>
        </w:rPr>
        <w:t xml:space="preserve"> elemental, human </w:t>
      </w:r>
      <w:r w:rsidRPr="004609F4">
        <w:rPr>
          <w:rStyle w:val="TitleChar"/>
          <w:rFonts w:ascii="Calibri" w:hAnsi="Calibri"/>
          <w:b/>
          <w:szCs w:val="26"/>
        </w:rPr>
        <w:t>struggle</w:t>
      </w:r>
      <w:r w:rsidRPr="004609F4">
        <w:rPr>
          <w:szCs w:val="26"/>
        </w:rPr>
        <w:t xml:space="preserve"> to belong, </w:t>
      </w:r>
      <w:r w:rsidRPr="004609F4">
        <w:rPr>
          <w:rStyle w:val="TitleChar"/>
          <w:rFonts w:ascii="Calibri" w:hAnsi="Calibri"/>
          <w:b/>
          <w:szCs w:val="26"/>
        </w:rPr>
        <w:t>to be home. Those various battles over land rights and citizenship; the right to work and housing; the right to vote, speak, and organize have all been in an effort to reshape</w:t>
      </w:r>
      <w:r w:rsidRPr="004609F4">
        <w:rPr>
          <w:szCs w:val="26"/>
        </w:rPr>
        <w:t xml:space="preserve"> or reform </w:t>
      </w:r>
      <w:r w:rsidRPr="004609F4">
        <w:rPr>
          <w:rStyle w:val="TitleChar"/>
          <w:rFonts w:ascii="Calibri" w:hAnsi="Calibri"/>
          <w:b/>
          <w:szCs w:val="26"/>
        </w:rPr>
        <w:t>the</w:t>
      </w:r>
      <w:r w:rsidRPr="004609F4">
        <w:rPr>
          <w:szCs w:val="26"/>
        </w:rPr>
        <w:t xml:space="preserve"> injustice and </w:t>
      </w:r>
      <w:r w:rsidRPr="004609F4">
        <w:rPr>
          <w:rStyle w:val="TitleChar"/>
          <w:rFonts w:ascii="Calibri" w:hAnsi="Calibri"/>
          <w:b/>
          <w:szCs w:val="26"/>
        </w:rPr>
        <w:t>oppression that shapes the</w:t>
      </w:r>
      <w:r w:rsidRPr="004609F4">
        <w:rPr>
          <w:szCs w:val="26"/>
        </w:rPr>
        <w:t xml:space="preserve"> daily </w:t>
      </w:r>
      <w:r w:rsidRPr="004609F4">
        <w:rPr>
          <w:rStyle w:val="TitleChar"/>
          <w:rFonts w:ascii="Calibri" w:hAnsi="Calibri"/>
          <w:b/>
          <w:szCs w:val="26"/>
        </w:rPr>
        <w:t>lives of most people</w:t>
      </w:r>
      <w:r w:rsidRPr="004609F4">
        <w:rPr>
          <w:szCs w:val="26"/>
        </w:rPr>
        <w:t xml:space="preserve"> in this country. In this persistent quest, </w:t>
      </w:r>
      <w:r w:rsidRPr="004609F4">
        <w:rPr>
          <w:rStyle w:val="TitleChar"/>
          <w:rFonts w:ascii="Calibri" w:hAnsi="Calibri"/>
          <w:b/>
          <w:szCs w:val="26"/>
          <w:highlight w:val="green"/>
        </w:rPr>
        <w:t>we</w:t>
      </w:r>
      <w:r w:rsidRPr="004609F4">
        <w:rPr>
          <w:rStyle w:val="TitleChar"/>
          <w:rFonts w:ascii="Calibri" w:hAnsi="Calibri"/>
          <w:b/>
          <w:szCs w:val="26"/>
        </w:rPr>
        <w:t xml:space="preserve"> now </w:t>
      </w:r>
      <w:r w:rsidRPr="004609F4">
        <w:rPr>
          <w:rStyle w:val="TitleChar"/>
          <w:rFonts w:ascii="Calibri" w:hAnsi="Calibri"/>
          <w:b/>
          <w:szCs w:val="26"/>
          <w:highlight w:val="green"/>
        </w:rPr>
        <w:t xml:space="preserve">enter </w:t>
      </w:r>
      <w:r w:rsidRPr="004609F4">
        <w:rPr>
          <w:rStyle w:val="TitleChar"/>
          <w:rFonts w:ascii="Calibri" w:hAnsi="Calibri"/>
          <w:b/>
          <w:szCs w:val="26"/>
        </w:rPr>
        <w:t xml:space="preserve">into </w:t>
      </w:r>
      <w:r w:rsidRPr="004609F4">
        <w:rPr>
          <w:rStyle w:val="TitleChar"/>
          <w:rFonts w:ascii="Calibri" w:hAnsi="Calibri"/>
          <w:b/>
          <w:szCs w:val="26"/>
          <w:highlight w:val="green"/>
        </w:rPr>
        <w:t>a period of</w:t>
      </w:r>
      <w:r w:rsidRPr="004609F4">
        <w:rPr>
          <w:szCs w:val="26"/>
        </w:rPr>
        <w:t xml:space="preserve"> both certainty and </w:t>
      </w:r>
      <w:r w:rsidRPr="004609F4">
        <w:rPr>
          <w:rStyle w:val="TitleChar"/>
          <w:rFonts w:ascii="Calibri" w:hAnsi="Calibri"/>
          <w:b/>
          <w:szCs w:val="26"/>
          <w:highlight w:val="green"/>
        </w:rPr>
        <w:t>uncertainty</w:t>
      </w:r>
      <w:r w:rsidRPr="004609F4">
        <w:rPr>
          <w:szCs w:val="26"/>
        </w:rPr>
        <w:t xml:space="preserve">. We can be certain that the administration of Donald </w:t>
      </w:r>
      <w:r w:rsidRPr="00A11080">
        <w:rPr>
          <w:rStyle w:val="TitleChar"/>
          <w:rFonts w:ascii="Calibri" w:hAnsi="Calibri"/>
          <w:b/>
          <w:szCs w:val="26"/>
        </w:rPr>
        <w:t>Trump</w:t>
      </w:r>
      <w:r w:rsidRPr="004609F4">
        <w:rPr>
          <w:rStyle w:val="TitleChar"/>
          <w:rFonts w:ascii="Calibri" w:hAnsi="Calibri"/>
          <w:b/>
          <w:szCs w:val="26"/>
        </w:rPr>
        <w:t xml:space="preserve"> will pursue </w:t>
      </w:r>
      <w:r w:rsidRPr="004609F4">
        <w:rPr>
          <w:rStyle w:val="TitleChar"/>
          <w:rFonts w:ascii="Calibri" w:hAnsi="Calibri"/>
          <w:b/>
          <w:szCs w:val="26"/>
          <w:highlight w:val="green"/>
        </w:rPr>
        <w:t>policies</w:t>
      </w:r>
      <w:r w:rsidRPr="004609F4">
        <w:rPr>
          <w:rStyle w:val="TitleChar"/>
          <w:rFonts w:ascii="Calibri" w:hAnsi="Calibri"/>
          <w:b/>
          <w:szCs w:val="26"/>
        </w:rPr>
        <w:t xml:space="preserve"> that </w:t>
      </w:r>
      <w:r w:rsidRPr="004609F4">
        <w:rPr>
          <w:rStyle w:val="TitleChar"/>
          <w:rFonts w:ascii="Calibri" w:hAnsi="Calibri"/>
          <w:b/>
          <w:szCs w:val="26"/>
          <w:highlight w:val="green"/>
        </w:rPr>
        <w:t>will make</w:t>
      </w:r>
      <w:r w:rsidRPr="004609F4">
        <w:rPr>
          <w:rStyle w:val="TitleChar"/>
          <w:rFonts w:ascii="Calibri" w:hAnsi="Calibri"/>
          <w:b/>
          <w:szCs w:val="26"/>
        </w:rPr>
        <w:t xml:space="preserve"> the </w:t>
      </w:r>
      <w:r w:rsidRPr="004609F4">
        <w:rPr>
          <w:rStyle w:val="TitleChar"/>
          <w:rFonts w:ascii="Calibri" w:hAnsi="Calibri"/>
          <w:b/>
          <w:szCs w:val="26"/>
          <w:highlight w:val="green"/>
        </w:rPr>
        <w:t>lives</w:t>
      </w:r>
      <w:r w:rsidRPr="004609F4">
        <w:rPr>
          <w:rStyle w:val="TitleChar"/>
          <w:rFonts w:ascii="Calibri" w:hAnsi="Calibri"/>
          <w:b/>
          <w:szCs w:val="26"/>
        </w:rPr>
        <w:t xml:space="preserve"> of</w:t>
      </w:r>
      <w:r w:rsidRPr="004609F4">
        <w:rPr>
          <w:szCs w:val="26"/>
        </w:rPr>
        <w:t xml:space="preserve"> ordinary </w:t>
      </w:r>
      <w:r w:rsidRPr="004609F4">
        <w:rPr>
          <w:rStyle w:val="TitleChar"/>
          <w:rFonts w:ascii="Calibri" w:hAnsi="Calibri"/>
          <w:b/>
          <w:szCs w:val="26"/>
        </w:rPr>
        <w:t xml:space="preserve">people </w:t>
      </w:r>
      <w:r w:rsidRPr="004609F4">
        <w:rPr>
          <w:rStyle w:val="Emphasis"/>
          <w:szCs w:val="26"/>
          <w:highlight w:val="green"/>
        </w:rPr>
        <w:t>substantially harder</w:t>
      </w:r>
      <w:r w:rsidRPr="004609F4">
        <w:rPr>
          <w:szCs w:val="26"/>
        </w:rPr>
        <w:t xml:space="preserve">. We can be certain that </w:t>
      </w:r>
      <w:r w:rsidRPr="004609F4">
        <w:rPr>
          <w:rStyle w:val="TitleChar"/>
          <w:rFonts w:ascii="Calibri" w:hAnsi="Calibri"/>
          <w:b/>
          <w:szCs w:val="26"/>
          <w:highlight w:val="green"/>
        </w:rPr>
        <w:t>his administration will attack immigrants</w:t>
      </w:r>
      <w:r w:rsidRPr="004609F4">
        <w:rPr>
          <w:rStyle w:val="TitleChar"/>
          <w:rFonts w:ascii="Calibri" w:hAnsi="Calibri"/>
          <w:b/>
          <w:szCs w:val="26"/>
        </w:rPr>
        <w:t>. He has promised</w:t>
      </w:r>
      <w:r w:rsidRPr="004609F4">
        <w:rPr>
          <w:szCs w:val="26"/>
        </w:rPr>
        <w:t xml:space="preserve"> to restore </w:t>
      </w:r>
      <w:r w:rsidRPr="004609F4">
        <w:rPr>
          <w:rStyle w:val="TitleChar"/>
          <w:rFonts w:ascii="Calibri" w:hAnsi="Calibri"/>
          <w:b/>
          <w:szCs w:val="26"/>
        </w:rPr>
        <w:t xml:space="preserve">law and order, which appears to be an invitation for the police to </w:t>
      </w:r>
      <w:r w:rsidRPr="004609F4">
        <w:rPr>
          <w:rStyle w:val="TitleChar"/>
          <w:rFonts w:ascii="Calibri" w:hAnsi="Calibri"/>
          <w:b/>
          <w:szCs w:val="26"/>
          <w:highlight w:val="green"/>
        </w:rPr>
        <w:t xml:space="preserve">continue </w:t>
      </w:r>
      <w:r w:rsidRPr="004609F4">
        <w:rPr>
          <w:rStyle w:val="TitleChar"/>
          <w:rFonts w:ascii="Calibri" w:hAnsi="Calibri"/>
          <w:b/>
          <w:szCs w:val="26"/>
        </w:rPr>
        <w:t xml:space="preserve">their </w:t>
      </w:r>
      <w:r w:rsidRPr="004609F4">
        <w:rPr>
          <w:rStyle w:val="TitleChar"/>
          <w:rFonts w:ascii="Calibri" w:hAnsi="Calibri"/>
          <w:b/>
          <w:szCs w:val="26"/>
          <w:highlight w:val="green"/>
        </w:rPr>
        <w:t>assaults on Black and Brown communities</w:t>
      </w:r>
      <w:r w:rsidRPr="004609F4">
        <w:rPr>
          <w:rStyle w:val="TitleChar"/>
          <w:rFonts w:ascii="Calibri" w:hAnsi="Calibri"/>
          <w:b/>
          <w:szCs w:val="26"/>
        </w:rPr>
        <w:t>. Trump has bragged about sexually assaulting women while decrying</w:t>
      </w:r>
      <w:r w:rsidRPr="004609F4">
        <w:rPr>
          <w:szCs w:val="26"/>
        </w:rPr>
        <w:t xml:space="preserve"> their rights to </w:t>
      </w:r>
      <w:r w:rsidRPr="00A11080">
        <w:rPr>
          <w:rStyle w:val="TitleChar"/>
          <w:rFonts w:ascii="Calibri" w:hAnsi="Calibri"/>
          <w:b/>
          <w:szCs w:val="26"/>
        </w:rPr>
        <w:t>reproductive freedom</w:t>
      </w:r>
      <w:r w:rsidRPr="00A11080">
        <w:rPr>
          <w:szCs w:val="26"/>
        </w:rPr>
        <w:t xml:space="preserve">. Trump and </w:t>
      </w:r>
      <w:r w:rsidRPr="00A11080">
        <w:rPr>
          <w:rStyle w:val="TitleChar"/>
          <w:rFonts w:ascii="Calibri" w:hAnsi="Calibri"/>
          <w:b/>
          <w:szCs w:val="26"/>
        </w:rPr>
        <w:t>his cohort have all but declared war on Muslims</w:t>
      </w:r>
      <w:r w:rsidRPr="00A11080">
        <w:rPr>
          <w:szCs w:val="26"/>
        </w:rPr>
        <w:t xml:space="preserve"> in the </w:t>
      </w:r>
      <w:r w:rsidRPr="00A11080">
        <w:rPr>
          <w:szCs w:val="26"/>
        </w:rPr>
        <w:lastRenderedPageBreak/>
        <w:t xml:space="preserve">United States and beyond. </w:t>
      </w:r>
      <w:r w:rsidRPr="00A11080">
        <w:rPr>
          <w:rStyle w:val="TitleChar"/>
          <w:rFonts w:ascii="Calibri" w:hAnsi="Calibri"/>
          <w:b/>
          <w:szCs w:val="26"/>
        </w:rPr>
        <w:t>We have seen a revival of the white supremacist Right</w:t>
      </w:r>
      <w:r w:rsidRPr="00A11080">
        <w:rPr>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A11080">
        <w:rPr>
          <w:rStyle w:val="TitleChar"/>
          <w:rFonts w:ascii="Calibri" w:hAnsi="Calibri"/>
          <w:b/>
          <w:szCs w:val="26"/>
        </w:rPr>
        <w:t>What is uncertain is the extent to which Trump will be able to follow through on his threats</w:t>
      </w:r>
      <w:r w:rsidRPr="00A11080">
        <w:rPr>
          <w:szCs w:val="26"/>
        </w:rPr>
        <w:t xml:space="preserve"> against a variety of communities. </w:t>
      </w:r>
      <w:r w:rsidRPr="00A11080">
        <w:rPr>
          <w:rStyle w:val="TitleChar"/>
          <w:rFonts w:ascii="Calibri" w:hAnsi="Calibri"/>
          <w:b/>
          <w:szCs w:val="26"/>
        </w:rPr>
        <w:t>This uncertainty is not with Trump's intention</w:t>
      </w:r>
      <w:r w:rsidRPr="00A11080">
        <w:rPr>
          <w:szCs w:val="26"/>
        </w:rPr>
        <w:t xml:space="preserve"> to inflict as much pain and harm on the most vulnerable people in the United States; </w:t>
      </w:r>
      <w:r w:rsidRPr="00A11080">
        <w:rPr>
          <w:rStyle w:val="TitleChar"/>
          <w:rFonts w:ascii="Calibri" w:hAnsi="Calibri"/>
          <w:b/>
          <w:szCs w:val="26"/>
        </w:rPr>
        <w:t xml:space="preserve">rather, it is based on a calculation that </w:t>
      </w:r>
      <w:r w:rsidRPr="004609F4">
        <w:rPr>
          <w:rStyle w:val="Emphasis"/>
          <w:szCs w:val="26"/>
          <w:highlight w:val="green"/>
        </w:rPr>
        <w:t>our ability to</w:t>
      </w:r>
      <w:r w:rsidRPr="004609F4">
        <w:rPr>
          <w:rStyle w:val="Emphasis"/>
          <w:szCs w:val="26"/>
        </w:rPr>
        <w:t xml:space="preserve"> organize and </w:t>
      </w:r>
      <w:r w:rsidRPr="004609F4">
        <w:rPr>
          <w:rStyle w:val="Emphasis"/>
          <w:szCs w:val="26"/>
          <w:highlight w:val="green"/>
        </w:rPr>
        <w:t>build movements will</w:t>
      </w:r>
      <w:r w:rsidRPr="004609F4">
        <w:rPr>
          <w:rStyle w:val="TitleChar"/>
          <w:rFonts w:ascii="Calibri" w:hAnsi="Calibri"/>
          <w:b/>
          <w:szCs w:val="26"/>
        </w:rPr>
        <w:t xml:space="preserve"> complicate, blunt, and</w:t>
      </w:r>
      <w:r w:rsidRPr="004609F4">
        <w:rPr>
          <w:szCs w:val="26"/>
        </w:rPr>
        <w:t xml:space="preserve">, in some cases, </w:t>
      </w:r>
      <w:r w:rsidRPr="004609F4">
        <w:rPr>
          <w:rStyle w:val="TitleChar"/>
          <w:rFonts w:ascii="Calibri" w:hAnsi="Calibri"/>
          <w:b/>
          <w:szCs w:val="26"/>
          <w:highlight w:val="green"/>
        </w:rPr>
        <w:t>thwart the</w:t>
      </w:r>
      <w:r w:rsidRPr="004609F4">
        <w:rPr>
          <w:rStyle w:val="TitleChar"/>
          <w:rFonts w:ascii="Calibri" w:hAnsi="Calibri"/>
          <w:b/>
          <w:szCs w:val="26"/>
        </w:rPr>
        <w:t xml:space="preserve"> Trump </w:t>
      </w:r>
      <w:r w:rsidRPr="004609F4">
        <w:rPr>
          <w:rStyle w:val="TitleChar"/>
          <w:rFonts w:ascii="Calibri" w:hAnsi="Calibri"/>
          <w:b/>
          <w:szCs w:val="26"/>
          <w:highlight w:val="green"/>
        </w:rPr>
        <w:t>agenda</w:t>
      </w:r>
      <w:r w:rsidRPr="004609F4">
        <w:rPr>
          <w:szCs w:val="26"/>
        </w:rPr>
        <w:t xml:space="preserve">. [End Page 229] </w:t>
      </w:r>
      <w:r w:rsidRPr="004609F4">
        <w:rPr>
          <w:rStyle w:val="TitleChar"/>
          <w:rFonts w:ascii="Calibri" w:hAnsi="Calibri"/>
          <w:b/>
          <w:szCs w:val="26"/>
        </w:rPr>
        <w:t>The challenge is</w:t>
      </w:r>
      <w:r w:rsidRPr="004609F4">
        <w:rPr>
          <w:szCs w:val="26"/>
        </w:rPr>
        <w:t xml:space="preserve"> in </w:t>
      </w:r>
      <w:r w:rsidRPr="004609F4">
        <w:rPr>
          <w:rStyle w:val="TitleChar"/>
          <w:rFonts w:ascii="Calibri" w:hAnsi="Calibri"/>
          <w:b/>
          <w:szCs w:val="26"/>
        </w:rPr>
        <w:t>using the spaces we occupy in the academy to approach this task</w:t>
      </w:r>
      <w:r w:rsidRPr="004609F4">
        <w:rPr>
          <w:szCs w:val="26"/>
        </w:rPr>
        <w:t xml:space="preserve">. There will be many different kinds of organizing spaces developed in the coming years, but </w:t>
      </w:r>
      <w:r w:rsidRPr="004609F4">
        <w:rPr>
          <w:rStyle w:val="TitleChar"/>
          <w:rFonts w:ascii="Calibri" w:hAnsi="Calibri"/>
          <w:b/>
          <w:szCs w:val="26"/>
        </w:rPr>
        <w:t>there is a particular role we can play</w:t>
      </w:r>
      <w:r w:rsidRPr="004609F4">
        <w:rPr>
          <w:szCs w:val="26"/>
        </w:rPr>
        <w:t xml:space="preserve"> in this moment. </w:t>
      </w:r>
      <w:r w:rsidRPr="004609F4">
        <w:rPr>
          <w:rStyle w:val="TitleChar"/>
          <w:rFonts w:ascii="Calibri" w:hAnsi="Calibri"/>
          <w:b/>
          <w:szCs w:val="26"/>
          <w:highlight w:val="green"/>
        </w:rPr>
        <w:t xml:space="preserve">This </w:t>
      </w:r>
      <w:r w:rsidRPr="004609F4">
        <w:rPr>
          <w:rStyle w:val="TitleChar"/>
          <w:rFonts w:ascii="Calibri" w:hAnsi="Calibri"/>
          <w:b/>
          <w:szCs w:val="26"/>
        </w:rPr>
        <w:t xml:space="preserve">organizing </w:t>
      </w:r>
      <w:r w:rsidRPr="004609F4">
        <w:rPr>
          <w:rStyle w:val="TitleChar"/>
          <w:rFonts w:ascii="Calibri" w:hAnsi="Calibri"/>
          <w:b/>
          <w:szCs w:val="26"/>
          <w:highlight w:val="green"/>
        </w:rPr>
        <w:t xml:space="preserve">possibility exists </w:t>
      </w:r>
      <w:r w:rsidRPr="004609F4">
        <w:rPr>
          <w:rStyle w:val="Emphasis"/>
          <w:szCs w:val="26"/>
          <w:highlight w:val="green"/>
        </w:rPr>
        <w:t>only when we recognize the academy</w:t>
      </w:r>
      <w:r w:rsidRPr="004609F4">
        <w:rPr>
          <w:szCs w:val="26"/>
        </w:rPr>
        <w:t xml:space="preserve">, itself, </w:t>
      </w:r>
      <w:r w:rsidRPr="004609F4">
        <w:rPr>
          <w:rStyle w:val="TitleChar"/>
          <w:rFonts w:ascii="Calibri" w:hAnsi="Calibri"/>
          <w:b/>
          <w:szCs w:val="26"/>
          <w:highlight w:val="green"/>
        </w:rPr>
        <w:t>as a site of politics and struggle</w:t>
      </w:r>
      <w:r w:rsidRPr="004609F4">
        <w:rPr>
          <w:rStyle w:val="TitleChar"/>
          <w:rFonts w:ascii="Calibri" w:hAnsi="Calibri"/>
          <w:b/>
          <w:szCs w:val="26"/>
        </w:rPr>
        <w:t>. Those who ignore that reality do so because they have the luxury to</w:t>
      </w:r>
      <w:r w:rsidRPr="004609F4">
        <w:rPr>
          <w:szCs w:val="26"/>
        </w:rPr>
        <w:t xml:space="preserve"> or because they are so constrained by compartmentalization that they ignore the very world they are living in. </w:t>
      </w:r>
      <w:r w:rsidRPr="004609F4">
        <w:rPr>
          <w:rStyle w:val="TitleChar"/>
          <w:rFonts w:ascii="Calibri" w:hAnsi="Calibri"/>
          <w:b/>
          <w:szCs w:val="26"/>
        </w:rPr>
        <w:t xml:space="preserve">In the last two years we have seen the </w:t>
      </w:r>
      <w:r w:rsidRPr="004609F4">
        <w:rPr>
          <w:rStyle w:val="Emphasis"/>
          <w:szCs w:val="26"/>
        </w:rPr>
        <w:t>flowering of campus struggles</w:t>
      </w:r>
      <w:r w:rsidRPr="004609F4">
        <w:rPr>
          <w:rStyle w:val="TitleChar"/>
          <w:rFonts w:ascii="Calibri" w:hAnsi="Calibri"/>
          <w:b/>
          <w:szCs w:val="26"/>
        </w:rPr>
        <w:t xml:space="preserve"> against racism, rape, and sexual violence, amid campaigns for union recognition and the right of faculty to control</w:t>
      </w:r>
      <w:r w:rsidRPr="004609F4">
        <w:rPr>
          <w:szCs w:val="26"/>
        </w:rPr>
        <w:t xml:space="preserve"> the atmosphere of </w:t>
      </w:r>
      <w:r w:rsidRPr="004609F4">
        <w:rPr>
          <w:rStyle w:val="TitleChar"/>
          <w:rFonts w:ascii="Calibri" w:hAnsi="Calibri"/>
          <w:b/>
          <w:szCs w:val="26"/>
        </w:rPr>
        <w:t xml:space="preserve">their classrooms. </w:t>
      </w:r>
      <w:r w:rsidRPr="004609F4">
        <w:rPr>
          <w:rStyle w:val="TitleChar"/>
          <w:rFonts w:ascii="Calibri" w:hAnsi="Calibri"/>
          <w:b/>
          <w:szCs w:val="26"/>
          <w:highlight w:val="green"/>
        </w:rPr>
        <w:t>Whether or not we</w:t>
      </w:r>
      <w:r w:rsidRPr="004609F4">
        <w:rPr>
          <w:rStyle w:val="TitleChar"/>
          <w:rFonts w:ascii="Calibri" w:hAnsi="Calibri"/>
          <w:b/>
          <w:szCs w:val="26"/>
        </w:rPr>
        <w:t xml:space="preserve"> on campus </w:t>
      </w:r>
      <w:r w:rsidRPr="004609F4">
        <w:rPr>
          <w:rStyle w:val="TitleChar"/>
          <w:rFonts w:ascii="Calibri" w:hAnsi="Calibri"/>
          <w:b/>
          <w:szCs w:val="26"/>
          <w:highlight w:val="green"/>
        </w:rPr>
        <w:t xml:space="preserve">see them as political </w:t>
      </w:r>
      <w:r w:rsidRPr="004609F4">
        <w:rPr>
          <w:rStyle w:val="TitleChar"/>
          <w:rFonts w:ascii="Calibri" w:hAnsi="Calibri"/>
          <w:b/>
          <w:szCs w:val="26"/>
        </w:rPr>
        <w:t xml:space="preserve">spaces, </w:t>
      </w:r>
      <w:r w:rsidRPr="004609F4">
        <w:rPr>
          <w:rStyle w:val="Emphasis"/>
          <w:szCs w:val="26"/>
          <w:highlight w:val="green"/>
        </w:rPr>
        <w:t>the right wing certainly does</w:t>
      </w:r>
      <w:r w:rsidRPr="004609F4">
        <w:rPr>
          <w:rStyle w:val="TitleChar"/>
          <w:rFonts w:ascii="Calibri" w:hAnsi="Calibri"/>
          <w:b/>
          <w:szCs w:val="26"/>
        </w:rPr>
        <w:t>. They have raged against "safe spaces"</w:t>
      </w:r>
      <w:r w:rsidRPr="004609F4">
        <w:rPr>
          <w:szCs w:val="26"/>
        </w:rPr>
        <w:t xml:space="preserve"> and what they refer to as "political correctness." </w:t>
      </w:r>
      <w:r w:rsidRPr="004609F4">
        <w:rPr>
          <w:rStyle w:val="TitleChar"/>
          <w:rFonts w:ascii="Calibri" w:hAnsi="Calibri"/>
          <w:b/>
          <w:szCs w:val="26"/>
        </w:rPr>
        <w:t>While reasonable people may debate</w:t>
      </w:r>
      <w:r w:rsidRPr="004609F4">
        <w:rPr>
          <w:szCs w:val="26"/>
        </w:rPr>
        <w:t xml:space="preserve"> the merits and meaning of </w:t>
      </w:r>
      <w:r w:rsidRPr="004609F4">
        <w:rPr>
          <w:rStyle w:val="TitleChar"/>
          <w:rFonts w:ascii="Calibri" w:hAnsi="Calibri"/>
          <w:b/>
          <w:szCs w:val="26"/>
        </w:rPr>
        <w:t>concepts like safe spaces, we should not confuse those discussions with an attack from the right</w:t>
      </w:r>
      <w:r w:rsidRPr="004609F4">
        <w:rPr>
          <w:szCs w:val="26"/>
        </w:rPr>
        <w:t xml:space="preserve"> that is intended </w:t>
      </w:r>
      <w:r w:rsidRPr="004609F4">
        <w:rPr>
          <w:rStyle w:val="TitleChar"/>
          <w:rFonts w:ascii="Calibri" w:hAnsi="Calibri"/>
          <w:b/>
          <w:szCs w:val="26"/>
        </w:rPr>
        <w:t>to create "unsafe spaces" where racial antagonism, sexual predation, and homophobia are considered rites of passage</w:t>
      </w:r>
      <w:r w:rsidRPr="004609F4">
        <w:rPr>
          <w:szCs w:val="26"/>
        </w:rPr>
        <w:t xml:space="preserve"> or, as the new president describes as it, "locker room" behavior. </w:t>
      </w:r>
      <w:r w:rsidRPr="004609F4">
        <w:rPr>
          <w:rStyle w:val="TitleChar"/>
          <w:rFonts w:ascii="Calibri" w:hAnsi="Calibri"/>
          <w:b/>
          <w:szCs w:val="26"/>
        </w:rPr>
        <w:t>These</w:t>
      </w:r>
      <w:r w:rsidRPr="004609F4">
        <w:rPr>
          <w:szCs w:val="26"/>
        </w:rPr>
        <w:t xml:space="preserve">, unfortunately, </w:t>
      </w:r>
      <w:r w:rsidRPr="004609F4">
        <w:rPr>
          <w:rStyle w:val="TitleChar"/>
          <w:rFonts w:ascii="Calibri" w:hAnsi="Calibri"/>
          <w:b/>
          <w:szCs w:val="26"/>
        </w:rPr>
        <w:t xml:space="preserve">are only </w:t>
      </w:r>
      <w:r w:rsidRPr="004609F4">
        <w:rPr>
          <w:rStyle w:val="Emphasis"/>
          <w:szCs w:val="26"/>
        </w:rPr>
        <w:t>smaller battles</w:t>
      </w:r>
      <w:r w:rsidRPr="004609F4">
        <w:rPr>
          <w:rStyle w:val="TitleChar"/>
          <w:rFonts w:ascii="Calibri" w:hAnsi="Calibri"/>
          <w:b/>
          <w:szCs w:val="26"/>
        </w:rPr>
        <w:t xml:space="preserve"> happening within the larger transformation of colleges and universities into the leading edge of various </w:t>
      </w:r>
      <w:r w:rsidRPr="004609F4">
        <w:rPr>
          <w:rStyle w:val="Emphasis"/>
          <w:szCs w:val="26"/>
        </w:rPr>
        <w:t>neoliberal practices</w:t>
      </w:r>
      <w:r w:rsidRPr="004609F4">
        <w:rPr>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4609F4">
        <w:rPr>
          <w:rStyle w:val="TitleChar"/>
          <w:rFonts w:ascii="Calibri" w:hAnsi="Calibri"/>
          <w:b/>
          <w:szCs w:val="26"/>
        </w:rPr>
        <w:t>universities will "never be engines for social transformation," but they are places that often reflect, and</w:t>
      </w:r>
      <w:r w:rsidRPr="004609F4">
        <w:rPr>
          <w:szCs w:val="26"/>
        </w:rPr>
        <w:t xml:space="preserve"> in some situations </w:t>
      </w:r>
      <w:r w:rsidRPr="004609F4">
        <w:rPr>
          <w:rStyle w:val="TitleChar"/>
          <w:rFonts w:ascii="Calibri" w:hAnsi="Calibri"/>
          <w:b/>
          <w:szCs w:val="26"/>
        </w:rPr>
        <w:t>magnify, the tensions that exist in society</w:t>
      </w:r>
      <w:r w:rsidRPr="004609F4">
        <w:rPr>
          <w:szCs w:val="26"/>
        </w:rPr>
        <w:t xml:space="preserve"> more generally. There is a relationship between the two. The struggles </w:t>
      </w:r>
      <w:r w:rsidRPr="004609F4">
        <w:rPr>
          <w:szCs w:val="26"/>
        </w:rPr>
        <w:lastRenderedPageBreak/>
        <w:t xml:space="preserve">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bookmarkStart w:id="0" w:name="_Hlk508116886"/>
      <w:r w:rsidRPr="004609F4">
        <w:rPr>
          <w:rStyle w:val="TitleChar"/>
          <w:rFonts w:ascii="Calibri" w:hAnsi="Calibri"/>
          <w:b/>
          <w:szCs w:val="26"/>
          <w:highlight w:val="green"/>
        </w:rPr>
        <w:t>Scholarship alone is not politics</w:t>
      </w:r>
      <w:bookmarkEnd w:id="0"/>
      <w:r w:rsidRPr="004609F4">
        <w:rPr>
          <w:rStyle w:val="TitleChar"/>
          <w:rFonts w:ascii="Calibri" w:hAnsi="Calibri"/>
          <w:b/>
          <w:szCs w:val="26"/>
        </w:rPr>
        <w:t xml:space="preserve">, but the study of history, theory, and politics can imbue our political practice with depth and confidence. Today </w:t>
      </w:r>
      <w:r w:rsidRPr="004609F4">
        <w:rPr>
          <w:rStyle w:val="TitleChar"/>
          <w:rFonts w:ascii="Calibri" w:hAnsi="Calibri"/>
          <w:b/>
          <w:szCs w:val="26"/>
          <w:highlight w:val="green"/>
        </w:rPr>
        <w:t>there is a</w:t>
      </w:r>
      <w:r w:rsidRPr="004609F4">
        <w:rPr>
          <w:szCs w:val="26"/>
        </w:rPr>
        <w:t xml:space="preserve"> [End Page 230] </w:t>
      </w:r>
      <w:r w:rsidRPr="004609F4">
        <w:rPr>
          <w:rStyle w:val="TitleChar"/>
          <w:rFonts w:ascii="Calibri" w:hAnsi="Calibri"/>
          <w:b/>
          <w:szCs w:val="26"/>
          <w:highlight w:val="green"/>
        </w:rPr>
        <w:t xml:space="preserve">need to connect </w:t>
      </w:r>
      <w:r w:rsidRPr="004609F4">
        <w:rPr>
          <w:rStyle w:val="TitleChar"/>
          <w:rFonts w:ascii="Calibri" w:hAnsi="Calibri"/>
          <w:b/>
          <w:szCs w:val="26"/>
        </w:rPr>
        <w:t xml:space="preserve">the </w:t>
      </w:r>
      <w:r w:rsidRPr="004609F4">
        <w:rPr>
          <w:rStyle w:val="Emphasis"/>
          <w:szCs w:val="26"/>
        </w:rPr>
        <w:t>legacy</w:t>
      </w:r>
      <w:r w:rsidRPr="004609F4">
        <w:rPr>
          <w:rStyle w:val="TitleChar"/>
          <w:rFonts w:ascii="Calibri" w:hAnsi="Calibri"/>
          <w:b/>
          <w:szCs w:val="26"/>
        </w:rPr>
        <w:t xml:space="preserve"> of </w:t>
      </w:r>
      <w:r w:rsidRPr="004609F4">
        <w:rPr>
          <w:rStyle w:val="TitleChar"/>
          <w:rFonts w:ascii="Calibri" w:hAnsi="Calibri"/>
          <w:b/>
          <w:szCs w:val="26"/>
          <w:highlight w:val="green"/>
        </w:rPr>
        <w:t xml:space="preserve">resistance, struggle, and transformation with </w:t>
      </w:r>
      <w:r w:rsidRPr="004609F4">
        <w:rPr>
          <w:rStyle w:val="TitleChar"/>
          <w:rFonts w:ascii="Calibri" w:hAnsi="Calibri"/>
          <w:b/>
          <w:szCs w:val="26"/>
        </w:rPr>
        <w:t xml:space="preserve">a </w:t>
      </w:r>
      <w:r w:rsidRPr="004609F4">
        <w:rPr>
          <w:rStyle w:val="Emphasis"/>
          <w:szCs w:val="26"/>
        </w:rPr>
        <w:t>new generation</w:t>
      </w:r>
      <w:r w:rsidRPr="004609F4">
        <w:rPr>
          <w:rStyle w:val="TitleChar"/>
          <w:rFonts w:ascii="Calibri" w:hAnsi="Calibri"/>
          <w:b/>
          <w:szCs w:val="26"/>
        </w:rPr>
        <w:t xml:space="preserve"> of </w:t>
      </w:r>
      <w:r w:rsidRPr="004609F4">
        <w:rPr>
          <w:rStyle w:val="TitleChar"/>
          <w:rFonts w:ascii="Calibri" w:hAnsi="Calibri"/>
          <w:b/>
          <w:szCs w:val="26"/>
          <w:highlight w:val="green"/>
        </w:rPr>
        <w:t>students</w:t>
      </w:r>
      <w:r w:rsidRPr="004609F4">
        <w:rPr>
          <w:rStyle w:val="TitleChar"/>
          <w:rFonts w:ascii="Calibri" w:hAnsi="Calibri"/>
          <w:b/>
          <w:szCs w:val="26"/>
        </w:rPr>
        <w:t xml:space="preserve"> and activists who are </w:t>
      </w:r>
      <w:r w:rsidRPr="004609F4">
        <w:rPr>
          <w:rStyle w:val="Emphasis"/>
          <w:szCs w:val="26"/>
          <w:highlight w:val="green"/>
        </w:rPr>
        <w:t>desperately looking for hope</w:t>
      </w:r>
      <w:r w:rsidRPr="004609F4">
        <w:rPr>
          <w:rStyle w:val="TitleChar"/>
          <w:rFonts w:ascii="Calibri" w:hAnsi="Calibri"/>
          <w:b/>
          <w:szCs w:val="26"/>
        </w:rPr>
        <w:t xml:space="preserve"> that their world is not coming to an end</w:t>
      </w:r>
      <w:r w:rsidRPr="004609F4">
        <w:rPr>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4609F4">
        <w:rPr>
          <w:rStyle w:val="TitleChar"/>
          <w:rFonts w:ascii="Calibri" w:hAnsi="Calibri"/>
          <w:b/>
          <w:szCs w:val="26"/>
        </w:rPr>
        <w:t xml:space="preserve">we should not underestimate the obstacles that confront a political Left that is deeply fractured and politically divided. But we should also remember that </w:t>
      </w:r>
      <w:bookmarkStart w:id="1" w:name="_Hlk508116903"/>
      <w:r w:rsidRPr="004609F4">
        <w:rPr>
          <w:rStyle w:val="Emphasis"/>
          <w:szCs w:val="26"/>
          <w:highlight w:val="green"/>
        </w:rPr>
        <w:t>the future is not already written</w:t>
      </w:r>
      <w:bookmarkEnd w:id="1"/>
      <w:r w:rsidRPr="004609F4">
        <w:rPr>
          <w:rStyle w:val="TitleChar"/>
          <w:rFonts w:ascii="Calibri" w:hAnsi="Calibri"/>
          <w:b/>
          <w:szCs w:val="26"/>
        </w:rPr>
        <w:t>. It has yet to be cast in stone. The stories of our demise have been predicted over and over again</w:t>
      </w:r>
      <w:r w:rsidRPr="004609F4">
        <w:rPr>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4609F4">
        <w:rPr>
          <w:rStyle w:val="TitleChar"/>
          <w:rFonts w:ascii="Calibri" w:hAnsi="Calibri"/>
          <w:b/>
          <w:szCs w:val="26"/>
          <w:highlight w:val="green"/>
        </w:rPr>
        <w:t>we have already seen</w:t>
      </w:r>
      <w:r w:rsidRPr="004609F4">
        <w:rPr>
          <w:rStyle w:val="TitleChar"/>
          <w:rFonts w:ascii="Calibri" w:hAnsi="Calibri"/>
          <w:b/>
          <w:szCs w:val="26"/>
        </w:rPr>
        <w:t xml:space="preserve"> in the last decade </w:t>
      </w:r>
      <w:r w:rsidRPr="004609F4">
        <w:rPr>
          <w:rStyle w:val="TitleChar"/>
          <w:rFonts w:ascii="Calibri" w:hAnsi="Calibri"/>
          <w:b/>
          <w:szCs w:val="26"/>
          <w:highlight w:val="green"/>
        </w:rPr>
        <w:t>the eruption of mass struggle</w:t>
      </w:r>
      <w:r w:rsidRPr="004609F4">
        <w:rPr>
          <w:rStyle w:val="TitleChar"/>
          <w:rFonts w:ascii="Calibri" w:hAnsi="Calibri"/>
          <w:b/>
          <w:szCs w:val="26"/>
        </w:rPr>
        <w:t xml:space="preserve"> embodied </w:t>
      </w:r>
      <w:r w:rsidRPr="004609F4">
        <w:rPr>
          <w:rStyle w:val="TitleChar"/>
          <w:rFonts w:ascii="Calibri" w:hAnsi="Calibri"/>
          <w:b/>
          <w:szCs w:val="26"/>
          <w:highlight w:val="green"/>
        </w:rPr>
        <w:t>in</w:t>
      </w:r>
      <w:r w:rsidRPr="004609F4">
        <w:rPr>
          <w:szCs w:val="26"/>
        </w:rPr>
        <w:t xml:space="preserve"> the </w:t>
      </w:r>
      <w:r w:rsidRPr="004609F4">
        <w:rPr>
          <w:rStyle w:val="TitleChar"/>
          <w:rFonts w:ascii="Calibri" w:hAnsi="Calibri"/>
          <w:b/>
          <w:szCs w:val="26"/>
          <w:highlight w:val="green"/>
        </w:rPr>
        <w:t>Occupy</w:t>
      </w:r>
      <w:r w:rsidRPr="004609F4">
        <w:rPr>
          <w:szCs w:val="26"/>
        </w:rPr>
        <w:t xml:space="preserve"> movement </w:t>
      </w:r>
      <w:r w:rsidRPr="004609F4">
        <w:rPr>
          <w:rStyle w:val="TitleChar"/>
          <w:rFonts w:ascii="Calibri" w:hAnsi="Calibri"/>
          <w:b/>
          <w:szCs w:val="26"/>
          <w:highlight w:val="green"/>
        </w:rPr>
        <w:t>and</w:t>
      </w:r>
      <w:r w:rsidRPr="004609F4">
        <w:rPr>
          <w:szCs w:val="26"/>
        </w:rPr>
        <w:t xml:space="preserve"> most recently the rise of </w:t>
      </w:r>
      <w:r w:rsidRPr="004609F4">
        <w:rPr>
          <w:rStyle w:val="TitleChar"/>
          <w:rFonts w:ascii="Calibri" w:hAnsi="Calibri"/>
          <w:b/>
          <w:szCs w:val="26"/>
          <w:highlight w:val="green"/>
          <w:bdr w:val="single" w:sz="4" w:space="0" w:color="auto"/>
        </w:rPr>
        <w:t>B</w:t>
      </w:r>
      <w:r w:rsidRPr="004609F4">
        <w:rPr>
          <w:rStyle w:val="TitleChar"/>
          <w:rFonts w:ascii="Calibri" w:hAnsi="Calibri"/>
          <w:b/>
          <w:szCs w:val="26"/>
        </w:rPr>
        <w:t xml:space="preserve">lack </w:t>
      </w:r>
      <w:r w:rsidRPr="004609F4">
        <w:rPr>
          <w:rStyle w:val="TitleChar"/>
          <w:rFonts w:ascii="Calibri" w:hAnsi="Calibri"/>
          <w:b/>
          <w:szCs w:val="26"/>
          <w:highlight w:val="green"/>
          <w:bdr w:val="single" w:sz="4" w:space="0" w:color="auto"/>
        </w:rPr>
        <w:t>L</w:t>
      </w:r>
      <w:r w:rsidRPr="004609F4">
        <w:rPr>
          <w:rStyle w:val="TitleChar"/>
          <w:rFonts w:ascii="Calibri" w:hAnsi="Calibri"/>
          <w:b/>
          <w:szCs w:val="26"/>
        </w:rPr>
        <w:t xml:space="preserve">ives </w:t>
      </w:r>
      <w:r w:rsidRPr="004609F4">
        <w:rPr>
          <w:rStyle w:val="TitleChar"/>
          <w:rFonts w:ascii="Calibri" w:hAnsi="Calibri"/>
          <w:b/>
          <w:szCs w:val="26"/>
          <w:highlight w:val="green"/>
          <w:bdr w:val="single" w:sz="4" w:space="0" w:color="auto"/>
        </w:rPr>
        <w:t>M</w:t>
      </w:r>
      <w:r w:rsidRPr="004609F4">
        <w:rPr>
          <w:rStyle w:val="TitleChar"/>
          <w:rFonts w:ascii="Calibri" w:hAnsi="Calibri"/>
          <w:b/>
          <w:szCs w:val="26"/>
        </w:rPr>
        <w:t>atter</w:t>
      </w:r>
      <w:r w:rsidRPr="004609F4">
        <w:rPr>
          <w:szCs w:val="26"/>
        </w:rPr>
        <w:t xml:space="preserve">. </w:t>
      </w:r>
      <w:r w:rsidRPr="004609F4">
        <w:rPr>
          <w:rStyle w:val="TitleChar"/>
          <w:rFonts w:ascii="Calibri" w:hAnsi="Calibri"/>
          <w:b/>
          <w:szCs w:val="26"/>
        </w:rPr>
        <w:t xml:space="preserve">The challenge to </w:t>
      </w:r>
      <w:bookmarkStart w:id="2" w:name="_Hlk508116909"/>
      <w:r w:rsidRPr="00A11080">
        <w:rPr>
          <w:rStyle w:val="TitleChar"/>
          <w:rFonts w:ascii="Calibri" w:hAnsi="Calibri"/>
          <w:b/>
          <w:szCs w:val="26"/>
        </w:rPr>
        <w:t>Trump</w:t>
      </w:r>
      <w:r w:rsidRPr="004609F4">
        <w:rPr>
          <w:szCs w:val="26"/>
        </w:rPr>
        <w:t xml:space="preserve">, however, </w:t>
      </w:r>
      <w:r w:rsidRPr="004609F4">
        <w:rPr>
          <w:rStyle w:val="TitleChar"/>
          <w:rFonts w:ascii="Calibri" w:hAnsi="Calibri"/>
          <w:b/>
          <w:szCs w:val="26"/>
          <w:highlight w:val="green"/>
        </w:rPr>
        <w:t xml:space="preserve">will demand </w:t>
      </w:r>
      <w:r w:rsidRPr="004609F4">
        <w:rPr>
          <w:rStyle w:val="Emphasis"/>
          <w:szCs w:val="26"/>
          <w:highlight w:val="green"/>
        </w:rPr>
        <w:t xml:space="preserve">more than </w:t>
      </w:r>
      <w:r w:rsidRPr="004609F4">
        <w:rPr>
          <w:rStyle w:val="Emphasis"/>
          <w:szCs w:val="26"/>
        </w:rPr>
        <w:t xml:space="preserve">moral </w:t>
      </w:r>
      <w:r w:rsidRPr="004609F4">
        <w:rPr>
          <w:rStyle w:val="Emphasis"/>
          <w:szCs w:val="26"/>
          <w:highlight w:val="green"/>
        </w:rPr>
        <w:t>outrage</w:t>
      </w:r>
      <w:r w:rsidRPr="004609F4">
        <w:rPr>
          <w:rStyle w:val="TitleChar"/>
          <w:rFonts w:ascii="Calibri" w:hAnsi="Calibri"/>
          <w:b/>
          <w:szCs w:val="26"/>
        </w:rPr>
        <w:t xml:space="preserve">. </w:t>
      </w:r>
      <w:r w:rsidRPr="004609F4">
        <w:rPr>
          <w:rStyle w:val="TitleChar"/>
          <w:rFonts w:ascii="Calibri" w:hAnsi="Calibri"/>
          <w:b/>
          <w:szCs w:val="26"/>
          <w:highlight w:val="green"/>
        </w:rPr>
        <w:t xml:space="preserve">It requires a </w:t>
      </w:r>
      <w:r w:rsidRPr="004609F4">
        <w:rPr>
          <w:rStyle w:val="Emphasis"/>
          <w:szCs w:val="26"/>
          <w:highlight w:val="green"/>
        </w:rPr>
        <w:t>strategy</w:t>
      </w:r>
      <w:bookmarkEnd w:id="2"/>
      <w:r w:rsidRPr="004609F4">
        <w:rPr>
          <w:rStyle w:val="TitleChar"/>
          <w:rFonts w:ascii="Calibri" w:hAnsi="Calibri"/>
          <w:b/>
          <w:szCs w:val="26"/>
        </w:rPr>
        <w:t xml:space="preserve">, and strategy can be developed </w:t>
      </w:r>
      <w:r w:rsidRPr="004609F4">
        <w:rPr>
          <w:rStyle w:val="Emphasis"/>
          <w:szCs w:val="26"/>
        </w:rPr>
        <w:t>only</w:t>
      </w:r>
      <w:r w:rsidRPr="004609F4">
        <w:rPr>
          <w:rStyle w:val="TitleChar"/>
          <w:rFonts w:ascii="Calibri" w:hAnsi="Calibri"/>
          <w:b/>
          <w:szCs w:val="26"/>
        </w:rPr>
        <w:t xml:space="preserve"> when we have political clarity on the nature of Trumpism</w:t>
      </w:r>
      <w:r w:rsidRPr="004609F4">
        <w:rPr>
          <w:szCs w:val="26"/>
        </w:rP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4609F4">
        <w:rPr>
          <w:rStyle w:val="TitleChar"/>
          <w:rFonts w:ascii="Calibri" w:hAnsi="Calibri"/>
          <w:b/>
          <w:szCs w:val="26"/>
        </w:rPr>
        <w:t xml:space="preserve">while action is always </w:t>
      </w:r>
      <w:r w:rsidRPr="004609F4">
        <w:rPr>
          <w:rStyle w:val="TitleChar"/>
          <w:rFonts w:ascii="Calibri" w:hAnsi="Calibri"/>
          <w:b/>
          <w:szCs w:val="26"/>
        </w:rPr>
        <w:lastRenderedPageBreak/>
        <w:t xml:space="preserve">necessary, </w:t>
      </w:r>
      <w:r w:rsidRPr="004609F4">
        <w:rPr>
          <w:rStyle w:val="TitleChar"/>
          <w:rFonts w:ascii="Calibri" w:hAnsi="Calibri"/>
          <w:b/>
          <w:szCs w:val="26"/>
          <w:highlight w:val="green"/>
        </w:rPr>
        <w:t>we must</w:t>
      </w:r>
      <w:r w:rsidRPr="004609F4">
        <w:rPr>
          <w:rStyle w:val="TitleChar"/>
          <w:rFonts w:ascii="Calibri" w:hAnsi="Calibri"/>
          <w:b/>
          <w:szCs w:val="26"/>
        </w:rPr>
        <w:t xml:space="preserve"> also </w:t>
      </w:r>
      <w:r w:rsidRPr="004609F4">
        <w:rPr>
          <w:rStyle w:val="TitleChar"/>
          <w:rFonts w:ascii="Calibri" w:hAnsi="Calibri"/>
          <w:b/>
          <w:szCs w:val="26"/>
          <w:highlight w:val="green"/>
        </w:rPr>
        <w:t xml:space="preserve">create the </w:t>
      </w:r>
      <w:r w:rsidRPr="004609F4">
        <w:rPr>
          <w:rStyle w:val="Emphasis"/>
          <w:szCs w:val="26"/>
        </w:rPr>
        <w:t xml:space="preserve">political and intellectual </w:t>
      </w:r>
      <w:r w:rsidRPr="004609F4">
        <w:rPr>
          <w:rStyle w:val="Emphasis"/>
          <w:szCs w:val="26"/>
          <w:highlight w:val="green"/>
        </w:rPr>
        <w:t>spaces</w:t>
      </w:r>
      <w:r w:rsidRPr="004609F4">
        <w:rPr>
          <w:rStyle w:val="TitleChar"/>
          <w:rFonts w:ascii="Calibri" w:hAnsi="Calibri"/>
          <w:b/>
          <w:szCs w:val="26"/>
        </w:rPr>
        <w:t xml:space="preserve"> necessary </w:t>
      </w:r>
      <w:r w:rsidRPr="004609F4">
        <w:rPr>
          <w:rStyle w:val="TitleChar"/>
          <w:rFonts w:ascii="Calibri" w:hAnsi="Calibri"/>
          <w:b/>
          <w:szCs w:val="26"/>
          <w:highlight w:val="green"/>
        </w:rPr>
        <w:t>for debate</w:t>
      </w:r>
      <w:r w:rsidRPr="004609F4">
        <w:rPr>
          <w:rStyle w:val="TitleChar"/>
          <w:rFonts w:ascii="Calibri" w:hAnsi="Calibri"/>
          <w:b/>
          <w:szCs w:val="26"/>
        </w:rPr>
        <w:t>, argument, and discussion. We cannot act in intelligent ways without understanding why we are acting and what we are acting against</w:t>
      </w:r>
      <w:r w:rsidRPr="004609F4">
        <w:rPr>
          <w:szCs w:val="26"/>
        </w:rPr>
        <w:t xml:space="preserve">. In other words, </w:t>
      </w:r>
      <w:r w:rsidRPr="004609F4">
        <w:rPr>
          <w:rStyle w:val="Emphasis"/>
          <w:szCs w:val="26"/>
          <w:highlight w:val="green"/>
        </w:rPr>
        <w:t xml:space="preserve">politics and ideas matter </w:t>
      </w:r>
      <w:r w:rsidRPr="004609F4">
        <w:rPr>
          <w:rStyle w:val="Emphasis"/>
          <w:szCs w:val="26"/>
        </w:rPr>
        <w:t>as much as the action</w:t>
      </w:r>
      <w:r w:rsidRPr="004609F4">
        <w:rPr>
          <w:rStyle w:val="TitleChar"/>
          <w:rFonts w:ascii="Calibri" w:hAnsi="Calibri"/>
          <w:b/>
          <w:szCs w:val="26"/>
        </w:rPr>
        <w:t xml:space="preserve"> necessary to transform conditions we abhor</w:t>
      </w:r>
      <w:r w:rsidRPr="004609F4">
        <w:rPr>
          <w:szCs w:val="26"/>
        </w:rPr>
        <w:t xml:space="preserve">. This may seem like a minor or even self-evident point, but </w:t>
      </w:r>
      <w:r w:rsidRPr="004609F4">
        <w:rPr>
          <w:rStyle w:val="TitleChar"/>
          <w:rFonts w:ascii="Calibri" w:hAnsi="Calibri"/>
          <w:b/>
          <w:szCs w:val="26"/>
        </w:rPr>
        <w:t>there is a constant critique that we are often "preaching to the choir"</w:t>
      </w:r>
      <w:r w:rsidRPr="004609F4">
        <w:rPr>
          <w:szCs w:val="26"/>
        </w:rPr>
        <w:t xml:space="preserve"> or a question about the usefulness of sitting in yet "another" meeting. But </w:t>
      </w:r>
      <w:r w:rsidRPr="004609F4">
        <w:rPr>
          <w:rStyle w:val="TitleChar"/>
          <w:rFonts w:ascii="Calibri" w:hAnsi="Calibri"/>
          <w:b/>
          <w:szCs w:val="26"/>
        </w:rPr>
        <w:t xml:space="preserve">this most recent electoral season has also shown that the choir has different pitches and cadences. The choir can be off-key. </w:t>
      </w:r>
      <w:r w:rsidRPr="004609F4">
        <w:rPr>
          <w:rStyle w:val="TitleChar"/>
          <w:rFonts w:ascii="Calibri" w:hAnsi="Calibri"/>
          <w:b/>
          <w:szCs w:val="26"/>
          <w:highlight w:val="green"/>
        </w:rPr>
        <w:t>This is not to suggest that we should</w:t>
      </w:r>
      <w:r w:rsidRPr="004609F4">
        <w:rPr>
          <w:rStyle w:val="TitleChar"/>
          <w:rFonts w:ascii="Calibri" w:hAnsi="Calibri"/>
          <w:b/>
          <w:szCs w:val="26"/>
        </w:rPr>
        <w:t xml:space="preserve"> all agree or </w:t>
      </w:r>
      <w:r w:rsidRPr="004609F4">
        <w:rPr>
          <w:rStyle w:val="TitleChar"/>
          <w:rFonts w:ascii="Calibri" w:hAnsi="Calibri"/>
          <w:b/>
          <w:szCs w:val="26"/>
          <w:highlight w:val="green"/>
        </w:rPr>
        <w:t>mute</w:t>
      </w:r>
      <w:r w:rsidRPr="004609F4">
        <w:rPr>
          <w:rStyle w:val="TitleChar"/>
          <w:rFonts w:ascii="Calibri" w:hAnsi="Calibri"/>
          <w:b/>
          <w:szCs w:val="26"/>
        </w:rPr>
        <w:t xml:space="preserve"> the areas of </w:t>
      </w:r>
      <w:r w:rsidRPr="004609F4">
        <w:rPr>
          <w:rStyle w:val="TitleChar"/>
          <w:rFonts w:ascii="Calibri" w:hAnsi="Calibri"/>
          <w:b/>
          <w:szCs w:val="26"/>
          <w:highlight w:val="green"/>
        </w:rPr>
        <w:t>disagreement</w:t>
      </w:r>
      <w:r w:rsidRPr="004609F4">
        <w:rPr>
          <w:rStyle w:val="TitleChar"/>
          <w:rFonts w:ascii="Calibri" w:hAnsi="Calibri"/>
          <w:b/>
          <w:szCs w:val="26"/>
        </w:rPr>
        <w:t xml:space="preserve"> and tension, </w:t>
      </w:r>
      <w:r w:rsidRPr="004609F4">
        <w:rPr>
          <w:rStyle w:val="TitleChar"/>
          <w:rFonts w:ascii="Calibri" w:hAnsi="Calibri"/>
          <w:b/>
          <w:szCs w:val="26"/>
          <w:highlight w:val="green"/>
        </w:rPr>
        <w:t>but</w:t>
      </w:r>
      <w:r w:rsidRPr="004609F4">
        <w:rPr>
          <w:rStyle w:val="TitleChar"/>
          <w:rFonts w:ascii="Calibri" w:hAnsi="Calibri"/>
          <w:b/>
          <w:szCs w:val="26"/>
        </w:rPr>
        <w:t xml:space="preserve"> we should </w:t>
      </w:r>
      <w:r w:rsidRPr="004609F4">
        <w:rPr>
          <w:rStyle w:val="TitleChar"/>
          <w:rFonts w:ascii="Calibri" w:hAnsi="Calibri"/>
          <w:b/>
          <w:szCs w:val="26"/>
          <w:highlight w:val="green"/>
        </w:rPr>
        <w:t xml:space="preserve">be </w:t>
      </w:r>
      <w:r w:rsidRPr="004609F4">
        <w:rPr>
          <w:rStyle w:val="Emphasis"/>
          <w:szCs w:val="26"/>
          <w:highlight w:val="green"/>
        </w:rPr>
        <w:t>clear about</w:t>
      </w:r>
      <w:r w:rsidRPr="004609F4">
        <w:rPr>
          <w:rStyle w:val="Emphasis"/>
          <w:szCs w:val="26"/>
        </w:rPr>
        <w:t xml:space="preserve"> those </w:t>
      </w:r>
      <w:r w:rsidRPr="004609F4">
        <w:rPr>
          <w:rStyle w:val="Emphasis"/>
          <w:szCs w:val="26"/>
          <w:highlight w:val="green"/>
        </w:rPr>
        <w:t>differences</w:t>
      </w:r>
      <w:r w:rsidRPr="004609F4">
        <w:rPr>
          <w:rStyle w:val="TitleChar"/>
          <w:rFonts w:ascii="Calibri" w:hAnsi="Calibri"/>
          <w:b/>
          <w:szCs w:val="26"/>
        </w:rPr>
        <w:t xml:space="preserve">. Just as we should be clear on what is agreed on and what are the bases on which we can overcome differences and unite. These various position s cannot be intuited; they are </w:t>
      </w:r>
      <w:r w:rsidRPr="004609F4">
        <w:rPr>
          <w:rStyle w:val="Emphasis"/>
          <w:szCs w:val="26"/>
          <w:highlight w:val="green"/>
        </w:rPr>
        <w:t>discovered through</w:t>
      </w:r>
      <w:r w:rsidRPr="004609F4">
        <w:rPr>
          <w:rStyle w:val="Emphasis"/>
          <w:szCs w:val="26"/>
        </w:rPr>
        <w:t xml:space="preserve"> patient </w:t>
      </w:r>
      <w:r w:rsidRPr="004609F4">
        <w:rPr>
          <w:rStyle w:val="Emphasis"/>
          <w:szCs w:val="26"/>
          <w:highlight w:val="green"/>
        </w:rPr>
        <w:t>debate</w:t>
      </w:r>
      <w:r w:rsidRPr="004609F4">
        <w:rPr>
          <w:szCs w:val="26"/>
        </w:rPr>
        <w:t xml:space="preserve">. </w:t>
      </w:r>
      <w:r w:rsidRPr="004609F4">
        <w:rPr>
          <w:rStyle w:val="TitleChar"/>
          <w:rFonts w:ascii="Calibri" w:hAnsi="Calibri"/>
          <w:b/>
          <w:szCs w:val="26"/>
        </w:rPr>
        <w:t>Beyond the culture of respectful</w:t>
      </w:r>
      <w:r w:rsidRPr="004609F4">
        <w:rPr>
          <w:szCs w:val="26"/>
        </w:rPr>
        <w:t xml:space="preserve"> internal </w:t>
      </w:r>
      <w:r w:rsidRPr="004609F4">
        <w:rPr>
          <w:rStyle w:val="TitleChar"/>
          <w:rFonts w:ascii="Calibri" w:hAnsi="Calibri"/>
          <w:b/>
          <w:szCs w:val="26"/>
        </w:rPr>
        <w:t>debate</w:t>
      </w:r>
      <w:r w:rsidRPr="004609F4">
        <w:rPr>
          <w:szCs w:val="26"/>
        </w:rPr>
        <w:t xml:space="preserve"> and discussion, </w:t>
      </w:r>
      <w:r w:rsidRPr="004609F4">
        <w:rPr>
          <w:rStyle w:val="TitleChar"/>
          <w:rFonts w:ascii="Calibri" w:hAnsi="Calibri"/>
          <w:b/>
          <w:szCs w:val="26"/>
        </w:rPr>
        <w:t>academics</w:t>
      </w:r>
      <w:r w:rsidRPr="004609F4">
        <w:rPr>
          <w:szCs w:val="26"/>
        </w:rPr>
        <w:t xml:space="preserve"> also </w:t>
      </w:r>
      <w:r w:rsidRPr="004609F4">
        <w:rPr>
          <w:rStyle w:val="TitleChar"/>
          <w:rFonts w:ascii="Calibri" w:hAnsi="Calibri"/>
          <w:b/>
          <w:szCs w:val="26"/>
        </w:rPr>
        <w:t>have something to contribute. The confidence necessary to effectively</w:t>
      </w:r>
      <w:r w:rsidRPr="004609F4">
        <w:rPr>
          <w:szCs w:val="26"/>
        </w:rPr>
        <w:t xml:space="preserve"> [End Page 231] engage in </w:t>
      </w:r>
      <w:r w:rsidRPr="004609F4">
        <w:rPr>
          <w:rStyle w:val="TitleChar"/>
          <w:rFonts w:ascii="Calibri" w:hAnsi="Calibri"/>
          <w:b/>
          <w:szCs w:val="26"/>
          <w:highlight w:val="green"/>
        </w:rPr>
        <w:t xml:space="preserve">struggle is not easily attained in an </w:t>
      </w:r>
      <w:r w:rsidRPr="004609F4">
        <w:rPr>
          <w:rStyle w:val="Emphasis"/>
          <w:szCs w:val="26"/>
          <w:highlight w:val="green"/>
        </w:rPr>
        <w:t>atmosphere of defeat</w:t>
      </w:r>
      <w:r w:rsidRPr="004609F4">
        <w:rPr>
          <w:szCs w:val="26"/>
        </w:rPr>
        <w:t xml:space="preserve"> and defensiveness. </w:t>
      </w:r>
      <w:r w:rsidRPr="004609F4">
        <w:rPr>
          <w:rStyle w:val="TitleChar"/>
          <w:rFonts w:ascii="Calibri" w:hAnsi="Calibri"/>
          <w:b/>
          <w:szCs w:val="26"/>
        </w:rPr>
        <w:t>Those are the moments to draw on the history of resistance</w:t>
      </w:r>
      <w:r w:rsidRPr="004609F4">
        <w:rPr>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is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w:t>
      </w:r>
      <w:r w:rsidRPr="00A11080">
        <w:rPr>
          <w:szCs w:val="26"/>
        </w:rPr>
        <w:t xml:space="preserve">important, and thus damning, archives that the historian Heather Ann Thompson used to write her book on Attica have, once again, disappeared from public scrutiny. </w:t>
      </w:r>
      <w:r w:rsidRPr="00A11080">
        <w:rPr>
          <w:rStyle w:val="TitleChar"/>
          <w:rFonts w:ascii="Calibri" w:hAnsi="Calibri"/>
          <w:b/>
          <w:szCs w:val="26"/>
        </w:rPr>
        <w:t>Not only does the political establishment want to punish and demonize the voices for Black liberation, but</w:t>
      </w:r>
      <w:r w:rsidRPr="00A11080">
        <w:rPr>
          <w:szCs w:val="26"/>
        </w:rPr>
        <w:t xml:space="preserve"> more important, </w:t>
      </w:r>
      <w:r w:rsidRPr="00A11080">
        <w:rPr>
          <w:rStyle w:val="TitleChar"/>
          <w:rFonts w:ascii="Calibri" w:hAnsi="Calibri"/>
          <w:b/>
          <w:szCs w:val="26"/>
        </w:rPr>
        <w:t>they want to bury the legacy, the history, and politics of the movement itself</w:t>
      </w:r>
      <w:r w:rsidRPr="00A11080">
        <w:rPr>
          <w:szCs w:val="26"/>
        </w:rPr>
        <w:t xml:space="preserve">. </w:t>
      </w:r>
      <w:r w:rsidRPr="00A11080">
        <w:rPr>
          <w:rStyle w:val="TitleChar"/>
          <w:rFonts w:ascii="Calibri" w:hAnsi="Calibri"/>
          <w:b/>
          <w:szCs w:val="26"/>
        </w:rPr>
        <w:t xml:space="preserve">It is clear to understand why. It is </w:t>
      </w:r>
      <w:r w:rsidRPr="00A11080">
        <w:rPr>
          <w:rStyle w:val="TitleChar"/>
          <w:rFonts w:ascii="Calibri" w:hAnsi="Calibri"/>
          <w:b/>
          <w:szCs w:val="26"/>
        </w:rPr>
        <w:lastRenderedPageBreak/>
        <w:t>not irrational hatred of African Americans; it is quite simply because when Black people go into struggle, it unravels the dominant narrative, or the fabrications at the heart of American mythology—that we are a democratic and just society</w:t>
      </w:r>
      <w:r w:rsidRPr="00A11080">
        <w:rPr>
          <w:szCs w:val="26"/>
        </w:rPr>
        <w:t xml:space="preserve">. Only a cursory knowledge of Black history—and the history of indigenous people in this land—shatters the United States' obsession with its own self-idealization as an "exceptional" society. In doing so, </w:t>
      </w:r>
      <w:r w:rsidRPr="00A11080">
        <w:rPr>
          <w:rStyle w:val="TitleChar"/>
          <w:rFonts w:ascii="Calibri" w:hAnsi="Calibri"/>
          <w:b/>
          <w:szCs w:val="26"/>
        </w:rPr>
        <w:t>Black struggles are examples of how the "margins" can upend and destabilize the supposed center</w:t>
      </w:r>
      <w:r w:rsidRPr="00A11080">
        <w:rPr>
          <w:szCs w:val="26"/>
        </w:rPr>
        <w:t xml:space="preserve">. And </w:t>
      </w:r>
      <w:r w:rsidRPr="00A11080">
        <w:rPr>
          <w:rStyle w:val="TitleChar"/>
          <w:rFonts w:ascii="Calibri" w:hAnsi="Calibri"/>
          <w:b/>
          <w:szCs w:val="26"/>
        </w:rPr>
        <w:t>perhaps even more important is how those struggles within the various iterations of the Black Freedom movement become a platform for other liberation struggles to emerge. This was the legacy of the Black insurgency of the 1960s. As a result, the political establishment distorts this history and distorts its radical content</w:t>
      </w:r>
      <w:r w:rsidRPr="00A11080">
        <w:rPr>
          <w:szCs w:val="26"/>
        </w:rPr>
        <w:t>, its radical leaders, and their voices. This is not just a lesson of who gets to tell history; this legacy of repression affects the movements of today. The attempt to distort and bury the struggles from a previous period</w:t>
      </w:r>
      <w:r w:rsidRPr="004609F4">
        <w:rPr>
          <w:szCs w:val="26"/>
        </w:rPr>
        <w:t xml:space="preserve">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 </w:t>
      </w:r>
      <w:r w:rsidRPr="004609F4">
        <w:rPr>
          <w:rStyle w:val="TitleChar"/>
          <w:rFonts w:ascii="Calibri" w:hAnsi="Calibri"/>
          <w:b/>
          <w:szCs w:val="26"/>
        </w:rPr>
        <w:t xml:space="preserve">we have never been more in need of the inspiration, </w:t>
      </w:r>
      <w:r w:rsidRPr="004609F4">
        <w:rPr>
          <w:rStyle w:val="TitleChar"/>
          <w:rFonts w:ascii="Calibri" w:hAnsi="Calibri"/>
          <w:b/>
          <w:szCs w:val="26"/>
        </w:rPr>
        <w:lastRenderedPageBreak/>
        <w:t xml:space="preserve">the lessons, and the strength of those who have bequeathed to us the certainties and uncertainties of home today. </w:t>
      </w:r>
      <w:bookmarkStart w:id="3" w:name="_Hlk508117003"/>
      <w:r w:rsidRPr="004609F4">
        <w:rPr>
          <w:rStyle w:val="TitleChar"/>
          <w:rFonts w:ascii="Calibri" w:hAnsi="Calibri"/>
          <w:b/>
          <w:szCs w:val="26"/>
          <w:highlight w:val="green"/>
        </w:rPr>
        <w:t xml:space="preserve">The challenge continues to lie in our abilities to transcend, </w:t>
      </w:r>
      <w:r w:rsidRPr="004609F4">
        <w:rPr>
          <w:rStyle w:val="Emphasis"/>
          <w:szCs w:val="26"/>
          <w:highlight w:val="green"/>
        </w:rPr>
        <w:t>through argument, debate, and struggle</w:t>
      </w:r>
      <w:r w:rsidRPr="004609F4">
        <w:rPr>
          <w:rStyle w:val="TitleChar"/>
          <w:rFonts w:ascii="Calibri" w:hAnsi="Calibri"/>
          <w:b/>
          <w:szCs w:val="26"/>
          <w:highlight w:val="green"/>
        </w:rPr>
        <w:t>, the</w:t>
      </w:r>
      <w:r w:rsidRPr="004609F4">
        <w:rPr>
          <w:rStyle w:val="TitleChar"/>
          <w:rFonts w:ascii="Calibri" w:hAnsi="Calibri"/>
          <w:b/>
          <w:szCs w:val="26"/>
        </w:rPr>
        <w:t xml:space="preserve"> many </w:t>
      </w:r>
      <w:r w:rsidRPr="004609F4">
        <w:rPr>
          <w:rStyle w:val="TitleChar"/>
          <w:rFonts w:ascii="Calibri" w:hAnsi="Calibri"/>
          <w:b/>
          <w:szCs w:val="26"/>
          <w:highlight w:val="green"/>
        </w:rPr>
        <w:t xml:space="preserve">paths that </w:t>
      </w:r>
      <w:r w:rsidRPr="004609F4">
        <w:rPr>
          <w:rStyle w:val="TitleChar"/>
          <w:rFonts w:ascii="Calibri" w:hAnsi="Calibri"/>
          <w:b/>
          <w:szCs w:val="26"/>
        </w:rPr>
        <w:t xml:space="preserve">crisscross and potentially </w:t>
      </w:r>
      <w:r w:rsidRPr="004609F4">
        <w:rPr>
          <w:rStyle w:val="TitleChar"/>
          <w:rFonts w:ascii="Calibri" w:hAnsi="Calibri"/>
          <w:b/>
          <w:szCs w:val="26"/>
          <w:highlight w:val="green"/>
        </w:rPr>
        <w:t>divide</w:t>
      </w:r>
      <w:r w:rsidRPr="004609F4">
        <w:rPr>
          <w:rStyle w:val="TitleChar"/>
          <w:rFonts w:ascii="Calibri" w:hAnsi="Calibri"/>
          <w:b/>
          <w:szCs w:val="26"/>
        </w:rPr>
        <w:t xml:space="preserve"> our </w:t>
      </w:r>
      <w:r w:rsidRPr="004609F4">
        <w:rPr>
          <w:rStyle w:val="TitleChar"/>
          <w:rFonts w:ascii="Calibri" w:hAnsi="Calibri"/>
          <w:b/>
          <w:szCs w:val="26"/>
          <w:highlight w:val="green"/>
        </w:rPr>
        <w:t>resistance</w:t>
      </w:r>
      <w:r w:rsidRPr="004609F4">
        <w:rPr>
          <w:rStyle w:val="TitleChar"/>
          <w:rFonts w:ascii="Calibri" w:hAnsi="Calibri"/>
          <w:b/>
          <w:szCs w:val="26"/>
        </w:rPr>
        <w:t xml:space="preserve"> </w:t>
      </w:r>
      <w:bookmarkEnd w:id="3"/>
      <w:r w:rsidRPr="004609F4">
        <w:rPr>
          <w:rStyle w:val="TitleChar"/>
          <w:rFonts w:ascii="Calibri" w:hAnsi="Calibri"/>
          <w:b/>
          <w:szCs w:val="26"/>
        </w:rPr>
        <w:t xml:space="preserve">to hatred, bigotry, and oppression. </w:t>
      </w:r>
      <w:r w:rsidRPr="004609F4">
        <w:rPr>
          <w:rStyle w:val="TitleChar"/>
          <w:rFonts w:ascii="Calibri" w:hAnsi="Calibri"/>
          <w:b/>
          <w:szCs w:val="26"/>
          <w:highlight w:val="green"/>
        </w:rPr>
        <w:t xml:space="preserve">This is a </w:t>
      </w:r>
      <w:r w:rsidRPr="004609F4">
        <w:rPr>
          <w:rStyle w:val="Emphasis"/>
          <w:szCs w:val="26"/>
          <w:highlight w:val="green"/>
        </w:rPr>
        <w:t>call for solidarity</w:t>
      </w:r>
      <w:r w:rsidRPr="004609F4">
        <w:rPr>
          <w:rStyle w:val="TitleChar"/>
          <w:rFonts w:ascii="Calibri" w:hAnsi="Calibri"/>
          <w:b/>
          <w:szCs w:val="26"/>
        </w:rPr>
        <w:t xml:space="preserve">, but </w:t>
      </w:r>
      <w:r w:rsidRPr="004609F4">
        <w:rPr>
          <w:rStyle w:val="TitleChar"/>
          <w:rFonts w:ascii="Calibri" w:hAnsi="Calibri"/>
          <w:b/>
          <w:szCs w:val="26"/>
          <w:highlight w:val="green"/>
        </w:rPr>
        <w:t>not on the basis of papering over</w:t>
      </w:r>
      <w:r w:rsidRPr="004609F4">
        <w:rPr>
          <w:rStyle w:val="TitleChar"/>
          <w:rFonts w:ascii="Calibri" w:hAnsi="Calibri"/>
          <w:b/>
          <w:szCs w:val="26"/>
        </w:rPr>
        <w:t xml:space="preserve"> the </w:t>
      </w:r>
      <w:r w:rsidRPr="004609F4">
        <w:rPr>
          <w:rStyle w:val="TitleChar"/>
          <w:rFonts w:ascii="Calibri" w:hAnsi="Calibri"/>
          <w:b/>
          <w:szCs w:val="26"/>
          <w:highlight w:val="green"/>
        </w:rPr>
        <w:t>different experiences</w:t>
      </w:r>
      <w:r w:rsidRPr="004609F4">
        <w:rPr>
          <w:rStyle w:val="TitleChar"/>
          <w:rFonts w:ascii="Calibri" w:hAnsi="Calibri"/>
          <w:b/>
          <w:szCs w:val="26"/>
        </w:rPr>
        <w:t xml:space="preserve"> that create different levels of consciousness within our society. Solidarity is most palpable when there is recognition that </w:t>
      </w:r>
      <w:r w:rsidRPr="004609F4">
        <w:rPr>
          <w:rStyle w:val="TitleChar"/>
          <w:rFonts w:ascii="Calibri" w:hAnsi="Calibri"/>
          <w:b/>
          <w:szCs w:val="26"/>
          <w:highlight w:val="green"/>
        </w:rPr>
        <w:t xml:space="preserve">our fates are </w:t>
      </w:r>
      <w:r w:rsidRPr="004609F4">
        <w:rPr>
          <w:rStyle w:val="Emphasis"/>
          <w:szCs w:val="26"/>
          <w:highlight w:val="green"/>
        </w:rPr>
        <w:t>connected</w:t>
      </w:r>
      <w:r w:rsidRPr="004609F4">
        <w:rPr>
          <w:rStyle w:val="TitleChar"/>
          <w:rFonts w:ascii="Calibri" w:hAnsi="Calibri"/>
          <w:b/>
          <w:szCs w:val="26"/>
          <w:highlight w:val="green"/>
        </w:rPr>
        <w:t xml:space="preserve"> and</w:t>
      </w:r>
      <w:r w:rsidRPr="004609F4">
        <w:rPr>
          <w:rStyle w:val="TitleChar"/>
          <w:rFonts w:ascii="Calibri" w:hAnsi="Calibri"/>
          <w:b/>
          <w:szCs w:val="26"/>
        </w:rPr>
        <w:t xml:space="preserve"> that an </w:t>
      </w:r>
      <w:r w:rsidRPr="004609F4">
        <w:rPr>
          <w:rStyle w:val="TitleChar"/>
          <w:rFonts w:ascii="Calibri" w:hAnsi="Calibri"/>
          <w:b/>
          <w:szCs w:val="26"/>
          <w:highlight w:val="green"/>
        </w:rPr>
        <w:t>injury to one is an injury to all</w:t>
      </w:r>
      <w:r w:rsidRPr="004609F4">
        <w:rPr>
          <w:rStyle w:val="TitleChar"/>
          <w:rFonts w:ascii="Calibri" w:hAnsi="Calibri"/>
          <w:b/>
          <w:szCs w:val="26"/>
        </w:rPr>
        <w:t xml:space="preserve">. </w:t>
      </w:r>
      <w:r w:rsidRPr="004609F4">
        <w:rPr>
          <w:rStyle w:val="TitleChar"/>
          <w:rFonts w:ascii="Calibri" w:hAnsi="Calibri"/>
          <w:b/>
          <w:szCs w:val="26"/>
          <w:highlight w:val="green"/>
        </w:rPr>
        <w:t>Another world is truly possible</w:t>
      </w:r>
      <w:r w:rsidRPr="004609F4">
        <w:rPr>
          <w:rStyle w:val="TitleChar"/>
          <w:rFonts w:ascii="Calibri" w:hAnsi="Calibri"/>
          <w:b/>
          <w:szCs w:val="26"/>
        </w:rPr>
        <w:t xml:space="preserve">, but </w:t>
      </w:r>
      <w:r w:rsidRPr="004609F4">
        <w:rPr>
          <w:rStyle w:val="TitleChar"/>
          <w:rFonts w:ascii="Calibri" w:hAnsi="Calibri"/>
          <w:b/>
          <w:szCs w:val="26"/>
          <w:highlight w:val="green"/>
        </w:rPr>
        <w:t xml:space="preserve">only if we </w:t>
      </w:r>
      <w:r w:rsidRPr="004609F4">
        <w:rPr>
          <w:rStyle w:val="TitleChar"/>
          <w:rFonts w:ascii="Calibri" w:hAnsi="Calibri"/>
          <w:b/>
          <w:szCs w:val="26"/>
        </w:rPr>
        <w:t xml:space="preserve">are willing to </w:t>
      </w:r>
      <w:r w:rsidRPr="004609F4">
        <w:rPr>
          <w:rStyle w:val="TitleChar"/>
          <w:rFonts w:ascii="Calibri" w:hAnsi="Calibri"/>
          <w:b/>
          <w:szCs w:val="26"/>
          <w:highlight w:val="green"/>
        </w:rPr>
        <w:t>struggle for it</w:t>
      </w:r>
      <w:r w:rsidRPr="004609F4">
        <w:rPr>
          <w:szCs w:val="26"/>
        </w:rPr>
        <w:t>.</w:t>
      </w:r>
    </w:p>
    <w:p w14:paraId="32AF6237" w14:textId="77777777" w:rsidR="00997DDD" w:rsidRPr="004609F4" w:rsidRDefault="00997DDD" w:rsidP="00997DDD"/>
    <w:p w14:paraId="08AE87DC" w14:textId="77777777" w:rsidR="00997DDD" w:rsidRPr="00997DDD" w:rsidRDefault="00997DDD" w:rsidP="00997DDD"/>
    <w:p w14:paraId="3CDC3959" w14:textId="0F6F0620" w:rsidR="004C0062" w:rsidRPr="004609F4" w:rsidRDefault="004C0062" w:rsidP="004C0062">
      <w:pPr>
        <w:pStyle w:val="Heading2"/>
        <w:rPr>
          <w:rFonts w:cs="Calibri"/>
        </w:rPr>
      </w:pPr>
      <w:r w:rsidRPr="004609F4">
        <w:rPr>
          <w:rFonts w:cs="Calibri"/>
        </w:rPr>
        <w:lastRenderedPageBreak/>
        <w:t>1AC — FW</w:t>
      </w:r>
    </w:p>
    <w:p w14:paraId="6790E2B2" w14:textId="77777777" w:rsidR="004C0062" w:rsidRPr="004609F4" w:rsidRDefault="004C0062" w:rsidP="004C0062">
      <w:pPr>
        <w:rPr>
          <w:rStyle w:val="Emphasis"/>
        </w:rPr>
      </w:pPr>
    </w:p>
    <w:p w14:paraId="3C55BEED" w14:textId="77777777" w:rsidR="004C0062" w:rsidRPr="004609F4" w:rsidRDefault="004C0062" w:rsidP="004C0062">
      <w:pPr>
        <w:pStyle w:val="Heading3"/>
        <w:rPr>
          <w:rFonts w:cs="Calibri"/>
        </w:rPr>
      </w:pPr>
      <w:bookmarkStart w:id="4" w:name="_Hlk32134100"/>
      <w:bookmarkStart w:id="5" w:name="_Hlk32052730"/>
      <w:bookmarkStart w:id="6" w:name="_Hlk19383792"/>
      <w:bookmarkStart w:id="7" w:name="_Hlk23524648"/>
      <w:r w:rsidRPr="004609F4">
        <w:rPr>
          <w:rFonts w:cs="Calibri"/>
        </w:rPr>
        <w:lastRenderedPageBreak/>
        <w:t>FW</w:t>
      </w:r>
    </w:p>
    <w:p w14:paraId="408A5207" w14:textId="77777777" w:rsidR="004C0062" w:rsidRPr="004609F4" w:rsidRDefault="004C0062" w:rsidP="004C0062">
      <w:pPr>
        <w:pStyle w:val="Heading4"/>
        <w:rPr>
          <w:rFonts w:cs="Calibri"/>
        </w:rPr>
      </w:pPr>
      <w:bookmarkStart w:id="8" w:name="_Hlk49258737"/>
      <w:r w:rsidRPr="004609F4">
        <w:rPr>
          <w:rFonts w:cs="Calibri"/>
        </w:rPr>
        <w:t xml:space="preserve">The standard is maximizing expected wellbeing. </w:t>
      </w:r>
    </w:p>
    <w:bookmarkEnd w:id="4"/>
    <w:p w14:paraId="1579BEC5" w14:textId="77777777" w:rsidR="004C0062" w:rsidRPr="004609F4" w:rsidRDefault="004C0062" w:rsidP="004C0062">
      <w:pPr>
        <w:pStyle w:val="Heading4"/>
        <w:rPr>
          <w:rFonts w:cs="Calibri"/>
        </w:rPr>
      </w:pPr>
      <w:r w:rsidRPr="004609F4">
        <w:rPr>
          <w:rFonts w:cs="Calibri"/>
        </w:rPr>
        <w:t>Prefer it:</w:t>
      </w:r>
    </w:p>
    <w:p w14:paraId="7A985871" w14:textId="77777777" w:rsidR="004C0062" w:rsidRPr="004609F4" w:rsidRDefault="004C0062" w:rsidP="004C0062">
      <w:pPr>
        <w:pStyle w:val="Heading4"/>
        <w:rPr>
          <w:rFonts w:cs="Calibri"/>
        </w:rPr>
      </w:pPr>
      <w:r w:rsidRPr="004609F4">
        <w:rPr>
          <w:rFonts w:cs="Calibri"/>
        </w:rPr>
        <w:t>1] Actor specificity:</w:t>
      </w:r>
    </w:p>
    <w:p w14:paraId="4185CED4" w14:textId="77777777" w:rsidR="004C0062" w:rsidRPr="004609F4" w:rsidRDefault="004C0062" w:rsidP="004C0062">
      <w:pPr>
        <w:pStyle w:val="Heading4"/>
        <w:tabs>
          <w:tab w:val="left" w:pos="5490"/>
        </w:tabs>
        <w:rPr>
          <w:rFonts w:cs="Calibri"/>
        </w:rPr>
      </w:pPr>
      <w:r w:rsidRPr="004609F4">
        <w:rPr>
          <w:rFonts w:cs="Calibri"/>
        </w:rPr>
        <w:t>A] Aggregation – every policy benefits some and harms others, which also means side constraints freeze action.</w:t>
      </w:r>
    </w:p>
    <w:p w14:paraId="455C6485" w14:textId="77777777" w:rsidR="004C0062" w:rsidRPr="004609F4" w:rsidRDefault="004C0062" w:rsidP="004C0062">
      <w:pPr>
        <w:pStyle w:val="Heading4"/>
        <w:rPr>
          <w:rFonts w:cs="Calibri"/>
        </w:rPr>
      </w:pPr>
      <w:r w:rsidRPr="004609F4">
        <w:rPr>
          <w:rFonts w:cs="Calibri"/>
        </w:rPr>
        <w:t>B] No act-omission distinction – choosing to omit is an act itself – governments decide not to act which means being presented with the aff creates a choice between two actions, neither of which is an omission</w:t>
      </w:r>
    </w:p>
    <w:p w14:paraId="0489236D" w14:textId="77777777" w:rsidR="004C0062" w:rsidRPr="004609F4" w:rsidRDefault="004C0062" w:rsidP="004C0062">
      <w:pPr>
        <w:pStyle w:val="Heading4"/>
        <w:rPr>
          <w:rFonts w:cs="Calibri"/>
          <w:szCs w:val="16"/>
        </w:rPr>
      </w:pPr>
      <w:r w:rsidRPr="004609F4">
        <w:rPr>
          <w:rFonts w:cs="Calibri"/>
        </w:rPr>
        <w:t>C] No intent-foresight distinction –</w:t>
      </w:r>
      <w:r w:rsidRPr="004609F4">
        <w:rPr>
          <w:rFonts w:eastAsia="Calibri" w:cs="Calibri"/>
        </w:rPr>
        <w:t xml:space="preserve"> If</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foresee</w:t>
      </w:r>
      <w:r w:rsidRPr="004609F4">
        <w:rPr>
          <w:rFonts w:cs="Calibri"/>
        </w:rPr>
        <w:t xml:space="preserve"> </w:t>
      </w:r>
      <w:r w:rsidRPr="004609F4">
        <w:rPr>
          <w:rFonts w:eastAsia="Calibri" w:cs="Calibri"/>
        </w:rPr>
        <w:t>a</w:t>
      </w:r>
      <w:r w:rsidRPr="004609F4">
        <w:rPr>
          <w:rFonts w:cs="Calibri"/>
        </w:rPr>
        <w:t xml:space="preserve"> </w:t>
      </w:r>
      <w:r w:rsidRPr="004609F4">
        <w:rPr>
          <w:rFonts w:eastAsia="Calibri" w:cs="Calibri"/>
        </w:rPr>
        <w:t>consequence</w:t>
      </w:r>
      <w:r w:rsidRPr="004609F4">
        <w:rPr>
          <w:rFonts w:cs="Calibri"/>
        </w:rPr>
        <w:t xml:space="preserve">, </w:t>
      </w:r>
      <w:r w:rsidRPr="004609F4">
        <w:rPr>
          <w:rFonts w:eastAsia="Calibri" w:cs="Calibri"/>
        </w:rPr>
        <w:t>then</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becomes</w:t>
      </w:r>
      <w:r w:rsidRPr="004609F4">
        <w:rPr>
          <w:rFonts w:cs="Calibri"/>
        </w:rPr>
        <w:t xml:space="preserve"> </w:t>
      </w:r>
      <w:r w:rsidRPr="004609F4">
        <w:rPr>
          <w:rFonts w:eastAsia="Calibri" w:cs="Calibri"/>
        </w:rPr>
        <w:t>part</w:t>
      </w:r>
      <w:r w:rsidRPr="004609F4">
        <w:rPr>
          <w:rFonts w:cs="Calibri"/>
        </w:rPr>
        <w:t xml:space="preserve"> </w:t>
      </w:r>
      <w:r w:rsidRPr="004609F4">
        <w:rPr>
          <w:rFonts w:eastAsia="Calibri" w:cs="Calibri"/>
        </w:rPr>
        <w:t>of</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deliberation</w:t>
      </w:r>
      <w:r w:rsidRPr="004609F4">
        <w:rPr>
          <w:rFonts w:cs="Calibri"/>
        </w:rPr>
        <w:t xml:space="preserve"> </w:t>
      </w:r>
      <w:r w:rsidRPr="004609F4">
        <w:rPr>
          <w:rFonts w:eastAsia="Calibri" w:cs="Calibri"/>
        </w:rPr>
        <w:t>which</w:t>
      </w:r>
      <w:r w:rsidRPr="004609F4">
        <w:rPr>
          <w:rFonts w:cs="Calibri"/>
        </w:rPr>
        <w:t xml:space="preserve"> </w:t>
      </w:r>
      <w:r w:rsidRPr="004609F4">
        <w:rPr>
          <w:rFonts w:eastAsia="Calibri" w:cs="Calibri"/>
        </w:rPr>
        <w:t>makes</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intrinsic</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action</w:t>
      </w:r>
      <w:r w:rsidRPr="004609F4">
        <w:rPr>
          <w:rFonts w:cs="Calibri"/>
        </w:rPr>
        <w:t xml:space="preserve"> </w:t>
      </w:r>
      <w:r w:rsidRPr="004609F4">
        <w:rPr>
          <w:rFonts w:eastAsia="Calibri" w:cs="Calibri"/>
        </w:rPr>
        <w:t>since</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intend</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happen</w:t>
      </w:r>
    </w:p>
    <w:p w14:paraId="1C20CFA9" w14:textId="77777777" w:rsidR="004C0062" w:rsidRPr="004609F4" w:rsidRDefault="004C0062" w:rsidP="004C0062">
      <w:r w:rsidRPr="004609F4">
        <w:t>o/w</w:t>
      </w:r>
    </w:p>
    <w:p w14:paraId="27BC1723" w14:textId="77777777" w:rsidR="004C0062" w:rsidRPr="004609F4" w:rsidRDefault="004C0062" w:rsidP="004C0062">
      <w:bookmarkStart w:id="9" w:name="_Hlk23524651"/>
      <w:bookmarkEnd w:id="5"/>
    </w:p>
    <w:p w14:paraId="4F7ED3B4" w14:textId="7E9F1441" w:rsidR="004C0062" w:rsidRPr="004609F4" w:rsidRDefault="005F41C6" w:rsidP="004C0062">
      <w:pPr>
        <w:pStyle w:val="Heading4"/>
        <w:rPr>
          <w:rFonts w:cs="Calibri"/>
        </w:rPr>
      </w:pPr>
      <w:bookmarkStart w:id="10" w:name="_Hlk22306012"/>
      <w:bookmarkEnd w:id="6"/>
      <w:bookmarkEnd w:id="7"/>
      <w:bookmarkEnd w:id="9"/>
      <w:r>
        <w:rPr>
          <w:rFonts w:cs="Calibri"/>
        </w:rPr>
        <w:t>4</w:t>
      </w:r>
      <w:r w:rsidR="004C0062" w:rsidRPr="004609F4">
        <w:rPr>
          <w:rFonts w:cs="Calibri"/>
        </w:rPr>
        <w:t>] Governments must aggregate because their policies benefit some and harm others so the only non-arbitrary way to prioritize is by helping the most amount of people. o/w since different agents have different ethical obligations</w:t>
      </w:r>
    </w:p>
    <w:p w14:paraId="4F8C9102" w14:textId="77777777" w:rsidR="004C0062" w:rsidRPr="004609F4" w:rsidRDefault="004C0062" w:rsidP="004C0062">
      <w:pPr>
        <w:rPr>
          <w:rStyle w:val="Style13ptBold"/>
          <w:b w:val="0"/>
          <w:bCs/>
        </w:rPr>
      </w:pPr>
      <w:r w:rsidRPr="004609F4">
        <w:rPr>
          <w:rStyle w:val="Style13ptBold"/>
        </w:rPr>
        <w:t>Mack 4</w:t>
      </w:r>
      <w:r w:rsidRPr="004609F4">
        <w:t xml:space="preserve"> [(Peter, MBBS, FRCS(Ed), FRCS (Glasg), PhD, MBA, MHlthEcon) “Utilitarian Ethics in Healthcare.” International Journal of the Computer, the Internet, and Management Vol. 12, No.3. 2004. Department of Surgery. Singapore General Hospital.] SJDI</w:t>
      </w:r>
    </w:p>
    <w:p w14:paraId="5EA3D3CA" w14:textId="7AC87C12" w:rsidR="004C0062" w:rsidRDefault="004C0062" w:rsidP="004C0062">
      <w:pPr>
        <w:rPr>
          <w:rStyle w:val="StyleUnderline"/>
        </w:rPr>
      </w:pPr>
      <w:r w:rsidRPr="004609F4">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4609F4">
        <w:rPr>
          <w:rStyle w:val="StyleUnderline"/>
        </w:rPr>
        <w:t xml:space="preserve">The traditional stance </w:t>
      </w:r>
      <w:r w:rsidRPr="004609F4">
        <w:t>of the physician</w:t>
      </w:r>
      <w:r w:rsidRPr="004609F4">
        <w:rPr>
          <w:rStyle w:val="StyleUnderline"/>
        </w:rPr>
        <w:t xml:space="preserve"> is that each patient is an isolated universe. </w:t>
      </w:r>
      <w:r w:rsidRPr="004609F4">
        <w:t xml:space="preserve">When confronted with a situation in which his duty involves a competition for scarce medications or treatments, he would plead the patient’s cause by all methods, short of deceit. However, </w:t>
      </w:r>
      <w:r w:rsidRPr="004609F4">
        <w:rPr>
          <w:rStyle w:val="StyleUnderline"/>
          <w:highlight w:val="green"/>
        </w:rPr>
        <w:t>when the</w:t>
      </w:r>
      <w:r w:rsidRPr="004609F4">
        <w:rPr>
          <w:rStyle w:val="StyleUnderline"/>
        </w:rPr>
        <w:t xml:space="preserve"> </w:t>
      </w:r>
      <w:r w:rsidRPr="004609F4">
        <w:t>physician’s</w:t>
      </w:r>
      <w:r w:rsidRPr="004609F4">
        <w:rPr>
          <w:rStyle w:val="StyleUnderline"/>
        </w:rPr>
        <w:t xml:space="preserve"> </w:t>
      </w:r>
      <w:r w:rsidRPr="004609F4">
        <w:rPr>
          <w:rStyle w:val="StyleUnderline"/>
          <w:highlight w:val="green"/>
        </w:rPr>
        <w:t>decision involves more</w:t>
      </w:r>
      <w:r w:rsidRPr="004609F4">
        <w:rPr>
          <w:rStyle w:val="StyleUnderline"/>
        </w:rPr>
        <w:t xml:space="preserve"> than just his own patient</w:t>
      </w:r>
      <w:r w:rsidRPr="004609F4">
        <w:t>, or has some commitment to public health,</w:t>
      </w:r>
      <w:r w:rsidRPr="004609F4">
        <w:rPr>
          <w:rStyle w:val="StyleUnderline"/>
        </w:rPr>
        <w:t xml:space="preserve"> </w:t>
      </w:r>
      <w:r w:rsidRPr="004609F4">
        <w:rPr>
          <w:rStyle w:val="StyleUnderline"/>
          <w:highlight w:val="green"/>
        </w:rPr>
        <w:t>other issues have to be considered.</w:t>
      </w:r>
      <w:r w:rsidRPr="004609F4">
        <w:rPr>
          <w:rStyle w:val="StyleUnderline"/>
        </w:rPr>
        <w:t xml:space="preserve"> </w:t>
      </w:r>
      <w:r w:rsidRPr="004609F4">
        <w:t>He then has to recognise that the</w:t>
      </w:r>
      <w:r w:rsidRPr="004609F4">
        <w:rPr>
          <w:rStyle w:val="StyleUnderline"/>
        </w:rPr>
        <w:t xml:space="preserve"> </w:t>
      </w:r>
      <w:r w:rsidRPr="004609F4">
        <w:rPr>
          <w:rStyle w:val="StyleUnderline"/>
          <w:highlight w:val="green"/>
        </w:rPr>
        <w:t>unbridled advocacy</w:t>
      </w:r>
      <w:r w:rsidRPr="004609F4">
        <w:rPr>
          <w:rStyle w:val="StyleUnderline"/>
        </w:rPr>
        <w:t xml:space="preserve"> of the patient </w:t>
      </w:r>
      <w:r w:rsidRPr="004609F4">
        <w:rPr>
          <w:rStyle w:val="StyleUnderline"/>
          <w:highlight w:val="green"/>
        </w:rPr>
        <w:t>may not square with</w:t>
      </w:r>
      <w:r w:rsidRPr="004609F4">
        <w:t xml:space="preserve"> what the economist perceives to be </w:t>
      </w:r>
      <w:r w:rsidRPr="004609F4">
        <w:rPr>
          <w:rStyle w:val="StyleUnderline"/>
          <w:highlight w:val="green"/>
        </w:rPr>
        <w:t>the most advantageous policy to society</w:t>
      </w:r>
      <w:r w:rsidRPr="004609F4">
        <w:rPr>
          <w:rStyle w:val="StyleUnderline"/>
        </w:rPr>
        <w:t xml:space="preserve"> as a whole.</w:t>
      </w:r>
      <w:r w:rsidRPr="004609F4">
        <w:t xml:space="preserve"> Medical professionals characteristically deplore scarcities. Many of them </w:t>
      </w:r>
      <w:r w:rsidRPr="004609F4">
        <w:lastRenderedPageBreak/>
        <w:t xml:space="preserve">are simply not prepared to modify their intransigent principle of unwavering duty to their patients’ individual interest. However, </w:t>
      </w:r>
      <w:r w:rsidRPr="004609F4">
        <w:rPr>
          <w:rStyle w:val="StyleUnderline"/>
        </w:rPr>
        <w:t>in decisions involving multiple patients</w:t>
      </w:r>
      <w:r w:rsidRPr="004609F4">
        <w:t xml:space="preserve">, making available </w:t>
      </w:r>
      <w:r w:rsidRPr="004609F4">
        <w:rPr>
          <w:rStyle w:val="StyleUnderline"/>
          <w:highlight w:val="green"/>
        </w:rPr>
        <w:t>more</w:t>
      </w:r>
      <w:r w:rsidRPr="004609F4">
        <w:rPr>
          <w:rStyle w:val="StyleUnderline"/>
        </w:rPr>
        <w:t xml:space="preserve"> </w:t>
      </w:r>
      <w:r w:rsidRPr="004609F4">
        <w:t xml:space="preserve">medication, labour or </w:t>
      </w:r>
      <w:r w:rsidRPr="004609F4">
        <w:rPr>
          <w:rStyle w:val="StyleUnderline"/>
          <w:highlight w:val="green"/>
        </w:rPr>
        <w:t>expenses for one</w:t>
      </w:r>
      <w:r w:rsidRPr="004609F4">
        <w:rPr>
          <w:rStyle w:val="StyleUnderline"/>
        </w:rPr>
        <w:t xml:space="preserve"> </w:t>
      </w:r>
      <w:r w:rsidRPr="004609F4">
        <w:t xml:space="preserve">patient </w:t>
      </w:r>
      <w:r w:rsidRPr="004609F4">
        <w:rPr>
          <w:rStyle w:val="StyleUnderline"/>
        </w:rPr>
        <w:t xml:space="preserve">will </w:t>
      </w:r>
      <w:r w:rsidRPr="004609F4">
        <w:rPr>
          <w:rStyle w:val="StyleUnderline"/>
          <w:highlight w:val="green"/>
        </w:rPr>
        <w:t>mean</w:t>
      </w:r>
      <w:r w:rsidRPr="004609F4">
        <w:rPr>
          <w:rStyle w:val="StyleUnderline"/>
        </w:rPr>
        <w:t xml:space="preserve"> </w:t>
      </w:r>
      <w:r w:rsidRPr="004609F4">
        <w:t xml:space="preserve">leaving </w:t>
      </w:r>
      <w:r w:rsidRPr="004609F4">
        <w:rPr>
          <w:rStyle w:val="StyleUnderline"/>
          <w:highlight w:val="green"/>
        </w:rPr>
        <w:t>less for another.</w:t>
      </w:r>
      <w:r w:rsidRPr="004609F4">
        <w:rPr>
          <w:rStyle w:val="StyleUnderline"/>
        </w:rPr>
        <w:t xml:space="preserve"> The physician is</w:t>
      </w:r>
      <w:r w:rsidRPr="004609F4">
        <w:t xml:space="preserve"> then </w:t>
      </w:r>
      <w:r w:rsidRPr="004609F4">
        <w:rPr>
          <w:rStyle w:val="StyleUnderline"/>
        </w:rPr>
        <w:t>compelled</w:t>
      </w:r>
      <w:r w:rsidRPr="004609F4">
        <w:t xml:space="preserve"> by his competing loyalties </w:t>
      </w:r>
      <w:r w:rsidRPr="004609F4">
        <w:rPr>
          <w:rStyle w:val="StyleUnderline"/>
        </w:rPr>
        <w:t>to enter into a decision mode of one versus many, where the underlying constraint is</w:t>
      </w:r>
      <w:r w:rsidRPr="004609F4">
        <w:t xml:space="preserve"> one of </w:t>
      </w:r>
      <w:r w:rsidRPr="004609F4">
        <w:rPr>
          <w:rStyle w:val="StyleUnderline"/>
        </w:rPr>
        <w:t>finiteness of the commodities.</w:t>
      </w:r>
      <w:r w:rsidRPr="004609F4">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4609F4">
        <w:rPr>
          <w:rStyle w:val="StyleUnderline"/>
        </w:rPr>
        <w:t>ethics is identified with the investigation of rationally justifiable bases for resolving conflict among persons with divergent aims</w:t>
      </w:r>
      <w:r w:rsidRPr="004609F4">
        <w:t xml:space="preserve"> and who share a common world. </w:t>
      </w:r>
      <w:r w:rsidRPr="004609F4">
        <w:rPr>
          <w:rStyle w:val="StyleUnderline"/>
          <w:highlight w:val="green"/>
        </w:rPr>
        <w:t>Because of the scarcity of resources</w:t>
      </w:r>
      <w:r w:rsidRPr="004609F4">
        <w:rPr>
          <w:rStyle w:val="StyleUnderline"/>
        </w:rPr>
        <w:t xml:space="preserve">, one’s success is another person’s failure. Therefore </w:t>
      </w:r>
      <w:r w:rsidRPr="004609F4">
        <w:rPr>
          <w:rStyle w:val="StyleUnderline"/>
          <w:highlight w:val="green"/>
        </w:rPr>
        <w:t>ethics search for rationally justifiable standards for the resolution of interpersonal conflict.</w:t>
      </w:r>
      <w:r w:rsidRPr="004609F4">
        <w:t xml:space="preserve"> </w:t>
      </w:r>
      <w:r w:rsidRPr="004609F4">
        <w:rPr>
          <w:rStyle w:val="StyleUnderline"/>
        </w:rPr>
        <w:t>While the realities of human life have given rise to the concepts of property, justice and scarcity, the management of scarcity requires the exercise of choice</w:t>
      </w:r>
      <w:r w:rsidRPr="004609F4">
        <w:t xml:space="preserve">, since having more of some goods means having less of others. </w:t>
      </w:r>
      <w:r w:rsidRPr="004609F4">
        <w:rPr>
          <w:rStyle w:val="StyleUnderline"/>
        </w:rPr>
        <w:t xml:space="preserve">Exercising choice in turn involves </w:t>
      </w:r>
      <w:r w:rsidRPr="004609F4">
        <w:t xml:space="preserve">comparisons, and </w:t>
      </w:r>
      <w:r w:rsidRPr="004609F4">
        <w:rPr>
          <w:rStyle w:val="StyleUnderline"/>
        </w:rPr>
        <w:t xml:space="preserve">comparisons </w:t>
      </w:r>
      <w:r w:rsidRPr="004609F4">
        <w:t xml:space="preserve">are </w:t>
      </w:r>
      <w:r w:rsidRPr="004609F4">
        <w:rPr>
          <w:rStyle w:val="StyleUnderline"/>
        </w:rPr>
        <w:t xml:space="preserve">based on principles. </w:t>
      </w:r>
      <w:r w:rsidRPr="004609F4">
        <w:t xml:space="preserve">As ethicists, </w:t>
      </w:r>
      <w:r w:rsidRPr="004609F4">
        <w:rPr>
          <w:rStyle w:val="StyleUnderline"/>
        </w:rPr>
        <w:t>the meaning of these principles must be sought in the moral basis that implementing them would require.</w:t>
      </w:r>
      <w:r w:rsidRPr="004609F4">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609F4">
        <w:rPr>
          <w:rStyle w:val="StyleUnderline"/>
        </w:rPr>
        <w:t xml:space="preserve">all </w:t>
      </w:r>
      <w:r w:rsidRPr="004609F4">
        <w:rPr>
          <w:rStyle w:val="StyleUnderline"/>
          <w:highlight w:val="green"/>
        </w:rPr>
        <w:t xml:space="preserve">distributive questions should </w:t>
      </w:r>
      <w:r w:rsidRPr="004609F4">
        <w:rPr>
          <w:rStyle w:val="StyleUnderline"/>
        </w:rPr>
        <w:t xml:space="preserve">be settled according to which distribution </w:t>
      </w:r>
      <w:r w:rsidRPr="004609F4">
        <w:rPr>
          <w:rStyle w:val="StyleUnderline"/>
          <w:highlight w:val="green"/>
        </w:rPr>
        <w:t>maximise</w:t>
      </w:r>
      <w:r w:rsidRPr="004609F4">
        <w:rPr>
          <w:rStyle w:val="StyleUnderline"/>
        </w:rPr>
        <w:t>s</w:t>
      </w:r>
      <w:r w:rsidRPr="004609F4">
        <w:rPr>
          <w:rStyle w:val="StyleUnderline"/>
          <w:highlight w:val="green"/>
        </w:rPr>
        <w:t xml:space="preserve"> welfare.</w:t>
      </w:r>
      <w:r w:rsidRPr="004609F4">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w:t>
      </w:r>
      <w:r w:rsidRPr="004609F4">
        <w:lastRenderedPageBreak/>
        <w:t xml:space="preserve">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609F4">
        <w:rPr>
          <w:rStyle w:val="StyleUnderline"/>
        </w:rPr>
        <w:t>these</w:t>
      </w:r>
      <w:r w:rsidRPr="004609F4">
        <w:t xml:space="preserve"> four </w:t>
      </w:r>
      <w:r w:rsidRPr="004609F4">
        <w:rPr>
          <w:rStyle w:val="StyleUnderline"/>
        </w:rPr>
        <w:t xml:space="preserve">tenets require that a </w:t>
      </w:r>
      <w:r w:rsidRPr="004609F4">
        <w:rPr>
          <w:rStyle w:val="StyleUnderline"/>
          <w:highlight w:val="green"/>
        </w:rPr>
        <w:t>policy be judged solely in terms of the resulting utilities</w:t>
      </w:r>
      <w:r w:rsidRPr="004609F4">
        <w:rPr>
          <w:rStyle w:val="StyleUnderline"/>
        </w:rPr>
        <w:t xml:space="preserve"> achieved by individuals as assessed by the individuals themselves. Issues of who receives the utility, the source of the utility and any non-utility aspects of the situation are ignored.</w:t>
      </w:r>
    </w:p>
    <w:p w14:paraId="784CC628" w14:textId="77777777" w:rsidR="00AC5611" w:rsidRDefault="00AC5611" w:rsidP="004C0062">
      <w:pPr>
        <w:rPr>
          <w:rStyle w:val="StyleUnderline"/>
        </w:rPr>
      </w:pPr>
    </w:p>
    <w:p w14:paraId="365F22B6" w14:textId="79B81797" w:rsidR="00AC5611" w:rsidRPr="00B91521" w:rsidRDefault="005D438C" w:rsidP="00AC5611">
      <w:pPr>
        <w:pStyle w:val="Heading4"/>
        <w:rPr>
          <w:rFonts w:ascii="Georgia" w:hAnsi="Georgia"/>
        </w:rPr>
      </w:pPr>
      <w:r>
        <w:rPr>
          <w:rFonts w:ascii="Georgia" w:hAnsi="Georgia"/>
        </w:rPr>
        <w:t xml:space="preserve">5] </w:t>
      </w:r>
      <w:r w:rsidR="00AC5611" w:rsidRPr="00B91521">
        <w:rPr>
          <w:rFonts w:ascii="Georgia" w:hAnsi="Georgia"/>
        </w:rPr>
        <w:t xml:space="preserve">Human life </w:t>
      </w:r>
      <w:r w:rsidR="00AC5611">
        <w:rPr>
          <w:rFonts w:ascii="Georgia" w:hAnsi="Georgia"/>
        </w:rPr>
        <w:t xml:space="preserve">outweighs under any fw - </w:t>
      </w:r>
      <w:r w:rsidR="00AC5611" w:rsidRPr="00B91521">
        <w:rPr>
          <w:rFonts w:ascii="Georgia" w:hAnsi="Georgia"/>
        </w:rPr>
        <w:t>biological death destroys any hope of ontological improvement</w:t>
      </w:r>
    </w:p>
    <w:p w14:paraId="7AC36E6A" w14:textId="77777777" w:rsidR="00AC5611" w:rsidRPr="00B91521" w:rsidRDefault="00AC5611" w:rsidP="00AC5611">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366FD198" w14:textId="77777777" w:rsidR="00AC5611" w:rsidRPr="00B91521" w:rsidRDefault="00AC5611" w:rsidP="00AC5611">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5947E669" w14:textId="3E41F085" w:rsidR="00AC5611" w:rsidRDefault="00AC5611" w:rsidP="004C0062">
      <w:pPr>
        <w:rPr>
          <w:u w:val="single"/>
        </w:rPr>
      </w:pPr>
    </w:p>
    <w:p w14:paraId="17773A0B" w14:textId="66A5C879" w:rsidR="000D520A" w:rsidRPr="004609F4" w:rsidRDefault="004205E6" w:rsidP="000D520A">
      <w:pPr>
        <w:pStyle w:val="Heading4"/>
        <w:rPr>
          <w:rFonts w:cs="Calibri"/>
        </w:rPr>
      </w:pPr>
      <w:r>
        <w:rPr>
          <w:rFonts w:cs="Calibri"/>
        </w:rPr>
        <w:t xml:space="preserve">6] </w:t>
      </w:r>
      <w:r w:rsidR="000D520A" w:rsidRPr="004609F4">
        <w:rPr>
          <w:rFonts w:cs="Calibri"/>
        </w:rPr>
        <w:t>Extinction comes first!</w:t>
      </w:r>
    </w:p>
    <w:p w14:paraId="53FA7403" w14:textId="77777777" w:rsidR="000D520A" w:rsidRPr="004609F4" w:rsidRDefault="000D520A" w:rsidP="000D520A">
      <w:r w:rsidRPr="004609F4">
        <w:rPr>
          <w:rStyle w:val="Style13ptBold"/>
        </w:rPr>
        <w:t>Pummer 15</w:t>
      </w:r>
      <w:r w:rsidRPr="004609F4">
        <w:t xml:space="preserve"> [Theron, Junior Research Fellow in Philosophy at St. Anne's College, University of Oxford. “Moral Agreement on Saving the World” Practical Ethics, University of Oxford. May 18, 2015] AT</w:t>
      </w:r>
    </w:p>
    <w:p w14:paraId="75F6C4FA" w14:textId="77777777" w:rsidR="0046772D" w:rsidRDefault="000D520A" w:rsidP="000D520A">
      <w:pPr>
        <w:rPr>
          <w:rStyle w:val="StyleUnderline"/>
        </w:rPr>
      </w:pPr>
      <w:r w:rsidRPr="004609F4">
        <w:rPr>
          <w:rStyle w:val="StyleUnderline"/>
        </w:rPr>
        <w:t xml:space="preserve">There appears to be lot of disagreement in moral philosophy. Whether these many apparent disagreements are deep and irresolvable, I believe there is at </w:t>
      </w:r>
      <w:r w:rsidRPr="004609F4">
        <w:rPr>
          <w:rStyle w:val="StyleUnderline"/>
        </w:rPr>
        <w:lastRenderedPageBreak/>
        <w:t>least one thing it is reasonable to agree on right now</w:t>
      </w:r>
      <w:r w:rsidRPr="004609F4">
        <w:t>, whatever general moral view we adopt</w:t>
      </w:r>
      <w:r w:rsidRPr="004609F4">
        <w:rPr>
          <w:rStyle w:val="StyleUnderline"/>
        </w:rPr>
        <w:t>: that it is very important to reduce the risk that all intelligent beings on this planet are eliminated by an enormous catastrophe, such as a nuclear war.</w:t>
      </w:r>
      <w:r w:rsidRPr="004609F4">
        <w:t xml:space="preserve"> How we might in fact try to reduce such existential risks is discussed elsewhere. My claim here is only that </w:t>
      </w:r>
      <w:r w:rsidRPr="004609F4">
        <w:rPr>
          <w:rStyle w:val="StyleUnderline"/>
        </w:rPr>
        <w:t xml:space="preserve">we – whether we’re consequentialists, deontologists, or virtue ethicists – should all agree that we should try to save the world. </w:t>
      </w:r>
      <w:r w:rsidRPr="004609F4">
        <w:t xml:space="preserve">According to consequentialism, we should maximize the good, where this is taken to be the goodness, from an impartial perspective, of outcomes. </w:t>
      </w:r>
      <w:r w:rsidRPr="004609F4">
        <w:rPr>
          <w:rStyle w:val="StyleUnderline"/>
        </w:rPr>
        <w:t>Clearly one thing that makes an outcome good is that the people in it are doing well. There is little disagreement here.</w:t>
      </w:r>
      <w:r w:rsidRPr="004609F4">
        <w:t xml:space="preserve"> If the happiness or well-being of possible future people is just as important as that of people who already exist, and if they would have good lives, it is not hard to see how</w:t>
      </w:r>
      <w:r w:rsidRPr="004609F4">
        <w:rPr>
          <w:rStyle w:val="StyleUnderline"/>
        </w:rPr>
        <w:t xml:space="preserve"> </w:t>
      </w:r>
      <w:r w:rsidRPr="004609F4">
        <w:rPr>
          <w:rStyle w:val="StyleUnderline"/>
          <w:highlight w:val="green"/>
        </w:rPr>
        <w:t xml:space="preserve">reducing existential risk is </w:t>
      </w:r>
      <w:r w:rsidRPr="004609F4">
        <w:rPr>
          <w:rStyle w:val="StyleUnderline"/>
        </w:rPr>
        <w:t xml:space="preserve">easily </w:t>
      </w:r>
      <w:r w:rsidRPr="004609F4">
        <w:rPr>
          <w:rStyle w:val="StyleUnderline"/>
          <w:highlight w:val="green"/>
        </w:rPr>
        <w:t>the most important thing in the whole world.</w:t>
      </w:r>
      <w:r w:rsidRPr="004609F4">
        <w:rPr>
          <w:rStyle w:val="StyleUnderline"/>
        </w:rPr>
        <w:t xml:space="preserve"> This is for the familiar reason that there are </w:t>
      </w:r>
      <w:r w:rsidRPr="004609F4">
        <w:rPr>
          <w:rStyle w:val="StyleUnderline"/>
          <w:highlight w:val="green"/>
        </w:rPr>
        <w:t xml:space="preserve">so many people </w:t>
      </w:r>
      <w:r w:rsidRPr="004609F4">
        <w:rPr>
          <w:rStyle w:val="StyleUnderline"/>
        </w:rPr>
        <w:t xml:space="preserve">who </w:t>
      </w:r>
      <w:r w:rsidRPr="004609F4">
        <w:rPr>
          <w:rStyle w:val="StyleUnderline"/>
          <w:highlight w:val="green"/>
        </w:rPr>
        <w:t>could exist in the future</w:t>
      </w:r>
      <w:r w:rsidRPr="004609F4">
        <w:rPr>
          <w:rStyle w:val="StyleUnderline"/>
        </w:rPr>
        <w:t xml:space="preserve"> – there are </w:t>
      </w:r>
      <w:r w:rsidRPr="004609F4">
        <w:rPr>
          <w:rStyle w:val="StyleUnderline"/>
          <w:highlight w:val="green"/>
        </w:rPr>
        <w:t>trillions upon trillions</w:t>
      </w:r>
      <w:r w:rsidRPr="004609F4">
        <w:rPr>
          <w:rStyle w:val="StyleUnderline"/>
        </w:rPr>
        <w:t xml:space="preserve">… upon trillions. There are so many possible future people that </w:t>
      </w:r>
      <w:r w:rsidRPr="004609F4">
        <w:rPr>
          <w:rStyle w:val="StyleUnderline"/>
          <w:highlight w:val="green"/>
        </w:rPr>
        <w:t>reducing existential risk is</w:t>
      </w:r>
      <w:r w:rsidRPr="004609F4">
        <w:rPr>
          <w:rStyle w:val="StyleUnderline"/>
        </w:rPr>
        <w:t xml:space="preserve"> arguably </w:t>
      </w:r>
      <w:r w:rsidRPr="004609F4">
        <w:rPr>
          <w:rStyle w:val="StyleUnderline"/>
          <w:highlight w:val="green"/>
        </w:rPr>
        <w:t>the most important</w:t>
      </w:r>
      <w:r w:rsidRPr="004609F4">
        <w:rPr>
          <w:rStyle w:val="StyleUnderline"/>
        </w:rPr>
        <w:t xml:space="preserve"> thing in the world, </w:t>
      </w:r>
      <w:r w:rsidRPr="004609F4">
        <w:rPr>
          <w:rStyle w:val="StyleUnderline"/>
          <w:highlight w:val="green"/>
        </w:rPr>
        <w:t xml:space="preserve">even if the well-being of these possible people were given only 0.001% as much weight </w:t>
      </w:r>
    </w:p>
    <w:p w14:paraId="049D6A34" w14:textId="77777777" w:rsidR="0046772D" w:rsidRDefault="0046772D" w:rsidP="000D520A">
      <w:pPr>
        <w:rPr>
          <w:rStyle w:val="StyleUnderline"/>
        </w:rPr>
      </w:pPr>
    </w:p>
    <w:p w14:paraId="677A1A92" w14:textId="77777777" w:rsidR="0046772D" w:rsidRDefault="0046772D" w:rsidP="000D520A">
      <w:pPr>
        <w:rPr>
          <w:rStyle w:val="StyleUnderline"/>
        </w:rPr>
      </w:pPr>
    </w:p>
    <w:p w14:paraId="4A4183E3" w14:textId="25FFF581" w:rsidR="000D520A" w:rsidRPr="004609F4" w:rsidRDefault="000D520A" w:rsidP="000D520A">
      <w:r w:rsidRPr="004609F4">
        <w:rPr>
          <w:rStyle w:val="StyleUnderline"/>
        </w:rPr>
        <w:t>as that of existing people.</w:t>
      </w:r>
      <w:r w:rsidRPr="004609F4">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609F4">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609F4">
        <w:rPr>
          <w:rStyle w:val="Emphasis"/>
        </w:rPr>
        <w:t>that is a huge mistake.</w:t>
      </w:r>
      <w:r w:rsidRPr="004609F4">
        <w:t xml:space="preserve"> </w:t>
      </w:r>
      <w:r w:rsidRPr="004609F4">
        <w:rPr>
          <w:rStyle w:val="StyleUnderline"/>
        </w:rPr>
        <w:t xml:space="preserve">Non-consequentialism is the view that there’s more that determines rightness than the goodness of consequences or outcomes; </w:t>
      </w:r>
      <w:r w:rsidRPr="004609F4">
        <w:rPr>
          <w:rStyle w:val="Emphasis"/>
        </w:rPr>
        <w:t>it is not the view that the latter don’t matter</w:t>
      </w:r>
      <w:r w:rsidRPr="004609F4">
        <w:rPr>
          <w:rStyle w:val="StyleUnderline"/>
        </w:rPr>
        <w:t>.</w:t>
      </w:r>
      <w:r w:rsidRPr="004609F4">
        <w:t xml:space="preserve"> Even John Rawls wrote, “</w:t>
      </w:r>
      <w:r w:rsidRPr="004609F4">
        <w:rPr>
          <w:rStyle w:val="StyleUnderline"/>
        </w:rPr>
        <w:t>All ethical doctrines worth our attention take consequences into account in judging rightness. One which did not would simply be irrational, crazy.</w:t>
      </w:r>
      <w:r w:rsidRPr="004609F4">
        <w:t xml:space="preserve">” </w:t>
      </w:r>
      <w:r w:rsidRPr="004609F4">
        <w:rPr>
          <w:rStyle w:val="Emphasis"/>
        </w:rPr>
        <w:t xml:space="preserve">Minimally plausible versions of deontology and virtue ethics must be concerned in part </w:t>
      </w:r>
      <w:r w:rsidRPr="004609F4">
        <w:rPr>
          <w:rStyle w:val="Emphasis"/>
        </w:rPr>
        <w:lastRenderedPageBreak/>
        <w:t>with promoting the good</w:t>
      </w:r>
      <w:r w:rsidRPr="004609F4">
        <w:rPr>
          <w:rStyle w:val="StyleUnderline"/>
        </w:rPr>
        <w:t>, from an impartial point of view.</w:t>
      </w:r>
      <w:r w:rsidRPr="004609F4">
        <w:t xml:space="preserve"> </w:t>
      </w:r>
      <w:r w:rsidRPr="004609F4">
        <w:rPr>
          <w:rStyle w:val="StyleUnderline"/>
        </w:rPr>
        <w:t>They’d thus imply very strong reasons to reduce existential risk</w:t>
      </w:r>
      <w:r w:rsidRPr="004609F4">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09F4">
        <w:rPr>
          <w:rStyle w:val="StyleUnderline"/>
        </w:rPr>
        <w:t>Even egoism, the view that each agent should maximize her own good, might imply strong reasons to reduce existential risk.</w:t>
      </w:r>
      <w:r w:rsidRPr="004609F4">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609F4">
        <w:rPr>
          <w:rStyle w:val="StyleUnderline"/>
        </w:rPr>
        <w:t>To be minimally plausible, egoism will need to be paired with a more sophisticated account of well-being.</w:t>
      </w:r>
      <w:r w:rsidRPr="004609F4">
        <w:t xml:space="preserve"> To see this, it is enough to consider, as Plato did, the possibility of a ring of invisibility – </w:t>
      </w:r>
      <w:r w:rsidRPr="004609F4">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09F4">
        <w:t xml:space="preserve">, in some robust way, where this would to a significant extent be a function of other-regarding concerns (see chapter 12 of this classic intro to ethics). But </w:t>
      </w:r>
      <w:r w:rsidRPr="004609F4">
        <w:rPr>
          <w:rStyle w:val="StyleUnderline"/>
        </w:rPr>
        <w:t>once these elements are included, we can (roughly, as above) argue that this sort of egoism will imply strong reasons to reduce existential risk.</w:t>
      </w:r>
      <w:r w:rsidRPr="004609F4">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609F4">
        <w:rPr>
          <w:rStyle w:val="Emphasis"/>
          <w:highlight w:val="green"/>
        </w:rPr>
        <w:t>We should also take into account moral uncertainty.</w:t>
      </w:r>
      <w:r w:rsidRPr="004609F4">
        <w:t xml:space="preserve"> </w:t>
      </w:r>
      <w:r w:rsidRPr="004609F4">
        <w:rPr>
          <w:rStyle w:val="StyleUnderline"/>
        </w:rPr>
        <w:t xml:space="preserve">What is it reasonable for one to do, when one is uncertain not </w:t>
      </w:r>
      <w:r w:rsidRPr="004609F4">
        <w:rPr>
          <w:rStyle w:val="StyleUnderline"/>
        </w:rPr>
        <w:lastRenderedPageBreak/>
        <w:t>(only) about the empirical facts, but also about the moral facts?</w:t>
      </w:r>
      <w:r w:rsidRPr="004609F4">
        <w:t xml:space="preserve"> I’ve just argued that </w:t>
      </w:r>
      <w:r w:rsidRPr="004609F4">
        <w:rPr>
          <w:rStyle w:val="StyleUnderline"/>
        </w:rPr>
        <w:t>there’s agreement among minimally plausible ethical views that we have strong reason to reduce existential risk – not only consequentialists, but also deontologists, virtue ethicists, and sophisticated egoists should agree.</w:t>
      </w:r>
      <w:r w:rsidRPr="004609F4">
        <w:t xml:space="preserve"> But </w:t>
      </w:r>
      <w:r w:rsidRPr="004609F4">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4609F4">
        <w:t xml:space="preserve">(and 10% sure that one of these other ones is correct), </w:t>
      </w:r>
      <w:r w:rsidRPr="004609F4">
        <w:rPr>
          <w:rStyle w:val="StyleUnderline"/>
        </w:rPr>
        <w:t>they would have pretty strong reason, from the standpoint of moral uncertainty, to reduce existential risk.</w:t>
      </w:r>
      <w:r w:rsidRPr="004609F4">
        <w:t xml:space="preserve"> Perhaps most disturbingly still, </w:t>
      </w:r>
      <w:r w:rsidRPr="004609F4">
        <w:rPr>
          <w:rStyle w:val="StyleUnderline"/>
          <w:highlight w:val="green"/>
        </w:rPr>
        <w:t xml:space="preserve">even if we are only 1% sure that </w:t>
      </w:r>
      <w:r w:rsidRPr="004609F4">
        <w:rPr>
          <w:rStyle w:val="StyleUnderline"/>
        </w:rPr>
        <w:t xml:space="preserve">the </w:t>
      </w:r>
      <w:r w:rsidRPr="004609F4">
        <w:rPr>
          <w:rStyle w:val="StyleUnderline"/>
          <w:highlight w:val="green"/>
        </w:rPr>
        <w:t xml:space="preserve">well-being </w:t>
      </w:r>
      <w:r w:rsidRPr="004609F4">
        <w:rPr>
          <w:rStyle w:val="StyleUnderline"/>
        </w:rPr>
        <w:t xml:space="preserve">of possible future people </w:t>
      </w:r>
      <w:r w:rsidRPr="004609F4">
        <w:rPr>
          <w:rStyle w:val="StyleUnderline"/>
          <w:highlight w:val="green"/>
        </w:rPr>
        <w:t xml:space="preserve">matters, </w:t>
      </w:r>
      <w:r w:rsidRPr="004609F4">
        <w:rPr>
          <w:rStyle w:val="StyleUnderline"/>
        </w:rPr>
        <w:t xml:space="preserve">it is at least arguable that, </w:t>
      </w:r>
      <w:r w:rsidRPr="004609F4">
        <w:rPr>
          <w:rStyle w:val="StyleUnderline"/>
          <w:highlight w:val="green"/>
        </w:rPr>
        <w:t xml:space="preserve">from </w:t>
      </w:r>
      <w:r w:rsidRPr="004609F4">
        <w:rPr>
          <w:rStyle w:val="StyleUnderline"/>
        </w:rPr>
        <w:t xml:space="preserve">the standpoint of </w:t>
      </w:r>
      <w:r w:rsidRPr="004609F4">
        <w:rPr>
          <w:rStyle w:val="StyleUnderline"/>
          <w:highlight w:val="green"/>
        </w:rPr>
        <w:t>moral uncertainty, reducing existential risk is the most important thing in the world.</w:t>
      </w:r>
      <w:r w:rsidRPr="004609F4">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09F4">
        <w:rPr>
          <w:rStyle w:val="StyleUnderline"/>
        </w:rPr>
        <w:t>It is enough for my claim that there is moral agreement in the relevant sense if</w:t>
      </w:r>
      <w:r w:rsidRPr="004609F4">
        <w:t xml:space="preserve">, at least given certain empirical claims about what future lives would most likely be like, </w:t>
      </w:r>
      <w:r w:rsidRPr="004609F4">
        <w:rPr>
          <w:rStyle w:val="Emphasis"/>
          <w:highlight w:val="green"/>
        </w:rPr>
        <w:t xml:space="preserve">all minimally plausible moral views would converge </w:t>
      </w:r>
      <w:r w:rsidRPr="004609F4">
        <w:rPr>
          <w:rStyle w:val="Emphasis"/>
        </w:rPr>
        <w:t xml:space="preserve">on the conclusion </w:t>
      </w:r>
      <w:r w:rsidRPr="004609F4">
        <w:rPr>
          <w:rStyle w:val="Emphasis"/>
          <w:highlight w:val="green"/>
        </w:rPr>
        <w:t>that we should try to save the world</w:t>
      </w:r>
      <w:r w:rsidRPr="004609F4">
        <w:rPr>
          <w:rStyle w:val="StyleUnderline"/>
          <w:highlight w:val="green"/>
        </w:rPr>
        <w:t>.</w:t>
      </w:r>
      <w:r w:rsidRPr="004609F4">
        <w:t xml:space="preserve"> While there are some non-crazy </w:t>
      </w:r>
      <w:r w:rsidRPr="004609F4">
        <w:rPr>
          <w:rStyle w:val="StyleUnderline"/>
        </w:rPr>
        <w:t>views that place significantly greater moral weight on avoiding suffering than on promoting happiness</w:t>
      </w:r>
      <w:r w:rsidRPr="004609F4">
        <w:t xml:space="preserve">, for reasons others have offered (and for independent reasons I won’t get into here unless requested to), they nonetheless </w:t>
      </w:r>
      <w:r w:rsidRPr="004609F4">
        <w:rPr>
          <w:rStyle w:val="StyleUnderline"/>
        </w:rPr>
        <w:t>seem to be fairly implausible views.</w:t>
      </w:r>
      <w:r w:rsidRPr="004609F4">
        <w:t xml:space="preserve"> And </w:t>
      </w:r>
      <w:r w:rsidRPr="004609F4">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609F4">
        <w:t xml:space="preserve"> Derek Parfit, whose work has emphasized future generations as well as agreement in ethics, described our situation clearly and accurately: “We live during the hinge of history. </w:t>
      </w:r>
      <w:r w:rsidRPr="004609F4">
        <w:rPr>
          <w:rStyle w:val="StyleUnderline"/>
        </w:rPr>
        <w:t xml:space="preserve">Given the scientific and technological discoveries of the last two centuries, the world has never changed as fast. </w:t>
      </w:r>
      <w:r w:rsidRPr="004609F4">
        <w:t xml:space="preserve">We shall soon have even greater powers to transform, not only our surroundings, but ourselves and our successors. </w:t>
      </w:r>
      <w:r w:rsidRPr="004609F4">
        <w:rPr>
          <w:rStyle w:val="StyleUnderline"/>
        </w:rPr>
        <w:t xml:space="preserve">If we act wisely in the next few centuries, humanity will survive its most dangerous and decisive period. </w:t>
      </w:r>
      <w:r w:rsidRPr="004609F4">
        <w:t xml:space="preserve">Our descendants could, if necessary, go elsewhere, spreading through this galaxy…. </w:t>
      </w:r>
      <w:r w:rsidRPr="004609F4">
        <w:rPr>
          <w:rStyle w:val="StyleUnderline"/>
        </w:rPr>
        <w:t xml:space="preserve">Our descendants might, I believe, make the further future very good. But that good future may also depend in </w:t>
      </w:r>
      <w:r w:rsidRPr="004609F4">
        <w:rPr>
          <w:rStyle w:val="StyleUnderline"/>
        </w:rPr>
        <w:lastRenderedPageBreak/>
        <w:t>part on us. If our selfish recklessness ends human history, we would be acting very wrongly.</w:t>
      </w:r>
      <w:r w:rsidRPr="004609F4">
        <w:t>” (From chapter 36 of On What Matters)</w:t>
      </w:r>
    </w:p>
    <w:bookmarkEnd w:id="8"/>
    <w:bookmarkEnd w:id="10"/>
    <w:p w14:paraId="241C9C7A" w14:textId="77777777" w:rsidR="000446FC" w:rsidRPr="000446FC" w:rsidRDefault="000446FC" w:rsidP="000446FC"/>
    <w:sectPr w:rsidR="000446FC" w:rsidRPr="000446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2810C1"/>
    <w:multiLevelType w:val="hybridMultilevel"/>
    <w:tmpl w:val="B7AE12B4"/>
    <w:lvl w:ilvl="0" w:tplc="84F2C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4D472D"/>
    <w:multiLevelType w:val="hybridMultilevel"/>
    <w:tmpl w:val="54722908"/>
    <w:lvl w:ilvl="0" w:tplc="0F0C82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95074"/>
    <w:multiLevelType w:val="hybridMultilevel"/>
    <w:tmpl w:val="EA9C2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AF23D3"/>
    <w:multiLevelType w:val="hybridMultilevel"/>
    <w:tmpl w:val="25DC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14506"/>
    <w:multiLevelType w:val="hybridMultilevel"/>
    <w:tmpl w:val="A9D4C1C4"/>
    <w:lvl w:ilvl="0" w:tplc="E3E41D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D922BC"/>
    <w:multiLevelType w:val="hybridMultilevel"/>
    <w:tmpl w:val="E6D65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E723F6"/>
    <w:multiLevelType w:val="hybridMultilevel"/>
    <w:tmpl w:val="93F82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471120"/>
    <w:multiLevelType w:val="hybridMultilevel"/>
    <w:tmpl w:val="021C6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25"/>
  </w:num>
  <w:num w:numId="15">
    <w:abstractNumId w:val="37"/>
  </w:num>
  <w:num w:numId="16">
    <w:abstractNumId w:val="23"/>
  </w:num>
  <w:num w:numId="17">
    <w:abstractNumId w:val="11"/>
  </w:num>
  <w:num w:numId="18">
    <w:abstractNumId w:val="22"/>
  </w:num>
  <w:num w:numId="19">
    <w:abstractNumId w:val="18"/>
  </w:num>
  <w:num w:numId="20">
    <w:abstractNumId w:val="12"/>
  </w:num>
  <w:num w:numId="21">
    <w:abstractNumId w:val="34"/>
  </w:num>
  <w:num w:numId="22">
    <w:abstractNumId w:val="36"/>
  </w:num>
  <w:num w:numId="23">
    <w:abstractNumId w:val="15"/>
  </w:num>
  <w:num w:numId="24">
    <w:abstractNumId w:val="28"/>
  </w:num>
  <w:num w:numId="25">
    <w:abstractNumId w:val="17"/>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6"/>
  </w:num>
  <w:num w:numId="29">
    <w:abstractNumId w:val="13"/>
  </w:num>
  <w:num w:numId="30">
    <w:abstractNumId w:val="20"/>
  </w:num>
  <w:num w:numId="31">
    <w:abstractNumId w:val="30"/>
  </w:num>
  <w:num w:numId="32">
    <w:abstractNumId w:val="16"/>
  </w:num>
  <w:num w:numId="33">
    <w:abstractNumId w:val="14"/>
  </w:num>
  <w:num w:numId="34">
    <w:abstractNumId w:val="19"/>
  </w:num>
  <w:num w:numId="35">
    <w:abstractNumId w:val="29"/>
  </w:num>
  <w:num w:numId="36">
    <w:abstractNumId w:val="21"/>
  </w:num>
  <w:num w:numId="37">
    <w:abstractNumId w:val="2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4465"/>
    <w:rsid w:val="000007EE"/>
    <w:rsid w:val="000029E3"/>
    <w:rsid w:val="000029E8"/>
    <w:rsid w:val="00004225"/>
    <w:rsid w:val="00005FB5"/>
    <w:rsid w:val="000066CA"/>
    <w:rsid w:val="00007264"/>
    <w:rsid w:val="000076A9"/>
    <w:rsid w:val="00014FAD"/>
    <w:rsid w:val="00015D2A"/>
    <w:rsid w:val="0002490B"/>
    <w:rsid w:val="00026465"/>
    <w:rsid w:val="00030204"/>
    <w:rsid w:val="000312A0"/>
    <w:rsid w:val="0003396C"/>
    <w:rsid w:val="00035337"/>
    <w:rsid w:val="000446FC"/>
    <w:rsid w:val="00052FB1"/>
    <w:rsid w:val="00054276"/>
    <w:rsid w:val="000547B1"/>
    <w:rsid w:val="0006091E"/>
    <w:rsid w:val="000638C1"/>
    <w:rsid w:val="00065FEE"/>
    <w:rsid w:val="00066E3C"/>
    <w:rsid w:val="00072718"/>
    <w:rsid w:val="0007381E"/>
    <w:rsid w:val="00076094"/>
    <w:rsid w:val="0008785F"/>
    <w:rsid w:val="00090CBE"/>
    <w:rsid w:val="00094DEC"/>
    <w:rsid w:val="00095FDC"/>
    <w:rsid w:val="000A2D8A"/>
    <w:rsid w:val="000D26A6"/>
    <w:rsid w:val="000D2B90"/>
    <w:rsid w:val="000D520A"/>
    <w:rsid w:val="000D6ED8"/>
    <w:rsid w:val="000D717B"/>
    <w:rsid w:val="00100B28"/>
    <w:rsid w:val="00117316"/>
    <w:rsid w:val="001209B4"/>
    <w:rsid w:val="0015425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9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389"/>
    <w:rsid w:val="002E0643"/>
    <w:rsid w:val="002E0ACA"/>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E03"/>
    <w:rsid w:val="003E5302"/>
    <w:rsid w:val="003E5BF1"/>
    <w:rsid w:val="003F2452"/>
    <w:rsid w:val="003F41EA"/>
    <w:rsid w:val="003F7DF0"/>
    <w:rsid w:val="004039AF"/>
    <w:rsid w:val="00407AFF"/>
    <w:rsid w:val="0041155D"/>
    <w:rsid w:val="004170BF"/>
    <w:rsid w:val="004205E6"/>
    <w:rsid w:val="004226AF"/>
    <w:rsid w:val="004270E3"/>
    <w:rsid w:val="004348DC"/>
    <w:rsid w:val="00434921"/>
    <w:rsid w:val="00442018"/>
    <w:rsid w:val="00446567"/>
    <w:rsid w:val="00447B10"/>
    <w:rsid w:val="00452EE4"/>
    <w:rsid w:val="00452F0B"/>
    <w:rsid w:val="004536D6"/>
    <w:rsid w:val="00457224"/>
    <w:rsid w:val="0046772D"/>
    <w:rsid w:val="0047482C"/>
    <w:rsid w:val="00475436"/>
    <w:rsid w:val="0048047E"/>
    <w:rsid w:val="00482AF9"/>
    <w:rsid w:val="004835EF"/>
    <w:rsid w:val="00496BB2"/>
    <w:rsid w:val="004B37B4"/>
    <w:rsid w:val="004B72B4"/>
    <w:rsid w:val="004C0062"/>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438C"/>
    <w:rsid w:val="005D615C"/>
    <w:rsid w:val="005E1860"/>
    <w:rsid w:val="005E48D0"/>
    <w:rsid w:val="005F063B"/>
    <w:rsid w:val="005F192D"/>
    <w:rsid w:val="005F24C8"/>
    <w:rsid w:val="005F26AF"/>
    <w:rsid w:val="005F41C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944"/>
    <w:rsid w:val="006E6D0B"/>
    <w:rsid w:val="006F126E"/>
    <w:rsid w:val="006F32C9"/>
    <w:rsid w:val="006F3834"/>
    <w:rsid w:val="006F5693"/>
    <w:rsid w:val="006F5D4C"/>
    <w:rsid w:val="007051A2"/>
    <w:rsid w:val="00717B01"/>
    <w:rsid w:val="007227D9"/>
    <w:rsid w:val="0072491F"/>
    <w:rsid w:val="00725598"/>
    <w:rsid w:val="007374A1"/>
    <w:rsid w:val="00752712"/>
    <w:rsid w:val="00753A84"/>
    <w:rsid w:val="007611F5"/>
    <w:rsid w:val="007619E4"/>
    <w:rsid w:val="00761E75"/>
    <w:rsid w:val="0076495E"/>
    <w:rsid w:val="00765FC8"/>
    <w:rsid w:val="00775694"/>
    <w:rsid w:val="00786B3F"/>
    <w:rsid w:val="00793F46"/>
    <w:rsid w:val="007A1325"/>
    <w:rsid w:val="007A1A18"/>
    <w:rsid w:val="007A3BAF"/>
    <w:rsid w:val="007B53D8"/>
    <w:rsid w:val="007B6DBA"/>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DDD"/>
    <w:rsid w:val="009A1467"/>
    <w:rsid w:val="009A6464"/>
    <w:rsid w:val="009B69F5"/>
    <w:rsid w:val="009C5FF7"/>
    <w:rsid w:val="009C6292"/>
    <w:rsid w:val="009D15DB"/>
    <w:rsid w:val="009D3133"/>
    <w:rsid w:val="009E160D"/>
    <w:rsid w:val="009E4E2A"/>
    <w:rsid w:val="009E4FB6"/>
    <w:rsid w:val="009F1CBB"/>
    <w:rsid w:val="009F3305"/>
    <w:rsid w:val="009F6FB2"/>
    <w:rsid w:val="00A071C0"/>
    <w:rsid w:val="00A1108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611"/>
    <w:rsid w:val="00AD5F9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941"/>
    <w:rsid w:val="00B8710E"/>
    <w:rsid w:val="00B92A93"/>
    <w:rsid w:val="00BA17A8"/>
    <w:rsid w:val="00BA3C33"/>
    <w:rsid w:val="00BB0878"/>
    <w:rsid w:val="00BB1879"/>
    <w:rsid w:val="00BC0ABE"/>
    <w:rsid w:val="00BC30DB"/>
    <w:rsid w:val="00BC64FF"/>
    <w:rsid w:val="00BC7BC5"/>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C4D"/>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C0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465"/>
    <w:rsid w:val="00E47013"/>
    <w:rsid w:val="00E541F9"/>
    <w:rsid w:val="00E55FF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469"/>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B55"/>
    <w:rsid w:val="00FA56F6"/>
    <w:rsid w:val="00FB0DE2"/>
    <w:rsid w:val="00FB329D"/>
    <w:rsid w:val="00FC2166"/>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49C20"/>
  <w14:defaultImageDpi w14:val="300"/>
  <w15:docId w15:val="{FC2B9E7F-30DE-D749-BC0C-5EC23107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446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444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444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444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4446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7051A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444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465"/>
  </w:style>
  <w:style w:type="character" w:customStyle="1" w:styleId="Heading1Char">
    <w:name w:val="Heading 1 Char"/>
    <w:aliases w:val="Pocket Char"/>
    <w:basedOn w:val="DefaultParagraphFont"/>
    <w:link w:val="Heading1"/>
    <w:uiPriority w:val="9"/>
    <w:rsid w:val="00E4446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4446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4446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444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4465"/>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44465"/>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E4446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4446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44465"/>
    <w:rPr>
      <w:color w:val="auto"/>
      <w:u w:val="none"/>
    </w:rPr>
  </w:style>
  <w:style w:type="paragraph" w:styleId="DocumentMap">
    <w:name w:val="Document Map"/>
    <w:basedOn w:val="Normal"/>
    <w:link w:val="DocumentMapChar"/>
    <w:uiPriority w:val="99"/>
    <w:semiHidden/>
    <w:unhideWhenUsed/>
    <w:rsid w:val="00E444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4465"/>
    <w:rPr>
      <w:rFonts w:ascii="Lucida Grande" w:hAnsi="Lucida Grande" w:cs="Lucida Grande"/>
    </w:rPr>
  </w:style>
  <w:style w:type="character" w:customStyle="1" w:styleId="Heading5Char">
    <w:name w:val="Heading 5 Char"/>
    <w:basedOn w:val="DefaultParagraphFont"/>
    <w:link w:val="Heading5"/>
    <w:uiPriority w:val="9"/>
    <w:rsid w:val="007051A2"/>
    <w:rPr>
      <w:rFonts w:asciiTheme="majorHAnsi" w:eastAsiaTheme="majorEastAsia" w:hAnsiTheme="majorHAnsi" w:cstheme="majorBidi"/>
      <w:color w:val="243F60" w:themeColor="accent1" w:themeShade="7F"/>
      <w:sz w:val="26"/>
    </w:rPr>
  </w:style>
  <w:style w:type="character" w:styleId="UnresolvedMention">
    <w:name w:val="Unresolved Mention"/>
    <w:basedOn w:val="DefaultParagraphFont"/>
    <w:uiPriority w:val="99"/>
    <w:unhideWhenUsed/>
    <w:rsid w:val="007051A2"/>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051A2"/>
    <w:pPr>
      <w:spacing w:before="100" w:beforeAutospacing="1" w:after="100" w:afterAutospacing="1"/>
    </w:pPr>
    <w:rPr>
      <w:rFonts w:cstheme="minorBidi"/>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051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051A2"/>
    <w:rPr>
      <w:rFonts w:ascii="Calibri" w:hAnsi="Calibri"/>
      <w:sz w:val="26"/>
    </w:rPr>
  </w:style>
  <w:style w:type="paragraph" w:customStyle="1" w:styleId="textbold">
    <w:name w:val="text bold"/>
    <w:basedOn w:val="Normal"/>
    <w:link w:val="Emphasis"/>
    <w:uiPriority w:val="20"/>
    <w:qFormat/>
    <w:rsid w:val="007051A2"/>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css-axufdj">
    <w:name w:val="css-axufdj"/>
    <w:basedOn w:val="Normal"/>
    <w:rsid w:val="007051A2"/>
    <w:pPr>
      <w:spacing w:before="100" w:beforeAutospacing="1" w:after="100" w:afterAutospacing="1"/>
    </w:pPr>
  </w:style>
  <w:style w:type="character" w:styleId="Strong">
    <w:name w:val="Strong"/>
    <w:basedOn w:val="DefaultParagraphFont"/>
    <w:uiPriority w:val="22"/>
    <w:qFormat/>
    <w:rsid w:val="007051A2"/>
    <w:rPr>
      <w:b/>
      <w:bCs/>
    </w:rPr>
  </w:style>
  <w:style w:type="character" w:customStyle="1" w:styleId="sr-only">
    <w:name w:val="sr-only"/>
    <w:basedOn w:val="DefaultParagraphFont"/>
    <w:rsid w:val="007051A2"/>
  </w:style>
  <w:style w:type="paragraph" w:styleId="ListParagraph">
    <w:name w:val="List Paragraph"/>
    <w:aliases w:val="6 font"/>
    <w:basedOn w:val="Normal"/>
    <w:uiPriority w:val="34"/>
    <w:qFormat/>
    <w:rsid w:val="007051A2"/>
    <w:pPr>
      <w:ind w:left="720"/>
      <w:contextualSpacing/>
    </w:pPr>
  </w:style>
  <w:style w:type="character" w:customStyle="1" w:styleId="BoldUnderline">
    <w:name w:val="Bold.Underline"/>
    <w:uiPriority w:val="1"/>
    <w:qFormat/>
    <w:rsid w:val="007051A2"/>
    <w:rPr>
      <w:b/>
      <w:u w:val="single"/>
    </w:rPr>
  </w:style>
  <w:style w:type="character" w:customStyle="1" w:styleId="Minimize">
    <w:name w:val="Minimize"/>
    <w:uiPriority w:val="1"/>
    <w:qFormat/>
    <w:rsid w:val="007051A2"/>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7051A2"/>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7051A2"/>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7051A2"/>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051A2"/>
    <w:rPr>
      <w:b/>
      <w:u w:val="single"/>
    </w:rPr>
  </w:style>
  <w:style w:type="character" w:customStyle="1" w:styleId="Underline2Char">
    <w:name w:val="Underline2 Char"/>
    <w:basedOn w:val="DefaultParagraphFont"/>
    <w:link w:val="Underline2"/>
    <w:uiPriority w:val="4"/>
    <w:rsid w:val="007051A2"/>
    <w:rPr>
      <w:rFonts w:ascii="Calibri" w:hAnsi="Calibri" w:cs="Calibri"/>
      <w:b/>
      <w:sz w:val="26"/>
      <w:u w:val="single"/>
    </w:rPr>
  </w:style>
  <w:style w:type="character" w:customStyle="1" w:styleId="BoldUnderline0">
    <w:name w:val="BoldUnderline"/>
    <w:basedOn w:val="DefaultParagraphFont"/>
    <w:uiPriority w:val="1"/>
    <w:qFormat/>
    <w:rsid w:val="007051A2"/>
    <w:rPr>
      <w:rFonts w:ascii="Arial" w:hAnsi="Arial"/>
      <w:b/>
      <w:sz w:val="20"/>
      <w:u w:val="single"/>
    </w:rPr>
  </w:style>
  <w:style w:type="paragraph" w:customStyle="1" w:styleId="UnderlinePara">
    <w:name w:val="Underline Para"/>
    <w:basedOn w:val="Normal"/>
    <w:uiPriority w:val="6"/>
    <w:qFormat/>
    <w:rsid w:val="007051A2"/>
    <w:pPr>
      <w:widowControl w:val="0"/>
      <w:suppressAutoHyphens/>
      <w:spacing w:after="200"/>
      <w:contextualSpacing/>
    </w:pPr>
    <w:rPr>
      <w:rFonts w:asciiTheme="minorHAnsi" w:hAnsiTheme="minorHAnsi" w:cstheme="minorBidi"/>
      <w:b/>
      <w:u w:val="single"/>
    </w:rPr>
  </w:style>
  <w:style w:type="paragraph" w:customStyle="1" w:styleId="Emphasis1">
    <w:name w:val="Emphasis1"/>
    <w:basedOn w:val="Normal"/>
    <w:autoRedefine/>
    <w:uiPriority w:val="7"/>
    <w:qFormat/>
    <w:rsid w:val="007051A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7051A2"/>
    <w:pPr>
      <w:ind w:left="432" w:right="432"/>
    </w:pPr>
    <w:rPr>
      <w:color w:val="000000"/>
    </w:rPr>
  </w:style>
  <w:style w:type="character" w:customStyle="1" w:styleId="evidencetextChar1">
    <w:name w:val="evidence text Char1"/>
    <w:link w:val="evidencetext"/>
    <w:rsid w:val="007051A2"/>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7051A2"/>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7051A2"/>
    <w:rPr>
      <w:rFonts w:eastAsiaTheme="minorHAnsi" w:cs="Times New Roman"/>
      <w:sz w:val="22"/>
      <w:szCs w:val="22"/>
      <w:u w:val="single"/>
    </w:rPr>
  </w:style>
  <w:style w:type="paragraph" w:customStyle="1" w:styleId="css-182kmce">
    <w:name w:val="css-182kmce"/>
    <w:basedOn w:val="Normal"/>
    <w:rsid w:val="007051A2"/>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7051A2"/>
  </w:style>
  <w:style w:type="paragraph" w:customStyle="1" w:styleId="pullquote-paragraph">
    <w:name w:val="pullquote-paragraph"/>
    <w:basedOn w:val="Normal"/>
    <w:rsid w:val="007051A2"/>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7051A2"/>
    <w:rPr>
      <w:i/>
      <w:iCs/>
    </w:rPr>
  </w:style>
  <w:style w:type="paragraph" w:customStyle="1" w:styleId="font--body">
    <w:name w:val="font--body"/>
    <w:basedOn w:val="Normal"/>
    <w:rsid w:val="007051A2"/>
    <w:pPr>
      <w:spacing w:before="100" w:beforeAutospacing="1" w:after="100" w:afterAutospacing="1"/>
    </w:pPr>
    <w:rPr>
      <w:rFonts w:eastAsia="Times New Roman"/>
      <w:sz w:val="24"/>
      <w:lang w:eastAsia="ko-KR"/>
    </w:rPr>
  </w:style>
  <w:style w:type="paragraph" w:customStyle="1" w:styleId="gntarbp">
    <w:name w:val="gnt_ar_b_p"/>
    <w:basedOn w:val="Normal"/>
    <w:rsid w:val="007051A2"/>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7051A2"/>
    <w:pPr>
      <w:spacing w:before="100" w:beforeAutospacing="1" w:after="100" w:afterAutospacing="1"/>
    </w:pPr>
    <w:rPr>
      <w:rFonts w:eastAsia="Times New Roman"/>
      <w:sz w:val="24"/>
      <w:lang w:eastAsia="ko-KR"/>
    </w:rPr>
  </w:style>
  <w:style w:type="character" w:customStyle="1" w:styleId="numbers">
    <w:name w:val="numbers"/>
    <w:basedOn w:val="DefaultParagraphFont"/>
    <w:rsid w:val="007051A2"/>
  </w:style>
  <w:style w:type="paragraph" w:customStyle="1" w:styleId="endmarkenabled">
    <w:name w:val="endmarkenabled"/>
    <w:basedOn w:val="Normal"/>
    <w:rsid w:val="007051A2"/>
    <w:pPr>
      <w:spacing w:before="100" w:beforeAutospacing="1" w:after="100" w:afterAutospacing="1"/>
    </w:pPr>
    <w:rPr>
      <w:rFonts w:eastAsia="Times New Roman"/>
      <w:sz w:val="24"/>
      <w:lang w:eastAsia="ko-KR"/>
    </w:rPr>
  </w:style>
  <w:style w:type="character" w:customStyle="1" w:styleId="link">
    <w:name w:val="link"/>
    <w:basedOn w:val="DefaultParagraphFont"/>
    <w:rsid w:val="007051A2"/>
  </w:style>
  <w:style w:type="paragraph" w:customStyle="1" w:styleId="css-exrw3m">
    <w:name w:val="css-exrw3m"/>
    <w:basedOn w:val="Normal"/>
    <w:rsid w:val="007051A2"/>
    <w:pPr>
      <w:spacing w:before="100" w:beforeAutospacing="1" w:after="100" w:afterAutospacing="1"/>
    </w:pPr>
    <w:rPr>
      <w:rFonts w:eastAsia="Times New Roman"/>
      <w:sz w:val="24"/>
    </w:rPr>
  </w:style>
  <w:style w:type="character" w:customStyle="1" w:styleId="css-8l6xbc">
    <w:name w:val="css-8l6xbc"/>
    <w:basedOn w:val="DefaultParagraphFont"/>
    <w:rsid w:val="007051A2"/>
  </w:style>
  <w:style w:type="paragraph" w:customStyle="1" w:styleId="t-body-text">
    <w:name w:val="t-body-text"/>
    <w:basedOn w:val="Normal"/>
    <w:rsid w:val="007051A2"/>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7051A2"/>
    <w:rPr>
      <w:rFonts w:ascii="Segoe UI" w:hAnsi="Segoe UI" w:cs="Segoe UI"/>
      <w:sz w:val="18"/>
      <w:szCs w:val="18"/>
    </w:rPr>
  </w:style>
  <w:style w:type="paragraph" w:styleId="BalloonText">
    <w:name w:val="Balloon Text"/>
    <w:basedOn w:val="Normal"/>
    <w:link w:val="BalloonTextChar"/>
    <w:uiPriority w:val="99"/>
    <w:semiHidden/>
    <w:unhideWhenUsed/>
    <w:rsid w:val="007051A2"/>
    <w:rPr>
      <w:rFonts w:ascii="Segoe UI" w:hAnsi="Segoe UI" w:cs="Segoe UI"/>
      <w:sz w:val="18"/>
      <w:szCs w:val="18"/>
    </w:rPr>
  </w:style>
  <w:style w:type="character" w:customStyle="1" w:styleId="BalloonTextChar1">
    <w:name w:val="Balloon Text Char1"/>
    <w:basedOn w:val="DefaultParagraphFont"/>
    <w:uiPriority w:val="99"/>
    <w:semiHidden/>
    <w:rsid w:val="007051A2"/>
    <w:rPr>
      <w:rFonts w:ascii="Times New Roman" w:hAnsi="Times New Roman" w:cs="Times New Roman"/>
      <w:sz w:val="18"/>
      <w:szCs w:val="18"/>
    </w:rPr>
  </w:style>
  <w:style w:type="character" w:customStyle="1" w:styleId="caps">
    <w:name w:val="caps"/>
    <w:basedOn w:val="DefaultParagraphFont"/>
    <w:rsid w:val="007051A2"/>
  </w:style>
  <w:style w:type="paragraph" w:customStyle="1" w:styleId="c-user-cardbio">
    <w:name w:val="c-user-card__bio"/>
    <w:basedOn w:val="Normal"/>
    <w:rsid w:val="007051A2"/>
    <w:pPr>
      <w:spacing w:before="100" w:beforeAutospacing="1" w:after="100" w:afterAutospacing="1"/>
    </w:pPr>
    <w:rPr>
      <w:rFonts w:eastAsia="Times New Roman"/>
      <w:sz w:val="24"/>
    </w:rPr>
  </w:style>
  <w:style w:type="paragraph" w:customStyle="1" w:styleId="selectionshareable">
    <w:name w:val="selectionshareable"/>
    <w:basedOn w:val="Normal"/>
    <w:rsid w:val="007051A2"/>
    <w:pPr>
      <w:spacing w:before="100" w:beforeAutospacing="1" w:after="100" w:afterAutospacing="1"/>
    </w:pPr>
    <w:rPr>
      <w:rFonts w:eastAsia="Times New Roman"/>
      <w:sz w:val="24"/>
    </w:rPr>
  </w:style>
  <w:style w:type="character" w:customStyle="1" w:styleId="3oh-">
    <w:name w:val="_3oh-"/>
    <w:basedOn w:val="DefaultParagraphFont"/>
    <w:rsid w:val="007051A2"/>
  </w:style>
  <w:style w:type="paragraph" w:customStyle="1" w:styleId="normal1">
    <w:name w:val="normal1"/>
    <w:basedOn w:val="Normal"/>
    <w:rsid w:val="007051A2"/>
    <w:pPr>
      <w:spacing w:before="100" w:beforeAutospacing="1" w:after="100" w:afterAutospacing="1"/>
    </w:pPr>
    <w:rPr>
      <w:rFonts w:eastAsia="Times New Roman"/>
      <w:sz w:val="24"/>
    </w:rPr>
  </w:style>
  <w:style w:type="character" w:customStyle="1" w:styleId="c-timestamplabel">
    <w:name w:val="c-timestamp__label"/>
    <w:basedOn w:val="DefaultParagraphFont"/>
    <w:rsid w:val="007051A2"/>
  </w:style>
  <w:style w:type="character" w:customStyle="1" w:styleId="c-messagelistunreaddividerlabel">
    <w:name w:val="c-message_list__unread_divider__label"/>
    <w:basedOn w:val="DefaultParagraphFont"/>
    <w:rsid w:val="007051A2"/>
  </w:style>
  <w:style w:type="character" w:customStyle="1" w:styleId="c-messagesender">
    <w:name w:val="c-message__sender"/>
    <w:basedOn w:val="DefaultParagraphFont"/>
    <w:rsid w:val="007051A2"/>
  </w:style>
  <w:style w:type="character" w:customStyle="1" w:styleId="c-reactioncount">
    <w:name w:val="c-reaction__count"/>
    <w:basedOn w:val="DefaultParagraphFont"/>
    <w:rsid w:val="007051A2"/>
  </w:style>
  <w:style w:type="paragraph" w:customStyle="1" w:styleId="Analytic">
    <w:name w:val="Analytic"/>
    <w:basedOn w:val="Normal"/>
    <w:link w:val="AnalyticChar"/>
    <w:autoRedefine/>
    <w:uiPriority w:val="4"/>
    <w:qFormat/>
    <w:rsid w:val="007051A2"/>
    <w:rPr>
      <w:color w:val="1F497D" w:themeColor="text2"/>
    </w:rPr>
  </w:style>
  <w:style w:type="character" w:customStyle="1" w:styleId="AnalyticChar">
    <w:name w:val="Analytic Char"/>
    <w:basedOn w:val="DefaultParagraphFont"/>
    <w:link w:val="Analytic"/>
    <w:uiPriority w:val="4"/>
    <w:rsid w:val="007051A2"/>
    <w:rPr>
      <w:rFonts w:ascii="Calibri" w:hAnsi="Calibri" w:cs="Calibri"/>
      <w:color w:val="1F497D" w:themeColor="text2"/>
      <w:sz w:val="26"/>
    </w:rPr>
  </w:style>
  <w:style w:type="paragraph" w:styleId="Header">
    <w:name w:val="header"/>
    <w:basedOn w:val="Normal"/>
    <w:link w:val="HeaderChar"/>
    <w:uiPriority w:val="99"/>
    <w:unhideWhenUsed/>
    <w:rsid w:val="007051A2"/>
    <w:pPr>
      <w:tabs>
        <w:tab w:val="center" w:pos="4680"/>
        <w:tab w:val="right" w:pos="9360"/>
      </w:tabs>
    </w:pPr>
  </w:style>
  <w:style w:type="character" w:customStyle="1" w:styleId="HeaderChar">
    <w:name w:val="Header Char"/>
    <w:basedOn w:val="DefaultParagraphFont"/>
    <w:link w:val="Header"/>
    <w:uiPriority w:val="99"/>
    <w:rsid w:val="007051A2"/>
    <w:rPr>
      <w:rFonts w:ascii="Calibri" w:hAnsi="Calibri" w:cs="Calibri"/>
      <w:sz w:val="26"/>
    </w:rPr>
  </w:style>
  <w:style w:type="paragraph" w:styleId="Footer">
    <w:name w:val="footer"/>
    <w:basedOn w:val="Normal"/>
    <w:link w:val="FooterChar"/>
    <w:uiPriority w:val="99"/>
    <w:unhideWhenUsed/>
    <w:rsid w:val="007051A2"/>
    <w:pPr>
      <w:tabs>
        <w:tab w:val="center" w:pos="4680"/>
        <w:tab w:val="right" w:pos="9360"/>
      </w:tabs>
    </w:pPr>
  </w:style>
  <w:style w:type="character" w:customStyle="1" w:styleId="FooterChar">
    <w:name w:val="Footer Char"/>
    <w:basedOn w:val="DefaultParagraphFont"/>
    <w:link w:val="Footer"/>
    <w:uiPriority w:val="99"/>
    <w:rsid w:val="007051A2"/>
    <w:rPr>
      <w:rFonts w:ascii="Calibri" w:hAnsi="Calibri" w:cs="Calibri"/>
      <w:sz w:val="26"/>
    </w:rPr>
  </w:style>
  <w:style w:type="character" w:customStyle="1" w:styleId="z-TopofFormChar">
    <w:name w:val="z-Top of Form Char"/>
    <w:basedOn w:val="DefaultParagraphFont"/>
    <w:link w:val="z-TopofForm"/>
    <w:uiPriority w:val="99"/>
    <w:semiHidden/>
    <w:rsid w:val="007051A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051A2"/>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051A2"/>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051A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051A2"/>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051A2"/>
    <w:rPr>
      <w:rFonts w:ascii="Arial" w:hAnsi="Arial" w:cs="Arial"/>
      <w:vanish/>
      <w:sz w:val="16"/>
      <w:szCs w:val="16"/>
    </w:rPr>
  </w:style>
  <w:style w:type="paragraph" w:customStyle="1" w:styleId="Emphasize">
    <w:name w:val="Emphasize"/>
    <w:basedOn w:val="Normal"/>
    <w:uiPriority w:val="7"/>
    <w:qFormat/>
    <w:rsid w:val="007051A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7051A2"/>
    <w:rPr>
      <w:b/>
      <w:sz w:val="20"/>
      <w:u w:val="single"/>
    </w:rPr>
  </w:style>
  <w:style w:type="paragraph" w:customStyle="1" w:styleId="8MIn">
    <w:name w:val="8 MIn"/>
    <w:basedOn w:val="Normal"/>
    <w:link w:val="8MInChar"/>
    <w:uiPriority w:val="4"/>
    <w:qFormat/>
    <w:rsid w:val="007051A2"/>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7051A2"/>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7051A2"/>
  </w:style>
  <w:style w:type="character" w:customStyle="1" w:styleId="c-messagekittext">
    <w:name w:val="c-message_kit__text"/>
    <w:basedOn w:val="DefaultParagraphFont"/>
    <w:rsid w:val="007051A2"/>
  </w:style>
  <w:style w:type="character" w:customStyle="1" w:styleId="cardChar">
    <w:name w:val="card Char"/>
    <w:aliases w:val="Bold Cite Char Char,Speed Cite Char"/>
    <w:basedOn w:val="DefaultParagraphFont"/>
    <w:rsid w:val="007051A2"/>
    <w:rPr>
      <w:rFonts w:ascii="Georgia" w:eastAsia="Calibri" w:hAnsi="Georgia" w:cs="Times New Roman"/>
      <w:sz w:val="24"/>
    </w:rPr>
  </w:style>
  <w:style w:type="character" w:customStyle="1" w:styleId="expertise">
    <w:name w:val="expertise"/>
    <w:basedOn w:val="DefaultParagraphFont"/>
    <w:rsid w:val="007051A2"/>
  </w:style>
  <w:style w:type="character" w:customStyle="1" w:styleId="education">
    <w:name w:val="education"/>
    <w:basedOn w:val="DefaultParagraphFont"/>
    <w:rsid w:val="007051A2"/>
  </w:style>
  <w:style w:type="character" w:customStyle="1" w:styleId="rollover-people">
    <w:name w:val="rollover-people"/>
    <w:basedOn w:val="DefaultParagraphFont"/>
    <w:rsid w:val="007051A2"/>
  </w:style>
  <w:style w:type="character" w:customStyle="1" w:styleId="UnresolvedMention2">
    <w:name w:val="Unresolved Mention2"/>
    <w:basedOn w:val="DefaultParagraphFont"/>
    <w:uiPriority w:val="99"/>
    <w:unhideWhenUsed/>
    <w:rsid w:val="007051A2"/>
    <w:rPr>
      <w:color w:val="605E5C"/>
      <w:shd w:val="clear" w:color="auto" w:fill="E1DFDD"/>
    </w:rPr>
  </w:style>
  <w:style w:type="character" w:customStyle="1" w:styleId="UnresolvedMention3">
    <w:name w:val="Unresolved Mention3"/>
    <w:basedOn w:val="DefaultParagraphFont"/>
    <w:uiPriority w:val="99"/>
    <w:rsid w:val="007051A2"/>
    <w:rPr>
      <w:color w:val="605E5C"/>
      <w:shd w:val="clear" w:color="auto" w:fill="E1DFDD"/>
    </w:rPr>
  </w:style>
  <w:style w:type="paragraph" w:customStyle="1" w:styleId="Body">
    <w:name w:val="Body"/>
    <w:link w:val="BodyChar"/>
    <w:autoRedefine/>
    <w:qFormat/>
    <w:rsid w:val="007051A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7051A2"/>
    <w:rPr>
      <w:rFonts w:ascii="Calibri" w:eastAsiaTheme="majorEastAsia" w:hAnsi="Calibri" w:cstheme="majorBidi"/>
      <w:iCs/>
      <w:color w:val="000000" w:themeColor="text1"/>
      <w:sz w:val="8"/>
      <w:szCs w:val="22"/>
    </w:rPr>
  </w:style>
  <w:style w:type="character" w:customStyle="1" w:styleId="url">
    <w:name w:val="url"/>
    <w:basedOn w:val="DefaultParagraphFont"/>
    <w:rsid w:val="007051A2"/>
  </w:style>
  <w:style w:type="character" w:customStyle="1" w:styleId="ellip">
    <w:name w:val="ellip"/>
    <w:basedOn w:val="DefaultParagraphFont"/>
    <w:rsid w:val="007051A2"/>
  </w:style>
  <w:style w:type="character" w:customStyle="1" w:styleId="nowrap">
    <w:name w:val="nowrap"/>
    <w:basedOn w:val="DefaultParagraphFont"/>
    <w:rsid w:val="007051A2"/>
  </w:style>
  <w:style w:type="paragraph" w:customStyle="1" w:styleId="Tag2">
    <w:name w:val="Tag2"/>
    <w:basedOn w:val="Normal"/>
    <w:qFormat/>
    <w:rsid w:val="007051A2"/>
    <w:pPr>
      <w:spacing w:line="256" w:lineRule="auto"/>
    </w:pPr>
    <w:rPr>
      <w:b/>
      <w:sz w:val="24"/>
    </w:rPr>
  </w:style>
  <w:style w:type="character" w:customStyle="1" w:styleId="underlinedChar">
    <w:name w:val="underlined Char"/>
    <w:link w:val="underlined"/>
    <w:locked/>
    <w:rsid w:val="007051A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051A2"/>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051A2"/>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7051A2"/>
    <w:rPr>
      <w:vertAlign w:val="superscript"/>
    </w:rPr>
  </w:style>
  <w:style w:type="character" w:customStyle="1" w:styleId="Emph">
    <w:name w:val="Emph"/>
    <w:basedOn w:val="DefaultParagraphFont"/>
    <w:uiPriority w:val="1"/>
    <w:qFormat/>
    <w:rsid w:val="007051A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051A2"/>
    <w:rPr>
      <w:u w:val="single"/>
    </w:rPr>
  </w:style>
  <w:style w:type="character" w:customStyle="1" w:styleId="BoldUnderlineChar">
    <w:name w:val="Bold Underline Char"/>
    <w:basedOn w:val="DefaultParagraphFont"/>
    <w:rsid w:val="007051A2"/>
    <w:rPr>
      <w:rFonts w:ascii="Arial" w:hAnsi="Arial" w:cs="Arial" w:hint="default"/>
      <w:b/>
      <w:bCs w:val="0"/>
      <w:u w:val="single"/>
    </w:rPr>
  </w:style>
  <w:style w:type="character" w:customStyle="1" w:styleId="ReadCard">
    <w:name w:val="ReadCard"/>
    <w:uiPriority w:val="1"/>
    <w:qFormat/>
    <w:rsid w:val="007051A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051A2"/>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7051A2"/>
    <w:rPr>
      <w:rFonts w:ascii="Times New Roman" w:eastAsiaTheme="minorHAnsi" w:hAnsi="Times New Roman" w:cs="Times New Roman"/>
      <w:sz w:val="16"/>
      <w:szCs w:val="22"/>
    </w:rPr>
  </w:style>
  <w:style w:type="paragraph" w:customStyle="1" w:styleId="Cards">
    <w:name w:val="Cards"/>
    <w:next w:val="Normal"/>
    <w:link w:val="CardsChar"/>
    <w:qFormat/>
    <w:rsid w:val="007051A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051A2"/>
    <w:rPr>
      <w:rFonts w:ascii="Times New Roman" w:eastAsia="Times New Roman" w:hAnsi="Times New Roman" w:cs="Times New Roman"/>
      <w:sz w:val="20"/>
    </w:rPr>
  </w:style>
  <w:style w:type="character" w:customStyle="1" w:styleId="DebateUnderline">
    <w:name w:val="Debate Underline"/>
    <w:qFormat/>
    <w:rsid w:val="007051A2"/>
    <w:rPr>
      <w:rFonts w:ascii="Times New Roman" w:hAnsi="Times New Roman"/>
      <w:sz w:val="20"/>
      <w:u w:val="thick"/>
    </w:rPr>
  </w:style>
  <w:style w:type="paragraph" w:customStyle="1" w:styleId="Nothing">
    <w:name w:val="Nothing"/>
    <w:link w:val="NothingChar"/>
    <w:qFormat/>
    <w:rsid w:val="007051A2"/>
    <w:rPr>
      <w:rFonts w:ascii="Times New Roman" w:eastAsia="Times New Roman" w:hAnsi="Times New Roman" w:cs="Times New Roman"/>
      <w:sz w:val="20"/>
    </w:rPr>
  </w:style>
  <w:style w:type="character" w:customStyle="1" w:styleId="NothingChar">
    <w:name w:val="Nothing Char"/>
    <w:link w:val="Nothing"/>
    <w:rsid w:val="007051A2"/>
    <w:rPr>
      <w:rFonts w:ascii="Times New Roman" w:eastAsia="Times New Roman" w:hAnsi="Times New Roman" w:cs="Times New Roman"/>
      <w:sz w:val="20"/>
    </w:rPr>
  </w:style>
  <w:style w:type="paragraph" w:customStyle="1" w:styleId="cardtext">
    <w:name w:val="card text"/>
    <w:basedOn w:val="Normal"/>
    <w:link w:val="cardtextChar"/>
    <w:qFormat/>
    <w:rsid w:val="007051A2"/>
    <w:pPr>
      <w:ind w:left="288" w:right="288"/>
    </w:pPr>
    <w:rPr>
      <w:rFonts w:ascii="Book Antiqua" w:hAnsi="Book Antiqua" w:cs="Lucida Grande"/>
    </w:rPr>
  </w:style>
  <w:style w:type="character" w:customStyle="1" w:styleId="cardtextChar">
    <w:name w:val="card text Char"/>
    <w:basedOn w:val="DefaultParagraphFont"/>
    <w:link w:val="cardtext"/>
    <w:rsid w:val="007051A2"/>
    <w:rPr>
      <w:rFonts w:ascii="Book Antiqua" w:hAnsi="Book Antiqua" w:cs="Lucida Grande"/>
      <w:sz w:val="26"/>
    </w:rPr>
  </w:style>
  <w:style w:type="paragraph" w:customStyle="1" w:styleId="TagText">
    <w:name w:val="TagText"/>
    <w:basedOn w:val="Normal"/>
    <w:qFormat/>
    <w:rsid w:val="007051A2"/>
    <w:rPr>
      <w:rFonts w:eastAsia="Calibri"/>
      <w:b/>
      <w:sz w:val="24"/>
    </w:rPr>
  </w:style>
  <w:style w:type="paragraph" w:customStyle="1" w:styleId="UnderlineEmphasis">
    <w:name w:val="Underline + Emphasis"/>
    <w:basedOn w:val="Normal"/>
    <w:next w:val="Normal"/>
    <w:link w:val="UnderlineEmphasisChar"/>
    <w:autoRedefine/>
    <w:qFormat/>
    <w:rsid w:val="007051A2"/>
    <w:rPr>
      <w:rFonts w:eastAsia="Calibri"/>
      <w:b/>
      <w:color w:val="000000"/>
      <w:sz w:val="24"/>
      <w:u w:val="single"/>
    </w:rPr>
  </w:style>
  <w:style w:type="character" w:customStyle="1" w:styleId="UnderlineEmphasisChar">
    <w:name w:val="Underline + Emphasis Char"/>
    <w:basedOn w:val="DefaultParagraphFont"/>
    <w:link w:val="UnderlineEmphasis"/>
    <w:rsid w:val="007051A2"/>
    <w:rPr>
      <w:rFonts w:ascii="Calibri" w:eastAsia="Calibri" w:hAnsi="Calibri" w:cs="Calibri"/>
      <w:b/>
      <w:color w:val="000000"/>
      <w:u w:val="single"/>
    </w:rPr>
  </w:style>
  <w:style w:type="character" w:customStyle="1" w:styleId="BoldUnderlineUNDO">
    <w:name w:val="Bold.Underline.UNDO"/>
    <w:uiPriority w:val="1"/>
    <w:qFormat/>
    <w:rsid w:val="007051A2"/>
    <w:rPr>
      <w:b w:val="0"/>
    </w:rPr>
  </w:style>
  <w:style w:type="paragraph" w:styleId="FootnoteText">
    <w:name w:val="footnote text"/>
    <w:basedOn w:val="Normal"/>
    <w:link w:val="FootnoteTextChar"/>
    <w:uiPriority w:val="99"/>
    <w:unhideWhenUsed/>
    <w:qFormat/>
    <w:rsid w:val="007051A2"/>
    <w:pPr>
      <w:spacing w:line="256" w:lineRule="auto"/>
    </w:pPr>
    <w:rPr>
      <w:sz w:val="20"/>
      <w:szCs w:val="20"/>
    </w:rPr>
  </w:style>
  <w:style w:type="character" w:customStyle="1" w:styleId="FootnoteTextChar">
    <w:name w:val="Footnote Text Char"/>
    <w:basedOn w:val="DefaultParagraphFont"/>
    <w:link w:val="FootnoteText"/>
    <w:uiPriority w:val="99"/>
    <w:rsid w:val="007051A2"/>
    <w:rPr>
      <w:rFonts w:ascii="Calibri" w:hAnsi="Calibri" w:cs="Calibri"/>
      <w:sz w:val="20"/>
      <w:szCs w:val="20"/>
    </w:rPr>
  </w:style>
  <w:style w:type="character" w:customStyle="1" w:styleId="LinedDown">
    <w:name w:val="Lined Down"/>
    <w:qFormat/>
    <w:rsid w:val="007051A2"/>
    <w:rPr>
      <w:rFonts w:ascii="Times New Roman" w:hAnsi="Times New Roman" w:cs="Times New Roman"/>
      <w:b w:val="0"/>
      <w:bCs w:val="0"/>
      <w:i w:val="0"/>
      <w:iCs w:val="0"/>
      <w:color w:val="000000"/>
      <w:sz w:val="12"/>
      <w:szCs w:val="12"/>
      <w:u w:val="none"/>
    </w:rPr>
  </w:style>
  <w:style w:type="character" w:customStyle="1" w:styleId="Carded">
    <w:name w:val="Carded"/>
    <w:qFormat/>
    <w:rsid w:val="007051A2"/>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051A2"/>
    <w:rPr>
      <w:bCs/>
      <w:sz w:val="20"/>
      <w:u w:val="single"/>
    </w:rPr>
  </w:style>
  <w:style w:type="character" w:customStyle="1" w:styleId="LDAnalytics">
    <w:name w:val="LD Analytics"/>
    <w:basedOn w:val="DefaultParagraphFont"/>
    <w:autoRedefine/>
    <w:uiPriority w:val="1"/>
    <w:qFormat/>
    <w:rsid w:val="007051A2"/>
  </w:style>
  <w:style w:type="paragraph" w:styleId="Subtitle">
    <w:name w:val="Subtitle"/>
    <w:basedOn w:val="Normal"/>
    <w:next w:val="Normal"/>
    <w:link w:val="SubtitleChar"/>
    <w:uiPriority w:val="99"/>
    <w:unhideWhenUsed/>
    <w:qFormat/>
    <w:rsid w:val="007051A2"/>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7051A2"/>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7051A2"/>
    <w:rPr>
      <w:rFonts w:eastAsia="Times New Roman" w:cs="Garamond"/>
      <w:bCs/>
      <w:u w:val="single"/>
    </w:rPr>
  </w:style>
  <w:style w:type="character" w:customStyle="1" w:styleId="BodyTextChar">
    <w:name w:val="Body Text Char"/>
    <w:basedOn w:val="DefaultParagraphFont"/>
    <w:link w:val="BodyText"/>
    <w:uiPriority w:val="99"/>
    <w:semiHidden/>
    <w:rsid w:val="007051A2"/>
    <w:rPr>
      <w:rFonts w:ascii="Calibri" w:hAnsi="Calibri" w:cs="Calibri"/>
      <w:sz w:val="26"/>
    </w:rPr>
  </w:style>
  <w:style w:type="paragraph" w:styleId="BodyText">
    <w:name w:val="Body Text"/>
    <w:basedOn w:val="Normal"/>
    <w:link w:val="BodyTextChar"/>
    <w:uiPriority w:val="99"/>
    <w:semiHidden/>
    <w:unhideWhenUsed/>
    <w:rsid w:val="007051A2"/>
    <w:pPr>
      <w:spacing w:after="120"/>
    </w:pPr>
  </w:style>
  <w:style w:type="character" w:customStyle="1" w:styleId="BodyTextChar1">
    <w:name w:val="Body Text Char1"/>
    <w:basedOn w:val="DefaultParagraphFont"/>
    <w:uiPriority w:val="99"/>
    <w:semiHidden/>
    <w:rsid w:val="007051A2"/>
    <w:rPr>
      <w:rFonts w:ascii="Calibri" w:hAnsi="Calibri" w:cs="Calibri"/>
      <w:sz w:val="26"/>
    </w:rPr>
  </w:style>
  <w:style w:type="paragraph" w:customStyle="1" w:styleId="tiny">
    <w:name w:val="tiny"/>
    <w:next w:val="Normal"/>
    <w:link w:val="tinyChar"/>
    <w:autoRedefine/>
    <w:rsid w:val="007051A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7051A2"/>
    <w:rPr>
      <w:rFonts w:ascii="Times New Roman" w:eastAsia="Malgun Gothic" w:hAnsi="Times New Roman" w:cs="Times New Roman"/>
      <w:sz w:val="12"/>
    </w:rPr>
  </w:style>
  <w:style w:type="character" w:customStyle="1" w:styleId="LDCut">
    <w:name w:val="LD Cut"/>
    <w:basedOn w:val="DefaultParagraphFont"/>
    <w:uiPriority w:val="1"/>
    <w:qFormat/>
    <w:rsid w:val="007051A2"/>
    <w:rPr>
      <w:rFonts w:ascii="Times New Roman" w:hAnsi="Times New Roman"/>
      <w:b w:val="0"/>
      <w:color w:val="auto"/>
      <w:sz w:val="12"/>
    </w:rPr>
  </w:style>
  <w:style w:type="character" w:customStyle="1" w:styleId="LDUnderline">
    <w:name w:val="LD Underline"/>
    <w:basedOn w:val="DefaultParagraphFont"/>
    <w:uiPriority w:val="1"/>
    <w:qFormat/>
    <w:rsid w:val="007051A2"/>
    <w:rPr>
      <w:rFonts w:ascii="Times New Roman" w:hAnsi="Times New Roman" w:cs="Times New Roman"/>
      <w:b/>
      <w:color w:val="auto"/>
      <w:sz w:val="24"/>
      <w:u w:val="single"/>
    </w:rPr>
  </w:style>
  <w:style w:type="character" w:customStyle="1" w:styleId="Style4Char">
    <w:name w:val="Style4 Char"/>
    <w:rsid w:val="007051A2"/>
    <w:rPr>
      <w:rFonts w:ascii="Arial Narrow" w:hAnsi="Arial Narrow"/>
      <w:szCs w:val="24"/>
      <w:u w:val="single"/>
      <w:lang w:val="en-US" w:eastAsia="en-US" w:bidi="ar-SA"/>
    </w:rPr>
  </w:style>
  <w:style w:type="character" w:customStyle="1" w:styleId="Style1Char">
    <w:name w:val="Style1 Char"/>
    <w:locked/>
    <w:rsid w:val="007051A2"/>
    <w:rPr>
      <w:rFonts w:ascii="Times New Roman" w:eastAsia="SimSun" w:hAnsi="Times New Roman"/>
      <w:szCs w:val="24"/>
      <w:u w:val="single"/>
      <w:lang w:eastAsia="zh-CN"/>
    </w:rPr>
  </w:style>
  <w:style w:type="character" w:customStyle="1" w:styleId="Style11pt">
    <w:name w:val="Style 11 pt"/>
    <w:basedOn w:val="DefaultParagraphFont"/>
    <w:rsid w:val="007051A2"/>
    <w:rPr>
      <w:sz w:val="20"/>
    </w:rPr>
  </w:style>
  <w:style w:type="character" w:customStyle="1" w:styleId="DebateHighlighted">
    <w:name w:val="Debate Highlighted"/>
    <w:rsid w:val="007051A2"/>
    <w:rPr>
      <w:rFonts w:ascii="Times New Roman" w:hAnsi="Times New Roman"/>
      <w:sz w:val="20"/>
      <w:u w:val="thick"/>
      <w:bdr w:val="none" w:sz="0" w:space="0" w:color="auto"/>
      <w:shd w:val="clear" w:color="auto" w:fill="00FFFF"/>
    </w:rPr>
  </w:style>
  <w:style w:type="paragraph" w:customStyle="1" w:styleId="Cites">
    <w:name w:val="Cites"/>
    <w:next w:val="Cards"/>
    <w:rsid w:val="007051A2"/>
    <w:pPr>
      <w:widowControl w:val="0"/>
    </w:pPr>
    <w:rPr>
      <w:rFonts w:ascii="Times New Roman" w:eastAsia="Times New Roman" w:hAnsi="Times New Roman" w:cs="Times New Roman"/>
      <w:sz w:val="20"/>
    </w:rPr>
  </w:style>
  <w:style w:type="character" w:customStyle="1" w:styleId="Author-Date">
    <w:name w:val="Author-Date"/>
    <w:rsid w:val="007051A2"/>
    <w:rPr>
      <w:b/>
      <w:sz w:val="24"/>
    </w:rPr>
  </w:style>
  <w:style w:type="character" w:customStyle="1" w:styleId="regtext">
    <w:name w:val="regtext"/>
    <w:uiPriority w:val="99"/>
    <w:rsid w:val="007051A2"/>
  </w:style>
  <w:style w:type="character" w:customStyle="1" w:styleId="Dottedunderline">
    <w:name w:val="Dotted underline"/>
    <w:rsid w:val="007051A2"/>
    <w:rPr>
      <w:u w:val="dotted"/>
    </w:rPr>
  </w:style>
  <w:style w:type="character" w:customStyle="1" w:styleId="slug-pub-date">
    <w:name w:val="slug-pub-date"/>
    <w:rsid w:val="007051A2"/>
  </w:style>
  <w:style w:type="character" w:customStyle="1" w:styleId="slug-vol">
    <w:name w:val="slug-vol"/>
    <w:rsid w:val="007051A2"/>
  </w:style>
  <w:style w:type="character" w:customStyle="1" w:styleId="slug-issue">
    <w:name w:val="slug-issue"/>
    <w:rsid w:val="007051A2"/>
  </w:style>
  <w:style w:type="character" w:customStyle="1" w:styleId="slug-pages">
    <w:name w:val="slug-pages"/>
    <w:rsid w:val="007051A2"/>
  </w:style>
  <w:style w:type="character" w:customStyle="1" w:styleId="DDIUnderline">
    <w:name w:val="DDI Underline"/>
    <w:uiPriority w:val="99"/>
    <w:rsid w:val="007051A2"/>
    <w:rPr>
      <w:sz w:val="20"/>
      <w:u w:val="thick"/>
    </w:rPr>
  </w:style>
  <w:style w:type="character" w:customStyle="1" w:styleId="CardsChar1">
    <w:name w:val="Cards Char1"/>
    <w:locked/>
    <w:rsid w:val="007051A2"/>
    <w:rPr>
      <w:rFonts w:ascii="Times New Roman" w:eastAsia="Times New Roman" w:hAnsi="Times New Roman" w:cs="Times New Roman"/>
    </w:rPr>
  </w:style>
  <w:style w:type="character" w:customStyle="1" w:styleId="apple-converted-space">
    <w:name w:val="apple-converted-space"/>
    <w:basedOn w:val="DefaultParagraphFont"/>
    <w:rsid w:val="007051A2"/>
  </w:style>
  <w:style w:type="character" w:customStyle="1" w:styleId="CardTextChar0">
    <w:name w:val="Card Text Char"/>
    <w:locked/>
    <w:rsid w:val="007051A2"/>
    <w:rPr>
      <w:rFonts w:ascii="Georgia" w:hAnsi="Georgia"/>
      <w:sz w:val="18"/>
      <w:u w:val="single"/>
    </w:rPr>
  </w:style>
  <w:style w:type="character" w:customStyle="1" w:styleId="normaltextrun">
    <w:name w:val="normaltextrun"/>
    <w:basedOn w:val="DefaultParagraphFont"/>
    <w:rsid w:val="007051A2"/>
  </w:style>
  <w:style w:type="character" w:customStyle="1" w:styleId="eop">
    <w:name w:val="eop"/>
    <w:basedOn w:val="DefaultParagraphFont"/>
    <w:rsid w:val="007051A2"/>
  </w:style>
  <w:style w:type="character" w:customStyle="1" w:styleId="spellingerror">
    <w:name w:val="spellingerror"/>
    <w:basedOn w:val="DefaultParagraphFont"/>
    <w:rsid w:val="007051A2"/>
  </w:style>
  <w:style w:type="paragraph" w:customStyle="1" w:styleId="m-2839544472620372085msonospacing">
    <w:name w:val="m_-2839544472620372085msonospacing"/>
    <w:basedOn w:val="Normal"/>
    <w:rsid w:val="007051A2"/>
    <w:pPr>
      <w:spacing w:before="100" w:beforeAutospacing="1" w:after="100" w:afterAutospacing="1"/>
    </w:pPr>
    <w:rPr>
      <w:sz w:val="24"/>
    </w:rPr>
  </w:style>
  <w:style w:type="paragraph" w:customStyle="1" w:styleId="franklin-light1">
    <w:name w:val="franklin-light1"/>
    <w:basedOn w:val="Normal"/>
    <w:rsid w:val="007051A2"/>
    <w:pPr>
      <w:spacing w:before="100" w:beforeAutospacing="1" w:after="100" w:afterAutospacing="1"/>
    </w:pPr>
    <w:rPr>
      <w:sz w:val="24"/>
    </w:rPr>
  </w:style>
  <w:style w:type="character" w:customStyle="1" w:styleId="powa-tease">
    <w:name w:val="powa-tease"/>
    <w:basedOn w:val="DefaultParagraphFont"/>
    <w:rsid w:val="007051A2"/>
  </w:style>
  <w:style w:type="character" w:customStyle="1" w:styleId="powa-byline">
    <w:name w:val="powa-byline"/>
    <w:basedOn w:val="DefaultParagraphFont"/>
    <w:rsid w:val="007051A2"/>
  </w:style>
  <w:style w:type="character" w:customStyle="1" w:styleId="apple-style-span">
    <w:name w:val="apple-style-span"/>
    <w:basedOn w:val="DefaultParagraphFont"/>
    <w:rsid w:val="007051A2"/>
    <w:rPr>
      <w:rFonts w:cs="Times New Roman"/>
    </w:rPr>
  </w:style>
  <w:style w:type="paragraph" w:customStyle="1" w:styleId="noindent">
    <w:name w:val="noindent"/>
    <w:basedOn w:val="Normal"/>
    <w:rsid w:val="007051A2"/>
    <w:pPr>
      <w:spacing w:before="100" w:beforeAutospacing="1" w:after="100" w:afterAutospacing="1"/>
    </w:pPr>
    <w:rPr>
      <w:rFonts w:eastAsia="Times New Roman"/>
    </w:rPr>
  </w:style>
  <w:style w:type="character" w:customStyle="1" w:styleId="st">
    <w:name w:val="st"/>
    <w:rsid w:val="007051A2"/>
  </w:style>
  <w:style w:type="character" w:customStyle="1" w:styleId="highlight2">
    <w:name w:val="highlight2"/>
    <w:basedOn w:val="DefaultParagraphFont"/>
    <w:rsid w:val="007051A2"/>
    <w:rPr>
      <w:rFonts w:ascii="Arial" w:hAnsi="Arial"/>
      <w:b/>
      <w:sz w:val="19"/>
      <w:u w:val="thick"/>
      <w:bdr w:val="none" w:sz="0" w:space="0" w:color="auto"/>
      <w:shd w:val="clear" w:color="auto" w:fill="auto"/>
    </w:rPr>
  </w:style>
  <w:style w:type="character" w:customStyle="1" w:styleId="Emphasis2">
    <w:name w:val="Emphasis2"/>
    <w:basedOn w:val="DefaultParagraphFont"/>
    <w:rsid w:val="007051A2"/>
    <w:rPr>
      <w:rFonts w:ascii="Franklin Gothic Heavy" w:hAnsi="Franklin Gothic Heavy" w:hint="default"/>
      <w:iCs/>
      <w:u w:val="single"/>
    </w:rPr>
  </w:style>
  <w:style w:type="character" w:customStyle="1" w:styleId="EmphasizeThis">
    <w:name w:val="EmphasizeThis"/>
    <w:rsid w:val="007051A2"/>
    <w:rPr>
      <w:rFonts w:ascii="Georgia" w:hAnsi="Georgia" w:hint="default"/>
      <w:b/>
      <w:bCs w:val="0"/>
      <w:iCs/>
      <w:sz w:val="24"/>
      <w:u w:val="thick"/>
    </w:rPr>
  </w:style>
  <w:style w:type="character" w:customStyle="1" w:styleId="Style3Char">
    <w:name w:val="Style3 Char"/>
    <w:rsid w:val="007051A2"/>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7051A2"/>
    <w:rPr>
      <w:rFonts w:ascii="Calibri" w:hAnsi="Calibri" w:cs="Calibri"/>
      <w:sz w:val="20"/>
      <w:szCs w:val="20"/>
    </w:rPr>
  </w:style>
  <w:style w:type="paragraph" w:styleId="CommentText">
    <w:name w:val="annotation text"/>
    <w:basedOn w:val="Normal"/>
    <w:link w:val="CommentTextChar"/>
    <w:uiPriority w:val="99"/>
    <w:semiHidden/>
    <w:unhideWhenUsed/>
    <w:rsid w:val="007051A2"/>
    <w:rPr>
      <w:sz w:val="20"/>
      <w:szCs w:val="20"/>
    </w:rPr>
  </w:style>
  <w:style w:type="character" w:customStyle="1" w:styleId="CommentTextChar1">
    <w:name w:val="Comment Text Char1"/>
    <w:basedOn w:val="DefaultParagraphFont"/>
    <w:uiPriority w:val="99"/>
    <w:semiHidden/>
    <w:rsid w:val="007051A2"/>
    <w:rPr>
      <w:rFonts w:ascii="Calibri" w:hAnsi="Calibri" w:cs="Calibri"/>
      <w:sz w:val="20"/>
      <w:szCs w:val="20"/>
    </w:rPr>
  </w:style>
  <w:style w:type="character" w:customStyle="1" w:styleId="balancedheadline">
    <w:name w:val="balancedheadline"/>
    <w:basedOn w:val="DefaultParagraphFont"/>
    <w:rsid w:val="007051A2"/>
  </w:style>
  <w:style w:type="paragraph" w:customStyle="1" w:styleId="analytic0">
    <w:name w:val="analytic"/>
    <w:basedOn w:val="Analytic"/>
    <w:link w:val="analyticChar0"/>
    <w:autoRedefine/>
    <w:uiPriority w:val="4"/>
    <w:qFormat/>
    <w:rsid w:val="007051A2"/>
    <w:rPr>
      <w:i/>
      <w:color w:val="2D72B1"/>
    </w:rPr>
  </w:style>
  <w:style w:type="character" w:customStyle="1" w:styleId="analyticChar0">
    <w:name w:val="analytic Char"/>
    <w:basedOn w:val="DefaultParagraphFont"/>
    <w:link w:val="analytic0"/>
    <w:uiPriority w:val="4"/>
    <w:rsid w:val="007051A2"/>
    <w:rPr>
      <w:rFonts w:ascii="Calibri" w:hAnsi="Calibri" w:cs="Calibri"/>
      <w:i/>
      <w:color w:val="2D72B1"/>
      <w:sz w:val="26"/>
    </w:rPr>
  </w:style>
  <w:style w:type="paragraph" w:customStyle="1" w:styleId="ColorfulList-Accent11">
    <w:name w:val="Colorful List - Accent 11"/>
    <w:basedOn w:val="Normal"/>
    <w:uiPriority w:val="34"/>
    <w:qFormat/>
    <w:rsid w:val="007051A2"/>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7051A2"/>
  </w:style>
  <w:style w:type="character" w:customStyle="1" w:styleId="m-4339160018974791352styleunderline">
    <w:name w:val="m_-4339160018974791352styleunderline"/>
    <w:basedOn w:val="DefaultParagraphFont"/>
    <w:rsid w:val="007051A2"/>
  </w:style>
  <w:style w:type="character" w:customStyle="1" w:styleId="m8622195508348221850gmail-msohyperlink">
    <w:name w:val="m_8622195508348221850gmail-msohyperlink"/>
    <w:basedOn w:val="DefaultParagraphFont"/>
    <w:rsid w:val="007051A2"/>
  </w:style>
  <w:style w:type="character" w:customStyle="1" w:styleId="longbio">
    <w:name w:val="long_bio"/>
    <w:basedOn w:val="DefaultParagraphFont"/>
    <w:rsid w:val="007051A2"/>
  </w:style>
  <w:style w:type="paragraph" w:customStyle="1" w:styleId="css-1ygdjhk">
    <w:name w:val="css-1ygdjhk"/>
    <w:basedOn w:val="Normal"/>
    <w:rsid w:val="007051A2"/>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7051A2"/>
    <w:rPr>
      <w:rFonts w:eastAsia="Calibri"/>
      <w:b/>
      <w:color w:val="000000"/>
      <w:u w:val="single"/>
      <w:lang w:val="x-none" w:eastAsia="x-none"/>
    </w:rPr>
  </w:style>
  <w:style w:type="character" w:customStyle="1" w:styleId="CardText2Char">
    <w:name w:val="Card Text 2 Char"/>
    <w:link w:val="CardText2"/>
    <w:rsid w:val="007051A2"/>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7051A2"/>
  </w:style>
  <w:style w:type="paragraph" w:customStyle="1" w:styleId="m8953919872937919259gmail-msolistparagraphcxspmiddle">
    <w:name w:val="m_8953919872937919259gmail-msolistparagraphcxspmiddle"/>
    <w:basedOn w:val="Normal"/>
    <w:rsid w:val="007051A2"/>
    <w:pPr>
      <w:spacing w:beforeLines="1" w:afterLines="1"/>
    </w:pPr>
    <w:rPr>
      <w:rFonts w:ascii="Times" w:hAnsi="Times"/>
      <w:sz w:val="20"/>
      <w:szCs w:val="20"/>
    </w:rPr>
  </w:style>
  <w:style w:type="paragraph" w:customStyle="1" w:styleId="flashline">
    <w:name w:val="flashline"/>
    <w:basedOn w:val="Normal"/>
    <w:rsid w:val="007051A2"/>
    <w:pPr>
      <w:spacing w:before="100" w:beforeAutospacing="1" w:after="100" w:afterAutospacing="1"/>
    </w:pPr>
    <w:rPr>
      <w:rFonts w:eastAsia="Times New Roman"/>
      <w:sz w:val="24"/>
    </w:rPr>
  </w:style>
  <w:style w:type="paragraph" w:customStyle="1" w:styleId="lbexhangwithmargin">
    <w:name w:val="lbexhangwithmargin"/>
    <w:basedOn w:val="Normal"/>
    <w:rsid w:val="007051A2"/>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7051A2"/>
  </w:style>
  <w:style w:type="character" w:customStyle="1" w:styleId="lbexallcap">
    <w:name w:val="lbexallcap"/>
    <w:basedOn w:val="DefaultParagraphFont"/>
    <w:rsid w:val="007051A2"/>
  </w:style>
  <w:style w:type="paragraph" w:customStyle="1" w:styleId="lbexindent">
    <w:name w:val="lbexindent"/>
    <w:basedOn w:val="Normal"/>
    <w:rsid w:val="007051A2"/>
    <w:pPr>
      <w:spacing w:before="100" w:beforeAutospacing="1" w:after="100" w:afterAutospacing="1"/>
    </w:pPr>
    <w:rPr>
      <w:rFonts w:eastAsia="Times New Roman"/>
      <w:sz w:val="24"/>
    </w:rPr>
  </w:style>
  <w:style w:type="paragraph" w:customStyle="1" w:styleId="lbexindentparagraph">
    <w:name w:val="lbexindentparagraph"/>
    <w:basedOn w:val="Normal"/>
    <w:rsid w:val="007051A2"/>
    <w:pPr>
      <w:spacing w:before="100" w:beforeAutospacing="1" w:after="100" w:afterAutospacing="1"/>
    </w:pPr>
    <w:rPr>
      <w:rFonts w:eastAsia="Times New Roman"/>
      <w:sz w:val="24"/>
    </w:rPr>
  </w:style>
  <w:style w:type="paragraph" w:customStyle="1" w:styleId="zn-bodyparagraph">
    <w:name w:val="zn-body__paragraph"/>
    <w:basedOn w:val="Normal"/>
    <w:rsid w:val="007051A2"/>
    <w:pPr>
      <w:spacing w:before="100" w:beforeAutospacing="1" w:after="100" w:afterAutospacing="1"/>
    </w:pPr>
    <w:rPr>
      <w:rFonts w:eastAsia="Times New Roman"/>
      <w:sz w:val="24"/>
    </w:rPr>
  </w:style>
  <w:style w:type="character" w:customStyle="1" w:styleId="c-messagebody">
    <w:name w:val="c-message__body"/>
    <w:basedOn w:val="DefaultParagraphFont"/>
    <w:rsid w:val="007051A2"/>
  </w:style>
  <w:style w:type="character" w:customStyle="1" w:styleId="m7735155540857680774gmail-style13ptbold">
    <w:name w:val="m_7735155540857680774gmail-style13ptbold"/>
    <w:basedOn w:val="DefaultParagraphFont"/>
    <w:rsid w:val="007051A2"/>
  </w:style>
  <w:style w:type="character" w:customStyle="1" w:styleId="style65">
    <w:name w:val="style65"/>
    <w:basedOn w:val="DefaultParagraphFont"/>
    <w:rsid w:val="007051A2"/>
  </w:style>
  <w:style w:type="character" w:customStyle="1" w:styleId="bodytext0">
    <w:name w:val="body_text"/>
    <w:basedOn w:val="DefaultParagraphFont"/>
    <w:rsid w:val="007051A2"/>
  </w:style>
  <w:style w:type="character" w:customStyle="1" w:styleId="bio">
    <w:name w:val="bio"/>
    <w:basedOn w:val="DefaultParagraphFont"/>
    <w:rsid w:val="007051A2"/>
  </w:style>
  <w:style w:type="character" w:customStyle="1" w:styleId="citesChar">
    <w:name w:val="cites Char"/>
    <w:link w:val="cites0"/>
    <w:rsid w:val="007051A2"/>
    <w:rPr>
      <w:rFonts w:eastAsia="SimSun"/>
      <w:b/>
      <w:lang w:eastAsia="zh-CN"/>
    </w:rPr>
  </w:style>
  <w:style w:type="paragraph" w:customStyle="1" w:styleId="cites0">
    <w:name w:val="cites"/>
    <w:next w:val="Normal"/>
    <w:link w:val="citesChar"/>
    <w:autoRedefine/>
    <w:rsid w:val="007051A2"/>
    <w:pPr>
      <w:contextualSpacing/>
    </w:pPr>
    <w:rPr>
      <w:rFonts w:eastAsia="SimSun"/>
      <w:b/>
      <w:lang w:eastAsia="zh-CN"/>
    </w:rPr>
  </w:style>
  <w:style w:type="character" w:customStyle="1" w:styleId="5yl5">
    <w:name w:val="_5yl5"/>
    <w:basedOn w:val="DefaultParagraphFont"/>
    <w:rsid w:val="007051A2"/>
  </w:style>
  <w:style w:type="character" w:customStyle="1" w:styleId="text">
    <w:name w:val="text"/>
    <w:basedOn w:val="DefaultParagraphFont"/>
    <w:rsid w:val="007051A2"/>
  </w:style>
  <w:style w:type="paragraph" w:customStyle="1" w:styleId="generic-articlebody">
    <w:name w:val="generic-article__body"/>
    <w:basedOn w:val="Normal"/>
    <w:rsid w:val="007051A2"/>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7051A2"/>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7051A2"/>
    <w:rPr>
      <w:b/>
      <w:bCs/>
    </w:rPr>
  </w:style>
  <w:style w:type="character" w:customStyle="1" w:styleId="CommentSubjectChar1">
    <w:name w:val="Comment Subject Char1"/>
    <w:basedOn w:val="CommentTextChar1"/>
    <w:uiPriority w:val="99"/>
    <w:semiHidden/>
    <w:rsid w:val="007051A2"/>
    <w:rPr>
      <w:rFonts w:ascii="Calibri" w:hAnsi="Calibri" w:cs="Calibri"/>
      <w:b/>
      <w:bCs/>
      <w:sz w:val="20"/>
      <w:szCs w:val="20"/>
    </w:rPr>
  </w:style>
  <w:style w:type="character" w:customStyle="1" w:styleId="UnresolvedMention12">
    <w:name w:val="Unresolved Mention12"/>
    <w:basedOn w:val="DefaultParagraphFont"/>
    <w:uiPriority w:val="99"/>
    <w:rsid w:val="007051A2"/>
    <w:rPr>
      <w:color w:val="605E5C"/>
      <w:shd w:val="clear" w:color="auto" w:fill="E1DFDD"/>
    </w:rPr>
  </w:style>
  <w:style w:type="paragraph" w:customStyle="1" w:styleId="CardNotUnderlined">
    <w:name w:val="Card Not Underlined"/>
    <w:basedOn w:val="Normal"/>
    <w:autoRedefine/>
    <w:rsid w:val="007051A2"/>
    <w:rPr>
      <w:rFonts w:eastAsia="Times New Roman"/>
      <w:sz w:val="12"/>
      <w:szCs w:val="20"/>
    </w:rPr>
  </w:style>
  <w:style w:type="character" w:customStyle="1" w:styleId="UnresolvedMention1">
    <w:name w:val="Unresolved Mention1"/>
    <w:basedOn w:val="DefaultParagraphFont"/>
    <w:uiPriority w:val="99"/>
    <w:semiHidden/>
    <w:unhideWhenUsed/>
    <w:rsid w:val="007051A2"/>
    <w:rPr>
      <w:color w:val="605E5C"/>
      <w:shd w:val="clear" w:color="auto" w:fill="E1DFDD"/>
    </w:rPr>
  </w:style>
  <w:style w:type="character" w:styleId="PageNumber">
    <w:name w:val="page number"/>
    <w:basedOn w:val="DefaultParagraphFont"/>
    <w:uiPriority w:val="99"/>
    <w:semiHidden/>
    <w:unhideWhenUsed/>
    <w:rsid w:val="007051A2"/>
  </w:style>
  <w:style w:type="character" w:customStyle="1" w:styleId="UnresolvedMention10">
    <w:name w:val="Unresolved Mention10"/>
    <w:basedOn w:val="DefaultParagraphFont"/>
    <w:uiPriority w:val="99"/>
    <w:semiHidden/>
    <w:unhideWhenUsed/>
    <w:rsid w:val="007051A2"/>
    <w:rPr>
      <w:color w:val="605E5C"/>
      <w:shd w:val="clear" w:color="auto" w:fill="E1DFDD"/>
    </w:rPr>
  </w:style>
  <w:style w:type="paragraph" w:customStyle="1" w:styleId="msonormal0">
    <w:name w:val="msonormal"/>
    <w:basedOn w:val="Normal"/>
    <w:rsid w:val="007051A2"/>
    <w:pPr>
      <w:spacing w:before="100" w:beforeAutospacing="1" w:after="100" w:afterAutospacing="1" w:line="256" w:lineRule="auto"/>
    </w:pPr>
    <w:rPr>
      <w:sz w:val="24"/>
    </w:rPr>
  </w:style>
  <w:style w:type="paragraph" w:styleId="Revision">
    <w:name w:val="Revision"/>
    <w:uiPriority w:val="99"/>
    <w:semiHidden/>
    <w:rsid w:val="007051A2"/>
    <w:rPr>
      <w:rFonts w:ascii="Calibri" w:hAnsi="Calibri" w:cs="Arial"/>
      <w:sz w:val="22"/>
    </w:rPr>
  </w:style>
  <w:style w:type="paragraph" w:customStyle="1" w:styleId="megaarticlebodyfirst-p2htdt">
    <w:name w:val="megaarticlebody_first-p_2htdt"/>
    <w:basedOn w:val="Normal"/>
    <w:uiPriority w:val="99"/>
    <w:semiHidden/>
    <w:rsid w:val="007051A2"/>
    <w:pPr>
      <w:spacing w:before="100" w:beforeAutospacing="1" w:after="100" w:afterAutospacing="1" w:line="256" w:lineRule="auto"/>
    </w:pPr>
    <w:rPr>
      <w:sz w:val="24"/>
    </w:rPr>
  </w:style>
  <w:style w:type="paragraph" w:customStyle="1" w:styleId="p1">
    <w:name w:val="p1"/>
    <w:basedOn w:val="Normal"/>
    <w:uiPriority w:val="99"/>
    <w:semiHidden/>
    <w:rsid w:val="007051A2"/>
    <w:pPr>
      <w:spacing w:line="256" w:lineRule="auto"/>
    </w:pPr>
    <w:rPr>
      <w:sz w:val="20"/>
      <w:szCs w:val="20"/>
    </w:rPr>
  </w:style>
  <w:style w:type="paragraph" w:customStyle="1" w:styleId="Shrink6">
    <w:name w:val="Shrink 6"/>
    <w:basedOn w:val="Normal"/>
    <w:uiPriority w:val="99"/>
    <w:semiHidden/>
    <w:qFormat/>
    <w:rsid w:val="007051A2"/>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7051A2"/>
    <w:rPr>
      <w:vertAlign w:val="superscript"/>
    </w:rPr>
  </w:style>
  <w:style w:type="character" w:customStyle="1" w:styleId="FooterChar1">
    <w:name w:val="Footer Char1"/>
    <w:basedOn w:val="DefaultParagraphFont"/>
    <w:uiPriority w:val="99"/>
    <w:semiHidden/>
    <w:rsid w:val="007051A2"/>
    <w:rPr>
      <w:rFonts w:ascii="Calibri" w:eastAsiaTheme="minorHAnsi" w:hAnsi="Calibri" w:cs="Calibri"/>
      <w:sz w:val="16"/>
      <w:szCs w:val="22"/>
    </w:rPr>
  </w:style>
  <w:style w:type="character" w:customStyle="1" w:styleId="HeaderChar1">
    <w:name w:val="Header Char1"/>
    <w:basedOn w:val="DefaultParagraphFont"/>
    <w:uiPriority w:val="99"/>
    <w:semiHidden/>
    <w:rsid w:val="007051A2"/>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051A2"/>
    <w:rPr>
      <w:rFonts w:ascii="Segoe UI" w:hAnsi="Segoe UI" w:cs="Segoe UI"/>
      <w:sz w:val="16"/>
      <w:szCs w:val="16"/>
    </w:rPr>
  </w:style>
  <w:style w:type="character" w:styleId="CommentReference">
    <w:name w:val="annotation reference"/>
    <w:basedOn w:val="DefaultParagraphFont"/>
    <w:uiPriority w:val="99"/>
    <w:semiHidden/>
    <w:unhideWhenUsed/>
    <w:rsid w:val="007051A2"/>
    <w:rPr>
      <w:sz w:val="16"/>
      <w:szCs w:val="16"/>
    </w:rPr>
  </w:style>
  <w:style w:type="character" w:customStyle="1" w:styleId="UnresolvedMention30">
    <w:name w:val="Unresolved Mention30"/>
    <w:basedOn w:val="DefaultParagraphFont"/>
    <w:uiPriority w:val="99"/>
    <w:semiHidden/>
    <w:unhideWhenUsed/>
    <w:rsid w:val="007051A2"/>
    <w:rPr>
      <w:color w:val="605E5C"/>
      <w:shd w:val="clear" w:color="auto" w:fill="E1DFDD"/>
    </w:rPr>
  </w:style>
  <w:style w:type="character" w:customStyle="1" w:styleId="UnresolvedMention4">
    <w:name w:val="Unresolved Mention4"/>
    <w:basedOn w:val="DefaultParagraphFont"/>
    <w:uiPriority w:val="99"/>
    <w:semiHidden/>
    <w:unhideWhenUsed/>
    <w:rsid w:val="007051A2"/>
    <w:rPr>
      <w:color w:val="605E5C"/>
      <w:shd w:val="clear" w:color="auto" w:fill="E1DFDD"/>
    </w:rPr>
  </w:style>
  <w:style w:type="character" w:customStyle="1" w:styleId="UnresolvedMention5">
    <w:name w:val="Unresolved Mention5"/>
    <w:basedOn w:val="DefaultParagraphFont"/>
    <w:uiPriority w:val="99"/>
    <w:semiHidden/>
    <w:unhideWhenUsed/>
    <w:rsid w:val="007051A2"/>
    <w:rPr>
      <w:color w:val="605E5C"/>
      <w:shd w:val="clear" w:color="auto" w:fill="E1DFDD"/>
    </w:rPr>
  </w:style>
  <w:style w:type="table" w:styleId="TableGrid">
    <w:name w:val="Table Grid"/>
    <w:basedOn w:val="TableNormal"/>
    <w:uiPriority w:val="59"/>
    <w:rsid w:val="007051A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051A2"/>
    <w:rPr>
      <w:color w:val="605E5C"/>
      <w:shd w:val="clear" w:color="auto" w:fill="E1DFDD"/>
    </w:rPr>
  </w:style>
  <w:style w:type="character" w:customStyle="1" w:styleId="UnresolvedMention7">
    <w:name w:val="Unresolved Mention7"/>
    <w:basedOn w:val="DefaultParagraphFont"/>
    <w:uiPriority w:val="99"/>
    <w:semiHidden/>
    <w:unhideWhenUsed/>
    <w:rsid w:val="007051A2"/>
    <w:rPr>
      <w:color w:val="605E5C"/>
      <w:shd w:val="clear" w:color="auto" w:fill="E1DFDD"/>
    </w:rPr>
  </w:style>
  <w:style w:type="character" w:customStyle="1" w:styleId="UnresolvedMention8">
    <w:name w:val="Unresolved Mention8"/>
    <w:basedOn w:val="DefaultParagraphFont"/>
    <w:uiPriority w:val="99"/>
    <w:semiHidden/>
    <w:unhideWhenUsed/>
    <w:rsid w:val="007051A2"/>
    <w:rPr>
      <w:color w:val="605E5C"/>
      <w:shd w:val="clear" w:color="auto" w:fill="E1DFDD"/>
    </w:rPr>
  </w:style>
  <w:style w:type="character" w:customStyle="1" w:styleId="UnresolvedMention9">
    <w:name w:val="Unresolved Mention9"/>
    <w:basedOn w:val="DefaultParagraphFont"/>
    <w:uiPriority w:val="99"/>
    <w:semiHidden/>
    <w:unhideWhenUsed/>
    <w:rsid w:val="007051A2"/>
    <w:rPr>
      <w:color w:val="605E5C"/>
      <w:shd w:val="clear" w:color="auto" w:fill="E1DFDD"/>
    </w:rPr>
  </w:style>
  <w:style w:type="character" w:customStyle="1" w:styleId="UnresolvedMention100">
    <w:name w:val="Unresolved Mention100"/>
    <w:basedOn w:val="DefaultParagraphFont"/>
    <w:uiPriority w:val="99"/>
    <w:semiHidden/>
    <w:unhideWhenUsed/>
    <w:rsid w:val="007051A2"/>
    <w:rPr>
      <w:color w:val="605E5C"/>
      <w:shd w:val="clear" w:color="auto" w:fill="E1DFDD"/>
    </w:rPr>
  </w:style>
  <w:style w:type="character" w:customStyle="1" w:styleId="UnresolvedMention11">
    <w:name w:val="Unresolved Mention11"/>
    <w:basedOn w:val="DefaultParagraphFont"/>
    <w:uiPriority w:val="99"/>
    <w:semiHidden/>
    <w:unhideWhenUsed/>
    <w:rsid w:val="007051A2"/>
    <w:rPr>
      <w:color w:val="605E5C"/>
      <w:shd w:val="clear" w:color="auto" w:fill="E1DFDD"/>
    </w:rPr>
  </w:style>
  <w:style w:type="paragraph" w:customStyle="1" w:styleId="p4">
    <w:name w:val="p4"/>
    <w:basedOn w:val="Normal"/>
    <w:rsid w:val="007051A2"/>
    <w:pPr>
      <w:spacing w:before="100" w:beforeAutospacing="1" w:after="100" w:afterAutospacing="1"/>
    </w:pPr>
    <w:rPr>
      <w:rFonts w:eastAsia="Times New Roman"/>
      <w:sz w:val="24"/>
    </w:rPr>
  </w:style>
  <w:style w:type="paragraph" w:customStyle="1" w:styleId="p6">
    <w:name w:val="p6"/>
    <w:basedOn w:val="Normal"/>
    <w:rsid w:val="007051A2"/>
    <w:pPr>
      <w:spacing w:before="100" w:beforeAutospacing="1" w:after="100" w:afterAutospacing="1"/>
    </w:pPr>
    <w:rPr>
      <w:rFonts w:eastAsia="Times New Roman"/>
      <w:sz w:val="24"/>
    </w:rPr>
  </w:style>
  <w:style w:type="paragraph" w:customStyle="1" w:styleId="paragraph-sc-1tqpf5s-0">
    <w:name w:val="paragraph-sc-1tqpf5s-0"/>
    <w:basedOn w:val="Normal"/>
    <w:rsid w:val="007051A2"/>
    <w:pPr>
      <w:spacing w:before="100" w:beforeAutospacing="1" w:after="100" w:afterAutospacing="1"/>
    </w:pPr>
    <w:rPr>
      <w:rFonts w:eastAsia="Times New Roman"/>
      <w:sz w:val="24"/>
    </w:rPr>
  </w:style>
  <w:style w:type="character" w:customStyle="1" w:styleId="edited-3sfazf">
    <w:name w:val="edited-3sfazf"/>
    <w:basedOn w:val="DefaultParagraphFont"/>
    <w:rsid w:val="007051A2"/>
  </w:style>
  <w:style w:type="character" w:customStyle="1" w:styleId="content-1o0f9g">
    <w:name w:val="content-1o0f9g"/>
    <w:basedOn w:val="DefaultParagraphFont"/>
    <w:rsid w:val="007051A2"/>
  </w:style>
  <w:style w:type="paragraph" w:customStyle="1" w:styleId="mol-para-with-font">
    <w:name w:val="mol-para-with-font"/>
    <w:basedOn w:val="Normal"/>
    <w:rsid w:val="007051A2"/>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7051A2"/>
  </w:style>
  <w:style w:type="character" w:customStyle="1" w:styleId="comma-separator">
    <w:name w:val="comma-separator"/>
    <w:basedOn w:val="DefaultParagraphFont"/>
    <w:rsid w:val="007051A2"/>
  </w:style>
  <w:style w:type="paragraph" w:customStyle="1" w:styleId="imagecaption">
    <w:name w:val="imagecaption"/>
    <w:basedOn w:val="Normal"/>
    <w:rsid w:val="007051A2"/>
    <w:pPr>
      <w:spacing w:before="100" w:beforeAutospacing="1" w:after="100" w:afterAutospacing="1"/>
    </w:pPr>
    <w:rPr>
      <w:rFonts w:eastAsia="Times New Roman"/>
      <w:sz w:val="24"/>
    </w:rPr>
  </w:style>
  <w:style w:type="character" w:customStyle="1" w:styleId="wikiexternallink">
    <w:name w:val="wikiexternallink"/>
    <w:basedOn w:val="DefaultParagraphFont"/>
    <w:rsid w:val="007051A2"/>
  </w:style>
  <w:style w:type="character" w:customStyle="1" w:styleId="wikigeneratedlinkcontent">
    <w:name w:val="wikigeneratedlinkcontent"/>
    <w:basedOn w:val="DefaultParagraphFont"/>
    <w:rsid w:val="007051A2"/>
  </w:style>
  <w:style w:type="paragraph" w:customStyle="1" w:styleId="ssrcss-1q0x1qg-paragraph">
    <w:name w:val="ssrcss-1q0x1qg-paragraph"/>
    <w:basedOn w:val="Normal"/>
    <w:rsid w:val="007051A2"/>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customXml" Target="../customXml/item3.xml"/><Relationship Id="rId21" Type="http://schemas.openxmlformats.org/officeDocument/2006/relationships/hyperlink" Target="http://commondreams.org/views/2016/02/10/biodiversity-loss-and-doomsday-clock-invisible-disaster-almost-no-one-talking-about"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hyperlink" Target="https://www.ilo.org/wcmsp5/groups/public/---ed_dialogue/---actrav/documents/publication/wcms_11373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www.nature.com/nature/journal/v486/n7401/full/nature11018.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cience.sciencemag.org/content/314/5800/787" TargetMode="External"/><Relationship Id="rId28" Type="http://schemas.openxmlformats.org/officeDocument/2006/relationships/hyperlink" Target="https://www.agri-pulse.com/articles/9203-opinion-food-security-strategy-is-essential-to-our-national-security"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www.ncbi.nlm.nih.gov/pubmed/2660119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 Id="rId30" Type="http://schemas.openxmlformats.org/officeDocument/2006/relationships/hyperlink" Target="https://foodprint.org/issues/biodiversity-and-agricul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54</Pages>
  <Words>18941</Words>
  <Characters>107964</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37</cp:revision>
  <dcterms:created xsi:type="dcterms:W3CDTF">2021-11-05T22:07:00Z</dcterms:created>
  <dcterms:modified xsi:type="dcterms:W3CDTF">2021-11-05T23:15:00Z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