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6DA24" w14:textId="77777777" w:rsidR="009C17A7" w:rsidRPr="002764C5" w:rsidRDefault="009C17A7" w:rsidP="009C17A7"/>
    <w:p w14:paraId="2232B7CC" w14:textId="77777777" w:rsidR="00372175" w:rsidRPr="00372175" w:rsidRDefault="00372175" w:rsidP="00372175"/>
    <w:p w14:paraId="402B7484" w14:textId="4AD82CD5" w:rsidR="009C17A7" w:rsidRDefault="009C17A7" w:rsidP="009C17A7">
      <w:pPr>
        <w:pStyle w:val="Heading1"/>
      </w:pPr>
      <w:r>
        <w:lastRenderedPageBreak/>
        <w:t>1AC</w:t>
      </w:r>
    </w:p>
    <w:p w14:paraId="5E21B2D5" w14:textId="77777777" w:rsidR="009C17A7" w:rsidRDefault="009C17A7" w:rsidP="009C17A7"/>
    <w:p w14:paraId="4DD68F23" w14:textId="77777777" w:rsidR="009C17A7" w:rsidRDefault="009C17A7" w:rsidP="009C17A7">
      <w:pPr>
        <w:pStyle w:val="Heading2"/>
      </w:pPr>
      <w:r>
        <w:lastRenderedPageBreak/>
        <w:br w:type="page"/>
      </w:r>
      <w:r>
        <w:lastRenderedPageBreak/>
        <w:t>1AC — Plan</w:t>
      </w:r>
    </w:p>
    <w:p w14:paraId="3B3E11EC" w14:textId="77777777" w:rsidR="009C17A7" w:rsidRDefault="009C17A7" w:rsidP="009C17A7"/>
    <w:p w14:paraId="57426D44" w14:textId="77777777" w:rsidR="009C17A7" w:rsidRDefault="009C17A7" w:rsidP="009C17A7">
      <w:pPr>
        <w:pStyle w:val="Heading4"/>
      </w:pPr>
      <w:r>
        <w:t>Plan text: The United States ought to recognize an unconditional right to strike for agricultural laborers by amending the National Labor Relations Act to extend the definition of ‘employee’ to include agricultural laborers.</w:t>
      </w:r>
    </w:p>
    <w:p w14:paraId="2A669E13" w14:textId="77777777" w:rsidR="009C17A7" w:rsidRDefault="009C17A7" w:rsidP="009C17A7"/>
    <w:p w14:paraId="3DCB069C" w14:textId="77777777" w:rsidR="009C17A7" w:rsidRDefault="009C17A7" w:rsidP="009C17A7">
      <w:pPr>
        <w:pStyle w:val="Heading4"/>
      </w:pPr>
      <w:r>
        <w:t xml:space="preserve">Squo NLRA fails to protect farmer’s rights to strike – plan amends the NLRA to collectively bargain </w:t>
      </w:r>
    </w:p>
    <w:p w14:paraId="30C961FE" w14:textId="77777777" w:rsidR="009C17A7" w:rsidRDefault="009C17A7" w:rsidP="009C17A7">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9">
        <w:r>
          <w:rPr>
            <w:color w:val="000000"/>
            <w:sz w:val="16"/>
            <w:szCs w:val="16"/>
          </w:rPr>
          <w:t>https://pennstatelaw.psu.edu/_file/aglaw/Publications_Library/Agricultural_Laborers.pdf</w:t>
        </w:r>
      </w:hyperlink>
      <w:r>
        <w:rPr>
          <w:sz w:val="16"/>
          <w:szCs w:val="16"/>
        </w:rPr>
        <w:t>, 2011 + since most recent citation is from then, KR</w:t>
      </w:r>
    </w:p>
    <w:p w14:paraId="38C12684" w14:textId="77777777" w:rsidR="009C17A7" w:rsidRDefault="009C17A7" w:rsidP="009C17A7">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64EF563D" w14:textId="77777777" w:rsidR="009C17A7" w:rsidRDefault="009C17A7" w:rsidP="009C17A7">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4CCC5C85" w14:textId="77777777" w:rsidR="009C17A7" w:rsidRDefault="009C17A7" w:rsidP="009C17A7">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5706258B" w14:textId="77777777" w:rsidR="009C17A7" w:rsidRDefault="009C17A7" w:rsidP="009C17A7">
      <w:pPr>
        <w:rPr>
          <w:sz w:val="16"/>
          <w:szCs w:val="16"/>
        </w:rPr>
      </w:pPr>
      <w:r>
        <w:rPr>
          <w:sz w:val="16"/>
          <w:szCs w:val="16"/>
        </w:rPr>
        <w:lastRenderedPageBreak/>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21DB2D6C" w14:textId="77777777" w:rsidR="009C17A7" w:rsidRDefault="009C17A7" w:rsidP="009C17A7">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706A5F99" w14:textId="77777777" w:rsidR="009C17A7" w:rsidRDefault="009C17A7" w:rsidP="009C17A7">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3BE268D8" w14:textId="77777777" w:rsidR="009C17A7" w:rsidRDefault="009C17A7" w:rsidP="009C17A7">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77DCEE79" w14:textId="77777777" w:rsidR="009C17A7" w:rsidRDefault="009C17A7" w:rsidP="009C17A7">
      <w:pPr>
        <w:rPr>
          <w:sz w:val="16"/>
          <w:szCs w:val="16"/>
        </w:rPr>
      </w:pPr>
      <w:r>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71B58726" w14:textId="77777777" w:rsidR="009C17A7" w:rsidRDefault="009C17A7" w:rsidP="009C17A7">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w:t>
      </w:r>
      <w:r>
        <w:rPr>
          <w:b/>
          <w:u w:val="single"/>
        </w:rPr>
        <w:lastRenderedPageBreak/>
        <w:t xml:space="preserve">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Agricultural laborers still have a ways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5C0EABEC" w14:textId="77777777" w:rsidR="009C17A7" w:rsidRDefault="009C17A7" w:rsidP="009C17A7"/>
    <w:p w14:paraId="39E664F6" w14:textId="77777777" w:rsidR="009C17A7" w:rsidRDefault="009C17A7" w:rsidP="009C17A7">
      <w:pPr>
        <w:rPr>
          <w:sz w:val="16"/>
          <w:szCs w:val="16"/>
        </w:rPr>
      </w:pPr>
    </w:p>
    <w:p w14:paraId="56BBFE3E" w14:textId="77777777" w:rsidR="009C17A7" w:rsidRDefault="009C17A7" w:rsidP="009C17A7"/>
    <w:p w14:paraId="0515784E" w14:textId="77777777" w:rsidR="009C17A7" w:rsidRDefault="009C17A7" w:rsidP="009C17A7">
      <w:pPr>
        <w:pStyle w:val="Heading2"/>
      </w:pPr>
      <w:r>
        <w:lastRenderedPageBreak/>
        <w:br w:type="page"/>
      </w:r>
      <w:r>
        <w:lastRenderedPageBreak/>
        <w:br w:type="page"/>
      </w:r>
      <w:r>
        <w:lastRenderedPageBreak/>
        <w:t>1AC — Advantages</w:t>
      </w:r>
    </w:p>
    <w:p w14:paraId="23B4EB68" w14:textId="77777777" w:rsidR="009C17A7" w:rsidRDefault="009C17A7" w:rsidP="009C17A7">
      <w:pPr>
        <w:pStyle w:val="Heading3"/>
        <w:ind w:left="2160" w:firstLine="720"/>
        <w:jc w:val="left"/>
      </w:pPr>
      <w:r>
        <w:lastRenderedPageBreak/>
        <w:br w:type="page"/>
      </w:r>
      <w:r>
        <w:lastRenderedPageBreak/>
        <w:br w:type="page"/>
      </w:r>
      <w:r>
        <w:lastRenderedPageBreak/>
        <w:t>Advantage 1 - Yield</w:t>
      </w:r>
    </w:p>
    <w:p w14:paraId="6EB7A88E" w14:textId="77777777" w:rsidR="009C17A7" w:rsidRDefault="009C17A7" w:rsidP="009C17A7">
      <w:pPr>
        <w:pStyle w:val="Heading4"/>
      </w:pPr>
      <w:r>
        <w:t>Farmer’s yield is nearing an all-time low – government support doesn’t help the most needy and isn’t a long term solution</w:t>
      </w:r>
    </w:p>
    <w:p w14:paraId="16CA3D22" w14:textId="77777777" w:rsidR="009C17A7" w:rsidRDefault="009C17A7" w:rsidP="009C17A7">
      <w:pPr>
        <w:rPr>
          <w:sz w:val="16"/>
          <w:szCs w:val="16"/>
        </w:rPr>
      </w:pPr>
      <w:r>
        <w:rPr>
          <w:b/>
        </w:rPr>
        <w:t>Farm-Aid, 20,</w:t>
      </w:r>
      <w:r>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r>
          <w:rPr>
            <w:color w:val="000000"/>
            <w:sz w:val="16"/>
            <w:szCs w:val="16"/>
          </w:rPr>
          <w:t>https://www.farmaid.org/blog/fact-sheet/understanding-economic-crisis-family-farms-are-facing/</w:t>
        </w:r>
      </w:hyperlink>
      <w:r>
        <w:rPr>
          <w:sz w:val="16"/>
          <w:szCs w:val="16"/>
        </w:rPr>
        <w:t>, KR</w:t>
      </w:r>
    </w:p>
    <w:p w14:paraId="67980A68" w14:textId="77777777" w:rsidR="009C17A7" w:rsidRDefault="009C17A7" w:rsidP="009C17A7">
      <w:pPr>
        <w:rPr>
          <w:b/>
          <w:u w:val="single"/>
        </w:rPr>
      </w:pPr>
      <w:r>
        <w:rPr>
          <w:b/>
          <w:highlight w:val="green"/>
          <w:u w:val="single"/>
        </w:rPr>
        <w:t>EVEN BEFORE COVID</w:t>
      </w:r>
      <w:r>
        <w:t>-19</w:t>
      </w:r>
      <w:r>
        <w:rPr>
          <w:b/>
          <w:u w:val="single"/>
        </w:rPr>
        <w:t xml:space="preserve">, </w:t>
      </w:r>
      <w:r>
        <w:rPr>
          <w:b/>
          <w:highlight w:val="green"/>
          <w:u w:val="single"/>
        </w:rPr>
        <w:t>FARM</w:t>
      </w:r>
      <w:r>
        <w:rPr>
          <w:b/>
          <w:u w:val="single"/>
        </w:rPr>
        <w:t xml:space="preserve"> FAMILIES </w:t>
      </w:r>
      <w:r>
        <w:rPr>
          <w:b/>
          <w:highlight w:val="green"/>
          <w:u w:val="single"/>
        </w:rPr>
        <w:t xml:space="preserve">HAD NEGATIVE </w:t>
      </w:r>
      <w:r>
        <w:rPr>
          <w:b/>
          <w:u w:val="single"/>
        </w:rPr>
        <w:t xml:space="preserve">FARM </w:t>
      </w:r>
      <w:r>
        <w:rPr>
          <w:b/>
          <w:highlight w:val="green"/>
          <w:u w:val="single"/>
        </w:rPr>
        <w:t>INCOME</w:t>
      </w:r>
    </w:p>
    <w:p w14:paraId="4ED41571" w14:textId="77777777" w:rsidR="009C17A7" w:rsidRDefault="009C17A7" w:rsidP="009C17A7">
      <w:pPr>
        <w:rPr>
          <w:sz w:val="16"/>
          <w:szCs w:val="16"/>
        </w:rPr>
      </w:pPr>
      <w:r>
        <w:t xml:space="preserve">Things have </w:t>
      </w:r>
      <w:r>
        <w:rPr>
          <w:b/>
          <w:u w:val="single"/>
        </w:rPr>
        <w:t xml:space="preserve">been bad in farm country for a while. Between 2013 and </w:t>
      </w:r>
      <w:r>
        <w:rPr>
          <w:b/>
          <w:highlight w:val="green"/>
          <w:u w:val="single"/>
        </w:rPr>
        <w:t>2018</w:t>
      </w:r>
      <w:r>
        <w:rPr>
          <w:b/>
          <w:u w:val="single"/>
        </w:rPr>
        <w:t xml:space="preserve">, </w:t>
      </w:r>
      <w:r>
        <w:rPr>
          <w:b/>
          <w:highlight w:val="green"/>
          <w:u w:val="single"/>
        </w:rPr>
        <w:t>farmers experienced a</w:t>
      </w:r>
      <w:r>
        <w:rPr>
          <w:b/>
          <w:u w:val="single"/>
        </w:rPr>
        <w:t xml:space="preserve"> nearly </w:t>
      </w:r>
      <w:r>
        <w:rPr>
          <w:b/>
          <w:highlight w:val="green"/>
          <w:u w:val="single"/>
        </w:rPr>
        <w:t>50% drop in net</w:t>
      </w:r>
      <w:r>
        <w:rPr>
          <w:b/>
          <w:u w:val="single"/>
        </w:rPr>
        <w:t xml:space="preserve"> farm </w:t>
      </w:r>
      <w:r>
        <w:rPr>
          <w:b/>
          <w:highlight w:val="green"/>
          <w:u w:val="single"/>
        </w:rPr>
        <w:t xml:space="preserve">income as </w:t>
      </w:r>
      <w:r>
        <w:rPr>
          <w:b/>
          <w:u w:val="single"/>
        </w:rPr>
        <w:t xml:space="preserve">the </w:t>
      </w:r>
      <w:r>
        <w:rPr>
          <w:b/>
          <w:highlight w:val="green"/>
          <w:u w:val="single"/>
        </w:rPr>
        <w:t>prices</w:t>
      </w:r>
      <w:r>
        <w:rPr>
          <w:b/>
          <w:u w:val="single"/>
        </w:rPr>
        <w:t xml:space="preserve"> for corn, wheat, dairy, beef and other farm products </w:t>
      </w:r>
      <w:r>
        <w:rPr>
          <w:b/>
          <w:highlight w:val="green"/>
          <w:u w:val="single"/>
        </w:rPr>
        <w:t>crashed</w:t>
      </w:r>
      <w:r>
        <w:t xml:space="preserve">. </w:t>
      </w:r>
      <w:r>
        <w:rPr>
          <w:sz w:val="16"/>
          <w:szCs w:val="16"/>
        </w:rPr>
        <w:t>While net farm income rose by 3% in 2019, government payments accounted for all of that increase (namely, via the trade bailout program). Without it, 2019 delivered farmers their second lowest income since 2013.[13]</w:t>
      </w:r>
    </w:p>
    <w:p w14:paraId="39476BD7" w14:textId="77777777" w:rsidR="009C17A7" w:rsidRDefault="009C17A7" w:rsidP="009C17A7">
      <w:pPr>
        <w:rPr>
          <w:sz w:val="16"/>
          <w:szCs w:val="16"/>
        </w:rPr>
      </w:pPr>
      <w:r>
        <w:rPr>
          <w:sz w:val="16"/>
          <w:szCs w:val="16"/>
        </w:rPr>
        <w:t>As for 2020, while the U.S. Department of Agriculture (USDA) is forecasting a $19 billion (or 22.7%) increase in net farm income this</w:t>
      </w:r>
      <w:r>
        <w:t xml:space="preserve"> </w:t>
      </w:r>
      <w:r>
        <w:rPr>
          <w:b/>
          <w:u w:val="single"/>
        </w:rPr>
        <w:t xml:space="preserve">year, </w:t>
      </w:r>
      <w:r>
        <w:rPr>
          <w:b/>
          <w:highlight w:val="green"/>
          <w:u w:val="single"/>
        </w:rPr>
        <w:t>government</w:t>
      </w:r>
      <w:r>
        <w:rPr>
          <w:b/>
          <w:u w:val="single"/>
        </w:rPr>
        <w:t xml:space="preserve"> </w:t>
      </w:r>
      <w:r>
        <w:rPr>
          <w:b/>
          <w:highlight w:val="green"/>
          <w:u w:val="single"/>
        </w:rPr>
        <w:t>payments</w:t>
      </w:r>
      <w:r>
        <w:rPr>
          <w:b/>
          <w:u w:val="single"/>
        </w:rPr>
        <w:t xml:space="preserve"> like trade bailouts and federal COVID-19 relief programs </w:t>
      </w:r>
      <w:r>
        <w:rPr>
          <w:b/>
          <w:highlight w:val="green"/>
          <w:u w:val="single"/>
        </w:rPr>
        <w:t>account for 36% of net farm income</w:t>
      </w:r>
      <w:r>
        <w:rPr>
          <w:b/>
          <w:u w:val="single"/>
        </w:rPr>
        <w:t xml:space="preserve"> </w:t>
      </w:r>
      <w:r>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0400DE24" w14:textId="77777777" w:rsidR="009C17A7" w:rsidRDefault="009C17A7" w:rsidP="009C17A7">
      <w:r>
        <w:rPr>
          <w:sz w:val="16"/>
          <w:szCs w:val="16"/>
        </w:rPr>
        <w:t>Perhaps more troubling is USDA’s pre-pandemic data. In February</w:t>
      </w:r>
      <w:r>
        <w:t xml:space="preserve">, </w:t>
      </w:r>
      <w:r>
        <w:rPr>
          <w:b/>
          <w:highlight w:val="green"/>
          <w:u w:val="single"/>
        </w:rPr>
        <w:t>USDA forecast</w:t>
      </w:r>
      <w:r>
        <w:t xml:space="preserve"> 2020 median farm household income at -$1,840 — </w:t>
      </w:r>
      <w:r>
        <w:rPr>
          <w:b/>
          <w:highlight w:val="green"/>
          <w:u w:val="single"/>
        </w:rPr>
        <w:t>mean</w:t>
      </w:r>
      <w:r>
        <w:rPr>
          <w:b/>
          <w:u w:val="single"/>
        </w:rPr>
        <w:t xml:space="preserve">ing </w:t>
      </w:r>
      <w:r>
        <w:rPr>
          <w:b/>
          <w:highlight w:val="green"/>
          <w:u w:val="single"/>
        </w:rPr>
        <w:t>that</w:t>
      </w:r>
      <w:r>
        <w:rPr>
          <w:b/>
          <w:u w:val="single"/>
        </w:rPr>
        <w:t xml:space="preserve"> </w:t>
      </w:r>
      <w:r>
        <w:rPr>
          <w:b/>
          <w:highlight w:val="green"/>
          <w:u w:val="single"/>
        </w:rPr>
        <w:t>farm</w:t>
      </w:r>
      <w:r>
        <w:rPr>
          <w:b/>
          <w:u w:val="single"/>
        </w:rPr>
        <w:t xml:space="preserve"> households would </w:t>
      </w:r>
      <w:r>
        <w:rPr>
          <w:b/>
          <w:highlight w:val="green"/>
          <w:u w:val="single"/>
        </w:rPr>
        <w:t>lose money from the farm</w:t>
      </w:r>
      <w:r>
        <w:rPr>
          <w:b/>
          <w:u w:val="single"/>
        </w:rPr>
        <w:t xml:space="preserve">.[17] More recent USDA data suggests a slightly better median income level,[18] presumably from high levels of government payments. But even these sector-wide income numbers likely </w:t>
      </w:r>
      <w:r>
        <w:rPr>
          <w:b/>
          <w:highlight w:val="green"/>
          <w:u w:val="single"/>
        </w:rPr>
        <w:t>mask severe distress in many parts of</w:t>
      </w:r>
      <w:r>
        <w:rPr>
          <w:b/>
          <w:u w:val="single"/>
        </w:rPr>
        <w:t xml:space="preserve"> farm country, as many </w:t>
      </w:r>
      <w:r>
        <w:rPr>
          <w:b/>
          <w:highlight w:val="green"/>
          <w:u w:val="single"/>
        </w:rPr>
        <w:t>farmers who have been squeezed by years of low income did not benefit from federal payments</w:t>
      </w:r>
      <w:r>
        <w:rPr>
          <w:highlight w:val="green"/>
        </w:rPr>
        <w:t>.</w:t>
      </w:r>
      <w:r>
        <w:t xml:space="preserve"> </w:t>
      </w:r>
      <w:r>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Pr>
          <w:b/>
          <w:u w:val="single"/>
        </w:rPr>
        <w:t xml:space="preserve"> droves of farms are </w:t>
      </w:r>
      <w:r>
        <w:rPr>
          <w:b/>
          <w:highlight w:val="green"/>
          <w:u w:val="single"/>
        </w:rPr>
        <w:t>at risk of going under</w:t>
      </w:r>
      <w:r>
        <w:rPr>
          <w:b/>
          <w:u w:val="single"/>
        </w:rPr>
        <w:t xml:space="preserve"> in the </w:t>
      </w:r>
      <w:r>
        <w:rPr>
          <w:b/>
          <w:highlight w:val="green"/>
          <w:u w:val="single"/>
        </w:rPr>
        <w:t>next year</w:t>
      </w:r>
      <w:r>
        <w:rPr>
          <w:b/>
          <w:u w:val="single"/>
        </w:rPr>
        <w:t>.</w:t>
      </w:r>
    </w:p>
    <w:p w14:paraId="3056C60C" w14:textId="77777777" w:rsidR="009C17A7" w:rsidRDefault="009C17A7" w:rsidP="009C17A7">
      <w:pPr>
        <w:rPr>
          <w:sz w:val="16"/>
          <w:szCs w:val="16"/>
        </w:rPr>
      </w:pPr>
      <w:r>
        <w:rPr>
          <w:sz w:val="16"/>
          <w:szCs w:val="16"/>
        </w:rPr>
        <w:t>FARM CREDIT CONDITIONS WEAKEN</w:t>
      </w:r>
    </w:p>
    <w:p w14:paraId="0BF89254" w14:textId="77777777" w:rsidR="009C17A7" w:rsidRDefault="009C17A7" w:rsidP="009C17A7">
      <w:pPr>
        <w:rPr>
          <w:sz w:val="16"/>
          <w:szCs w:val="16"/>
        </w:rPr>
      </w:pPr>
      <w:r>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Pr>
          <w:b/>
          <w:u w:val="single"/>
        </w:rPr>
        <w:t>As farm debt continues to rise, the sector’s risk of insolvency in 2020 is at its highest level since 2002</w:t>
      </w:r>
      <w:r>
        <w:rPr>
          <w:sz w:val="16"/>
          <w:szCs w:val="16"/>
        </w:rPr>
        <w:t>.[19] The following trends reveal weakening credit conditions for farmers and ranchers in today’s strained economy:</w:t>
      </w:r>
    </w:p>
    <w:p w14:paraId="5A125D6E" w14:textId="77777777" w:rsidR="009C17A7" w:rsidRDefault="009C17A7" w:rsidP="009C17A7">
      <w:pPr>
        <w:rPr>
          <w:sz w:val="16"/>
          <w:szCs w:val="16"/>
        </w:rPr>
      </w:pPr>
      <w:r>
        <w:rPr>
          <w:b/>
          <w:highlight w:val="green"/>
          <w:u w:val="single"/>
        </w:rPr>
        <w:t>Farmers struggle to make loan payments</w:t>
      </w:r>
      <w:r>
        <w:rPr>
          <w:b/>
          <w:u w:val="single"/>
        </w:rPr>
        <w:t>. Farm loan delinquency rates are rising.</w:t>
      </w:r>
      <w:r>
        <w:t xml:space="preserve"> </w:t>
      </w:r>
      <w:r>
        <w:rPr>
          <w:sz w:val="16"/>
          <w:szCs w:val="16"/>
        </w:rPr>
        <w:t xml:space="preserve">The Federal Reserve Bank of Kansas City, which covers Colorado, Kansas, Missouri, Nebraska, New Mexico, Oklahoma and Wyoming, reports that the volume of delinquent farm real estate and operating loans increased by about 17% and 13%, </w:t>
      </w:r>
      <w:r>
        <w:rPr>
          <w:sz w:val="16"/>
          <w:szCs w:val="16"/>
        </w:rPr>
        <w:lastRenderedPageBreak/>
        <w:t>respectively, over the past year.[20] Meanwhile, the Federal Reserve Bank of Chicago, covering Illinois, Indiana, Iowa, Michigan and Wisconsin, reports the share of farm loans with “major” or “severe” repayment problems is now at 8.3% — a level not seen since 1988.[21]</w:t>
      </w:r>
    </w:p>
    <w:p w14:paraId="0D9738A7" w14:textId="77777777" w:rsidR="009C17A7" w:rsidRDefault="009C17A7" w:rsidP="009C17A7">
      <w:pPr>
        <w:rPr>
          <w:b/>
          <w:u w:val="single"/>
        </w:rPr>
      </w:pPr>
      <w:r>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Pr>
          <w:b/>
          <w:u w:val="single"/>
        </w:rPr>
        <w:t xml:space="preserve">In a time of persistently low farm income where farmers are defaulting on loans, </w:t>
      </w:r>
      <w:r>
        <w:rPr>
          <w:b/>
          <w:highlight w:val="green"/>
          <w:u w:val="single"/>
        </w:rPr>
        <w:t xml:space="preserve">this trend places </w:t>
      </w:r>
      <w:r>
        <w:rPr>
          <w:b/>
          <w:u w:val="single"/>
        </w:rPr>
        <w:t xml:space="preserve">a lot of </w:t>
      </w:r>
      <w:r>
        <w:rPr>
          <w:b/>
          <w:highlight w:val="green"/>
          <w:u w:val="single"/>
        </w:rPr>
        <w:t>farmland at risk of liquidation.</w:t>
      </w:r>
      <w:r>
        <w:rPr>
          <w:b/>
          <w:u w:val="single"/>
        </w:rPr>
        <w:t>[23]</w:t>
      </w:r>
    </w:p>
    <w:p w14:paraId="7D652386" w14:textId="77777777" w:rsidR="009C17A7" w:rsidRDefault="009C17A7" w:rsidP="009C17A7">
      <w:pPr>
        <w:rPr>
          <w:sz w:val="16"/>
          <w:szCs w:val="16"/>
        </w:rPr>
      </w:pPr>
      <w:r>
        <w:t xml:space="preserve">Growing demand for credit: </w:t>
      </w:r>
      <w:r>
        <w:rPr>
          <w:b/>
          <w:highlight w:val="green"/>
          <w:u w:val="single"/>
        </w:rPr>
        <w:t>If farmers can’t secure</w:t>
      </w:r>
      <w:r>
        <w:rPr>
          <w:b/>
          <w:u w:val="single"/>
        </w:rPr>
        <w:t xml:space="preserve"> affordable and timely </w:t>
      </w:r>
      <w:r>
        <w:rPr>
          <w:b/>
          <w:highlight w:val="green"/>
          <w:u w:val="single"/>
        </w:rPr>
        <w:t>credit, they face an economic uncertainty that threatens the survival of their farm</w:t>
      </w:r>
      <w:r>
        <w:rPr>
          <w:b/>
          <w:u w:val="single"/>
        </w:rPr>
        <w:t>s. Several bankers are reporting growing demand for loans</w:t>
      </w:r>
      <w:r>
        <w:t xml:space="preserve">, </w:t>
      </w:r>
      <w:r>
        <w:rPr>
          <w:sz w:val="16"/>
          <w:szCs w:val="16"/>
        </w:rPr>
        <w:t>yet significant decreases in both the number and the size of agricultural loans in their portfolios.[24]</w:t>
      </w:r>
    </w:p>
    <w:p w14:paraId="2C10C91C" w14:textId="77777777" w:rsidR="009C17A7" w:rsidRDefault="009C17A7" w:rsidP="009C17A7">
      <w:pPr>
        <w:rPr>
          <w:b/>
          <w:u w:val="single"/>
        </w:rPr>
      </w:pPr>
      <w:r>
        <w:rPr>
          <w:sz w:val="16"/>
          <w:szCs w:val="16"/>
        </w:rPr>
        <w:t xml:space="preserve">While economists and lenders note that federal relief has helped farmers navigate these conditions, many remain concerned that </w:t>
      </w:r>
      <w:r>
        <w:rPr>
          <w:b/>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1B0013B6" w14:textId="77777777" w:rsidR="009C17A7" w:rsidRDefault="009C17A7" w:rsidP="009C17A7">
      <w:pPr>
        <w:rPr>
          <w:b/>
          <w:u w:val="single"/>
        </w:rPr>
      </w:pPr>
    </w:p>
    <w:p w14:paraId="6D00ED1B" w14:textId="77777777" w:rsidR="009C17A7" w:rsidRDefault="009C17A7" w:rsidP="009C17A7">
      <w:pPr>
        <w:pStyle w:val="Heading4"/>
      </w:pPr>
      <w:r>
        <w:t>The aff is key to increase incentives to farm: it increases wages, sets safe living conditions, AND helps farmers expand products</w:t>
      </w:r>
    </w:p>
    <w:p w14:paraId="5795034B" w14:textId="77777777" w:rsidR="009C17A7" w:rsidRDefault="009C17A7" w:rsidP="009C17A7">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11">
        <w:r>
          <w:rPr>
            <w:color w:val="000000"/>
            <w:sz w:val="16"/>
            <w:szCs w:val="16"/>
          </w:rPr>
          <w:t>https://pennstatelaw.psu.edu/_file/aglaw/Publications_Library/Agricultural_Laborers.pdf</w:t>
        </w:r>
      </w:hyperlink>
      <w:r>
        <w:rPr>
          <w:sz w:val="16"/>
          <w:szCs w:val="16"/>
        </w:rPr>
        <w:t>, 2011 + since most recent citation is from then, KR</w:t>
      </w:r>
    </w:p>
    <w:p w14:paraId="0AAC3009" w14:textId="77777777" w:rsidR="009C17A7" w:rsidRDefault="009C17A7" w:rsidP="009C17A7">
      <w:pPr>
        <w:rPr>
          <w:sz w:val="16"/>
          <w:szCs w:val="16"/>
        </w:rPr>
      </w:pPr>
      <w:r>
        <w:rPr>
          <w:b/>
          <w:highlight w:val="green"/>
          <w:u w:val="single"/>
        </w:rPr>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two professions that are able to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w:t>
      </w:r>
      <w:r>
        <w:rPr>
          <w:b/>
          <w:u w:val="single"/>
        </w:rPr>
        <w:lastRenderedPageBreak/>
        <w:t xml:space="preserve">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0ABB904E" w14:textId="77777777" w:rsidR="009C17A7" w:rsidRDefault="009C17A7" w:rsidP="009C17A7">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589BBB4E" w14:textId="77777777" w:rsidR="009C17A7" w:rsidRDefault="009C17A7" w:rsidP="009C17A7">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in order to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u w:val="single"/>
        </w:rPr>
        <w:t xml:space="preserve">55 </w:t>
      </w:r>
      <w:r>
        <w:rPr>
          <w:b/>
          <w:highlight w:val="green"/>
          <w:u w:val="single"/>
        </w:rPr>
        <w:t>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696D774D" w14:textId="77777777" w:rsidR="009C17A7" w:rsidRDefault="009C17A7" w:rsidP="009C17A7">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2786A841" w14:textId="77777777" w:rsidR="009C17A7" w:rsidRDefault="009C17A7" w:rsidP="009C17A7">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73F192F0" w14:textId="77777777" w:rsidR="009C17A7" w:rsidRDefault="009C17A7" w:rsidP="009C17A7"/>
    <w:p w14:paraId="159EEC6A" w14:textId="77777777" w:rsidR="009C17A7" w:rsidRDefault="009C17A7" w:rsidP="009C17A7">
      <w:pPr>
        <w:pStyle w:val="Heading4"/>
      </w:pPr>
      <w:r>
        <w:lastRenderedPageBreak/>
        <w:t>3 Distinct links:</w:t>
      </w:r>
    </w:p>
    <w:p w14:paraId="0CE04F4A" w14:textId="77777777" w:rsidR="009C17A7" w:rsidRDefault="009C17A7" w:rsidP="009C17A7">
      <w:pPr>
        <w:pStyle w:val="Heading4"/>
      </w:pPr>
      <w:r>
        <w:t>1] Productivity –  Wages don’t destroy consumer spending AND create economic value</w:t>
      </w:r>
    </w:p>
    <w:p w14:paraId="144E86E1" w14:textId="77777777" w:rsidR="009C17A7" w:rsidRDefault="009C17A7" w:rsidP="009C17A7">
      <w:r>
        <w:rPr>
          <w:b/>
        </w:rPr>
        <w:t>Jayachandran, 20</w:t>
      </w:r>
      <w:r>
        <w:t xml:space="preserve">, </w:t>
      </w:r>
      <w:r>
        <w:rPr>
          <w:sz w:val="16"/>
          <w:szCs w:val="16"/>
        </w:rPr>
        <w:t>6/18/2020, New York Times, “How a Raise for Workers Can Be a Win for Everybody”, Seema Jayachandran is an economics professor at Northwestern University, URL:</w:t>
      </w:r>
      <w:hyperlink r:id="rId12">
        <w:r>
          <w:rPr>
            <w:color w:val="000000"/>
            <w:sz w:val="16"/>
            <w:szCs w:val="16"/>
          </w:rPr>
          <w:t>https://www.nytimes.com/2020/06/18/business/coronavirus-minimum-wage-increase.html</w:t>
        </w:r>
      </w:hyperlink>
      <w:r>
        <w:rPr>
          <w:sz w:val="16"/>
          <w:szCs w:val="16"/>
        </w:rPr>
        <w:t>, KR</w:t>
      </w:r>
    </w:p>
    <w:p w14:paraId="239913AC" w14:textId="77777777" w:rsidR="009C17A7" w:rsidRDefault="009C17A7" w:rsidP="009C17A7">
      <w:pPr>
        <w:rPr>
          <w:b/>
          <w:u w:val="single"/>
        </w:rPr>
      </w:pPr>
      <w:r>
        <w:rPr>
          <w:b/>
          <w:u w:val="single"/>
        </w:rPr>
        <w:t xml:space="preserve">Two new </w:t>
      </w:r>
      <w:r>
        <w:rPr>
          <w:b/>
          <w:highlight w:val="green"/>
          <w:u w:val="single"/>
        </w:rPr>
        <w:t>studies</w:t>
      </w:r>
      <w:r>
        <w:rPr>
          <w:b/>
          <w:u w:val="single"/>
        </w:rPr>
        <w:t xml:space="preserve"> </w:t>
      </w:r>
      <w:r>
        <w:rPr>
          <w:b/>
          <w:highlight w:val="green"/>
          <w:u w:val="single"/>
        </w:rPr>
        <w:t>show</w:t>
      </w:r>
      <w:r>
        <w:rPr>
          <w:b/>
          <w:u w:val="single"/>
        </w:rPr>
        <w:t xml:space="preserve"> that </w:t>
      </w:r>
      <w:r>
        <w:rPr>
          <w:b/>
          <w:highlight w:val="green"/>
          <w:u w:val="single"/>
        </w:rPr>
        <w:t>giving pay raises to low-wage workers is good for consumers</w:t>
      </w:r>
      <w:r>
        <w:rPr>
          <w:b/>
          <w:u w:val="single"/>
        </w:rPr>
        <w:t>, too</w:t>
      </w:r>
      <w:r>
        <w:t xml:space="preserve">. </w:t>
      </w:r>
      <w:r>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Pr>
          <w:b/>
          <w:highlight w:val="green"/>
          <w:u w:val="single"/>
        </w:rPr>
        <w:t>raising</w:t>
      </w:r>
      <w:r>
        <w:rPr>
          <w:b/>
          <w:u w:val="single"/>
        </w:rPr>
        <w:t xml:space="preserve"> the minimum </w:t>
      </w:r>
      <w:r>
        <w:rPr>
          <w:b/>
          <w:highlight w:val="green"/>
          <w:u w:val="single"/>
        </w:rPr>
        <w:t>wage improves workers’ productivity</w:t>
      </w:r>
      <w:r>
        <w:rPr>
          <w:b/>
          <w:u w:val="single"/>
        </w:rPr>
        <w:t xml:space="preserve">, which translates into businesses offering higher-quality service. Because many </w:t>
      </w:r>
      <w:r>
        <w:rPr>
          <w:b/>
          <w:highlight w:val="green"/>
          <w:u w:val="single"/>
        </w:rPr>
        <w:t>customers are willing to pay more when quality improves</w:t>
      </w:r>
      <w:r>
        <w:rPr>
          <w:b/>
          <w:u w:val="single"/>
        </w:rPr>
        <w:t xml:space="preserve">, </w:t>
      </w:r>
      <w:r>
        <w:rPr>
          <w:b/>
          <w:highlight w:val="green"/>
          <w:u w:val="single"/>
        </w:rPr>
        <w:t>a company can raise</w:t>
      </w:r>
      <w:r>
        <w:rPr>
          <w:b/>
          <w:u w:val="single"/>
        </w:rPr>
        <w:t xml:space="preserve"> its </w:t>
      </w:r>
      <w:r>
        <w:rPr>
          <w:b/>
          <w:highlight w:val="green"/>
          <w:u w:val="single"/>
        </w:rPr>
        <w:t>prices without losing sales</w:t>
      </w:r>
      <w:r>
        <w:rPr>
          <w:b/>
          <w:u w:val="single"/>
        </w:rPr>
        <w:t xml:space="preserve"> volume. That means that profits need not suffer even though employee salaries increase.</w:t>
      </w:r>
    </w:p>
    <w:p w14:paraId="42946E39" w14:textId="77777777" w:rsidR="009C17A7" w:rsidRDefault="009C17A7" w:rsidP="009C17A7">
      <w:pPr>
        <w:rPr>
          <w:sz w:val="16"/>
          <w:szCs w:val="16"/>
        </w:rPr>
      </w:pPr>
      <w:r>
        <w:t xml:space="preserve">Moreover, </w:t>
      </w:r>
      <w:r>
        <w:rPr>
          <w:b/>
          <w:u w:val="single"/>
        </w:rPr>
        <w:t xml:space="preserve">because </w:t>
      </w:r>
      <w:r>
        <w:rPr>
          <w:b/>
          <w:highlight w:val="green"/>
          <w:u w:val="single"/>
        </w:rPr>
        <w:t>companies are getting better performance</w:t>
      </w:r>
      <w:r>
        <w:rPr>
          <w:b/>
          <w:u w:val="single"/>
        </w:rPr>
        <w:t xml:space="preserve"> from workers in return for paying them more, a </w:t>
      </w:r>
      <w:r>
        <w:rPr>
          <w:b/>
          <w:highlight w:val="green"/>
          <w:u w:val="single"/>
        </w:rPr>
        <w:t>higher</w:t>
      </w:r>
      <w:r>
        <w:rPr>
          <w:b/>
          <w:u w:val="single"/>
        </w:rPr>
        <w:t xml:space="preserve"> minimum </w:t>
      </w:r>
      <w:r>
        <w:rPr>
          <w:b/>
          <w:highlight w:val="green"/>
          <w:u w:val="single"/>
        </w:rPr>
        <w:t>wage does not</w:t>
      </w:r>
      <w:r>
        <w:rPr>
          <w:b/>
          <w:u w:val="single"/>
        </w:rPr>
        <w:t xml:space="preserve"> necessarily </w:t>
      </w:r>
      <w:r>
        <w:rPr>
          <w:b/>
          <w:highlight w:val="green"/>
          <w:u w:val="single"/>
        </w:rPr>
        <w:t>lead to fewer jobs</w:t>
      </w:r>
      <w:r>
        <w:rPr>
          <w:b/>
          <w:u w:val="single"/>
        </w:rPr>
        <w:t>. With a more productive work force</w:t>
      </w:r>
      <w:r>
        <w:rPr>
          <w:b/>
          <w:highlight w:val="green"/>
          <w:u w:val="single"/>
        </w:rPr>
        <w:t xml:space="preserve">, more economic value is </w:t>
      </w:r>
      <w:r>
        <w:rPr>
          <w:b/>
          <w:u w:val="single"/>
        </w:rPr>
        <w:t xml:space="preserve">being </w:t>
      </w:r>
      <w:r>
        <w:rPr>
          <w:b/>
          <w:highlight w:val="green"/>
          <w:u w:val="single"/>
        </w:rPr>
        <w:t>created</w:t>
      </w:r>
      <w:r>
        <w:rPr>
          <w:b/>
          <w:u w:val="single"/>
        </w:rPr>
        <w:t xml:space="preserve"> and there is more money to go around</w:t>
      </w:r>
      <w:r>
        <w:rPr>
          <w:sz w:val="16"/>
          <w:szCs w:val="16"/>
        </w:rPr>
        <w:t>, so a higher paycheck for one person does not imply another person’s loss.</w:t>
      </w:r>
    </w:p>
    <w:p w14:paraId="53555826" w14:textId="77777777" w:rsidR="009C17A7" w:rsidRDefault="009C17A7" w:rsidP="009C17A7">
      <w:pPr>
        <w:rPr>
          <w:sz w:val="16"/>
          <w:szCs w:val="16"/>
        </w:rPr>
      </w:pPr>
      <w:r>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0C2382AC" w14:textId="77777777" w:rsidR="009C17A7" w:rsidRDefault="009C17A7" w:rsidP="009C17A7">
      <w:pPr>
        <w:rPr>
          <w:sz w:val="16"/>
          <w:szCs w:val="16"/>
        </w:rPr>
      </w:pPr>
      <w:r>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4958C44B" w14:textId="77777777" w:rsidR="009C17A7" w:rsidRDefault="009C17A7" w:rsidP="009C17A7">
      <w:pPr>
        <w:rPr>
          <w:sz w:val="16"/>
          <w:szCs w:val="16"/>
        </w:rPr>
      </w:pPr>
      <w:r>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6D6F59D8" w14:textId="77777777" w:rsidR="009C17A7" w:rsidRDefault="009C17A7" w:rsidP="009C17A7">
      <w:pPr>
        <w:rPr>
          <w:sz w:val="16"/>
          <w:szCs w:val="16"/>
        </w:rPr>
      </w:pPr>
      <w:r>
        <w:rPr>
          <w:sz w:val="16"/>
          <w:szCs w:val="16"/>
        </w:rPr>
        <w:t>Ms. Ruffini analyzed hundreds of increases in the minimum wage across the United States from 1990 to 2017. In each case, she compared employment in neighboring counties that suddenly had different minimum wage levels.</w:t>
      </w:r>
    </w:p>
    <w:p w14:paraId="63D6A32F" w14:textId="77777777" w:rsidR="009C17A7" w:rsidRDefault="009C17A7" w:rsidP="009C17A7">
      <w:pPr>
        <w:rPr>
          <w:sz w:val="16"/>
          <w:szCs w:val="16"/>
        </w:rPr>
      </w:pPr>
      <w:r>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3C3F3BAF" w14:textId="77777777" w:rsidR="009C17A7" w:rsidRDefault="009C17A7" w:rsidP="009C17A7">
      <w:pPr>
        <w:rPr>
          <w:sz w:val="16"/>
          <w:szCs w:val="16"/>
        </w:rPr>
      </w:pPr>
      <w:r>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60E17AD8" w14:textId="77777777" w:rsidR="009C17A7" w:rsidRDefault="009C17A7" w:rsidP="009C17A7">
      <w:pPr>
        <w:rPr>
          <w:sz w:val="16"/>
          <w:szCs w:val="16"/>
        </w:rPr>
      </w:pPr>
      <w:r>
        <w:rPr>
          <w:sz w:val="16"/>
          <w:szCs w:val="16"/>
        </w:rPr>
        <w:t>Rivian edges closer to an I.P.O., seeking a valuation above $50 billion.</w:t>
      </w:r>
    </w:p>
    <w:p w14:paraId="45329B3E" w14:textId="77777777" w:rsidR="009C17A7" w:rsidRDefault="009C17A7" w:rsidP="009C17A7">
      <w:pPr>
        <w:rPr>
          <w:sz w:val="16"/>
          <w:szCs w:val="16"/>
        </w:rPr>
      </w:pPr>
      <w:r>
        <w:rPr>
          <w:sz w:val="16"/>
          <w:szCs w:val="16"/>
        </w:rPr>
        <w:t>PG&amp;E says it faces a federal inquiry and $1.15 billion in losses over the Dixie fire.</w:t>
      </w:r>
    </w:p>
    <w:p w14:paraId="417A6D25" w14:textId="77777777" w:rsidR="009C17A7" w:rsidRDefault="009C17A7" w:rsidP="009C17A7">
      <w:pPr>
        <w:rPr>
          <w:sz w:val="16"/>
          <w:szCs w:val="16"/>
        </w:rPr>
      </w:pPr>
      <w:r>
        <w:rPr>
          <w:sz w:val="16"/>
          <w:szCs w:val="16"/>
        </w:rPr>
        <w:t>The Biden administration will publish vaccine mandate rules ‘in the coming days.’</w:t>
      </w:r>
    </w:p>
    <w:p w14:paraId="10B9F332" w14:textId="77777777" w:rsidR="009C17A7" w:rsidRDefault="009C17A7" w:rsidP="009C17A7">
      <w:pPr>
        <w:rPr>
          <w:sz w:val="16"/>
          <w:szCs w:val="16"/>
        </w:rPr>
      </w:pPr>
      <w:r>
        <w:rPr>
          <w:sz w:val="16"/>
          <w:szCs w:val="16"/>
        </w:rPr>
        <w:lastRenderedPageBreak/>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48B374F8" w14:textId="77777777" w:rsidR="009C17A7" w:rsidRDefault="009C17A7" w:rsidP="009C17A7">
      <w:pPr>
        <w:rPr>
          <w:sz w:val="16"/>
          <w:szCs w:val="16"/>
        </w:rPr>
      </w:pPr>
      <w:r>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279B2397" w14:textId="77777777" w:rsidR="009C17A7" w:rsidRDefault="009C17A7" w:rsidP="009C17A7">
      <w:pPr>
        <w:rPr>
          <w:b/>
          <w:u w:val="single"/>
        </w:rPr>
      </w:pPr>
      <w:r>
        <w:rPr>
          <w:sz w:val="16"/>
          <w:szCs w:val="16"/>
        </w:rPr>
        <w:t>In addition,</w:t>
      </w:r>
      <w:r>
        <w:t xml:space="preserve"> </w:t>
      </w:r>
      <w:r>
        <w:rPr>
          <w:b/>
          <w:u w:val="single"/>
        </w:rPr>
        <w:t xml:space="preserve">the </w:t>
      </w:r>
      <w:r>
        <w:rPr>
          <w:b/>
          <w:highlight w:val="green"/>
          <w:u w:val="single"/>
        </w:rPr>
        <w:t>better paid employees</w:t>
      </w:r>
      <w:r>
        <w:rPr>
          <w:b/>
          <w:u w:val="single"/>
        </w:rPr>
        <w:t xml:space="preserve"> may have simply </w:t>
      </w:r>
      <w:r>
        <w:rPr>
          <w:b/>
          <w:highlight w:val="green"/>
          <w:u w:val="single"/>
        </w:rPr>
        <w:t>work</w:t>
      </w:r>
      <w:r>
        <w:rPr>
          <w:b/>
          <w:u w:val="single"/>
        </w:rPr>
        <w:t xml:space="preserve">ed </w:t>
      </w:r>
      <w:r>
        <w:rPr>
          <w:b/>
          <w:highlight w:val="green"/>
          <w:u w:val="single"/>
        </w:rPr>
        <w:t>harder</w:t>
      </w:r>
      <w:r>
        <w:rPr>
          <w:b/>
          <w:u w:val="single"/>
        </w:rPr>
        <w:t xml:space="preserve">, perhaps because </w:t>
      </w:r>
      <w:r>
        <w:rPr>
          <w:b/>
          <w:highlight w:val="green"/>
          <w:u w:val="single"/>
        </w:rPr>
        <w:t>they cared</w:t>
      </w:r>
      <w:r>
        <w:rPr>
          <w:b/>
          <w:u w:val="single"/>
        </w:rPr>
        <w:t xml:space="preserve"> more </w:t>
      </w:r>
      <w:r>
        <w:rPr>
          <w:b/>
          <w:highlight w:val="green"/>
          <w:u w:val="single"/>
        </w:rPr>
        <w:t>about holding</w:t>
      </w:r>
      <w:r>
        <w:rPr>
          <w:b/>
          <w:u w:val="single"/>
        </w:rPr>
        <w:t xml:space="preserve"> onto </w:t>
      </w:r>
      <w:r>
        <w:rPr>
          <w:b/>
          <w:highlight w:val="green"/>
          <w:u w:val="single"/>
        </w:rPr>
        <w:t>their jobs</w:t>
      </w:r>
      <w:r>
        <w:rPr>
          <w:b/>
          <w:u w:val="single"/>
        </w:rPr>
        <w:t xml:space="preserve">. Economists say they have been paid an “efficiency wage”: </w:t>
      </w:r>
      <w:r>
        <w:rPr>
          <w:b/>
          <w:highlight w:val="green"/>
          <w:u w:val="single"/>
        </w:rPr>
        <w:t>Employees become more productive when</w:t>
      </w:r>
      <w:r>
        <w:rPr>
          <w:b/>
          <w:u w:val="single"/>
        </w:rPr>
        <w:t xml:space="preserve"> their </w:t>
      </w:r>
      <w:r>
        <w:rPr>
          <w:b/>
          <w:highlight w:val="green"/>
          <w:u w:val="single"/>
        </w:rPr>
        <w:t>wages are higher</w:t>
      </w:r>
      <w:r>
        <w:rPr>
          <w:b/>
          <w:u w:val="single"/>
        </w:rPr>
        <w:t>.</w:t>
      </w:r>
    </w:p>
    <w:p w14:paraId="05B11500" w14:textId="77777777" w:rsidR="009C17A7" w:rsidRDefault="009C17A7" w:rsidP="009C17A7">
      <w:pPr>
        <w:rPr>
          <w:sz w:val="16"/>
          <w:szCs w:val="16"/>
        </w:rPr>
      </w:pPr>
      <w:r>
        <w:rPr>
          <w:sz w:val="16"/>
          <w:szCs w:val="16"/>
        </w:rPr>
        <w:t>The higher wage may also have</w:t>
      </w:r>
      <w:r>
        <w:t xml:space="preserve"> </w:t>
      </w:r>
      <w:r>
        <w:rPr>
          <w:b/>
          <w:highlight w:val="green"/>
          <w:u w:val="single"/>
        </w:rPr>
        <w:t>attracted more skilled or industrious people</w:t>
      </w:r>
      <w:r>
        <w:rPr>
          <w:b/>
          <w:u w:val="single"/>
        </w:rPr>
        <w:t xml:space="preserve"> to the job, </w:t>
      </w:r>
      <w:r>
        <w:rPr>
          <w:sz w:val="16"/>
          <w:szCs w:val="16"/>
        </w:rPr>
        <w:t>but this seems to account for at most a small portion of the improvements in patient health.</w:t>
      </w:r>
    </w:p>
    <w:p w14:paraId="757F5CDD" w14:textId="77777777" w:rsidR="009C17A7" w:rsidRDefault="009C17A7" w:rsidP="009C17A7"/>
    <w:p w14:paraId="321A8F82" w14:textId="77777777" w:rsidR="009C17A7" w:rsidRDefault="009C17A7" w:rsidP="009C17A7">
      <w:pPr>
        <w:pStyle w:val="Heading4"/>
      </w:pPr>
      <w:r>
        <w:t>Prefer the only empirical study from a country</w:t>
      </w:r>
    </w:p>
    <w:p w14:paraId="40004691" w14:textId="77777777" w:rsidR="009C17A7" w:rsidRDefault="009C17A7" w:rsidP="009C17A7">
      <w:r>
        <w:rPr>
          <w:b/>
        </w:rPr>
        <w:t>Katovich, Maia, 18</w:t>
      </w:r>
      <w:r>
        <w:t xml:space="preserve">, </w:t>
      </w:r>
      <w:r>
        <w:rPr>
          <w:sz w:val="16"/>
          <w:szCs w:val="16"/>
        </w:rPr>
        <w:t xml:space="preserve">1-4/2018, “The relation between labor productivity and wages in Brazil:”, Scielo Brazil, University of Wisconsin-Madison, Madison, Wisconsin, Universidade de Campinas, Campinas, São Paulo. URL: </w:t>
      </w:r>
      <w:hyperlink r:id="rId13">
        <w:r>
          <w:rPr>
            <w:color w:val="000000"/>
            <w:sz w:val="16"/>
            <w:szCs w:val="16"/>
          </w:rPr>
          <w:t>https://www.scielo.br/j/neco/a/QR5hfyMfL9c3gwQSGGcRyHD/?lang=en</w:t>
        </w:r>
      </w:hyperlink>
      <w:r>
        <w:rPr>
          <w:sz w:val="16"/>
          <w:szCs w:val="16"/>
        </w:rPr>
        <w:t>, KR</w:t>
      </w:r>
    </w:p>
    <w:p w14:paraId="65A0086F" w14:textId="77777777" w:rsidR="009C17A7" w:rsidRDefault="009C17A7" w:rsidP="009C17A7">
      <w:pPr>
        <w:rPr>
          <w:sz w:val="16"/>
          <w:szCs w:val="16"/>
        </w:rPr>
      </w:pPr>
      <w:r>
        <w:rPr>
          <w:b/>
          <w:highlight w:val="green"/>
          <w:u w:val="single"/>
        </w:rPr>
        <w:t>In Brazil, real wages grew</w:t>
      </w:r>
      <w:r>
        <w:rPr>
          <w:b/>
          <w:u w:val="single"/>
        </w:rPr>
        <w:t xml:space="preserve"> significantly more than did labor productivity between 1996 and 2014</w:t>
      </w:r>
      <w:r>
        <w:t xml:space="preserve">. </w:t>
      </w:r>
      <w:r>
        <w:rPr>
          <w:sz w:val="16"/>
          <w:szCs w:val="16"/>
        </w:rPr>
        <w:t>However, this general trend disguises significant sectoral variations, which can be grouped into four conceptual trends</w:t>
      </w:r>
      <w:r>
        <w:t xml:space="preserve">. </w:t>
      </w:r>
      <w:r>
        <w:rPr>
          <w:b/>
          <w:u w:val="single"/>
        </w:rPr>
        <w:t xml:space="preserve">Firstly, </w:t>
      </w:r>
      <w:r>
        <w:rPr>
          <w:b/>
          <w:highlight w:val="green"/>
          <w:u w:val="single"/>
        </w:rPr>
        <w:t>in</w:t>
      </w:r>
      <w:r>
        <w:rPr>
          <w:b/>
          <w:u w:val="single"/>
        </w:rPr>
        <w:t xml:space="preserve"> the </w:t>
      </w:r>
      <w:r>
        <w:rPr>
          <w:b/>
          <w:highlight w:val="green"/>
          <w:u w:val="single"/>
        </w:rPr>
        <w:t>agriculture</w:t>
      </w:r>
      <w:r>
        <w:rPr>
          <w:b/>
          <w:u w:val="single"/>
        </w:rPr>
        <w:t xml:space="preserve"> and commerce sectors, </w:t>
      </w:r>
      <w:r>
        <w:rPr>
          <w:b/>
          <w:highlight w:val="green"/>
          <w:u w:val="single"/>
        </w:rPr>
        <w:t xml:space="preserve">large gains in labor productivity were accompanied by </w:t>
      </w:r>
      <w:r>
        <w:rPr>
          <w:b/>
          <w:u w:val="single"/>
        </w:rPr>
        <w:t xml:space="preserve">real </w:t>
      </w:r>
      <w:r>
        <w:rPr>
          <w:b/>
          <w:highlight w:val="green"/>
          <w:u w:val="single"/>
        </w:rPr>
        <w:t>wage increases and improvements in</w:t>
      </w:r>
      <w:r>
        <w:rPr>
          <w:b/>
          <w:u w:val="single"/>
        </w:rPr>
        <w:t xml:space="preserve"> the </w:t>
      </w:r>
      <w:r>
        <w:rPr>
          <w:b/>
          <w:highlight w:val="green"/>
          <w:u w:val="single"/>
        </w:rPr>
        <w:t>quality</w:t>
      </w:r>
      <w:r>
        <w:rPr>
          <w:b/>
          <w:u w:val="single"/>
        </w:rPr>
        <w:t xml:space="preserve"> of employment. </w:t>
      </w:r>
      <w:r>
        <w:t xml:space="preserve">This dynamic was likely due to </w:t>
      </w:r>
      <w:r>
        <w:rPr>
          <w:b/>
          <w:highlight w:val="green"/>
          <w:u w:val="single"/>
        </w:rPr>
        <w:t>a positive interplay between productivity-enhancing market developments</w:t>
      </w:r>
      <w:r>
        <w:rPr>
          <w:b/>
          <w:u w:val="single"/>
        </w:rPr>
        <w:t xml:space="preserve"> (incorporation of new technologies, high levels of investment, exploitation of new consumer markets/agricultural frontiers) </w:t>
      </w:r>
      <w:r>
        <w:rPr>
          <w:b/>
          <w:highlight w:val="green"/>
          <w:u w:val="single"/>
        </w:rPr>
        <w:t>and income</w:t>
      </w:r>
      <w:r>
        <w:rPr>
          <w:b/>
          <w:u w:val="single"/>
        </w:rPr>
        <w:t xml:space="preserve">-enhancing institutional </w:t>
      </w:r>
      <w:r>
        <w:rPr>
          <w:b/>
          <w:highlight w:val="green"/>
          <w:u w:val="single"/>
        </w:rPr>
        <w:t>developments</w:t>
      </w:r>
      <w:r>
        <w:t xml:space="preserve"> </w:t>
      </w:r>
      <w:r>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47706968" w14:textId="77777777" w:rsidR="009C17A7" w:rsidRDefault="009C17A7" w:rsidP="009C17A7">
      <w:pPr>
        <w:rPr>
          <w:sz w:val="16"/>
          <w:szCs w:val="16"/>
        </w:rPr>
      </w:pPr>
      <w:r>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3E88A7E1" w14:textId="77777777" w:rsidR="009C17A7" w:rsidRDefault="009C17A7" w:rsidP="009C17A7">
      <w:pPr>
        <w:rPr>
          <w:sz w:val="16"/>
          <w:szCs w:val="16"/>
        </w:rPr>
      </w:pPr>
      <w:r>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(Chahad; Cacciamali, 2005). These dynamics explain the moderate decline in relative wages for industry and transportation.</w:t>
      </w:r>
    </w:p>
    <w:p w14:paraId="1B9D2833" w14:textId="77777777" w:rsidR="009C17A7" w:rsidRDefault="009C17A7" w:rsidP="009C17A7">
      <w:pPr>
        <w:rPr>
          <w:sz w:val="16"/>
          <w:szCs w:val="16"/>
        </w:rPr>
      </w:pPr>
      <w:r>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771BEE9C" w14:textId="77777777" w:rsidR="009C17A7" w:rsidRDefault="009C17A7" w:rsidP="009C17A7">
      <w:pPr>
        <w:rPr>
          <w:sz w:val="16"/>
          <w:szCs w:val="16"/>
        </w:rPr>
      </w:pPr>
      <w:r>
        <w:rPr>
          <w:sz w:val="16"/>
          <w:szCs w:val="16"/>
        </w:rPr>
        <w:lastRenderedPageBreak/>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059DDED2" w14:textId="77777777" w:rsidR="009C17A7" w:rsidRDefault="009C17A7" w:rsidP="009C17A7">
      <w:pPr>
        <w:rPr>
          <w:sz w:val="16"/>
          <w:szCs w:val="16"/>
        </w:rPr>
      </w:pPr>
      <w:r>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1479D36B" w14:textId="77777777" w:rsidR="009C17A7" w:rsidRDefault="009C17A7" w:rsidP="009C17A7">
      <w:r>
        <w:rPr>
          <w:b/>
          <w:u w:val="single"/>
        </w:rPr>
        <w:t xml:space="preserve">In general, </w:t>
      </w:r>
      <w:r>
        <w:rPr>
          <w:b/>
          <w:highlight w:val="green"/>
          <w:u w:val="single"/>
        </w:rPr>
        <w:t>productivity’s impact on wages was comparable to</w:t>
      </w:r>
      <w:r>
        <w:rPr>
          <w:b/>
          <w:u w:val="single"/>
        </w:rPr>
        <w:t xml:space="preserve"> the impacts of </w:t>
      </w:r>
      <w:r>
        <w:rPr>
          <w:b/>
          <w:highlight w:val="green"/>
          <w:u w:val="single"/>
        </w:rPr>
        <w:t>institutional factors</w:t>
      </w:r>
      <w:r>
        <w:t xml:space="preserve">, </w:t>
      </w:r>
      <w:r>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20B05B08" w14:textId="77777777" w:rsidR="009C17A7" w:rsidRDefault="009C17A7" w:rsidP="009C17A7">
      <w:pPr>
        <w:rPr>
          <w:b/>
          <w:u w:val="single"/>
        </w:rPr>
      </w:pPr>
      <w:r>
        <w:rPr>
          <w:b/>
          <w:highlight w:val="green"/>
          <w:u w:val="single"/>
        </w:rPr>
        <w:t>Wage growth</w:t>
      </w:r>
      <w:r>
        <w:rPr>
          <w:b/>
          <w:u w:val="single"/>
        </w:rPr>
        <w:t xml:space="preserve"> in line with the first sectoral trend (observed in the agriculture and commerce sectors) may be the most sustainable in the long term, in the sense that </w:t>
      </w:r>
      <w:r>
        <w:rPr>
          <w:b/>
          <w:highlight w:val="green"/>
          <w:u w:val="single"/>
        </w:rPr>
        <w:t>increased earnings</w:t>
      </w:r>
      <w:r>
        <w:rPr>
          <w:b/>
          <w:u w:val="single"/>
        </w:rPr>
        <w:t xml:space="preserve"> over the 1996 to 2014 period </w:t>
      </w:r>
      <w:r>
        <w:rPr>
          <w:b/>
          <w:highlight w:val="green"/>
          <w:u w:val="single"/>
        </w:rPr>
        <w:t>accompanied</w:t>
      </w:r>
      <w:r>
        <w:rPr>
          <w:b/>
          <w:u w:val="single"/>
        </w:rPr>
        <w:t xml:space="preserve"> real </w:t>
      </w:r>
      <w:r>
        <w:rPr>
          <w:b/>
          <w:highlight w:val="green"/>
          <w:u w:val="single"/>
        </w:rPr>
        <w:t>gains in labor productivity</w:t>
      </w:r>
      <w:r>
        <w:rPr>
          <w:b/>
          <w:u w:val="single"/>
        </w:rPr>
        <w:t xml:space="preserve">. </w:t>
      </w:r>
      <w:r>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Pr>
          <w:b/>
          <w:u w:val="single"/>
        </w:rPr>
        <w:t>Thus, sustainable future wage growth in Brazil will likely depend on positive interplays between market-driven productivity gains and continued institutional interventions.</w:t>
      </w:r>
    </w:p>
    <w:p w14:paraId="28A10D5C" w14:textId="77777777" w:rsidR="009C17A7" w:rsidRDefault="009C17A7" w:rsidP="009C17A7"/>
    <w:p w14:paraId="458A58E4" w14:textId="77777777" w:rsidR="009C17A7" w:rsidRDefault="009C17A7" w:rsidP="009C17A7">
      <w:pPr>
        <w:rPr>
          <w:b/>
          <w:u w:val="single"/>
        </w:rPr>
      </w:pPr>
    </w:p>
    <w:p w14:paraId="6780EDD4" w14:textId="0BB39F6C" w:rsidR="009C17A7" w:rsidRDefault="00ED227B" w:rsidP="009C17A7">
      <w:pPr>
        <w:pStyle w:val="Heading4"/>
      </w:pPr>
      <w:r>
        <w:t/>
      </w:r>
      <w:r w:rsidR="009C17A7">
        <w:t>2] Capital Investment; Boosting wages creates incentive to invest</w:t>
      </w:r>
    </w:p>
    <w:p w14:paraId="5830D766" w14:textId="77777777" w:rsidR="009C17A7" w:rsidRDefault="009C17A7" w:rsidP="009C17A7">
      <w:r>
        <w:rPr>
          <w:b/>
        </w:rPr>
        <w:t>Duke, 16,</w:t>
      </w:r>
      <w:r>
        <w:t xml:space="preserve"> </w:t>
      </w:r>
      <w:r>
        <w:rPr>
          <w:sz w:val="16"/>
          <w:szCs w:val="16"/>
        </w:rPr>
        <w:t xml:space="preserve">9/2/2016, “To Raise Productivity, Let’s Raise Wages”, Center for American Progress, Brendan Duke: Princeton University; MPA in Economic Policy, Macalester; B.A. nin political science, Associate Director for Economic Policy, Senior Policy Analyst for US Congress Joint Economic Committee, URL: </w:t>
      </w:r>
      <w:hyperlink r:id="rId14">
        <w:r>
          <w:rPr>
            <w:color w:val="000000"/>
            <w:sz w:val="16"/>
            <w:szCs w:val="16"/>
          </w:rPr>
          <w:t>https://www.americanprogress.org/issues/economy/reports/2016/09/02/142040/to-raise-productivity-lets-raise-wages/</w:t>
        </w:r>
      </w:hyperlink>
      <w:r>
        <w:rPr>
          <w:sz w:val="16"/>
          <w:szCs w:val="16"/>
        </w:rPr>
        <w:t>, KR</w:t>
      </w:r>
    </w:p>
    <w:p w14:paraId="64C447C8" w14:textId="77777777" w:rsidR="009C17A7" w:rsidRDefault="009C17A7" w:rsidP="009C17A7">
      <w:r>
        <w:rPr>
          <w:sz w:val="16"/>
          <w:szCs w:val="16"/>
        </w:rPr>
        <w:t>Gordon argues that a key reason</w:t>
      </w:r>
      <w:r>
        <w:t xml:space="preserve"> </w:t>
      </w:r>
      <w:r>
        <w:rPr>
          <w:b/>
          <w:highlight w:val="green"/>
          <w:u w:val="single"/>
        </w:rPr>
        <w:t>productivity surged</w:t>
      </w:r>
      <w:r>
        <w:rPr>
          <w:b/>
          <w:u w:val="single"/>
        </w:rPr>
        <w:t xml:space="preserve"> during this period was that </w:t>
      </w:r>
      <w:r>
        <w:rPr>
          <w:b/>
          <w:highlight w:val="green"/>
          <w:u w:val="single"/>
        </w:rPr>
        <w:t>rising real wages provided an incentive for firms to invest in capital,</w:t>
      </w:r>
      <w:r>
        <w:rPr>
          <w:b/>
          <w:u w:val="single"/>
        </w:rPr>
        <w:t xml:space="preserve"> such as machinery. </w:t>
      </w:r>
      <w:r>
        <w:rPr>
          <w:b/>
          <w:highlight w:val="green"/>
          <w:u w:val="single"/>
        </w:rPr>
        <w:t xml:space="preserve">When labor is cheap, businesses have little incentive to invest </w:t>
      </w:r>
      <w:r>
        <w:rPr>
          <w:b/>
          <w:u w:val="single"/>
        </w:rPr>
        <w:t xml:space="preserve">in capital </w:t>
      </w:r>
      <w:r>
        <w:rPr>
          <w:b/>
          <w:highlight w:val="green"/>
          <w:u w:val="single"/>
        </w:rPr>
        <w:t>because they can</w:t>
      </w:r>
      <w:r>
        <w:rPr>
          <w:b/>
          <w:u w:val="single"/>
        </w:rPr>
        <w:t xml:space="preserve"> always </w:t>
      </w:r>
      <w:r>
        <w:rPr>
          <w:b/>
          <w:highlight w:val="green"/>
          <w:u w:val="single"/>
        </w:rPr>
        <w:t>hire another worker</w:t>
      </w:r>
      <w:r>
        <w:rPr>
          <w:b/>
          <w:u w:val="single"/>
        </w:rPr>
        <w:t xml:space="preserve"> on the </w:t>
      </w:r>
      <w:r>
        <w:rPr>
          <w:b/>
          <w:highlight w:val="green"/>
          <w:u w:val="single"/>
        </w:rPr>
        <w:t>cheap</w:t>
      </w:r>
      <w:r>
        <w:rPr>
          <w:b/>
          <w:u w:val="single"/>
        </w:rPr>
        <w:t xml:space="preserve">. But </w:t>
      </w:r>
      <w:r>
        <w:rPr>
          <w:b/>
          <w:highlight w:val="green"/>
          <w:u w:val="single"/>
        </w:rPr>
        <w:t>higher wages reduce</w:t>
      </w:r>
      <w:r>
        <w:rPr>
          <w:b/>
          <w:u w:val="single"/>
        </w:rPr>
        <w:t xml:space="preserve"> the price of </w:t>
      </w:r>
      <w:r>
        <w:rPr>
          <w:b/>
          <w:highlight w:val="green"/>
          <w:u w:val="single"/>
        </w:rPr>
        <w:t>capital relative to labor,</w:t>
      </w:r>
      <w:r>
        <w:rPr>
          <w:b/>
          <w:u w:val="single"/>
        </w:rPr>
        <w:t xml:space="preserve"> nudging firms to </w:t>
      </w:r>
      <w:r>
        <w:rPr>
          <w:b/>
          <w:highlight w:val="green"/>
          <w:u w:val="single"/>
        </w:rPr>
        <w:t>make investments and raise productivity</w:t>
      </w:r>
      <w:r>
        <w:t>.</w:t>
      </w:r>
    </w:p>
    <w:p w14:paraId="5902BACB" w14:textId="77777777" w:rsidR="009C17A7" w:rsidRDefault="009C17A7" w:rsidP="009C17A7">
      <w:pPr>
        <w:rPr>
          <w:sz w:val="16"/>
          <w:szCs w:val="16"/>
        </w:rPr>
      </w:pPr>
      <w:r>
        <w:rPr>
          <w:sz w:val="16"/>
          <w:szCs w:val="16"/>
        </w:rPr>
        <w:lastRenderedPageBreak/>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58C4D03E" w14:textId="77777777" w:rsidR="009C17A7" w:rsidRDefault="009C17A7" w:rsidP="009C17A7">
      <w:pPr>
        <w:rPr>
          <w:b/>
          <w:u w:val="single"/>
        </w:rPr>
      </w:pPr>
      <w:r>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Pr>
          <w:b/>
          <w:u w:val="single"/>
        </w:rPr>
        <w:t xml:space="preserve">but </w:t>
      </w:r>
      <w:r>
        <w:rPr>
          <w:b/>
          <w:highlight w:val="green"/>
          <w:u w:val="single"/>
        </w:rPr>
        <w:t>higher</w:t>
      </w:r>
      <w:r>
        <w:rPr>
          <w:b/>
          <w:u w:val="single"/>
        </w:rPr>
        <w:t xml:space="preserve"> real </w:t>
      </w:r>
      <w:r>
        <w:rPr>
          <w:b/>
          <w:highlight w:val="green"/>
          <w:u w:val="single"/>
        </w:rPr>
        <w:t>wages</w:t>
      </w:r>
      <w:r>
        <w:rPr>
          <w:b/>
          <w:u w:val="single"/>
        </w:rPr>
        <w:t xml:space="preserve"> also can </w:t>
      </w:r>
      <w:r>
        <w:rPr>
          <w:b/>
          <w:highlight w:val="green"/>
          <w:u w:val="single"/>
        </w:rPr>
        <w:t>boost productivity growth</w:t>
      </w:r>
      <w:r>
        <w:rPr>
          <w:b/>
          <w:u w:val="single"/>
        </w:rPr>
        <w:t>—the main reason for slow gross domestic product growth—by giving firms a reason to purchase capital.</w:t>
      </w:r>
    </w:p>
    <w:p w14:paraId="1175B3D7" w14:textId="77777777" w:rsidR="009C17A7" w:rsidRDefault="009C17A7" w:rsidP="009C17A7">
      <w:pPr>
        <w:rPr>
          <w:b/>
          <w:u w:val="single"/>
        </w:rPr>
      </w:pPr>
      <w:r>
        <w:rPr>
          <w:sz w:val="16"/>
          <w:szCs w:val="16"/>
        </w:rPr>
        <w:t>Can higher wages raise productivity growth in 2017? Basic economic theory and common sense suggests</w:t>
      </w:r>
      <w:r>
        <w:t xml:space="preserve"> that </w:t>
      </w:r>
      <w:r>
        <w:rPr>
          <w:b/>
          <w:u w:val="single"/>
        </w:rPr>
        <w:t>an increase in the price of labor—wages—achieved through higher labor standards will cause firms to invest in more capital, raising the economy’s productivity.</w:t>
      </w:r>
    </w:p>
    <w:p w14:paraId="6B81065C" w14:textId="77777777" w:rsidR="009C17A7" w:rsidRDefault="009C17A7" w:rsidP="009C17A7">
      <w:pPr>
        <w:rPr>
          <w:sz w:val="16"/>
          <w:szCs w:val="16"/>
        </w:rPr>
      </w:pPr>
      <w:r>
        <w:rPr>
          <w:sz w:val="16"/>
          <w:szCs w:val="16"/>
        </w:rPr>
        <w:t>Some have tried to use this fact to claim that raising wages ultimately will hurt workers by causing them to be replaced with machines</w:t>
      </w:r>
      <w:r>
        <w:t xml:space="preserve">. </w:t>
      </w:r>
      <w:r>
        <w:rPr>
          <w:b/>
          <w:u w:val="single"/>
        </w:rPr>
        <w:t xml:space="preserve">But </w:t>
      </w:r>
      <w:r>
        <w:rPr>
          <w:b/>
          <w:highlight w:val="green"/>
          <w:u w:val="single"/>
        </w:rPr>
        <w:t>automation is just another way of saying productivity</w:t>
      </w:r>
      <w:r>
        <w:rPr>
          <w:b/>
          <w:u w:val="single"/>
        </w:rPr>
        <w:t xml:space="preserve"> </w:t>
      </w:r>
      <w:r>
        <w:rPr>
          <w:b/>
          <w:highlight w:val="green"/>
          <w:u w:val="single"/>
        </w:rPr>
        <w:t>growth</w:t>
      </w:r>
      <w:r>
        <w:rPr>
          <w:b/>
          <w:u w:val="single"/>
        </w:rPr>
        <w:t>: Robots replacing humans means more output produced using fewer human hours—the literal definition of higher productivity</w:t>
      </w:r>
      <w:r>
        <w:t xml:space="preserve">. </w:t>
      </w:r>
      <w:r>
        <w:rPr>
          <w:sz w:val="16"/>
          <w:szCs w:val="16"/>
        </w:rPr>
        <w:t>We can either have a productivity problem or an automation problem, but we cannot have both at the same time.</w:t>
      </w:r>
    </w:p>
    <w:p w14:paraId="4FDDEDA8" w14:textId="77777777" w:rsidR="009C17A7" w:rsidRDefault="009C17A7" w:rsidP="009C17A7">
      <w:pPr>
        <w:rPr>
          <w:sz w:val="16"/>
          <w:szCs w:val="16"/>
        </w:rPr>
      </w:pPr>
      <w:r>
        <w:rPr>
          <w:sz w:val="16"/>
          <w:szCs w:val="16"/>
        </w:rPr>
        <w:t>The sharp slowdown in productivity growth today heavily implies that</w:t>
      </w:r>
      <w:r>
        <w:t xml:space="preserve"> </w:t>
      </w:r>
      <w:r>
        <w:rPr>
          <w:b/>
          <w:u w:val="single"/>
        </w:rPr>
        <w:t>we currently have too little automation rather than too much</w:t>
      </w:r>
      <w:r>
        <w:t xml:space="preserve">. </w:t>
      </w:r>
      <w:r>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0FF33826" w14:textId="77777777" w:rsidR="009C17A7" w:rsidRDefault="009C17A7" w:rsidP="009C17A7">
      <w:r>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Pr>
          <w:b/>
          <w:u w:val="single"/>
        </w:rPr>
        <w:t xml:space="preserve">Firms ultimately </w:t>
      </w:r>
      <w:r>
        <w:rPr>
          <w:b/>
          <w:highlight w:val="green"/>
          <w:u w:val="single"/>
        </w:rPr>
        <w:t>could afford policies that raised wages because they could raise their productivity</w:t>
      </w:r>
      <w:r>
        <w:rPr>
          <w:b/>
          <w:u w:val="single"/>
        </w:rPr>
        <w:t xml:space="preserve"> with new equipment featuring innovative technology.</w:t>
      </w:r>
    </w:p>
    <w:p w14:paraId="00BDD5C9" w14:textId="77777777" w:rsidR="009C17A7" w:rsidRDefault="009C17A7" w:rsidP="009C17A7">
      <w:pPr>
        <w:rPr>
          <w:b/>
          <w:u w:val="single"/>
        </w:rPr>
      </w:pPr>
      <w:r>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Pr>
          <w:b/>
          <w:u w:val="single"/>
        </w:rPr>
        <w:t>Slow productivity growth makes it that much more important that its fruits be shared equitably.</w:t>
      </w:r>
    </w:p>
    <w:p w14:paraId="0DBF3A8B" w14:textId="77777777" w:rsidR="009C17A7" w:rsidRDefault="009C17A7" w:rsidP="009C17A7">
      <w:pPr>
        <w:rPr>
          <w:b/>
          <w:u w:val="single"/>
        </w:rPr>
      </w:pPr>
      <w:r>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Pr>
          <w:b/>
          <w:u w:val="single"/>
        </w:rPr>
        <w:t>may be the ability of firms to hire workers at wages that have barely grown since 2000—rather than purchasing new equipment and adopting new technology—that has prevented productivity from rising.</w:t>
      </w:r>
    </w:p>
    <w:p w14:paraId="7C3594A6" w14:textId="77777777" w:rsidR="009C17A7" w:rsidRDefault="009C17A7" w:rsidP="009C17A7">
      <w:r>
        <w:rPr>
          <w:sz w:val="16"/>
          <w:szCs w:val="16"/>
        </w:rPr>
        <w:t>The truth likely falls somewhere in between the pessimists and the optimists, with healthy—if not necessarily explosive—productivity growth possible. In that case</w:t>
      </w:r>
      <w:r>
        <w:t xml:space="preserve">, </w:t>
      </w:r>
      <w:r>
        <w:rPr>
          <w:b/>
          <w:u w:val="single"/>
        </w:rPr>
        <w:t xml:space="preserve">policies that raise wages may be the key to unlocking </w:t>
      </w:r>
      <w:r>
        <w:rPr>
          <w:b/>
          <w:u w:val="single"/>
        </w:rPr>
        <w:lastRenderedPageBreak/>
        <w:t xml:space="preserve">productivity growth by increasing incentives for firms to invest in capital. Such </w:t>
      </w:r>
      <w:r>
        <w:rPr>
          <w:b/>
          <w:highlight w:val="green"/>
          <w:u w:val="single"/>
        </w:rPr>
        <w:t>wage-raising policies</w:t>
      </w:r>
      <w:r>
        <w:rPr>
          <w:b/>
          <w:u w:val="single"/>
        </w:rPr>
        <w:t xml:space="preserve"> include </w:t>
      </w:r>
      <w:r>
        <w:rPr>
          <w:b/>
          <w:highlight w:val="green"/>
          <w:u w:val="single"/>
        </w:rPr>
        <w:t>making it easier for workers to bargain</w:t>
      </w:r>
      <w:r>
        <w:rPr>
          <w:b/>
          <w:u w:val="single"/>
        </w:rPr>
        <w:t xml:space="preserve"> collectively, raising the federal minimum wage, and modernizing overtime rules</w:t>
      </w:r>
      <w:r>
        <w:t xml:space="preserve">. </w:t>
      </w:r>
      <w:r>
        <w:rPr>
          <w:sz w:val="16"/>
          <w:szCs w:val="16"/>
        </w:rPr>
        <w:t>Fortunately, the Obama administration recently has taken action on the latter and proposed an increase in the overtime threshold to $47,000 per year.</w:t>
      </w:r>
    </w:p>
    <w:p w14:paraId="2E94ABD0" w14:textId="77777777" w:rsidR="009C17A7" w:rsidRDefault="009C17A7" w:rsidP="009C17A7"/>
    <w:p w14:paraId="18902467" w14:textId="77777777" w:rsidR="009C17A7" w:rsidRDefault="009C17A7" w:rsidP="009C17A7">
      <w:pPr>
        <w:pStyle w:val="Heading4"/>
      </w:pPr>
      <w:r>
        <w:t>3] Working conditions – squo legislation allows for loss of rights but only unions and the right to strike solve</w:t>
      </w:r>
    </w:p>
    <w:p w14:paraId="6CD15516" w14:textId="77777777" w:rsidR="009C17A7" w:rsidRDefault="009C17A7" w:rsidP="009C17A7">
      <w:r>
        <w:rPr>
          <w:b/>
        </w:rPr>
        <w:t>Apha, 17</w:t>
      </w:r>
      <w:r>
        <w:t xml:space="preserve">, </w:t>
      </w:r>
      <w:r>
        <w:rPr>
          <w:sz w:val="16"/>
          <w:szCs w:val="16"/>
        </w:rPr>
        <w:t xml:space="preserve">11/7/17, “Improving Working Conditions for U.S. Farmworkers and Food Production Workers”, American Public Health Association, The American Public Health Association (APHA) is a Washington, D.C.-based professional organization for public health professionals in the United States., URL: </w:t>
      </w:r>
      <w:hyperlink r:id="rId15">
        <w:r>
          <w:rPr>
            <w:color w:val="000000"/>
            <w:sz w:val="16"/>
            <w:szCs w:val="16"/>
          </w:rPr>
          <w:t>https://www.apha.org/policies-and-advocacy/public-health-policy-statements/policy-database/2018/01/18/improving-working-conditions</w:t>
        </w:r>
      </w:hyperlink>
      <w:r>
        <w:rPr>
          <w:sz w:val="16"/>
          <w:szCs w:val="16"/>
        </w:rPr>
        <w:t>, KR</w:t>
      </w:r>
    </w:p>
    <w:p w14:paraId="35BA2CBF" w14:textId="77777777" w:rsidR="009C17A7" w:rsidRDefault="009C17A7" w:rsidP="009C17A7">
      <w:pPr>
        <w:rPr>
          <w:sz w:val="16"/>
          <w:szCs w:val="16"/>
        </w:rPr>
      </w:pPr>
      <w:r>
        <w:rPr>
          <w:b/>
          <w:highlight w:val="green"/>
          <w:u w:val="single"/>
        </w:rPr>
        <w:t>More than 4 million workers in the U</w:t>
      </w:r>
      <w:r>
        <w:rPr>
          <w:b/>
          <w:u w:val="single"/>
        </w:rPr>
        <w:t xml:space="preserve">nited </w:t>
      </w:r>
      <w:r>
        <w:rPr>
          <w:b/>
          <w:highlight w:val="green"/>
          <w:u w:val="single"/>
        </w:rPr>
        <w:t>St</w:t>
      </w:r>
      <w:r>
        <w:rPr>
          <w:b/>
          <w:u w:val="single"/>
        </w:rPr>
        <w:t xml:space="preserve">ates are directly involved in tending crops and livestock, picking and packaging produce, and slaughtering and processing meat, poultry, and seafood.[1] These individuals, referred to throughout this policy statement </w:t>
      </w:r>
      <w:r>
        <w:rPr>
          <w:b/>
          <w:highlight w:val="green"/>
          <w:u w:val="single"/>
        </w:rPr>
        <w:t>as farmworkers</w:t>
      </w:r>
      <w:r>
        <w:rPr>
          <w:b/>
          <w:u w:val="single"/>
        </w:rPr>
        <w:t xml:space="preserve"> and food production workers, are </w:t>
      </w:r>
      <w:r>
        <w:rPr>
          <w:b/>
          <w:highlight w:val="green"/>
          <w:u w:val="single"/>
        </w:rPr>
        <w:t>essential to</w:t>
      </w:r>
      <w:r>
        <w:rPr>
          <w:b/>
          <w:u w:val="single"/>
        </w:rPr>
        <w:t xml:space="preserve"> meeting the </w:t>
      </w:r>
      <w:r>
        <w:rPr>
          <w:b/>
          <w:highlight w:val="green"/>
          <w:u w:val="single"/>
        </w:rPr>
        <w:t>public health</w:t>
      </w:r>
      <w:r>
        <w:rPr>
          <w:b/>
          <w:u w:val="single"/>
        </w:rPr>
        <w:t xml:space="preserve"> goal of ensuring an accessible supply of nutritious food.</w:t>
      </w:r>
      <w:r>
        <w:t xml:space="preserve"> </w:t>
      </w:r>
      <w:r>
        <w:rPr>
          <w:sz w:val="16"/>
          <w:szCs w:val="16"/>
        </w:rPr>
        <w:t>Yet, in the case of many of these workers, their job adversely affects their health</w:t>
      </w:r>
      <w:r>
        <w:t xml:space="preserve">. </w:t>
      </w:r>
      <w:r>
        <w:rPr>
          <w:b/>
          <w:highlight w:val="green"/>
          <w:u w:val="single"/>
        </w:rPr>
        <w:t>Most are paid low wages,</w:t>
      </w:r>
      <w:r>
        <w:rPr>
          <w:b/>
          <w:u w:val="single"/>
        </w:rPr>
        <w:t xml:space="preserve"> and they suffer </w:t>
      </w:r>
      <w:r>
        <w:rPr>
          <w:b/>
          <w:highlight w:val="green"/>
          <w:u w:val="single"/>
        </w:rPr>
        <w:t>high rates of</w:t>
      </w:r>
      <w:r>
        <w:rPr>
          <w:b/>
          <w:u w:val="single"/>
        </w:rPr>
        <w:t xml:space="preserve"> work-related fatalities </w:t>
      </w:r>
      <w:r>
        <w:rPr>
          <w:b/>
          <w:highlight w:val="green"/>
          <w:u w:val="single"/>
        </w:rPr>
        <w:t>and</w:t>
      </w:r>
      <w:r>
        <w:rPr>
          <w:b/>
          <w:u w:val="single"/>
        </w:rPr>
        <w:t xml:space="preserve"> injuries. Many face </w:t>
      </w:r>
      <w:r>
        <w:rPr>
          <w:b/>
          <w:highlight w:val="green"/>
          <w:u w:val="single"/>
        </w:rPr>
        <w:t>discrimination and exploitation because of</w:t>
      </w:r>
      <w:r>
        <w:rPr>
          <w:b/>
          <w:u w:val="single"/>
        </w:rPr>
        <w:t xml:space="preserve"> </w:t>
      </w:r>
      <w:r>
        <w:rPr>
          <w:b/>
          <w:highlight w:val="green"/>
          <w:u w:val="single"/>
        </w:rPr>
        <w:t>their</w:t>
      </w:r>
      <w:r>
        <w:rPr>
          <w:b/>
          <w:u w:val="single"/>
        </w:rPr>
        <w:t xml:space="preserve"> race, ethnicity, and/or </w:t>
      </w:r>
      <w:r>
        <w:rPr>
          <w:b/>
          <w:highlight w:val="green"/>
          <w:u w:val="single"/>
        </w:rPr>
        <w:t>immigration status</w:t>
      </w:r>
      <w:r>
        <w:rPr>
          <w:b/>
          <w:u w:val="single"/>
        </w:rPr>
        <w:t xml:space="preserve">, and some are </w:t>
      </w:r>
      <w:r>
        <w:rPr>
          <w:b/>
          <w:highlight w:val="green"/>
          <w:u w:val="single"/>
        </w:rPr>
        <w:t>excluded altogether from</w:t>
      </w:r>
      <w:r>
        <w:rPr>
          <w:b/>
          <w:u w:val="single"/>
        </w:rPr>
        <w:t xml:space="preserve"> certain </w:t>
      </w:r>
      <w:r>
        <w:rPr>
          <w:b/>
          <w:highlight w:val="green"/>
          <w:u w:val="single"/>
        </w:rPr>
        <w:t>labor</w:t>
      </w:r>
      <w:r>
        <w:rPr>
          <w:b/>
          <w:u w:val="single"/>
        </w:rPr>
        <w:t xml:space="preserve"> law </w:t>
      </w:r>
      <w:r>
        <w:rPr>
          <w:b/>
          <w:highlight w:val="green"/>
          <w:u w:val="single"/>
        </w:rPr>
        <w:t>protections</w:t>
      </w:r>
      <w:r>
        <w:rPr>
          <w:b/>
          <w:u w:val="single"/>
        </w:rPr>
        <w:t xml:space="preserve">. Currently, </w:t>
      </w:r>
      <w:r>
        <w:rPr>
          <w:b/>
          <w:highlight w:val="green"/>
          <w:u w:val="single"/>
        </w:rPr>
        <w:t>working conditions</w:t>
      </w:r>
      <w:r>
        <w:rPr>
          <w:b/>
          <w:u w:val="single"/>
        </w:rPr>
        <w:t xml:space="preserve"> for farmworkers and food production workers </w:t>
      </w:r>
      <w:r>
        <w:rPr>
          <w:b/>
          <w:highlight w:val="green"/>
          <w:u w:val="single"/>
        </w:rPr>
        <w:t>contribute to health disparities.</w:t>
      </w:r>
      <w:r>
        <w:t xml:space="preserve"> </w:t>
      </w:r>
      <w:r>
        <w:rPr>
          <w:sz w:val="16"/>
          <w:szCs w:val="16"/>
        </w:rPr>
        <w:t xml:space="preserve">As expressed in APHA policies, </w:t>
      </w:r>
      <w:r>
        <w:rPr>
          <w:b/>
          <w:sz w:val="16"/>
          <w:szCs w:val="16"/>
          <w:u w:val="single"/>
        </w:rPr>
        <w:t>a</w:t>
      </w:r>
      <w:r>
        <w:rPr>
          <w:b/>
          <w:u w:val="single"/>
        </w:rPr>
        <w:t xml:space="preserve"> sustainable food system must be grounded in safe working conditions, fair wages, and human rights protections</w:t>
      </w:r>
      <w:r>
        <w:t xml:space="preserve"> </w:t>
      </w:r>
      <w:r>
        <w:rPr>
          <w:sz w:val="16"/>
          <w:szCs w:val="16"/>
        </w:rPr>
        <w:t>for individuals employed in agriculture and food production.</w:t>
      </w:r>
    </w:p>
    <w:p w14:paraId="425369B0" w14:textId="77777777" w:rsidR="009C17A7" w:rsidRDefault="009C17A7" w:rsidP="009C17A7">
      <w:r>
        <w:rPr>
          <w:sz w:val="16"/>
          <w:szCs w:val="16"/>
        </w:rPr>
        <w:t xml:space="preserve">Fatality, injury, and illness rates: </w:t>
      </w:r>
      <w:r>
        <w:rPr>
          <w:b/>
          <w:highlight w:val="green"/>
          <w:u w:val="single"/>
        </w:rPr>
        <w:t>Workers</w:t>
      </w:r>
      <w:r>
        <w:rPr>
          <w:b/>
          <w:u w:val="single"/>
        </w:rPr>
        <w:t xml:space="preserve"> employed in food production jobs are </w:t>
      </w:r>
      <w:r>
        <w:rPr>
          <w:b/>
          <w:highlight w:val="green"/>
          <w:u w:val="single"/>
        </w:rPr>
        <w:t>exposed to</w:t>
      </w:r>
      <w:r>
        <w:rPr>
          <w:b/>
          <w:u w:val="single"/>
        </w:rPr>
        <w:t xml:space="preserve"> a wide range of serious </w:t>
      </w:r>
      <w:r>
        <w:rPr>
          <w:b/>
          <w:highlight w:val="green"/>
          <w:u w:val="single"/>
        </w:rPr>
        <w:t>hazards</w:t>
      </w:r>
      <w:r>
        <w:t xml:space="preserve">. </w:t>
      </w:r>
      <w:r>
        <w:rPr>
          <w:sz w:val="16"/>
          <w:szCs w:val="16"/>
        </w:rPr>
        <w:t>For example, workers on dairy farms and in hog growing operations are at risk of being injured by charging or</w:t>
      </w:r>
      <w:r>
        <w:t xml:space="preserve"> </w:t>
      </w:r>
      <w:r>
        <w:rPr>
          <w:b/>
          <w:u w:val="single"/>
        </w:rPr>
        <w:t>kicking animals and by contact with heavy machinery[</w:t>
      </w:r>
      <w:r>
        <w:t>2]</w:t>
      </w:r>
      <w:r>
        <w:rPr>
          <w:sz w:val="16"/>
          <w:szCs w:val="16"/>
        </w:rPr>
        <w:t xml:space="preserve">, workers who handle livestock and poultry are at increased risk of </w:t>
      </w:r>
      <w:r>
        <w:rPr>
          <w:b/>
          <w:u w:val="single"/>
        </w:rPr>
        <w:t xml:space="preserve">zoonotic </w:t>
      </w:r>
      <w:r>
        <w:rPr>
          <w:b/>
          <w:highlight w:val="green"/>
          <w:u w:val="single"/>
        </w:rPr>
        <w:t>diseases</w:t>
      </w:r>
      <w:r>
        <w:t>[</w:t>
      </w:r>
      <w:r>
        <w:rPr>
          <w:sz w:val="16"/>
          <w:szCs w:val="16"/>
        </w:rPr>
        <w:t>3], and those who tend and harvest crops often suffer heat-related illness,[4] pesticide poisoning,[5</w:t>
      </w:r>
      <w:r>
        <w:rPr>
          <w:b/>
          <w:sz w:val="16"/>
          <w:szCs w:val="16"/>
          <w:u w:val="single"/>
        </w:rPr>
        <w:t>]</w:t>
      </w:r>
      <w:r>
        <w:rPr>
          <w:b/>
          <w:u w:val="single"/>
        </w:rPr>
        <w:t xml:space="preserve"> and chronic back and shoulder </w:t>
      </w:r>
      <w:r>
        <w:rPr>
          <w:b/>
          <w:highlight w:val="green"/>
          <w:u w:val="single"/>
        </w:rPr>
        <w:t>injuries</w:t>
      </w:r>
      <w:r>
        <w:t xml:space="preserve"> </w:t>
      </w:r>
      <w:r>
        <w:rPr>
          <w:sz w:val="16"/>
          <w:szCs w:val="16"/>
        </w:rPr>
        <w:t>from bending, reaching, and lifting.[6] Workers employed in seafood, poultry, pork, and beef slaughtering and packaging suffer</w:t>
      </w:r>
      <w:r>
        <w:t xml:space="preserve"> </w:t>
      </w:r>
      <w:r>
        <w:rPr>
          <w:b/>
          <w:u w:val="single"/>
        </w:rPr>
        <w:t xml:space="preserve">from lacerations and </w:t>
      </w:r>
      <w:r>
        <w:rPr>
          <w:b/>
          <w:highlight w:val="green"/>
          <w:u w:val="single"/>
        </w:rPr>
        <w:t>amputations</w:t>
      </w:r>
      <w:r>
        <w:t xml:space="preserve">, </w:t>
      </w:r>
      <w:r>
        <w:rPr>
          <w:sz w:val="16"/>
          <w:szCs w:val="16"/>
        </w:rPr>
        <w:t>infections and exposure to antibiotic-resistant pathogens,[7,8] and musculoskeletal disorders caused by intense repetitive work.[9,10] Exposure to such hazards results in</w:t>
      </w:r>
      <w:r>
        <w:t xml:space="preserve"> </w:t>
      </w:r>
      <w:r>
        <w:rPr>
          <w:b/>
          <w:u w:val="single"/>
        </w:rPr>
        <w:t>high injury and fatality</w:t>
      </w:r>
      <w:r>
        <w:t xml:space="preserve"> </w:t>
      </w:r>
      <w:r>
        <w:rPr>
          <w:sz w:val="16"/>
          <w:szCs w:val="16"/>
        </w:rPr>
        <w:t>rates among U.S. workers employed in these industries.</w:t>
      </w:r>
    </w:p>
    <w:p w14:paraId="150A57A9" w14:textId="77777777" w:rsidR="009C17A7" w:rsidRDefault="009C17A7" w:rsidP="009C17A7">
      <w:r>
        <w:rPr>
          <w:b/>
          <w:u w:val="single"/>
        </w:rPr>
        <w:t xml:space="preserve">The </w:t>
      </w:r>
      <w:r>
        <w:rPr>
          <w:b/>
          <w:highlight w:val="green"/>
          <w:u w:val="single"/>
        </w:rPr>
        <w:t>rate of fatal</w:t>
      </w:r>
      <w:r>
        <w:rPr>
          <w:b/>
          <w:u w:val="single"/>
        </w:rPr>
        <w:t xml:space="preserve"> work-related </w:t>
      </w:r>
      <w:r>
        <w:rPr>
          <w:b/>
          <w:highlight w:val="green"/>
          <w:u w:val="single"/>
        </w:rPr>
        <w:t>injuries among ag</w:t>
      </w:r>
      <w:r>
        <w:rPr>
          <w:b/>
          <w:u w:val="single"/>
        </w:rPr>
        <w:t xml:space="preserve">ricultural </w:t>
      </w:r>
      <w:r>
        <w:rPr>
          <w:b/>
          <w:highlight w:val="green"/>
          <w:u w:val="single"/>
        </w:rPr>
        <w:t>workers is seven times higher than</w:t>
      </w:r>
      <w:r>
        <w:rPr>
          <w:b/>
          <w:u w:val="single"/>
        </w:rPr>
        <w:t xml:space="preserve"> the rate among </w:t>
      </w:r>
      <w:r>
        <w:rPr>
          <w:b/>
          <w:highlight w:val="green"/>
          <w:u w:val="single"/>
        </w:rPr>
        <w:t xml:space="preserve">workers overall </w:t>
      </w:r>
      <w:r>
        <w:rPr>
          <w:b/>
          <w:u w:val="single"/>
        </w:rPr>
        <w:t>and two times higher than that for construction workers</w:t>
      </w:r>
      <w:r>
        <w:t xml:space="preserve"> </w:t>
      </w:r>
      <w:r>
        <w:rPr>
          <w:sz w:val="16"/>
          <w:szCs w:val="16"/>
        </w:rPr>
        <w:t xml:space="preserve">and those employed in the mining industry.[11,12] In addition, the rate of nonfatal </w:t>
      </w:r>
      <w:r>
        <w:rPr>
          <w:sz w:val="16"/>
          <w:szCs w:val="16"/>
        </w:rPr>
        <w:lastRenderedPageBreak/>
        <w:t>work-related injuries is significantly higher among workers in food production jobs, particularly with respect to incidents requiring days away from work or restricted duty (DART).[11] The meatpacking and poultry industries rank among the U.S. industries with the highest rates of work-related injuries and illnesses, with DART rates in these industry sectors  at 7.8 per 100 workers and 4.6 per 100 workers, respectively, as compared with the national rate of 1.7.</w:t>
      </w:r>
    </w:p>
    <w:p w14:paraId="48D1B640" w14:textId="77777777" w:rsidR="009C17A7" w:rsidRDefault="009C17A7" w:rsidP="009C17A7">
      <w:pPr>
        <w:rPr>
          <w:sz w:val="16"/>
          <w:szCs w:val="16"/>
        </w:rPr>
      </w:pPr>
      <w:r>
        <w:rPr>
          <w:b/>
          <w:u w:val="single"/>
        </w:rPr>
        <w:t xml:space="preserve">Work-related </w:t>
      </w:r>
      <w:r>
        <w:rPr>
          <w:b/>
          <w:highlight w:val="green"/>
          <w:u w:val="single"/>
        </w:rPr>
        <w:t>injuries</w:t>
      </w:r>
      <w:r>
        <w:rPr>
          <w:b/>
          <w:u w:val="single"/>
        </w:rPr>
        <w:t xml:space="preserve">, illnesses, and disability </w:t>
      </w:r>
      <w:r>
        <w:rPr>
          <w:b/>
          <w:highlight w:val="green"/>
          <w:u w:val="single"/>
        </w:rPr>
        <w:t xml:space="preserve">are costly to businesses, communities, governments, workers, and </w:t>
      </w:r>
      <w:r>
        <w:rPr>
          <w:b/>
          <w:u w:val="single"/>
        </w:rPr>
        <w:t xml:space="preserve">workers’ </w:t>
      </w:r>
      <w:r>
        <w:rPr>
          <w:b/>
          <w:highlight w:val="green"/>
          <w:u w:val="single"/>
        </w:rPr>
        <w:t>families</w:t>
      </w:r>
      <w:r>
        <w:rPr>
          <w:highlight w:val="green"/>
        </w:rPr>
        <w:t xml:space="preserve">. </w:t>
      </w:r>
      <w:r>
        <w:rPr>
          <w:sz w:val="16"/>
          <w:szCs w:val="16"/>
        </w:rPr>
        <w:t>The annual cost of work-related injuries, illnesses, and fatalities in the United States, including productivity losses, is</w:t>
      </w:r>
      <w:r>
        <w:t xml:space="preserve"> </w:t>
      </w:r>
      <w:r>
        <w:rPr>
          <w:b/>
          <w:u w:val="single"/>
        </w:rPr>
        <w:t>estimated to be $250 billion</w:t>
      </w:r>
      <w:r>
        <w:rPr>
          <w:sz w:val="16"/>
          <w:szCs w:val="16"/>
        </w:rPr>
        <w:t>. With workers’ compensation covering less than 25% of these costs,</w:t>
      </w:r>
      <w:r>
        <w:t xml:space="preserve"> </w:t>
      </w:r>
      <w:r>
        <w:rPr>
          <w:b/>
          <w:u w:val="single"/>
        </w:rPr>
        <w:t>all members of society share the burden</w:t>
      </w:r>
      <w:r>
        <w:t>.</w:t>
      </w:r>
      <w:r>
        <w:rPr>
          <w:sz w:val="16"/>
          <w:szCs w:val="16"/>
        </w:rPr>
        <w:t xml:space="preserve">[13] As a result, families and </w:t>
      </w:r>
      <w:r>
        <w:rPr>
          <w:b/>
          <w:u w:val="single"/>
        </w:rPr>
        <w:t>taxpayers subsidize the majority of the lost income</w:t>
      </w:r>
      <w:r>
        <w:t xml:space="preserve"> </w:t>
      </w:r>
      <w:r>
        <w:rPr>
          <w:sz w:val="16"/>
          <w:szCs w:val="16"/>
        </w:rPr>
        <w:t>and medical care costs generated by work-related injuries and illnesses.[14]</w:t>
      </w:r>
    </w:p>
    <w:p w14:paraId="30499682" w14:textId="77777777" w:rsidR="009C17A7" w:rsidRDefault="009C17A7" w:rsidP="009C17A7">
      <w:pPr>
        <w:rPr>
          <w:sz w:val="16"/>
          <w:szCs w:val="16"/>
        </w:rPr>
      </w:pPr>
      <w:r>
        <w:rPr>
          <w:sz w:val="16"/>
          <w:szCs w:val="16"/>
        </w:rPr>
        <w:t>Economic insecurity</w:t>
      </w:r>
      <w:r>
        <w:t xml:space="preserve">: </w:t>
      </w:r>
      <w:r>
        <w:rPr>
          <w:b/>
          <w:highlight w:val="green"/>
          <w:u w:val="single"/>
        </w:rPr>
        <w:t>Income</w:t>
      </w:r>
      <w:r>
        <w:rPr>
          <w:b/>
          <w:u w:val="single"/>
        </w:rPr>
        <w:t xml:space="preserve"> is a critical social determinant of health. It </w:t>
      </w:r>
      <w:r>
        <w:rPr>
          <w:b/>
          <w:highlight w:val="green"/>
          <w:u w:val="single"/>
        </w:rPr>
        <w:t>affects</w:t>
      </w:r>
      <w:r>
        <w:rPr>
          <w:b/>
          <w:u w:val="single"/>
        </w:rPr>
        <w:t xml:space="preserve"> individuals’ and families’ ability to meet the basic needs of safe housing, </w:t>
      </w:r>
      <w:r>
        <w:rPr>
          <w:b/>
          <w:highlight w:val="green"/>
          <w:u w:val="single"/>
        </w:rPr>
        <w:t>food</w:t>
      </w:r>
      <w:r>
        <w:rPr>
          <w:b/>
          <w:u w:val="single"/>
        </w:rPr>
        <w:t xml:space="preserve">, child care, transportation, and </w:t>
      </w:r>
      <w:r>
        <w:rPr>
          <w:b/>
          <w:highlight w:val="green"/>
          <w:u w:val="single"/>
        </w:rPr>
        <w:t>health</w:t>
      </w:r>
      <w:r>
        <w:rPr>
          <w:b/>
          <w:u w:val="single"/>
        </w:rPr>
        <w:t xml:space="preserve"> </w:t>
      </w:r>
      <w:r>
        <w:rPr>
          <w:b/>
          <w:highlight w:val="green"/>
          <w:u w:val="single"/>
        </w:rPr>
        <w:t>care</w:t>
      </w:r>
      <w:r>
        <w:rPr>
          <w:sz w:val="16"/>
          <w:szCs w:val="16"/>
        </w:rPr>
        <w:t>.[15] The hourly wage for meat, poultry, and fish processing workers ranges from $9 to $16, with 50% of the individuals employed in these occupations earning less than $25,000 per year.[16] In 2013–2014, the average wage reported by farmworkers was $9.71 per hour. Thirty percent of farmworkers had family incomes below the federal poverty level.[17]</w:t>
      </w:r>
    </w:p>
    <w:p w14:paraId="121FCA3A" w14:textId="77777777" w:rsidR="009C17A7" w:rsidRDefault="009C17A7" w:rsidP="009C17A7">
      <w:pPr>
        <w:rPr>
          <w:sz w:val="16"/>
          <w:szCs w:val="16"/>
        </w:rPr>
      </w:pPr>
      <w:r>
        <w:rPr>
          <w:sz w:val="16"/>
          <w:szCs w:val="16"/>
        </w:rPr>
        <w:t xml:space="preserve">Depending on the industry sector, the size of the employer, and the presence of a union, some food production workers have access to employer-provided health insurance and paid sick leave, </w:t>
      </w:r>
      <w:r>
        <w:rPr>
          <w:b/>
          <w:sz w:val="16"/>
          <w:szCs w:val="16"/>
          <w:u w:val="single"/>
        </w:rPr>
        <w:t>but many do not</w:t>
      </w:r>
      <w:r>
        <w:rPr>
          <w:sz w:val="16"/>
          <w:szCs w:val="16"/>
        </w:rPr>
        <w:t>. In 2014, for example,</w:t>
      </w:r>
      <w:r>
        <w:t xml:space="preserve"> </w:t>
      </w:r>
      <w:r>
        <w:rPr>
          <w:b/>
          <w:highlight w:val="green"/>
          <w:u w:val="single"/>
        </w:rPr>
        <w:t>only 22% of farmworkers</w:t>
      </w:r>
      <w:r>
        <w:rPr>
          <w:b/>
          <w:u w:val="single"/>
        </w:rPr>
        <w:t xml:space="preserve"> reported </w:t>
      </w:r>
      <w:r>
        <w:rPr>
          <w:b/>
          <w:highlight w:val="green"/>
          <w:u w:val="single"/>
        </w:rPr>
        <w:t>hav</w:t>
      </w:r>
      <w:r>
        <w:rPr>
          <w:b/>
          <w:u w:val="single"/>
        </w:rPr>
        <w:t xml:space="preserve">ing </w:t>
      </w:r>
      <w:r>
        <w:rPr>
          <w:b/>
          <w:highlight w:val="green"/>
          <w:u w:val="single"/>
        </w:rPr>
        <w:t>health</w:t>
      </w:r>
      <w:r>
        <w:rPr>
          <w:b/>
          <w:u w:val="single"/>
        </w:rPr>
        <w:t xml:space="preserve"> </w:t>
      </w:r>
      <w:r>
        <w:rPr>
          <w:b/>
          <w:highlight w:val="green"/>
          <w:u w:val="single"/>
        </w:rPr>
        <w:t>insurance</w:t>
      </w:r>
      <w:r>
        <w:t xml:space="preserve">. </w:t>
      </w:r>
      <w:r>
        <w:rPr>
          <w:sz w:val="16"/>
          <w:szCs w:val="16"/>
        </w:rPr>
        <w:t>Although most workers employed by the major U.S. meat and poultry processing firms are provided health insurance, most do not have the benefit of paid sick leave.[18,19]</w:t>
      </w:r>
    </w:p>
    <w:p w14:paraId="689DD41B" w14:textId="77777777" w:rsidR="009C17A7" w:rsidRDefault="009C17A7" w:rsidP="009C17A7">
      <w:pPr>
        <w:rPr>
          <w:sz w:val="16"/>
          <w:szCs w:val="16"/>
        </w:rPr>
      </w:pPr>
      <w:r>
        <w:rPr>
          <w:sz w:val="16"/>
          <w:szCs w:val="16"/>
        </w:rPr>
        <w:t xml:space="preserve">Workers in certain agricultural jobs are paid according to the amount of product harvested. This system may result in a higher weekly wage for some, but it encourages an intense pace of work that involves repetitive tasks, heavy loads, and other risk factors for injuries.[20] For instance, one study showed that Latina farmworkers who were employed under piece-rate contracts were five times more likely to report an injury than those who did not work in a piece-rate system.[21] </w:t>
      </w:r>
      <w:r>
        <w:rPr>
          <w:b/>
          <w:highlight w:val="green"/>
          <w:u w:val="single"/>
        </w:rPr>
        <w:t>The</w:t>
      </w:r>
      <w:r>
        <w:rPr>
          <w:b/>
          <w:u w:val="single"/>
        </w:rPr>
        <w:t xml:space="preserve"> piece-rate </w:t>
      </w:r>
      <w:r>
        <w:rPr>
          <w:b/>
          <w:highlight w:val="green"/>
          <w:u w:val="single"/>
        </w:rPr>
        <w:t>system fosters discriminatory practices and inequalit</w:t>
      </w:r>
      <w:r>
        <w:t xml:space="preserve">y[22] and </w:t>
      </w:r>
      <w:r>
        <w:rPr>
          <w:b/>
          <w:u w:val="single"/>
        </w:rPr>
        <w:t xml:space="preserve">can be </w:t>
      </w:r>
      <w:r>
        <w:rPr>
          <w:b/>
          <w:highlight w:val="green"/>
          <w:u w:val="single"/>
        </w:rPr>
        <w:t>abused by employers</w:t>
      </w:r>
      <w:r>
        <w:rPr>
          <w:b/>
          <w:u w:val="single"/>
        </w:rPr>
        <w:t xml:space="preserve"> and supervisors </w:t>
      </w:r>
      <w:r>
        <w:rPr>
          <w:b/>
          <w:highlight w:val="green"/>
          <w:u w:val="single"/>
        </w:rPr>
        <w:t>to defraud workers</w:t>
      </w:r>
      <w:r>
        <w:rPr>
          <w:b/>
          <w:u w:val="single"/>
        </w:rPr>
        <w:t xml:space="preserve"> of the wages they are due</w:t>
      </w:r>
      <w:r>
        <w:t xml:space="preserve">.[23] </w:t>
      </w:r>
      <w:r>
        <w:rPr>
          <w:sz w:val="16"/>
          <w:szCs w:val="16"/>
        </w:rPr>
        <w:t xml:space="preserve">Farmworkers consistently report that the only way to increase and ensure the use of safety equipment will be switching from the piece-rate system to an hourly wage rate.[19]  </w:t>
      </w:r>
    </w:p>
    <w:p w14:paraId="09DF0320" w14:textId="77777777" w:rsidR="009C17A7" w:rsidRDefault="009C17A7" w:rsidP="009C17A7">
      <w:pPr>
        <w:rPr>
          <w:sz w:val="16"/>
          <w:szCs w:val="16"/>
        </w:rPr>
      </w:pPr>
      <w:r>
        <w:rPr>
          <w:sz w:val="16"/>
          <w:szCs w:val="16"/>
        </w:rPr>
        <w:t>Jobs with low wages and the lack of employer-provided health insurance and paid leave put a strain on social safety net programs.[24] In a Labor Department survey of agricultural workers, only 14% reported having employer-sponsored health insurance, while 37% reported that their family used government-provided health insurance.[16]</w:t>
      </w:r>
    </w:p>
    <w:p w14:paraId="4B87AB01" w14:textId="77777777" w:rsidR="009C17A7" w:rsidRDefault="009C17A7" w:rsidP="009C17A7">
      <w:pPr>
        <w:rPr>
          <w:sz w:val="16"/>
          <w:szCs w:val="16"/>
        </w:rPr>
      </w:pPr>
      <w:r>
        <w:rPr>
          <w:sz w:val="16"/>
          <w:szCs w:val="16"/>
        </w:rPr>
        <w:t>Exclusion from labor protections</w:t>
      </w:r>
      <w:r>
        <w:rPr>
          <w:b/>
          <w:sz w:val="16"/>
          <w:szCs w:val="16"/>
          <w:u w:val="single"/>
        </w:rPr>
        <w:t>: There is a long history of agricultural jobs in the United States being excluded from labor protections</w:t>
      </w:r>
      <w:r>
        <w:rPr>
          <w:sz w:val="16"/>
          <w:szCs w:val="16"/>
        </w:rPr>
        <w:t xml:space="preserve">, including Occupational Safety and Health Administration (OSHA) standards, minimum wage and overtime protections, collective bargaining rights, and workers’ compensation insurance.[25] For more than four decades, Congress, through its annual appropriations process, has specifically prohibited OSHA from enforcing any regulations targeting farming operations that employ 10 or fewer workers. Of the more than 100 safety and health regulations adopted by OSHA, only six address hazards specific to agriculture.  Moreover, despite high injury and fatality rates among farmworkers, at least 15 states do not require agricultural employers to carry workers’ compensation insurance.[26] </w:t>
      </w:r>
    </w:p>
    <w:p w14:paraId="2EB83109" w14:textId="77777777" w:rsidR="009C17A7" w:rsidRDefault="009C17A7" w:rsidP="009C17A7">
      <w:pPr>
        <w:rPr>
          <w:sz w:val="16"/>
          <w:szCs w:val="16"/>
        </w:rPr>
      </w:pPr>
      <w:r>
        <w:rPr>
          <w:sz w:val="16"/>
          <w:szCs w:val="16"/>
        </w:rPr>
        <w:t>Regulatory protection of agricultural workers from pesticide exposures is the responsibility of the U.S. Environmental Protection Agency (EPA). The EPA’s Worker Protection Standard (WPS) is one of the few occupational health and safety regulations administered by the agency and its designated state regulatory agencies. The EPA revised and strengthened the WPS in 2015 in an effort to achieve parity in regulatory protection for agricultural workers, requiring annual pesticide safety training, notification of pesticide applications, use of personal protective equipment, restricted-entry intervals after pesticide applications, decontamination supplies, and emergency medical assistance. The standard also prohibits pesticide application and early reentry by workers younger than 18 years. In January 2017, EPA published a separate regulation, the Certification of Pesticide Applicators, to improve protections for those who handle, mix, and apply restricted-use pesticides. However, the EPA announced a delay in the effective date for the regulation, influenced perhaps by opposition from some grower organizations, regulators, and pesticide registrants (although this is being contested in court).</w:t>
      </w:r>
    </w:p>
    <w:p w14:paraId="6B3E00C8" w14:textId="77777777" w:rsidR="009C17A7" w:rsidRDefault="009C17A7" w:rsidP="009C17A7">
      <w:pPr>
        <w:rPr>
          <w:sz w:val="16"/>
          <w:szCs w:val="16"/>
        </w:rPr>
      </w:pPr>
      <w:r>
        <w:rPr>
          <w:b/>
          <w:sz w:val="16"/>
          <w:szCs w:val="16"/>
          <w:u w:val="single"/>
        </w:rPr>
        <w:lastRenderedPageBreak/>
        <w:t>Discrimination and exploitation</w:t>
      </w:r>
      <w:r>
        <w:rPr>
          <w:sz w:val="16"/>
          <w:szCs w:val="16"/>
        </w:rPr>
        <w:t xml:space="preserve">: Agricultural and food production employers rely heavily on immigrants and people of color for their workforce.[27–29] Eighty percent of farmworkers in 2014 self-identified as Hispanic, with about two thirds reporting being born in Mexico. These workers are largely non–English speaking, and nearly half are not authorized to work in the United States.[16,30] </w:t>
      </w:r>
    </w:p>
    <w:p w14:paraId="44B0E2AE" w14:textId="77777777" w:rsidR="009C17A7" w:rsidRDefault="009C17A7" w:rsidP="009C17A7">
      <w:pPr>
        <w:rPr>
          <w:sz w:val="16"/>
          <w:szCs w:val="16"/>
        </w:rPr>
      </w:pPr>
      <w:r>
        <w:rPr>
          <w:b/>
          <w:sz w:val="16"/>
          <w:szCs w:val="16"/>
          <w:u w:val="single"/>
        </w:rPr>
        <w:t>More than 50% of the U.S. dairy workforce is made up of immigrants and refugees</w:t>
      </w:r>
      <w:r>
        <w:rPr>
          <w:sz w:val="16"/>
          <w:szCs w:val="16"/>
        </w:rPr>
        <w:t>.[31] In the top two U.S. dairy-producing states, New York and Wisconsin, more than 75% of dairy workers are from Mexico or Guatemala.[32] In meatpacking and poultry processing, 34% of the workforce is Hispanic, which is more than twice the share of Hispanics in the overall workforce.[33] Refugees from Somalia, Burma, Egypt, and elsewhere are also often employed at meat and poultry plants.[34,35] More than 60% of workers involved in seafood processing, including fish trimming, crab picking, and seafood canning, are foreign-born individuals,[36] including Asian/Pacific Islanders and immigrants from Vietnam, the Philippines, and the Marshall Islands.</w:t>
      </w:r>
    </w:p>
    <w:p w14:paraId="50F507F3" w14:textId="77777777" w:rsidR="009C17A7" w:rsidRDefault="009C17A7" w:rsidP="009C17A7">
      <w:pPr>
        <w:rPr>
          <w:sz w:val="16"/>
          <w:szCs w:val="16"/>
        </w:rPr>
      </w:pPr>
      <w:r>
        <w:rPr>
          <w:sz w:val="16"/>
          <w:szCs w:val="16"/>
        </w:rPr>
        <w:t>Some farmworkers and food production workers are authorized for employment in the United States under the H-2A and H-2B visa programs (these individuals are referred to as “guest workers”). Historically</w:t>
      </w:r>
      <w:r>
        <w:rPr>
          <w:b/>
          <w:sz w:val="16"/>
          <w:szCs w:val="16"/>
          <w:u w:val="single"/>
        </w:rPr>
        <w:t>, the jobs covered through these programs have involved laborers tending to and picking crops, but employers in the seafood, poultry, beef, pork, and dairy industries also rely on the programs. As a result of their low wages and harsh working conditions, these jobs are inferior to those held by individuals with other employment option</w:t>
      </w:r>
      <w:r>
        <w:rPr>
          <w:sz w:val="16"/>
          <w:szCs w:val="16"/>
        </w:rPr>
        <w:t>s.[37] Because guest workers are tied to a specific employer, they do not have the ability to change jobs if they are mistreated. Investigations by government agencies, journalists, and human rights groups have shown that many individuals with H-2A and H-2B visas are exploited by their employers.[38]</w:t>
      </w:r>
    </w:p>
    <w:p w14:paraId="633ECDD7" w14:textId="77777777" w:rsidR="009C17A7" w:rsidRDefault="009C17A7" w:rsidP="009C17A7">
      <w:pPr>
        <w:rPr>
          <w:sz w:val="16"/>
          <w:szCs w:val="16"/>
        </w:rPr>
      </w:pPr>
      <w:r>
        <w:rPr>
          <w:sz w:val="16"/>
          <w:szCs w:val="16"/>
        </w:rPr>
        <w:t>Workers in agricultural and food production occupations are at risk of depressive symptoms and other behavioral health disorders because of low job control and high job strain.[39,40] The high levels of economic stress and employment insecurity they face also have implications for their mental health.[41,42]</w:t>
      </w:r>
    </w:p>
    <w:p w14:paraId="7B6BA5C4" w14:textId="77777777" w:rsidR="009C17A7" w:rsidRDefault="009C17A7" w:rsidP="009C17A7">
      <w:r>
        <w:rPr>
          <w:b/>
          <w:highlight w:val="green"/>
          <w:u w:val="single"/>
        </w:rPr>
        <w:t xml:space="preserve">Unions serve </w:t>
      </w:r>
      <w:r>
        <w:rPr>
          <w:b/>
          <w:u w:val="single"/>
        </w:rPr>
        <w:t xml:space="preserve">as a mechanism for workers </w:t>
      </w:r>
      <w:r>
        <w:rPr>
          <w:b/>
          <w:highlight w:val="green"/>
          <w:u w:val="single"/>
        </w:rPr>
        <w:t>to negotiate</w:t>
      </w:r>
      <w:r>
        <w:rPr>
          <w:b/>
          <w:u w:val="single"/>
        </w:rPr>
        <w:t xml:space="preserve"> with employers </w:t>
      </w:r>
      <w:r>
        <w:rPr>
          <w:b/>
          <w:highlight w:val="green"/>
          <w:u w:val="single"/>
        </w:rPr>
        <w:t xml:space="preserve">to provide </w:t>
      </w:r>
      <w:r>
        <w:rPr>
          <w:b/>
          <w:u w:val="single"/>
        </w:rPr>
        <w:t xml:space="preserve">livable </w:t>
      </w:r>
      <w:r>
        <w:rPr>
          <w:b/>
          <w:highlight w:val="green"/>
          <w:u w:val="single"/>
        </w:rPr>
        <w:t>wages, health benefits, and safe working conditions. Unions have a positive effect on</w:t>
      </w:r>
      <w:r>
        <w:rPr>
          <w:b/>
          <w:u w:val="single"/>
        </w:rPr>
        <w:t xml:space="preserve"> both unionized </w:t>
      </w:r>
      <w:r>
        <w:rPr>
          <w:b/>
          <w:highlight w:val="green"/>
          <w:u w:val="single"/>
        </w:rPr>
        <w:t>workers</w:t>
      </w:r>
      <w:r>
        <w:rPr>
          <w:b/>
          <w:u w:val="single"/>
        </w:rPr>
        <w:t xml:space="preserve"> and non-union workers with respect to wages, fringe benefits, pay inequality, and working conditions</w:t>
      </w:r>
      <w:r>
        <w:t>.[43</w:t>
      </w:r>
      <w:r>
        <w:rPr>
          <w:sz w:val="16"/>
          <w:szCs w:val="16"/>
        </w:rPr>
        <w:t>] The United Nations Universal Declaration of Human Rights maintains that “everyone has the right to form and to join trade unions for the protection of his interests.”</w:t>
      </w:r>
      <w:r>
        <w:t xml:space="preserve"> </w:t>
      </w:r>
      <w:r>
        <w:rPr>
          <w:b/>
          <w:highlight w:val="green"/>
          <w:u w:val="single"/>
        </w:rPr>
        <w:t>U.S. farmworkers</w:t>
      </w:r>
      <w:r>
        <w:rPr>
          <w:b/>
          <w:u w:val="single"/>
        </w:rPr>
        <w:t xml:space="preserve">, however, </w:t>
      </w:r>
      <w:r>
        <w:rPr>
          <w:b/>
          <w:highlight w:val="green"/>
          <w:u w:val="single"/>
        </w:rPr>
        <w:t>are excluded from</w:t>
      </w:r>
      <w:r>
        <w:rPr>
          <w:b/>
          <w:u w:val="single"/>
        </w:rPr>
        <w:t xml:space="preserve"> </w:t>
      </w:r>
      <w:r>
        <w:rPr>
          <w:b/>
          <w:highlight w:val="green"/>
          <w:u w:val="single"/>
        </w:rPr>
        <w:t>the</w:t>
      </w:r>
      <w:r>
        <w:rPr>
          <w:b/>
          <w:u w:val="single"/>
        </w:rPr>
        <w:t xml:space="preserve"> </w:t>
      </w:r>
      <w:r>
        <w:rPr>
          <w:b/>
          <w:highlight w:val="green"/>
          <w:u w:val="single"/>
        </w:rPr>
        <w:t>N</w:t>
      </w:r>
      <w:r>
        <w:rPr>
          <w:b/>
          <w:u w:val="single"/>
        </w:rPr>
        <w:t xml:space="preserve">ational </w:t>
      </w:r>
      <w:r>
        <w:rPr>
          <w:b/>
          <w:highlight w:val="green"/>
          <w:u w:val="single"/>
        </w:rPr>
        <w:t>L</w:t>
      </w:r>
      <w:r>
        <w:rPr>
          <w:b/>
          <w:u w:val="single"/>
        </w:rPr>
        <w:t xml:space="preserve">abor </w:t>
      </w:r>
      <w:r>
        <w:rPr>
          <w:b/>
          <w:highlight w:val="green"/>
          <w:u w:val="single"/>
        </w:rPr>
        <w:t>R</w:t>
      </w:r>
      <w:r>
        <w:rPr>
          <w:b/>
          <w:u w:val="single"/>
        </w:rPr>
        <w:t xml:space="preserve">elations </w:t>
      </w:r>
      <w:r>
        <w:rPr>
          <w:b/>
          <w:highlight w:val="green"/>
          <w:u w:val="single"/>
        </w:rPr>
        <w:t>A</w:t>
      </w:r>
      <w:r>
        <w:rPr>
          <w:b/>
          <w:u w:val="single"/>
        </w:rPr>
        <w:t xml:space="preserve">ct, and thus </w:t>
      </w:r>
      <w:r>
        <w:rPr>
          <w:b/>
          <w:highlight w:val="green"/>
          <w:u w:val="single"/>
        </w:rPr>
        <w:t>it is</w:t>
      </w:r>
      <w:r>
        <w:rPr>
          <w:b/>
          <w:u w:val="single"/>
        </w:rPr>
        <w:t xml:space="preserve"> nearly </w:t>
      </w:r>
      <w:r>
        <w:rPr>
          <w:b/>
          <w:highlight w:val="green"/>
          <w:u w:val="single"/>
        </w:rPr>
        <w:t>impossible for them to bargain with employers about working conditions</w:t>
      </w:r>
      <w:r>
        <w:t xml:space="preserve">. </w:t>
      </w:r>
      <w:r>
        <w:rPr>
          <w:sz w:val="16"/>
          <w:szCs w:val="16"/>
        </w:rPr>
        <w:t xml:space="preserve">There are certain exceptions (e.g., California, Oregon, Washington) where state laws allow those working in agriculture to unionize. </w:t>
      </w:r>
      <w:r>
        <w:rPr>
          <w:b/>
          <w:highlight w:val="green"/>
          <w:u w:val="single"/>
        </w:rPr>
        <w:t>Lack of union representation and protection can result in vulnerable workers remaining silent in the face of exploitation</w:t>
      </w:r>
      <w:r>
        <w:rPr>
          <w:b/>
          <w:u w:val="single"/>
        </w:rPr>
        <w:t xml:space="preserve"> and continuing to work in unsafe conditions</w:t>
      </w:r>
      <w:r>
        <w:t>.</w:t>
      </w:r>
    </w:p>
    <w:p w14:paraId="6BC34949" w14:textId="77777777" w:rsidR="009C17A7" w:rsidRDefault="009C17A7" w:rsidP="009C17A7"/>
    <w:p w14:paraId="3DDF63BD" w14:textId="77777777" w:rsidR="009C17A7" w:rsidRDefault="009C17A7" w:rsidP="009C17A7"/>
    <w:p w14:paraId="3E022AFE" w14:textId="77777777" w:rsidR="009C17A7" w:rsidRDefault="009C17A7" w:rsidP="009C17A7">
      <w:pPr>
        <w:pStyle w:val="Heading4"/>
      </w:pPr>
      <w:r>
        <w:t>That’s key for increased yields and output</w:t>
      </w:r>
    </w:p>
    <w:p w14:paraId="74382A3D" w14:textId="77777777" w:rsidR="009C17A7" w:rsidRDefault="009C17A7" w:rsidP="009C17A7">
      <w:r>
        <w:rPr>
          <w:b/>
        </w:rPr>
        <w:t>Billikopf, 06</w:t>
      </w:r>
      <w:r>
        <w:t xml:space="preserve">, </w:t>
      </w:r>
      <w:r>
        <w:rPr>
          <w:sz w:val="16"/>
          <w:szCs w:val="16"/>
        </w:rPr>
        <w:t xml:space="preserve">8/11, UC Berkeley, “Managing People on the Farm”, Gregorio Billikopf worked as a Labor Management Farm Advisor with the University of California from 1981 to 2014 (and is now Emeritus). URL: </w:t>
      </w:r>
      <w:hyperlink r:id="rId16">
        <w:r>
          <w:rPr>
            <w:color w:val="000000"/>
            <w:sz w:val="16"/>
            <w:szCs w:val="16"/>
          </w:rPr>
          <w:t>https://nature.berkeley.edu/ucce50/ag-labor/7labor/01.htm</w:t>
        </w:r>
      </w:hyperlink>
      <w:r>
        <w:rPr>
          <w:sz w:val="16"/>
          <w:szCs w:val="16"/>
        </w:rPr>
        <w:t>, KR</w:t>
      </w:r>
    </w:p>
    <w:p w14:paraId="29B94971" w14:textId="77777777" w:rsidR="009C17A7" w:rsidRDefault="009C17A7" w:rsidP="009C17A7">
      <w:pPr>
        <w:rPr>
          <w:sz w:val="16"/>
          <w:szCs w:val="16"/>
        </w:rPr>
      </w:pPr>
      <w:r>
        <w:t xml:space="preserve">To effectively manage a labor force, </w:t>
      </w:r>
      <w:r>
        <w:rPr>
          <w:b/>
          <w:highlight w:val="green"/>
          <w:u w:val="single"/>
        </w:rPr>
        <w:t>an employer must be concerned about productivity and</w:t>
      </w:r>
      <w:r>
        <w:rPr>
          <w:b/>
          <w:u w:val="single"/>
        </w:rPr>
        <w:t xml:space="preserve"> also about </w:t>
      </w:r>
      <w:r>
        <w:rPr>
          <w:b/>
          <w:highlight w:val="green"/>
          <w:u w:val="single"/>
        </w:rPr>
        <w:t>people</w:t>
      </w:r>
      <w:r>
        <w:t xml:space="preserve">. </w:t>
      </w:r>
      <w:r>
        <w:rPr>
          <w:b/>
          <w:u w:val="single"/>
        </w:rPr>
        <w:t>Some farmers are always looking for ways to improve production and ensure the long-term viability of the business</w:t>
      </w:r>
      <w:r>
        <w:t xml:space="preserve">. </w:t>
      </w:r>
      <w:r>
        <w:rPr>
          <w:sz w:val="16"/>
          <w:szCs w:val="16"/>
        </w:rPr>
        <w:t>Others operate deteriorated farms and seem to have little interest in increasing yield or in recycling profits into the operation.</w:t>
      </w:r>
      <w:r>
        <w:t xml:space="preserve"> </w:t>
      </w:r>
      <w:r>
        <w:rPr>
          <w:b/>
          <w:highlight w:val="green"/>
          <w:u w:val="single"/>
        </w:rPr>
        <w:t>A manager’s attitude toward</w:t>
      </w:r>
      <w:r>
        <w:rPr>
          <w:b/>
          <w:u w:val="single"/>
        </w:rPr>
        <w:t xml:space="preserve"> farm </w:t>
      </w:r>
      <w:r>
        <w:rPr>
          <w:b/>
          <w:highlight w:val="green"/>
          <w:u w:val="single"/>
        </w:rPr>
        <w:t>productivity</w:t>
      </w:r>
      <w:r>
        <w:rPr>
          <w:b/>
          <w:u w:val="single"/>
        </w:rPr>
        <w:t xml:space="preserve">, especially toward product quality, can strongly </w:t>
      </w:r>
      <w:r>
        <w:rPr>
          <w:b/>
          <w:highlight w:val="green"/>
          <w:u w:val="single"/>
        </w:rPr>
        <w:t>influence</w:t>
      </w:r>
      <w:r>
        <w:rPr>
          <w:b/>
          <w:u w:val="single"/>
        </w:rPr>
        <w:t xml:space="preserve"> worker </w:t>
      </w:r>
      <w:r>
        <w:rPr>
          <w:b/>
          <w:highlight w:val="green"/>
          <w:u w:val="single"/>
        </w:rPr>
        <w:t>output</w:t>
      </w:r>
      <w:r>
        <w:rPr>
          <w:b/>
          <w:u w:val="single"/>
        </w:rPr>
        <w:t xml:space="preserve">. </w:t>
      </w:r>
      <w:r>
        <w:rPr>
          <w:b/>
          <w:highlight w:val="green"/>
          <w:u w:val="single"/>
        </w:rPr>
        <w:t>Performance</w:t>
      </w:r>
      <w:r>
        <w:rPr>
          <w:b/>
          <w:u w:val="single"/>
        </w:rPr>
        <w:t xml:space="preserve"> is often </w:t>
      </w:r>
      <w:r>
        <w:rPr>
          <w:b/>
          <w:highlight w:val="green"/>
          <w:u w:val="single"/>
        </w:rPr>
        <w:t xml:space="preserve">enhanced </w:t>
      </w:r>
      <w:r>
        <w:rPr>
          <w:b/>
          <w:highlight w:val="green"/>
          <w:u w:val="single"/>
        </w:rPr>
        <w:lastRenderedPageBreak/>
        <w:t>when employees believe they are contributing to a valuable product</w:t>
      </w:r>
      <w:r>
        <w:rPr>
          <w:sz w:val="16"/>
          <w:szCs w:val="16"/>
        </w:rPr>
        <w:t xml:space="preserve"> and are part of an effective team.</w:t>
      </w:r>
    </w:p>
    <w:p w14:paraId="44434174" w14:textId="77777777" w:rsidR="009C17A7" w:rsidRDefault="009C17A7" w:rsidP="009C17A7">
      <w:r>
        <w:rPr>
          <w:sz w:val="16"/>
          <w:szCs w:val="16"/>
        </w:rPr>
        <w:t>The connection between employee productivity and farm profitability is direct and obvious. Not as apparent, but just as vital,</w:t>
      </w:r>
      <w:r>
        <w:t xml:space="preserve"> </w:t>
      </w:r>
      <w:r>
        <w:rPr>
          <w:b/>
          <w:u w:val="single"/>
        </w:rPr>
        <w:t xml:space="preserve">is </w:t>
      </w:r>
      <w:r>
        <w:rPr>
          <w:b/>
          <w:highlight w:val="green"/>
          <w:u w:val="single"/>
        </w:rPr>
        <w:t xml:space="preserve">the association between </w:t>
      </w:r>
      <w:r>
        <w:rPr>
          <w:b/>
          <w:u w:val="single"/>
        </w:rPr>
        <w:t xml:space="preserve">concern for </w:t>
      </w:r>
      <w:r>
        <w:rPr>
          <w:b/>
          <w:highlight w:val="green"/>
          <w:u w:val="single"/>
        </w:rPr>
        <w:t>worker needs and profitability</w:t>
      </w:r>
      <w:r>
        <w:t xml:space="preserve">. </w:t>
      </w:r>
      <w:r>
        <w:rPr>
          <w:sz w:val="16"/>
          <w:szCs w:val="16"/>
        </w:rPr>
        <w:t>How employees’ needs are met has a direct bearing on their performance. Focusing on productivity alone may lead to a reduction in worker output.</w:t>
      </w:r>
    </w:p>
    <w:p w14:paraId="6332CAF7" w14:textId="77777777" w:rsidR="009C17A7" w:rsidRDefault="009C17A7" w:rsidP="009C17A7">
      <w:pPr>
        <w:rPr>
          <w:sz w:val="16"/>
          <w:szCs w:val="16"/>
        </w:rPr>
      </w:pPr>
      <w:r>
        <w:rPr>
          <w:b/>
          <w:u w:val="single"/>
        </w:rPr>
        <w:t xml:space="preserve">A </w:t>
      </w:r>
      <w:r>
        <w:rPr>
          <w:b/>
          <w:highlight w:val="green"/>
          <w:u w:val="single"/>
        </w:rPr>
        <w:t>concern for worker needs means attending to their well-being</w:t>
      </w:r>
      <w:r>
        <w:rPr>
          <w:b/>
          <w:u w:val="single"/>
        </w:rPr>
        <w:t>, as both individuals and employees</w:t>
      </w:r>
      <w:r>
        <w:t xml:space="preserve">. </w:t>
      </w:r>
      <w:r>
        <w:rPr>
          <w:sz w:val="16"/>
          <w:szCs w:val="16"/>
        </w:rPr>
        <w:t>Courteous and consistent treatment, job security, fair pay, and safe working conditions are important to employees</w:t>
      </w:r>
      <w:r>
        <w:t xml:space="preserve">. </w:t>
      </w:r>
      <w:r>
        <w:rPr>
          <w:b/>
          <w:highlight w:val="green"/>
          <w:u w:val="single"/>
        </w:rPr>
        <w:t>When</w:t>
      </w:r>
      <w:r>
        <w:rPr>
          <w:b/>
          <w:u w:val="single"/>
        </w:rPr>
        <w:t xml:space="preserve"> those </w:t>
      </w:r>
      <w:r>
        <w:rPr>
          <w:b/>
          <w:highlight w:val="green"/>
          <w:u w:val="single"/>
        </w:rPr>
        <w:t>needs are ignored, worker dissatisfaction</w:t>
      </w:r>
      <w:r>
        <w:rPr>
          <w:b/>
          <w:u w:val="single"/>
        </w:rPr>
        <w:t xml:space="preserve"> may </w:t>
      </w:r>
      <w:r>
        <w:rPr>
          <w:b/>
          <w:highlight w:val="green"/>
          <w:u w:val="single"/>
        </w:rPr>
        <w:t>impede productivity</w:t>
      </w:r>
      <w:r>
        <w:rPr>
          <w:highlight w:val="green"/>
        </w:rPr>
        <w:t>.</w:t>
      </w:r>
      <w:r>
        <w:t xml:space="preserve"> One disenchanted employee explained, "When I first worked here, I really </w:t>
      </w:r>
      <w:r>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2EA15F0A" w14:textId="77777777" w:rsidR="009C17A7" w:rsidRDefault="009C17A7" w:rsidP="009C17A7">
      <w:pPr>
        <w:rPr>
          <w:sz w:val="16"/>
          <w:szCs w:val="16"/>
        </w:rPr>
      </w:pPr>
      <w:r>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7FC7DF64" w14:textId="77777777" w:rsidR="009C17A7" w:rsidRDefault="009C17A7" w:rsidP="009C17A7">
      <w:pPr>
        <w:rPr>
          <w:sz w:val="16"/>
          <w:szCs w:val="16"/>
        </w:rPr>
      </w:pPr>
      <w:r>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31D1FA96" w14:textId="77777777" w:rsidR="009C17A7" w:rsidRDefault="009C17A7" w:rsidP="009C17A7">
      <w:pPr>
        <w:rPr>
          <w:sz w:val="16"/>
          <w:szCs w:val="16"/>
        </w:rPr>
      </w:pPr>
      <w:r>
        <w:rPr>
          <w:b/>
          <w:u w:val="single"/>
        </w:rPr>
        <w:t xml:space="preserve">Employees hope, in turn, that management will (1) value their feelings and opinions; (2) provide positive feedback for work well done; (3) meet the agreed-upon terms and conditions of employment; (4) be consistent and courteous; </w:t>
      </w:r>
      <w:r>
        <w:rPr>
          <w:sz w:val="16"/>
          <w:szCs w:val="16"/>
        </w:rPr>
        <w:t>and (5) provide a work environment where they can develop their potential over time (in terms of skills and earnings).</w:t>
      </w:r>
    </w:p>
    <w:p w14:paraId="5F871EB0" w14:textId="77777777" w:rsidR="009C17A7" w:rsidRDefault="009C17A7" w:rsidP="009C17A7">
      <w:pPr>
        <w:rPr>
          <w:sz w:val="16"/>
          <w:szCs w:val="16"/>
        </w:rPr>
      </w:pPr>
      <w:r>
        <w:rPr>
          <w:sz w:val="16"/>
          <w:szCs w:val="16"/>
        </w:rPr>
        <w:t>Understanding Labor Management</w:t>
      </w:r>
    </w:p>
    <w:p w14:paraId="5DB129BE" w14:textId="77777777" w:rsidR="009C17A7" w:rsidRDefault="009C17A7" w:rsidP="009C17A7">
      <w:pPr>
        <w:rPr>
          <w:sz w:val="16"/>
          <w:szCs w:val="16"/>
        </w:rPr>
      </w:pPr>
      <w:r>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709B35C3" w14:textId="77777777" w:rsidR="009C17A7" w:rsidRDefault="009C17A7" w:rsidP="009C17A7">
      <w:pPr>
        <w:rPr>
          <w:sz w:val="16"/>
          <w:szCs w:val="16"/>
        </w:rPr>
      </w:pPr>
      <w:r>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0D6A6E95" w14:textId="77777777" w:rsidR="009C17A7" w:rsidRDefault="009C17A7" w:rsidP="009C17A7">
      <w:pPr>
        <w:rPr>
          <w:sz w:val="16"/>
          <w:szCs w:val="16"/>
        </w:rPr>
      </w:pPr>
      <w:r>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4720FD9B" w14:textId="77777777" w:rsidR="009C17A7" w:rsidRDefault="009C17A7" w:rsidP="009C17A7">
      <w:pPr>
        <w:rPr>
          <w:sz w:val="16"/>
          <w:szCs w:val="16"/>
        </w:rPr>
      </w:pPr>
      <w:r>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57ADF4FB" w14:textId="77777777" w:rsidR="009C17A7" w:rsidRDefault="009C17A7" w:rsidP="009C17A7">
      <w:pPr>
        <w:rPr>
          <w:sz w:val="16"/>
          <w:szCs w:val="16"/>
        </w:rPr>
      </w:pPr>
      <w:r>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479C1A93" w14:textId="77777777" w:rsidR="009C17A7" w:rsidRDefault="009C17A7" w:rsidP="009C17A7">
      <w:pPr>
        <w:rPr>
          <w:sz w:val="16"/>
          <w:szCs w:val="16"/>
        </w:rPr>
      </w:pPr>
      <w:r>
        <w:rPr>
          <w:sz w:val="16"/>
          <w:szCs w:val="16"/>
        </w:rPr>
        <w:lastRenderedPageBreak/>
        <w:t>"Years ago [when] we were planting our vineyard, the Hispanic supervisor (within the farm labor contractor crew) was imparting his wisdom about crew management. He spoke about their last job at another farming community. Apparently the owner had come out to rant and rave and suggest that the men were slow and stupid. This supervisor told me how he gave that grower the expected humble response of sí (i.e., yes) and then quietly fulfilled the angry growers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cuttings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4AB447A1" w14:textId="77777777" w:rsidR="009C17A7" w:rsidRDefault="009C17A7" w:rsidP="009C17A7">
      <w:pPr>
        <w:rPr>
          <w:sz w:val="16"/>
          <w:szCs w:val="16"/>
        </w:rPr>
      </w:pPr>
      <w:r>
        <w:rPr>
          <w:sz w:val="16"/>
          <w:szCs w:val="16"/>
        </w:rPr>
        <w:t>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off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012CB73F" w14:textId="77777777" w:rsidR="009C17A7" w:rsidRDefault="009C17A7" w:rsidP="009C17A7">
      <w:pPr>
        <w:rPr>
          <w:sz w:val="16"/>
          <w:szCs w:val="16"/>
        </w:rPr>
      </w:pPr>
      <w:r>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2B7E9181" w14:textId="77777777" w:rsidR="009C17A7" w:rsidRDefault="009C17A7" w:rsidP="009C17A7">
      <w:pPr>
        <w:rPr>
          <w:sz w:val="16"/>
          <w:szCs w:val="16"/>
        </w:rPr>
      </w:pPr>
      <w:r>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31A0BC62" w14:textId="77777777" w:rsidR="009C17A7" w:rsidRDefault="009C17A7" w:rsidP="009C17A7">
      <w:pPr>
        <w:rPr>
          <w:sz w:val="16"/>
          <w:szCs w:val="16"/>
        </w:rPr>
      </w:pPr>
      <w:r>
        <w:rPr>
          <w:sz w:val="16"/>
          <w:szCs w:val="16"/>
        </w:rPr>
        <w:t>&lt;table cut because of weird formatting issues&gt;</w:t>
      </w:r>
    </w:p>
    <w:p w14:paraId="7E67DB9E" w14:textId="77777777" w:rsidR="009C17A7" w:rsidRDefault="009C17A7" w:rsidP="009C17A7">
      <w:pPr>
        <w:rPr>
          <w:sz w:val="16"/>
          <w:szCs w:val="16"/>
        </w:rPr>
      </w:pPr>
      <w:r>
        <w:rPr>
          <w:sz w:val="16"/>
          <w:szCs w:val="16"/>
        </w:rPr>
        <w:t>I like to think of the tools in the middle column as filters or magnifiers affecting the results column. In the absence of effective human resource management practices (the middle column), external influences may have a pronounced effect on productivity and other sought after results. For instance, an employer might choose to hire the first twenty applicants who show up for a citrus-picking job without testing their skills. By so doing she forgoes the opportunity to use a selection filter to hire more productive workers.</w:t>
      </w:r>
    </w:p>
    <w:p w14:paraId="7161470D" w14:textId="77777777" w:rsidR="009C17A7" w:rsidRDefault="009C17A7" w:rsidP="009C17A7">
      <w:pPr>
        <w:rPr>
          <w:sz w:val="16"/>
          <w:szCs w:val="16"/>
        </w:rPr>
      </w:pPr>
      <w:r>
        <w:rPr>
          <w:sz w:val="16"/>
          <w:szCs w:val="16"/>
        </w:rPr>
        <w:t>Let’s briefly examine the elements within these three columns before moving on to the importance of purposeful action.</w:t>
      </w:r>
    </w:p>
    <w:p w14:paraId="3BEFAFB0" w14:textId="77777777" w:rsidR="009C17A7" w:rsidRDefault="009C17A7" w:rsidP="009C17A7">
      <w:pPr>
        <w:rPr>
          <w:sz w:val="16"/>
          <w:szCs w:val="16"/>
        </w:rPr>
      </w:pPr>
      <w:r>
        <w:rPr>
          <w:sz w:val="16"/>
          <w:szCs w:val="16"/>
        </w:rPr>
        <w:t>External influences and constraints</w:t>
      </w:r>
    </w:p>
    <w:p w14:paraId="7533D76A" w14:textId="77777777" w:rsidR="009C17A7" w:rsidRDefault="009C17A7" w:rsidP="009C17A7">
      <w:pPr>
        <w:rPr>
          <w:sz w:val="16"/>
          <w:szCs w:val="16"/>
        </w:rPr>
      </w:pPr>
      <w:r>
        <w:rPr>
          <w:sz w:val="16"/>
          <w:szCs w:val="16"/>
        </w:rPr>
        <w:t>Tradition represents the way things have been done in the past. Some traditions ensure stability. Others may reduce creativity.</w:t>
      </w:r>
    </w:p>
    <w:p w14:paraId="60DBED99" w14:textId="77777777" w:rsidR="009C17A7" w:rsidRDefault="009C17A7" w:rsidP="009C17A7">
      <w:pPr>
        <w:rPr>
          <w:sz w:val="16"/>
          <w:szCs w:val="16"/>
        </w:rPr>
      </w:pPr>
      <w:r>
        <w:rPr>
          <w:sz w:val="16"/>
          <w:szCs w:val="16"/>
        </w:rPr>
        <w:t>Competitors. The techniques used by competitors can influence farm practices. Like tradition, competitors may provide a positive or negative influence.</w:t>
      </w:r>
    </w:p>
    <w:p w14:paraId="7036FC97" w14:textId="77777777" w:rsidR="009C17A7" w:rsidRDefault="009C17A7" w:rsidP="009C17A7">
      <w:pPr>
        <w:rPr>
          <w:sz w:val="16"/>
          <w:szCs w:val="16"/>
        </w:rPr>
      </w:pPr>
      <w:r>
        <w:rPr>
          <w:sz w:val="16"/>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Pr>
          <w:b/>
          <w:u w:val="single"/>
        </w:rPr>
        <w:t>Many laws have been passed without sufficient study, however, and the time spent in compliance can be onerous</w:t>
      </w:r>
      <w:r>
        <w:t xml:space="preserve">. </w:t>
      </w:r>
      <w:r>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08853049" w14:textId="77777777" w:rsidR="009C17A7" w:rsidRDefault="009C17A7" w:rsidP="009C17A7">
      <w:pPr>
        <w:rPr>
          <w:sz w:val="16"/>
          <w:szCs w:val="16"/>
        </w:rPr>
      </w:pPr>
      <w:r>
        <w:rPr>
          <w:sz w:val="16"/>
          <w:szCs w:val="16"/>
        </w:rPr>
        <w:t>The labor market generally deals with relationships between the supply and demand of workers on the one hand and with wages on the other. Generally, a shortage of workers will drive wages up.</w:t>
      </w:r>
    </w:p>
    <w:p w14:paraId="789A04B5" w14:textId="77777777" w:rsidR="009C17A7" w:rsidRDefault="009C17A7" w:rsidP="009C17A7">
      <w:pPr>
        <w:rPr>
          <w:sz w:val="16"/>
          <w:szCs w:val="16"/>
        </w:rPr>
      </w:pPr>
      <w:r>
        <w:rPr>
          <w:sz w:val="16"/>
          <w:szCs w:val="16"/>
        </w:rPr>
        <w:t>Technology. Labor law constraints and potentially unpredictable labor markets tend to encourage mechanization. Technology may change the nature and number of jobs but is unlikely to diminish the importance of labor.</w:t>
      </w:r>
    </w:p>
    <w:p w14:paraId="47B389B1" w14:textId="77777777" w:rsidR="009C17A7" w:rsidRDefault="009C17A7" w:rsidP="009C17A7">
      <w:pPr>
        <w:rPr>
          <w:sz w:val="16"/>
          <w:szCs w:val="16"/>
        </w:rPr>
      </w:pPr>
      <w:r>
        <w:rPr>
          <w:b/>
          <w:u w:val="single"/>
        </w:rPr>
        <w:t xml:space="preserve">Union contracts. Agricultural enterprise managers desire freedom to manage, while </w:t>
      </w:r>
      <w:r>
        <w:rPr>
          <w:b/>
          <w:highlight w:val="green"/>
          <w:u w:val="single"/>
        </w:rPr>
        <w:t>unions</w:t>
      </w:r>
      <w:r>
        <w:rPr>
          <w:b/>
          <w:u w:val="single"/>
        </w:rPr>
        <w:t xml:space="preserve"> want to </w:t>
      </w:r>
      <w:r>
        <w:rPr>
          <w:b/>
          <w:highlight w:val="green"/>
          <w:u w:val="single"/>
        </w:rPr>
        <w:t>restrain</w:t>
      </w:r>
      <w:r>
        <w:rPr>
          <w:b/>
          <w:u w:val="single"/>
        </w:rPr>
        <w:t xml:space="preserve"> possible </w:t>
      </w:r>
      <w:r>
        <w:rPr>
          <w:b/>
          <w:highlight w:val="green"/>
          <w:u w:val="single"/>
        </w:rPr>
        <w:t>abuses of</w:t>
      </w:r>
      <w:r>
        <w:rPr>
          <w:b/>
          <w:u w:val="single"/>
        </w:rPr>
        <w:t xml:space="preserve"> such </w:t>
      </w:r>
      <w:r>
        <w:rPr>
          <w:b/>
          <w:highlight w:val="green"/>
          <w:u w:val="single"/>
        </w:rPr>
        <w:t>freedom</w:t>
      </w:r>
      <w:r>
        <w:rPr>
          <w:b/>
          <w:u w:val="single"/>
        </w:rPr>
        <w:t xml:space="preserve">. Furthermore, </w:t>
      </w:r>
      <w:r>
        <w:rPr>
          <w:b/>
          <w:u w:val="single"/>
        </w:rPr>
        <w:lastRenderedPageBreak/>
        <w:t xml:space="preserve">unions often </w:t>
      </w:r>
      <w:r>
        <w:rPr>
          <w:b/>
          <w:highlight w:val="green"/>
          <w:u w:val="single"/>
        </w:rPr>
        <w:t>fight to improve economic outcomes for employees</w:t>
      </w:r>
      <w:r>
        <w:rPr>
          <w:b/>
          <w:u w:val="single"/>
        </w:rPr>
        <w:t xml:space="preserve"> (wages and benefits). Beside issues of economics, </w:t>
      </w:r>
      <w:r>
        <w:rPr>
          <w:b/>
          <w:highlight w:val="green"/>
          <w:u w:val="single"/>
        </w:rPr>
        <w:t>unions</w:t>
      </w:r>
      <w:r>
        <w:rPr>
          <w:b/>
          <w:u w:val="single"/>
        </w:rPr>
        <w:t xml:space="preserve"> also attempt to </w:t>
      </w:r>
      <w:r>
        <w:rPr>
          <w:b/>
          <w:highlight w:val="green"/>
          <w:u w:val="single"/>
        </w:rPr>
        <w:t>protect worker dignity and improve working conditions</w:t>
      </w:r>
      <w:r>
        <w:rPr>
          <w:b/>
          <w:u w:val="single"/>
        </w:rPr>
        <w:t xml:space="preserve">. Unions may </w:t>
      </w:r>
      <w:r>
        <w:rPr>
          <w:b/>
          <w:highlight w:val="green"/>
          <w:u w:val="single"/>
        </w:rPr>
        <w:t>give employees a greater voice in</w:t>
      </w:r>
      <w:r>
        <w:rPr>
          <w:b/>
          <w:u w:val="single"/>
        </w:rPr>
        <w:t xml:space="preserve"> some types of </w:t>
      </w:r>
      <w:r>
        <w:rPr>
          <w:b/>
          <w:highlight w:val="green"/>
          <w:u w:val="single"/>
        </w:rPr>
        <w:t>decision-making</w:t>
      </w:r>
      <w:r>
        <w:t xml:space="preserve">. </w:t>
      </w:r>
      <w:r>
        <w:rPr>
          <w:sz w:val="16"/>
          <w:szCs w:val="16"/>
        </w:rPr>
        <w:t xml:space="preserve">The opposite can also be true. Perhaps the single most important predictor of unionization is the quality (or lack of) two-way communications between management and employxsees. </w:t>
      </w:r>
      <w:r>
        <w:rPr>
          <w:b/>
          <w:u w:val="single"/>
        </w:rPr>
        <w:t>One poor supervisor can have a negative effect on the whole organization.</w:t>
      </w:r>
      <w:r>
        <w:t xml:space="preserve"> </w:t>
      </w:r>
      <w:r>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4DB6218B" w14:textId="77777777" w:rsidR="009C17A7" w:rsidRDefault="009C17A7" w:rsidP="009C17A7"/>
    <w:p w14:paraId="5F31ADF5" w14:textId="77777777" w:rsidR="009C17A7" w:rsidRDefault="009C17A7" w:rsidP="009C17A7"/>
    <w:p w14:paraId="0FEB6F64" w14:textId="77777777" w:rsidR="009C17A7" w:rsidRDefault="009C17A7" w:rsidP="009C17A7"/>
    <w:p w14:paraId="561D0B92" w14:textId="77777777" w:rsidR="009C17A7" w:rsidRDefault="009C17A7" w:rsidP="009C17A7">
      <w:pPr>
        <w:pStyle w:val="Heading4"/>
      </w:pPr>
      <w:r>
        <w:t>Increasing yield prevents food shortages and nutrient deficiencies</w:t>
      </w:r>
    </w:p>
    <w:p w14:paraId="3351BB61" w14:textId="77777777" w:rsidR="009C17A7" w:rsidRDefault="009C17A7" w:rsidP="009C17A7">
      <w:r>
        <w:rPr>
          <w:b/>
        </w:rPr>
        <w:t>Tian et al 21</w:t>
      </w:r>
      <w:r>
        <w:rPr>
          <w:rFonts w:ascii="Arial" w:eastAsia="Arial" w:hAnsi="Arial" w:cs="Arial"/>
          <w:color w:val="222222"/>
          <w:sz w:val="20"/>
          <w:szCs w:val="20"/>
          <w:highlight w:val="white"/>
        </w:rPr>
        <w:t xml:space="preserve">-- </w:t>
      </w:r>
      <w:r>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618E3BD2" w14:textId="77777777" w:rsidR="009C17A7" w:rsidRDefault="009C17A7" w:rsidP="009C17A7"/>
    <w:p w14:paraId="2899E159" w14:textId="77777777" w:rsidR="009C17A7" w:rsidRDefault="009C17A7" w:rsidP="009C17A7">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u w:val="single"/>
        </w:rPr>
        <w:t xml:space="preserve">Increasing </w:t>
      </w:r>
      <w:r>
        <w:rPr>
          <w:b/>
          <w:highlight w:val="green"/>
          <w:u w:val="single"/>
        </w:rPr>
        <w:t>yield</w:t>
      </w:r>
      <w:r>
        <w:rPr>
          <w:b/>
          <w:u w:val="single"/>
        </w:rPr>
        <w:t xml:space="preserve">. It is estimated that the yields of major crops </w:t>
      </w:r>
      <w:r>
        <w:rPr>
          <w:b/>
          <w:highlight w:val="green"/>
          <w:u w:val="single"/>
        </w:rPr>
        <w:t>need to increase 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w:t>
      </w:r>
      <w:r>
        <w:rPr>
          <w:b/>
          <w:u w:val="single"/>
        </w:rPr>
        <w:t xml:space="preserve">f the four major crops, maize (Zea mays), rice (Oryza sativa), wheat (Triticum aestivum),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in </w:t>
      </w:r>
      <w:r>
        <w:rPr>
          <w:b/>
          <w:highlight w:val="green"/>
          <w:u w:val="single"/>
        </w:rPr>
        <w:t xml:space="preserve">a trial, </w:t>
      </w:r>
      <w:r>
        <w:rPr>
          <w:b/>
          <w:u w:val="single"/>
        </w:rPr>
        <w:t xml:space="preserve">it was </w:t>
      </w:r>
      <w:r>
        <w:rPr>
          <w:b/>
          <w:highlight w:val="green"/>
          <w:u w:val="single"/>
        </w:rPr>
        <w:t>reported</w:t>
      </w:r>
      <w:r>
        <w:rPr>
          <w:b/>
          <w:u w:val="single"/>
        </w:rPr>
        <w:t xml:space="preserve"> that a super</w:t>
      </w:r>
      <w:r>
        <w:rPr>
          <w:b/>
          <w:highlight w:val="green"/>
          <w:u w:val="single"/>
        </w:rPr>
        <w:t>-high-yield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 xml:space="preserve">two billion people </w:t>
      </w:r>
      <w:r>
        <w:rPr>
          <w:b/>
          <w:u w:val="single"/>
        </w:rPr>
        <w:t xml:space="preserve">are </w:t>
      </w:r>
      <w:r>
        <w:rPr>
          <w:b/>
          <w:highlight w:val="green"/>
          <w:u w:val="single"/>
        </w:rPr>
        <w:t>suffer</w:t>
      </w:r>
      <w:r>
        <w:rPr>
          <w:b/>
          <w:u w:val="single"/>
        </w:rPr>
        <w:t>ing</w:t>
      </w:r>
      <w:r>
        <w:rPr>
          <w:b/>
          <w:highlight w:val="green"/>
          <w:u w:val="single"/>
        </w:rPr>
        <w:t xml:space="preserve">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u w:val="single"/>
        </w:rPr>
        <w:t xml:space="preserve">Hence, the second mission of the Future Crops Design project is to </w:t>
      </w:r>
      <w:r>
        <w:rPr>
          <w:b/>
          <w:highlight w:val="green"/>
          <w:u w:val="single"/>
        </w:rPr>
        <w:t>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w:t>
      </w:r>
      <w:r>
        <w:rPr>
          <w:sz w:val="16"/>
          <w:szCs w:val="16"/>
        </w:rPr>
        <w:lastRenderedPageBreak/>
        <w:t xml:space="preserve">et al., 2017; Martin and Li, 2017; Sweetlove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u w:val="single"/>
        </w:rPr>
        <w:t xml:space="preserve">Therefore, to reduce agricultural inputs and environmental burdens, we should aim to </w:t>
      </w:r>
      <w:r>
        <w:rPr>
          <w:b/>
          <w:highlight w:val="green"/>
          <w:u w:val="single"/>
        </w:rPr>
        <w:t>develop high nutrient and water-use efficiency crops without yield penalty.</w:t>
      </w:r>
    </w:p>
    <w:p w14:paraId="3266E90D" w14:textId="77777777" w:rsidR="009C17A7" w:rsidRDefault="009C17A7" w:rsidP="009C17A7"/>
    <w:p w14:paraId="310769C5" w14:textId="77777777" w:rsidR="009C17A7" w:rsidRDefault="009C17A7" w:rsidP="009C17A7">
      <w:pPr>
        <w:pStyle w:val="Heading4"/>
      </w:pPr>
      <w:r>
        <w:t>Food shortages cause messed up interventions that destroy biodiversity</w:t>
      </w:r>
    </w:p>
    <w:p w14:paraId="04718070" w14:textId="77777777" w:rsidR="009C17A7" w:rsidRDefault="009C17A7" w:rsidP="009C17A7">
      <w:r>
        <w:rPr>
          <w:b/>
        </w:rPr>
        <w:t>Tian et al 21</w:t>
      </w:r>
      <w:r>
        <w:rPr>
          <w:rFonts w:ascii="Arial" w:eastAsia="Arial" w:hAnsi="Arial" w:cs="Arial"/>
          <w:color w:val="222222"/>
          <w:sz w:val="20"/>
          <w:szCs w:val="20"/>
          <w:highlight w:val="white"/>
        </w:rPr>
        <w:t xml:space="preserve">-- </w:t>
      </w:r>
      <w:r>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1159024F" w14:textId="77777777" w:rsidR="009C17A7" w:rsidRDefault="009C17A7" w:rsidP="009C17A7">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anthromes;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Godfray et al., 2010; Foley et al., 2011; Wallace et al., 2018). </w:t>
      </w:r>
      <w:r>
        <w:rPr>
          <w:b/>
          <w:highlight w:val="green"/>
          <w:u w:val="single"/>
        </w:rPr>
        <w:t>A simple solution</w:t>
      </w:r>
      <w:r>
        <w:rPr>
          <w:b/>
          <w:u w:val="single"/>
        </w:rPr>
        <w:t xml:space="preserve"> to feed a population of 9 billion </w:t>
      </w:r>
      <w:r>
        <w:rPr>
          <w:b/>
          <w:highlight w:val="green"/>
          <w:u w:val="single"/>
        </w:rPr>
        <w:t xml:space="preserve">is to </w:t>
      </w:r>
      <w:r>
        <w:rPr>
          <w:b/>
          <w:u w:val="single"/>
        </w:rPr>
        <w:t xml:space="preserve">constantly </w:t>
      </w:r>
      <w:r>
        <w:rPr>
          <w:b/>
          <w:highlight w:val="green"/>
          <w:u w:val="single"/>
        </w:rPr>
        <w:t>turn wild habitats into farmland</w:t>
      </w:r>
      <w:r>
        <w:rPr>
          <w:sz w:val="16"/>
          <w:szCs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(Friedlingstein et al., 2010).</w:t>
      </w:r>
    </w:p>
    <w:p w14:paraId="1EBA5E54" w14:textId="77777777" w:rsidR="009C17A7" w:rsidRDefault="009C17A7" w:rsidP="009C17A7"/>
    <w:p w14:paraId="6EC176E2" w14:textId="77777777" w:rsidR="009C17A7" w:rsidRDefault="009C17A7" w:rsidP="009C17A7"/>
    <w:p w14:paraId="0EFAA90D" w14:textId="77777777" w:rsidR="009C17A7" w:rsidRDefault="009C17A7" w:rsidP="009C17A7"/>
    <w:p w14:paraId="41340F65" w14:textId="77777777" w:rsidR="009C17A7" w:rsidRDefault="009C17A7" w:rsidP="009C17A7">
      <w:pPr>
        <w:pStyle w:val="Heading4"/>
      </w:pPr>
      <w:r>
        <w:t>Biodiversity loss causes extinction</w:t>
      </w:r>
    </w:p>
    <w:p w14:paraId="053F6DF6" w14:textId="77777777" w:rsidR="009C17A7" w:rsidRDefault="009C17A7" w:rsidP="009C17A7">
      <w:r>
        <w:rPr>
          <w:b/>
        </w:rPr>
        <w:t>Torres 16</w:t>
      </w:r>
      <w:r>
        <w:t xml:space="preserve"> [Phil Biologist, conservationist, science advocate &amp; educator. 2 years based in Amazon rainforest, now exploring science around the world. “</w:t>
      </w:r>
      <w:hyperlink r:id="rId17">
        <w:r>
          <w:rPr>
            <w:color w:val="000000"/>
          </w:rPr>
          <w:t>Biodiversity Loss: An Existential Risk Comparable to Climate Change</w:t>
        </w:r>
      </w:hyperlink>
      <w:r>
        <w:t xml:space="preserve">” </w:t>
      </w:r>
      <w:hyperlink r:id="rId18">
        <w:r>
          <w:rPr>
            <w:color w:val="000000"/>
          </w:rPr>
          <w:t>http://futureoflife.org/2016/05/20/biodiversity-loss/</w:t>
        </w:r>
      </w:hyperlink>
      <w:r>
        <w:t>.]</w:t>
      </w:r>
    </w:p>
    <w:p w14:paraId="6D6A28CB" w14:textId="77777777" w:rsidR="009C17A7" w:rsidRDefault="009C17A7" w:rsidP="009C17A7">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9">
        <w:r>
          <w:rPr>
            <w:color w:val="000000"/>
            <w:sz w:val="12"/>
            <w:szCs w:val="12"/>
          </w:rPr>
          <w:t>decided</w:t>
        </w:r>
      </w:hyperlink>
      <w:r>
        <w:rPr>
          <w:sz w:val="12"/>
          <w:szCs w:val="12"/>
        </w:rPr>
        <w:t> to keep the Doomsday Clock set at three minutes before midnight earlier this year.</w:t>
      </w:r>
    </w:p>
    <w:p w14:paraId="1CABD6F4" w14:textId="77777777" w:rsidR="009C17A7" w:rsidRDefault="009C17A7" w:rsidP="009C17A7">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So </w:t>
      </w:r>
      <w:r>
        <w:rPr>
          <w:b/>
          <w:highlight w:val="green"/>
          <w:u w:val="single"/>
        </w:rPr>
        <w:t>the causal relation</w:t>
      </w:r>
      <w:r>
        <w:rPr>
          <w:b/>
          <w:u w:val="single"/>
        </w:rPr>
        <w:t xml:space="preserve"> between climate change and biodiversity loss </w:t>
      </w:r>
      <w:r>
        <w:rPr>
          <w:b/>
          <w:highlight w:val="green"/>
          <w:u w:val="single"/>
        </w:rPr>
        <w:t>is bidirectional.</w:t>
      </w:r>
    </w:p>
    <w:p w14:paraId="07621501" w14:textId="77777777" w:rsidR="009C17A7" w:rsidRDefault="009C17A7" w:rsidP="009C17A7">
      <w:pPr>
        <w:rPr>
          <w:sz w:val="12"/>
          <w:szCs w:val="12"/>
        </w:rPr>
      </w:pPr>
      <w:r>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58CC69FB" w14:textId="77777777" w:rsidR="009C17A7" w:rsidRDefault="009C17A7" w:rsidP="009C17A7">
      <w:pPr>
        <w:rPr>
          <w:sz w:val="12"/>
          <w:szCs w:val="12"/>
        </w:rPr>
      </w:pPr>
      <w:r>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350A98E0" w14:textId="77777777" w:rsidR="009C17A7" w:rsidRDefault="009C17A7" w:rsidP="009C17A7">
      <w:pPr>
        <w:rPr>
          <w:sz w:val="12"/>
          <w:szCs w:val="12"/>
        </w:rPr>
      </w:pPr>
      <w:r>
        <w:rPr>
          <w:sz w:val="12"/>
          <w:szCs w:val="12"/>
        </w:rPr>
        <w:t>Deforestation of the Amazon rainforest decreases natural mitigation of CO2 and destroys the habitats of many endangered species.</w:t>
      </w:r>
    </w:p>
    <w:p w14:paraId="7297A948" w14:textId="77777777" w:rsidR="009C17A7" w:rsidRDefault="009C17A7" w:rsidP="009C17A7">
      <w:pPr>
        <w:rPr>
          <w:sz w:val="12"/>
          <w:szCs w:val="12"/>
        </w:rPr>
      </w:pPr>
      <w:r>
        <w:rPr>
          <w:sz w:val="12"/>
          <w:szCs w:val="12"/>
        </w:rPr>
        <w:t>The sixth extinction.</w:t>
      </w:r>
    </w:p>
    <w:p w14:paraId="3F461C2D" w14:textId="77777777" w:rsidR="009C17A7" w:rsidRDefault="009C17A7" w:rsidP="009C17A7">
      <w:pPr>
        <w:rPr>
          <w:sz w:val="12"/>
          <w:szCs w:val="12"/>
        </w:rPr>
      </w:pPr>
      <w:r>
        <w:t>The repercussions of biodiversity loss are potentially as severe as those anticipated from climate change, or even a nuclear conflict. For example, according to a 2015 </w:t>
      </w:r>
      <w:hyperlink r:id="rId20">
        <w:r>
          <w:rPr>
            <w:color w:val="000000"/>
          </w:rPr>
          <w:t>study</w:t>
        </w:r>
      </w:hyperlink>
      <w:r>
        <w:t> published in Science Advances,</w:t>
      </w:r>
      <w:r>
        <w:rPr>
          <w:b/>
          <w:u w:val="single"/>
        </w:rPr>
        <w:t xml:space="preserve"> </w:t>
      </w:r>
      <w:r>
        <w:rPr>
          <w:b/>
          <w:highlight w:val="green"/>
          <w:u w:val="single"/>
        </w:rPr>
        <w:t xml:space="preserve">the best available evidence reveals “an exceptionally rapid loss of biodiversity </w:t>
      </w:r>
      <w:r>
        <w:rPr>
          <w:b/>
          <w:u w:val="single"/>
        </w:rPr>
        <w:t>over the last few centuries,</w:t>
      </w:r>
      <w:r>
        <w:rPr>
          <w:b/>
          <w:highlight w:val="green"/>
          <w:u w:val="single"/>
        </w:rPr>
        <w:t xml:space="preserve"> indicating </w:t>
      </w:r>
      <w:r>
        <w:rPr>
          <w:b/>
          <w:u w:val="single"/>
        </w:rPr>
        <w:t xml:space="preserve">that </w:t>
      </w:r>
      <w:r>
        <w:rPr>
          <w:b/>
          <w:highlight w:val="green"/>
          <w:u w:val="single"/>
        </w:rPr>
        <w:t xml:space="preserve">a sixth </w:t>
      </w:r>
      <w:r>
        <w:rPr>
          <w:b/>
          <w:u w:val="single"/>
        </w:rPr>
        <w:t xml:space="preserve">mass </w:t>
      </w:r>
      <w:r>
        <w:rPr>
          <w:b/>
          <w:highlight w:val="green"/>
          <w:u w:val="single"/>
        </w:rPr>
        <w:t>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7FB3CF46" w14:textId="77777777" w:rsidR="009C17A7" w:rsidRDefault="009C17A7" w:rsidP="009C17A7">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3023A3F8" w14:textId="77777777" w:rsidR="009C17A7" w:rsidRDefault="009C17A7" w:rsidP="009C17A7">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1">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62563E87" w14:textId="77777777" w:rsidR="009C17A7" w:rsidRDefault="009C17A7" w:rsidP="009C17A7">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2">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21A9AE4A" w14:textId="77777777" w:rsidR="009C17A7" w:rsidRDefault="009C17A7" w:rsidP="009C17A7">
      <w:pPr>
        <w:rPr>
          <w:sz w:val="12"/>
          <w:szCs w:val="12"/>
        </w:rPr>
      </w:pPr>
      <w:r>
        <w:rPr>
          <w:sz w:val="12"/>
          <w:szCs w:val="12"/>
        </w:rPr>
        <w:t>Consistent with these data, the 2014 </w:t>
      </w:r>
      <w:hyperlink r:id="rId23">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4">
        <w:r>
          <w:rPr>
            <w:color w:val="000000"/>
            <w:sz w:val="12"/>
            <w:szCs w:val="12"/>
          </w:rPr>
          <w:t>study</w:t>
        </w:r>
      </w:hyperlink>
      <w:r>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05902048" w14:textId="77777777" w:rsidR="009C17A7" w:rsidRDefault="009C17A7" w:rsidP="009C17A7">
      <w:pPr>
        <w:rPr>
          <w:sz w:val="12"/>
          <w:szCs w:val="12"/>
        </w:rPr>
      </w:pPr>
      <w:r>
        <w:rPr>
          <w:sz w:val="12"/>
          <w:szCs w:val="12"/>
        </w:rPr>
        <w:lastRenderedPageBreak/>
        <w:t>48% of the world’s primates are threatened with extinction.</w:t>
      </w:r>
    </w:p>
    <w:p w14:paraId="05332401" w14:textId="77777777" w:rsidR="009C17A7" w:rsidRDefault="009C17A7" w:rsidP="009C17A7">
      <w:pPr>
        <w:rPr>
          <w:sz w:val="12"/>
          <w:szCs w:val="12"/>
        </w:rPr>
      </w:pPr>
      <w:r>
        <w:rPr>
          <w:sz w:val="12"/>
          <w:szCs w:val="12"/>
        </w:rPr>
        <w:t>Catastrophic consequences for civilization.</w:t>
      </w:r>
    </w:p>
    <w:p w14:paraId="15F8F689" w14:textId="77777777" w:rsidR="009C17A7" w:rsidRDefault="009C17A7" w:rsidP="009C17A7">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 xml:space="preserve">extend beyond </w:t>
      </w:r>
      <w:r>
        <w:rPr>
          <w:b/>
          <w:u w:val="single"/>
        </w:rPr>
        <w:t xml:space="preserve">the </w:t>
      </w:r>
      <w:r>
        <w:rPr>
          <w:b/>
          <w:highlight w:val="green"/>
          <w:u w:val="single"/>
        </w:rPr>
        <w:t xml:space="preserve">obvious. </w:t>
      </w:r>
      <w:r>
        <w:rPr>
          <w:b/>
          <w:u w:val="single"/>
        </w:rPr>
        <w:t xml:space="preserve">There could be </w:t>
      </w:r>
      <w:r>
        <w:rPr>
          <w:b/>
          <w:highlight w:val="green"/>
          <w:u w:val="single"/>
        </w:rPr>
        <w:t>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25">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0B1693C7" w14:textId="77777777" w:rsidR="009C17A7" w:rsidRDefault="009C17A7" w:rsidP="009C17A7">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If the </w:t>
      </w:r>
      <w:r>
        <w:rPr>
          <w:b/>
          <w:highlight w:val="green"/>
          <w:u w:val="single"/>
        </w:rPr>
        <w:t>global ecosystem were to cross a tipping point</w:t>
      </w:r>
      <w:r>
        <w:rPr>
          <w:b/>
          <w:u w:val="single"/>
        </w:rPr>
        <w:t xml:space="preserve"> and substantial ecosystem services were lost, </w:t>
      </w:r>
      <w:r>
        <w:rPr>
          <w:b/>
          <w:highlight w:val="green"/>
          <w:u w:val="single"/>
        </w:rPr>
        <w:t xml:space="preserve">the results could be “widespread social unrest, economic instability, and loss of </w:t>
      </w:r>
      <w:r>
        <w:rPr>
          <w:b/>
          <w:u w:val="single"/>
        </w:rPr>
        <w:t xml:space="preserve">human </w:t>
      </w:r>
      <w:r>
        <w:rPr>
          <w:b/>
          <w:highlight w:val="green"/>
          <w:u w:val="single"/>
        </w:rPr>
        <w:t>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 xml:space="preserve">expected </w:t>
      </w:r>
      <w:r>
        <w:rPr>
          <w:b/>
          <w:u w:val="single"/>
        </w:rPr>
        <w:t xml:space="preserve">consequences of </w:t>
      </w:r>
      <w:r>
        <w:rPr>
          <w:b/>
          <w:highlight w:val="green"/>
          <w:u w:val="single"/>
        </w:rPr>
        <w:t>climate change, yet equally destructive.</w:t>
      </w:r>
    </w:p>
    <w:p w14:paraId="7C3000FF" w14:textId="77777777" w:rsidR="009C17A7" w:rsidRDefault="009C17A7" w:rsidP="009C17A7">
      <w:pPr>
        <w:rPr>
          <w:sz w:val="12"/>
          <w:szCs w:val="12"/>
        </w:rPr>
      </w:pPr>
      <w:r>
        <w:rPr>
          <w:b/>
          <w:u w:val="single"/>
        </w:rPr>
        <w:t>Biodiversity loss is</w:t>
      </w:r>
      <w:r>
        <w:rPr>
          <w:b/>
          <w:highlight w:val="green"/>
          <w:u w:val="single"/>
        </w:rPr>
        <w:t xml:space="preserve">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26">
        <w:r>
          <w:rPr>
            <w:color w:val="000000"/>
            <w:sz w:val="12"/>
            <w:szCs w:val="12"/>
          </w:rPr>
          <w:t>linked</w:t>
        </w:r>
      </w:hyperlink>
      <w:r>
        <w:rPr>
          <w:sz w:val="12"/>
          <w:szCs w:val="12"/>
        </w:rPr>
        <w:t> to the emergence of ISIS in Syria, and multiple high-ranking US officials, such as former US Defense Secretary </w:t>
      </w:r>
      <w:hyperlink r:id="rId27">
        <w:r>
          <w:rPr>
            <w:color w:val="000000"/>
            <w:sz w:val="12"/>
            <w:szCs w:val="12"/>
          </w:rPr>
          <w:t>Chuck Hagel</w:t>
        </w:r>
      </w:hyperlink>
      <w:r>
        <w:rPr>
          <w:sz w:val="12"/>
          <w:szCs w:val="12"/>
        </w:rPr>
        <w:t>and CIA director </w:t>
      </w:r>
      <w:hyperlink r:id="rId28">
        <w:r>
          <w:rPr>
            <w:color w:val="000000"/>
            <w:sz w:val="12"/>
            <w:szCs w:val="12"/>
          </w:rPr>
          <w:t>John Brennan</w:t>
        </w:r>
      </w:hyperlink>
      <w:r>
        <w:rPr>
          <w:sz w:val="12"/>
          <w:szCs w:val="12"/>
        </w:rPr>
        <w:t>, have affirmed that climate change and terrorism are connected.)</w:t>
      </w:r>
    </w:p>
    <w:p w14:paraId="58A33052" w14:textId="77777777" w:rsidR="009C17A7" w:rsidRDefault="009C17A7" w:rsidP="009C17A7">
      <w:pPr>
        <w:rPr>
          <w:sz w:val="12"/>
          <w:szCs w:val="12"/>
        </w:rPr>
      </w:pPr>
      <w:r>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07819308" w14:textId="77777777" w:rsidR="009C17A7" w:rsidRDefault="009C17A7" w:rsidP="009C17A7">
      <w:pPr>
        <w:rPr>
          <w:sz w:val="12"/>
          <w:szCs w:val="12"/>
        </w:rPr>
      </w:pPr>
      <w:r>
        <w:rPr>
          <w:sz w:val="12"/>
          <w:szCs w:val="12"/>
        </w:rPr>
        <w:t xml:space="preserve">The unavoidable conclusion is that </w:t>
      </w:r>
      <w:r>
        <w:rPr>
          <w:b/>
          <w:highlight w:val="green"/>
          <w:u w:val="single"/>
        </w:rPr>
        <w:t>biodiversity loss constitutes an existential threat</w:t>
      </w:r>
      <w:r>
        <w:rPr>
          <w:sz w:val="12"/>
          <w:szCs w:val="12"/>
        </w:rPr>
        <w:t xml:space="preserve"> in its own right. As such, it ought to be considered alongside climate change and nuclear weapons as one of the most significant contemporary risks to human prosperity and survival.</w:t>
      </w:r>
    </w:p>
    <w:p w14:paraId="10F25A33" w14:textId="77777777" w:rsidR="009C17A7" w:rsidRDefault="009C17A7" w:rsidP="009C17A7"/>
    <w:p w14:paraId="3C7B0429" w14:textId="77777777" w:rsidR="009C17A7" w:rsidRDefault="009C17A7" w:rsidP="009C17A7">
      <w:pPr>
        <w:keepNext/>
        <w:keepLines/>
        <w:spacing w:before="40"/>
        <w:rPr>
          <w:b/>
          <w:sz w:val="28"/>
          <w:szCs w:val="28"/>
        </w:rPr>
      </w:pPr>
      <w:r>
        <w:rPr>
          <w:b/>
          <w:sz w:val="28"/>
          <w:szCs w:val="28"/>
        </w:rPr>
        <w:t xml:space="preserve">AND Warming causes extinction – It’s linear; every decrease in rising temperatures radically mitigates the risk of existential climate change. </w:t>
      </w:r>
    </w:p>
    <w:p w14:paraId="565B641F" w14:textId="77777777" w:rsidR="009C17A7" w:rsidRDefault="009C17A7" w:rsidP="009C17A7">
      <w:pPr>
        <w:rPr>
          <w:sz w:val="28"/>
          <w:szCs w:val="28"/>
        </w:rPr>
      </w:pPr>
      <w:r>
        <w:rPr>
          <w:b/>
          <w:sz w:val="28"/>
          <w:szCs w:val="28"/>
        </w:rPr>
        <w:t xml:space="preserve">Xu and Ramanathan 17, </w:t>
      </w:r>
      <w:r>
        <w:rPr>
          <w:sz w:val="16"/>
          <w:szCs w:val="16"/>
        </w:rPr>
        <w:t>Yangyang Xu,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0B1CE131" w14:textId="77777777" w:rsidR="009C17A7" w:rsidRDefault="009C17A7" w:rsidP="009C17A7">
      <w:pPr>
        <w:rPr>
          <w:sz w:val="16"/>
          <w:szCs w:val="16"/>
        </w:rPr>
      </w:pPr>
      <w:r>
        <w:rPr>
          <w:sz w:val="16"/>
          <w:szCs w:val="16"/>
        </w:rPr>
        <w:t xml:space="preserve">We are proposing the following extension to the DAI risk categorization: warming greater than 1.5 °C as “dangerous”; warming greater than 3 °C as “catastrophic?”; and warming in excess of 5 °C as “unknown??,” with the understanding that </w:t>
      </w:r>
      <w:r>
        <w:rPr>
          <w:b/>
          <w:sz w:val="28"/>
          <w:szCs w:val="28"/>
          <w:highlight w:val="green"/>
          <w:u w:val="single"/>
        </w:rPr>
        <w:t>changes</w:t>
      </w:r>
      <w:r>
        <w:rPr>
          <w:b/>
          <w:sz w:val="28"/>
          <w:szCs w:val="28"/>
          <w:u w:val="single"/>
        </w:rPr>
        <w:t xml:space="preserve"> of this magnitude, not experienced in the last 20+ million years, </w:t>
      </w:r>
      <w:r>
        <w:rPr>
          <w:b/>
          <w:sz w:val="28"/>
          <w:szCs w:val="28"/>
          <w:highlight w:val="green"/>
          <w:u w:val="single"/>
        </w:rPr>
        <w:t>pose existential threats</w:t>
      </w:r>
      <w:r>
        <w:rPr>
          <w:b/>
          <w:sz w:val="28"/>
          <w:szCs w:val="28"/>
          <w:u w:val="single"/>
        </w:rPr>
        <w:t xml:space="preserve"> to a majority of the population</w:t>
      </w:r>
      <w:r>
        <w:rPr>
          <w:sz w:val="16"/>
          <w:szCs w:val="16"/>
        </w:rPr>
        <w:t xml:space="preserve">. The question mark denotes the subjective </w:t>
      </w:r>
      <w:r>
        <w:rPr>
          <w:sz w:val="16"/>
          <w:szCs w:val="16"/>
        </w:rPr>
        <w:lastRenderedPageBreak/>
        <w:t xml:space="preserve">nature of our deduction and the fact that </w:t>
      </w:r>
      <w:r>
        <w:rPr>
          <w:b/>
          <w:sz w:val="28"/>
          <w:szCs w:val="28"/>
          <w:highlight w:val="green"/>
          <w:u w:val="single"/>
        </w:rPr>
        <w:t>catastrophe can strike at</w:t>
      </w:r>
      <w:r>
        <w:rPr>
          <w:b/>
          <w:sz w:val="28"/>
          <w:szCs w:val="28"/>
          <w:u w:val="single"/>
        </w:rPr>
        <w:t xml:space="preserve"> even </w:t>
      </w:r>
      <w:r>
        <w:rPr>
          <w:b/>
          <w:sz w:val="28"/>
          <w:szCs w:val="28"/>
          <w:highlight w:val="green"/>
          <w:u w:val="single"/>
        </w:rPr>
        <w:t>lower</w:t>
      </w:r>
      <w:r>
        <w:rPr>
          <w:b/>
          <w:sz w:val="28"/>
          <w:szCs w:val="28"/>
          <w:u w:val="single"/>
        </w:rPr>
        <w:t xml:space="preserve"> warming </w:t>
      </w:r>
      <w:r>
        <w:rPr>
          <w:b/>
          <w:sz w:val="28"/>
          <w:szCs w:val="28"/>
          <w:highlight w:val="green"/>
          <w:u w:val="single"/>
        </w:rPr>
        <w:t>levels</w:t>
      </w:r>
      <w:r>
        <w:rPr>
          <w:b/>
          <w:sz w:val="28"/>
          <w:szCs w:val="28"/>
          <w:u w:val="single"/>
        </w:rPr>
        <w:t>.</w:t>
      </w:r>
      <w:r>
        <w:rPr>
          <w:sz w:val="16"/>
          <w:szCs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Pr>
          <w:b/>
          <w:sz w:val="28"/>
          <w:szCs w:val="28"/>
          <w:u w:val="single"/>
        </w:rPr>
        <w:t>Several studies</w:t>
      </w:r>
      <w:r>
        <w:rPr>
          <w:sz w:val="16"/>
          <w:szCs w:val="16"/>
        </w:rPr>
        <w:t xml:space="preserve"> (48, 49) </w:t>
      </w:r>
      <w:r>
        <w:rPr>
          <w:b/>
          <w:sz w:val="28"/>
          <w:szCs w:val="28"/>
          <w:u w:val="single"/>
        </w:rPr>
        <w:t xml:space="preserve">have concluded that </w:t>
      </w:r>
      <w:r>
        <w:rPr>
          <w:b/>
          <w:sz w:val="28"/>
          <w:szCs w:val="28"/>
          <w:highlight w:val="green"/>
          <w:u w:val="single"/>
        </w:rPr>
        <w:t>3 to 5 °</w:t>
      </w:r>
      <w:r>
        <w:rPr>
          <w:b/>
          <w:sz w:val="28"/>
          <w:szCs w:val="28"/>
          <w:u w:val="single"/>
        </w:rPr>
        <w:t xml:space="preserve">C global warming </w:t>
      </w:r>
      <w:r>
        <w:rPr>
          <w:b/>
          <w:sz w:val="28"/>
          <w:szCs w:val="28"/>
          <w:highlight w:val="green"/>
          <w:u w:val="single"/>
        </w:rPr>
        <w:t>is</w:t>
      </w:r>
      <w:r>
        <w:rPr>
          <w:b/>
          <w:sz w:val="28"/>
          <w:szCs w:val="28"/>
          <w:u w:val="single"/>
        </w:rPr>
        <w:t xml:space="preserve"> likely to be </w:t>
      </w:r>
      <w:r>
        <w:rPr>
          <w:b/>
          <w:sz w:val="28"/>
          <w:szCs w:val="28"/>
          <w:highlight w:val="green"/>
          <w:u w:val="single"/>
        </w:rPr>
        <w:t>the threshold for tipping points</w:t>
      </w:r>
      <w:r>
        <w:rPr>
          <w:b/>
          <w:sz w:val="28"/>
          <w:szCs w:val="28"/>
          <w:u w:val="single"/>
        </w:rPr>
        <w:t xml:space="preserve"> such as the collapse of the western Antarctic ice sheet, shutdown of deep water circulation in the North Atlantic, dieback of Amazon rainforests as well as boreal forests, and collapse of the West African monsoon, among others.</w:t>
      </w:r>
      <w:r>
        <w:rPr>
          <w:sz w:val="16"/>
          <w:szCs w:val="16"/>
        </w:rPr>
        <w:t xml:space="preserve"> While </w:t>
      </w:r>
      <w:r>
        <w:rPr>
          <w:b/>
          <w:sz w:val="28"/>
          <w:szCs w:val="28"/>
          <w:u w:val="single"/>
        </w:rPr>
        <w:t xml:space="preserve">natural scientists refer to these </w:t>
      </w:r>
      <w:r>
        <w:rPr>
          <w:b/>
          <w:sz w:val="28"/>
          <w:szCs w:val="28"/>
          <w:highlight w:val="green"/>
          <w:u w:val="single"/>
        </w:rPr>
        <w:t xml:space="preserve">as </w:t>
      </w:r>
      <w:r>
        <w:rPr>
          <w:b/>
          <w:sz w:val="28"/>
          <w:szCs w:val="28"/>
          <w:u w:val="single"/>
        </w:rPr>
        <w:t xml:space="preserve">abrupt and </w:t>
      </w:r>
      <w:r>
        <w:rPr>
          <w:b/>
          <w:sz w:val="28"/>
          <w:szCs w:val="28"/>
          <w:highlight w:val="green"/>
          <w:u w:val="single"/>
        </w:rPr>
        <w:t>irreversible climate changes</w:t>
      </w:r>
      <w:r>
        <w:rPr>
          <w:sz w:val="16"/>
          <w:szCs w:val="16"/>
        </w:rPr>
        <w:t xml:space="preserve">, economists refer to them as </w:t>
      </w:r>
      <w:r>
        <w:rPr>
          <w:b/>
          <w:sz w:val="28"/>
          <w:szCs w:val="28"/>
          <w:u w:val="single"/>
        </w:rPr>
        <w:t>catastrophic events</w:t>
      </w:r>
      <w:r>
        <w:rPr>
          <w:sz w:val="16"/>
          <w:szCs w:val="16"/>
        </w:rPr>
        <w:t xml:space="preserve"> (49). </w:t>
      </w:r>
      <w:r>
        <w:rPr>
          <w:b/>
          <w:sz w:val="28"/>
          <w:szCs w:val="28"/>
          <w:u w:val="single"/>
        </w:rPr>
        <w:t xml:space="preserve">Warming of such magnitudes </w:t>
      </w:r>
      <w:r>
        <w:rPr>
          <w:sz w:val="16"/>
          <w:szCs w:val="16"/>
        </w:rPr>
        <w:t>also</w:t>
      </w:r>
      <w:r>
        <w:rPr>
          <w:b/>
          <w:sz w:val="28"/>
          <w:szCs w:val="28"/>
          <w:u w:val="single"/>
        </w:rPr>
        <w:t xml:space="preserve"> has 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Pr>
          <w:b/>
          <w:sz w:val="28"/>
          <w:szCs w:val="28"/>
          <w:highlight w:val="green"/>
          <w:u w:val="single"/>
        </w:rPr>
        <w:t>Human beings are extremely sensitive to heat</w:t>
      </w:r>
      <w:r>
        <w:rPr>
          <w:b/>
          <w:sz w:val="28"/>
          <w:szCs w:val="28"/>
          <w:u w:val="single"/>
        </w:rPr>
        <w:t xml:space="preserve"> stress</w:t>
      </w:r>
      <w:r>
        <w:rPr>
          <w:sz w:val="16"/>
          <w:szCs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Pr>
          <w:b/>
          <w:sz w:val="28"/>
          <w:szCs w:val="28"/>
          <w:u w:val="single"/>
        </w:rPr>
        <w:t xml:space="preserve">a </w:t>
      </w:r>
      <w:r>
        <w:rPr>
          <w:b/>
          <w:sz w:val="28"/>
          <w:szCs w:val="28"/>
          <w:highlight w:val="green"/>
          <w:u w:val="single"/>
        </w:rPr>
        <w:t>2 °</w:t>
      </w:r>
      <w:r>
        <w:rPr>
          <w:b/>
          <w:sz w:val="28"/>
          <w:szCs w:val="28"/>
          <w:u w:val="single"/>
        </w:rPr>
        <w:t xml:space="preserve">C warming </w:t>
      </w:r>
      <w:r>
        <w:rPr>
          <w:b/>
          <w:sz w:val="28"/>
          <w:szCs w:val="28"/>
          <w:highlight w:val="green"/>
          <w:u w:val="single"/>
        </w:rPr>
        <w:t>would double</w:t>
      </w:r>
      <w:r>
        <w:rPr>
          <w:b/>
          <w:sz w:val="28"/>
          <w:szCs w:val="28"/>
          <w:u w:val="single"/>
        </w:rPr>
        <w:t xml:space="preserve"> the land area subject to </w:t>
      </w:r>
      <w:r>
        <w:rPr>
          <w:b/>
          <w:sz w:val="28"/>
          <w:szCs w:val="28"/>
          <w:highlight w:val="green"/>
          <w:u w:val="single"/>
        </w:rPr>
        <w:t>deadly heat</w:t>
      </w:r>
      <w:r>
        <w:rPr>
          <w:b/>
          <w:sz w:val="28"/>
          <w:szCs w:val="28"/>
          <w:u w:val="single"/>
        </w:rPr>
        <w:t xml:space="preserve"> and expose 48% of the population. A </w:t>
      </w:r>
      <w:r>
        <w:rPr>
          <w:b/>
          <w:sz w:val="28"/>
          <w:szCs w:val="28"/>
          <w:highlight w:val="green"/>
          <w:u w:val="single"/>
        </w:rPr>
        <w:t>4 °</w:t>
      </w:r>
      <w:r>
        <w:rPr>
          <w:b/>
          <w:sz w:val="28"/>
          <w:szCs w:val="28"/>
          <w:u w:val="single"/>
        </w:rPr>
        <w:t xml:space="preserve">C warming by 2100 </w:t>
      </w:r>
      <w:r>
        <w:rPr>
          <w:b/>
          <w:sz w:val="28"/>
          <w:szCs w:val="28"/>
          <w:highlight w:val="green"/>
          <w:u w:val="single"/>
        </w:rPr>
        <w:t>would subject</w:t>
      </w:r>
      <w:r>
        <w:rPr>
          <w:b/>
          <w:sz w:val="28"/>
          <w:szCs w:val="28"/>
          <w:u w:val="single"/>
        </w:rPr>
        <w:t xml:space="preserve"> </w:t>
      </w:r>
      <w:r>
        <w:rPr>
          <w:sz w:val="16"/>
          <w:szCs w:val="16"/>
        </w:rPr>
        <w:t xml:space="preserve">47% of the land area and almost </w:t>
      </w:r>
      <w:r>
        <w:rPr>
          <w:b/>
          <w:sz w:val="28"/>
          <w:szCs w:val="28"/>
          <w:highlight w:val="green"/>
          <w:u w:val="single"/>
        </w:rPr>
        <w:t>74% of the</w:t>
      </w:r>
      <w:r>
        <w:rPr>
          <w:b/>
          <w:sz w:val="28"/>
          <w:szCs w:val="28"/>
          <w:u w:val="single"/>
        </w:rPr>
        <w:t xml:space="preserve"> world </w:t>
      </w:r>
      <w:r>
        <w:rPr>
          <w:b/>
          <w:sz w:val="28"/>
          <w:szCs w:val="28"/>
          <w:highlight w:val="green"/>
          <w:u w:val="single"/>
        </w:rPr>
        <w:t>population</w:t>
      </w:r>
      <w:r>
        <w:rPr>
          <w:b/>
          <w:sz w:val="28"/>
          <w:szCs w:val="28"/>
          <w:u w:val="single"/>
        </w:rPr>
        <w:t xml:space="preserve"> to deadly heat, </w:t>
      </w:r>
      <w:r>
        <w:rPr>
          <w:b/>
          <w:sz w:val="28"/>
          <w:szCs w:val="28"/>
          <w:highlight w:val="green"/>
          <w:u w:val="single"/>
        </w:rPr>
        <w:t>which could pose existential risks</w:t>
      </w:r>
      <w:r>
        <w:rPr>
          <w:b/>
          <w:sz w:val="28"/>
          <w:szCs w:val="28"/>
          <w:u w:val="single"/>
        </w:rPr>
        <w:t xml:space="preserve"> to humans and mammals</w:t>
      </w:r>
      <w:r>
        <w:rPr>
          <w:sz w:val="16"/>
          <w:szCs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Pr>
          <w:b/>
          <w:sz w:val="28"/>
          <w:szCs w:val="28"/>
          <w:u w:val="single"/>
        </w:rPr>
        <w:t>several hundred million people would be subject to famine with warming in excess of 4 °C</w:t>
      </w:r>
      <w:r>
        <w:rPr>
          <w:sz w:val="16"/>
          <w:szCs w:val="16"/>
        </w:rPr>
        <w:t xml:space="preserve"> (54). However, </w:t>
      </w:r>
      <w:r>
        <w:rPr>
          <w:b/>
          <w:sz w:val="28"/>
          <w:szCs w:val="28"/>
          <w:u w:val="single"/>
        </w:rPr>
        <w:t xml:space="preserve">there has essentially been no discussion on warming beyond </w:t>
      </w:r>
      <w:r>
        <w:rPr>
          <w:b/>
          <w:sz w:val="28"/>
          <w:szCs w:val="28"/>
          <w:highlight w:val="green"/>
          <w:u w:val="single"/>
        </w:rPr>
        <w:t>5 °</w:t>
      </w:r>
      <w:r>
        <w:rPr>
          <w:b/>
          <w:sz w:val="28"/>
          <w:szCs w:val="28"/>
          <w:u w:val="single"/>
        </w:rPr>
        <w:t>C</w:t>
      </w:r>
      <w:r>
        <w:rPr>
          <w:sz w:val="16"/>
          <w:szCs w:val="16"/>
        </w:rPr>
        <w:t xml:space="preserve">. Climate change-induced species extinction is one major concern with warming of such large magnitudes (&gt;5 °C).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Pr>
          <w:b/>
          <w:sz w:val="28"/>
          <w:szCs w:val="28"/>
          <w:highlight w:val="green"/>
          <w:u w:val="single"/>
        </w:rPr>
        <w:t>can act as a major force multiplier and expose</w:t>
      </w:r>
      <w:r>
        <w:rPr>
          <w:b/>
          <w:sz w:val="28"/>
          <w:szCs w:val="28"/>
          <w:u w:val="single"/>
        </w:rPr>
        <w:t xml:space="preserve"> as much as </w:t>
      </w:r>
      <w:r>
        <w:rPr>
          <w:b/>
          <w:sz w:val="28"/>
          <w:szCs w:val="28"/>
          <w:highlight w:val="green"/>
          <w:u w:val="single"/>
        </w:rPr>
        <w:t>90% of species</w:t>
      </w:r>
      <w:r>
        <w:rPr>
          <w:b/>
          <w:sz w:val="28"/>
          <w:szCs w:val="28"/>
          <w:u w:val="single"/>
        </w:rPr>
        <w:t xml:space="preserve"> to the dangers of extinction</w:t>
      </w:r>
      <w:r>
        <w:rPr>
          <w:sz w:val="16"/>
          <w:szCs w:val="16"/>
        </w:rPr>
        <w:t xml:space="preserve"> (57). </w:t>
      </w:r>
      <w:r>
        <w:rPr>
          <w:b/>
          <w:sz w:val="28"/>
          <w:szCs w:val="28"/>
          <w:highlight w:val="green"/>
          <w:u w:val="single"/>
        </w:rPr>
        <w:t>The</w:t>
      </w:r>
      <w:r>
        <w:rPr>
          <w:b/>
          <w:sz w:val="28"/>
          <w:szCs w:val="28"/>
          <w:u w:val="single"/>
        </w:rPr>
        <w:t xml:space="preserve"> bodily </w:t>
      </w:r>
      <w:r>
        <w:rPr>
          <w:b/>
          <w:sz w:val="28"/>
          <w:szCs w:val="28"/>
          <w:highlight w:val="green"/>
          <w:u w:val="single"/>
        </w:rPr>
        <w:t>harms combined with</w:t>
      </w:r>
      <w:r>
        <w:rPr>
          <w:b/>
          <w:sz w:val="28"/>
          <w:szCs w:val="28"/>
          <w:u w:val="single"/>
        </w:rPr>
        <w:t xml:space="preserve"> climate change-forced </w:t>
      </w:r>
      <w:r>
        <w:rPr>
          <w:b/>
          <w:sz w:val="28"/>
          <w:szCs w:val="28"/>
          <w:highlight w:val="green"/>
          <w:u w:val="single"/>
        </w:rPr>
        <w:t>species destruction, biod</w:t>
      </w:r>
      <w:r>
        <w:rPr>
          <w:b/>
          <w:sz w:val="28"/>
          <w:szCs w:val="28"/>
          <w:u w:val="single"/>
        </w:rPr>
        <w:t xml:space="preserve">iversity </w:t>
      </w:r>
      <w:r>
        <w:rPr>
          <w:b/>
          <w:sz w:val="28"/>
          <w:szCs w:val="28"/>
          <w:highlight w:val="green"/>
          <w:u w:val="single"/>
        </w:rPr>
        <w:t xml:space="preserve">loss, and threats to water and food </w:t>
      </w:r>
      <w:r>
        <w:rPr>
          <w:b/>
          <w:sz w:val="28"/>
          <w:szCs w:val="28"/>
          <w:highlight w:val="green"/>
          <w:u w:val="single"/>
        </w:rPr>
        <w:lastRenderedPageBreak/>
        <w:t>security</w:t>
      </w:r>
      <w:r>
        <w:rPr>
          <w:sz w:val="16"/>
          <w:szCs w:val="16"/>
        </w:rPr>
        <w:t xml:space="preserve">, as summarized recently (58), </w:t>
      </w:r>
      <w:r>
        <w:rPr>
          <w:b/>
          <w:sz w:val="28"/>
          <w:szCs w:val="28"/>
          <w:u w:val="single"/>
        </w:rPr>
        <w:t xml:space="preserve">motivated us to </w:t>
      </w:r>
      <w:r>
        <w:rPr>
          <w:b/>
          <w:sz w:val="28"/>
          <w:szCs w:val="28"/>
          <w:highlight w:val="green"/>
          <w:u w:val="single"/>
        </w:rPr>
        <w:t>categorize warming</w:t>
      </w:r>
      <w:r>
        <w:rPr>
          <w:b/>
          <w:sz w:val="28"/>
          <w:szCs w:val="28"/>
          <w:u w:val="single"/>
        </w:rPr>
        <w:t xml:space="preserve"> beyond 5 °C </w:t>
      </w:r>
      <w:r>
        <w:rPr>
          <w:b/>
          <w:sz w:val="28"/>
          <w:szCs w:val="28"/>
          <w:highlight w:val="green"/>
          <w:u w:val="single"/>
        </w:rPr>
        <w:t>as</w:t>
      </w:r>
      <w:r>
        <w:rPr>
          <w:sz w:val="16"/>
          <w:szCs w:val="16"/>
        </w:rPr>
        <w:t xml:space="preserve"> unknown??, implying the possibility of </w:t>
      </w:r>
      <w:r>
        <w:rPr>
          <w:b/>
          <w:sz w:val="28"/>
          <w:szCs w:val="28"/>
          <w:highlight w:val="green"/>
          <w:u w:val="single"/>
        </w:rPr>
        <w:t>existential</w:t>
      </w:r>
      <w:r>
        <w:rPr>
          <w:sz w:val="16"/>
          <w:szCs w:val="16"/>
        </w:rPr>
        <w:t xml:space="preserve"> threats. Fig. 2 displays these three risk categorizations (vertical dashed lines).</w:t>
      </w:r>
    </w:p>
    <w:p w14:paraId="6DF7C5CD" w14:textId="012A5E47" w:rsidR="009C17A7" w:rsidRDefault="009C17A7" w:rsidP="009C17A7">
      <w:pPr>
        <w:rPr>
          <w:sz w:val="16"/>
          <w:szCs w:val="16"/>
        </w:rPr>
      </w:pPr>
    </w:p>
    <w:p w14:paraId="3B7C24E1" w14:textId="77777777" w:rsidR="00BD0508" w:rsidRDefault="00BD0508" w:rsidP="00BD0508">
      <w:pPr>
        <w:pStyle w:val="Heading3"/>
      </w:pPr>
      <w:r>
        <w:lastRenderedPageBreak/>
        <w:t>Advantage 2 — Sustainable Argiculture</w:t>
      </w:r>
    </w:p>
    <w:p w14:paraId="249FACB3" w14:textId="77777777" w:rsidR="00BD0508" w:rsidRDefault="00BD0508" w:rsidP="00BD0508"/>
    <w:p w14:paraId="1CB10427" w14:textId="77777777" w:rsidR="00BD0508" w:rsidRDefault="00BD0508" w:rsidP="00BD0508">
      <w:pPr>
        <w:pStyle w:val="Heading4"/>
      </w:pPr>
      <w:r>
        <w:t>Farmworkers have been historically prevented from unionizing – recent developments are short in scope but lack further protections key for unions</w:t>
      </w:r>
    </w:p>
    <w:p w14:paraId="4DF91DB0" w14:textId="77777777" w:rsidR="00BD0508" w:rsidRDefault="00BD0508" w:rsidP="00BD0508">
      <w:r>
        <w:rPr>
          <w:b/>
        </w:rPr>
        <w:t>Wozniacka, 19</w:t>
      </w:r>
      <w:r>
        <w:t xml:space="preserve">, </w:t>
      </w:r>
      <w:r>
        <w:rPr>
          <w:sz w:val="16"/>
          <w:szCs w:val="16"/>
        </w:rPr>
        <w:t>5/7/2019, “Less than 1 Percent of US Farmworkers Belong to a Union. Here’s Why.”, CivilEats, Gosia Wozniacka is a senior reporter at Civil Eats. A multilingual journalist with more than fifteen years of experience, Gosia is currently based in Oregon. Wozniacka worked for five years as a staff reporter for The Associated Press in Fresno, California, and then in Portland, Oregon. She wrote extensively about agriculture, water, and other environmental issues, farmworkers and immigration policy, URL: https://civileats.com/2019/05/07/less-than-1-percent-of-us-farmworkers-belong-to-a-union-heres-why/ , KR</w:t>
      </w:r>
    </w:p>
    <w:p w14:paraId="68F4DAC0" w14:textId="77777777" w:rsidR="00BD0508" w:rsidRDefault="00BD0508" w:rsidP="00BD0508">
      <w:r>
        <w:t>Historically Excluded and Unprotected</w:t>
      </w:r>
    </w:p>
    <w:p w14:paraId="1478F495" w14:textId="77777777" w:rsidR="00BD0508" w:rsidRDefault="00BD0508" w:rsidP="00BD0508">
      <w:pPr>
        <w:rPr>
          <w:sz w:val="16"/>
          <w:szCs w:val="16"/>
        </w:rPr>
      </w:pPr>
      <w:r>
        <w:rPr>
          <w:b/>
          <w:highlight w:val="green"/>
          <w:u w:val="single"/>
        </w:rPr>
        <w:t>Federal and state laws have</w:t>
      </w:r>
      <w:r>
        <w:rPr>
          <w:b/>
          <w:u w:val="single"/>
        </w:rPr>
        <w:t xml:space="preserve"> long </w:t>
      </w:r>
      <w:r>
        <w:rPr>
          <w:b/>
          <w:highlight w:val="green"/>
          <w:u w:val="single"/>
        </w:rPr>
        <w:t>excluded farmworker from labor protections</w:t>
      </w:r>
      <w:r>
        <w:rPr>
          <w:b/>
          <w:u w:val="single"/>
        </w:rPr>
        <w:t>.</w:t>
      </w:r>
      <w:r>
        <w:t xml:space="preserve"> </w:t>
      </w:r>
      <w:r>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7F4BC321" w14:textId="77777777" w:rsidR="00BD0508" w:rsidRDefault="00BD0508" w:rsidP="00BD0508">
      <w:pPr>
        <w:rPr>
          <w:sz w:val="16"/>
          <w:szCs w:val="16"/>
        </w:rPr>
      </w:pPr>
      <w:r>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1889C260" w14:textId="77777777" w:rsidR="00BD0508" w:rsidRDefault="00BD0508" w:rsidP="00BD0508">
      <w:pPr>
        <w:rPr>
          <w:sz w:val="16"/>
          <w:szCs w:val="16"/>
        </w:rPr>
      </w:pPr>
      <w:r>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77F29A3D" w14:textId="77777777" w:rsidR="00BD0508" w:rsidRDefault="00BD0508" w:rsidP="00BD0508">
      <w:r>
        <w:rPr>
          <w:sz w:val="16"/>
          <w:szCs w:val="16"/>
        </w:rPr>
        <w:t>In addition</w:t>
      </w:r>
      <w:r>
        <w:t xml:space="preserve">, </w:t>
      </w:r>
      <w:r>
        <w:rPr>
          <w:b/>
          <w:u w:val="single"/>
        </w:rPr>
        <w:t xml:space="preserve">most farmworkers </w:t>
      </w:r>
      <w:r>
        <w:rPr>
          <w:b/>
          <w:highlight w:val="green"/>
          <w:u w:val="single"/>
        </w:rPr>
        <w:t>lack</w:t>
      </w:r>
      <w:r>
        <w:rPr>
          <w:b/>
          <w:u w:val="single"/>
        </w:rPr>
        <w:t xml:space="preserve"> other </w:t>
      </w:r>
      <w:r>
        <w:rPr>
          <w:b/>
          <w:highlight w:val="green"/>
          <w:u w:val="single"/>
        </w:rPr>
        <w:t>basic labor protections such as</w:t>
      </w:r>
      <w:r>
        <w:rPr>
          <w:b/>
          <w:u w:val="single"/>
        </w:rPr>
        <w:t xml:space="preserve"> workers’ </w:t>
      </w:r>
      <w:r>
        <w:rPr>
          <w:b/>
          <w:highlight w:val="green"/>
          <w:u w:val="single"/>
        </w:rPr>
        <w:t>compensation</w:t>
      </w:r>
      <w:r>
        <w:rPr>
          <w:sz w:val="16"/>
          <w:szCs w:val="16"/>
        </w:rPr>
        <w:t>, health insurance, and disability insurance. Some states like New York, following the federal government’s lead, have exclude farmworkers from its labor laws</w:t>
      </w:r>
      <w:r>
        <w:t xml:space="preserve">. </w:t>
      </w:r>
      <w:r>
        <w:rPr>
          <w:b/>
          <w:highlight w:val="green"/>
          <w:u w:val="single"/>
        </w:rPr>
        <w:t>Only a handful of states have enacted legislation</w:t>
      </w:r>
      <w:r>
        <w:rPr>
          <w:b/>
          <w:u w:val="single"/>
        </w:rPr>
        <w:t xml:space="preserve"> that protects the organizing and collective bargaining efforts </w:t>
      </w:r>
      <w:r>
        <w:t>of agricultural workers. A few states, such as California, have also extended overtime pay and other protections to them.</w:t>
      </w:r>
    </w:p>
    <w:p w14:paraId="31140D4C" w14:textId="77777777" w:rsidR="00BD0508" w:rsidRDefault="00BD0508" w:rsidP="00BD0508">
      <w:r>
        <w:t xml:space="preserve">The bottom line: </w:t>
      </w:r>
      <w:r>
        <w:rPr>
          <w:b/>
          <w:highlight w:val="green"/>
          <w:u w:val="single"/>
        </w:rPr>
        <w:t>although federal and state laws don’t</w:t>
      </w:r>
      <w:r>
        <w:rPr>
          <w:b/>
          <w:u w:val="single"/>
        </w:rPr>
        <w:t xml:space="preserve"> explicitly </w:t>
      </w:r>
      <w:r>
        <w:rPr>
          <w:b/>
          <w:highlight w:val="green"/>
          <w:u w:val="single"/>
        </w:rPr>
        <w:t>forbid</w:t>
      </w:r>
      <w:r>
        <w:rPr>
          <w:b/>
          <w:u w:val="single"/>
        </w:rPr>
        <w:t xml:space="preserve"> farmworkers from </w:t>
      </w:r>
      <w:r>
        <w:rPr>
          <w:b/>
          <w:highlight w:val="green"/>
          <w:u w:val="single"/>
        </w:rPr>
        <w:t>unionizing</w:t>
      </w:r>
      <w:r>
        <w:rPr>
          <w:b/>
          <w:u w:val="single"/>
        </w:rPr>
        <w:t xml:space="preserve">, </w:t>
      </w:r>
      <w:r>
        <w:rPr>
          <w:b/>
          <w:highlight w:val="green"/>
          <w:u w:val="single"/>
        </w:rPr>
        <w:t>they withhold labor protections that make unionizing easier</w:t>
      </w:r>
      <w:r>
        <w:t xml:space="preserve">. In a state where bargaining isn’t specifically protected, </w:t>
      </w:r>
      <w:r>
        <w:rPr>
          <w:b/>
          <w:highlight w:val="green"/>
          <w:u w:val="single"/>
        </w:rPr>
        <w:t>farmworkers</w:t>
      </w:r>
      <w:r>
        <w:rPr>
          <w:b/>
          <w:u w:val="single"/>
        </w:rPr>
        <w:t xml:space="preserve"> </w:t>
      </w:r>
      <w:r>
        <w:rPr>
          <w:b/>
          <w:highlight w:val="green"/>
          <w:u w:val="single"/>
        </w:rPr>
        <w:t>may</w:t>
      </w:r>
      <w:r>
        <w:rPr>
          <w:b/>
          <w:u w:val="single"/>
        </w:rPr>
        <w:t xml:space="preserve"> decide to </w:t>
      </w:r>
      <w:r>
        <w:rPr>
          <w:b/>
          <w:highlight w:val="green"/>
          <w:u w:val="single"/>
        </w:rPr>
        <w:t>form a union, but an employer does not have to negotiate</w:t>
      </w:r>
      <w:r>
        <w:rPr>
          <w:b/>
          <w:u w:val="single"/>
        </w:rPr>
        <w:t xml:space="preserve"> with them </w:t>
      </w:r>
      <w:r>
        <w:rPr>
          <w:b/>
          <w:highlight w:val="green"/>
          <w:u w:val="single"/>
        </w:rPr>
        <w:t>and can retaliate</w:t>
      </w:r>
      <w:r>
        <w:rPr>
          <w:b/>
          <w:u w:val="single"/>
        </w:rPr>
        <w:t xml:space="preserve"> against the workers.</w:t>
      </w:r>
    </w:p>
    <w:p w14:paraId="694EEF41" w14:textId="77777777" w:rsidR="00BD0508" w:rsidRDefault="00BD0508" w:rsidP="00BD0508">
      <w:r>
        <w:t xml:space="preserve">Because of all this, </w:t>
      </w:r>
      <w:r>
        <w:rPr>
          <w:b/>
          <w:highlight w:val="green"/>
          <w:u w:val="single"/>
        </w:rPr>
        <w:t>convincing farmworkers to unionize has never been more difficult</w:t>
      </w:r>
      <w:r>
        <w:rPr>
          <w:b/>
          <w:u w:val="single"/>
        </w:rPr>
        <w:t>.</w:t>
      </w:r>
      <w:r>
        <w:t xml:space="preserve"> “This isn’t steady year-round employment where workers can get together and have a consistent campaign. When farmworkers organize, </w:t>
      </w:r>
      <w:r>
        <w:rPr>
          <w:b/>
          <w:u w:val="single"/>
        </w:rPr>
        <w:t>it’s often on an isolated farm</w:t>
      </w:r>
      <w:r>
        <w:t xml:space="preserve">. And due to a lack of documentation, </w:t>
      </w:r>
      <w:r>
        <w:rPr>
          <w:b/>
          <w:highlight w:val="green"/>
          <w:u w:val="single"/>
        </w:rPr>
        <w:t>employers have huge leeway to exploit workers and create an atmosphere of fear</w:t>
      </w:r>
      <w:r>
        <w:t xml:space="preserve">,” </w:t>
      </w:r>
      <w:r>
        <w:rPr>
          <w:sz w:val="16"/>
          <w:szCs w:val="16"/>
        </w:rPr>
        <w:t>said Justin Flores, vice president of the Farm Labor Organizing Committee in North Carolina. “Because of all that, traditional labor has deemed agricultural workers un-organizable and has not dedicated campaigns to them. So only a few crazy people historically have been dedicated enough to run a farmworker union,” added Flores.</w:t>
      </w:r>
    </w:p>
    <w:p w14:paraId="143D77DE" w14:textId="77777777" w:rsidR="00BD0508" w:rsidRDefault="00BD0508" w:rsidP="00BD0508"/>
    <w:p w14:paraId="152C3EAB" w14:textId="77777777" w:rsidR="00BD0508" w:rsidRDefault="00BD0508" w:rsidP="00BD0508"/>
    <w:p w14:paraId="5D6CD061" w14:textId="77777777" w:rsidR="00BD0508" w:rsidRDefault="00BD0508" w:rsidP="00BD0508"/>
    <w:p w14:paraId="32830429" w14:textId="77777777" w:rsidR="00BD0508" w:rsidRDefault="00BD0508" w:rsidP="00BD0508">
      <w:pPr>
        <w:pStyle w:val="Heading4"/>
      </w:pPr>
      <w:r>
        <w:t>Unions are key for sustainable agriculture – only collective bargaining rights and unionization checks – international union of agriculture proves</w:t>
      </w:r>
    </w:p>
    <w:p w14:paraId="67437A73" w14:textId="77777777" w:rsidR="00BD0508" w:rsidRDefault="00BD0508" w:rsidP="00BD0508">
      <w:r>
        <w:rPr>
          <w:b/>
        </w:rPr>
        <w:t>Hurst et. al, 07</w:t>
      </w:r>
      <w:r>
        <w:t xml:space="preserve">, </w:t>
      </w:r>
      <w:r>
        <w:rPr>
          <w:sz w:val="16"/>
          <w:szCs w:val="16"/>
        </w:rPr>
        <w:t xml:space="preserve">“Agricultural Workers and Their Contribution to Sustainable Agriculture and Rural Development”, ILO, Peter Hurst is the IUF's Occupational Health and Safety Specialist, Paola Termine is the FAO's Rural Institutions and Rural Workers Officer, Marilee Karl is a consultant with the FAO's Rural Institutions and Participation Service.URL: </w:t>
      </w:r>
      <w:hyperlink r:id="rId29">
        <w:r>
          <w:rPr>
            <w:color w:val="000000"/>
            <w:sz w:val="16"/>
            <w:szCs w:val="16"/>
          </w:rPr>
          <w:t>https://www.ilo.org/wcmsp5/groups/public/---ed_dialogue/---actrav/documents/publication/wcms_113732.pdf</w:t>
        </w:r>
      </w:hyperlink>
      <w:r>
        <w:rPr>
          <w:sz w:val="16"/>
          <w:szCs w:val="16"/>
        </w:rPr>
        <w:t>, KR</w:t>
      </w:r>
    </w:p>
    <w:p w14:paraId="22BD7AA6" w14:textId="77777777" w:rsidR="00BD0508" w:rsidRDefault="00BD0508" w:rsidP="00BD0508">
      <w:r>
        <w:t xml:space="preserve">To address the problem of unilateral codes, </w:t>
      </w:r>
      <w:r>
        <w:rPr>
          <w:b/>
          <w:highlight w:val="green"/>
          <w:u w:val="single"/>
        </w:rPr>
        <w:t>the IUF</w:t>
      </w:r>
      <w:r>
        <w:t xml:space="preserve">, working with affiliates and several NGOs in a body called the International Flower Co-ordination </w:t>
      </w:r>
      <w:r>
        <w:rPr>
          <w:b/>
          <w:highlight w:val="green"/>
          <w:u w:val="single"/>
        </w:rPr>
        <w:t>drew up a</w:t>
      </w:r>
      <w:r>
        <w:t xml:space="preserve"> model International </w:t>
      </w:r>
      <w:r>
        <w:rPr>
          <w:b/>
          <w:highlight w:val="green"/>
          <w:u w:val="single"/>
        </w:rPr>
        <w:t>Code of Conduct</w:t>
      </w:r>
      <w:r>
        <w:t xml:space="preserve"> for the Production of Cut Flowers.120 This Code is </w:t>
      </w:r>
      <w:r>
        <w:rPr>
          <w:b/>
          <w:highlight w:val="green"/>
          <w:u w:val="single"/>
        </w:rPr>
        <w:t>based</w:t>
      </w:r>
      <w:r>
        <w:rPr>
          <w:b/>
          <w:u w:val="single"/>
        </w:rPr>
        <w:t xml:space="preserve"> firmly </w:t>
      </w:r>
      <w:r>
        <w:rPr>
          <w:b/>
          <w:highlight w:val="green"/>
          <w:u w:val="single"/>
        </w:rPr>
        <w:t>on</w:t>
      </w:r>
      <w:r>
        <w:rPr>
          <w:b/>
          <w:u w:val="single"/>
        </w:rPr>
        <w:t xml:space="preserve"> International </w:t>
      </w:r>
      <w:r>
        <w:rPr>
          <w:b/>
          <w:highlight w:val="green"/>
          <w:u w:val="single"/>
        </w:rPr>
        <w:t>Labour</w:t>
      </w:r>
      <w:r>
        <w:rPr>
          <w:b/>
          <w:u w:val="single"/>
        </w:rPr>
        <w:t xml:space="preserve"> Organization </w:t>
      </w:r>
      <w:r>
        <w:rPr>
          <w:b/>
          <w:highlight w:val="green"/>
          <w:u w:val="single"/>
        </w:rPr>
        <w:t>standards</w:t>
      </w:r>
      <w:r>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Pr>
          <w:b/>
          <w:sz w:val="16"/>
          <w:szCs w:val="16"/>
          <w:u w:val="single"/>
        </w:rPr>
        <w:t>unions</w:t>
      </w:r>
      <w:r>
        <w:rPr>
          <w:sz w:val="16"/>
          <w:szCs w:val="16"/>
        </w:rPr>
        <w:t xml:space="preserve"> on the International Code of Conduct and</w:t>
      </w:r>
      <w:r>
        <w:t xml:space="preserve"> </w:t>
      </w:r>
      <w:r>
        <w:rPr>
          <w:b/>
          <w:highlight w:val="green"/>
          <w:u w:val="single"/>
        </w:rPr>
        <w:t>how to use it to organize workers and to improve their working condition</w:t>
      </w:r>
      <w:r>
        <w:rPr>
          <w:highlight w:val="green"/>
        </w:rPr>
        <w:t>s</w:t>
      </w:r>
      <w:r>
        <w:t>. A Training Manual for shop stewards on how to use the Code has been developed.121</w:t>
      </w:r>
    </w:p>
    <w:p w14:paraId="5A170938" w14:textId="77777777" w:rsidR="00BD0508" w:rsidRDefault="00BD0508" w:rsidP="00BD0508">
      <w:pPr>
        <w:rPr>
          <w:sz w:val="16"/>
          <w:szCs w:val="16"/>
        </w:rPr>
      </w:pPr>
      <w:r>
        <w:t xml:space="preserve">Further </w:t>
      </w:r>
      <w:r>
        <w:rPr>
          <w:b/>
          <w:highlight w:val="green"/>
          <w:u w:val="single"/>
        </w:rPr>
        <w:t xml:space="preserve">negotiations with the </w:t>
      </w:r>
      <w:r>
        <w:rPr>
          <w:b/>
          <w:u w:val="single"/>
        </w:rPr>
        <w:t xml:space="preserve">flower </w:t>
      </w:r>
      <w:r>
        <w:rPr>
          <w:b/>
          <w:highlight w:val="green"/>
          <w:u w:val="single"/>
        </w:rPr>
        <w:t>producers</w:t>
      </w:r>
      <w:r>
        <w:t xml:space="preserve"> </w:t>
      </w:r>
      <w:r>
        <w:rPr>
          <w:sz w:val="16"/>
          <w:szCs w:val="16"/>
        </w:rPr>
        <w:t>have led to the introduction of a Fair Trade in Flowers and Plants scheme coordinated by an industry body, Union Fleurs.</w:t>
      </w:r>
    </w:p>
    <w:p w14:paraId="40C99E28" w14:textId="77777777" w:rsidR="00BD0508" w:rsidRDefault="00BD0508" w:rsidP="00BD0508">
      <w:pPr>
        <w:rPr>
          <w:sz w:val="16"/>
          <w:szCs w:val="16"/>
        </w:rPr>
      </w:pPr>
      <w:r>
        <w:rPr>
          <w:sz w:val="16"/>
          <w:szCs w:val="16"/>
        </w:rPr>
        <w:t>The work around promotion of the International Code of Conduct for the Production of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branches but this is still fairly exceptional and there are some examples of improvements in living and working conditions, especially when a union has been able to append the code to its collective bargaining agreement. The ETI aims to enhance the private sector's contribution to sustainable develop- ment by encouraging business practices that embrace social, environmental and financial responsibility. Ethical supply chain management is a critical aspect of responsible business in developing countries.123 The IUF is participating in the ETI at board level and has also been involved in pilots in the agricultural sector, e.g. horticultural products and bananas. Fair-trade “Fair-trade is a trading partnership, based on dialogue, transparency and respect, which seeks greater equity in international trade. It contributes to sustainable development by offering better trading conditions, such as securing the rights of, marginalised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labour and envi- ronmental standards.124 Fair trade aims to increase producers' access to markets, improve their incomes, and ensure that their production is based on sustainable development principles.</w:t>
      </w:r>
    </w:p>
    <w:p w14:paraId="11C54531" w14:textId="77777777" w:rsidR="00BD0508" w:rsidRDefault="00BD0508" w:rsidP="00BD0508">
      <w:pPr>
        <w:rPr>
          <w:sz w:val="16"/>
          <w:szCs w:val="16"/>
        </w:rPr>
      </w:pPr>
      <w:r>
        <w:rPr>
          <w:sz w:val="16"/>
          <w:szCs w:val="16"/>
        </w:rPr>
        <w:t xml:space="preserve">The Fair-trade Labelling Organizations International (FLO), for example, sets com- mon criteria for fair trade tea, coffee, cocoa, honey, orange juice and bananas. FLO works mainly to label goods from small farmers, but in the tea and banana sectors there are also plantations, and the IUF's concern has been to understand fair trade's impact on employed workers and how fair trade can help them both in organizing trade unions and in improving living conditions, without undermining collective bargaining. Workers promote Integrated Production and Pest Management Integrated Production and Pest Management (IPPM) is a way of growing crops that maximizes control of pests by their natural enemies - pests, parasites and pathogens (diseases), integrated with other crop husbandry measures. This management tech- nique aims to keep pest populations below economically damaging levels and to restrict pesticide use to amounts that are economically justified and reduce risks to human health and the environment. The four key principles of IPPM125 are: Grow a healthy crop, and conserve a healthy soil; Conserve natural enemies - pests, parasites and pathogens; Observe the crop on a regular basis; Farmers and agricultural workers are the experts in pest control. </w:t>
      </w:r>
      <w:r>
        <w:t xml:space="preserve">Agricultural </w:t>
      </w:r>
      <w:r>
        <w:rPr>
          <w:b/>
          <w:highlight w:val="green"/>
          <w:u w:val="single"/>
        </w:rPr>
        <w:lastRenderedPageBreak/>
        <w:t>workers often say</w:t>
      </w:r>
      <w:r>
        <w:t xml:space="preserve">, "We know that chemical pesticides are bad for our health and that of our families and communities. So </w:t>
      </w:r>
      <w:r>
        <w:rPr>
          <w:b/>
          <w:highlight w:val="green"/>
          <w:u w:val="single"/>
        </w:rPr>
        <w:t>what are</w:t>
      </w:r>
      <w:r>
        <w:rPr>
          <w:b/>
          <w:u w:val="single"/>
        </w:rPr>
        <w:t xml:space="preserve"> the </w:t>
      </w:r>
      <w:r>
        <w:rPr>
          <w:b/>
          <w:highlight w:val="green"/>
          <w:u w:val="single"/>
        </w:rPr>
        <w:t>alternatives</w:t>
      </w:r>
      <w:r>
        <w:t>? How do we stop using these poisons?”</w:t>
      </w:r>
    </w:p>
    <w:p w14:paraId="57FC286A" w14:textId="77777777" w:rsidR="00BD0508" w:rsidRDefault="00BD0508" w:rsidP="00BD0508">
      <w:pPr>
        <w:rPr>
          <w:sz w:val="16"/>
          <w:szCs w:val="16"/>
        </w:rPr>
      </w:pPr>
      <w:r>
        <w:t xml:space="preserve">One answer is to </w:t>
      </w:r>
      <w:r>
        <w:rPr>
          <w:b/>
          <w:highlight w:val="green"/>
          <w:u w:val="single"/>
        </w:rPr>
        <w:t>ensure workers are trained to understand</w:t>
      </w:r>
      <w:r>
        <w:t xml:space="preserve"> and use IPPM </w:t>
      </w:r>
      <w:r>
        <w:rPr>
          <w:b/>
          <w:highlight w:val="green"/>
          <w:u w:val="single"/>
        </w:rPr>
        <w:t>tech- niques</w:t>
      </w:r>
      <w:r>
        <w:t xml:space="preserve">. </w:t>
      </w:r>
      <w:r>
        <w:rPr>
          <w:sz w:val="16"/>
          <w:szCs w:val="16"/>
        </w:rPr>
        <w:t>Normally, it is only farmers who receive IPPM training, especially through Agricultural Workers and Their Contribution to Sustainable Agriculture and Rural Development 65 an educational method called "Farmer Field Schools" (FFS). The FAO has been promoting the use of such techniques through farmer field schools in its country programmes throughout the world. The FAO's integrated pest management pro- gramme (IPM) has been particularly successful in Asia and in 1993, the FAO inter- country programme on IPM rice in Asia organized a global IPM meeting to intro- duce its successful IPM approach to interested policy makers from other regions. Consequently, the FAO, World Bank, United Nations Development Programme and United Nations Environmental Programme established the Global Integrated Pest Management Facility in 1995. This joint programme is housed in the FAO and is the main international agency promoting IPPM worldwide</w:t>
      </w:r>
    </w:p>
    <w:p w14:paraId="7FA74C83" w14:textId="77777777" w:rsidR="00BD0508" w:rsidRDefault="00BD0508" w:rsidP="00BD0508">
      <w:r>
        <w:rPr>
          <w:b/>
          <w:u w:val="single"/>
        </w:rPr>
        <w:t xml:space="preserve">The </w:t>
      </w:r>
      <w:r>
        <w:rPr>
          <w:b/>
          <w:highlight w:val="green"/>
          <w:u w:val="single"/>
        </w:rPr>
        <w:t>IUF</w:t>
      </w:r>
      <w:r>
        <w:rPr>
          <w:b/>
          <w:u w:val="single"/>
        </w:rPr>
        <w:t xml:space="preserve"> is now working with the Global IPM Facility </w:t>
      </w:r>
      <w:r>
        <w:rPr>
          <w:b/>
          <w:highlight w:val="green"/>
          <w:u w:val="single"/>
        </w:rPr>
        <w:t>to train agricultural workers</w:t>
      </w:r>
      <w:r>
        <w:rPr>
          <w:b/>
          <w:u w:val="single"/>
        </w:rPr>
        <w:t xml:space="preserve"> in IPPM techniques</w:t>
      </w:r>
      <w:r>
        <w:t>, using the FFS method.</w:t>
      </w:r>
    </w:p>
    <w:p w14:paraId="502F2DE8" w14:textId="77777777" w:rsidR="00BD0508" w:rsidRDefault="00BD0508" w:rsidP="00BD0508">
      <w:r>
        <w:t xml:space="preserve">Field Schools mean that </w:t>
      </w:r>
      <w:r>
        <w:rPr>
          <w:b/>
          <w:highlight w:val="green"/>
          <w:u w:val="single"/>
        </w:rPr>
        <w:t>workers</w:t>
      </w:r>
      <w:r>
        <w:rPr>
          <w:b/>
          <w:u w:val="single"/>
        </w:rPr>
        <w:t xml:space="preserve">, like farmers, go into a field to </w:t>
      </w:r>
      <w:r>
        <w:rPr>
          <w:b/>
          <w:highlight w:val="green"/>
          <w:u w:val="single"/>
        </w:rPr>
        <w:t>study how a crop grows</w:t>
      </w:r>
      <w:r>
        <w:rPr>
          <w:b/>
          <w:u w:val="single"/>
        </w:rPr>
        <w:t>, to learn to identify harmful insects, diseases and weeds, and to learn to identify how to protect and encourage beneficial insects.</w:t>
      </w:r>
      <w:r>
        <w:t xml:space="preserve"> The workers then draw up their own agro-ecology plan for that particular crop and field, setting out how to grow a healthy crop and how to protect it from pest and disease attack and weed competition by non-chemical means.</w:t>
      </w:r>
    </w:p>
    <w:p w14:paraId="3D0101E9" w14:textId="77777777" w:rsidR="00BD0508" w:rsidRDefault="00BD0508" w:rsidP="00BD0508">
      <w:r>
        <w:t xml:space="preserve">Equipped with this new knowledge, </w:t>
      </w:r>
      <w:r>
        <w:rPr>
          <w:b/>
          <w:highlight w:val="green"/>
          <w:u w:val="single"/>
        </w:rPr>
        <w:t>workers can then negotiate clauses</w:t>
      </w:r>
      <w:r>
        <w:rPr>
          <w:b/>
          <w:u w:val="single"/>
        </w:rPr>
        <w:t xml:space="preserve"> requiring use of IPPM programmes </w:t>
      </w:r>
      <w:r>
        <w:rPr>
          <w:b/>
          <w:highlight w:val="green"/>
          <w:u w:val="single"/>
        </w:rPr>
        <w:t>in collective bargaining agreements with employers. The aim is to give agricultural workers knowledge and skills</w:t>
      </w:r>
      <w:r>
        <w:rPr>
          <w:b/>
          <w:u w:val="single"/>
        </w:rPr>
        <w:t xml:space="preserve"> on IPPM so that when instructed by an employer or manager to use a toxic pesticide, </w:t>
      </w:r>
      <w:r>
        <w:rPr>
          <w:b/>
          <w:highlight w:val="green"/>
          <w:u w:val="single"/>
        </w:rPr>
        <w:t>they can point out</w:t>
      </w:r>
      <w:r>
        <w:rPr>
          <w:b/>
          <w:u w:val="single"/>
        </w:rPr>
        <w:t xml:space="preserve"> that IPPM techniques provide </w:t>
      </w:r>
      <w:r>
        <w:rPr>
          <w:b/>
          <w:highlight w:val="green"/>
          <w:u w:val="single"/>
        </w:rPr>
        <w:t>a safer way</w:t>
      </w:r>
      <w:r>
        <w:rPr>
          <w:b/>
          <w:u w:val="single"/>
        </w:rPr>
        <w:t xml:space="preserve"> of controlling the weed, insects or dis- eases.</w:t>
      </w:r>
      <w:r>
        <w:rPr>
          <w:sz w:val="16"/>
          <w:szCs w:val="16"/>
        </w:rPr>
        <w:t xml:space="preserve"> Safer for themselves and the supervisors, the managers, the community and the environment and for the crop (which may then be sold at a premium price).</w:t>
      </w:r>
    </w:p>
    <w:p w14:paraId="6AB31F4F" w14:textId="77777777" w:rsidR="00BD0508" w:rsidRDefault="00BD0508" w:rsidP="00BD0508">
      <w:pPr>
        <w:rPr>
          <w:sz w:val="16"/>
          <w:szCs w:val="16"/>
        </w:rPr>
      </w:pPr>
      <w:r>
        <w:t xml:space="preserve">Pilot IPPM courses - </w:t>
      </w:r>
      <w:r>
        <w:rPr>
          <w:b/>
          <w:highlight w:val="green"/>
          <w:u w:val="single"/>
        </w:rPr>
        <w:t>the first ever of their kind for waged agricultural workers</w:t>
      </w:r>
      <w:r>
        <w:rPr>
          <w:b/>
          <w:u w:val="single"/>
        </w:rPr>
        <w:t xml:space="preserve"> - were </w:t>
      </w:r>
      <w:r>
        <w:rPr>
          <w:b/>
          <w:highlight w:val="green"/>
          <w:u w:val="single"/>
        </w:rPr>
        <w:t>held</w:t>
      </w:r>
      <w:r>
        <w:rPr>
          <w:b/>
          <w:u w:val="single"/>
        </w:rPr>
        <w:t xml:space="preserve"> </w:t>
      </w:r>
      <w:r>
        <w:rPr>
          <w:b/>
          <w:highlight w:val="green"/>
          <w:u w:val="single"/>
        </w:rPr>
        <w:t>in</w:t>
      </w:r>
      <w:r>
        <w:rPr>
          <w:b/>
          <w:u w:val="single"/>
        </w:rPr>
        <w:t xml:space="preserve"> 2001 for agricultural trade unions in Tanzania</w:t>
      </w:r>
      <w:r>
        <w:t xml:space="preserve"> (TPAWU) and </w:t>
      </w:r>
      <w:r>
        <w:rPr>
          <w:b/>
          <w:highlight w:val="green"/>
          <w:u w:val="single"/>
        </w:rPr>
        <w:t>Uganda</w:t>
      </w:r>
      <w:r>
        <w:t xml:space="preserve"> (NUPAW and NUCMAW). </w:t>
      </w:r>
      <w:r>
        <w:rPr>
          <w:b/>
          <w:u w:val="single"/>
        </w:rPr>
        <w:t>The unions concerned also invited some NGOs and organic farmers' organizations to join the courses</w:t>
      </w:r>
      <w:r>
        <w:t xml:space="preserve">. </w:t>
      </w:r>
      <w:r>
        <w:rPr>
          <w:sz w:val="16"/>
          <w:szCs w:val="16"/>
        </w:rPr>
        <w:t>Training was given by profes- sional IPPM trainers provided by the Facility. The pilot training is ongoing, with a view to expanding it to other unions and countries.</w:t>
      </w:r>
    </w:p>
    <w:p w14:paraId="74C50777" w14:textId="77777777" w:rsidR="00BD0508" w:rsidRDefault="00BD0508" w:rsidP="00BD0508">
      <w:pPr>
        <w:rPr>
          <w:sz w:val="16"/>
          <w:szCs w:val="16"/>
        </w:rPr>
      </w:pPr>
      <w:r>
        <w:rPr>
          <w:sz w:val="16"/>
          <w:szCs w:val="16"/>
        </w:rPr>
        <w:t>2.4 Workers promote improved health,</w:t>
      </w:r>
    </w:p>
    <w:p w14:paraId="45BC6467" w14:textId="77777777" w:rsidR="00BD0508" w:rsidRDefault="00BD0508" w:rsidP="00BD0508">
      <w:pPr>
        <w:rPr>
          <w:sz w:val="16"/>
          <w:szCs w:val="16"/>
        </w:rPr>
      </w:pPr>
      <w:r>
        <w:rPr>
          <w:sz w:val="16"/>
          <w:szCs w:val="16"/>
        </w:rPr>
        <w:t>safety and environmental standards for pesticides</w:t>
      </w:r>
    </w:p>
    <w:p w14:paraId="6764AD24" w14:textId="77777777" w:rsidR="00BD0508" w:rsidRDefault="00BD0508" w:rsidP="00BD0508">
      <w:pPr>
        <w:rPr>
          <w:sz w:val="16"/>
          <w:szCs w:val="16"/>
        </w:rPr>
      </w:pPr>
      <w:r>
        <w:rPr>
          <w:sz w:val="16"/>
          <w:szCs w:val="16"/>
        </w:rPr>
        <w:t>To improve workplace occupational health, safety and environmental standards, especially targeting fatalities, poisoning, ill-health and pollution resulting from intensive pesticide use,</w:t>
      </w:r>
      <w:r>
        <w:t xml:space="preserve"> </w:t>
      </w:r>
      <w:r>
        <w:rPr>
          <w:b/>
          <w:u w:val="single"/>
        </w:rPr>
        <w:t xml:space="preserve">the </w:t>
      </w:r>
      <w:r>
        <w:rPr>
          <w:b/>
          <w:highlight w:val="green"/>
          <w:u w:val="single"/>
        </w:rPr>
        <w:t>IUF</w:t>
      </w:r>
      <w:r>
        <w:rPr>
          <w:b/>
          <w:u w:val="single"/>
        </w:rPr>
        <w:t xml:space="preserve"> started a Global Health, Safety and Environment Project in 1998</w:t>
      </w:r>
      <w:r>
        <w:t xml:space="preserve">. </w:t>
      </w:r>
      <w:r>
        <w:rPr>
          <w:sz w:val="16"/>
          <w:szCs w:val="16"/>
        </w:rPr>
        <w:t xml:space="preserve">The Project aims to build the capacities of affiliated national unions and the IUF's regional and international networks to tackle occupational hazards within the context </w:t>
      </w:r>
      <w:r>
        <w:rPr>
          <w:b/>
          <w:u w:val="single"/>
        </w:rPr>
        <w:t xml:space="preserve">of </w:t>
      </w:r>
      <w:r>
        <w:rPr>
          <w:b/>
          <w:highlight w:val="green"/>
          <w:u w:val="single"/>
        </w:rPr>
        <w:t xml:space="preserve">promoting integrated </w:t>
      </w:r>
      <w:r>
        <w:rPr>
          <w:b/>
          <w:highlight w:val="green"/>
          <w:u w:val="single"/>
        </w:rPr>
        <w:lastRenderedPageBreak/>
        <w:t>production and</w:t>
      </w:r>
      <w:r>
        <w:rPr>
          <w:b/>
          <w:u w:val="single"/>
        </w:rPr>
        <w:t xml:space="preserve"> pest manage- ment and </w:t>
      </w:r>
      <w:r>
        <w:rPr>
          <w:b/>
          <w:highlight w:val="green"/>
          <w:u w:val="single"/>
        </w:rPr>
        <w:t>sustainable agriculture</w:t>
      </w:r>
      <w:r>
        <w:t xml:space="preserve">. </w:t>
      </w:r>
      <w:r>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1C53233C" w14:textId="77777777" w:rsidR="00BD0508" w:rsidRDefault="00BD0508" w:rsidP="00BD0508">
      <w:pPr>
        <w:rPr>
          <w:sz w:val="16"/>
          <w:szCs w:val="16"/>
        </w:rPr>
      </w:pPr>
    </w:p>
    <w:p w14:paraId="3C7B7084" w14:textId="77777777" w:rsidR="00BD0508" w:rsidRDefault="00BD0508" w:rsidP="00BD0508">
      <w:pPr>
        <w:pStyle w:val="Heading4"/>
      </w:pPr>
      <w:r>
        <w:t>Sustainable agriculture, emphasized by farmers and unions, is key for biodiversity</w:t>
      </w:r>
    </w:p>
    <w:p w14:paraId="669848E0" w14:textId="77777777" w:rsidR="00BD0508" w:rsidRDefault="00BD0508" w:rsidP="00BD0508">
      <w:r>
        <w:rPr>
          <w:b/>
        </w:rPr>
        <w:t>FP, 20</w:t>
      </w:r>
      <w:r>
        <w:t xml:space="preserve">, </w:t>
      </w:r>
      <w:r>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30">
        <w:r>
          <w:rPr>
            <w:color w:val="000000"/>
            <w:sz w:val="16"/>
            <w:szCs w:val="16"/>
          </w:rPr>
          <w:t>https://foodprint.org/issues/biodiversity-and-agriculture/</w:t>
        </w:r>
      </w:hyperlink>
      <w:r>
        <w:rPr>
          <w:sz w:val="16"/>
          <w:szCs w:val="16"/>
        </w:rPr>
        <w:t>, 20+ since some citations are from 2020, KR</w:t>
      </w:r>
    </w:p>
    <w:p w14:paraId="7B3099CE" w14:textId="77777777" w:rsidR="00BD0508" w:rsidRDefault="00BD0508" w:rsidP="00BD0508">
      <w:r>
        <w:t>Given that agriculture’s expanding footprint is responsible for so much habitat loss</w:t>
      </w:r>
      <w:r>
        <w:rPr>
          <w:highlight w:val="green"/>
        </w:rPr>
        <w:t xml:space="preserve">, </w:t>
      </w:r>
      <w:r>
        <w:rPr>
          <w:b/>
          <w:highlight w:val="green"/>
          <w:u w:val="single"/>
        </w:rPr>
        <w:t>preventing wild lands from being converted into farmland is critical to maintaining biodiversity.</w:t>
      </w:r>
      <w:r>
        <w:rPr>
          <w:b/>
          <w:u w:val="single"/>
        </w:rPr>
        <w:t xml:space="preserve"> By embracing both traditional knowledge and new research, </w:t>
      </w:r>
      <w:r>
        <w:rPr>
          <w:b/>
          <w:highlight w:val="green"/>
          <w:u w:val="single"/>
        </w:rPr>
        <w:t>farmers</w:t>
      </w:r>
      <w:r>
        <w:rPr>
          <w:b/>
          <w:u w:val="single"/>
        </w:rPr>
        <w:t xml:space="preserve"> and scientists </w:t>
      </w:r>
      <w:r>
        <w:rPr>
          <w:b/>
          <w:highlight w:val="green"/>
          <w:u w:val="single"/>
        </w:rPr>
        <w:t>are producing food in a way that harnesses biodiversity</w:t>
      </w:r>
      <w:r>
        <w:rPr>
          <w:b/>
          <w:u w:val="single"/>
        </w:rPr>
        <w:t xml:space="preserve"> to make the most of what nature provides. This approach is called </w:t>
      </w:r>
      <w:r>
        <w:rPr>
          <w:b/>
          <w:highlight w:val="green"/>
          <w:u w:val="single"/>
        </w:rPr>
        <w:t>agroecology,</w:t>
      </w:r>
      <w:r>
        <w:rPr>
          <w:b/>
          <w:u w:val="single"/>
        </w:rPr>
        <w:t xml:space="preserve"> and is </w:t>
      </w:r>
      <w:r>
        <w:rPr>
          <w:b/>
          <w:highlight w:val="green"/>
          <w:u w:val="single"/>
        </w:rPr>
        <w:t>a core component of regenerative agriculture</w:t>
      </w:r>
      <w:r>
        <w:t>, which builds up natural resources like healthy soil and water rather than using them up.38</w:t>
      </w:r>
    </w:p>
    <w:p w14:paraId="12896B46" w14:textId="77777777" w:rsidR="00BD0508" w:rsidRDefault="00BD0508" w:rsidP="00BD0508">
      <w:pPr>
        <w:rPr>
          <w:sz w:val="16"/>
          <w:szCs w:val="16"/>
        </w:rPr>
      </w:pPr>
      <w:r>
        <w:t xml:space="preserve">While embracing agroecology is </w:t>
      </w:r>
      <w:r>
        <w:rPr>
          <w:b/>
          <w:u w:val="single"/>
        </w:rPr>
        <w:t>a revolutionary shift away from industrial farming,</w:t>
      </w:r>
      <w:r>
        <w:t xml:space="preserve"> </w:t>
      </w:r>
      <w:r>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agroecology’s potential.40</w:t>
      </w:r>
    </w:p>
    <w:p w14:paraId="3CE52496" w14:textId="77777777" w:rsidR="00BD0508" w:rsidRDefault="00BD0508" w:rsidP="00BD0508">
      <w:pPr>
        <w:rPr>
          <w:sz w:val="16"/>
          <w:szCs w:val="16"/>
        </w:rPr>
      </w:pPr>
      <w:r>
        <w:rPr>
          <w:sz w:val="16"/>
          <w:szCs w:val="16"/>
        </w:rPr>
        <w:t>Agroecology: Harnessing the Benefits of Biodiversity</w:t>
      </w:r>
    </w:p>
    <w:p w14:paraId="3DB96542" w14:textId="77777777" w:rsidR="00BD0508" w:rsidRDefault="00BD0508" w:rsidP="00BD0508">
      <w:pPr>
        <w:rPr>
          <w:sz w:val="16"/>
          <w:szCs w:val="16"/>
        </w:rPr>
      </w:pPr>
      <w:r>
        <w:t xml:space="preserve">A critical part of regenerative agriculture </w:t>
      </w:r>
      <w:r>
        <w:rPr>
          <w:b/>
          <w:u w:val="single"/>
        </w:rPr>
        <w:t xml:space="preserve">is </w:t>
      </w:r>
      <w:r>
        <w:rPr>
          <w:b/>
          <w:highlight w:val="green"/>
          <w:u w:val="single"/>
        </w:rPr>
        <w:t>building a productive agroecosystem that isn’t reliant on chemicals</w:t>
      </w:r>
      <w:r>
        <w:rPr>
          <w:b/>
          <w:u w:val="single"/>
        </w:rPr>
        <w:t xml:space="preserve">. Harnessing </w:t>
      </w:r>
      <w:r>
        <w:rPr>
          <w:b/>
          <w:highlight w:val="green"/>
          <w:u w:val="single"/>
        </w:rPr>
        <w:t>biodiversity is key</w:t>
      </w:r>
      <w:r>
        <w:rPr>
          <w:b/>
          <w:u w:val="single"/>
        </w:rPr>
        <w:t xml:space="preserve"> to this, and breaking up big, monocultured fields with just a few more species can </w:t>
      </w:r>
      <w:r>
        <w:rPr>
          <w:b/>
          <w:highlight w:val="green"/>
          <w:u w:val="single"/>
        </w:rPr>
        <w:t>bring great benefits to both crops and wildlife</w:t>
      </w:r>
      <w:r>
        <w:rPr>
          <w:b/>
          <w:u w:val="single"/>
        </w:rPr>
        <w:t>. Creating productive agroecosystems means</w:t>
      </w:r>
      <w:r>
        <w:t xml:space="preserve"> </w:t>
      </w:r>
      <w:r>
        <w:rPr>
          <w:sz w:val="16"/>
          <w:szCs w:val="16"/>
        </w:rPr>
        <w:t>—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it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bananas and other crops have all shown that such systems can be more productive than their industrial counterparts while enhancing biodiversity on the farm and making a varied, rich habitat for wildlife.42</w:t>
      </w:r>
    </w:p>
    <w:p w14:paraId="516F722E" w14:textId="77777777" w:rsidR="00BD0508" w:rsidRDefault="00BD0508" w:rsidP="009C17A7">
      <w:pPr>
        <w:rPr>
          <w:sz w:val="16"/>
          <w:szCs w:val="16"/>
        </w:rPr>
      </w:pPr>
    </w:p>
    <w:p w14:paraId="5F8090B9" w14:textId="77777777" w:rsidR="009C17A7" w:rsidRDefault="009C17A7" w:rsidP="009C17A7">
      <w:pPr>
        <w:pStyle w:val="Heading2"/>
      </w:pPr>
      <w:r>
        <w:lastRenderedPageBreak/>
        <w:t>1AC — FW</w:t>
      </w:r>
    </w:p>
    <w:p w14:paraId="623CE598" w14:textId="77777777" w:rsidR="009C17A7" w:rsidRDefault="009C17A7" w:rsidP="009C17A7"/>
    <w:p w14:paraId="5540D0A2" w14:textId="77777777" w:rsidR="009C17A7" w:rsidRDefault="009C17A7" w:rsidP="009C17A7"/>
    <w:p w14:paraId="797A840C" w14:textId="77777777" w:rsidR="00F52143" w:rsidRDefault="009C17A7" w:rsidP="00F52143">
      <w:pPr>
        <w:pStyle w:val="Heading3"/>
      </w:pPr>
      <w:r>
        <w:lastRenderedPageBreak/>
        <w:br w:type="page"/>
      </w:r>
      <w:r w:rsidR="00F52143">
        <w:lastRenderedPageBreak/>
        <w:t>FW</w:t>
      </w:r>
    </w:p>
    <w:p w14:paraId="6C28AEF3" w14:textId="77777777" w:rsidR="00F52143" w:rsidRDefault="00F52143" w:rsidP="00F52143">
      <w:pPr>
        <w:pStyle w:val="Heading4"/>
      </w:pPr>
      <w:bookmarkStart w:id="0" w:name="_heading=h.30j0zll" w:colFirst="0" w:colLast="0"/>
      <w:bookmarkEnd w:id="0"/>
      <w:r>
        <w:t xml:space="preserve">The standard is maximizing expected wellbeing. </w:t>
      </w:r>
    </w:p>
    <w:p w14:paraId="6FCCA460" w14:textId="77777777" w:rsidR="00F52143" w:rsidRDefault="00F52143" w:rsidP="00F52143">
      <w:pPr>
        <w:pStyle w:val="Heading4"/>
      </w:pPr>
      <w:r>
        <w:t>Prefer it:</w:t>
      </w:r>
    </w:p>
    <w:p w14:paraId="18CAD9B5" w14:textId="77777777" w:rsidR="00F52143" w:rsidRDefault="00F52143" w:rsidP="00F52143">
      <w:pPr>
        <w:pStyle w:val="Heading4"/>
      </w:pPr>
      <w:r>
        <w:t>] Actor specificity:</w:t>
      </w:r>
    </w:p>
    <w:p w14:paraId="390EBEB5" w14:textId="77777777" w:rsidR="00F52143" w:rsidRDefault="00F52143" w:rsidP="00F52143">
      <w:pPr>
        <w:pStyle w:val="Heading4"/>
        <w:tabs>
          <w:tab w:val="left" w:pos="5490"/>
        </w:tabs>
      </w:pPr>
      <w:r>
        <w:t>A] Aggregation – every policy benefits some and harms others, which also means side constraints freeze action.</w:t>
      </w:r>
    </w:p>
    <w:p w14:paraId="05B70A50" w14:textId="77777777" w:rsidR="00F52143" w:rsidRDefault="00F52143" w:rsidP="00F52143">
      <w:pPr>
        <w:pStyle w:val="Heading4"/>
      </w:pPr>
      <w:r>
        <w:t>B] No act-omission distinction – choosing to omit is an act itself – governments decide not to act which means being presented with the aff creates a choice between two actions, neither of which is an omission</w:t>
      </w:r>
    </w:p>
    <w:p w14:paraId="5A134965" w14:textId="77777777" w:rsidR="00F52143" w:rsidRDefault="00F52143" w:rsidP="00F52143">
      <w:pPr>
        <w:pStyle w:val="Heading4"/>
      </w:pPr>
      <w:r>
        <w:t>C] No intent-foresight distinction – If we foresee a consequence, then it becomes part of our deliberation which makes it intrinsic to our action since we intend it to happen</w:t>
      </w:r>
    </w:p>
    <w:p w14:paraId="30F39995" w14:textId="77777777" w:rsidR="00F52143" w:rsidRDefault="00F52143" w:rsidP="00F52143">
      <w:r>
        <w:t>o/w</w:t>
      </w:r>
    </w:p>
    <w:p w14:paraId="0C57C691" w14:textId="77777777" w:rsidR="00F52143" w:rsidRDefault="00F52143" w:rsidP="00F52143"/>
    <w:p w14:paraId="1E696F8F" w14:textId="77777777" w:rsidR="00F52143" w:rsidRPr="002E566B" w:rsidRDefault="00F52143" w:rsidP="00F52143">
      <w:pPr>
        <w:pStyle w:val="Heading4"/>
        <w:rPr>
          <w:rFonts w:cs="Calibri"/>
        </w:rPr>
      </w:pPr>
      <w:r>
        <w:rPr>
          <w:rFonts w:cs="Calibri"/>
        </w:rPr>
        <w:lastRenderedPageBreak/>
        <w:t xml:space="preserve">] </w:t>
      </w:r>
      <w:r w:rsidRPr="002E566B">
        <w:rPr>
          <w:rFonts w:cs="Calibri"/>
        </w:rPr>
        <w:t>Extinction first:</w:t>
      </w:r>
    </w:p>
    <w:p w14:paraId="4DE99458" w14:textId="77777777" w:rsidR="00F52143" w:rsidRPr="002E566B" w:rsidRDefault="00F52143" w:rsidP="00F52143">
      <w:pPr>
        <w:keepNext/>
        <w:keepLines/>
        <w:spacing w:before="40"/>
        <w:outlineLvl w:val="3"/>
        <w:rPr>
          <w:rFonts w:eastAsia="Yu Gothic Light"/>
          <w:b/>
          <w:bCs/>
        </w:rPr>
      </w:pPr>
      <w:r>
        <w:rPr>
          <w:rFonts w:eastAsia="Yu Gothic Light"/>
          <w:b/>
          <w:bCs/>
          <w:szCs w:val="26"/>
        </w:rPr>
        <w:t>a</w:t>
      </w:r>
      <w:r w:rsidRPr="002E566B">
        <w:rPr>
          <w:rFonts w:eastAsia="Yu Gothic Light"/>
          <w:b/>
          <w:bCs/>
          <w:szCs w:val="26"/>
        </w:rPr>
        <w:t>] Moral uncertainty means preventing extinction should be our highest priority.</w:t>
      </w:r>
      <w:r w:rsidRPr="002E566B">
        <w:rPr>
          <w:rFonts w:eastAsia="Yu Gothic Light"/>
          <w:b/>
          <w:bCs/>
          <w:szCs w:val="26"/>
        </w:rPr>
        <w:br/>
      </w:r>
      <w:r w:rsidRPr="002E566B">
        <w:rPr>
          <w:rFonts w:eastAsia="Yu Mincho"/>
          <w:b/>
        </w:rPr>
        <w:t>Bostrom 12</w:t>
      </w:r>
      <w:r w:rsidRPr="002E566B">
        <w:rPr>
          <w:rFonts w:eastAsia="Yu Mincho"/>
        </w:rPr>
        <w:t xml:space="preserve"> [Nick Bostrom. Faculty of Philosophy &amp; Oxford Martin School University of Oxford. “Existential Risk Prevention as Global Priority.” Global Policy (2012)]</w:t>
      </w:r>
      <w:r w:rsidRPr="002E566B">
        <w:rPr>
          <w:rFonts w:eastAsia="Yu Mincho"/>
        </w:rPr>
        <w:br/>
        <w:t>These reflections on</w:t>
      </w:r>
      <w:r w:rsidRPr="002E566B">
        <w:rPr>
          <w:rFonts w:eastAsia="Yu Mincho"/>
          <w:b/>
          <w:u w:val="single"/>
        </w:rPr>
        <w:t xml:space="preserve"> </w:t>
      </w:r>
      <w:r w:rsidRPr="002E566B">
        <w:rPr>
          <w:rFonts w:eastAsia="Yu Mincho"/>
          <w:b/>
          <w:highlight w:val="green"/>
          <w:u w:val="single"/>
        </w:rPr>
        <w:t xml:space="preserve">moral uncertainty suggest </w:t>
      </w:r>
      <w:r w:rsidRPr="002E566B">
        <w:rPr>
          <w:rFonts w:eastAsia="Yu Mincho"/>
        </w:rPr>
        <w:t>an alternative, complementary way of looking at existential risk; they also suggest a new way of thinking about the ideal of sustainability. Let me elaborate.¶</w:t>
      </w:r>
      <w:r w:rsidRPr="002E566B">
        <w:rPr>
          <w:rFonts w:eastAsia="Yu Mincho"/>
          <w:b/>
          <w:u w:val="single"/>
        </w:rPr>
        <w:t xml:space="preserve"> </w:t>
      </w:r>
      <w:r w:rsidRPr="002E566B">
        <w:rPr>
          <w:rFonts w:eastAsia="Yu Mincho"/>
          <w:b/>
          <w:highlight w:val="green"/>
          <w:u w:val="single"/>
        </w:rPr>
        <w:t>Our present</w:t>
      </w:r>
      <w:r w:rsidRPr="002E566B">
        <w:rPr>
          <w:rFonts w:eastAsia="Yu Mincho"/>
          <w:b/>
          <w:u w:val="single"/>
        </w:rPr>
        <w:t xml:space="preserve"> understanding of </w:t>
      </w:r>
      <w:r w:rsidRPr="002E566B">
        <w:rPr>
          <w:rFonts w:eastAsia="Yu Mincho"/>
          <w:b/>
          <w:highlight w:val="green"/>
          <w:u w:val="single"/>
        </w:rPr>
        <w:t xml:space="preserve">axiology might </w:t>
      </w:r>
      <w:r w:rsidRPr="002E566B">
        <w:rPr>
          <w:rFonts w:eastAsia="Yu Mincho"/>
        </w:rPr>
        <w:t>well</w:t>
      </w:r>
      <w:r w:rsidRPr="002E566B">
        <w:rPr>
          <w:rFonts w:eastAsia="Yu Mincho"/>
          <w:b/>
          <w:highlight w:val="green"/>
          <w:u w:val="single"/>
        </w:rPr>
        <w:t xml:space="preserve"> be confused. </w:t>
      </w:r>
      <w:r w:rsidRPr="002E566B">
        <w:rPr>
          <w:rFonts w:eastAsia="Yu Mincho"/>
          <w:b/>
          <w:u w:val="single"/>
        </w:rPr>
        <w:t xml:space="preserve">We may not </w:t>
      </w:r>
      <w:r w:rsidRPr="002E566B">
        <w:rPr>
          <w:rFonts w:eastAsia="Yu Mincho"/>
        </w:rPr>
        <w:t>now</w:t>
      </w:r>
      <w:r w:rsidRPr="002E566B">
        <w:rPr>
          <w:rFonts w:eastAsia="Yu Mincho"/>
          <w:b/>
          <w:u w:val="single"/>
        </w:rPr>
        <w:t xml:space="preserve"> </w:t>
      </w:r>
      <w:r w:rsidRPr="002E566B">
        <w:rPr>
          <w:rFonts w:eastAsia="Yu Mincho"/>
        </w:rPr>
        <w:t>know — at least not in concrete detail — what outcomes would count as a big win for humanity; we might not even yet</w:t>
      </w:r>
      <w:r w:rsidRPr="002E566B">
        <w:rPr>
          <w:rFonts w:eastAsia="Yu Mincho"/>
          <w:b/>
          <w:u w:val="single"/>
        </w:rPr>
        <w:t xml:space="preserve"> be able to imagine the best ends </w:t>
      </w:r>
      <w:r w:rsidRPr="002E566B">
        <w:rPr>
          <w:rFonts w:eastAsia="Yu Mincho"/>
        </w:rPr>
        <w:t>of our journey.</w:t>
      </w:r>
      <w:r w:rsidRPr="002E566B">
        <w:rPr>
          <w:rFonts w:eastAsia="Yu Mincho"/>
          <w:b/>
          <w:u w:val="single"/>
        </w:rPr>
        <w:t xml:space="preserve"> </w:t>
      </w:r>
      <w:r w:rsidRPr="002E566B">
        <w:rPr>
          <w:rFonts w:eastAsia="Yu Mincho"/>
          <w:b/>
          <w:highlight w:val="green"/>
          <w:u w:val="single"/>
        </w:rPr>
        <w:t xml:space="preserve">If we are </w:t>
      </w:r>
      <w:r w:rsidRPr="002E566B">
        <w:rPr>
          <w:rFonts w:eastAsia="Yu Mincho"/>
        </w:rPr>
        <w:t>indeed</w:t>
      </w:r>
      <w:r w:rsidRPr="002E566B">
        <w:rPr>
          <w:rFonts w:eastAsia="Yu Mincho"/>
          <w:b/>
          <w:u w:val="single"/>
        </w:rPr>
        <w:t xml:space="preserve"> </w:t>
      </w:r>
      <w:r w:rsidRPr="002E566B">
        <w:rPr>
          <w:rFonts w:eastAsia="Yu Mincho"/>
        </w:rPr>
        <w:t>profoundly</w:t>
      </w:r>
      <w:r w:rsidRPr="002E566B">
        <w:rPr>
          <w:rFonts w:eastAsia="Yu Mincho"/>
          <w:b/>
          <w:u w:val="single"/>
        </w:rPr>
        <w:t xml:space="preserve"> </w:t>
      </w:r>
      <w:r w:rsidRPr="002E566B">
        <w:rPr>
          <w:rFonts w:eastAsia="Yu Mincho"/>
          <w:b/>
          <w:highlight w:val="green"/>
          <w:u w:val="single"/>
        </w:rPr>
        <w:t xml:space="preserve">uncertain </w:t>
      </w:r>
      <w:r w:rsidRPr="002E566B">
        <w:rPr>
          <w:rFonts w:eastAsia="Yu Mincho"/>
        </w:rPr>
        <w:t>about our ultimate aims,</w:t>
      </w:r>
      <w:r w:rsidRPr="002E566B">
        <w:rPr>
          <w:rFonts w:eastAsia="Yu Mincho"/>
          <w:b/>
          <w:u w:val="single"/>
        </w:rPr>
        <w:t xml:space="preserve"> </w:t>
      </w:r>
      <w:r w:rsidRPr="002E566B">
        <w:rPr>
          <w:rFonts w:eastAsia="Yu Mincho"/>
        </w:rPr>
        <w:t>then we should recognize that</w:t>
      </w:r>
      <w:r w:rsidRPr="002E566B">
        <w:rPr>
          <w:rFonts w:eastAsia="Yu Mincho"/>
          <w:b/>
          <w:u w:val="single"/>
        </w:rPr>
        <w:t xml:space="preserve"> </w:t>
      </w:r>
      <w:r w:rsidRPr="002E566B">
        <w:rPr>
          <w:rFonts w:eastAsia="Yu Mincho"/>
          <w:b/>
          <w:highlight w:val="green"/>
          <w:u w:val="single"/>
        </w:rPr>
        <w:t>there is a great</w:t>
      </w:r>
      <w:r w:rsidRPr="002E566B">
        <w:rPr>
          <w:rFonts w:eastAsia="Yu Mincho"/>
          <w:b/>
          <w:u w:val="single"/>
        </w:rPr>
        <w:t xml:space="preserve"> </w:t>
      </w:r>
      <w:r w:rsidRPr="002E566B">
        <w:rPr>
          <w:rFonts w:eastAsia="Yu Mincho"/>
        </w:rPr>
        <w:t>option</w:t>
      </w:r>
      <w:r w:rsidRPr="002E566B">
        <w:rPr>
          <w:rFonts w:eastAsia="Yu Mincho"/>
          <w:b/>
          <w:u w:val="single"/>
        </w:rPr>
        <w:t xml:space="preserve"> </w:t>
      </w:r>
      <w:r w:rsidRPr="002E566B">
        <w:rPr>
          <w:rFonts w:eastAsia="Yu Mincho"/>
          <w:b/>
          <w:highlight w:val="green"/>
          <w:u w:val="single"/>
        </w:rPr>
        <w:t xml:space="preserve">value in preserving </w:t>
      </w:r>
      <w:r w:rsidRPr="002E566B">
        <w:rPr>
          <w:rFonts w:eastAsia="Yu Mincho"/>
        </w:rPr>
        <w:t>— and ideally improving —</w:t>
      </w:r>
      <w:r w:rsidRPr="002E566B">
        <w:rPr>
          <w:rFonts w:eastAsia="Yu Mincho"/>
          <w:b/>
          <w:u w:val="single"/>
        </w:rPr>
        <w:t xml:space="preserve"> </w:t>
      </w:r>
      <w:r w:rsidRPr="002E566B">
        <w:rPr>
          <w:rFonts w:eastAsia="Yu Mincho"/>
          <w:b/>
          <w:highlight w:val="green"/>
          <w:u w:val="single"/>
        </w:rPr>
        <w:t>our ability to recognize value and</w:t>
      </w:r>
      <w:r w:rsidRPr="002E566B">
        <w:rPr>
          <w:rFonts w:eastAsia="Yu Mincho"/>
          <w:highlight w:val="green"/>
        </w:rPr>
        <w:t xml:space="preserve"> </w:t>
      </w:r>
      <w:r w:rsidRPr="002E566B">
        <w:rPr>
          <w:rFonts w:eastAsia="Yu Mincho"/>
        </w:rPr>
        <w:t xml:space="preserve">to </w:t>
      </w:r>
      <w:r w:rsidRPr="002E566B">
        <w:rPr>
          <w:rFonts w:eastAsia="Yu Mincho"/>
          <w:b/>
          <w:highlight w:val="green"/>
          <w:u w:val="single"/>
        </w:rPr>
        <w:t xml:space="preserve">steer the future accordingly. Ensuring </w:t>
      </w:r>
      <w:r w:rsidRPr="002E566B">
        <w:rPr>
          <w:rFonts w:eastAsia="Yu Mincho"/>
        </w:rPr>
        <w:t>that</w:t>
      </w:r>
      <w:r w:rsidRPr="002E566B">
        <w:rPr>
          <w:rFonts w:eastAsia="Yu Mincho"/>
          <w:b/>
          <w:u w:val="single"/>
        </w:rPr>
        <w:t xml:space="preserve"> </w:t>
      </w:r>
      <w:r w:rsidRPr="002E566B">
        <w:rPr>
          <w:rFonts w:eastAsia="Yu Mincho"/>
          <w:b/>
          <w:highlight w:val="green"/>
          <w:u w:val="single"/>
        </w:rPr>
        <w:t xml:space="preserve">there will be a future </w:t>
      </w:r>
      <w:r w:rsidRPr="002E566B">
        <w:rPr>
          <w:rFonts w:eastAsia="Yu Mincho"/>
        </w:rPr>
        <w:t>version of</w:t>
      </w:r>
      <w:r w:rsidRPr="002E566B">
        <w:rPr>
          <w:rFonts w:eastAsia="Yu Mincho"/>
          <w:b/>
          <w:u w:val="single"/>
        </w:rPr>
        <w:t xml:space="preserve"> </w:t>
      </w:r>
      <w:r w:rsidRPr="002E566B">
        <w:rPr>
          <w:rFonts w:eastAsia="Yu Mincho"/>
          <w:b/>
          <w:highlight w:val="green"/>
          <w:u w:val="single"/>
        </w:rPr>
        <w:t xml:space="preserve">humanity </w:t>
      </w:r>
      <w:r w:rsidRPr="002E566B">
        <w:rPr>
          <w:rFonts w:eastAsia="Yu Mincho"/>
        </w:rPr>
        <w:t>with great powers and a propensity to use them wisely</w:t>
      </w:r>
      <w:r w:rsidRPr="002E566B">
        <w:rPr>
          <w:rFonts w:eastAsia="Yu Mincho"/>
          <w:b/>
          <w:u w:val="single"/>
        </w:rPr>
        <w:t xml:space="preserve"> </w:t>
      </w:r>
      <w:r w:rsidRPr="002E566B">
        <w:rPr>
          <w:rFonts w:eastAsia="Yu Mincho"/>
          <w:b/>
          <w:highlight w:val="green"/>
          <w:u w:val="single"/>
        </w:rPr>
        <w:t xml:space="preserve">is </w:t>
      </w:r>
      <w:r w:rsidRPr="002E566B">
        <w:rPr>
          <w:rFonts w:eastAsia="Yu Mincho"/>
        </w:rPr>
        <w:t>plausibly</w:t>
      </w:r>
      <w:r w:rsidRPr="002E566B">
        <w:rPr>
          <w:rFonts w:eastAsia="Yu Mincho"/>
          <w:b/>
          <w:u w:val="single"/>
        </w:rPr>
        <w:t xml:space="preserve"> </w:t>
      </w:r>
      <w:r w:rsidRPr="002E566B">
        <w:rPr>
          <w:rFonts w:eastAsia="Yu Mincho"/>
          <w:b/>
          <w:highlight w:val="green"/>
          <w:u w:val="single"/>
        </w:rPr>
        <w:t xml:space="preserve">the best way </w:t>
      </w:r>
      <w:r w:rsidRPr="002E566B">
        <w:rPr>
          <w:rFonts w:eastAsia="Yu Mincho"/>
        </w:rPr>
        <w:t>available to us</w:t>
      </w:r>
      <w:r w:rsidRPr="002E566B">
        <w:rPr>
          <w:rFonts w:eastAsia="Yu Mincho"/>
          <w:b/>
          <w:u w:val="single"/>
        </w:rPr>
        <w:t xml:space="preserve"> </w:t>
      </w:r>
      <w:r w:rsidRPr="002E566B">
        <w:rPr>
          <w:rFonts w:eastAsia="Yu Mincho"/>
          <w:b/>
          <w:highlight w:val="green"/>
          <w:u w:val="single"/>
        </w:rPr>
        <w:t xml:space="preserve">to increase </w:t>
      </w:r>
      <w:r w:rsidRPr="002E566B">
        <w:rPr>
          <w:rFonts w:eastAsia="Yu Mincho"/>
          <w:b/>
          <w:u w:val="single"/>
        </w:rPr>
        <w:t xml:space="preserve">the probability that the </w:t>
      </w:r>
      <w:r w:rsidRPr="002E566B">
        <w:rPr>
          <w:rFonts w:eastAsia="Yu Mincho"/>
          <w:b/>
          <w:highlight w:val="green"/>
          <w:u w:val="single"/>
        </w:rPr>
        <w:t xml:space="preserve">future </w:t>
      </w:r>
      <w:r w:rsidRPr="002E566B">
        <w:rPr>
          <w:rFonts w:eastAsia="Yu Mincho"/>
          <w:b/>
          <w:u w:val="single"/>
        </w:rPr>
        <w:t xml:space="preserve">will contain </w:t>
      </w:r>
      <w:r w:rsidRPr="002E566B">
        <w:rPr>
          <w:rFonts w:eastAsia="Yu Mincho"/>
        </w:rPr>
        <w:t>a lot of</w:t>
      </w:r>
      <w:r w:rsidRPr="002E566B">
        <w:rPr>
          <w:rFonts w:eastAsia="Yu Mincho"/>
          <w:b/>
          <w:u w:val="single"/>
        </w:rPr>
        <w:t xml:space="preserve"> </w:t>
      </w:r>
      <w:r w:rsidRPr="002E566B">
        <w:rPr>
          <w:rFonts w:eastAsia="Yu Mincho"/>
          <w:b/>
          <w:highlight w:val="green"/>
          <w:u w:val="single"/>
        </w:rPr>
        <w:t xml:space="preserve">value. </w:t>
      </w:r>
      <w:r w:rsidRPr="002E566B">
        <w:rPr>
          <w:rFonts w:eastAsia="Yu Mincho"/>
        </w:rPr>
        <w:t>To do this, we must prevent any existential catastrophe.</w:t>
      </w:r>
    </w:p>
    <w:p w14:paraId="14ECD42E" w14:textId="77777777" w:rsidR="00F52143" w:rsidRPr="002E566B" w:rsidRDefault="00F52143" w:rsidP="00F52143">
      <w:pPr>
        <w:pStyle w:val="Heading4"/>
        <w:rPr>
          <w:rFonts w:cs="Calibri"/>
        </w:rPr>
      </w:pPr>
      <w:r>
        <w:rPr>
          <w:rFonts w:cs="Calibri"/>
        </w:rPr>
        <w:t>b</w:t>
      </w:r>
      <w:r w:rsidRPr="002E566B">
        <w:rPr>
          <w:rFonts w:cs="Calibri"/>
        </w:rPr>
        <w:t>] Extinction isn’t tied to util – it’s a distinct phenomena which is offense under ANY fw</w:t>
      </w:r>
    </w:p>
    <w:p w14:paraId="5C94A4E0" w14:textId="77777777" w:rsidR="00F52143" w:rsidRPr="002E566B" w:rsidRDefault="00F52143" w:rsidP="00F52143">
      <w:r w:rsidRPr="002E566B">
        <w:rPr>
          <w:rStyle w:val="Style13ptBold"/>
        </w:rPr>
        <w:t>Burke et al 16</w:t>
      </w:r>
      <w:r w:rsidRPr="002E566B">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4D86201B" w14:textId="77777777" w:rsidR="00F52143" w:rsidRPr="002E566B" w:rsidRDefault="00F52143" w:rsidP="00F52143">
      <w:pPr>
        <w:rPr>
          <w:szCs w:val="26"/>
          <w:u w:val="single"/>
        </w:rPr>
      </w:pPr>
      <w:r w:rsidRPr="002E566B">
        <w:rPr>
          <w:szCs w:val="26"/>
        </w:rPr>
        <w:t xml:space="preserve">8. </w:t>
      </w:r>
      <w:r w:rsidRPr="002E566B">
        <w:rPr>
          <w:szCs w:val="26"/>
          <w:u w:val="single"/>
        </w:rPr>
        <w:t>Global ethics must respond to mass extinction</w:t>
      </w:r>
      <w:r w:rsidRPr="002E566B">
        <w:rPr>
          <w:szCs w:val="26"/>
        </w:rPr>
        <w:t xml:space="preserve">. In late 2014, the Worldwide Fund for Nature reported a startling statistic: according to their global study, 52% of species had gone extinct between 1970 and 2010.60 This is not news: </w:t>
      </w:r>
      <w:r w:rsidRPr="002E566B">
        <w:rPr>
          <w:szCs w:val="26"/>
          <w:u w:val="single"/>
        </w:rPr>
        <w:t>for three decades, conservation biologists have been warning of a ‘sixth mass extinction’, which, by definition, could eliminate more than three quarters of currently existing life forms in just a few centuries</w:t>
      </w:r>
      <w:r w:rsidRPr="002E566B">
        <w:rPr>
          <w:szCs w:val="26"/>
        </w:rPr>
        <w:t xml:space="preserve">.61 In other words, </w:t>
      </w:r>
      <w:r w:rsidRPr="002E566B">
        <w:rPr>
          <w:szCs w:val="26"/>
          <w:u w:val="single"/>
        </w:rPr>
        <w:t xml:space="preserve">it could threaten the practical possibility of the survival of earthly life. </w:t>
      </w:r>
      <w:r w:rsidRPr="002E566B">
        <w:rPr>
          <w:szCs w:val="26"/>
          <w:highlight w:val="green"/>
          <w:u w:val="single"/>
        </w:rPr>
        <w:t>Mass extinction</w:t>
      </w:r>
      <w:r w:rsidRPr="002E566B">
        <w:rPr>
          <w:szCs w:val="26"/>
          <w:u w:val="single"/>
        </w:rPr>
        <w:t xml:space="preserve"> is not simply </w:t>
      </w:r>
      <w:r w:rsidRPr="002E566B">
        <w:rPr>
          <w:szCs w:val="26"/>
          <w:u w:val="single"/>
        </w:rPr>
        <w:lastRenderedPageBreak/>
        <w:t>extinction (or death) writ large</w:t>
      </w:r>
      <w:r w:rsidRPr="002E566B">
        <w:rPr>
          <w:szCs w:val="26"/>
        </w:rPr>
        <w:t xml:space="preserve">: </w:t>
      </w:r>
      <w:r w:rsidRPr="002E566B">
        <w:rPr>
          <w:b/>
          <w:iCs/>
          <w:szCs w:val="26"/>
          <w:u w:val="single"/>
          <w:bdr w:val="single" w:sz="8" w:space="0" w:color="auto"/>
        </w:rPr>
        <w:t xml:space="preserve">it </w:t>
      </w:r>
      <w:r w:rsidRPr="002E566B">
        <w:rPr>
          <w:b/>
          <w:iCs/>
          <w:szCs w:val="26"/>
          <w:highlight w:val="green"/>
          <w:u w:val="single"/>
          <w:bdr w:val="single" w:sz="8" w:space="0" w:color="auto"/>
        </w:rPr>
        <w:t>is a qualitatively different</w:t>
      </w:r>
      <w:r w:rsidRPr="002E566B">
        <w:rPr>
          <w:b/>
          <w:iCs/>
          <w:szCs w:val="26"/>
          <w:u w:val="single"/>
          <w:bdr w:val="single" w:sz="8" w:space="0" w:color="auto"/>
        </w:rPr>
        <w:t xml:space="preserve"> </w:t>
      </w:r>
      <w:r w:rsidRPr="002E566B">
        <w:rPr>
          <w:b/>
          <w:iCs/>
          <w:szCs w:val="26"/>
          <w:highlight w:val="green"/>
          <w:u w:val="single"/>
          <w:bdr w:val="single" w:sz="8" w:space="0" w:color="auto"/>
        </w:rPr>
        <w:t>phenomena that demands its own ethical categories</w:t>
      </w:r>
      <w:r w:rsidRPr="002E566B">
        <w:rPr>
          <w:b/>
          <w:iCs/>
          <w:szCs w:val="26"/>
          <w:u w:val="single"/>
          <w:bdr w:val="single" w:sz="8" w:space="0" w:color="auto"/>
        </w:rPr>
        <w:t>.</w:t>
      </w:r>
      <w:r w:rsidRPr="002E566B">
        <w:rPr>
          <w:szCs w:val="26"/>
        </w:rPr>
        <w:t xml:space="preserve"> </w:t>
      </w:r>
      <w:r w:rsidRPr="002E566B">
        <w:rPr>
          <w:szCs w:val="26"/>
          <w:u w:val="single"/>
        </w:rPr>
        <w:t>It cannot be grasped by aggregating species extinctions,</w:t>
      </w:r>
      <w:r w:rsidRPr="002E566B">
        <w:rPr>
          <w:szCs w:val="26"/>
        </w:rPr>
        <w:t xml:space="preserve"> let alone the deaths of individual organisms. </w:t>
      </w:r>
      <w:r w:rsidRPr="002E566B">
        <w:rPr>
          <w:szCs w:val="26"/>
          <w:highlight w:val="green"/>
          <w:u w:val="single"/>
        </w:rPr>
        <w:t>Not only does it erase</w:t>
      </w:r>
      <w:r w:rsidRPr="002E566B">
        <w:rPr>
          <w:szCs w:val="26"/>
          <w:u w:val="single"/>
        </w:rPr>
        <w:t xml:space="preserve"> diverse, irreplaceable </w:t>
      </w:r>
      <w:r w:rsidRPr="002E566B">
        <w:rPr>
          <w:szCs w:val="26"/>
          <w:highlight w:val="green"/>
          <w:u w:val="single"/>
        </w:rPr>
        <w:t>life</w:t>
      </w:r>
      <w:r w:rsidRPr="002E566B">
        <w:rPr>
          <w:szCs w:val="26"/>
          <w:u w:val="single"/>
        </w:rPr>
        <w:t xml:space="preserve"> forms</w:t>
      </w:r>
      <w:r w:rsidRPr="002E566B">
        <w:rPr>
          <w:szCs w:val="26"/>
        </w:rPr>
        <w:t xml:space="preserve">, </w:t>
      </w:r>
      <w:r w:rsidRPr="002E566B">
        <w:rPr>
          <w:szCs w:val="26"/>
          <w:highlight w:val="green"/>
          <w:u w:val="single"/>
        </w:rPr>
        <w:t>their</w:t>
      </w:r>
      <w:r w:rsidRPr="002E566B">
        <w:rPr>
          <w:szCs w:val="26"/>
          <w:u w:val="single"/>
        </w:rPr>
        <w:t xml:space="preserve"> </w:t>
      </w:r>
      <w:r w:rsidRPr="002E566B">
        <w:rPr>
          <w:b/>
          <w:iCs/>
          <w:szCs w:val="26"/>
          <w:u w:val="single"/>
          <w:bdr w:val="single" w:sz="8" w:space="0" w:color="auto"/>
        </w:rPr>
        <w:t xml:space="preserve">unique </w:t>
      </w:r>
      <w:r w:rsidRPr="002E566B">
        <w:rPr>
          <w:b/>
          <w:iCs/>
          <w:szCs w:val="26"/>
          <w:highlight w:val="green"/>
          <w:u w:val="single"/>
          <w:bdr w:val="single" w:sz="8" w:space="0" w:color="auto"/>
        </w:rPr>
        <w:t>histories</w:t>
      </w:r>
      <w:r w:rsidRPr="002E566B">
        <w:rPr>
          <w:szCs w:val="26"/>
          <w:highlight w:val="green"/>
          <w:u w:val="single"/>
        </w:rPr>
        <w:t xml:space="preserve"> and</w:t>
      </w:r>
      <w:r w:rsidRPr="002E566B">
        <w:rPr>
          <w:szCs w:val="26"/>
          <w:u w:val="single"/>
        </w:rPr>
        <w:t xml:space="preserve"> </w:t>
      </w:r>
      <w:r w:rsidRPr="002E566B">
        <w:rPr>
          <w:b/>
          <w:iCs/>
          <w:szCs w:val="26"/>
          <w:u w:val="single"/>
          <w:bdr w:val="single" w:sz="8" w:space="0" w:color="auto"/>
        </w:rPr>
        <w:t xml:space="preserve">open-ended </w:t>
      </w:r>
      <w:r w:rsidRPr="002E566B">
        <w:rPr>
          <w:b/>
          <w:iCs/>
          <w:szCs w:val="26"/>
          <w:highlight w:val="green"/>
          <w:u w:val="single"/>
          <w:bdr w:val="single" w:sz="8" w:space="0" w:color="auto"/>
        </w:rPr>
        <w:t>possibilities</w:t>
      </w:r>
      <w:r w:rsidRPr="002E566B">
        <w:rPr>
          <w:szCs w:val="26"/>
          <w:highlight w:val="green"/>
          <w:u w:val="single"/>
        </w:rPr>
        <w:t xml:space="preserve">, but it </w:t>
      </w:r>
      <w:r w:rsidRPr="002E566B">
        <w:rPr>
          <w:b/>
          <w:iCs/>
          <w:szCs w:val="26"/>
          <w:highlight w:val="green"/>
          <w:u w:val="single"/>
          <w:bdr w:val="single" w:sz="8" w:space="0" w:color="auto"/>
        </w:rPr>
        <w:t>threatens the ontological conditions of</w:t>
      </w:r>
      <w:r w:rsidRPr="002E566B">
        <w:rPr>
          <w:b/>
          <w:iCs/>
          <w:szCs w:val="26"/>
          <w:u w:val="single"/>
          <w:bdr w:val="single" w:sz="8" w:space="0" w:color="auto"/>
        </w:rPr>
        <w:t xml:space="preserve"> Earthly </w:t>
      </w:r>
      <w:r w:rsidRPr="002E566B">
        <w:rPr>
          <w:b/>
          <w:iCs/>
          <w:szCs w:val="26"/>
          <w:highlight w:val="green"/>
          <w:u w:val="single"/>
          <w:bdr w:val="single" w:sz="8" w:space="0" w:color="auto"/>
        </w:rPr>
        <w:t>life</w:t>
      </w:r>
      <w:r w:rsidRPr="002E566B">
        <w:rPr>
          <w:szCs w:val="26"/>
          <w:u w:val="single"/>
        </w:rPr>
        <w:t>.</w:t>
      </w:r>
    </w:p>
    <w:p w14:paraId="2D8A99E1" w14:textId="77777777" w:rsidR="00F52143" w:rsidRPr="002E566B" w:rsidRDefault="00F52143" w:rsidP="00F52143">
      <w:pPr>
        <w:rPr>
          <w:szCs w:val="26"/>
          <w:u w:val="single"/>
        </w:rPr>
      </w:pPr>
      <w:r w:rsidRPr="002E566B">
        <w:rPr>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2E566B">
        <w:rPr>
          <w:szCs w:val="26"/>
          <w:u w:val="single"/>
        </w:rPr>
        <w:t>Cold-War era concepts such as ‘nuclear winter’ and ‘omnicide’ gesture towards harms massive in their scale and moral horror</w:t>
      </w:r>
      <w:r w:rsidRPr="002E566B">
        <w:rPr>
          <w:szCs w:val="26"/>
        </w:rPr>
        <w:t xml:space="preserve">. However, </w:t>
      </w:r>
      <w:r w:rsidRPr="002E566B">
        <w:rPr>
          <w:szCs w:val="26"/>
          <w:u w:val="single"/>
        </w:rPr>
        <w:t xml:space="preserve">they are asymptotic: </w:t>
      </w:r>
      <w:r w:rsidRPr="002E566B">
        <w:rPr>
          <w:szCs w:val="26"/>
          <w:highlight w:val="green"/>
          <w:u w:val="single"/>
        </w:rPr>
        <w:t>they imagine</w:t>
      </w:r>
      <w:r w:rsidRPr="002E566B">
        <w:rPr>
          <w:szCs w:val="26"/>
          <w:u w:val="single"/>
        </w:rPr>
        <w:t xml:space="preserve"> nightmares of </w:t>
      </w:r>
      <w:r w:rsidRPr="002E566B">
        <w:rPr>
          <w:szCs w:val="26"/>
          <w:highlight w:val="green"/>
          <w:u w:val="single"/>
        </w:rPr>
        <w:t>a</w:t>
      </w:r>
      <w:r w:rsidRPr="002E566B">
        <w:rPr>
          <w:szCs w:val="26"/>
          <w:u w:val="single"/>
        </w:rPr>
        <w:t xml:space="preserve"> severely </w:t>
      </w:r>
      <w:r w:rsidRPr="002E566B">
        <w:rPr>
          <w:szCs w:val="26"/>
          <w:highlight w:val="green"/>
          <w:u w:val="single"/>
        </w:rPr>
        <w:t>denuded planet</w:t>
      </w:r>
      <w:r w:rsidRPr="002E566B">
        <w:rPr>
          <w:szCs w:val="26"/>
          <w:u w:val="single"/>
        </w:rPr>
        <w:t xml:space="preserve">, yet they do </w:t>
      </w:r>
      <w:r w:rsidRPr="002E566B">
        <w:rPr>
          <w:szCs w:val="26"/>
          <w:highlight w:val="green"/>
          <w:u w:val="single"/>
        </w:rPr>
        <w:t>not</w:t>
      </w:r>
      <w:r w:rsidRPr="002E566B">
        <w:rPr>
          <w:szCs w:val="26"/>
          <w:u w:val="single"/>
        </w:rPr>
        <w:t xml:space="preserve"> contemplate </w:t>
      </w:r>
      <w:r w:rsidRPr="002E566B">
        <w:rPr>
          <w:szCs w:val="26"/>
          <w:highlight w:val="green"/>
          <w:u w:val="single"/>
        </w:rPr>
        <w:t xml:space="preserve">the </w:t>
      </w:r>
      <w:r w:rsidRPr="002E566B">
        <w:rPr>
          <w:b/>
          <w:iCs/>
          <w:szCs w:val="26"/>
          <w:highlight w:val="green"/>
          <w:u w:val="single"/>
          <w:bdr w:val="single" w:sz="8" w:space="0" w:color="auto"/>
        </w:rPr>
        <w:t>comprehensive negation</w:t>
      </w:r>
      <w:r w:rsidRPr="002E566B">
        <w:rPr>
          <w:szCs w:val="26"/>
          <w:u w:val="single"/>
        </w:rPr>
        <w:t xml:space="preserve"> that a </w:t>
      </w:r>
      <w:r w:rsidRPr="002E566B">
        <w:rPr>
          <w:szCs w:val="26"/>
          <w:highlight w:val="green"/>
          <w:u w:val="single"/>
        </w:rPr>
        <w:t>mass extinction</w:t>
      </w:r>
      <w:r w:rsidRPr="002E566B">
        <w:rPr>
          <w:szCs w:val="26"/>
          <w:u w:val="single"/>
        </w:rPr>
        <w:t xml:space="preserve"> event </w:t>
      </w:r>
      <w:r w:rsidRPr="002E566B">
        <w:rPr>
          <w:szCs w:val="26"/>
          <w:highlight w:val="green"/>
          <w:u w:val="single"/>
        </w:rPr>
        <w:t>entails</w:t>
      </w:r>
      <w:r w:rsidRPr="002E566B">
        <w:rPr>
          <w:szCs w:val="26"/>
          <w:u w:val="single"/>
        </w:rPr>
        <w:t>.</w:t>
      </w:r>
      <w:r w:rsidRPr="002E566B">
        <w:rPr>
          <w:szCs w:val="26"/>
        </w:rPr>
        <w:t xml:space="preserve"> In contemporary IR discourses, where it appears at all, extinction is treated as a problem of scientific management and biopolitical control aimed at securing existing human lifestyles.63 Once again, </w:t>
      </w:r>
      <w:r w:rsidRPr="002E566B">
        <w:rPr>
          <w:szCs w:val="26"/>
          <w:highlight w:val="green"/>
          <w:u w:val="single"/>
        </w:rPr>
        <w:t>this</w:t>
      </w:r>
      <w:r w:rsidRPr="002E566B">
        <w:rPr>
          <w:szCs w:val="26"/>
          <w:u w:val="single"/>
        </w:rPr>
        <w:t xml:space="preserve"> approach </w:t>
      </w:r>
      <w:r w:rsidRPr="002E566B">
        <w:rPr>
          <w:szCs w:val="26"/>
          <w:highlight w:val="green"/>
          <w:u w:val="single"/>
        </w:rPr>
        <w:t>fails to recognise the reality</w:t>
      </w:r>
      <w:r w:rsidRPr="002E566B">
        <w:rPr>
          <w:szCs w:val="26"/>
          <w:u w:val="single"/>
        </w:rPr>
        <w:t xml:space="preserve"> of extinction, </w:t>
      </w:r>
      <w:r w:rsidRPr="002E566B">
        <w:rPr>
          <w:szCs w:val="26"/>
          <w:highlight w:val="green"/>
          <w:u w:val="single"/>
        </w:rPr>
        <w:t xml:space="preserve">which is a </w:t>
      </w:r>
      <w:r w:rsidRPr="002E566B">
        <w:rPr>
          <w:b/>
          <w:iCs/>
          <w:szCs w:val="26"/>
          <w:highlight w:val="green"/>
          <w:u w:val="single"/>
          <w:bdr w:val="single" w:sz="8" w:space="0" w:color="auto"/>
        </w:rPr>
        <w:t>matter of being and nonbeing</w:t>
      </w:r>
      <w:r w:rsidRPr="002E566B">
        <w:rPr>
          <w:szCs w:val="26"/>
          <w:highlight w:val="green"/>
          <w:u w:val="single"/>
        </w:rPr>
        <w:t>, not one of life and death</w:t>
      </w:r>
      <w:r w:rsidRPr="002E566B">
        <w:rPr>
          <w:szCs w:val="26"/>
          <w:u w:val="single"/>
        </w:rPr>
        <w:t xml:space="preserve"> processes.</w:t>
      </w:r>
    </w:p>
    <w:p w14:paraId="393E200F" w14:textId="77777777" w:rsidR="00F52143" w:rsidRPr="002E566B" w:rsidRDefault="00F52143" w:rsidP="00F52143">
      <w:r w:rsidRPr="002E566B">
        <w:rPr>
          <w:u w:val="single"/>
        </w:rPr>
        <w:t>Confronting the enormity of a possible mass extinction event requires a total overhaul of human perceptions of what is at stake in the disruption of the conditions of Earthly life. The question of what is ‘lost’ in extinction has</w:t>
      </w:r>
      <w:r w:rsidRPr="002E566B">
        <w:t xml:space="preserve">, since the inception of the concept of ‘conservation’, </w:t>
      </w:r>
      <w:r w:rsidRPr="002E566B">
        <w:rPr>
          <w:u w:val="single"/>
        </w:rPr>
        <w:t>been addressed in terms of financial cost</w:t>
      </w:r>
      <w:r w:rsidRPr="002E566B">
        <w:t xml:space="preserve"> and economic liabilities.64 Beyond reducing life to forms to capital, currencies and financial instruments, the dominant neoliberal political economy of conservation imposes a homogenising, Western secular worldview on a planetary phenomenon. </w:t>
      </w:r>
      <w:r w:rsidRPr="002E566B">
        <w:rPr>
          <w:u w:val="single"/>
        </w:rPr>
        <w:t xml:space="preserve">Yet the </w:t>
      </w:r>
      <w:r w:rsidRPr="002E566B">
        <w:rPr>
          <w:b/>
          <w:iCs/>
          <w:u w:val="single"/>
          <w:bdr w:val="single" w:sz="8" w:space="0" w:color="auto"/>
        </w:rPr>
        <w:t>enormity, complexity, and scale</w:t>
      </w:r>
      <w:r w:rsidRPr="002E566B">
        <w:rPr>
          <w:u w:val="single"/>
        </w:rPr>
        <w:t xml:space="preserve"> of mass extinction is so huge that humans need to </w:t>
      </w:r>
      <w:r w:rsidRPr="002E566B">
        <w:rPr>
          <w:b/>
          <w:iCs/>
          <w:u w:val="single"/>
          <w:bdr w:val="single" w:sz="8" w:space="0" w:color="auto"/>
        </w:rPr>
        <w:t>draw on every possible resource in order to find ways of responding</w:t>
      </w:r>
      <w:r w:rsidRPr="002E566B">
        <w:rPr>
          <w:u w:val="single"/>
        </w:rPr>
        <w:t>.</w:t>
      </w:r>
      <w:r w:rsidRPr="002E566B">
        <w:t xml:space="preserve"> This means that they need to mobilise multiple worldviews and lifeways – including those emerging from indigenous and marginalised cosmologies. Above all, </w:t>
      </w:r>
      <w:r w:rsidRPr="002E566B">
        <w:rPr>
          <w:u w:val="single"/>
        </w:rPr>
        <w:t xml:space="preserve">it is crucial and urgent to realise that extinction is a </w:t>
      </w:r>
      <w:r w:rsidRPr="002E566B">
        <w:rPr>
          <w:b/>
          <w:iCs/>
          <w:u w:val="single"/>
          <w:bdr w:val="single" w:sz="8" w:space="0" w:color="auto"/>
        </w:rPr>
        <w:t>matter of global ethics</w:t>
      </w:r>
      <w:r w:rsidRPr="002E566B">
        <w:t xml:space="preserve">. </w:t>
      </w:r>
      <w:r w:rsidRPr="002E566B">
        <w:rPr>
          <w:u w:val="single"/>
        </w:rPr>
        <w:t>It is not simply an issue of management or security, or even of particular visions of the good life</w:t>
      </w:r>
      <w:r w:rsidRPr="002E566B">
        <w:t xml:space="preserve">. </w:t>
      </w:r>
      <w:r w:rsidRPr="002E566B">
        <w:rPr>
          <w:u w:val="single"/>
        </w:rPr>
        <w:t>Instead, it is about staking a claim as to the goodness of life itself. If it does not fit within the existing parameters of global ethics, then it is these boundaries that need to change</w:t>
      </w:r>
      <w:r w:rsidRPr="002E566B">
        <w:t>.</w:t>
      </w:r>
    </w:p>
    <w:p w14:paraId="1F60B8B1" w14:textId="77777777" w:rsidR="00F52143" w:rsidRPr="002E566B" w:rsidRDefault="00F52143" w:rsidP="00F52143">
      <w:pPr>
        <w:rPr>
          <w:szCs w:val="16"/>
        </w:rPr>
      </w:pPr>
      <w:r w:rsidRPr="002E566B">
        <w:rPr>
          <w:szCs w:val="16"/>
        </w:rPr>
        <w:t xml:space="preserve">9. An Earth-worldly politics. Humans are worldly – that is, we are fundamentally worldforming and embedded in multiple worlds that traverse the Earth. </w:t>
      </w:r>
      <w:r w:rsidRPr="002E566B">
        <w:rPr>
          <w:szCs w:val="16"/>
        </w:rPr>
        <w:lastRenderedPageBreak/>
        <w:t>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5C9A1E96" w14:textId="77777777" w:rsidR="00F52143" w:rsidRPr="002E566B" w:rsidRDefault="00F52143" w:rsidP="00F52143">
      <w:pPr>
        <w:rPr>
          <w:u w:val="single"/>
        </w:rPr>
      </w:pPr>
      <w:r w:rsidRPr="002E566B">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2E566B">
        <w:rPr>
          <w:u w:val="single"/>
        </w:rPr>
        <w:t>we can and should reframe it as authors like Karen Barad</w:t>
      </w:r>
      <w:r w:rsidRPr="002E566B">
        <w:t xml:space="preserve">67 and Donna Haraway68 have done. To them and many others, </w:t>
      </w:r>
      <w:r w:rsidRPr="002E566B">
        <w:rPr>
          <w:u w:val="single"/>
        </w:rPr>
        <w:t>‘entanglement’ is a radical, indeed fundamental condition of being-with,</w:t>
      </w:r>
      <w:r w:rsidRPr="002E566B">
        <w:t xml:space="preserve"> or, as Jean-Luc Nancy puts it, ‘being singular plural’.69 </w:t>
      </w:r>
      <w:r w:rsidRPr="002E566B">
        <w:rPr>
          <w:u w:val="single"/>
        </w:rPr>
        <w:t xml:space="preserve">This means that no being is truly autonomous or separate, whether at the scale of international politics or of quantum physics. </w:t>
      </w:r>
      <w:r w:rsidRPr="002E566B">
        <w:t xml:space="preserve">World itself is singular plural: what humans tend to refer to as ‘the’ world is actually a multiplicity of worlds at various scales that intersect, overlap, conflict, emerge as they surge across the Earth. </w:t>
      </w:r>
      <w:r w:rsidRPr="002E566B">
        <w:rPr>
          <w:u w:val="single"/>
        </w:rPr>
        <w:t>World emerges from the poetics of existence, the collision of energy and matter, the tumult of agencies, the fusion and diffusion of bonds.</w:t>
      </w:r>
    </w:p>
    <w:p w14:paraId="1F945ADA" w14:textId="77777777" w:rsidR="00F52143" w:rsidRPr="002E566B" w:rsidRDefault="00F52143" w:rsidP="00F52143">
      <w:pPr>
        <w:rPr>
          <w:b/>
          <w:iCs/>
          <w:szCs w:val="26"/>
          <w:u w:val="single"/>
          <w:bdr w:val="single" w:sz="8" w:space="0" w:color="auto"/>
        </w:rPr>
      </w:pPr>
      <w:r w:rsidRPr="002E566B">
        <w:rPr>
          <w:szCs w:val="26"/>
          <w:highlight w:val="green"/>
          <w:u w:val="single"/>
        </w:rPr>
        <w:t>Worlds erupt from</w:t>
      </w:r>
      <w:r w:rsidRPr="002E566B">
        <w:rPr>
          <w:szCs w:val="26"/>
          <w:u w:val="single"/>
        </w:rPr>
        <w:t xml:space="preserve">, and consist in, </w:t>
      </w:r>
      <w:r w:rsidRPr="002E566B">
        <w:rPr>
          <w:szCs w:val="26"/>
          <w:highlight w:val="green"/>
          <w:u w:val="single"/>
        </w:rPr>
        <w:t xml:space="preserve">the intersection of </w:t>
      </w:r>
      <w:r w:rsidRPr="002E566B">
        <w:rPr>
          <w:b/>
          <w:iCs/>
          <w:szCs w:val="26"/>
          <w:highlight w:val="green"/>
          <w:u w:val="single"/>
          <w:bdr w:val="single" w:sz="8" w:space="0" w:color="auto"/>
        </w:rPr>
        <w:t>diverse forms of being</w:t>
      </w:r>
      <w:r w:rsidRPr="002E566B">
        <w:rPr>
          <w:szCs w:val="26"/>
        </w:rPr>
        <w:t xml:space="preserve"> – material and intangible, organic and inorganic, ‘living’ and ‘nonliving’. </w:t>
      </w:r>
      <w:r w:rsidRPr="002E566B">
        <w:rPr>
          <w:szCs w:val="26"/>
          <w:u w:val="single"/>
        </w:rPr>
        <w:t>Because of the tumultuousness of the Earth with which they are entangled,</w:t>
      </w:r>
      <w:r w:rsidRPr="002E566B">
        <w:rPr>
          <w:szCs w:val="26"/>
        </w:rPr>
        <w:t xml:space="preserve"> ‘</w:t>
      </w:r>
      <w:r w:rsidRPr="002E566B">
        <w:rPr>
          <w:b/>
          <w:iCs/>
          <w:szCs w:val="26"/>
          <w:u w:val="single"/>
          <w:bdr w:val="single" w:sz="8" w:space="0" w:color="auto"/>
        </w:rPr>
        <w:t>worlds’ are not static, rigid or permanent. They are permeable and fluid</w:t>
      </w:r>
      <w:r w:rsidRPr="002E566B">
        <w:rPr>
          <w:szCs w:val="26"/>
        </w:rPr>
        <w:t xml:space="preserve">. </w:t>
      </w:r>
      <w:r w:rsidRPr="002E566B">
        <w:rPr>
          <w:szCs w:val="26"/>
          <w:u w:val="single"/>
        </w:rPr>
        <w:t xml:space="preserve">They can be </w:t>
      </w:r>
      <w:r w:rsidRPr="002E566B">
        <w:rPr>
          <w:b/>
          <w:iCs/>
          <w:szCs w:val="26"/>
          <w:u w:val="single"/>
          <w:bdr w:val="single" w:sz="8" w:space="0" w:color="auto"/>
        </w:rPr>
        <w:t>created</w:t>
      </w:r>
      <w:r w:rsidRPr="002E566B">
        <w:rPr>
          <w:szCs w:val="26"/>
          <w:u w:val="single"/>
        </w:rPr>
        <w:t xml:space="preserve">, </w:t>
      </w:r>
      <w:r w:rsidRPr="002E566B">
        <w:rPr>
          <w:b/>
          <w:iCs/>
          <w:szCs w:val="26"/>
          <w:u w:val="single"/>
          <w:bdr w:val="single" w:sz="8" w:space="0" w:color="auto"/>
        </w:rPr>
        <w:t>modified</w:t>
      </w:r>
      <w:r w:rsidRPr="002E566B">
        <w:rPr>
          <w:szCs w:val="26"/>
        </w:rPr>
        <w:t xml:space="preserve"> </w:t>
      </w:r>
      <w:r w:rsidRPr="002E566B">
        <w:rPr>
          <w:szCs w:val="26"/>
          <w:u w:val="single"/>
        </w:rPr>
        <w:t xml:space="preserve">– and, of course, destroyed. </w:t>
      </w:r>
      <w:r w:rsidRPr="002E566B">
        <w:rPr>
          <w:szCs w:val="26"/>
          <w:highlight w:val="green"/>
          <w:u w:val="single"/>
        </w:rPr>
        <w:t>Concepts of violence</w:t>
      </w:r>
      <w:r w:rsidRPr="002E566B">
        <w:rPr>
          <w:szCs w:val="26"/>
          <w:u w:val="single"/>
        </w:rPr>
        <w:t xml:space="preserve">, harm and (in)security </w:t>
      </w:r>
      <w:r w:rsidRPr="002E566B">
        <w:rPr>
          <w:szCs w:val="26"/>
          <w:highlight w:val="green"/>
          <w:u w:val="single"/>
        </w:rPr>
        <w:t>that focus only on humans ignore</w:t>
      </w:r>
      <w:r w:rsidRPr="002E566B">
        <w:rPr>
          <w:szCs w:val="26"/>
          <w:u w:val="single"/>
        </w:rPr>
        <w:t xml:space="preserve"> at their peril </w:t>
      </w:r>
      <w:r w:rsidRPr="002E566B">
        <w:rPr>
          <w:szCs w:val="26"/>
          <w:highlight w:val="green"/>
          <w:u w:val="single"/>
        </w:rPr>
        <w:t>the destruction</w:t>
      </w:r>
      <w:r w:rsidRPr="002E566B">
        <w:rPr>
          <w:szCs w:val="26"/>
          <w:u w:val="single"/>
        </w:rPr>
        <w:t xml:space="preserve"> and severance of worlds,</w:t>
      </w:r>
      <w:r w:rsidRPr="002E566B">
        <w:rPr>
          <w:szCs w:val="26"/>
        </w:rPr>
        <w:t xml:space="preserve">70 </w:t>
      </w:r>
      <w:r w:rsidRPr="002E566B">
        <w:rPr>
          <w:b/>
          <w:iCs/>
          <w:szCs w:val="26"/>
          <w:highlight w:val="green"/>
          <w:u w:val="single"/>
          <w:bdr w:val="single" w:sz="8" w:space="0" w:color="auto"/>
        </w:rPr>
        <w:t>which undermines the conditions of plurality that enables life</w:t>
      </w:r>
      <w:r w:rsidRPr="002E566B">
        <w:rPr>
          <w:b/>
          <w:iCs/>
          <w:szCs w:val="26"/>
          <w:u w:val="single"/>
          <w:bdr w:val="single" w:sz="8" w:space="0" w:color="auto"/>
        </w:rPr>
        <w:t xml:space="preserve"> on Earth </w:t>
      </w:r>
      <w:r w:rsidRPr="002E566B">
        <w:rPr>
          <w:b/>
          <w:iCs/>
          <w:szCs w:val="26"/>
          <w:highlight w:val="green"/>
          <w:u w:val="single"/>
          <w:bdr w:val="single" w:sz="8" w:space="0" w:color="auto"/>
        </w:rPr>
        <w:t>to thrive</w:t>
      </w:r>
      <w:r w:rsidRPr="002E566B">
        <w:rPr>
          <w:b/>
          <w:iCs/>
          <w:szCs w:val="26"/>
          <w:u w:val="single"/>
          <w:bdr w:val="single" w:sz="8" w:space="0" w:color="auto"/>
        </w:rPr>
        <w:t>.</w:t>
      </w:r>
    </w:p>
    <w:p w14:paraId="196E286D" w14:textId="77777777" w:rsidR="00F52143" w:rsidRPr="00B91521" w:rsidRDefault="00F52143" w:rsidP="00F52143">
      <w:pPr>
        <w:pStyle w:val="Heading4"/>
        <w:rPr>
          <w:rFonts w:ascii="Georgia" w:hAnsi="Georgia"/>
        </w:rPr>
      </w:pPr>
      <w:r>
        <w:rPr>
          <w:rFonts w:ascii="Georgia" w:hAnsi="Georgia"/>
        </w:rPr>
        <w:lastRenderedPageBreak/>
        <w:t xml:space="preserve">] </w:t>
      </w:r>
      <w:r w:rsidRPr="00B91521">
        <w:rPr>
          <w:rFonts w:ascii="Georgia" w:hAnsi="Georgia"/>
        </w:rPr>
        <w:t xml:space="preserve">Human life </w:t>
      </w:r>
      <w:r>
        <w:rPr>
          <w:rFonts w:ascii="Georgia" w:hAnsi="Georgia"/>
        </w:rPr>
        <w:t xml:space="preserve">outweighs under any fw - </w:t>
      </w:r>
      <w:r w:rsidRPr="00B91521">
        <w:rPr>
          <w:rFonts w:ascii="Georgia" w:hAnsi="Georgia"/>
        </w:rPr>
        <w:t>biological death destroys any hope of ontological improvement</w:t>
      </w:r>
    </w:p>
    <w:p w14:paraId="32119F29" w14:textId="77777777" w:rsidR="00F52143" w:rsidRPr="00B91521" w:rsidRDefault="00F52143" w:rsidP="00F52143">
      <w:pPr>
        <w:rPr>
          <w:rFonts w:ascii="Georgia" w:hAnsi="Georgia"/>
        </w:rPr>
      </w:pPr>
      <w:r w:rsidRPr="00B91521">
        <w:rPr>
          <w:rFonts w:ascii="Georgia" w:hAnsi="Georgia"/>
          <w:b/>
          <w:szCs w:val="26"/>
        </w:rPr>
        <w:t>Paterson 3</w:t>
      </w:r>
      <w:r w:rsidRPr="00B91521">
        <w:rPr>
          <w:rFonts w:ascii="Georgia" w:hAnsi="Georgia"/>
          <w:b/>
        </w:rPr>
        <w:t xml:space="preserve"> </w:t>
      </w:r>
      <w:r w:rsidRPr="00B91521">
        <w:rPr>
          <w:rFonts w:ascii="Georgia" w:hAnsi="Georgia"/>
          <w:b/>
          <w:sz w:val="16"/>
          <w:szCs w:val="16"/>
        </w:rPr>
        <w:t>–</w:t>
      </w:r>
      <w:r w:rsidRPr="00B91521">
        <w:rPr>
          <w:rFonts w:ascii="Georgia" w:hAnsi="Georgia"/>
          <w:sz w:val="16"/>
          <w:szCs w:val="16"/>
        </w:rPr>
        <w:t xml:space="preserve"> (Craig Paterson; Department of Philosophy, Providence College; “A Life Not Worth Living?”; 2003)</w:t>
      </w:r>
    </w:p>
    <w:p w14:paraId="6913BF42" w14:textId="77777777" w:rsidR="00F52143" w:rsidRPr="00B91521" w:rsidRDefault="00F52143" w:rsidP="00F52143">
      <w:pPr>
        <w:pStyle w:val="BodyText"/>
        <w:rPr>
          <w:rFonts w:ascii="Georgia" w:hAnsi="Georgia"/>
          <w:sz w:val="16"/>
          <w:szCs w:val="16"/>
        </w:rPr>
      </w:pPr>
      <w:r w:rsidRPr="00B91521">
        <w:rPr>
          <w:rFonts w:ascii="Georgia" w:hAnsi="Georgia"/>
          <w:sz w:val="16"/>
          <w:szCs w:val="16"/>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w:t>
      </w:r>
      <w:r w:rsidRPr="00B91521">
        <w:rPr>
          <w:rFonts w:ascii="Georgia" w:hAnsi="Georgia"/>
          <w:b/>
          <w:sz w:val="24"/>
          <w:highlight w:val="yellow"/>
          <w:u w:val="single"/>
        </w:rPr>
        <w:t>death</w:t>
      </w:r>
      <w:r w:rsidRPr="00B91521">
        <w:rPr>
          <w:rFonts w:ascii="Georgia" w:hAnsi="Georgia"/>
          <w:b/>
          <w:sz w:val="24"/>
          <w:u w:val="single"/>
        </w:rPr>
        <w:t xml:space="preserve"> in itself is an evil to us because it </w:t>
      </w:r>
      <w:r w:rsidRPr="00B91521">
        <w:rPr>
          <w:rFonts w:ascii="Georgia" w:hAnsi="Georgia"/>
          <w:b/>
          <w:sz w:val="24"/>
          <w:highlight w:val="yellow"/>
          <w:u w:val="single"/>
        </w:rPr>
        <w:t>ontologically destroys the</w:t>
      </w:r>
      <w:r w:rsidRPr="00B91521">
        <w:rPr>
          <w:rFonts w:ascii="Georgia" w:hAnsi="Georgia"/>
          <w:b/>
          <w:sz w:val="24"/>
          <w:u w:val="single"/>
        </w:rPr>
        <w:t xml:space="preserve"> current existent </w:t>
      </w:r>
      <w:r w:rsidRPr="00B91521">
        <w:rPr>
          <w:rFonts w:ascii="Georgia" w:hAnsi="Georgia"/>
          <w:b/>
          <w:sz w:val="24"/>
          <w:highlight w:val="yellow"/>
          <w:u w:val="single"/>
        </w:rPr>
        <w:t>subject</w:t>
      </w:r>
      <w:r w:rsidRPr="00B91521">
        <w:rPr>
          <w:rFonts w:ascii="Georgia" w:hAnsi="Georgia"/>
          <w:b/>
          <w:sz w:val="24"/>
          <w:u w:val="single"/>
        </w:rPr>
        <w:t xml:space="preserve"> — it is the ultimate in metaphysical lightning strikes</w:t>
      </w:r>
      <w:r w:rsidRPr="00B91521">
        <w:rPr>
          <w:rFonts w:ascii="Georgia" w:hAnsi="Georgia"/>
          <w:sz w:val="16"/>
          <w:szCs w:val="16"/>
        </w:rPr>
        <w:t xml:space="preserve">.80 The evil of death is truly an ontological evil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 whether caused naturally or caused by human intervention (intentional or unin- tentional) that drastically interferes in the process of maintaining the person in existence is an objective evil for the person. What is crucially at stake here, and is dialectically supportive of the self-evidency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w:t>
      </w:r>
      <w:r w:rsidRPr="00B91521">
        <w:rPr>
          <w:rFonts w:ascii="Georgia" w:hAnsi="Georgia"/>
          <w:b/>
          <w:sz w:val="24"/>
          <w:highlight w:val="yellow"/>
          <w:u w:val="single"/>
        </w:rPr>
        <w:t>concerning</w:t>
      </w:r>
      <w:r w:rsidRPr="00B91521">
        <w:rPr>
          <w:rFonts w:ascii="Georgia" w:hAnsi="Georgia"/>
          <w:b/>
          <w:sz w:val="24"/>
          <w:u w:val="single"/>
        </w:rPr>
        <w:t xml:space="preserve"> willed human </w:t>
      </w:r>
      <w:r w:rsidRPr="00B91521">
        <w:rPr>
          <w:rFonts w:ascii="Georgia" w:hAnsi="Georgia"/>
          <w:b/>
          <w:sz w:val="24"/>
          <w:highlight w:val="yellow"/>
          <w:u w:val="single"/>
        </w:rPr>
        <w:t>actions</w:t>
      </w:r>
      <w:r w:rsidRPr="00B91521">
        <w:rPr>
          <w:rFonts w:ascii="Georgia" w:hAnsi="Georgia"/>
          <w:b/>
          <w:sz w:val="24"/>
          <w:u w:val="single"/>
        </w:rPr>
        <w:t xml:space="preserve">, it is justifiable to state that </w:t>
      </w:r>
      <w:r w:rsidRPr="00B91521">
        <w:rPr>
          <w:rFonts w:ascii="Georgia" w:hAnsi="Georgia"/>
          <w:b/>
          <w:sz w:val="24"/>
          <w:highlight w:val="yellow"/>
          <w:u w:val="single"/>
        </w:rPr>
        <w:t>any</w:t>
      </w:r>
      <w:r w:rsidRPr="00B91521">
        <w:rPr>
          <w:rFonts w:ascii="Georgia" w:hAnsi="Georgia"/>
          <w:b/>
          <w:sz w:val="24"/>
          <w:u w:val="single"/>
        </w:rPr>
        <w:t xml:space="preserve"> intentional </w:t>
      </w:r>
      <w:r w:rsidRPr="00B91521">
        <w:rPr>
          <w:rFonts w:ascii="Georgia" w:hAnsi="Georgia"/>
          <w:b/>
          <w:sz w:val="24"/>
          <w:highlight w:val="yellow"/>
          <w:u w:val="single"/>
        </w:rPr>
        <w:t>rejection of</w:t>
      </w:r>
      <w:r w:rsidRPr="00B91521">
        <w:rPr>
          <w:rFonts w:ascii="Georgia" w:hAnsi="Georgia"/>
          <w:b/>
          <w:sz w:val="24"/>
          <w:u w:val="single"/>
        </w:rPr>
        <w:t xml:space="preserve"> human </w:t>
      </w:r>
      <w:r w:rsidRPr="00B91521">
        <w:rPr>
          <w:rFonts w:ascii="Georgia" w:hAnsi="Georgia"/>
          <w:b/>
          <w:sz w:val="24"/>
          <w:highlight w:val="yellow"/>
          <w:u w:val="single"/>
        </w:rPr>
        <w:t>life</w:t>
      </w:r>
      <w:r w:rsidRPr="00B91521">
        <w:rPr>
          <w:rFonts w:ascii="Georgia" w:hAnsi="Georgia"/>
          <w:b/>
          <w:sz w:val="24"/>
          <w:u w:val="single"/>
        </w:rPr>
        <w:t xml:space="preserve"> itself </w:t>
      </w:r>
      <w:r w:rsidRPr="00B91521">
        <w:rPr>
          <w:rFonts w:ascii="Georgia" w:hAnsi="Georgia"/>
          <w:b/>
          <w:sz w:val="24"/>
          <w:highlight w:val="yellow"/>
          <w:u w:val="single"/>
        </w:rPr>
        <w:t>cannot</w:t>
      </w:r>
      <w:r w:rsidRPr="00B91521">
        <w:rPr>
          <w:rFonts w:ascii="Georgia" w:hAnsi="Georgia"/>
          <w:b/>
          <w:sz w:val="24"/>
          <w:u w:val="single"/>
        </w:rPr>
        <w:t xml:space="preserve"> therefore </w:t>
      </w:r>
      <w:r w:rsidRPr="00B91521">
        <w:rPr>
          <w:rFonts w:ascii="Georgia" w:hAnsi="Georgia"/>
          <w:b/>
          <w:sz w:val="24"/>
          <w:highlight w:val="yellow"/>
          <w:u w:val="single"/>
        </w:rPr>
        <w:t>be warranted since it is an</w:t>
      </w:r>
      <w:r w:rsidRPr="00B91521">
        <w:rPr>
          <w:rFonts w:ascii="Georgia" w:hAnsi="Georgia"/>
          <w:b/>
          <w:sz w:val="24"/>
          <w:u w:val="single"/>
        </w:rPr>
        <w:t xml:space="preserve"> expression of an </w:t>
      </w:r>
      <w:r w:rsidRPr="00B91521">
        <w:rPr>
          <w:rFonts w:ascii="Georgia" w:hAnsi="Georgia"/>
          <w:b/>
          <w:sz w:val="24"/>
          <w:highlight w:val="yellow"/>
          <w:u w:val="single"/>
        </w:rPr>
        <w:t>ultimate disvalue for the subject</w:t>
      </w:r>
      <w:r w:rsidRPr="00B91521">
        <w:rPr>
          <w:rFonts w:ascii="Georgia" w:hAnsi="Georgia"/>
          <w:sz w:val="16"/>
          <w:szCs w:val="16"/>
        </w:rPr>
        <w:t>, namely, the destruction of the present person; a radical 79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359D3F3D" w14:textId="77777777" w:rsidR="00F52143" w:rsidRDefault="00F52143" w:rsidP="00F52143"/>
    <w:p w14:paraId="6C8FCF17" w14:textId="77777777" w:rsidR="00F52143" w:rsidRPr="00CA757C" w:rsidRDefault="00F52143" w:rsidP="00F52143">
      <w:pPr>
        <w:pStyle w:val="Heading4"/>
        <w:rPr>
          <w:rFonts w:cs="Calibri"/>
        </w:rPr>
      </w:pPr>
      <w:r>
        <w:rPr>
          <w:rFonts w:cs="Calibri"/>
        </w:rPr>
        <w:t xml:space="preserve">] </w:t>
      </w:r>
      <w:r w:rsidRPr="002E566B">
        <w:rPr>
          <w:rFonts w:cs="Calibri"/>
        </w:rPr>
        <w:t xml:space="preserve">Bindingness- only pursuing pleasure and avoiding pain can motivate action consistently- no external system of ethics has anything intrinsic that dictate it be followed. </w:t>
      </w:r>
    </w:p>
    <w:p w14:paraId="64088D94" w14:textId="77777777" w:rsidR="00F52143" w:rsidRDefault="00F52143" w:rsidP="00F52143">
      <w:pPr>
        <w:pStyle w:val="Heading4"/>
        <w:rPr>
          <w:rFonts w:cs="Calibri"/>
        </w:rPr>
      </w:pPr>
    </w:p>
    <w:p w14:paraId="372C5A15" w14:textId="77777777" w:rsidR="00F52143" w:rsidRPr="00CA757C" w:rsidRDefault="00F52143" w:rsidP="00F52143">
      <w:pPr>
        <w:pStyle w:val="Heading4"/>
        <w:rPr>
          <w:rFonts w:cs="Calibri"/>
        </w:rPr>
      </w:pPr>
      <w:r w:rsidRPr="002E566B">
        <w:rPr>
          <w:rFonts w:cs="Calibri"/>
        </w:rPr>
        <w:t>] Intuitions: If something happens 100 times we know it will happen again because of probability and mathematical analysis – only empirical processes can allow us to accurately make deductive predictions</w:t>
      </w:r>
    </w:p>
    <w:p w14:paraId="3B88A003" w14:textId="77777777" w:rsidR="00F52143" w:rsidRDefault="00F52143" w:rsidP="00F52143">
      <w:pPr>
        <w:pStyle w:val="Heading4"/>
        <w:tabs>
          <w:tab w:val="left" w:pos="2250"/>
        </w:tabs>
        <w:spacing w:line="276" w:lineRule="auto"/>
      </w:pPr>
    </w:p>
    <w:p w14:paraId="036F5867" w14:textId="77777777" w:rsidR="00F52143" w:rsidRDefault="00F52143" w:rsidP="00F52143">
      <w:pPr>
        <w:pStyle w:val="Heading4"/>
        <w:tabs>
          <w:tab w:val="left" w:pos="2250"/>
        </w:tabs>
        <w:spacing w:line="276" w:lineRule="auto"/>
      </w:pPr>
      <w:r>
        <w:t>] Lexical pre-requisite: threats to bodily security preclude the ability for moral actors to effectively act upon other moral theories since they are in a constant state of crisis that inhibits the ideal moral conditions which other theories presuppose</w:t>
      </w:r>
    </w:p>
    <w:p w14:paraId="619F1B91" w14:textId="77777777" w:rsidR="00F52143" w:rsidRDefault="00F52143" w:rsidP="00F52143"/>
    <w:p w14:paraId="2FF173B3" w14:textId="77777777" w:rsidR="00F52143" w:rsidRDefault="00F52143" w:rsidP="00F52143">
      <w:pPr>
        <w:pStyle w:val="Heading4"/>
      </w:pPr>
      <w:bookmarkStart w:id="1" w:name="_heading=h.1fob9te" w:colFirst="0" w:colLast="0"/>
      <w:bookmarkEnd w:id="1"/>
      <w:r>
        <w:t>] Strength of obligation – they can’t explain differences in obligations and IF they do it devolves to consequences</w:t>
      </w:r>
    </w:p>
    <w:p w14:paraId="5CF074B0" w14:textId="77777777" w:rsidR="00F52143" w:rsidRPr="001936B8" w:rsidRDefault="00F52143" w:rsidP="00F52143">
      <w:pPr>
        <w:rPr>
          <w:sz w:val="16"/>
          <w:szCs w:val="16"/>
        </w:rPr>
      </w:pPr>
      <w:r w:rsidRPr="001936B8">
        <w:rPr>
          <w:rFonts w:eastAsiaTheme="majorEastAsia" w:cstheme="majorBidi"/>
          <w:b/>
          <w:bCs/>
          <w:szCs w:val="26"/>
        </w:rPr>
        <w:t>Sinnott-Armstrong, 09</w:t>
      </w:r>
      <w:r w:rsidRPr="001936B8">
        <w:rPr>
          <w:sz w:val="16"/>
          <w:szCs w:val="16"/>
        </w:rPr>
        <w:t xml:space="preserve">, “How strong is this obligation? An argument for consequentialism from concomitant variation”, Oxford University Press, Walter Sinnott-Armstrong is Chauncey Stillman Professor of Practical Ethics in the Department of Philosophy and the Kenan Institute for Ethics at Duke University He has received fellowships from the Harvard Program in Ethics and </w:t>
      </w:r>
      <w:r w:rsidRPr="001936B8">
        <w:rPr>
          <w:sz w:val="16"/>
          <w:szCs w:val="16"/>
        </w:rPr>
        <w:lastRenderedPageBreak/>
        <w:t xml:space="preserve">the Professions, the Princeton Center for Human Values, the Oxford Uehiro Centre for Practical Ethics, the Center for Applied Philosophy and Public Ethics at the Australian National University, and the Sage Center for the Study of the Mind at the University of California, Santa Barbar. He earned his bachelor’s degree from Amherst College and his doctorate from Yale University. He has published widely on ethics (theoretical and applied as well as meta-ethics), empirical moral psychology and neuroscience, philosophy of law, epistemology, philosophy of religion, and informal logic, URL: </w:t>
      </w:r>
      <w:hyperlink r:id="rId31" w:history="1">
        <w:r w:rsidRPr="001936B8">
          <w:rPr>
            <w:rStyle w:val="Hyperlink"/>
            <w:sz w:val="16"/>
            <w:szCs w:val="16"/>
          </w:rPr>
          <w:t>https://www.jstor.org/stable/40607654</w:t>
        </w:r>
      </w:hyperlink>
      <w:r w:rsidRPr="001936B8">
        <w:rPr>
          <w:sz w:val="16"/>
          <w:szCs w:val="16"/>
        </w:rPr>
        <w:t>, KR</w:t>
      </w:r>
    </w:p>
    <w:p w14:paraId="0FB97BE7" w14:textId="77777777" w:rsidR="00F52143" w:rsidRDefault="00F52143" w:rsidP="00F52143">
      <w:r>
        <w:t>Now simply apply John Stuart Mill’s method of concomitant variation</w:t>
      </w:r>
      <w:r w:rsidRPr="00177B1A">
        <w:rPr>
          <w:rStyle w:val="StyleUnderline"/>
        </w:rPr>
        <w:t>. If lung cancer rates go up and down when smoking rates go up and down, but lung cancer rates do not change when atmospheric humidity goes up or down, then these data support the hypothesis that smoking rather than humidity causes lung cancer, at least if we can rule out the alternatives that cancer causes smoking, that some third factor causes both smoking and cancer, and that the correlation is accidental</w:t>
      </w:r>
      <w:r>
        <w:t>. Analogously</w:t>
      </w:r>
      <w:r w:rsidRPr="00E73C8E">
        <w:rPr>
          <w:rStyle w:val="StyleUnderline"/>
          <w:highlight w:val="green"/>
        </w:rPr>
        <w:t xml:space="preserve">, </w:t>
      </w:r>
      <w:r w:rsidRPr="0035787D">
        <w:rPr>
          <w:rStyle w:val="StyleUnderline"/>
        </w:rPr>
        <w:t>since</w:t>
      </w:r>
      <w:r w:rsidRPr="00E73C8E">
        <w:rPr>
          <w:rStyle w:val="StyleUnderline"/>
        </w:rPr>
        <w:t xml:space="preserve"> </w:t>
      </w:r>
      <w:r w:rsidRPr="00E73C8E">
        <w:rPr>
          <w:rStyle w:val="StyleUnderline"/>
          <w:highlight w:val="green"/>
        </w:rPr>
        <w:t xml:space="preserve">the strength of a moral obligation goes up </w:t>
      </w:r>
      <w:r w:rsidRPr="00E73C8E">
        <w:rPr>
          <w:rStyle w:val="StyleUnderline"/>
        </w:rPr>
        <w:t xml:space="preserve">and down </w:t>
      </w:r>
      <w:r w:rsidRPr="00E73C8E">
        <w:rPr>
          <w:rStyle w:val="StyleUnderline"/>
          <w:highlight w:val="green"/>
        </w:rPr>
        <w:t xml:space="preserve">as the harms in violating it go up </w:t>
      </w:r>
      <w:r w:rsidRPr="00E73C8E">
        <w:rPr>
          <w:rStyle w:val="StyleUnderline"/>
        </w:rPr>
        <w:t>and down</w:t>
      </w:r>
      <w:r>
        <w:t xml:space="preserve">, this correlation supports the hypothesis that </w:t>
      </w:r>
      <w:r w:rsidRPr="00E73C8E">
        <w:rPr>
          <w:rStyle w:val="StyleUnderline"/>
          <w:highlight w:val="green"/>
        </w:rPr>
        <w:t xml:space="preserve">the harms of violating it are what make the moral obligation </w:t>
      </w:r>
      <w:r w:rsidRPr="00E73C8E">
        <w:rPr>
          <w:rStyle w:val="StyleUnderline"/>
        </w:rPr>
        <w:t xml:space="preserve">as </w:t>
      </w:r>
      <w:r w:rsidRPr="00E73C8E">
        <w:rPr>
          <w:rStyle w:val="StyleUnderline"/>
          <w:highlight w:val="green"/>
        </w:rPr>
        <w:t xml:space="preserve">strong </w:t>
      </w:r>
      <w:r w:rsidRPr="00E73C8E">
        <w:rPr>
          <w:rStyle w:val="StyleUnderline"/>
        </w:rPr>
        <w:t>as it is</w:t>
      </w:r>
      <w:r w:rsidRPr="00E73C8E">
        <w:rPr>
          <w:rStyle w:val="StyleUnderline"/>
          <w:highlight w:val="green"/>
        </w:rPr>
        <w:t>.</w:t>
      </w:r>
      <w:r>
        <w:t xml:space="preserve"> This argu- ment assumes </w:t>
      </w:r>
      <w:r w:rsidRPr="006B407C">
        <w:t xml:space="preserve">that (i) </w:t>
      </w:r>
      <w:r w:rsidRPr="006B407C">
        <w:rPr>
          <w:rStyle w:val="StyleUnderline"/>
        </w:rPr>
        <w:t>the strength of</w:t>
      </w:r>
      <w:r w:rsidRPr="006B407C">
        <w:t xml:space="preserve"> the moral </w:t>
      </w:r>
      <w:r w:rsidRPr="006B407C">
        <w:rPr>
          <w:rStyle w:val="StyleUnderline"/>
        </w:rPr>
        <w:t>obligation does not explain the degree of harm</w:t>
      </w:r>
      <w:r>
        <w:t xml:space="preserve"> (it cannot explain, for example, why it is so bad to miss this flight), (ii) no third factor explains the strength, the harm, and their correlation (what would that third factor be?), and </w:t>
      </w:r>
      <w:r w:rsidRPr="006B407C">
        <w:t xml:space="preserve">(iii) the </w:t>
      </w:r>
      <w:r w:rsidRPr="006B407C">
        <w:rPr>
          <w:rStyle w:val="StyleUnderline"/>
        </w:rPr>
        <w:t>correlation is not accidental</w:t>
      </w:r>
      <w:r w:rsidRPr="006B407C">
        <w:t xml:space="preserve"> (because</w:t>
      </w:r>
      <w:r>
        <w:t xml:space="preserve"> consequences are at least part of what matters in morality). Thus, Mill’s method of concomitant variation supports a conse- quentialist account of the strength of moral obligations to keep promises.</w:t>
      </w:r>
    </w:p>
    <w:p w14:paraId="11898237" w14:textId="77777777" w:rsidR="00243B09" w:rsidRDefault="00F52143" w:rsidP="00F52143">
      <w:r w:rsidRPr="006B407C">
        <w:rPr>
          <w:rStyle w:val="StyleUnderline"/>
        </w:rPr>
        <w:t>This conclusion extends as well to the existence of such moral obligations. There</w:t>
      </w:r>
      <w:r w:rsidRPr="00FD41A5">
        <w:rPr>
          <w:rStyle w:val="StyleUnderline"/>
        </w:rPr>
        <w:t xml:space="preserve"> are two main options: we can say either (i) consequences determine both the existence and the strength of the moral obligation not  the strength of the moral obligation is, instead, the consequences of breaking (or keeping) the promise. </w:t>
      </w:r>
      <w:r w:rsidRPr="00830329">
        <w:rPr>
          <w:sz w:val="16"/>
          <w:szCs w:val="16"/>
        </w:rPr>
        <w:t>Option (i) is clearly simpler and more coherent. Why would one factor determine whether any moral obligation at all exists, while a completely separate factor (in the future rather than the past) deter- mines how strong that moral obligation is? That would be like postulating that the force of a golf club hitting a golf ball is what causes the ball to move but a different factor determines how fast or far the ball moves. Of course, dense air or a tree might explain why the ball did not go as fast or far as otherwise expected. However</w:t>
      </w:r>
      <w:r w:rsidRPr="00830329">
        <w:rPr>
          <w:rStyle w:val="StyleUnderline"/>
        </w:rPr>
        <w:t xml:space="preserve">, in the absence of any such additional force, it would be implausible to postulate separate causes for the existence and degree of the ball’s motion. Analogously, </w:t>
      </w:r>
      <w:r w:rsidRPr="00830329">
        <w:rPr>
          <w:rStyle w:val="StyleUnderline"/>
          <w:highlight w:val="green"/>
        </w:rPr>
        <w:t>we should reject</w:t>
      </w:r>
      <w:r w:rsidRPr="00FD41A5">
        <w:rPr>
          <w:rStyle w:val="StyleUnderline"/>
        </w:rPr>
        <w:t xml:space="preserve"> the moral theory </w:t>
      </w:r>
      <w:r w:rsidRPr="00830329">
        <w:rPr>
          <w:rStyle w:val="StyleUnderline"/>
          <w:highlight w:val="green"/>
        </w:rPr>
        <w:t>that one factor determines</w:t>
      </w:r>
      <w:r w:rsidRPr="00FD41A5">
        <w:rPr>
          <w:rStyle w:val="StyleUnderline"/>
        </w:rPr>
        <w:t xml:space="preserve"> the existence of </w:t>
      </w:r>
      <w:r w:rsidRPr="00830329">
        <w:rPr>
          <w:rStyle w:val="StyleUnderline"/>
          <w:highlight w:val="green"/>
        </w:rPr>
        <w:t>a moral obligation and a separate factor determines its strength</w:t>
      </w:r>
      <w:r w:rsidRPr="00FD41A5">
        <w:rPr>
          <w:rStyle w:val="StyleUnderline"/>
        </w:rPr>
        <w:t>.</w:t>
      </w:r>
      <w:r>
        <w:t xml:space="preserve"> </w:t>
      </w:r>
    </w:p>
    <w:p w14:paraId="59594C2B" w14:textId="77777777" w:rsidR="00243B09" w:rsidRDefault="00243B09" w:rsidP="00F52143"/>
    <w:p w14:paraId="2F217E54" w14:textId="016824E6" w:rsidR="00793562" w:rsidRPr="007F179E" w:rsidRDefault="00793562" w:rsidP="00F52143">
      <w:pPr>
        <w:pStyle w:val="Heading3"/>
      </w:pPr>
    </w:p>
    <w:sectPr w:rsidR="00793562" w:rsidRPr="007F179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A4A1267"/>
    <w:multiLevelType w:val="hybridMultilevel"/>
    <w:tmpl w:val="A3568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9"/>
  </w:num>
  <w:num w:numId="14">
    <w:abstractNumId w:val="18"/>
  </w:num>
  <w:num w:numId="15">
    <w:abstractNumId w:val="20"/>
  </w:num>
  <w:num w:numId="16">
    <w:abstractNumId w:val="27"/>
  </w:num>
  <w:num w:numId="17">
    <w:abstractNumId w:val="15"/>
  </w:num>
  <w:num w:numId="18">
    <w:abstractNumId w:val="11"/>
  </w:num>
  <w:num w:numId="19">
    <w:abstractNumId w:val="16"/>
  </w:num>
  <w:num w:numId="20">
    <w:abstractNumId w:val="28"/>
  </w:num>
  <w:num w:numId="21">
    <w:abstractNumId w:val="26"/>
  </w:num>
  <w:num w:numId="22">
    <w:abstractNumId w:val="25"/>
  </w:num>
  <w:num w:numId="23">
    <w:abstractNumId w:val="31"/>
  </w:num>
  <w:num w:numId="24">
    <w:abstractNumId w:val="21"/>
  </w:num>
  <w:num w:numId="25">
    <w:abstractNumId w:val="23"/>
  </w:num>
  <w:num w:numId="26">
    <w:abstractNumId w:val="12"/>
  </w:num>
  <w:num w:numId="27">
    <w:abstractNumId w:val="19"/>
  </w:num>
  <w:num w:numId="28">
    <w:abstractNumId w:val="24"/>
  </w:num>
  <w:num w:numId="29">
    <w:abstractNumId w:val="14"/>
  </w:num>
  <w:num w:numId="30">
    <w:abstractNumId w:val="30"/>
  </w:num>
  <w:num w:numId="31">
    <w:abstractNumId w:val="13"/>
  </w:num>
  <w:num w:numId="32">
    <w:abstractNumId w:val="32"/>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7EA6"/>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6F5"/>
    <w:rsid w:val="00072718"/>
    <w:rsid w:val="0007381E"/>
    <w:rsid w:val="00076094"/>
    <w:rsid w:val="0008785F"/>
    <w:rsid w:val="00090CBE"/>
    <w:rsid w:val="00093DE0"/>
    <w:rsid w:val="00094DEC"/>
    <w:rsid w:val="000A2D8A"/>
    <w:rsid w:val="000D26A6"/>
    <w:rsid w:val="000D2B90"/>
    <w:rsid w:val="000D6ED8"/>
    <w:rsid w:val="000D717B"/>
    <w:rsid w:val="00100B28"/>
    <w:rsid w:val="00117316"/>
    <w:rsid w:val="001209B4"/>
    <w:rsid w:val="00166304"/>
    <w:rsid w:val="001761FC"/>
    <w:rsid w:val="00182655"/>
    <w:rsid w:val="001840F2"/>
    <w:rsid w:val="00185134"/>
    <w:rsid w:val="001856C6"/>
    <w:rsid w:val="00191B5F"/>
    <w:rsid w:val="00192487"/>
    <w:rsid w:val="00193416"/>
    <w:rsid w:val="00195073"/>
    <w:rsid w:val="0019668D"/>
    <w:rsid w:val="001A25FD"/>
    <w:rsid w:val="001A5371"/>
    <w:rsid w:val="001A72C7"/>
    <w:rsid w:val="001B4262"/>
    <w:rsid w:val="001B73E3"/>
    <w:rsid w:val="001B7D07"/>
    <w:rsid w:val="001C316D"/>
    <w:rsid w:val="001D1A0D"/>
    <w:rsid w:val="001D36BF"/>
    <w:rsid w:val="001D4C28"/>
    <w:rsid w:val="001E0B1F"/>
    <w:rsid w:val="001E0C0F"/>
    <w:rsid w:val="001E1E0B"/>
    <w:rsid w:val="001F1173"/>
    <w:rsid w:val="002005A8"/>
    <w:rsid w:val="00203DD8"/>
    <w:rsid w:val="00204E1D"/>
    <w:rsid w:val="002059BD"/>
    <w:rsid w:val="00207F2E"/>
    <w:rsid w:val="00207FD8"/>
    <w:rsid w:val="00210FAF"/>
    <w:rsid w:val="00213B1E"/>
    <w:rsid w:val="00215284"/>
    <w:rsid w:val="002168F2"/>
    <w:rsid w:val="0022589F"/>
    <w:rsid w:val="002343FE"/>
    <w:rsid w:val="00235F7B"/>
    <w:rsid w:val="00243B0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175"/>
    <w:rsid w:val="003726C3"/>
    <w:rsid w:val="00375D2E"/>
    <w:rsid w:val="00383071"/>
    <w:rsid w:val="00383B19"/>
    <w:rsid w:val="00384CBC"/>
    <w:rsid w:val="003933F9"/>
    <w:rsid w:val="00395864"/>
    <w:rsid w:val="00396557"/>
    <w:rsid w:val="00397316"/>
    <w:rsid w:val="003A0212"/>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DDF"/>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95EF2"/>
    <w:rsid w:val="005A4D4E"/>
    <w:rsid w:val="005A7237"/>
    <w:rsid w:val="005B21FA"/>
    <w:rsid w:val="005B3244"/>
    <w:rsid w:val="005B6EE8"/>
    <w:rsid w:val="005B7731"/>
    <w:rsid w:val="005C4515"/>
    <w:rsid w:val="005C5602"/>
    <w:rsid w:val="005C74A6"/>
    <w:rsid w:val="005D3B4D"/>
    <w:rsid w:val="005D615C"/>
    <w:rsid w:val="005E151B"/>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714"/>
    <w:rsid w:val="006D13F4"/>
    <w:rsid w:val="006D6AED"/>
    <w:rsid w:val="006E6D0B"/>
    <w:rsid w:val="006F126E"/>
    <w:rsid w:val="006F32C9"/>
    <w:rsid w:val="006F3834"/>
    <w:rsid w:val="006F5693"/>
    <w:rsid w:val="006F5D4C"/>
    <w:rsid w:val="00717B01"/>
    <w:rsid w:val="007227D9"/>
    <w:rsid w:val="0072491F"/>
    <w:rsid w:val="00725598"/>
    <w:rsid w:val="007374A1"/>
    <w:rsid w:val="0074405B"/>
    <w:rsid w:val="00747ABD"/>
    <w:rsid w:val="00752712"/>
    <w:rsid w:val="00753A84"/>
    <w:rsid w:val="007611F5"/>
    <w:rsid w:val="007619E4"/>
    <w:rsid w:val="00761E75"/>
    <w:rsid w:val="0076495E"/>
    <w:rsid w:val="00765FC8"/>
    <w:rsid w:val="00775694"/>
    <w:rsid w:val="0079356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79E"/>
    <w:rsid w:val="00803A12"/>
    <w:rsid w:val="00805417"/>
    <w:rsid w:val="008266F9"/>
    <w:rsid w:val="008267E2"/>
    <w:rsid w:val="00826A9B"/>
    <w:rsid w:val="00834842"/>
    <w:rsid w:val="00840E7B"/>
    <w:rsid w:val="0085236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B0B"/>
    <w:rsid w:val="008C0FA2"/>
    <w:rsid w:val="008C2342"/>
    <w:rsid w:val="008C77B6"/>
    <w:rsid w:val="008D1B91"/>
    <w:rsid w:val="008D724A"/>
    <w:rsid w:val="008E7A3E"/>
    <w:rsid w:val="008F41FD"/>
    <w:rsid w:val="008F4479"/>
    <w:rsid w:val="008F4BA0"/>
    <w:rsid w:val="00901726"/>
    <w:rsid w:val="00920E6A"/>
    <w:rsid w:val="00931816"/>
    <w:rsid w:val="00932C71"/>
    <w:rsid w:val="00933B7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7A7"/>
    <w:rsid w:val="009C5FF7"/>
    <w:rsid w:val="009C6292"/>
    <w:rsid w:val="009D15DB"/>
    <w:rsid w:val="009D3133"/>
    <w:rsid w:val="009E160D"/>
    <w:rsid w:val="009F1CBB"/>
    <w:rsid w:val="009F3305"/>
    <w:rsid w:val="009F4CF0"/>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0508"/>
    <w:rsid w:val="00BD2244"/>
    <w:rsid w:val="00BE6472"/>
    <w:rsid w:val="00BF040B"/>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50FE"/>
    <w:rsid w:val="00D01EDC"/>
    <w:rsid w:val="00D078AA"/>
    <w:rsid w:val="00D10058"/>
    <w:rsid w:val="00D11978"/>
    <w:rsid w:val="00D15E30"/>
    <w:rsid w:val="00D16129"/>
    <w:rsid w:val="00D25DBD"/>
    <w:rsid w:val="00D26929"/>
    <w:rsid w:val="00D30CBD"/>
    <w:rsid w:val="00D30D9E"/>
    <w:rsid w:val="00D33908"/>
    <w:rsid w:val="00D354F2"/>
    <w:rsid w:val="00D35F5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EA6"/>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60F"/>
    <w:rsid w:val="00E8322E"/>
    <w:rsid w:val="00E903E0"/>
    <w:rsid w:val="00EA1115"/>
    <w:rsid w:val="00EA39EB"/>
    <w:rsid w:val="00EA58CE"/>
    <w:rsid w:val="00EB33FF"/>
    <w:rsid w:val="00EB3D1A"/>
    <w:rsid w:val="00EC2759"/>
    <w:rsid w:val="00EC7106"/>
    <w:rsid w:val="00ED0120"/>
    <w:rsid w:val="00ED227B"/>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143"/>
    <w:rsid w:val="00F57FFB"/>
    <w:rsid w:val="00F601E6"/>
    <w:rsid w:val="00F73954"/>
    <w:rsid w:val="00F94060"/>
    <w:rsid w:val="00FA56F6"/>
    <w:rsid w:val="00FB329D"/>
    <w:rsid w:val="00FC27E3"/>
    <w:rsid w:val="00FC6752"/>
    <w:rsid w:val="00FC74C7"/>
    <w:rsid w:val="00FD451D"/>
    <w:rsid w:val="00FD5B22"/>
    <w:rsid w:val="00FE1B01"/>
    <w:rsid w:val="00FF25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A704AD"/>
  <w14:defaultImageDpi w14:val="300"/>
  <w15:docId w15:val="{07C5EE83-849F-7444-BC52-BADD737A5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17A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D7E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DD7E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D7E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DD7EA6"/>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9C17A7"/>
    <w:pPr>
      <w:keepNext/>
      <w:keepLines/>
      <w:spacing w:before="200"/>
      <w:outlineLvl w:val="4"/>
    </w:pPr>
    <w:rPr>
      <w:rFonts w:asciiTheme="majorHAnsi" w:eastAsiaTheme="majorEastAsia" w:hAnsiTheme="majorHAnsi" w:cstheme="majorBidi"/>
      <w:color w:val="243F60" w:themeColor="accent1" w:themeShade="7F"/>
      <w:szCs w:val="26"/>
    </w:rPr>
  </w:style>
  <w:style w:type="paragraph" w:styleId="Heading6">
    <w:name w:val="heading 6"/>
    <w:basedOn w:val="Normal"/>
    <w:next w:val="Normal"/>
    <w:link w:val="Heading6Char"/>
    <w:uiPriority w:val="9"/>
    <w:semiHidden/>
    <w:unhideWhenUsed/>
    <w:qFormat/>
    <w:rsid w:val="009C17A7"/>
    <w:pPr>
      <w:keepNext/>
      <w:keepLines/>
      <w:spacing w:before="200" w:after="40"/>
      <w:outlineLvl w:val="5"/>
    </w:pPr>
    <w:rPr>
      <w:rFonts w:eastAsia="Calibri"/>
      <w:b/>
      <w:sz w:val="20"/>
      <w:szCs w:val="20"/>
    </w:rPr>
  </w:style>
  <w:style w:type="character" w:default="1" w:styleId="DefaultParagraphFont">
    <w:name w:val="Default Paragraph Font"/>
    <w:uiPriority w:val="1"/>
    <w:semiHidden/>
    <w:unhideWhenUsed/>
    <w:rsid w:val="00DD7E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7EA6"/>
  </w:style>
  <w:style w:type="character" w:customStyle="1" w:styleId="Heading1Char">
    <w:name w:val="Heading 1 Char"/>
    <w:aliases w:val="Pocket Char"/>
    <w:basedOn w:val="DefaultParagraphFont"/>
    <w:link w:val="Heading1"/>
    <w:uiPriority w:val="9"/>
    <w:rsid w:val="00DD7EA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DD7EA6"/>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DD7EA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D7EA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D7EA6"/>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DD7EA6"/>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DD7EA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D7EA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D7EA6"/>
    <w:rPr>
      <w:color w:val="auto"/>
      <w:u w:val="none"/>
    </w:rPr>
  </w:style>
  <w:style w:type="paragraph" w:styleId="DocumentMap">
    <w:name w:val="Document Map"/>
    <w:basedOn w:val="Normal"/>
    <w:link w:val="DocumentMapChar"/>
    <w:uiPriority w:val="99"/>
    <w:semiHidden/>
    <w:unhideWhenUsed/>
    <w:rsid w:val="00DD7E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7EA6"/>
    <w:rPr>
      <w:rFonts w:ascii="Lucida Grande" w:hAnsi="Lucida Grande" w:cs="Lucida Grande"/>
    </w:rPr>
  </w:style>
  <w:style w:type="character" w:customStyle="1" w:styleId="Heading5Char">
    <w:name w:val="Heading 5 Char"/>
    <w:basedOn w:val="DefaultParagraphFont"/>
    <w:link w:val="Heading5"/>
    <w:uiPriority w:val="9"/>
    <w:semiHidden/>
    <w:rsid w:val="009C17A7"/>
    <w:rPr>
      <w:rFonts w:asciiTheme="majorHAnsi" w:eastAsiaTheme="majorEastAsia" w:hAnsiTheme="majorHAnsi" w:cstheme="majorBidi"/>
      <w:color w:val="243F60" w:themeColor="accent1" w:themeShade="7F"/>
      <w:sz w:val="26"/>
      <w:szCs w:val="26"/>
    </w:rPr>
  </w:style>
  <w:style w:type="character" w:customStyle="1" w:styleId="Heading6Char">
    <w:name w:val="Heading 6 Char"/>
    <w:basedOn w:val="DefaultParagraphFont"/>
    <w:link w:val="Heading6"/>
    <w:uiPriority w:val="9"/>
    <w:semiHidden/>
    <w:rsid w:val="009C17A7"/>
    <w:rPr>
      <w:rFonts w:ascii="Calibri" w:eastAsia="Calibri" w:hAnsi="Calibri" w:cs="Calibri"/>
      <w:b/>
      <w:sz w:val="20"/>
      <w:szCs w:val="20"/>
    </w:rPr>
  </w:style>
  <w:style w:type="paragraph" w:styleId="Title">
    <w:name w:val="Title"/>
    <w:aliases w:val="Cites and Cards,UNDERLINE,Bold Underlined,title,Block Heading,Read This"/>
    <w:basedOn w:val="Normal"/>
    <w:next w:val="Normal"/>
    <w:link w:val="TitleChar"/>
    <w:uiPriority w:val="10"/>
    <w:qFormat/>
    <w:rsid w:val="009C17A7"/>
    <w:pPr>
      <w:pBdr>
        <w:bottom w:val="single" w:sz="8" w:space="4" w:color="4F81BD"/>
      </w:pBdr>
      <w:spacing w:after="300"/>
      <w:contextualSpacing/>
    </w:pPr>
    <w:rPr>
      <w:rFonts w:ascii="Arial" w:eastAsia="Calibri" w:hAnsi="Arial" w:cstheme="minorBidi"/>
      <w:bCs/>
      <w:sz w:val="24"/>
      <w:szCs w:val="26"/>
      <w:u w:val="single"/>
    </w:rPr>
  </w:style>
  <w:style w:type="character" w:customStyle="1" w:styleId="TitleChar">
    <w:name w:val="Title Char"/>
    <w:aliases w:val="Cites and Cards Char,UNDERLINE Char,Bold Underlined Char,title Char,Block Heading Char,Read This Char"/>
    <w:basedOn w:val="DefaultParagraphFont"/>
    <w:link w:val="Title"/>
    <w:uiPriority w:val="10"/>
    <w:qFormat/>
    <w:rsid w:val="009C17A7"/>
    <w:rPr>
      <w:rFonts w:ascii="Arial" w:eastAsia="Calibri" w:hAnsi="Arial"/>
      <w:bCs/>
      <w:szCs w:val="26"/>
      <w:u w:val="single"/>
    </w:rPr>
  </w:style>
  <w:style w:type="character" w:styleId="UnresolvedMention">
    <w:name w:val="Unresolved Mention"/>
    <w:basedOn w:val="DefaultParagraphFont"/>
    <w:uiPriority w:val="99"/>
    <w:unhideWhenUsed/>
    <w:rsid w:val="009C17A7"/>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C17A7"/>
    <w:pPr>
      <w:spacing w:before="100" w:beforeAutospacing="1" w:after="100" w:afterAutospacing="1"/>
    </w:pPr>
    <w:rPr>
      <w:rFonts w:eastAsia="Calibri" w:cstheme="minorBidi"/>
      <w:szCs w:val="26"/>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9C17A7"/>
    <w:pPr>
      <w:keepNext w:val="0"/>
      <w:keepLines w:val="0"/>
      <w:pageBreakBefore w:val="0"/>
      <w:pBdr>
        <w:top w:val="none" w:sz="0" w:space="0" w:color="auto"/>
        <w:left w:val="none" w:sz="0" w:space="0" w:color="auto"/>
        <w:bottom w:val="none" w:sz="0" w:space="0" w:color="auto"/>
        <w:right w:val="none" w:sz="0" w:space="0" w:color="auto"/>
      </w:pBdr>
      <w:spacing w:before="480"/>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9C17A7"/>
    <w:rPr>
      <w:rFonts w:ascii="Calibri" w:eastAsia="Calibri" w:hAnsi="Calibri"/>
      <w:sz w:val="26"/>
      <w:szCs w:val="26"/>
    </w:rPr>
  </w:style>
  <w:style w:type="paragraph" w:customStyle="1" w:styleId="textbold">
    <w:name w:val="text bold"/>
    <w:basedOn w:val="Normal"/>
    <w:link w:val="Emphasis"/>
    <w:uiPriority w:val="20"/>
    <w:qFormat/>
    <w:rsid w:val="009C17A7"/>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customStyle="1" w:styleId="css-axufdj">
    <w:name w:val="css-axufdj"/>
    <w:basedOn w:val="Normal"/>
    <w:rsid w:val="009C17A7"/>
    <w:pPr>
      <w:spacing w:before="100" w:beforeAutospacing="1" w:after="100" w:afterAutospacing="1"/>
    </w:pPr>
    <w:rPr>
      <w:rFonts w:eastAsia="Calibri"/>
      <w:szCs w:val="26"/>
    </w:rPr>
  </w:style>
  <w:style w:type="character" w:styleId="Strong">
    <w:name w:val="Strong"/>
    <w:basedOn w:val="DefaultParagraphFont"/>
    <w:uiPriority w:val="22"/>
    <w:qFormat/>
    <w:rsid w:val="009C17A7"/>
    <w:rPr>
      <w:b/>
      <w:bCs/>
    </w:rPr>
  </w:style>
  <w:style w:type="character" w:customStyle="1" w:styleId="sr-only">
    <w:name w:val="sr-only"/>
    <w:basedOn w:val="DefaultParagraphFont"/>
    <w:rsid w:val="009C17A7"/>
  </w:style>
  <w:style w:type="paragraph" w:styleId="ListParagraph">
    <w:name w:val="List Paragraph"/>
    <w:aliases w:val="6 font"/>
    <w:basedOn w:val="Normal"/>
    <w:uiPriority w:val="34"/>
    <w:qFormat/>
    <w:rsid w:val="009C17A7"/>
    <w:pPr>
      <w:ind w:left="720"/>
      <w:contextualSpacing/>
    </w:pPr>
    <w:rPr>
      <w:rFonts w:eastAsia="Calibri"/>
      <w:szCs w:val="26"/>
    </w:rPr>
  </w:style>
  <w:style w:type="character" w:customStyle="1" w:styleId="BoldUnderline">
    <w:name w:val="Bold.Underline"/>
    <w:uiPriority w:val="1"/>
    <w:qFormat/>
    <w:rsid w:val="009C17A7"/>
    <w:rPr>
      <w:b/>
      <w:u w:val="single"/>
    </w:rPr>
  </w:style>
  <w:style w:type="character" w:customStyle="1" w:styleId="Minimize">
    <w:name w:val="Minimize"/>
    <w:uiPriority w:val="1"/>
    <w:qFormat/>
    <w:rsid w:val="009C17A7"/>
    <w:rPr>
      <w:rFonts w:asciiTheme="minorHAnsi" w:hAnsiTheme="minorHAnsi"/>
      <w:sz w:val="16"/>
    </w:rPr>
  </w:style>
  <w:style w:type="character" w:customStyle="1" w:styleId="TitleChar1">
    <w:name w:val="Title Char1"/>
    <w:basedOn w:val="DefaultParagraphFont"/>
    <w:uiPriority w:val="10"/>
    <w:rsid w:val="009C17A7"/>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9C17A7"/>
    <w:rPr>
      <w:rFonts w:eastAsia="Calibri"/>
      <w:b/>
      <w:szCs w:val="26"/>
      <w:u w:val="single"/>
    </w:rPr>
  </w:style>
  <w:style w:type="character" w:customStyle="1" w:styleId="Underline2Char">
    <w:name w:val="Underline2 Char"/>
    <w:basedOn w:val="DefaultParagraphFont"/>
    <w:link w:val="Underline2"/>
    <w:uiPriority w:val="4"/>
    <w:rsid w:val="009C17A7"/>
    <w:rPr>
      <w:rFonts w:ascii="Calibri" w:eastAsia="Calibri" w:hAnsi="Calibri" w:cs="Calibri"/>
      <w:b/>
      <w:sz w:val="26"/>
      <w:szCs w:val="26"/>
      <w:u w:val="single"/>
    </w:rPr>
  </w:style>
  <w:style w:type="character" w:customStyle="1" w:styleId="BoldUnderline0">
    <w:name w:val="BoldUnderline"/>
    <w:basedOn w:val="DefaultParagraphFont"/>
    <w:uiPriority w:val="1"/>
    <w:qFormat/>
    <w:rsid w:val="009C17A7"/>
    <w:rPr>
      <w:rFonts w:ascii="Arial" w:hAnsi="Arial"/>
      <w:b/>
      <w:sz w:val="20"/>
      <w:u w:val="single"/>
    </w:rPr>
  </w:style>
  <w:style w:type="paragraph" w:customStyle="1" w:styleId="UnderlinePara">
    <w:name w:val="Underline Para"/>
    <w:basedOn w:val="Normal"/>
    <w:uiPriority w:val="1"/>
    <w:qFormat/>
    <w:rsid w:val="009C17A7"/>
    <w:pPr>
      <w:widowControl w:val="0"/>
      <w:suppressAutoHyphens/>
      <w:spacing w:after="200"/>
      <w:contextualSpacing/>
    </w:pPr>
    <w:rPr>
      <w:rFonts w:asciiTheme="minorHAnsi" w:eastAsia="Calibri" w:hAnsiTheme="minorHAnsi" w:cstheme="minorBidi"/>
      <w:b/>
      <w:szCs w:val="26"/>
      <w:u w:val="single"/>
    </w:rPr>
  </w:style>
  <w:style w:type="paragraph" w:customStyle="1" w:styleId="Emphasis1">
    <w:name w:val="Emphasis1"/>
    <w:basedOn w:val="Normal"/>
    <w:autoRedefine/>
    <w:uiPriority w:val="7"/>
    <w:qFormat/>
    <w:rsid w:val="009C17A7"/>
    <w:pPr>
      <w:pBdr>
        <w:top w:val="single" w:sz="4" w:space="1" w:color="auto"/>
        <w:left w:val="single" w:sz="4" w:space="4" w:color="auto"/>
        <w:bottom w:val="single" w:sz="4" w:space="1" w:color="auto"/>
        <w:right w:val="single" w:sz="4" w:space="4" w:color="auto"/>
      </w:pBdr>
      <w:ind w:left="720"/>
      <w:jc w:val="both"/>
    </w:pPr>
    <w:rPr>
      <w:rFonts w:eastAsia="Calibri"/>
      <w:b/>
      <w:iCs/>
      <w:szCs w:val="26"/>
      <w:u w:val="single"/>
      <w:bdr w:val="single" w:sz="8" w:space="0" w:color="auto"/>
    </w:rPr>
  </w:style>
  <w:style w:type="paragraph" w:customStyle="1" w:styleId="evidencetext">
    <w:name w:val="evidence text"/>
    <w:basedOn w:val="Normal"/>
    <w:link w:val="evidencetextChar1"/>
    <w:qFormat/>
    <w:rsid w:val="009C17A7"/>
    <w:pPr>
      <w:ind w:left="432" w:right="432"/>
    </w:pPr>
    <w:rPr>
      <w:rFonts w:eastAsia="Calibri"/>
      <w:color w:val="000000"/>
      <w:szCs w:val="26"/>
    </w:rPr>
  </w:style>
  <w:style w:type="character" w:customStyle="1" w:styleId="evidencetextChar1">
    <w:name w:val="evidence text Char1"/>
    <w:link w:val="evidencetext"/>
    <w:rsid w:val="009C17A7"/>
    <w:rPr>
      <w:rFonts w:ascii="Calibri" w:eastAsia="Calibri" w:hAnsi="Calibri" w:cs="Calibri"/>
      <w:color w:val="000000"/>
      <w:sz w:val="26"/>
      <w:szCs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9C17A7"/>
    <w:pPr>
      <w:spacing w:after="160" w:line="259" w:lineRule="auto"/>
    </w:pPr>
    <w:rPr>
      <w:rFonts w:ascii="Calibri" w:eastAsiaTheme="minorHAnsi" w:hAnsi="Calibr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9C17A7"/>
    <w:rPr>
      <w:rFonts w:ascii="Calibri" w:eastAsiaTheme="minorHAnsi" w:hAnsi="Calibri" w:cs="Times New Roman"/>
      <w:sz w:val="22"/>
      <w:szCs w:val="22"/>
      <w:u w:val="single"/>
    </w:rPr>
  </w:style>
  <w:style w:type="paragraph" w:customStyle="1" w:styleId="css-182kmce">
    <w:name w:val="css-182kmce"/>
    <w:basedOn w:val="Normal"/>
    <w:rsid w:val="009C17A7"/>
    <w:pPr>
      <w:spacing w:before="100" w:beforeAutospacing="1" w:after="100" w:afterAutospacing="1"/>
    </w:pPr>
    <w:rPr>
      <w:rFonts w:eastAsia="Times New Roman"/>
      <w:sz w:val="24"/>
      <w:szCs w:val="26"/>
      <w:lang w:eastAsia="ko-KR"/>
    </w:rPr>
  </w:style>
  <w:style w:type="character" w:customStyle="1" w:styleId="inline-garnett-quote">
    <w:name w:val="inline-garnett-quote"/>
    <w:basedOn w:val="DefaultParagraphFont"/>
    <w:rsid w:val="009C17A7"/>
  </w:style>
  <w:style w:type="paragraph" w:customStyle="1" w:styleId="pullquote-paragraph">
    <w:name w:val="pullquote-paragraph"/>
    <w:basedOn w:val="Normal"/>
    <w:rsid w:val="009C17A7"/>
    <w:pPr>
      <w:spacing w:before="100" w:beforeAutospacing="1" w:after="100" w:afterAutospacing="1"/>
    </w:pPr>
    <w:rPr>
      <w:rFonts w:eastAsia="Times New Roman"/>
      <w:sz w:val="24"/>
      <w:szCs w:val="26"/>
      <w:lang w:eastAsia="ko-KR"/>
    </w:rPr>
  </w:style>
  <w:style w:type="character" w:styleId="HTMLCite">
    <w:name w:val="HTML Cite"/>
    <w:basedOn w:val="DefaultParagraphFont"/>
    <w:uiPriority w:val="99"/>
    <w:unhideWhenUsed/>
    <w:rsid w:val="009C17A7"/>
    <w:rPr>
      <w:i/>
      <w:iCs/>
    </w:rPr>
  </w:style>
  <w:style w:type="paragraph" w:customStyle="1" w:styleId="font--body">
    <w:name w:val="font--body"/>
    <w:basedOn w:val="Normal"/>
    <w:rsid w:val="009C17A7"/>
    <w:pPr>
      <w:spacing w:before="100" w:beforeAutospacing="1" w:after="100" w:afterAutospacing="1"/>
    </w:pPr>
    <w:rPr>
      <w:rFonts w:eastAsia="Times New Roman"/>
      <w:sz w:val="24"/>
      <w:szCs w:val="26"/>
      <w:lang w:eastAsia="ko-KR"/>
    </w:rPr>
  </w:style>
  <w:style w:type="paragraph" w:customStyle="1" w:styleId="gntarbp">
    <w:name w:val="gnt_ar_b_p"/>
    <w:basedOn w:val="Normal"/>
    <w:rsid w:val="009C17A7"/>
    <w:pPr>
      <w:spacing w:before="100" w:beforeAutospacing="1" w:after="100" w:afterAutospacing="1"/>
    </w:pPr>
    <w:rPr>
      <w:rFonts w:eastAsia="Times New Roman"/>
      <w:sz w:val="24"/>
      <w:szCs w:val="26"/>
      <w:lang w:eastAsia="ko-KR"/>
    </w:rPr>
  </w:style>
  <w:style w:type="paragraph" w:customStyle="1" w:styleId="slate-paragraph">
    <w:name w:val="slate-paragraph"/>
    <w:basedOn w:val="Normal"/>
    <w:uiPriority w:val="99"/>
    <w:rsid w:val="009C17A7"/>
    <w:pPr>
      <w:spacing w:before="100" w:beforeAutospacing="1" w:after="100" w:afterAutospacing="1"/>
    </w:pPr>
    <w:rPr>
      <w:rFonts w:eastAsia="Times New Roman"/>
      <w:sz w:val="24"/>
      <w:szCs w:val="26"/>
      <w:lang w:eastAsia="ko-KR"/>
    </w:rPr>
  </w:style>
  <w:style w:type="character" w:customStyle="1" w:styleId="numbers">
    <w:name w:val="numbers"/>
    <w:basedOn w:val="DefaultParagraphFont"/>
    <w:rsid w:val="009C17A7"/>
  </w:style>
  <w:style w:type="paragraph" w:customStyle="1" w:styleId="endmarkenabled">
    <w:name w:val="endmarkenabled"/>
    <w:basedOn w:val="Normal"/>
    <w:rsid w:val="009C17A7"/>
    <w:pPr>
      <w:spacing w:before="100" w:beforeAutospacing="1" w:after="100" w:afterAutospacing="1"/>
    </w:pPr>
    <w:rPr>
      <w:rFonts w:eastAsia="Times New Roman"/>
      <w:sz w:val="24"/>
      <w:szCs w:val="26"/>
      <w:lang w:eastAsia="ko-KR"/>
    </w:rPr>
  </w:style>
  <w:style w:type="character" w:customStyle="1" w:styleId="link">
    <w:name w:val="link"/>
    <w:basedOn w:val="DefaultParagraphFont"/>
    <w:rsid w:val="009C17A7"/>
  </w:style>
  <w:style w:type="paragraph" w:customStyle="1" w:styleId="css-exrw3m">
    <w:name w:val="css-exrw3m"/>
    <w:basedOn w:val="Normal"/>
    <w:rsid w:val="009C17A7"/>
    <w:pPr>
      <w:spacing w:before="100" w:beforeAutospacing="1" w:after="100" w:afterAutospacing="1"/>
    </w:pPr>
    <w:rPr>
      <w:rFonts w:eastAsia="Times New Roman"/>
      <w:sz w:val="24"/>
      <w:szCs w:val="26"/>
    </w:rPr>
  </w:style>
  <w:style w:type="character" w:customStyle="1" w:styleId="css-8l6xbc">
    <w:name w:val="css-8l6xbc"/>
    <w:basedOn w:val="DefaultParagraphFont"/>
    <w:rsid w:val="009C17A7"/>
  </w:style>
  <w:style w:type="paragraph" w:customStyle="1" w:styleId="t-body-text">
    <w:name w:val="t-body-text"/>
    <w:basedOn w:val="Normal"/>
    <w:rsid w:val="009C17A7"/>
    <w:pPr>
      <w:spacing w:before="100" w:beforeAutospacing="1" w:after="100" w:afterAutospacing="1"/>
    </w:pPr>
    <w:rPr>
      <w:rFonts w:eastAsia="Times New Roman"/>
      <w:sz w:val="24"/>
      <w:szCs w:val="26"/>
    </w:rPr>
  </w:style>
  <w:style w:type="character" w:customStyle="1" w:styleId="BalloonTextChar">
    <w:name w:val="Balloon Text Char"/>
    <w:basedOn w:val="DefaultParagraphFont"/>
    <w:link w:val="BalloonText"/>
    <w:uiPriority w:val="99"/>
    <w:semiHidden/>
    <w:rsid w:val="009C17A7"/>
    <w:rPr>
      <w:rFonts w:ascii="Segoe UI" w:hAnsi="Segoe UI" w:cs="Segoe UI"/>
      <w:sz w:val="18"/>
      <w:szCs w:val="18"/>
    </w:rPr>
  </w:style>
  <w:style w:type="paragraph" w:styleId="BalloonText">
    <w:name w:val="Balloon Text"/>
    <w:basedOn w:val="Normal"/>
    <w:link w:val="BalloonTextChar"/>
    <w:uiPriority w:val="99"/>
    <w:semiHidden/>
    <w:unhideWhenUsed/>
    <w:rsid w:val="009C17A7"/>
    <w:rPr>
      <w:rFonts w:ascii="Segoe UI" w:hAnsi="Segoe UI" w:cs="Segoe UI"/>
      <w:sz w:val="18"/>
      <w:szCs w:val="18"/>
    </w:rPr>
  </w:style>
  <w:style w:type="character" w:customStyle="1" w:styleId="BalloonTextChar1">
    <w:name w:val="Balloon Text Char1"/>
    <w:basedOn w:val="DefaultParagraphFont"/>
    <w:uiPriority w:val="99"/>
    <w:semiHidden/>
    <w:rsid w:val="009C17A7"/>
    <w:rPr>
      <w:rFonts w:ascii="Times New Roman" w:hAnsi="Times New Roman" w:cs="Times New Roman"/>
      <w:sz w:val="18"/>
      <w:szCs w:val="18"/>
    </w:rPr>
  </w:style>
  <w:style w:type="character" w:customStyle="1" w:styleId="caps">
    <w:name w:val="caps"/>
    <w:basedOn w:val="DefaultParagraphFont"/>
    <w:rsid w:val="009C17A7"/>
  </w:style>
  <w:style w:type="paragraph" w:customStyle="1" w:styleId="c-user-cardbio">
    <w:name w:val="c-user-card__bio"/>
    <w:basedOn w:val="Normal"/>
    <w:rsid w:val="009C17A7"/>
    <w:pPr>
      <w:spacing w:before="100" w:beforeAutospacing="1" w:after="100" w:afterAutospacing="1"/>
    </w:pPr>
    <w:rPr>
      <w:rFonts w:eastAsia="Times New Roman"/>
      <w:sz w:val="24"/>
      <w:szCs w:val="26"/>
    </w:rPr>
  </w:style>
  <w:style w:type="paragraph" w:customStyle="1" w:styleId="selectionshareable">
    <w:name w:val="selectionshareable"/>
    <w:basedOn w:val="Normal"/>
    <w:rsid w:val="009C17A7"/>
    <w:pPr>
      <w:spacing w:before="100" w:beforeAutospacing="1" w:after="100" w:afterAutospacing="1"/>
    </w:pPr>
    <w:rPr>
      <w:rFonts w:eastAsia="Times New Roman"/>
      <w:sz w:val="24"/>
      <w:szCs w:val="26"/>
    </w:rPr>
  </w:style>
  <w:style w:type="character" w:customStyle="1" w:styleId="3oh-">
    <w:name w:val="_3oh-"/>
    <w:basedOn w:val="DefaultParagraphFont"/>
    <w:rsid w:val="009C17A7"/>
  </w:style>
  <w:style w:type="paragraph" w:customStyle="1" w:styleId="normal1">
    <w:name w:val="normal1"/>
    <w:basedOn w:val="Normal"/>
    <w:rsid w:val="009C17A7"/>
    <w:pPr>
      <w:spacing w:before="100" w:beforeAutospacing="1" w:after="100" w:afterAutospacing="1"/>
    </w:pPr>
    <w:rPr>
      <w:rFonts w:eastAsia="Times New Roman"/>
      <w:sz w:val="24"/>
      <w:szCs w:val="26"/>
    </w:rPr>
  </w:style>
  <w:style w:type="character" w:customStyle="1" w:styleId="c-timestamplabel">
    <w:name w:val="c-timestamp__label"/>
    <w:basedOn w:val="DefaultParagraphFont"/>
    <w:rsid w:val="009C17A7"/>
  </w:style>
  <w:style w:type="character" w:customStyle="1" w:styleId="c-messagelistunreaddividerlabel">
    <w:name w:val="c-message_list__unread_divider__label"/>
    <w:basedOn w:val="DefaultParagraphFont"/>
    <w:rsid w:val="009C17A7"/>
  </w:style>
  <w:style w:type="character" w:customStyle="1" w:styleId="c-messagesender">
    <w:name w:val="c-message__sender"/>
    <w:basedOn w:val="DefaultParagraphFont"/>
    <w:rsid w:val="009C17A7"/>
  </w:style>
  <w:style w:type="character" w:customStyle="1" w:styleId="c-reactioncount">
    <w:name w:val="c-reaction__count"/>
    <w:basedOn w:val="DefaultParagraphFont"/>
    <w:rsid w:val="009C17A7"/>
  </w:style>
  <w:style w:type="paragraph" w:customStyle="1" w:styleId="Analytic">
    <w:name w:val="Analytic"/>
    <w:basedOn w:val="Normal"/>
    <w:link w:val="AnalyticChar"/>
    <w:autoRedefine/>
    <w:uiPriority w:val="4"/>
    <w:qFormat/>
    <w:rsid w:val="009C17A7"/>
    <w:rPr>
      <w:rFonts w:eastAsia="Calibri"/>
      <w:color w:val="1F497D" w:themeColor="text2"/>
      <w:szCs w:val="26"/>
    </w:rPr>
  </w:style>
  <w:style w:type="character" w:customStyle="1" w:styleId="AnalyticChar">
    <w:name w:val="Analytic Char"/>
    <w:basedOn w:val="DefaultParagraphFont"/>
    <w:link w:val="Analytic"/>
    <w:uiPriority w:val="4"/>
    <w:rsid w:val="009C17A7"/>
    <w:rPr>
      <w:rFonts w:ascii="Calibri" w:eastAsia="Calibri" w:hAnsi="Calibri" w:cs="Calibri"/>
      <w:color w:val="1F497D" w:themeColor="text2"/>
      <w:sz w:val="26"/>
      <w:szCs w:val="26"/>
    </w:rPr>
  </w:style>
  <w:style w:type="paragraph" w:styleId="Header">
    <w:name w:val="header"/>
    <w:basedOn w:val="Normal"/>
    <w:link w:val="HeaderChar"/>
    <w:uiPriority w:val="99"/>
    <w:unhideWhenUsed/>
    <w:rsid w:val="009C17A7"/>
    <w:pPr>
      <w:tabs>
        <w:tab w:val="center" w:pos="4680"/>
        <w:tab w:val="right" w:pos="9360"/>
      </w:tabs>
    </w:pPr>
    <w:rPr>
      <w:rFonts w:eastAsia="Calibri"/>
      <w:szCs w:val="26"/>
    </w:rPr>
  </w:style>
  <w:style w:type="character" w:customStyle="1" w:styleId="HeaderChar">
    <w:name w:val="Header Char"/>
    <w:basedOn w:val="DefaultParagraphFont"/>
    <w:link w:val="Header"/>
    <w:uiPriority w:val="99"/>
    <w:rsid w:val="009C17A7"/>
    <w:rPr>
      <w:rFonts w:ascii="Calibri" w:eastAsia="Calibri" w:hAnsi="Calibri" w:cs="Calibri"/>
      <w:sz w:val="26"/>
      <w:szCs w:val="26"/>
    </w:rPr>
  </w:style>
  <w:style w:type="paragraph" w:styleId="Footer">
    <w:name w:val="footer"/>
    <w:basedOn w:val="Normal"/>
    <w:link w:val="FooterChar"/>
    <w:uiPriority w:val="99"/>
    <w:unhideWhenUsed/>
    <w:rsid w:val="009C17A7"/>
    <w:pPr>
      <w:tabs>
        <w:tab w:val="center" w:pos="4680"/>
        <w:tab w:val="right" w:pos="9360"/>
      </w:tabs>
    </w:pPr>
    <w:rPr>
      <w:rFonts w:eastAsia="Calibri"/>
      <w:szCs w:val="26"/>
    </w:rPr>
  </w:style>
  <w:style w:type="character" w:customStyle="1" w:styleId="FooterChar">
    <w:name w:val="Footer Char"/>
    <w:basedOn w:val="DefaultParagraphFont"/>
    <w:link w:val="Footer"/>
    <w:uiPriority w:val="99"/>
    <w:rsid w:val="009C17A7"/>
    <w:rPr>
      <w:rFonts w:ascii="Calibri" w:eastAsia="Calibri" w:hAnsi="Calibri" w:cs="Calibri"/>
      <w:sz w:val="26"/>
      <w:szCs w:val="26"/>
    </w:rPr>
  </w:style>
  <w:style w:type="character" w:customStyle="1" w:styleId="z-TopofFormChar">
    <w:name w:val="z-Top of Form Char"/>
    <w:basedOn w:val="DefaultParagraphFont"/>
    <w:link w:val="z-TopofForm"/>
    <w:uiPriority w:val="99"/>
    <w:semiHidden/>
    <w:rsid w:val="009C17A7"/>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9C17A7"/>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9C17A7"/>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C17A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C17A7"/>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9C17A7"/>
    <w:rPr>
      <w:rFonts w:ascii="Arial" w:hAnsi="Arial" w:cs="Arial"/>
      <w:vanish/>
      <w:sz w:val="16"/>
      <w:szCs w:val="16"/>
    </w:rPr>
  </w:style>
  <w:style w:type="paragraph" w:customStyle="1" w:styleId="Emphasize">
    <w:name w:val="Emphasize"/>
    <w:basedOn w:val="Normal"/>
    <w:uiPriority w:val="7"/>
    <w:qFormat/>
    <w:rsid w:val="009C17A7"/>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b/>
      <w:iCs/>
      <w:szCs w:val="26"/>
      <w:u w:val="single"/>
    </w:rPr>
  </w:style>
  <w:style w:type="character" w:customStyle="1" w:styleId="UnderlineBold">
    <w:name w:val="Underline + Bold"/>
    <w:uiPriority w:val="1"/>
    <w:qFormat/>
    <w:rsid w:val="009C17A7"/>
    <w:rPr>
      <w:b/>
      <w:sz w:val="20"/>
      <w:u w:val="single"/>
    </w:rPr>
  </w:style>
  <w:style w:type="paragraph" w:customStyle="1" w:styleId="8MIn">
    <w:name w:val="8 MIn"/>
    <w:basedOn w:val="Normal"/>
    <w:link w:val="8MInChar"/>
    <w:uiPriority w:val="4"/>
    <w:qFormat/>
    <w:rsid w:val="009C17A7"/>
    <w:pPr>
      <w:shd w:val="clear" w:color="auto" w:fill="FFFFFF"/>
      <w:spacing w:beforeAutospacing="1" w:afterAutospacing="1"/>
      <w:textAlignment w:val="baseline"/>
    </w:pPr>
    <w:rPr>
      <w:rFonts w:eastAsia="Times New Roman" w:cstheme="minorHAnsi"/>
      <w:color w:val="333333"/>
      <w:szCs w:val="26"/>
    </w:rPr>
  </w:style>
  <w:style w:type="character" w:customStyle="1" w:styleId="8MInChar">
    <w:name w:val="8 MIn Char"/>
    <w:basedOn w:val="DefaultParagraphFont"/>
    <w:link w:val="8MIn"/>
    <w:uiPriority w:val="4"/>
    <w:rsid w:val="009C17A7"/>
    <w:rPr>
      <w:rFonts w:ascii="Calibri" w:eastAsia="Times New Roman" w:hAnsi="Calibri" w:cstheme="minorHAnsi"/>
      <w:color w:val="333333"/>
      <w:sz w:val="26"/>
      <w:szCs w:val="26"/>
      <w:shd w:val="clear" w:color="auto" w:fill="FFFFFF"/>
    </w:rPr>
  </w:style>
  <w:style w:type="character" w:customStyle="1" w:styleId="m-2757091861540947080gmail-styleunderline">
    <w:name w:val="m_-2757091861540947080gmail-styleunderline"/>
    <w:basedOn w:val="DefaultParagraphFont"/>
    <w:rsid w:val="009C17A7"/>
  </w:style>
  <w:style w:type="character" w:customStyle="1" w:styleId="c-messagekittext">
    <w:name w:val="c-message_kit__text"/>
    <w:basedOn w:val="DefaultParagraphFont"/>
    <w:rsid w:val="009C17A7"/>
  </w:style>
  <w:style w:type="character" w:customStyle="1" w:styleId="cardChar">
    <w:name w:val="card Char"/>
    <w:aliases w:val="Bold Cite Char Char,Speed Cite Char"/>
    <w:basedOn w:val="DefaultParagraphFont"/>
    <w:rsid w:val="009C17A7"/>
    <w:rPr>
      <w:rFonts w:ascii="Georgia" w:eastAsia="Calibri" w:hAnsi="Georgia" w:cs="Times New Roman"/>
      <w:sz w:val="24"/>
    </w:rPr>
  </w:style>
  <w:style w:type="character" w:customStyle="1" w:styleId="expertise">
    <w:name w:val="expertise"/>
    <w:basedOn w:val="DefaultParagraphFont"/>
    <w:rsid w:val="009C17A7"/>
  </w:style>
  <w:style w:type="character" w:customStyle="1" w:styleId="education">
    <w:name w:val="education"/>
    <w:basedOn w:val="DefaultParagraphFont"/>
    <w:rsid w:val="009C17A7"/>
  </w:style>
  <w:style w:type="character" w:customStyle="1" w:styleId="rollover-people">
    <w:name w:val="rollover-people"/>
    <w:basedOn w:val="DefaultParagraphFont"/>
    <w:rsid w:val="009C17A7"/>
  </w:style>
  <w:style w:type="character" w:customStyle="1" w:styleId="UnresolvedMention2">
    <w:name w:val="Unresolved Mention2"/>
    <w:basedOn w:val="DefaultParagraphFont"/>
    <w:uiPriority w:val="99"/>
    <w:unhideWhenUsed/>
    <w:rsid w:val="009C17A7"/>
    <w:rPr>
      <w:color w:val="605E5C"/>
      <w:shd w:val="clear" w:color="auto" w:fill="E1DFDD"/>
    </w:rPr>
  </w:style>
  <w:style w:type="character" w:customStyle="1" w:styleId="UnresolvedMention3">
    <w:name w:val="Unresolved Mention3"/>
    <w:basedOn w:val="DefaultParagraphFont"/>
    <w:uiPriority w:val="99"/>
    <w:rsid w:val="009C17A7"/>
    <w:rPr>
      <w:color w:val="605E5C"/>
      <w:shd w:val="clear" w:color="auto" w:fill="E1DFDD"/>
    </w:rPr>
  </w:style>
  <w:style w:type="paragraph" w:customStyle="1" w:styleId="Body">
    <w:name w:val="Body"/>
    <w:link w:val="BodyChar"/>
    <w:autoRedefine/>
    <w:qFormat/>
    <w:rsid w:val="009C17A7"/>
    <w:pPr>
      <w:spacing w:after="160" w:line="259" w:lineRule="auto"/>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9C17A7"/>
    <w:rPr>
      <w:rFonts w:ascii="Calibri" w:eastAsiaTheme="majorEastAsia" w:hAnsi="Calibri" w:cstheme="majorBidi"/>
      <w:iCs/>
      <w:color w:val="000000" w:themeColor="text1"/>
      <w:sz w:val="8"/>
      <w:szCs w:val="22"/>
    </w:rPr>
  </w:style>
  <w:style w:type="character" w:customStyle="1" w:styleId="url">
    <w:name w:val="url"/>
    <w:basedOn w:val="DefaultParagraphFont"/>
    <w:rsid w:val="009C17A7"/>
  </w:style>
  <w:style w:type="character" w:customStyle="1" w:styleId="ellip">
    <w:name w:val="ellip"/>
    <w:basedOn w:val="DefaultParagraphFont"/>
    <w:rsid w:val="009C17A7"/>
  </w:style>
  <w:style w:type="character" w:customStyle="1" w:styleId="nowrap">
    <w:name w:val="nowrap"/>
    <w:basedOn w:val="DefaultParagraphFont"/>
    <w:rsid w:val="009C17A7"/>
  </w:style>
  <w:style w:type="paragraph" w:customStyle="1" w:styleId="Tag2">
    <w:name w:val="Tag2"/>
    <w:basedOn w:val="Normal"/>
    <w:qFormat/>
    <w:rsid w:val="009C17A7"/>
    <w:pPr>
      <w:spacing w:line="256" w:lineRule="auto"/>
    </w:pPr>
    <w:rPr>
      <w:rFonts w:eastAsia="Calibri"/>
      <w:b/>
      <w:sz w:val="24"/>
      <w:szCs w:val="26"/>
    </w:rPr>
  </w:style>
  <w:style w:type="character" w:customStyle="1" w:styleId="underlinedChar">
    <w:name w:val="underlined Char"/>
    <w:link w:val="underlined"/>
    <w:locked/>
    <w:rsid w:val="009C17A7"/>
    <w:rPr>
      <w:rFonts w:ascii="Times New Roman" w:eastAsia="Malgun Gothic" w:hAnsi="Times New Roman" w:cs="Times New Roman"/>
      <w:u w:val="single"/>
    </w:rPr>
  </w:style>
  <w:style w:type="paragraph" w:customStyle="1" w:styleId="underlined">
    <w:name w:val="underlined"/>
    <w:next w:val="Normal"/>
    <w:link w:val="underlinedChar"/>
    <w:autoRedefine/>
    <w:qFormat/>
    <w:rsid w:val="009C17A7"/>
    <w:pPr>
      <w:spacing w:after="160" w:line="259" w:lineRule="auto"/>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9C17A7"/>
    <w:pPr>
      <w:spacing w:line="256" w:lineRule="auto"/>
    </w:pPr>
    <w:rPr>
      <w:rFonts w:eastAsia="Calibri"/>
      <w:sz w:val="24"/>
      <w:szCs w:val="26"/>
    </w:rPr>
  </w:style>
  <w:style w:type="character" w:styleId="FootnoteReference">
    <w:name w:val="footnote reference"/>
    <w:aliases w:val="FN Ref,footnote reference,fr,o,FR,(NECG) Footnote Reference"/>
    <w:basedOn w:val="DefaultParagraphFont"/>
    <w:unhideWhenUsed/>
    <w:qFormat/>
    <w:rsid w:val="009C17A7"/>
    <w:rPr>
      <w:vertAlign w:val="superscript"/>
    </w:rPr>
  </w:style>
  <w:style w:type="character" w:customStyle="1" w:styleId="Emph">
    <w:name w:val="Emph"/>
    <w:basedOn w:val="DefaultParagraphFont"/>
    <w:uiPriority w:val="1"/>
    <w:qFormat/>
    <w:rsid w:val="009C17A7"/>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9C17A7"/>
    <w:rPr>
      <w:u w:val="single"/>
    </w:rPr>
  </w:style>
  <w:style w:type="character" w:customStyle="1" w:styleId="BoldUnderlineChar">
    <w:name w:val="Bold Underline Char"/>
    <w:basedOn w:val="DefaultParagraphFont"/>
    <w:rsid w:val="009C17A7"/>
    <w:rPr>
      <w:rFonts w:ascii="Arial" w:hAnsi="Arial" w:cs="Arial" w:hint="default"/>
      <w:b/>
      <w:bCs w:val="0"/>
      <w:u w:val="single"/>
    </w:rPr>
  </w:style>
  <w:style w:type="character" w:customStyle="1" w:styleId="ReadCard">
    <w:name w:val="ReadCard"/>
    <w:uiPriority w:val="1"/>
    <w:qFormat/>
    <w:rsid w:val="009C17A7"/>
    <w:rPr>
      <w:rFonts w:ascii="Times New Roman" w:hAnsi="Times New Roman" w:cs="Times New Roman" w:hint="default"/>
      <w:b/>
      <w:bCs w:val="0"/>
      <w:sz w:val="24"/>
      <w:u w:val="single"/>
    </w:rPr>
  </w:style>
  <w:style w:type="paragraph" w:customStyle="1" w:styleId="CiteSpacing">
    <w:name w:val="Cite Spacing"/>
    <w:basedOn w:val="Normal"/>
    <w:uiPriority w:val="4"/>
    <w:qFormat/>
    <w:rsid w:val="009C17A7"/>
    <w:pPr>
      <w:spacing w:before="60" w:after="60"/>
    </w:pPr>
    <w:rPr>
      <w:rFonts w:eastAsia="Calibri"/>
      <w:szCs w:val="26"/>
    </w:rPr>
  </w:style>
  <w:style w:type="paragraph" w:styleId="NoSpacing">
    <w:name w:val="No Spacing"/>
    <w:aliases w:val="Tag and Cite,Card Format,ClearFormatting,Clear,DDI Tag,Tag Title,CD - Cite,No Spacing6,No Spacing7,Very Small Text,No Spacing8,Dont u,No Spacing311,No Spacing51,ca,No Spacing tnr,Hidden Block Title,No Spacing1111111,Note Level 2,Small Text"/>
    <w:uiPriority w:val="99"/>
    <w:unhideWhenUsed/>
    <w:qFormat/>
    <w:rsid w:val="009C17A7"/>
    <w:pPr>
      <w:spacing w:after="160" w:line="259" w:lineRule="auto"/>
    </w:pPr>
    <w:rPr>
      <w:rFonts w:ascii="Times New Roman" w:eastAsiaTheme="minorHAnsi" w:hAnsi="Times New Roman" w:cs="Times New Roman"/>
      <w:sz w:val="16"/>
      <w:szCs w:val="22"/>
    </w:rPr>
  </w:style>
  <w:style w:type="paragraph" w:customStyle="1" w:styleId="Cards">
    <w:name w:val="Cards"/>
    <w:next w:val="Normal"/>
    <w:link w:val="CardsChar"/>
    <w:qFormat/>
    <w:rsid w:val="009C17A7"/>
    <w:pPr>
      <w:widowControl w:val="0"/>
      <w:spacing w:after="160" w:line="259" w:lineRule="auto"/>
      <w:ind w:left="432" w:right="432"/>
    </w:pPr>
    <w:rPr>
      <w:rFonts w:ascii="Times New Roman" w:eastAsia="Times New Roman" w:hAnsi="Times New Roman" w:cs="Times New Roman"/>
      <w:sz w:val="20"/>
      <w:szCs w:val="22"/>
    </w:rPr>
  </w:style>
  <w:style w:type="character" w:customStyle="1" w:styleId="CardsChar">
    <w:name w:val="Cards Char"/>
    <w:link w:val="Cards"/>
    <w:rsid w:val="009C17A7"/>
    <w:rPr>
      <w:rFonts w:ascii="Times New Roman" w:eastAsia="Times New Roman" w:hAnsi="Times New Roman" w:cs="Times New Roman"/>
      <w:sz w:val="20"/>
      <w:szCs w:val="22"/>
    </w:rPr>
  </w:style>
  <w:style w:type="character" w:customStyle="1" w:styleId="DebateUnderline">
    <w:name w:val="Debate Underline"/>
    <w:qFormat/>
    <w:rsid w:val="009C17A7"/>
    <w:rPr>
      <w:rFonts w:ascii="Times New Roman" w:hAnsi="Times New Roman"/>
      <w:sz w:val="20"/>
      <w:u w:val="thick"/>
    </w:rPr>
  </w:style>
  <w:style w:type="paragraph" w:customStyle="1" w:styleId="Nothing">
    <w:name w:val="Nothing"/>
    <w:link w:val="NothingChar"/>
    <w:qFormat/>
    <w:rsid w:val="009C17A7"/>
    <w:pPr>
      <w:spacing w:after="160" w:line="259" w:lineRule="auto"/>
    </w:pPr>
    <w:rPr>
      <w:rFonts w:ascii="Times New Roman" w:eastAsia="Times New Roman" w:hAnsi="Times New Roman" w:cs="Times New Roman"/>
      <w:sz w:val="20"/>
      <w:szCs w:val="22"/>
    </w:rPr>
  </w:style>
  <w:style w:type="character" w:customStyle="1" w:styleId="NothingChar">
    <w:name w:val="Nothing Char"/>
    <w:link w:val="Nothing"/>
    <w:rsid w:val="009C17A7"/>
    <w:rPr>
      <w:rFonts w:ascii="Times New Roman" w:eastAsia="Times New Roman" w:hAnsi="Times New Roman" w:cs="Times New Roman"/>
      <w:sz w:val="20"/>
      <w:szCs w:val="22"/>
    </w:rPr>
  </w:style>
  <w:style w:type="paragraph" w:customStyle="1" w:styleId="cardtext">
    <w:name w:val="card text"/>
    <w:basedOn w:val="Normal"/>
    <w:link w:val="cardtextChar"/>
    <w:qFormat/>
    <w:rsid w:val="009C17A7"/>
    <w:pPr>
      <w:ind w:left="288" w:right="288"/>
    </w:pPr>
    <w:rPr>
      <w:rFonts w:ascii="Book Antiqua" w:eastAsia="Calibri" w:hAnsi="Book Antiqua" w:cs="Lucida Grande"/>
      <w:szCs w:val="26"/>
    </w:rPr>
  </w:style>
  <w:style w:type="character" w:customStyle="1" w:styleId="cardtextChar">
    <w:name w:val="card text Char"/>
    <w:basedOn w:val="DefaultParagraphFont"/>
    <w:link w:val="cardtext"/>
    <w:rsid w:val="009C17A7"/>
    <w:rPr>
      <w:rFonts w:ascii="Book Antiqua" w:eastAsia="Calibri" w:hAnsi="Book Antiqua" w:cs="Lucida Grande"/>
      <w:sz w:val="26"/>
      <w:szCs w:val="26"/>
    </w:rPr>
  </w:style>
  <w:style w:type="paragraph" w:customStyle="1" w:styleId="TagText">
    <w:name w:val="TagText"/>
    <w:basedOn w:val="Normal"/>
    <w:qFormat/>
    <w:rsid w:val="009C17A7"/>
    <w:rPr>
      <w:rFonts w:eastAsia="Calibri"/>
      <w:b/>
      <w:sz w:val="24"/>
      <w:szCs w:val="26"/>
    </w:rPr>
  </w:style>
  <w:style w:type="paragraph" w:customStyle="1" w:styleId="UnderlineEmphasis">
    <w:name w:val="Underline + Emphasis"/>
    <w:basedOn w:val="Normal"/>
    <w:next w:val="Normal"/>
    <w:link w:val="UnderlineEmphasisChar"/>
    <w:autoRedefine/>
    <w:qFormat/>
    <w:rsid w:val="009C17A7"/>
    <w:rPr>
      <w:rFonts w:eastAsia="Calibri"/>
      <w:b/>
      <w:color w:val="000000"/>
      <w:sz w:val="24"/>
      <w:szCs w:val="26"/>
      <w:u w:val="single"/>
    </w:rPr>
  </w:style>
  <w:style w:type="character" w:customStyle="1" w:styleId="UnderlineEmphasisChar">
    <w:name w:val="Underline + Emphasis Char"/>
    <w:basedOn w:val="DefaultParagraphFont"/>
    <w:link w:val="UnderlineEmphasis"/>
    <w:rsid w:val="009C17A7"/>
    <w:rPr>
      <w:rFonts w:ascii="Calibri" w:eastAsia="Calibri" w:hAnsi="Calibri" w:cs="Calibri"/>
      <w:b/>
      <w:color w:val="000000"/>
      <w:szCs w:val="26"/>
      <w:u w:val="single"/>
    </w:rPr>
  </w:style>
  <w:style w:type="character" w:customStyle="1" w:styleId="BoldUnderlineUNDO">
    <w:name w:val="Bold.Underline.UNDO"/>
    <w:uiPriority w:val="1"/>
    <w:qFormat/>
    <w:rsid w:val="009C17A7"/>
    <w:rPr>
      <w:b w:val="0"/>
    </w:rPr>
  </w:style>
  <w:style w:type="paragraph" w:styleId="FootnoteText">
    <w:name w:val="footnote text"/>
    <w:basedOn w:val="Normal"/>
    <w:link w:val="FootnoteTextChar"/>
    <w:uiPriority w:val="99"/>
    <w:unhideWhenUsed/>
    <w:qFormat/>
    <w:rsid w:val="009C17A7"/>
    <w:pPr>
      <w:spacing w:line="256" w:lineRule="auto"/>
    </w:pPr>
    <w:rPr>
      <w:rFonts w:eastAsia="Calibri"/>
      <w:sz w:val="20"/>
      <w:szCs w:val="20"/>
    </w:rPr>
  </w:style>
  <w:style w:type="character" w:customStyle="1" w:styleId="FootnoteTextChar">
    <w:name w:val="Footnote Text Char"/>
    <w:basedOn w:val="DefaultParagraphFont"/>
    <w:link w:val="FootnoteText"/>
    <w:uiPriority w:val="99"/>
    <w:rsid w:val="009C17A7"/>
    <w:rPr>
      <w:rFonts w:ascii="Calibri" w:eastAsia="Calibri" w:hAnsi="Calibri" w:cs="Calibri"/>
      <w:sz w:val="20"/>
      <w:szCs w:val="20"/>
    </w:rPr>
  </w:style>
  <w:style w:type="character" w:customStyle="1" w:styleId="LinedDown">
    <w:name w:val="Lined Down"/>
    <w:qFormat/>
    <w:rsid w:val="009C17A7"/>
    <w:rPr>
      <w:rFonts w:ascii="Times New Roman" w:hAnsi="Times New Roman" w:cs="Times New Roman"/>
      <w:b w:val="0"/>
      <w:bCs w:val="0"/>
      <w:i w:val="0"/>
      <w:iCs w:val="0"/>
      <w:color w:val="000000"/>
      <w:sz w:val="12"/>
      <w:szCs w:val="12"/>
      <w:u w:val="none"/>
    </w:rPr>
  </w:style>
  <w:style w:type="character" w:customStyle="1" w:styleId="Carded">
    <w:name w:val="Carded"/>
    <w:qFormat/>
    <w:rsid w:val="009C17A7"/>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9C17A7"/>
    <w:rPr>
      <w:bCs/>
      <w:sz w:val="20"/>
      <w:u w:val="single"/>
    </w:rPr>
  </w:style>
  <w:style w:type="character" w:customStyle="1" w:styleId="LDAnalytics">
    <w:name w:val="LD Analytics"/>
    <w:basedOn w:val="DefaultParagraphFont"/>
    <w:autoRedefine/>
    <w:uiPriority w:val="1"/>
    <w:qFormat/>
    <w:rsid w:val="009C17A7"/>
  </w:style>
  <w:style w:type="paragraph" w:styleId="Subtitle">
    <w:name w:val="Subtitle"/>
    <w:basedOn w:val="Normal"/>
    <w:next w:val="Normal"/>
    <w:link w:val="SubtitleChar"/>
    <w:uiPriority w:val="11"/>
    <w:qFormat/>
    <w:rsid w:val="009C17A7"/>
    <w:rPr>
      <w:rFonts w:eastAsia="Calibri"/>
      <w:color w:val="5A5A5A"/>
      <w:szCs w:val="26"/>
    </w:rPr>
  </w:style>
  <w:style w:type="character" w:customStyle="1" w:styleId="SubtitleChar">
    <w:name w:val="Subtitle Char"/>
    <w:basedOn w:val="DefaultParagraphFont"/>
    <w:link w:val="Subtitle"/>
    <w:uiPriority w:val="11"/>
    <w:rsid w:val="009C17A7"/>
    <w:rPr>
      <w:rFonts w:ascii="Calibri" w:eastAsia="Calibri" w:hAnsi="Calibri" w:cs="Calibri"/>
      <w:color w:val="5A5A5A"/>
      <w:sz w:val="26"/>
      <w:szCs w:val="26"/>
    </w:rPr>
  </w:style>
  <w:style w:type="paragraph" w:customStyle="1" w:styleId="Citation">
    <w:name w:val="Citation"/>
    <w:basedOn w:val="Normal"/>
    <w:autoRedefine/>
    <w:uiPriority w:val="1"/>
    <w:qFormat/>
    <w:rsid w:val="009C17A7"/>
    <w:rPr>
      <w:rFonts w:eastAsia="Times New Roman" w:cs="Garamond"/>
      <w:bCs/>
      <w:szCs w:val="26"/>
      <w:u w:val="single"/>
    </w:rPr>
  </w:style>
  <w:style w:type="character" w:customStyle="1" w:styleId="BodyTextChar">
    <w:name w:val="Body Text Char"/>
    <w:basedOn w:val="DefaultParagraphFont"/>
    <w:link w:val="BodyText"/>
    <w:uiPriority w:val="99"/>
    <w:semiHidden/>
    <w:rsid w:val="009C17A7"/>
    <w:rPr>
      <w:rFonts w:ascii="Calibri" w:hAnsi="Calibri" w:cs="Calibri"/>
      <w:sz w:val="26"/>
    </w:rPr>
  </w:style>
  <w:style w:type="paragraph" w:styleId="BodyText">
    <w:name w:val="Body Text"/>
    <w:basedOn w:val="Normal"/>
    <w:link w:val="BodyTextChar"/>
    <w:uiPriority w:val="99"/>
    <w:semiHidden/>
    <w:unhideWhenUsed/>
    <w:rsid w:val="009C17A7"/>
    <w:pPr>
      <w:spacing w:after="120"/>
    </w:pPr>
  </w:style>
  <w:style w:type="character" w:customStyle="1" w:styleId="BodyTextChar1">
    <w:name w:val="Body Text Char1"/>
    <w:basedOn w:val="DefaultParagraphFont"/>
    <w:uiPriority w:val="99"/>
    <w:semiHidden/>
    <w:rsid w:val="009C17A7"/>
    <w:rPr>
      <w:rFonts w:ascii="Calibri" w:hAnsi="Calibri" w:cs="Calibri"/>
      <w:sz w:val="26"/>
    </w:rPr>
  </w:style>
  <w:style w:type="paragraph" w:customStyle="1" w:styleId="tiny">
    <w:name w:val="tiny"/>
    <w:next w:val="Normal"/>
    <w:link w:val="tinyChar"/>
    <w:autoRedefine/>
    <w:rsid w:val="009C17A7"/>
    <w:pPr>
      <w:spacing w:after="160" w:line="259" w:lineRule="auto"/>
      <w:contextualSpacing/>
    </w:pPr>
    <w:rPr>
      <w:rFonts w:ascii="Times New Roman" w:eastAsia="Malgun Gothic" w:hAnsi="Times New Roman" w:cs="Times New Roman"/>
      <w:sz w:val="12"/>
      <w:szCs w:val="22"/>
    </w:rPr>
  </w:style>
  <w:style w:type="character" w:customStyle="1" w:styleId="tinyChar">
    <w:name w:val="tiny Char"/>
    <w:basedOn w:val="DefaultParagraphFont"/>
    <w:link w:val="tiny"/>
    <w:rsid w:val="009C17A7"/>
    <w:rPr>
      <w:rFonts w:ascii="Times New Roman" w:eastAsia="Malgun Gothic" w:hAnsi="Times New Roman" w:cs="Times New Roman"/>
      <w:sz w:val="12"/>
      <w:szCs w:val="22"/>
    </w:rPr>
  </w:style>
  <w:style w:type="character" w:customStyle="1" w:styleId="LDCut">
    <w:name w:val="LD Cut"/>
    <w:basedOn w:val="DefaultParagraphFont"/>
    <w:uiPriority w:val="1"/>
    <w:qFormat/>
    <w:rsid w:val="009C17A7"/>
    <w:rPr>
      <w:rFonts w:ascii="Times New Roman" w:hAnsi="Times New Roman"/>
      <w:b w:val="0"/>
      <w:color w:val="auto"/>
      <w:sz w:val="12"/>
    </w:rPr>
  </w:style>
  <w:style w:type="character" w:customStyle="1" w:styleId="LDUnderline">
    <w:name w:val="LD Underline"/>
    <w:basedOn w:val="DefaultParagraphFont"/>
    <w:uiPriority w:val="1"/>
    <w:qFormat/>
    <w:rsid w:val="009C17A7"/>
    <w:rPr>
      <w:rFonts w:ascii="Times New Roman" w:hAnsi="Times New Roman" w:cs="Times New Roman"/>
      <w:b/>
      <w:color w:val="auto"/>
      <w:sz w:val="24"/>
      <w:u w:val="single"/>
    </w:rPr>
  </w:style>
  <w:style w:type="character" w:customStyle="1" w:styleId="Style4Char">
    <w:name w:val="Style4 Char"/>
    <w:rsid w:val="009C17A7"/>
    <w:rPr>
      <w:rFonts w:ascii="Arial Narrow" w:hAnsi="Arial Narrow"/>
      <w:szCs w:val="24"/>
      <w:u w:val="single"/>
      <w:lang w:val="en-US" w:eastAsia="en-US" w:bidi="ar-SA"/>
    </w:rPr>
  </w:style>
  <w:style w:type="character" w:customStyle="1" w:styleId="Style1Char">
    <w:name w:val="Style1 Char"/>
    <w:locked/>
    <w:rsid w:val="009C17A7"/>
    <w:rPr>
      <w:rFonts w:ascii="Times New Roman" w:eastAsia="SimSun" w:hAnsi="Times New Roman"/>
      <w:szCs w:val="24"/>
      <w:u w:val="single"/>
      <w:lang w:eastAsia="zh-CN"/>
    </w:rPr>
  </w:style>
  <w:style w:type="character" w:customStyle="1" w:styleId="Style11pt">
    <w:name w:val="Style 11 pt"/>
    <w:basedOn w:val="DefaultParagraphFont"/>
    <w:rsid w:val="009C17A7"/>
    <w:rPr>
      <w:sz w:val="20"/>
    </w:rPr>
  </w:style>
  <w:style w:type="character" w:customStyle="1" w:styleId="DebateHighlighted">
    <w:name w:val="Debate Highlighted"/>
    <w:rsid w:val="009C17A7"/>
    <w:rPr>
      <w:rFonts w:ascii="Times New Roman" w:hAnsi="Times New Roman"/>
      <w:sz w:val="20"/>
      <w:u w:val="thick"/>
      <w:bdr w:val="none" w:sz="0" w:space="0" w:color="auto"/>
      <w:shd w:val="clear" w:color="auto" w:fill="00FFFF"/>
    </w:rPr>
  </w:style>
  <w:style w:type="paragraph" w:customStyle="1" w:styleId="Cites">
    <w:name w:val="Cites"/>
    <w:next w:val="Cards"/>
    <w:rsid w:val="009C17A7"/>
    <w:pPr>
      <w:widowControl w:val="0"/>
      <w:spacing w:after="160" w:line="259" w:lineRule="auto"/>
    </w:pPr>
    <w:rPr>
      <w:rFonts w:ascii="Times New Roman" w:eastAsia="Times New Roman" w:hAnsi="Times New Roman" w:cs="Times New Roman"/>
      <w:sz w:val="20"/>
      <w:szCs w:val="22"/>
    </w:rPr>
  </w:style>
  <w:style w:type="character" w:customStyle="1" w:styleId="Author-Date">
    <w:name w:val="Author-Date"/>
    <w:rsid w:val="009C17A7"/>
    <w:rPr>
      <w:b/>
      <w:sz w:val="24"/>
    </w:rPr>
  </w:style>
  <w:style w:type="character" w:customStyle="1" w:styleId="regtext">
    <w:name w:val="regtext"/>
    <w:uiPriority w:val="99"/>
    <w:rsid w:val="009C17A7"/>
  </w:style>
  <w:style w:type="character" w:customStyle="1" w:styleId="Dottedunderline">
    <w:name w:val="Dotted underline"/>
    <w:rsid w:val="009C17A7"/>
    <w:rPr>
      <w:u w:val="dotted"/>
    </w:rPr>
  </w:style>
  <w:style w:type="character" w:customStyle="1" w:styleId="slug-pub-date">
    <w:name w:val="slug-pub-date"/>
    <w:rsid w:val="009C17A7"/>
  </w:style>
  <w:style w:type="character" w:customStyle="1" w:styleId="slug-vol">
    <w:name w:val="slug-vol"/>
    <w:rsid w:val="009C17A7"/>
  </w:style>
  <w:style w:type="character" w:customStyle="1" w:styleId="slug-issue">
    <w:name w:val="slug-issue"/>
    <w:rsid w:val="009C17A7"/>
  </w:style>
  <w:style w:type="character" w:customStyle="1" w:styleId="slug-pages">
    <w:name w:val="slug-pages"/>
    <w:rsid w:val="009C17A7"/>
  </w:style>
  <w:style w:type="character" w:customStyle="1" w:styleId="DDIUnderline">
    <w:name w:val="DDI Underline"/>
    <w:uiPriority w:val="99"/>
    <w:rsid w:val="009C17A7"/>
    <w:rPr>
      <w:sz w:val="20"/>
      <w:u w:val="thick"/>
    </w:rPr>
  </w:style>
  <w:style w:type="character" w:customStyle="1" w:styleId="CardsChar1">
    <w:name w:val="Cards Char1"/>
    <w:locked/>
    <w:rsid w:val="009C17A7"/>
    <w:rPr>
      <w:rFonts w:ascii="Times New Roman" w:eastAsia="Times New Roman" w:hAnsi="Times New Roman" w:cs="Times New Roman"/>
    </w:rPr>
  </w:style>
  <w:style w:type="character" w:customStyle="1" w:styleId="apple-converted-space">
    <w:name w:val="apple-converted-space"/>
    <w:basedOn w:val="DefaultParagraphFont"/>
    <w:rsid w:val="009C17A7"/>
  </w:style>
  <w:style w:type="character" w:customStyle="1" w:styleId="CardTextChar0">
    <w:name w:val="Card Text Char"/>
    <w:locked/>
    <w:rsid w:val="009C17A7"/>
    <w:rPr>
      <w:rFonts w:ascii="Georgia" w:hAnsi="Georgia"/>
      <w:sz w:val="18"/>
      <w:u w:val="single"/>
    </w:rPr>
  </w:style>
  <w:style w:type="character" w:customStyle="1" w:styleId="normaltextrun">
    <w:name w:val="normaltextrun"/>
    <w:basedOn w:val="DefaultParagraphFont"/>
    <w:rsid w:val="009C17A7"/>
  </w:style>
  <w:style w:type="character" w:customStyle="1" w:styleId="eop">
    <w:name w:val="eop"/>
    <w:basedOn w:val="DefaultParagraphFont"/>
    <w:rsid w:val="009C17A7"/>
  </w:style>
  <w:style w:type="character" w:customStyle="1" w:styleId="spellingerror">
    <w:name w:val="spellingerror"/>
    <w:basedOn w:val="DefaultParagraphFont"/>
    <w:rsid w:val="009C17A7"/>
  </w:style>
  <w:style w:type="paragraph" w:customStyle="1" w:styleId="m-2839544472620372085msonospacing">
    <w:name w:val="m_-2839544472620372085msonospacing"/>
    <w:basedOn w:val="Normal"/>
    <w:rsid w:val="009C17A7"/>
    <w:pPr>
      <w:spacing w:before="100" w:beforeAutospacing="1" w:after="100" w:afterAutospacing="1"/>
    </w:pPr>
    <w:rPr>
      <w:rFonts w:eastAsia="Calibri"/>
      <w:sz w:val="24"/>
      <w:szCs w:val="26"/>
    </w:rPr>
  </w:style>
  <w:style w:type="paragraph" w:customStyle="1" w:styleId="franklin-light1">
    <w:name w:val="franklin-light1"/>
    <w:basedOn w:val="Normal"/>
    <w:rsid w:val="009C17A7"/>
    <w:pPr>
      <w:spacing w:before="100" w:beforeAutospacing="1" w:after="100" w:afterAutospacing="1"/>
    </w:pPr>
    <w:rPr>
      <w:rFonts w:eastAsia="Calibri"/>
      <w:sz w:val="24"/>
      <w:szCs w:val="26"/>
    </w:rPr>
  </w:style>
  <w:style w:type="character" w:customStyle="1" w:styleId="powa-tease">
    <w:name w:val="powa-tease"/>
    <w:basedOn w:val="DefaultParagraphFont"/>
    <w:rsid w:val="009C17A7"/>
  </w:style>
  <w:style w:type="character" w:customStyle="1" w:styleId="powa-byline">
    <w:name w:val="powa-byline"/>
    <w:basedOn w:val="DefaultParagraphFont"/>
    <w:rsid w:val="009C17A7"/>
  </w:style>
  <w:style w:type="character" w:customStyle="1" w:styleId="apple-style-span">
    <w:name w:val="apple-style-span"/>
    <w:basedOn w:val="DefaultParagraphFont"/>
    <w:rsid w:val="009C17A7"/>
    <w:rPr>
      <w:rFonts w:cs="Times New Roman"/>
    </w:rPr>
  </w:style>
  <w:style w:type="paragraph" w:customStyle="1" w:styleId="noindent">
    <w:name w:val="noindent"/>
    <w:basedOn w:val="Normal"/>
    <w:rsid w:val="009C17A7"/>
    <w:pPr>
      <w:spacing w:before="100" w:beforeAutospacing="1" w:after="100" w:afterAutospacing="1"/>
    </w:pPr>
    <w:rPr>
      <w:rFonts w:eastAsia="Times New Roman"/>
      <w:szCs w:val="26"/>
    </w:rPr>
  </w:style>
  <w:style w:type="character" w:customStyle="1" w:styleId="st">
    <w:name w:val="st"/>
    <w:rsid w:val="009C17A7"/>
  </w:style>
  <w:style w:type="character" w:customStyle="1" w:styleId="highlight2">
    <w:name w:val="highlight2"/>
    <w:basedOn w:val="DefaultParagraphFont"/>
    <w:rsid w:val="009C17A7"/>
    <w:rPr>
      <w:rFonts w:ascii="Arial" w:hAnsi="Arial"/>
      <w:b/>
      <w:sz w:val="19"/>
      <w:u w:val="thick"/>
      <w:bdr w:val="none" w:sz="0" w:space="0" w:color="auto"/>
      <w:shd w:val="clear" w:color="auto" w:fill="auto"/>
    </w:rPr>
  </w:style>
  <w:style w:type="character" w:customStyle="1" w:styleId="Emphasis2">
    <w:name w:val="Emphasis2"/>
    <w:basedOn w:val="DefaultParagraphFont"/>
    <w:rsid w:val="009C17A7"/>
    <w:rPr>
      <w:rFonts w:ascii="Franklin Gothic Heavy" w:hAnsi="Franklin Gothic Heavy" w:hint="default"/>
      <w:iCs/>
      <w:u w:val="single"/>
    </w:rPr>
  </w:style>
  <w:style w:type="character" w:customStyle="1" w:styleId="EmphasizeThis">
    <w:name w:val="EmphasizeThis"/>
    <w:rsid w:val="009C17A7"/>
    <w:rPr>
      <w:rFonts w:ascii="Georgia" w:hAnsi="Georgia" w:hint="default"/>
      <w:b/>
      <w:bCs w:val="0"/>
      <w:iCs/>
      <w:sz w:val="24"/>
      <w:u w:val="thick"/>
    </w:rPr>
  </w:style>
  <w:style w:type="character" w:customStyle="1" w:styleId="Style3Char">
    <w:name w:val="Style3 Char"/>
    <w:rsid w:val="009C17A7"/>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9C17A7"/>
    <w:rPr>
      <w:rFonts w:ascii="Calibri" w:hAnsi="Calibri" w:cs="Calibri"/>
      <w:sz w:val="20"/>
      <w:szCs w:val="20"/>
    </w:rPr>
  </w:style>
  <w:style w:type="paragraph" w:styleId="CommentText">
    <w:name w:val="annotation text"/>
    <w:basedOn w:val="Normal"/>
    <w:link w:val="CommentTextChar"/>
    <w:uiPriority w:val="99"/>
    <w:semiHidden/>
    <w:unhideWhenUsed/>
    <w:rsid w:val="009C17A7"/>
    <w:rPr>
      <w:sz w:val="20"/>
      <w:szCs w:val="20"/>
    </w:rPr>
  </w:style>
  <w:style w:type="character" w:customStyle="1" w:styleId="CommentTextChar1">
    <w:name w:val="Comment Text Char1"/>
    <w:basedOn w:val="DefaultParagraphFont"/>
    <w:uiPriority w:val="99"/>
    <w:semiHidden/>
    <w:rsid w:val="009C17A7"/>
    <w:rPr>
      <w:rFonts w:ascii="Calibri" w:hAnsi="Calibri" w:cs="Calibri"/>
      <w:sz w:val="20"/>
      <w:szCs w:val="20"/>
    </w:rPr>
  </w:style>
  <w:style w:type="character" w:customStyle="1" w:styleId="balancedheadline">
    <w:name w:val="balancedheadline"/>
    <w:basedOn w:val="DefaultParagraphFont"/>
    <w:rsid w:val="009C17A7"/>
  </w:style>
  <w:style w:type="paragraph" w:customStyle="1" w:styleId="analytic0">
    <w:name w:val="analytic"/>
    <w:basedOn w:val="Analytic"/>
    <w:link w:val="analyticChar0"/>
    <w:autoRedefine/>
    <w:uiPriority w:val="4"/>
    <w:qFormat/>
    <w:rsid w:val="009C17A7"/>
    <w:rPr>
      <w:i/>
      <w:color w:val="2D72B1"/>
    </w:rPr>
  </w:style>
  <w:style w:type="character" w:customStyle="1" w:styleId="analyticChar0">
    <w:name w:val="analytic Char"/>
    <w:basedOn w:val="DefaultParagraphFont"/>
    <w:link w:val="analytic0"/>
    <w:uiPriority w:val="4"/>
    <w:rsid w:val="009C17A7"/>
    <w:rPr>
      <w:rFonts w:ascii="Calibri" w:eastAsia="Calibri" w:hAnsi="Calibri" w:cs="Calibri"/>
      <w:i/>
      <w:color w:val="2D72B1"/>
      <w:sz w:val="26"/>
      <w:szCs w:val="26"/>
    </w:rPr>
  </w:style>
  <w:style w:type="paragraph" w:customStyle="1" w:styleId="ColorfulList-Accent11">
    <w:name w:val="Colorful List - Accent 11"/>
    <w:basedOn w:val="Normal"/>
    <w:uiPriority w:val="34"/>
    <w:qFormat/>
    <w:rsid w:val="009C17A7"/>
    <w:pPr>
      <w:ind w:left="720"/>
      <w:contextualSpacing/>
    </w:pPr>
    <w:rPr>
      <w:rFonts w:eastAsia="SimSun"/>
      <w:sz w:val="24"/>
      <w:szCs w:val="26"/>
      <w:lang w:eastAsia="zh-CN"/>
    </w:rPr>
  </w:style>
  <w:style w:type="character" w:customStyle="1" w:styleId="m-4339160018974791352style13ptbold">
    <w:name w:val="m_-4339160018974791352style13ptbold"/>
    <w:basedOn w:val="DefaultParagraphFont"/>
    <w:rsid w:val="009C17A7"/>
  </w:style>
  <w:style w:type="character" w:customStyle="1" w:styleId="m-4339160018974791352styleunderline">
    <w:name w:val="m_-4339160018974791352styleunderline"/>
    <w:basedOn w:val="DefaultParagraphFont"/>
    <w:rsid w:val="009C17A7"/>
  </w:style>
  <w:style w:type="character" w:customStyle="1" w:styleId="m8622195508348221850gmail-msohyperlink">
    <w:name w:val="m_8622195508348221850gmail-msohyperlink"/>
    <w:basedOn w:val="DefaultParagraphFont"/>
    <w:rsid w:val="009C17A7"/>
  </w:style>
  <w:style w:type="character" w:customStyle="1" w:styleId="longbio">
    <w:name w:val="long_bio"/>
    <w:basedOn w:val="DefaultParagraphFont"/>
    <w:rsid w:val="009C17A7"/>
  </w:style>
  <w:style w:type="paragraph" w:customStyle="1" w:styleId="css-1ygdjhk">
    <w:name w:val="css-1ygdjhk"/>
    <w:basedOn w:val="Normal"/>
    <w:rsid w:val="009C17A7"/>
    <w:pPr>
      <w:spacing w:before="100" w:beforeAutospacing="1" w:after="100" w:afterAutospacing="1"/>
    </w:pPr>
    <w:rPr>
      <w:rFonts w:eastAsia="Times New Roman"/>
      <w:sz w:val="24"/>
      <w:szCs w:val="26"/>
    </w:rPr>
  </w:style>
  <w:style w:type="paragraph" w:customStyle="1" w:styleId="CardText2">
    <w:name w:val="Card Text 2"/>
    <w:basedOn w:val="Normal"/>
    <w:link w:val="CardText2Char"/>
    <w:qFormat/>
    <w:rsid w:val="009C17A7"/>
    <w:rPr>
      <w:rFonts w:eastAsia="Calibri"/>
      <w:b/>
      <w:color w:val="000000"/>
      <w:szCs w:val="26"/>
      <w:u w:val="single"/>
      <w:lang w:val="x-none" w:eastAsia="x-none"/>
    </w:rPr>
  </w:style>
  <w:style w:type="character" w:customStyle="1" w:styleId="CardText2Char">
    <w:name w:val="Card Text 2 Char"/>
    <w:link w:val="CardText2"/>
    <w:rsid w:val="009C17A7"/>
    <w:rPr>
      <w:rFonts w:ascii="Calibri" w:eastAsia="Calibri" w:hAnsi="Calibri" w:cs="Calibri"/>
      <w:b/>
      <w:color w:val="000000"/>
      <w:sz w:val="26"/>
      <w:szCs w:val="26"/>
      <w:u w:val="single"/>
      <w:lang w:val="x-none" w:eastAsia="x-none"/>
    </w:rPr>
  </w:style>
  <w:style w:type="character" w:customStyle="1" w:styleId="m4841727538114946087gmail-styleunderline">
    <w:name w:val="m_4841727538114946087gmail-styleunderline"/>
    <w:basedOn w:val="DefaultParagraphFont"/>
    <w:rsid w:val="009C17A7"/>
  </w:style>
  <w:style w:type="paragraph" w:customStyle="1" w:styleId="m8953919872937919259gmail-msolistparagraphcxspmiddle">
    <w:name w:val="m_8953919872937919259gmail-msolistparagraphcxspmiddle"/>
    <w:basedOn w:val="Normal"/>
    <w:rsid w:val="009C17A7"/>
    <w:pPr>
      <w:spacing w:beforeLines="1" w:afterLines="1"/>
    </w:pPr>
    <w:rPr>
      <w:rFonts w:ascii="Times" w:eastAsia="Calibri" w:hAnsi="Times"/>
      <w:sz w:val="20"/>
      <w:szCs w:val="20"/>
    </w:rPr>
  </w:style>
  <w:style w:type="paragraph" w:customStyle="1" w:styleId="flashline">
    <w:name w:val="flashline"/>
    <w:basedOn w:val="Normal"/>
    <w:rsid w:val="009C17A7"/>
    <w:pPr>
      <w:spacing w:before="100" w:beforeAutospacing="1" w:after="100" w:afterAutospacing="1"/>
    </w:pPr>
    <w:rPr>
      <w:rFonts w:eastAsia="Times New Roman"/>
      <w:sz w:val="24"/>
      <w:szCs w:val="26"/>
    </w:rPr>
  </w:style>
  <w:style w:type="paragraph" w:customStyle="1" w:styleId="lbexhangwithmargin">
    <w:name w:val="lbexhangwithmargin"/>
    <w:basedOn w:val="Normal"/>
    <w:rsid w:val="009C17A7"/>
    <w:pPr>
      <w:spacing w:before="100" w:beforeAutospacing="1" w:after="100" w:afterAutospacing="1"/>
    </w:pPr>
    <w:rPr>
      <w:rFonts w:eastAsia="Times New Roman"/>
      <w:sz w:val="24"/>
      <w:szCs w:val="26"/>
    </w:rPr>
  </w:style>
  <w:style w:type="character" w:customStyle="1" w:styleId="lbexsectionlevelolc">
    <w:name w:val="lbexsectionlevelolc"/>
    <w:basedOn w:val="DefaultParagraphFont"/>
    <w:rsid w:val="009C17A7"/>
  </w:style>
  <w:style w:type="character" w:customStyle="1" w:styleId="lbexallcap">
    <w:name w:val="lbexallcap"/>
    <w:basedOn w:val="DefaultParagraphFont"/>
    <w:rsid w:val="009C17A7"/>
  </w:style>
  <w:style w:type="paragraph" w:customStyle="1" w:styleId="lbexindent">
    <w:name w:val="lbexindent"/>
    <w:basedOn w:val="Normal"/>
    <w:rsid w:val="009C17A7"/>
    <w:pPr>
      <w:spacing w:before="100" w:beforeAutospacing="1" w:after="100" w:afterAutospacing="1"/>
    </w:pPr>
    <w:rPr>
      <w:rFonts w:eastAsia="Times New Roman"/>
      <w:sz w:val="24"/>
      <w:szCs w:val="26"/>
    </w:rPr>
  </w:style>
  <w:style w:type="paragraph" w:customStyle="1" w:styleId="lbexindentparagraph">
    <w:name w:val="lbexindentparagraph"/>
    <w:basedOn w:val="Normal"/>
    <w:rsid w:val="009C17A7"/>
    <w:pPr>
      <w:spacing w:before="100" w:beforeAutospacing="1" w:after="100" w:afterAutospacing="1"/>
    </w:pPr>
    <w:rPr>
      <w:rFonts w:eastAsia="Times New Roman"/>
      <w:sz w:val="24"/>
      <w:szCs w:val="26"/>
    </w:rPr>
  </w:style>
  <w:style w:type="paragraph" w:customStyle="1" w:styleId="zn-bodyparagraph">
    <w:name w:val="zn-body__paragraph"/>
    <w:basedOn w:val="Normal"/>
    <w:rsid w:val="009C17A7"/>
    <w:pPr>
      <w:spacing w:before="100" w:beforeAutospacing="1" w:after="100" w:afterAutospacing="1"/>
    </w:pPr>
    <w:rPr>
      <w:rFonts w:eastAsia="Times New Roman"/>
      <w:sz w:val="24"/>
      <w:szCs w:val="26"/>
    </w:rPr>
  </w:style>
  <w:style w:type="character" w:customStyle="1" w:styleId="c-messagebody">
    <w:name w:val="c-message__body"/>
    <w:basedOn w:val="DefaultParagraphFont"/>
    <w:rsid w:val="009C17A7"/>
  </w:style>
  <w:style w:type="character" w:customStyle="1" w:styleId="m7735155540857680774gmail-style13ptbold">
    <w:name w:val="m_7735155540857680774gmail-style13ptbold"/>
    <w:basedOn w:val="DefaultParagraphFont"/>
    <w:rsid w:val="009C17A7"/>
  </w:style>
  <w:style w:type="character" w:customStyle="1" w:styleId="style65">
    <w:name w:val="style65"/>
    <w:basedOn w:val="DefaultParagraphFont"/>
    <w:rsid w:val="009C17A7"/>
  </w:style>
  <w:style w:type="character" w:customStyle="1" w:styleId="bodytext0">
    <w:name w:val="body_text"/>
    <w:basedOn w:val="DefaultParagraphFont"/>
    <w:rsid w:val="009C17A7"/>
  </w:style>
  <w:style w:type="character" w:customStyle="1" w:styleId="bio">
    <w:name w:val="bio"/>
    <w:basedOn w:val="DefaultParagraphFont"/>
    <w:rsid w:val="009C17A7"/>
  </w:style>
  <w:style w:type="character" w:customStyle="1" w:styleId="citesChar">
    <w:name w:val="cites Char"/>
    <w:link w:val="cites0"/>
    <w:rsid w:val="009C17A7"/>
    <w:rPr>
      <w:rFonts w:eastAsia="SimSun"/>
      <w:b/>
      <w:lang w:eastAsia="zh-CN"/>
    </w:rPr>
  </w:style>
  <w:style w:type="paragraph" w:customStyle="1" w:styleId="cites0">
    <w:name w:val="cites"/>
    <w:next w:val="Normal"/>
    <w:link w:val="citesChar"/>
    <w:autoRedefine/>
    <w:rsid w:val="009C17A7"/>
    <w:pPr>
      <w:spacing w:after="160" w:line="259" w:lineRule="auto"/>
      <w:contextualSpacing/>
    </w:pPr>
    <w:rPr>
      <w:rFonts w:eastAsia="SimSun"/>
      <w:b/>
      <w:lang w:eastAsia="zh-CN"/>
    </w:rPr>
  </w:style>
  <w:style w:type="character" w:customStyle="1" w:styleId="5yl5">
    <w:name w:val="_5yl5"/>
    <w:basedOn w:val="DefaultParagraphFont"/>
    <w:rsid w:val="009C17A7"/>
  </w:style>
  <w:style w:type="character" w:customStyle="1" w:styleId="text">
    <w:name w:val="text"/>
    <w:basedOn w:val="DefaultParagraphFont"/>
    <w:rsid w:val="009C17A7"/>
  </w:style>
  <w:style w:type="paragraph" w:customStyle="1" w:styleId="generic-articlebody">
    <w:name w:val="generic-article__body"/>
    <w:basedOn w:val="Normal"/>
    <w:rsid w:val="009C17A7"/>
    <w:pPr>
      <w:spacing w:before="100" w:beforeAutospacing="1" w:after="100" w:afterAutospacing="1"/>
    </w:pPr>
    <w:rPr>
      <w:rFonts w:eastAsia="Times New Roman"/>
      <w:sz w:val="24"/>
      <w:szCs w:val="26"/>
    </w:rPr>
  </w:style>
  <w:style w:type="character" w:customStyle="1" w:styleId="CommentSubjectChar">
    <w:name w:val="Comment Subject Char"/>
    <w:basedOn w:val="CommentTextChar"/>
    <w:link w:val="CommentSubject"/>
    <w:uiPriority w:val="99"/>
    <w:semiHidden/>
    <w:rsid w:val="009C17A7"/>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9C17A7"/>
    <w:rPr>
      <w:b/>
      <w:bCs/>
    </w:rPr>
  </w:style>
  <w:style w:type="character" w:customStyle="1" w:styleId="CommentSubjectChar1">
    <w:name w:val="Comment Subject Char1"/>
    <w:basedOn w:val="CommentTextChar1"/>
    <w:uiPriority w:val="99"/>
    <w:semiHidden/>
    <w:rsid w:val="009C17A7"/>
    <w:rPr>
      <w:rFonts w:ascii="Calibri" w:hAnsi="Calibri" w:cs="Calibri"/>
      <w:b/>
      <w:bCs/>
      <w:sz w:val="20"/>
      <w:szCs w:val="20"/>
    </w:rPr>
  </w:style>
  <w:style w:type="character" w:customStyle="1" w:styleId="UnresolvedMention12">
    <w:name w:val="Unresolved Mention12"/>
    <w:basedOn w:val="DefaultParagraphFont"/>
    <w:uiPriority w:val="99"/>
    <w:rsid w:val="009C17A7"/>
    <w:rPr>
      <w:color w:val="605E5C"/>
      <w:shd w:val="clear" w:color="auto" w:fill="E1DFDD"/>
    </w:rPr>
  </w:style>
  <w:style w:type="paragraph" w:customStyle="1" w:styleId="CardNotUnderlined">
    <w:name w:val="Card Not Underlined"/>
    <w:basedOn w:val="Normal"/>
    <w:autoRedefine/>
    <w:rsid w:val="009C17A7"/>
    <w:rPr>
      <w:rFonts w:eastAsia="Times New Roman"/>
      <w:sz w:val="12"/>
      <w:szCs w:val="20"/>
    </w:rPr>
  </w:style>
  <w:style w:type="character" w:customStyle="1" w:styleId="UnresolvedMention1">
    <w:name w:val="Unresolved Mention1"/>
    <w:basedOn w:val="DefaultParagraphFont"/>
    <w:uiPriority w:val="99"/>
    <w:semiHidden/>
    <w:unhideWhenUsed/>
    <w:rsid w:val="009C17A7"/>
    <w:rPr>
      <w:color w:val="605E5C"/>
      <w:shd w:val="clear" w:color="auto" w:fill="E1DFDD"/>
    </w:rPr>
  </w:style>
  <w:style w:type="character" w:styleId="PageNumber">
    <w:name w:val="page number"/>
    <w:basedOn w:val="DefaultParagraphFont"/>
    <w:uiPriority w:val="99"/>
    <w:semiHidden/>
    <w:unhideWhenUsed/>
    <w:rsid w:val="009C17A7"/>
  </w:style>
  <w:style w:type="character" w:customStyle="1" w:styleId="UnresolvedMention10">
    <w:name w:val="Unresolved Mention10"/>
    <w:basedOn w:val="DefaultParagraphFont"/>
    <w:uiPriority w:val="99"/>
    <w:semiHidden/>
    <w:unhideWhenUsed/>
    <w:rsid w:val="009C17A7"/>
    <w:rPr>
      <w:color w:val="605E5C"/>
      <w:shd w:val="clear" w:color="auto" w:fill="E1DFDD"/>
    </w:rPr>
  </w:style>
  <w:style w:type="paragraph" w:customStyle="1" w:styleId="msonormal0">
    <w:name w:val="msonormal"/>
    <w:basedOn w:val="Normal"/>
    <w:rsid w:val="009C17A7"/>
    <w:pPr>
      <w:spacing w:before="100" w:beforeAutospacing="1" w:after="100" w:afterAutospacing="1" w:line="256" w:lineRule="auto"/>
    </w:pPr>
    <w:rPr>
      <w:rFonts w:eastAsia="Calibri"/>
      <w:sz w:val="24"/>
      <w:szCs w:val="26"/>
    </w:rPr>
  </w:style>
  <w:style w:type="paragraph" w:styleId="Revision">
    <w:name w:val="Revision"/>
    <w:uiPriority w:val="99"/>
    <w:semiHidden/>
    <w:rsid w:val="009C17A7"/>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9C17A7"/>
    <w:pPr>
      <w:spacing w:before="100" w:beforeAutospacing="1" w:after="100" w:afterAutospacing="1" w:line="256" w:lineRule="auto"/>
    </w:pPr>
    <w:rPr>
      <w:rFonts w:eastAsia="Calibri"/>
      <w:sz w:val="24"/>
      <w:szCs w:val="26"/>
    </w:rPr>
  </w:style>
  <w:style w:type="paragraph" w:customStyle="1" w:styleId="p1">
    <w:name w:val="p1"/>
    <w:basedOn w:val="Normal"/>
    <w:uiPriority w:val="99"/>
    <w:semiHidden/>
    <w:rsid w:val="009C17A7"/>
    <w:pPr>
      <w:spacing w:line="256" w:lineRule="auto"/>
    </w:pPr>
    <w:rPr>
      <w:rFonts w:eastAsia="Calibri"/>
      <w:sz w:val="20"/>
      <w:szCs w:val="20"/>
    </w:rPr>
  </w:style>
  <w:style w:type="paragraph" w:customStyle="1" w:styleId="Shrink6">
    <w:name w:val="Shrink 6"/>
    <w:basedOn w:val="Normal"/>
    <w:uiPriority w:val="99"/>
    <w:semiHidden/>
    <w:qFormat/>
    <w:rsid w:val="009C17A7"/>
    <w:pPr>
      <w:spacing w:line="256" w:lineRule="auto"/>
    </w:pPr>
    <w:rPr>
      <w:rFonts w:ascii="Georgia" w:eastAsia="Calibri" w:hAnsi="Georgia"/>
      <w:sz w:val="12"/>
      <w:szCs w:val="26"/>
    </w:rPr>
  </w:style>
  <w:style w:type="character" w:styleId="EndnoteReference">
    <w:name w:val="endnote reference"/>
    <w:basedOn w:val="DefaultParagraphFont"/>
    <w:uiPriority w:val="99"/>
    <w:semiHidden/>
    <w:unhideWhenUsed/>
    <w:rsid w:val="009C17A7"/>
    <w:rPr>
      <w:vertAlign w:val="superscript"/>
    </w:rPr>
  </w:style>
  <w:style w:type="character" w:customStyle="1" w:styleId="FooterChar1">
    <w:name w:val="Footer Char1"/>
    <w:basedOn w:val="DefaultParagraphFont"/>
    <w:uiPriority w:val="99"/>
    <w:semiHidden/>
    <w:rsid w:val="009C17A7"/>
    <w:rPr>
      <w:rFonts w:ascii="Calibri" w:eastAsiaTheme="minorHAnsi" w:hAnsi="Calibri" w:cs="Calibri"/>
      <w:sz w:val="16"/>
      <w:szCs w:val="22"/>
    </w:rPr>
  </w:style>
  <w:style w:type="character" w:customStyle="1" w:styleId="HeaderChar1">
    <w:name w:val="Header Char1"/>
    <w:basedOn w:val="DefaultParagraphFont"/>
    <w:uiPriority w:val="99"/>
    <w:semiHidden/>
    <w:rsid w:val="009C17A7"/>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9C17A7"/>
    <w:rPr>
      <w:rFonts w:ascii="Segoe UI" w:hAnsi="Segoe UI" w:cs="Segoe UI"/>
      <w:sz w:val="16"/>
      <w:szCs w:val="16"/>
    </w:rPr>
  </w:style>
  <w:style w:type="character" w:styleId="CommentReference">
    <w:name w:val="annotation reference"/>
    <w:basedOn w:val="DefaultParagraphFont"/>
    <w:uiPriority w:val="99"/>
    <w:semiHidden/>
    <w:unhideWhenUsed/>
    <w:rsid w:val="009C17A7"/>
    <w:rPr>
      <w:sz w:val="16"/>
      <w:szCs w:val="16"/>
    </w:rPr>
  </w:style>
  <w:style w:type="character" w:customStyle="1" w:styleId="UnresolvedMention30">
    <w:name w:val="Unresolved Mention30"/>
    <w:basedOn w:val="DefaultParagraphFont"/>
    <w:uiPriority w:val="99"/>
    <w:semiHidden/>
    <w:unhideWhenUsed/>
    <w:rsid w:val="009C17A7"/>
    <w:rPr>
      <w:color w:val="605E5C"/>
      <w:shd w:val="clear" w:color="auto" w:fill="E1DFDD"/>
    </w:rPr>
  </w:style>
  <w:style w:type="character" w:customStyle="1" w:styleId="UnresolvedMention4">
    <w:name w:val="Unresolved Mention4"/>
    <w:basedOn w:val="DefaultParagraphFont"/>
    <w:uiPriority w:val="99"/>
    <w:semiHidden/>
    <w:unhideWhenUsed/>
    <w:rsid w:val="009C17A7"/>
    <w:rPr>
      <w:color w:val="605E5C"/>
      <w:shd w:val="clear" w:color="auto" w:fill="E1DFDD"/>
    </w:rPr>
  </w:style>
  <w:style w:type="character" w:customStyle="1" w:styleId="UnresolvedMention5">
    <w:name w:val="Unresolved Mention5"/>
    <w:basedOn w:val="DefaultParagraphFont"/>
    <w:uiPriority w:val="99"/>
    <w:semiHidden/>
    <w:unhideWhenUsed/>
    <w:rsid w:val="009C17A7"/>
    <w:rPr>
      <w:color w:val="605E5C"/>
      <w:shd w:val="clear" w:color="auto" w:fill="E1DFDD"/>
    </w:rPr>
  </w:style>
  <w:style w:type="table" w:styleId="TableGrid">
    <w:name w:val="Table Grid"/>
    <w:basedOn w:val="TableNormal"/>
    <w:uiPriority w:val="59"/>
    <w:rsid w:val="009C17A7"/>
    <w:pPr>
      <w:spacing w:after="160" w:line="259" w:lineRule="auto"/>
    </w:pPr>
    <w:rPr>
      <w:rFonts w:ascii="Calibri" w:eastAsia="Calibri" w:hAnsi="Calibri" w:cs="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9C17A7"/>
    <w:rPr>
      <w:color w:val="605E5C"/>
      <w:shd w:val="clear" w:color="auto" w:fill="E1DFDD"/>
    </w:rPr>
  </w:style>
  <w:style w:type="character" w:customStyle="1" w:styleId="UnresolvedMention7">
    <w:name w:val="Unresolved Mention7"/>
    <w:basedOn w:val="DefaultParagraphFont"/>
    <w:uiPriority w:val="99"/>
    <w:semiHidden/>
    <w:unhideWhenUsed/>
    <w:rsid w:val="009C17A7"/>
    <w:rPr>
      <w:color w:val="605E5C"/>
      <w:shd w:val="clear" w:color="auto" w:fill="E1DFDD"/>
    </w:rPr>
  </w:style>
  <w:style w:type="character" w:customStyle="1" w:styleId="UnresolvedMention8">
    <w:name w:val="Unresolved Mention8"/>
    <w:basedOn w:val="DefaultParagraphFont"/>
    <w:uiPriority w:val="99"/>
    <w:semiHidden/>
    <w:unhideWhenUsed/>
    <w:rsid w:val="009C17A7"/>
    <w:rPr>
      <w:color w:val="605E5C"/>
      <w:shd w:val="clear" w:color="auto" w:fill="E1DFDD"/>
    </w:rPr>
  </w:style>
  <w:style w:type="character" w:customStyle="1" w:styleId="UnresolvedMention9">
    <w:name w:val="Unresolved Mention9"/>
    <w:basedOn w:val="DefaultParagraphFont"/>
    <w:uiPriority w:val="99"/>
    <w:semiHidden/>
    <w:unhideWhenUsed/>
    <w:rsid w:val="009C17A7"/>
    <w:rPr>
      <w:color w:val="605E5C"/>
      <w:shd w:val="clear" w:color="auto" w:fill="E1DFDD"/>
    </w:rPr>
  </w:style>
  <w:style w:type="character" w:customStyle="1" w:styleId="UnresolvedMention100">
    <w:name w:val="Unresolved Mention100"/>
    <w:basedOn w:val="DefaultParagraphFont"/>
    <w:uiPriority w:val="99"/>
    <w:semiHidden/>
    <w:unhideWhenUsed/>
    <w:rsid w:val="009C17A7"/>
    <w:rPr>
      <w:color w:val="605E5C"/>
      <w:shd w:val="clear" w:color="auto" w:fill="E1DFDD"/>
    </w:rPr>
  </w:style>
  <w:style w:type="character" w:customStyle="1" w:styleId="UnresolvedMention11">
    <w:name w:val="Unresolved Mention11"/>
    <w:basedOn w:val="DefaultParagraphFont"/>
    <w:uiPriority w:val="99"/>
    <w:semiHidden/>
    <w:unhideWhenUsed/>
    <w:rsid w:val="009C17A7"/>
    <w:rPr>
      <w:color w:val="605E5C"/>
      <w:shd w:val="clear" w:color="auto" w:fill="E1DFDD"/>
    </w:rPr>
  </w:style>
  <w:style w:type="paragraph" w:customStyle="1" w:styleId="p4">
    <w:name w:val="p4"/>
    <w:basedOn w:val="Normal"/>
    <w:rsid w:val="009C17A7"/>
    <w:pPr>
      <w:spacing w:before="100" w:beforeAutospacing="1" w:after="100" w:afterAutospacing="1"/>
    </w:pPr>
    <w:rPr>
      <w:rFonts w:eastAsia="Times New Roman"/>
      <w:sz w:val="24"/>
      <w:szCs w:val="26"/>
    </w:rPr>
  </w:style>
  <w:style w:type="paragraph" w:customStyle="1" w:styleId="p6">
    <w:name w:val="p6"/>
    <w:basedOn w:val="Normal"/>
    <w:rsid w:val="009C17A7"/>
    <w:pPr>
      <w:spacing w:before="100" w:beforeAutospacing="1" w:after="100" w:afterAutospacing="1"/>
    </w:pPr>
    <w:rPr>
      <w:rFonts w:eastAsia="Times New Roman"/>
      <w:sz w:val="24"/>
      <w:szCs w:val="26"/>
    </w:rPr>
  </w:style>
  <w:style w:type="paragraph" w:customStyle="1" w:styleId="paragraph-sc-1tqpf5s-0">
    <w:name w:val="paragraph-sc-1tqpf5s-0"/>
    <w:basedOn w:val="Normal"/>
    <w:rsid w:val="009C17A7"/>
    <w:pPr>
      <w:spacing w:before="100" w:beforeAutospacing="1" w:after="100" w:afterAutospacing="1"/>
    </w:pPr>
    <w:rPr>
      <w:rFonts w:eastAsia="Times New Roman"/>
      <w:sz w:val="24"/>
      <w:szCs w:val="26"/>
    </w:rPr>
  </w:style>
  <w:style w:type="character" w:customStyle="1" w:styleId="edited-3sfazf">
    <w:name w:val="edited-3sfazf"/>
    <w:basedOn w:val="DefaultParagraphFont"/>
    <w:rsid w:val="009C17A7"/>
  </w:style>
  <w:style w:type="character" w:customStyle="1" w:styleId="content-1o0f9g">
    <w:name w:val="content-1o0f9g"/>
    <w:basedOn w:val="DefaultParagraphFont"/>
    <w:rsid w:val="009C17A7"/>
  </w:style>
  <w:style w:type="paragraph" w:customStyle="1" w:styleId="mol-para-with-font">
    <w:name w:val="mol-para-with-font"/>
    <w:basedOn w:val="Normal"/>
    <w:rsid w:val="009C17A7"/>
    <w:pPr>
      <w:spacing w:before="100" w:beforeAutospacing="1" w:after="100" w:afterAutospacing="1"/>
    </w:pPr>
    <w:rPr>
      <w:rFonts w:eastAsia="Times New Roman"/>
      <w:sz w:val="24"/>
      <w:szCs w:val="26"/>
    </w:rPr>
  </w:style>
  <w:style w:type="character" w:customStyle="1" w:styleId="accordion-tabbedtab-mobile">
    <w:name w:val="accordion-tabbed__tab-mobile"/>
    <w:basedOn w:val="DefaultParagraphFont"/>
    <w:rsid w:val="009C17A7"/>
  </w:style>
  <w:style w:type="character" w:customStyle="1" w:styleId="comma-separator">
    <w:name w:val="comma-separator"/>
    <w:basedOn w:val="DefaultParagraphFont"/>
    <w:rsid w:val="009C17A7"/>
  </w:style>
  <w:style w:type="paragraph" w:customStyle="1" w:styleId="imagecaption">
    <w:name w:val="imagecaption"/>
    <w:basedOn w:val="Normal"/>
    <w:rsid w:val="009C17A7"/>
    <w:pPr>
      <w:spacing w:before="100" w:beforeAutospacing="1" w:after="100" w:afterAutospacing="1"/>
    </w:pPr>
    <w:rPr>
      <w:rFonts w:eastAsia="Times New Roman"/>
      <w:sz w:val="24"/>
      <w:szCs w:val="26"/>
    </w:rPr>
  </w:style>
  <w:style w:type="character" w:customStyle="1" w:styleId="wikiexternallink">
    <w:name w:val="wikiexternallink"/>
    <w:basedOn w:val="DefaultParagraphFont"/>
    <w:rsid w:val="009C17A7"/>
  </w:style>
  <w:style w:type="character" w:customStyle="1" w:styleId="wikigeneratedlinkcontent">
    <w:name w:val="wikigeneratedlinkcontent"/>
    <w:basedOn w:val="DefaultParagraphFont"/>
    <w:rsid w:val="009C17A7"/>
  </w:style>
  <w:style w:type="paragraph" w:customStyle="1" w:styleId="ssrcss-1q0x1qg-paragraph">
    <w:name w:val="ssrcss-1q0x1qg-paragraph"/>
    <w:basedOn w:val="Normal"/>
    <w:rsid w:val="009C17A7"/>
    <w:pPr>
      <w:spacing w:before="100" w:beforeAutospacing="1" w:after="100" w:afterAutospacing="1"/>
    </w:pPr>
    <w:rPr>
      <w:rFonts w:eastAsia="Times New Roman"/>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lo.br/j/neco/a/QR5hfyMfL9c3gwQSGGcRyHD/?lang=en" TargetMode="External"/><Relationship Id="rId18" Type="http://schemas.openxmlformats.org/officeDocument/2006/relationships/hyperlink" Target="http://futureoflife.org/2016/05/20/biodiversity-loss/" TargetMode="External"/><Relationship Id="rId26" Type="http://schemas.openxmlformats.org/officeDocument/2006/relationships/hyperlink" Target="http://thebulletin.org/climate-change-and-syrian-uprising" TargetMode="External"/><Relationship Id="rId3" Type="http://schemas.openxmlformats.org/officeDocument/2006/relationships/customXml" Target="../customXml/item3.xml"/><Relationship Id="rId21" Type="http://schemas.openxmlformats.org/officeDocument/2006/relationships/hyperlink" Target="https://www.cbd.int/gbo3"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www.nature.com/nature/journal/v486/n7401/full/nature11018.htm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nature.berkeley.edu/ucce50/ag-labor/7labor/01.htm" TargetMode="External"/><Relationship Id="rId20" Type="http://schemas.openxmlformats.org/officeDocument/2006/relationships/hyperlink" Target="http://www.ncbi.nlm.nih.gov/pubmed/26601195" TargetMode="External"/><Relationship Id="rId29" Type="http://schemas.openxmlformats.org/officeDocument/2006/relationships/hyperlink" Target="https://www.ilo.org/wcmsp5/groups/public/---ed_dialogue/---actrav/documents/publication/wcms_11373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science.sciencemag.org/content/314/5800/787"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pha.org/policies-and-advocacy/public-health-policy-statements/policy-database/2018/01/18/improving-working-conditions" TargetMode="External"/><Relationship Id="rId23" Type="http://schemas.openxmlformats.org/officeDocument/2006/relationships/hyperlink" Target="http://bit.ly/1ssxx5m" TargetMode="External"/><Relationship Id="rId28"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thebulletin.org/press-release/doomsday-clock-hands-remain-unchanged-despite-iran-deal-and-paris-talks9122" TargetMode="External"/><Relationship Id="rId31" Type="http://schemas.openxmlformats.org/officeDocument/2006/relationships/hyperlink" Target="https://www.jstor.org/stable/40607654"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americanprogress.org/issues/economy/reports/2016/09/02/142040/to-raise-productivity-lets-raise-wages/" TargetMode="External"/><Relationship Id="rId22" Type="http://schemas.openxmlformats.org/officeDocument/2006/relationships/hyperlink" Target="http://commondreams.org/views/2016/02/10/biodiversity-loss-and-doomsday-clock-invisible-disaster-almost-no-one-talking-about" TargetMode="External"/><Relationship Id="rId27" Type="http://schemas.openxmlformats.org/officeDocument/2006/relationships/hyperlink" Target="http://www.defense.gov/News-Article-View/Article/603441" TargetMode="External"/><Relationship Id="rId30" Type="http://schemas.openxmlformats.org/officeDocument/2006/relationships/hyperlink" Target="https://foodprint.org/issues/biodiversity-and-agriculture/"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103</TotalTime>
  <Pages>42</Pages>
  <Words>16888</Words>
  <Characters>96265</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112928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29</cp:revision>
  <dcterms:created xsi:type="dcterms:W3CDTF">2021-11-06T22:20:00Z</dcterms:created>
  <dcterms:modified xsi:type="dcterms:W3CDTF">2021-11-07T00:51:00Z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