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B348E" w14:textId="319BFC0F" w:rsidR="00F9210A" w:rsidRDefault="00F9210A" w:rsidP="00F9210A"/>
    <w:p w14:paraId="4821A86F" w14:textId="4E47941F" w:rsidR="00F9210A" w:rsidRDefault="00F9210A" w:rsidP="00F9210A"/>
    <w:p w14:paraId="2B0A5563" w14:textId="77777777" w:rsidR="00F9210A" w:rsidRPr="00F9210A" w:rsidRDefault="00F9210A" w:rsidP="00F9210A"/>
    <w:p w14:paraId="0F209FF1" w14:textId="168979E6" w:rsidR="00D05D61" w:rsidRPr="00001B4D" w:rsidRDefault="00D05D61" w:rsidP="00D05D61">
      <w:pPr>
        <w:pStyle w:val="Heading1"/>
        <w:rPr>
          <w:rFonts w:cs="Calibri"/>
        </w:rPr>
      </w:pPr>
      <w:r w:rsidRPr="00001B4D">
        <w:rPr>
          <w:rFonts w:cs="Calibri"/>
        </w:rPr>
        <w:lastRenderedPageBreak/>
        <w:t>1AC</w:t>
      </w:r>
      <w:r w:rsidRPr="00001B4D">
        <w:rPr>
          <w:rFonts w:cs="Calibri"/>
        </w:rPr>
        <w:lastRenderedPageBreak/>
        <w:t xml:space="preserve"> </w:t>
      </w:r>
    </w:p>
    <w:p w14:paraId="71A4A5A2" w14:textId="77777777" w:rsidR="00D05D61" w:rsidRPr="00001B4D" w:rsidRDefault="00D05D61" w:rsidP="00D05D61"/>
    <w:p w14:paraId="547323D3" w14:textId="77777777" w:rsidR="00D05D61" w:rsidRPr="00001B4D" w:rsidRDefault="00D05D61" w:rsidP="00D05D61">
      <w:pPr>
        <w:pStyle w:val="Heading2"/>
        <w:rPr>
          <w:rFonts w:cs="Calibri"/>
        </w:rPr>
      </w:pPr>
      <w:r w:rsidRPr="00001B4D">
        <w:rPr>
          <w:rFonts w:cs="Calibri"/>
        </w:rPr>
        <w:lastRenderedPageBreak/>
        <w:t>1AC — Plan</w:t>
      </w:r>
    </w:p>
    <w:p w14:paraId="603225C0" w14:textId="77777777" w:rsidR="00D05D61" w:rsidRPr="00001B4D" w:rsidRDefault="00D05D61" w:rsidP="00D05D61"/>
    <w:p w14:paraId="7EDF1741" w14:textId="77777777" w:rsidR="00D05D61" w:rsidRPr="00001B4D" w:rsidRDefault="00D05D61" w:rsidP="00D05D61">
      <w:pPr>
        <w:pStyle w:val="Heading4"/>
        <w:rPr>
          <w:rFonts w:cs="Calibri"/>
        </w:rPr>
      </w:pPr>
      <w:r w:rsidRPr="00001B4D">
        <w:rPr>
          <w:rFonts w:cs="Calibri"/>
        </w:rPr>
        <w:t xml:space="preserve">Plan text: The United States ought to recognize an unconditional right to strike for agricultural laborers. </w:t>
      </w:r>
    </w:p>
    <w:p w14:paraId="4F8C1704" w14:textId="77777777" w:rsidR="00D05D61" w:rsidRPr="00001B4D" w:rsidRDefault="00D05D61" w:rsidP="00D05D61"/>
    <w:p w14:paraId="4C5BDEC7" w14:textId="77777777" w:rsidR="00D05D61" w:rsidRPr="00001B4D" w:rsidRDefault="00D05D61" w:rsidP="00D05D61">
      <w:pPr>
        <w:pStyle w:val="Heading4"/>
        <w:rPr>
          <w:rFonts w:cs="Calibri"/>
        </w:rPr>
      </w:pPr>
      <w:r>
        <w:rPr>
          <w:rFonts w:cs="Calibri"/>
        </w:rPr>
        <w:t xml:space="preserve">Normal means is NRLA </w:t>
      </w:r>
    </w:p>
    <w:p w14:paraId="7B7E4877" w14:textId="77777777" w:rsidR="00D05D61" w:rsidRPr="00001B4D" w:rsidRDefault="00D05D61" w:rsidP="00D05D61">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Masters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36AEE4B5" w14:textId="77777777" w:rsidR="00D05D61" w:rsidRPr="00001B4D" w:rsidRDefault="00D05D61" w:rsidP="00D05D61">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6E88C7BF" w14:textId="77777777" w:rsidR="00D05D61" w:rsidRPr="00001B4D" w:rsidRDefault="00D05D61" w:rsidP="00D05D61">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1063DBFB" w14:textId="77777777" w:rsidR="00D05D61" w:rsidRPr="00001B4D" w:rsidRDefault="00D05D61" w:rsidP="00D05D61">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w:t>
      </w:r>
      <w:r w:rsidRPr="00001B4D">
        <w:rPr>
          <w:sz w:val="16"/>
          <w:szCs w:val="16"/>
        </w:rPr>
        <w:lastRenderedPageBreak/>
        <w:t>he family farmer with big business.</w:t>
      </w:r>
    </w:p>
    <w:p w14:paraId="61FAEDBE" w14:textId="77777777" w:rsidR="00D05D61" w:rsidRPr="00001B4D" w:rsidRDefault="00D05D61" w:rsidP="00D05D61">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 xml:space="preserve">the Supreme Court has adopted a two-part test to determine if an </w:t>
      </w:r>
      <w:r w:rsidRPr="00001B4D">
        <w:rPr>
          <w:b/>
          <w:sz w:val="16"/>
          <w:szCs w:val="16"/>
          <w:u w:val="single"/>
        </w:rPr>
        <w:lastRenderedPageBreak/>
        <w:t>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727F8FC0" w14:textId="77777777" w:rsidR="00D05D61" w:rsidRPr="00001B4D" w:rsidRDefault="00D05D61" w:rsidP="00D05D61">
      <w:pPr>
        <w:rPr>
          <w:sz w:val="16"/>
          <w:szCs w:val="16"/>
        </w:rPr>
      </w:pPr>
      <w:r w:rsidRPr="00001B4D">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22BAB103" w14:textId="77777777" w:rsidR="00D05D61" w:rsidRPr="00001B4D" w:rsidRDefault="00D05D61" w:rsidP="00D05D61">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F258818" w14:textId="77777777" w:rsidR="00D05D61" w:rsidRPr="00001B4D" w:rsidRDefault="00D05D61" w:rsidP="00D05D61">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w:t>
      </w:r>
      <w:r w:rsidRPr="00001B4D">
        <w:rPr>
          <w:sz w:val="16"/>
          <w:szCs w:val="16"/>
        </w:rPr>
        <w:lastRenderedPageBreak/>
        <w:t xml:space="preserve">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DE2EFEA" w14:textId="77777777" w:rsidR="00D05D61" w:rsidRPr="00001B4D" w:rsidRDefault="00D05D61" w:rsidP="00D05D61">
      <w:pPr>
        <w:rPr>
          <w:sz w:val="16"/>
          <w:szCs w:val="16"/>
        </w:rPr>
      </w:pPr>
      <w:r w:rsidRPr="00001B4D">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w:t>
      </w:r>
      <w:r w:rsidRPr="00001B4D">
        <w:rPr>
          <w:sz w:val="16"/>
          <w:szCs w:val="16"/>
        </w:rPr>
        <w:lastRenderedPageBreak/>
        <w:t>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61AACC3" w14:textId="77777777" w:rsidR="00D05D61" w:rsidRPr="00001B4D" w:rsidRDefault="00D05D61" w:rsidP="00D05D61">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xml:space="preserve">. This will make application of the statue to the agricultural laborers consistent with other employment sectors. Reliance </w:t>
      </w:r>
      <w:r w:rsidRPr="00001B4D">
        <w:rPr>
          <w:b/>
          <w:u w:val="single"/>
        </w:rPr>
        <w:lastRenderedPageBreak/>
        <w:t>on precedent would lead to predictable outcomes when labor disputes arise.</w:t>
      </w:r>
      <w:r w:rsidRPr="00001B4D">
        <w:t xml:space="preserve"> </w:t>
      </w:r>
      <w:r w:rsidRPr="00001B4D">
        <w:rPr>
          <w:sz w:val="16"/>
          <w:szCs w:val="16"/>
        </w:rPr>
        <w:t>Agricultural laborers still have a ways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58629CFD" w14:textId="77777777" w:rsidR="00D05D61" w:rsidRPr="00001B4D" w:rsidRDefault="00D05D61" w:rsidP="00D05D61"/>
    <w:p w14:paraId="5A2D822E" w14:textId="77777777" w:rsidR="00D05D61" w:rsidRPr="00001B4D" w:rsidRDefault="00D05D61" w:rsidP="00D05D61">
      <w:pPr>
        <w:rPr>
          <w:sz w:val="16"/>
          <w:szCs w:val="16"/>
        </w:rPr>
      </w:pPr>
    </w:p>
    <w:p w14:paraId="1EE80A9C" w14:textId="77777777" w:rsidR="00D05D61" w:rsidRPr="00001B4D" w:rsidRDefault="00D05D61" w:rsidP="00D05D61"/>
    <w:p w14:paraId="46EBCBBA" w14:textId="77777777" w:rsidR="00D05D61" w:rsidRPr="00001B4D" w:rsidRDefault="00D05D61" w:rsidP="00D05D61">
      <w:pPr>
        <w:pStyle w:val="Heading2"/>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1AC — Advantages</w:t>
      </w:r>
    </w:p>
    <w:p w14:paraId="5EF37C3B" w14:textId="77777777" w:rsidR="00D05D61" w:rsidRPr="00001B4D" w:rsidRDefault="00D05D61" w:rsidP="00D05D61">
      <w:pPr>
        <w:pStyle w:val="Heading3"/>
        <w:ind w:left="2160" w:firstLine="720"/>
        <w:jc w:val="left"/>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1 - Yield</w:t>
      </w:r>
    </w:p>
    <w:p w14:paraId="3DF1BF39" w14:textId="77777777" w:rsidR="00D05D61" w:rsidRPr="00001B4D" w:rsidRDefault="00D05D61" w:rsidP="00D05D61">
      <w:pPr>
        <w:pStyle w:val="Heading4"/>
        <w:rPr>
          <w:rFonts w:cs="Calibri"/>
        </w:rPr>
      </w:pPr>
      <w:r w:rsidRPr="00001B4D">
        <w:rPr>
          <w:rFonts w:cs="Calibri"/>
        </w:rPr>
        <w:t>Farmer’s yield is nearing an all-time low – government support doesn’t help the most needy and isn’t a long term solution</w:t>
      </w:r>
    </w:p>
    <w:p w14:paraId="7E41B4BC" w14:textId="77777777" w:rsidR="00D05D61" w:rsidRPr="00001B4D" w:rsidRDefault="00D05D61" w:rsidP="00D05D61">
      <w:pPr>
        <w:rPr>
          <w:sz w:val="16"/>
          <w:szCs w:val="16"/>
        </w:rPr>
      </w:pPr>
      <w:r w:rsidRPr="00001B4D">
        <w:rPr>
          <w:b/>
        </w:rPr>
        <w:t>Farm-Aid, 20,</w:t>
      </w:r>
      <w:r w:rsidRPr="00001B4D">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39BF97FE" w14:textId="77777777" w:rsidR="00D05D61" w:rsidRPr="00001B4D" w:rsidRDefault="00D05D61" w:rsidP="00D05D61">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0636C351" w14:textId="77777777" w:rsidR="00D05D61" w:rsidRPr="00001B4D" w:rsidRDefault="00D05D61" w:rsidP="00D05D61">
      <w:pPr>
        <w:rPr>
          <w:sz w:val="16"/>
          <w:szCs w:val="16"/>
        </w:rPr>
      </w:pPr>
      <w:r w:rsidRPr="00001B4D">
        <w:t>Th</w:t>
      </w:r>
      <w:r w:rsidRPr="00001B4D">
        <w:lastRenderedPageBreak/>
        <w:t xml:space="preserve">ings have </w:t>
      </w:r>
      <w:r w:rsidRPr="00001B4D">
        <w:rPr>
          <w:b/>
          <w:u w:val="single"/>
        </w:rPr>
        <w:t>be</w:t>
      </w:r>
      <w:r w:rsidRPr="00001B4D">
        <w:rPr>
          <w:b/>
          <w:u w:val="single"/>
        </w:rPr>
        <w:lastRenderedPageBreak/>
        <w:t xml:space="preserv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beef and other farm products </w:t>
      </w:r>
      <w:r w:rsidRPr="00001B4D">
        <w:rPr>
          <w:b/>
          <w:highlight w:val="green"/>
          <w:u w:val="single"/>
        </w:rPr>
        <w:t>crashed</w:t>
      </w:r>
      <w:r w:rsidRPr="00001B4D">
        <w:t xml:space="preserve">. </w:t>
      </w:r>
      <w:r w:rsidRPr="00001B4D">
        <w:rPr>
          <w:sz w:val="16"/>
          <w:szCs w:val="16"/>
        </w:rPr>
        <w:t>While net farm income rose by 3% in 2019, government payments accounted for all of that increase (namely, via the trade bailout program). Without it, 2019 delivered farmers their second lowest income since 2013.[13]</w:t>
      </w:r>
    </w:p>
    <w:p w14:paraId="7DEFBE4F" w14:textId="77777777" w:rsidR="00D05D61" w:rsidRPr="00001B4D" w:rsidRDefault="00D05D61" w:rsidP="00D05D61">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164CC44" w14:textId="77777777" w:rsidR="00D05D61" w:rsidRPr="00001B4D" w:rsidRDefault="00D05D61" w:rsidP="00D05D61">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w:t>
      </w:r>
      <w:r w:rsidRPr="00001B4D">
        <w:rPr>
          <w:b/>
          <w:highlight w:val="green"/>
          <w:u w:val="single"/>
        </w:rPr>
        <w:lastRenderedPageBreak/>
        <w:t>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42FD3860" w14:textId="77777777" w:rsidR="00D05D61" w:rsidRPr="00001B4D" w:rsidRDefault="00D05D61" w:rsidP="00D05D61">
      <w:pPr>
        <w:rPr>
          <w:sz w:val="16"/>
          <w:szCs w:val="16"/>
        </w:rPr>
      </w:pPr>
      <w:r w:rsidRPr="00001B4D">
        <w:rPr>
          <w:sz w:val="16"/>
          <w:szCs w:val="16"/>
        </w:rPr>
        <w:t>FARM CREDIT CONDITIONS WEAKEN</w:t>
      </w:r>
    </w:p>
    <w:p w14:paraId="07689578" w14:textId="77777777" w:rsidR="00D05D61" w:rsidRPr="00001B4D" w:rsidRDefault="00D05D61" w:rsidP="00D05D61">
      <w:pPr>
        <w:rPr>
          <w:sz w:val="16"/>
          <w:szCs w:val="16"/>
        </w:rPr>
      </w:pPr>
      <w:r w:rsidRPr="00001B4D">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523AC0DC" w14:textId="77777777" w:rsidR="00D05D61" w:rsidRPr="00001B4D" w:rsidRDefault="00D05D61" w:rsidP="00D05D61">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001B4D">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33058E77" w14:textId="77777777" w:rsidR="00D05D61" w:rsidRPr="00001B4D" w:rsidRDefault="00D05D61" w:rsidP="00D05D61">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where farmers are defaulting on loans, </w:t>
      </w:r>
      <w:r w:rsidRPr="00001B4D">
        <w:rPr>
          <w:b/>
          <w:highlight w:val="green"/>
          <w:u w:val="single"/>
        </w:rPr>
        <w:t xml:space="preserve">this trend places </w:t>
      </w:r>
      <w:r w:rsidRPr="00001B4D">
        <w:rPr>
          <w:b/>
          <w:u w:val="single"/>
        </w:rPr>
        <w:t xml:space="preserve">a lot of </w:t>
      </w:r>
      <w:r w:rsidRPr="00001B4D">
        <w:rPr>
          <w:b/>
          <w:highlight w:val="green"/>
          <w:u w:val="single"/>
        </w:rPr>
        <w:t>farmland at risk of liquidation.</w:t>
      </w:r>
      <w:r w:rsidRPr="00001B4D">
        <w:rPr>
          <w:b/>
          <w:u w:val="single"/>
        </w:rPr>
        <w:t>[23]</w:t>
      </w:r>
    </w:p>
    <w:p w14:paraId="77373D33" w14:textId="77777777" w:rsidR="00D05D61" w:rsidRPr="00001B4D" w:rsidRDefault="00D05D61" w:rsidP="00D05D61">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w:t>
      </w:r>
      <w:r w:rsidRPr="00001B4D">
        <w:rPr>
          <w:b/>
          <w:highlight w:val="green"/>
          <w:u w:val="single"/>
        </w:rPr>
        <w:lastRenderedPageBreak/>
        <w:t>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1D33C2CB" w14:textId="77777777" w:rsidR="00D05D61" w:rsidRPr="00001B4D" w:rsidRDefault="00D05D61" w:rsidP="00D05D61">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65C4A38F" w14:textId="77777777" w:rsidR="00D05D61" w:rsidRPr="00001B4D" w:rsidRDefault="00D05D61" w:rsidP="00D05D61">
      <w:pPr>
        <w:rPr>
          <w:b/>
          <w:u w:val="single"/>
        </w:rPr>
      </w:pPr>
    </w:p>
    <w:p w14:paraId="43C39F88" w14:textId="77777777" w:rsidR="00D05D61" w:rsidRPr="00001B4D" w:rsidRDefault="00D05D61" w:rsidP="00D05D61">
      <w:pPr>
        <w:pStyle w:val="Heading4"/>
        <w:rPr>
          <w:rFonts w:cs="Calibri"/>
        </w:rPr>
      </w:pPr>
      <w:r w:rsidRPr="00001B4D">
        <w:rPr>
          <w:rFonts w:cs="Calibri"/>
        </w:rPr>
        <w:t>The aff is key to increase incentives to farm: it increases wages, sets safe living conditions, AND helps farmers expand products</w:t>
      </w:r>
    </w:p>
    <w:p w14:paraId="42CC048A" w14:textId="77777777" w:rsidR="00D05D61" w:rsidRPr="00001B4D" w:rsidRDefault="00D05D61" w:rsidP="00D05D61">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Masters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27D6FDB2" w14:textId="77777777" w:rsidR="00D05D61" w:rsidRPr="00001B4D" w:rsidRDefault="00D05D61" w:rsidP="00D05D61">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lastRenderedPageBreak/>
        <w:t xml:space="preserve">, </w:t>
      </w:r>
      <w:r w:rsidRPr="00001B4D">
        <w:rPr>
          <w:b/>
          <w:u w:val="single"/>
        </w:rPr>
        <w:t xml:space="preserve">the </w:t>
      </w:r>
      <w:r w:rsidRPr="00001B4D">
        <w:rPr>
          <w:b/>
          <w:highlight w:val="green"/>
          <w:u w:val="single"/>
        </w:rPr>
        <w:t>two professions that are able to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w:t>
      </w:r>
      <w:r w:rsidRPr="00001B4D">
        <w:rPr>
          <w:b/>
          <w:u w:val="single"/>
        </w:rPr>
        <w:lastRenderedPageBreak/>
        <w:t xml:space="preserve">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7DCF6E27" w14:textId="77777777" w:rsidR="00D05D61" w:rsidRPr="00001B4D" w:rsidRDefault="00D05D61" w:rsidP="00D05D61">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9C1BBDE" w14:textId="77777777" w:rsidR="00D05D61" w:rsidRPr="00001B4D" w:rsidRDefault="00D05D61" w:rsidP="00D05D61">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in order to bargain w</w:t>
      </w:r>
      <w:r w:rsidRPr="00001B4D">
        <w:rPr>
          <w:b/>
          <w:u w:val="single"/>
        </w:rPr>
        <w:lastRenderedPageBreak/>
        <w:t>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3850E421" w14:textId="77777777" w:rsidR="00D05D61" w:rsidRPr="00001B4D" w:rsidRDefault="00D05D61" w:rsidP="00D05D61">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24C8D79" w14:textId="77777777" w:rsidR="00D05D61" w:rsidRPr="00001B4D" w:rsidRDefault="00D05D61" w:rsidP="00D05D61">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These agricultural producers are free to engage in concerted activity for the mutual protection of the association’s members, but agricultural laborers are exempt from asserting these 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1DDC1960" w14:textId="77777777" w:rsidR="00D05D61" w:rsidRPr="00001B4D" w:rsidRDefault="00D05D61" w:rsidP="00D05D61"/>
    <w:p w14:paraId="1FC6371E" w14:textId="77777777" w:rsidR="00D05D61" w:rsidRPr="00001B4D" w:rsidRDefault="00D05D61" w:rsidP="00D05D61">
      <w:pPr>
        <w:pStyle w:val="Heading4"/>
        <w:rPr>
          <w:rFonts w:cs="Calibri"/>
        </w:rPr>
      </w:pPr>
      <w:r w:rsidRPr="00001B4D">
        <w:rPr>
          <w:rFonts w:cs="Calibri"/>
        </w:rPr>
        <w:lastRenderedPageBreak/>
        <w:t>3 Distinct links:</w:t>
      </w:r>
    </w:p>
    <w:p w14:paraId="123D3911" w14:textId="77777777" w:rsidR="00D05D61" w:rsidRPr="00001B4D" w:rsidRDefault="00D05D61" w:rsidP="00D05D61">
      <w:pPr>
        <w:pStyle w:val="Heading4"/>
        <w:rPr>
          <w:rFonts w:cs="Calibri"/>
        </w:rPr>
      </w:pPr>
      <w:r w:rsidRPr="00001B4D">
        <w:rPr>
          <w:rFonts w:cs="Calibri"/>
        </w:rPr>
        <w:t>1] Productivity –  Wages increase consumer spending AND create economic value</w:t>
      </w:r>
    </w:p>
    <w:p w14:paraId="51C2F95F" w14:textId="77777777" w:rsidR="00D05D61" w:rsidRPr="00001B4D" w:rsidRDefault="00D05D61" w:rsidP="00D05D61">
      <w:r w:rsidRPr="00001B4D">
        <w:rPr>
          <w:b/>
        </w:rPr>
        <w:t>Jayachandran, 20</w:t>
      </w:r>
      <w:r w:rsidRPr="00001B4D">
        <w:t xml:space="preserve">, </w:t>
      </w:r>
      <w:r w:rsidRPr="00001B4D">
        <w:rPr>
          <w:sz w:val="16"/>
          <w:szCs w:val="16"/>
        </w:rPr>
        <w:t>6/18/2020, New York Times, “How a Raise for Workers Can Be a Win for Everybody”, Seem</w:t>
      </w:r>
      <w:r w:rsidRPr="00001B4D">
        <w:rPr>
          <w:sz w:val="16"/>
          <w:szCs w:val="16"/>
        </w:rPr>
        <w:lastRenderedPageBreak/>
        <w:t>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3FE59431" w14:textId="77777777" w:rsidR="00D05D61" w:rsidRPr="00001B4D" w:rsidRDefault="00D05D61" w:rsidP="00D05D61">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6572FE1B" w14:textId="77777777" w:rsidR="00D05D61" w:rsidRPr="00001B4D" w:rsidRDefault="00D05D61" w:rsidP="00D05D61">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078B37A4" w14:textId="77777777" w:rsidR="00D05D61" w:rsidRPr="00001B4D" w:rsidRDefault="00D05D61" w:rsidP="00D05D61">
      <w:pPr>
        <w:rPr>
          <w:sz w:val="16"/>
          <w:szCs w:val="16"/>
        </w:rPr>
      </w:pPr>
      <w:r w:rsidRPr="00001B4D">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02E23C4A" w14:textId="77777777" w:rsidR="00D05D61" w:rsidRPr="00001B4D" w:rsidRDefault="00D05D61" w:rsidP="00D05D61">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C2F8EB7" w14:textId="77777777" w:rsidR="00D05D61" w:rsidRPr="00001B4D" w:rsidRDefault="00D05D61" w:rsidP="00D05D61">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782E64B" w14:textId="77777777" w:rsidR="00D05D61" w:rsidRPr="00001B4D" w:rsidRDefault="00D05D61" w:rsidP="00D05D61">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43C96D43" w14:textId="77777777" w:rsidR="00D05D61" w:rsidRPr="00001B4D" w:rsidRDefault="00D05D61" w:rsidP="00D05D61">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1718F04" w14:textId="77777777" w:rsidR="00D05D61" w:rsidRPr="00001B4D" w:rsidRDefault="00D05D61" w:rsidP="00D05D61">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C88409B" w14:textId="77777777" w:rsidR="00D05D61" w:rsidRPr="00001B4D" w:rsidRDefault="00D05D61" w:rsidP="00D05D61">
      <w:pPr>
        <w:rPr>
          <w:sz w:val="16"/>
          <w:szCs w:val="16"/>
        </w:rPr>
      </w:pPr>
      <w:r w:rsidRPr="00001B4D">
        <w:rPr>
          <w:sz w:val="16"/>
          <w:szCs w:val="16"/>
        </w:rPr>
        <w:t>Rivian edges closer to an I.P.O., seeking a valuation above $50 billion.</w:t>
      </w:r>
    </w:p>
    <w:p w14:paraId="32233DF8" w14:textId="77777777" w:rsidR="00D05D61" w:rsidRPr="00001B4D" w:rsidRDefault="00D05D61" w:rsidP="00D05D61">
      <w:pPr>
        <w:rPr>
          <w:sz w:val="16"/>
          <w:szCs w:val="16"/>
        </w:rPr>
      </w:pPr>
      <w:r w:rsidRPr="00001B4D">
        <w:rPr>
          <w:sz w:val="16"/>
          <w:szCs w:val="16"/>
        </w:rPr>
        <w:t>PG&amp;E says it faces a federal inquiry and $1.15 billion in losses over the Dixie fire.</w:t>
      </w:r>
    </w:p>
    <w:p w14:paraId="0D0D2DC3" w14:textId="77777777" w:rsidR="00D05D61" w:rsidRPr="00001B4D" w:rsidRDefault="00D05D61" w:rsidP="00D05D61">
      <w:pPr>
        <w:rPr>
          <w:sz w:val="16"/>
          <w:szCs w:val="16"/>
        </w:rPr>
      </w:pPr>
      <w:r w:rsidRPr="00001B4D">
        <w:rPr>
          <w:sz w:val="16"/>
          <w:szCs w:val="16"/>
        </w:rPr>
        <w:t>The Biden administration will publish vaccine mandate rules ‘in the coming days.’</w:t>
      </w:r>
    </w:p>
    <w:p w14:paraId="4DA13D13" w14:textId="77777777" w:rsidR="00D05D61" w:rsidRPr="00001B4D" w:rsidRDefault="00D05D61" w:rsidP="00D05D61">
      <w:pPr>
        <w:rPr>
          <w:sz w:val="16"/>
          <w:szCs w:val="16"/>
        </w:rPr>
      </w:pPr>
      <w:r w:rsidRPr="00001B4D">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3DB0D453" w14:textId="77777777" w:rsidR="00D05D61" w:rsidRPr="00001B4D" w:rsidRDefault="00D05D61" w:rsidP="00D05D61">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43CE4680" w14:textId="77777777" w:rsidR="00D05D61" w:rsidRPr="00001B4D" w:rsidRDefault="00D05D61" w:rsidP="00D05D61">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5B7367E0" w14:textId="77777777" w:rsidR="00D05D61" w:rsidRPr="00001B4D" w:rsidRDefault="00D05D61" w:rsidP="00D05D61">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7564F23C" w14:textId="77777777" w:rsidR="00D05D61" w:rsidRPr="00001B4D" w:rsidRDefault="00D05D61" w:rsidP="00D05D61"/>
    <w:p w14:paraId="3CADDD49" w14:textId="77777777" w:rsidR="00D05D61" w:rsidRPr="00001B4D" w:rsidRDefault="00D05D61" w:rsidP="00D05D61">
      <w:pPr>
        <w:pStyle w:val="Heading4"/>
        <w:rPr>
          <w:rFonts w:cs="Calibri"/>
        </w:rPr>
      </w:pPr>
      <w:r w:rsidRPr="00001B4D">
        <w:rPr>
          <w:rFonts w:cs="Calibri"/>
        </w:rPr>
        <w:t>Prefer the only empirical study from a country</w:t>
      </w:r>
    </w:p>
    <w:p w14:paraId="750F0C2A" w14:textId="77777777" w:rsidR="00D05D61" w:rsidRPr="00001B4D" w:rsidRDefault="00D05D61" w:rsidP="00D05D61">
      <w:r w:rsidRPr="00001B4D">
        <w:rPr>
          <w:b/>
        </w:rPr>
        <w:t>Katovich, Maia, 18</w:t>
      </w:r>
      <w:r w:rsidRPr="00001B4D">
        <w:t xml:space="preserve">, </w:t>
      </w:r>
      <w:r w:rsidRPr="00001B4D">
        <w:rPr>
          <w:sz w:val="16"/>
          <w:szCs w:val="16"/>
        </w:rPr>
        <w:t xml:space="preserve">1-4/2018, “The relation between labor productivity and wages in Brazil:”, Scielo Brazil, University of Wisconsin-Madison, Madison, Wisconsin, Universidade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5D528E82" w14:textId="77777777" w:rsidR="00D05D61" w:rsidRPr="00001B4D" w:rsidRDefault="00D05D61" w:rsidP="00D05D61">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4331F6C1" w14:textId="77777777" w:rsidR="00D05D61" w:rsidRPr="00001B4D" w:rsidRDefault="00D05D61" w:rsidP="00D05D61">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6ED428AC" w14:textId="77777777" w:rsidR="00D05D61" w:rsidRPr="00001B4D" w:rsidRDefault="00D05D61" w:rsidP="00D05D61">
      <w:pPr>
        <w:rPr>
          <w:sz w:val="16"/>
          <w:szCs w:val="16"/>
        </w:rPr>
      </w:pPr>
      <w:r w:rsidRPr="00001B4D">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5C29312A" w14:textId="77777777" w:rsidR="00D05D61" w:rsidRPr="00001B4D" w:rsidRDefault="00D05D61" w:rsidP="00D05D61">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334FFAA4" w14:textId="77777777" w:rsidR="00D05D61" w:rsidRPr="00001B4D" w:rsidRDefault="00D05D61" w:rsidP="00D05D61">
      <w:pPr>
        <w:rPr>
          <w:sz w:val="16"/>
          <w:szCs w:val="16"/>
        </w:rPr>
      </w:pPr>
      <w:r w:rsidRPr="00001B4D">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1E4F2C03" w14:textId="77777777" w:rsidR="00D05D61" w:rsidRPr="00001B4D" w:rsidRDefault="00D05D61" w:rsidP="00D05D61">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5E583F09" w14:textId="77777777" w:rsidR="00D05D61" w:rsidRPr="00001B4D" w:rsidRDefault="00D05D61" w:rsidP="00D05D61">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7A773533" w14:textId="77777777" w:rsidR="00D05D61" w:rsidRPr="00001B4D" w:rsidRDefault="00D05D61" w:rsidP="00D05D61">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4A40EC2C" w14:textId="792DBCFC" w:rsidR="00D05D61" w:rsidRDefault="00D05D61" w:rsidP="00D05D61"/>
    <w:p w14:paraId="31A2F189" w14:textId="77777777" w:rsidR="006753E5" w:rsidRPr="00001B4D" w:rsidRDefault="006753E5" w:rsidP="006753E5">
      <w:pPr>
        <w:pStyle w:val="Heading4"/>
        <w:rPr>
          <w:rFonts w:cs="Calibri"/>
        </w:rPr>
      </w:pPr>
      <w:r w:rsidRPr="00001B4D">
        <w:rPr>
          <w:rFonts w:cs="Calibri"/>
        </w:rPr>
        <w:t xml:space="preserve">That drives </w:t>
      </w:r>
      <w:r w:rsidRPr="00001B4D">
        <w:rPr>
          <w:rFonts w:cs="Calibri"/>
          <w:u w:val="single"/>
        </w:rPr>
        <w:t>economic confidence</w:t>
      </w:r>
      <w:r w:rsidRPr="00001B4D">
        <w:rPr>
          <w:rFonts w:cs="Calibri"/>
        </w:rPr>
        <w:t xml:space="preserve"> – Increased productivity drives farm growth which creates a chain of investment.</w:t>
      </w:r>
    </w:p>
    <w:p w14:paraId="5318EAA3" w14:textId="77777777" w:rsidR="006753E5" w:rsidRPr="00001B4D" w:rsidRDefault="006753E5" w:rsidP="006753E5">
      <w:r w:rsidRPr="00001B4D">
        <w:rPr>
          <w:b/>
        </w:rPr>
        <w:t>Wang et. al, 19</w:t>
      </w:r>
      <w:r w:rsidRPr="00001B4D">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r w:rsidRPr="00001B4D">
          <w:rPr>
            <w:color w:val="000000"/>
            <w:sz w:val="16"/>
            <w:szCs w:val="16"/>
          </w:rPr>
          <w:t>https://www.google.com/url?sa=t&amp;rct=j&amp;q=&amp;esrc=s&amp;source=web&amp;cd=&amp;ved=2ahUKEwii17vKue7zAhVdJjQIHUr3D7YQFnoECAUQAQ&amp;url=https%3A%2F%2Fwww.mdpi.com%2F2071-1050%2F12%2F1%2F247%2Fpdf&amp;usg=AOvVaw1RMvM-hGadn_uoetBxebDi</w:t>
        </w:r>
      </w:hyperlink>
      <w:r w:rsidRPr="00001B4D">
        <w:rPr>
          <w:sz w:val="16"/>
          <w:szCs w:val="16"/>
        </w:rPr>
        <w:t>, KR</w:t>
      </w:r>
    </w:p>
    <w:p w14:paraId="7DEE4F32" w14:textId="77777777" w:rsidR="006753E5" w:rsidRPr="00001B4D" w:rsidRDefault="006753E5" w:rsidP="006753E5">
      <w:pPr>
        <w:rPr>
          <w:sz w:val="16"/>
          <w:szCs w:val="16"/>
        </w:rPr>
      </w:pPr>
      <w:r w:rsidRPr="00001B4D">
        <w:rPr>
          <w:b/>
          <w:highlight w:val="green"/>
          <w:u w:val="single"/>
        </w:rPr>
        <w:t>A variety of research methods were used</w:t>
      </w:r>
      <w:r w:rsidRPr="00001B4D">
        <w:rPr>
          <w:b/>
          <w:u w:val="single"/>
        </w:rPr>
        <w:t xml:space="preserve"> in previous research to study farmers’ investment adjustment behavior from different perspectives</w:t>
      </w:r>
      <w:r w:rsidRPr="00001B4D">
        <w:t xml:space="preserve">. </w:t>
      </w:r>
      <w:r w:rsidRPr="00001B4D">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3A612527" w14:textId="77777777" w:rsidR="006753E5" w:rsidRPr="00001B4D" w:rsidRDefault="006753E5" w:rsidP="006753E5">
      <w:pPr>
        <w:rPr>
          <w:sz w:val="16"/>
          <w:szCs w:val="16"/>
        </w:rPr>
      </w:pPr>
      <w:r w:rsidRPr="00001B4D">
        <w:rPr>
          <w:sz w:val="16"/>
          <w:szCs w:val="16"/>
        </w:rPr>
        <w:t>It is widely accepted</w:t>
      </w:r>
      <w:r w:rsidRPr="00001B4D">
        <w:t xml:space="preserve"> </w:t>
      </w:r>
      <w:r w:rsidRPr="00001B4D">
        <w:rPr>
          <w:b/>
          <w:u w:val="single"/>
        </w:rPr>
        <w:t xml:space="preserve">that </w:t>
      </w:r>
      <w:r w:rsidRPr="00001B4D">
        <w:rPr>
          <w:b/>
          <w:highlight w:val="green"/>
          <w:u w:val="single"/>
        </w:rPr>
        <w:t>farmers’ investment adjustment behavior is affected by</w:t>
      </w:r>
      <w:r w:rsidRPr="00001B4D">
        <w:rPr>
          <w:sz w:val="16"/>
          <w:szCs w:val="16"/>
        </w:rPr>
        <w:t xml:space="preserve"> many factors, but different literature has different opinions on key influencing factors that affect farmers’ investment behavior. Adimassu </w:t>
      </w:r>
      <w:r w:rsidRPr="00001B4D">
        <w:rPr>
          <w:sz w:val="16"/>
          <w:szCs w:val="16"/>
        </w:rPr>
        <w:lastRenderedPageBreak/>
        <w:t>et al. [20] have found that farmers’ investments are limited by their capabilities. Okello et al. [21] have revealed that</w:t>
      </w:r>
      <w:r w:rsidRPr="00001B4D">
        <w:t xml:space="preserve"> </w:t>
      </w:r>
      <w:r w:rsidRPr="00001B4D">
        <w:rPr>
          <w:b/>
          <w:highlight w:val="green"/>
          <w:u w:val="single"/>
        </w:rPr>
        <w:t>economic benefits</w:t>
      </w:r>
      <w:r w:rsidRPr="00001B4D">
        <w:rPr>
          <w:b/>
          <w:u w:val="single"/>
        </w:rPr>
        <w:t xml:space="preserve">, such as </w:t>
      </w:r>
      <w:r w:rsidRPr="00001B4D">
        <w:rPr>
          <w:b/>
          <w:highlight w:val="green"/>
          <w:u w:val="single"/>
        </w:rPr>
        <w:t>higher yields and income, can affect farmers’ investment</w:t>
      </w:r>
      <w:r w:rsidRPr="00001B4D">
        <w:rPr>
          <w:b/>
          <w:u w:val="single"/>
        </w:rPr>
        <w:t xml:space="preserve"> in seed selection.</w:t>
      </w:r>
      <w:r w:rsidRPr="00001B4D">
        <w:t xml:space="preserve"> Also, the cropped area, scale of the farmland, and agricultural income significantly influence farmers’ willingness to invest [10]. </w:t>
      </w:r>
      <w:r w:rsidRPr="00001B4D">
        <w:rPr>
          <w:b/>
          <w:u w:val="single"/>
        </w:rPr>
        <w:t xml:space="preserve">The </w:t>
      </w:r>
      <w:r w:rsidRPr="00001B4D">
        <w:rPr>
          <w:b/>
          <w:highlight w:val="green"/>
          <w:u w:val="single"/>
        </w:rPr>
        <w:t>gov</w:t>
      </w:r>
      <w:r w:rsidRPr="00001B4D">
        <w:rPr>
          <w:b/>
          <w:u w:val="single"/>
        </w:rPr>
        <w:t xml:space="preserve">ernment’s </w:t>
      </w:r>
      <w:r w:rsidRPr="00001B4D">
        <w:rPr>
          <w:b/>
          <w:highlight w:val="green"/>
          <w:u w:val="single"/>
        </w:rPr>
        <w:t>support and favorable policies</w:t>
      </w:r>
      <w:r w:rsidRPr="00001B4D">
        <w:rPr>
          <w:b/>
          <w:u w:val="single"/>
        </w:rPr>
        <w:t xml:space="preserve"> can positively promote the agriculture investment of farmers</w:t>
      </w:r>
      <w:r w:rsidRPr="00001B4D">
        <w:t xml:space="preserve"> </w:t>
      </w:r>
      <w:r w:rsidRPr="00001B4D">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3BDB29E7" w14:textId="77777777" w:rsidR="006753E5" w:rsidRPr="00001B4D" w:rsidRDefault="006753E5" w:rsidP="006753E5">
      <w:pPr>
        <w:rPr>
          <w:b/>
          <w:u w:val="single"/>
        </w:rPr>
      </w:pPr>
      <w:r w:rsidRPr="00001B4D">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001B4D">
        <w:rPr>
          <w:b/>
          <w:u w:val="single"/>
        </w:rPr>
        <w:t xml:space="preserve">: </w:t>
      </w:r>
      <w:r w:rsidRPr="00001B4D">
        <w:rPr>
          <w:b/>
          <w:highlight w:val="green"/>
          <w:u w:val="single"/>
        </w:rPr>
        <w:t>economic condition</w:t>
      </w:r>
      <w:r w:rsidRPr="00001B4D">
        <w:rPr>
          <w:b/>
          <w:u w:val="single"/>
        </w:rPr>
        <w:t xml:space="preserve"> of farmers, the land tenure system, scale of farmland, </w:t>
      </w:r>
      <w:r w:rsidRPr="00001B4D">
        <w:rPr>
          <w:b/>
          <w:highlight w:val="green"/>
          <w:u w:val="single"/>
        </w:rPr>
        <w:t>cost</w:t>
      </w:r>
      <w:r w:rsidRPr="00001B4D">
        <w:rPr>
          <w:b/>
          <w:u w:val="single"/>
        </w:rPr>
        <w:t xml:space="preserve"> of fuel, and the cost of renting agricultural machinery. Konrad et al. [15] have found that the scale of farm operations, environmental concerns, </w:t>
      </w:r>
      <w:r w:rsidRPr="00001B4D">
        <w:rPr>
          <w:b/>
          <w:highlight w:val="green"/>
          <w:u w:val="single"/>
        </w:rPr>
        <w:t>and innovation readiness</w:t>
      </w:r>
      <w:r w:rsidRPr="00001B4D">
        <w:rPr>
          <w:b/>
          <w:u w:val="single"/>
        </w:rPr>
        <w:t xml:space="preserve"> are important for farmers’ technology investments.</w:t>
      </w:r>
    </w:p>
    <w:p w14:paraId="61E34980" w14:textId="77777777" w:rsidR="006753E5" w:rsidRPr="00001B4D" w:rsidRDefault="006753E5" w:rsidP="006753E5">
      <w:pPr>
        <w:rPr>
          <w:b/>
          <w:u w:val="single"/>
        </w:rPr>
      </w:pPr>
      <w:r w:rsidRPr="00001B4D">
        <w:rPr>
          <w:sz w:val="16"/>
          <w:szCs w:val="16"/>
        </w:rPr>
        <w:t>Factors such as the effect of planting structure adjustment and the output elasticity of capital can affect the investment adjustment behavior of farmers, and have been investigated by some studies. Ji et al. [31] have found that</w:t>
      </w:r>
      <w:r w:rsidRPr="00001B4D">
        <w:t xml:space="preserve"> </w:t>
      </w:r>
      <w:r w:rsidRPr="00001B4D">
        <w:rPr>
          <w:b/>
          <w:highlight w:val="green"/>
          <w:u w:val="single"/>
        </w:rPr>
        <w:t>the shortage of a labor force can be supplemented by increasing capital inpu</w:t>
      </w:r>
      <w:r w:rsidRPr="00001B4D">
        <w:rPr>
          <w:b/>
          <w:u w:val="single"/>
        </w:rPr>
        <w:t>t</w:t>
      </w:r>
      <w:r w:rsidRPr="00001B4D">
        <w:t xml:space="preserve">. In addition, other reasons may also lead to investment adjustment behavior such </w:t>
      </w:r>
      <w:r w:rsidRPr="00001B4D">
        <w:rPr>
          <w:b/>
          <w:u w:val="single"/>
        </w:rPr>
        <w:t>as attitudes toward capital input [4], the amount of agricultural income [32], expected financial benefits from capital input [33], and differences in adjustment capabilities [34].</w:t>
      </w:r>
    </w:p>
    <w:p w14:paraId="6AB80BA0" w14:textId="77777777" w:rsidR="006753E5" w:rsidRPr="00001B4D" w:rsidRDefault="006753E5" w:rsidP="00D05D61"/>
    <w:p w14:paraId="5FF8E691" w14:textId="77777777" w:rsidR="00D05D61" w:rsidRPr="00001B4D" w:rsidRDefault="00D05D61" w:rsidP="00D05D61">
      <w:pPr>
        <w:rPr>
          <w:b/>
          <w:u w:val="single"/>
        </w:rPr>
      </w:pPr>
    </w:p>
    <w:p w14:paraId="6AB21FD1" w14:textId="77777777" w:rsidR="00D05D61" w:rsidRPr="00001B4D" w:rsidRDefault="00D05D61" w:rsidP="00D05D61">
      <w:pPr>
        <w:pStyle w:val="Heading4"/>
        <w:rPr>
          <w:rFonts w:cs="Calibri"/>
        </w:rPr>
      </w:pPr>
      <w:r w:rsidRPr="00001B4D">
        <w:rPr>
          <w:rFonts w:cs="Calibri"/>
        </w:rPr>
        <w:t>2] Capital Investment; Boosting wages creates incentive to invest</w:t>
      </w:r>
    </w:p>
    <w:p w14:paraId="4E7B7848" w14:textId="77777777" w:rsidR="00D05D61" w:rsidRPr="00001B4D" w:rsidRDefault="00D05D61" w:rsidP="00D05D61">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r w:rsidRPr="00001B4D">
          <w:rPr>
            <w:color w:val="000000"/>
            <w:sz w:val="16"/>
            <w:szCs w:val="16"/>
          </w:rPr>
          <w:t>https://www.americanprogress.org/issues/economy/reports/2016/09/02/142040/to-raise-productivity-lets-raise-wages/</w:t>
        </w:r>
      </w:hyperlink>
      <w:r w:rsidRPr="00001B4D">
        <w:rPr>
          <w:sz w:val="16"/>
          <w:szCs w:val="16"/>
        </w:rPr>
        <w:t>, KR</w:t>
      </w:r>
    </w:p>
    <w:p w14:paraId="71C23673" w14:textId="77777777" w:rsidR="00D05D61" w:rsidRPr="00001B4D" w:rsidRDefault="00D05D61" w:rsidP="00D05D61">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42AFC0E1" w14:textId="77777777" w:rsidR="00D05D61" w:rsidRPr="00001B4D" w:rsidRDefault="00D05D61" w:rsidP="00D05D61">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B874F2D" w14:textId="77777777" w:rsidR="00D05D61" w:rsidRPr="00001B4D" w:rsidRDefault="00D05D61" w:rsidP="00D05D61">
      <w:pPr>
        <w:rPr>
          <w:b/>
          <w:u w:val="single"/>
        </w:rPr>
      </w:pPr>
      <w:r w:rsidRPr="00001B4D">
        <w:rPr>
          <w:sz w:val="16"/>
          <w:szCs w:val="16"/>
        </w:rPr>
        <w:lastRenderedPageBreak/>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40F57094" w14:textId="77777777" w:rsidR="00D05D61" w:rsidRPr="00001B4D" w:rsidRDefault="00D05D61" w:rsidP="00D05D61">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22ECA1BA" w14:textId="77777777" w:rsidR="00D05D61" w:rsidRPr="00001B4D" w:rsidRDefault="00D05D61" w:rsidP="00D05D61">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6B052CBE" w14:textId="77777777" w:rsidR="00D05D61" w:rsidRPr="00001B4D" w:rsidRDefault="00D05D61" w:rsidP="00D05D61">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40925C80" w14:textId="77777777" w:rsidR="00D05D61" w:rsidRPr="00001B4D" w:rsidRDefault="00D05D61" w:rsidP="00D05D61">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49F36E7F" w14:textId="77777777" w:rsidR="00D05D61" w:rsidRPr="00001B4D" w:rsidRDefault="00D05D61" w:rsidP="00D05D61">
      <w:pPr>
        <w:rPr>
          <w:b/>
          <w:u w:val="single"/>
        </w:rPr>
      </w:pPr>
      <w:r w:rsidRPr="00001B4D">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1AE2C95E" w14:textId="77777777" w:rsidR="00D05D61" w:rsidRPr="00001B4D" w:rsidRDefault="00D05D61" w:rsidP="00D05D61">
      <w:pPr>
        <w:rPr>
          <w:b/>
          <w:u w:val="single"/>
        </w:rPr>
      </w:pPr>
      <w:r w:rsidRPr="00001B4D">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0953DCB7" w14:textId="77777777" w:rsidR="00D05D61" w:rsidRPr="00001B4D" w:rsidRDefault="00D05D61" w:rsidP="00D05D61">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minimum wage, and modernizing overtime </w:t>
      </w:r>
      <w:r w:rsidRPr="00001B4D">
        <w:rPr>
          <w:b/>
          <w:u w:val="single"/>
        </w:rPr>
        <w:lastRenderedPageBreak/>
        <w:t>rules</w:t>
      </w:r>
      <w:r w:rsidRPr="00001B4D">
        <w:t xml:space="preserve">. </w:t>
      </w:r>
      <w:r w:rsidRPr="00001B4D">
        <w:rPr>
          <w:sz w:val="16"/>
          <w:szCs w:val="16"/>
        </w:rPr>
        <w:t>Fortunately, the Obama administration recently has taken action on the latter and proposed an increase in the overtime threshold to $47,000 per year.</w:t>
      </w:r>
    </w:p>
    <w:p w14:paraId="7147097B" w14:textId="77777777" w:rsidR="00D05D61" w:rsidRPr="00001B4D" w:rsidRDefault="00D05D61" w:rsidP="00D05D61"/>
    <w:p w14:paraId="4D43ABF1" w14:textId="77777777" w:rsidR="00D05D61" w:rsidRPr="00001B4D" w:rsidRDefault="00D05D61" w:rsidP="00D05D61"/>
    <w:p w14:paraId="38282AEC" w14:textId="77777777" w:rsidR="00D05D61" w:rsidRPr="00001B4D" w:rsidRDefault="00D05D61" w:rsidP="00D05D61"/>
    <w:p w14:paraId="78036890" w14:textId="77777777" w:rsidR="00D05D61" w:rsidRPr="00001B4D" w:rsidRDefault="00D05D61" w:rsidP="00D05D61"/>
    <w:p w14:paraId="35CF4B6F" w14:textId="77777777" w:rsidR="00D05D61" w:rsidRPr="00001B4D" w:rsidRDefault="00D05D61" w:rsidP="00D05D61">
      <w:pPr>
        <w:pStyle w:val="Heading4"/>
        <w:rPr>
          <w:rFonts w:cs="Calibri"/>
        </w:rPr>
      </w:pPr>
      <w:r w:rsidRPr="00001B4D">
        <w:rPr>
          <w:rFonts w:cs="Calibri"/>
        </w:rPr>
        <w:t>3] Working conditions – squo legislation allows for loss of rights but only unions and the right to strike solve</w:t>
      </w:r>
    </w:p>
    <w:p w14:paraId="6C8DA32F" w14:textId="77777777" w:rsidR="00D05D61" w:rsidRPr="00001B4D" w:rsidRDefault="00D05D61" w:rsidP="00D05D61">
      <w:r w:rsidRPr="00001B4D">
        <w:rPr>
          <w:b/>
        </w:rPr>
        <w:t>Apha, 17</w:t>
      </w:r>
      <w:r w:rsidRPr="00001B4D">
        <w:t xml:space="preserve">, </w:t>
      </w:r>
      <w:r w:rsidRPr="00001B4D">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r w:rsidRPr="00001B4D">
          <w:rPr>
            <w:color w:val="000000"/>
            <w:sz w:val="16"/>
            <w:szCs w:val="16"/>
          </w:rPr>
          <w:t>https://www.apha.org/policies-and-advocacy/public-health-policy-statements/policy-database/2018/01/18/improving-working-conditions</w:t>
        </w:r>
      </w:hyperlink>
      <w:r w:rsidRPr="00001B4D">
        <w:rPr>
          <w:sz w:val="16"/>
          <w:szCs w:val="16"/>
        </w:rPr>
        <w:t>, KR</w:t>
      </w:r>
    </w:p>
    <w:p w14:paraId="10BA3551" w14:textId="77777777" w:rsidR="00D05D61" w:rsidRPr="00001B4D" w:rsidRDefault="00D05D61" w:rsidP="00D05D61">
      <w:pPr>
        <w:rPr>
          <w:sz w:val="16"/>
          <w:szCs w:val="16"/>
        </w:rPr>
      </w:pPr>
      <w:r w:rsidRPr="00001B4D">
        <w:rPr>
          <w:b/>
          <w:highlight w:val="green"/>
          <w:u w:val="single"/>
        </w:rPr>
        <w:t>More than 4 million workers in the U</w:t>
      </w:r>
      <w:r w:rsidRPr="00001B4D">
        <w:rPr>
          <w:b/>
          <w:u w:val="single"/>
        </w:rPr>
        <w:t xml:space="preserve">nited </w:t>
      </w:r>
      <w:r w:rsidRPr="00001B4D">
        <w:rPr>
          <w:b/>
          <w:highlight w:val="green"/>
          <w:u w:val="single"/>
        </w:rPr>
        <w:t>St</w:t>
      </w:r>
      <w:r w:rsidRPr="00001B4D">
        <w:rPr>
          <w:b/>
          <w:u w:val="single"/>
        </w:rPr>
        <w:t xml:space="preserve">ates are directly involved in tending crops and livestock, picking and packaging produce, and slaughtering and processing meat, poultry, and seafood.[1] These individuals, referred to throughout this policy statement </w:t>
      </w:r>
      <w:r w:rsidRPr="00001B4D">
        <w:rPr>
          <w:b/>
          <w:highlight w:val="green"/>
          <w:u w:val="single"/>
        </w:rPr>
        <w:t>as farmworkers</w:t>
      </w:r>
      <w:r w:rsidRPr="00001B4D">
        <w:rPr>
          <w:b/>
          <w:u w:val="single"/>
        </w:rPr>
        <w:t xml:space="preserve"> and food production workers, are </w:t>
      </w:r>
      <w:r w:rsidRPr="00001B4D">
        <w:rPr>
          <w:b/>
          <w:highlight w:val="green"/>
          <w:u w:val="single"/>
        </w:rPr>
        <w:t>essential to</w:t>
      </w:r>
      <w:r w:rsidRPr="00001B4D">
        <w:rPr>
          <w:b/>
          <w:u w:val="single"/>
        </w:rPr>
        <w:t xml:space="preserve"> meeting the </w:t>
      </w:r>
      <w:r w:rsidRPr="00001B4D">
        <w:rPr>
          <w:b/>
          <w:highlight w:val="green"/>
          <w:u w:val="single"/>
        </w:rPr>
        <w:t>public health</w:t>
      </w:r>
      <w:r w:rsidRPr="00001B4D">
        <w:rPr>
          <w:b/>
          <w:u w:val="single"/>
        </w:rPr>
        <w:t xml:space="preserve"> goal of ensuring an accessible supply of nutritious food.</w:t>
      </w:r>
      <w:r w:rsidRPr="00001B4D">
        <w:t xml:space="preserve"> </w:t>
      </w:r>
      <w:r w:rsidRPr="00001B4D">
        <w:rPr>
          <w:sz w:val="16"/>
          <w:szCs w:val="16"/>
        </w:rPr>
        <w:t>Yet, in the case of many of these workers, their job adversely affects their health</w:t>
      </w:r>
      <w:r w:rsidRPr="00001B4D">
        <w:t xml:space="preserve">. </w:t>
      </w:r>
      <w:r w:rsidRPr="00001B4D">
        <w:rPr>
          <w:b/>
          <w:highlight w:val="green"/>
          <w:u w:val="single"/>
        </w:rPr>
        <w:t>Most are paid low wages,</w:t>
      </w:r>
      <w:r w:rsidRPr="00001B4D">
        <w:rPr>
          <w:b/>
          <w:u w:val="single"/>
        </w:rPr>
        <w:t xml:space="preserve"> and they suffer </w:t>
      </w:r>
      <w:r w:rsidRPr="00001B4D">
        <w:rPr>
          <w:b/>
          <w:highlight w:val="green"/>
          <w:u w:val="single"/>
        </w:rPr>
        <w:t>high rates of</w:t>
      </w:r>
      <w:r w:rsidRPr="00001B4D">
        <w:rPr>
          <w:b/>
          <w:u w:val="single"/>
        </w:rPr>
        <w:t xml:space="preserve"> work-related fatalities </w:t>
      </w:r>
      <w:r w:rsidRPr="00001B4D">
        <w:rPr>
          <w:b/>
          <w:highlight w:val="green"/>
          <w:u w:val="single"/>
        </w:rPr>
        <w:t>and</w:t>
      </w:r>
      <w:r w:rsidRPr="00001B4D">
        <w:rPr>
          <w:b/>
          <w:u w:val="single"/>
        </w:rPr>
        <w:t xml:space="preserve"> injuries. Many face </w:t>
      </w:r>
      <w:r w:rsidRPr="00001B4D">
        <w:rPr>
          <w:b/>
          <w:highlight w:val="green"/>
          <w:u w:val="single"/>
        </w:rPr>
        <w:t>discrimination and exploitation because of</w:t>
      </w:r>
      <w:r w:rsidRPr="00001B4D">
        <w:rPr>
          <w:b/>
          <w:u w:val="single"/>
        </w:rPr>
        <w:t xml:space="preserve"> </w:t>
      </w:r>
      <w:r w:rsidRPr="00001B4D">
        <w:rPr>
          <w:b/>
          <w:highlight w:val="green"/>
          <w:u w:val="single"/>
        </w:rPr>
        <w:t>their</w:t>
      </w:r>
      <w:r w:rsidRPr="00001B4D">
        <w:rPr>
          <w:b/>
          <w:u w:val="single"/>
        </w:rPr>
        <w:t xml:space="preserve"> race, ethnicity, and/or </w:t>
      </w:r>
      <w:r w:rsidRPr="00001B4D">
        <w:rPr>
          <w:b/>
          <w:highlight w:val="green"/>
          <w:u w:val="single"/>
        </w:rPr>
        <w:t>immigration status</w:t>
      </w:r>
      <w:r w:rsidRPr="00001B4D">
        <w:rPr>
          <w:b/>
          <w:u w:val="single"/>
        </w:rPr>
        <w:t xml:space="preserve">, and some are </w:t>
      </w:r>
      <w:r w:rsidRPr="00001B4D">
        <w:rPr>
          <w:b/>
          <w:highlight w:val="green"/>
          <w:u w:val="single"/>
        </w:rPr>
        <w:t>excluded altogether from</w:t>
      </w:r>
      <w:r w:rsidRPr="00001B4D">
        <w:rPr>
          <w:b/>
          <w:u w:val="single"/>
        </w:rPr>
        <w:t xml:space="preserve"> certain </w:t>
      </w:r>
      <w:r w:rsidRPr="00001B4D">
        <w:rPr>
          <w:b/>
          <w:highlight w:val="green"/>
          <w:u w:val="single"/>
        </w:rPr>
        <w:t>labor</w:t>
      </w:r>
      <w:r w:rsidRPr="00001B4D">
        <w:rPr>
          <w:b/>
          <w:u w:val="single"/>
        </w:rPr>
        <w:t xml:space="preserve"> law </w:t>
      </w:r>
      <w:r w:rsidRPr="00001B4D">
        <w:rPr>
          <w:b/>
          <w:highlight w:val="green"/>
          <w:u w:val="single"/>
        </w:rPr>
        <w:t>protections</w:t>
      </w:r>
      <w:r w:rsidRPr="00001B4D">
        <w:rPr>
          <w:b/>
          <w:u w:val="single"/>
        </w:rPr>
        <w:t xml:space="preserve">. Currently, </w:t>
      </w:r>
      <w:r w:rsidRPr="00001B4D">
        <w:rPr>
          <w:b/>
          <w:highlight w:val="green"/>
          <w:u w:val="single"/>
        </w:rPr>
        <w:t>working conditions</w:t>
      </w:r>
      <w:r w:rsidRPr="00001B4D">
        <w:rPr>
          <w:b/>
          <w:u w:val="single"/>
        </w:rPr>
        <w:t xml:space="preserve"> for farmworkers and food production workers </w:t>
      </w:r>
      <w:r w:rsidRPr="00001B4D">
        <w:rPr>
          <w:b/>
          <w:highlight w:val="green"/>
          <w:u w:val="single"/>
        </w:rPr>
        <w:t>contribute to health disparities.</w:t>
      </w:r>
      <w:r w:rsidRPr="00001B4D">
        <w:t xml:space="preserve"> </w:t>
      </w:r>
      <w:r w:rsidRPr="00001B4D">
        <w:rPr>
          <w:sz w:val="16"/>
          <w:szCs w:val="16"/>
        </w:rPr>
        <w:t xml:space="preserve">As expressed in APHA policies, </w:t>
      </w:r>
      <w:r w:rsidRPr="00001B4D">
        <w:rPr>
          <w:b/>
          <w:sz w:val="16"/>
          <w:szCs w:val="16"/>
          <w:u w:val="single"/>
        </w:rPr>
        <w:t>a</w:t>
      </w:r>
      <w:r w:rsidRPr="00001B4D">
        <w:rPr>
          <w:b/>
          <w:u w:val="single"/>
        </w:rPr>
        <w:t xml:space="preserve"> sustainable food system must be grounded in safe working conditions, fair wages, and human rights protections</w:t>
      </w:r>
      <w:r w:rsidRPr="00001B4D">
        <w:t xml:space="preserve"> </w:t>
      </w:r>
      <w:r w:rsidRPr="00001B4D">
        <w:rPr>
          <w:sz w:val="16"/>
          <w:szCs w:val="16"/>
        </w:rPr>
        <w:t>for individuals employed in agriculture and food production.</w:t>
      </w:r>
    </w:p>
    <w:p w14:paraId="529C25FD" w14:textId="77777777" w:rsidR="00D05D61" w:rsidRPr="00001B4D" w:rsidRDefault="00D05D61" w:rsidP="00D05D61">
      <w:r w:rsidRPr="00001B4D">
        <w:rPr>
          <w:sz w:val="16"/>
          <w:szCs w:val="16"/>
        </w:rPr>
        <w:t xml:space="preserve">Fatality, injury, and illness rates: </w:t>
      </w:r>
      <w:r w:rsidRPr="00001B4D">
        <w:rPr>
          <w:b/>
          <w:highlight w:val="green"/>
          <w:u w:val="single"/>
        </w:rPr>
        <w:t>Workers</w:t>
      </w:r>
      <w:r w:rsidRPr="00001B4D">
        <w:rPr>
          <w:b/>
          <w:u w:val="single"/>
        </w:rPr>
        <w:t xml:space="preserve"> employed in food production jobs are </w:t>
      </w:r>
      <w:r w:rsidRPr="00001B4D">
        <w:rPr>
          <w:b/>
          <w:highlight w:val="green"/>
          <w:u w:val="single"/>
        </w:rPr>
        <w:t>exposed to</w:t>
      </w:r>
      <w:r w:rsidRPr="00001B4D">
        <w:rPr>
          <w:b/>
          <w:u w:val="single"/>
        </w:rPr>
        <w:t xml:space="preserve"> a wide range of serious </w:t>
      </w:r>
      <w:r w:rsidRPr="00001B4D">
        <w:rPr>
          <w:b/>
          <w:highlight w:val="green"/>
          <w:u w:val="single"/>
        </w:rPr>
        <w:t>hazards</w:t>
      </w:r>
      <w:r w:rsidRPr="00001B4D">
        <w:t xml:space="preserve">. </w:t>
      </w:r>
      <w:r w:rsidRPr="00001B4D">
        <w:rPr>
          <w:sz w:val="16"/>
          <w:szCs w:val="16"/>
        </w:rPr>
        <w:t>For example, workers on dairy farms and in hog growing operations are at risk of being injured by charging or</w:t>
      </w:r>
      <w:r w:rsidRPr="00001B4D">
        <w:t xml:space="preserve"> </w:t>
      </w:r>
      <w:r w:rsidRPr="00001B4D">
        <w:rPr>
          <w:b/>
          <w:u w:val="single"/>
        </w:rPr>
        <w:t>kicking animals and by contact with heavy machinery[</w:t>
      </w:r>
      <w:r w:rsidRPr="00001B4D">
        <w:t>2]</w:t>
      </w:r>
      <w:r w:rsidRPr="00001B4D">
        <w:rPr>
          <w:sz w:val="16"/>
          <w:szCs w:val="16"/>
        </w:rPr>
        <w:t xml:space="preserve">, workers who handle livestock and poultry are at increased risk of </w:t>
      </w:r>
      <w:r w:rsidRPr="00001B4D">
        <w:rPr>
          <w:b/>
          <w:u w:val="single"/>
        </w:rPr>
        <w:t xml:space="preserve">zoonotic </w:t>
      </w:r>
      <w:r w:rsidRPr="00001B4D">
        <w:rPr>
          <w:b/>
          <w:highlight w:val="green"/>
          <w:u w:val="single"/>
        </w:rPr>
        <w:t>diseases</w:t>
      </w:r>
      <w:r w:rsidRPr="00001B4D">
        <w:t>[</w:t>
      </w:r>
      <w:r w:rsidRPr="00001B4D">
        <w:rPr>
          <w:sz w:val="16"/>
          <w:szCs w:val="16"/>
        </w:rPr>
        <w:t>3], and those who tend and harvest crops often suffer heat-related illness,[4] pesticide poisoning,[5</w:t>
      </w:r>
      <w:r w:rsidRPr="00001B4D">
        <w:rPr>
          <w:b/>
          <w:sz w:val="16"/>
          <w:szCs w:val="16"/>
          <w:u w:val="single"/>
        </w:rPr>
        <w:t>]</w:t>
      </w:r>
      <w:r w:rsidRPr="00001B4D">
        <w:rPr>
          <w:b/>
          <w:u w:val="single"/>
        </w:rPr>
        <w:t xml:space="preserve"> and chronic back and shoulder </w:t>
      </w:r>
      <w:r w:rsidRPr="00001B4D">
        <w:rPr>
          <w:b/>
          <w:highlight w:val="green"/>
          <w:u w:val="single"/>
        </w:rPr>
        <w:t>injuries</w:t>
      </w:r>
      <w:r w:rsidRPr="00001B4D">
        <w:t xml:space="preserve"> </w:t>
      </w:r>
      <w:r w:rsidRPr="00001B4D">
        <w:rPr>
          <w:sz w:val="16"/>
          <w:szCs w:val="16"/>
        </w:rPr>
        <w:t>from bending, reaching, and lifting.[6] Workers employed in seafood, poultry, pork, and beef slaughtering and packaging suffer</w:t>
      </w:r>
      <w:r w:rsidRPr="00001B4D">
        <w:t xml:space="preserve"> </w:t>
      </w:r>
      <w:r w:rsidRPr="00001B4D">
        <w:rPr>
          <w:b/>
          <w:u w:val="single"/>
        </w:rPr>
        <w:t xml:space="preserve">from lacerations and </w:t>
      </w:r>
      <w:r w:rsidRPr="00001B4D">
        <w:rPr>
          <w:b/>
          <w:highlight w:val="green"/>
          <w:u w:val="single"/>
        </w:rPr>
        <w:t>amputations</w:t>
      </w:r>
      <w:r w:rsidRPr="00001B4D">
        <w:t xml:space="preserve">, </w:t>
      </w:r>
      <w:r w:rsidRPr="00001B4D">
        <w:rPr>
          <w:sz w:val="16"/>
          <w:szCs w:val="16"/>
        </w:rPr>
        <w:t>infections and exposure to antibiotic-resistant pathogens,[7,8] and musculoskeletal disorders caused by intense repetitive work.[9,10] Exposure to such hazards results in</w:t>
      </w:r>
      <w:r w:rsidRPr="00001B4D">
        <w:t xml:space="preserve"> </w:t>
      </w:r>
      <w:r w:rsidRPr="00001B4D">
        <w:rPr>
          <w:b/>
          <w:u w:val="single"/>
        </w:rPr>
        <w:t>high injury and fatality</w:t>
      </w:r>
      <w:r w:rsidRPr="00001B4D">
        <w:t xml:space="preserve"> </w:t>
      </w:r>
      <w:r w:rsidRPr="00001B4D">
        <w:rPr>
          <w:sz w:val="16"/>
          <w:szCs w:val="16"/>
        </w:rPr>
        <w:t>rates among U.S. workers employed in these industries.</w:t>
      </w:r>
    </w:p>
    <w:p w14:paraId="4B6A3247" w14:textId="77777777" w:rsidR="00D05D61" w:rsidRPr="00001B4D" w:rsidRDefault="00D05D61" w:rsidP="00D05D61">
      <w:r w:rsidRPr="00001B4D">
        <w:rPr>
          <w:b/>
          <w:u w:val="single"/>
        </w:rPr>
        <w:t xml:space="preserve">The </w:t>
      </w:r>
      <w:r w:rsidRPr="00001B4D">
        <w:rPr>
          <w:b/>
          <w:highlight w:val="green"/>
          <w:u w:val="single"/>
        </w:rPr>
        <w:t>rate of fatal</w:t>
      </w:r>
      <w:r w:rsidRPr="00001B4D">
        <w:rPr>
          <w:b/>
          <w:u w:val="single"/>
        </w:rPr>
        <w:t xml:space="preserve"> work-related </w:t>
      </w:r>
      <w:r w:rsidRPr="00001B4D">
        <w:rPr>
          <w:b/>
          <w:highlight w:val="green"/>
          <w:u w:val="single"/>
        </w:rPr>
        <w:t>injuries among ag</w:t>
      </w:r>
      <w:r w:rsidRPr="00001B4D">
        <w:rPr>
          <w:b/>
          <w:u w:val="single"/>
        </w:rPr>
        <w:t xml:space="preserve">ricultural </w:t>
      </w:r>
      <w:r w:rsidRPr="00001B4D">
        <w:rPr>
          <w:b/>
          <w:highlight w:val="green"/>
          <w:u w:val="single"/>
        </w:rPr>
        <w:t>workers is seven times higher than</w:t>
      </w:r>
      <w:r w:rsidRPr="00001B4D">
        <w:rPr>
          <w:b/>
          <w:u w:val="single"/>
        </w:rPr>
        <w:t xml:space="preserve"> the rate among </w:t>
      </w:r>
      <w:r w:rsidRPr="00001B4D">
        <w:rPr>
          <w:b/>
          <w:highlight w:val="green"/>
          <w:u w:val="single"/>
        </w:rPr>
        <w:t xml:space="preserve">workers overall </w:t>
      </w:r>
      <w:r w:rsidRPr="00001B4D">
        <w:rPr>
          <w:b/>
          <w:u w:val="single"/>
        </w:rPr>
        <w:t xml:space="preserve">and two times higher than </w:t>
      </w:r>
      <w:r w:rsidRPr="00001B4D">
        <w:rPr>
          <w:b/>
          <w:u w:val="single"/>
        </w:rPr>
        <w:lastRenderedPageBreak/>
        <w:t>that for construction workers</w:t>
      </w:r>
      <w:r w:rsidRPr="00001B4D">
        <w:t xml:space="preserve"> </w:t>
      </w:r>
      <w:r w:rsidRPr="00001B4D">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44179FB1" w14:textId="77777777" w:rsidR="00D05D61" w:rsidRPr="00001B4D" w:rsidRDefault="00D05D61" w:rsidP="00D05D61">
      <w:pPr>
        <w:rPr>
          <w:sz w:val="16"/>
          <w:szCs w:val="16"/>
        </w:rPr>
      </w:pPr>
      <w:r w:rsidRPr="00001B4D">
        <w:rPr>
          <w:b/>
          <w:u w:val="single"/>
        </w:rPr>
        <w:t xml:space="preserve">Work-related </w:t>
      </w:r>
      <w:r w:rsidRPr="00001B4D">
        <w:rPr>
          <w:b/>
          <w:highlight w:val="green"/>
          <w:u w:val="single"/>
        </w:rPr>
        <w:t>injuries</w:t>
      </w:r>
      <w:r w:rsidRPr="00001B4D">
        <w:rPr>
          <w:b/>
          <w:u w:val="single"/>
        </w:rPr>
        <w:t xml:space="preserve">, illnesses, and disability </w:t>
      </w:r>
      <w:r w:rsidRPr="00001B4D">
        <w:rPr>
          <w:b/>
          <w:highlight w:val="green"/>
          <w:u w:val="single"/>
        </w:rPr>
        <w:t xml:space="preserve">are costly to businesses, communities, governments, workers, and </w:t>
      </w:r>
      <w:r w:rsidRPr="00001B4D">
        <w:rPr>
          <w:b/>
          <w:u w:val="single"/>
        </w:rPr>
        <w:t xml:space="preserve">workers’ </w:t>
      </w:r>
      <w:r w:rsidRPr="00001B4D">
        <w:rPr>
          <w:b/>
          <w:highlight w:val="green"/>
          <w:u w:val="single"/>
        </w:rPr>
        <w:t>families</w:t>
      </w:r>
      <w:r w:rsidRPr="00001B4D">
        <w:rPr>
          <w:highlight w:val="green"/>
        </w:rPr>
        <w:t xml:space="preserve">. </w:t>
      </w:r>
      <w:r w:rsidRPr="00001B4D">
        <w:rPr>
          <w:sz w:val="16"/>
          <w:szCs w:val="16"/>
        </w:rPr>
        <w:t>The annual cost of work-related injuries, illnesses, and fatalities in the United States, including productivity losses, is</w:t>
      </w:r>
      <w:r w:rsidRPr="00001B4D">
        <w:t xml:space="preserve"> </w:t>
      </w:r>
      <w:r w:rsidRPr="00001B4D">
        <w:rPr>
          <w:b/>
          <w:u w:val="single"/>
        </w:rPr>
        <w:t>estimated to be $250 billion</w:t>
      </w:r>
      <w:r w:rsidRPr="00001B4D">
        <w:rPr>
          <w:sz w:val="16"/>
          <w:szCs w:val="16"/>
        </w:rPr>
        <w:t>. With workers’ compensation covering less than 25% of these costs,</w:t>
      </w:r>
      <w:r w:rsidRPr="00001B4D">
        <w:t xml:space="preserve"> </w:t>
      </w:r>
      <w:r w:rsidRPr="00001B4D">
        <w:rPr>
          <w:b/>
          <w:u w:val="single"/>
        </w:rPr>
        <w:t>all members of society share the burden</w:t>
      </w:r>
      <w:r w:rsidRPr="00001B4D">
        <w:t>.</w:t>
      </w:r>
      <w:r w:rsidRPr="00001B4D">
        <w:rPr>
          <w:sz w:val="16"/>
          <w:szCs w:val="16"/>
        </w:rPr>
        <w:t xml:space="preserve">[13] As a result, families and </w:t>
      </w:r>
      <w:r w:rsidRPr="00001B4D">
        <w:rPr>
          <w:b/>
          <w:u w:val="single"/>
        </w:rPr>
        <w:t>taxpayers subsidize the majority of the lost income</w:t>
      </w:r>
      <w:r w:rsidRPr="00001B4D">
        <w:t xml:space="preserve"> </w:t>
      </w:r>
      <w:r w:rsidRPr="00001B4D">
        <w:rPr>
          <w:sz w:val="16"/>
          <w:szCs w:val="16"/>
        </w:rPr>
        <w:t>and medical care costs generated by work-related injuries and illnesses.[14]</w:t>
      </w:r>
    </w:p>
    <w:p w14:paraId="5956113B" w14:textId="77777777" w:rsidR="00D05D61" w:rsidRPr="00001B4D" w:rsidRDefault="00D05D61" w:rsidP="00D05D61">
      <w:pPr>
        <w:rPr>
          <w:sz w:val="16"/>
          <w:szCs w:val="16"/>
        </w:rPr>
      </w:pPr>
      <w:r w:rsidRPr="00001B4D">
        <w:rPr>
          <w:sz w:val="16"/>
          <w:szCs w:val="16"/>
        </w:rPr>
        <w:t>Economic insecurity</w:t>
      </w:r>
      <w:r w:rsidRPr="00001B4D">
        <w:t xml:space="preserve">: </w:t>
      </w:r>
      <w:r w:rsidRPr="00001B4D">
        <w:rPr>
          <w:b/>
          <w:highlight w:val="green"/>
          <w:u w:val="single"/>
        </w:rPr>
        <w:t>Income</w:t>
      </w:r>
      <w:r w:rsidRPr="00001B4D">
        <w:rPr>
          <w:b/>
          <w:u w:val="single"/>
        </w:rPr>
        <w:t xml:space="preserve"> is a critical social determinant of health. It </w:t>
      </w:r>
      <w:r w:rsidRPr="00001B4D">
        <w:rPr>
          <w:b/>
          <w:highlight w:val="green"/>
          <w:u w:val="single"/>
        </w:rPr>
        <w:t>affects</w:t>
      </w:r>
      <w:r w:rsidRPr="00001B4D">
        <w:rPr>
          <w:b/>
          <w:u w:val="single"/>
        </w:rPr>
        <w:t xml:space="preserve"> individuals’ and families’ ability to meet the basic needs of safe housing, </w:t>
      </w:r>
      <w:r w:rsidRPr="00001B4D">
        <w:rPr>
          <w:b/>
          <w:highlight w:val="green"/>
          <w:u w:val="single"/>
        </w:rPr>
        <w:t>food</w:t>
      </w:r>
      <w:r w:rsidRPr="00001B4D">
        <w:rPr>
          <w:b/>
          <w:u w:val="single"/>
        </w:rPr>
        <w:t xml:space="preserve">, child care, transportation, and </w:t>
      </w:r>
      <w:r w:rsidRPr="00001B4D">
        <w:rPr>
          <w:b/>
          <w:highlight w:val="green"/>
          <w:u w:val="single"/>
        </w:rPr>
        <w:t>health</w:t>
      </w:r>
      <w:r w:rsidRPr="00001B4D">
        <w:rPr>
          <w:b/>
          <w:u w:val="single"/>
        </w:rPr>
        <w:t xml:space="preserve"> </w:t>
      </w:r>
      <w:r w:rsidRPr="00001B4D">
        <w:rPr>
          <w:b/>
          <w:highlight w:val="green"/>
          <w:u w:val="single"/>
        </w:rPr>
        <w:t>care</w:t>
      </w:r>
      <w:r w:rsidRPr="00001B4D">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55DFECA8" w14:textId="77777777" w:rsidR="00D05D61" w:rsidRPr="00001B4D" w:rsidRDefault="00D05D61" w:rsidP="00D05D61">
      <w:pPr>
        <w:rPr>
          <w:sz w:val="16"/>
          <w:szCs w:val="16"/>
        </w:rPr>
      </w:pPr>
      <w:r w:rsidRPr="00001B4D">
        <w:rPr>
          <w:sz w:val="16"/>
          <w:szCs w:val="16"/>
        </w:rPr>
        <w:t xml:space="preserve">Depending on the industry sector, the size of the employer, and the presence of a union, some food production workers have access to employer-provided health insurance and paid sick leave, </w:t>
      </w:r>
      <w:r w:rsidRPr="00001B4D">
        <w:rPr>
          <w:b/>
          <w:sz w:val="16"/>
          <w:szCs w:val="16"/>
          <w:u w:val="single"/>
        </w:rPr>
        <w:t>but many do not</w:t>
      </w:r>
      <w:r w:rsidRPr="00001B4D">
        <w:rPr>
          <w:sz w:val="16"/>
          <w:szCs w:val="16"/>
        </w:rPr>
        <w:t>. In 2014, for example,</w:t>
      </w:r>
      <w:r w:rsidRPr="00001B4D">
        <w:t xml:space="preserve"> </w:t>
      </w:r>
      <w:r w:rsidRPr="00001B4D">
        <w:rPr>
          <w:b/>
          <w:highlight w:val="green"/>
          <w:u w:val="single"/>
        </w:rPr>
        <w:t>only 22% of farmworkers</w:t>
      </w:r>
      <w:r w:rsidRPr="00001B4D">
        <w:rPr>
          <w:b/>
          <w:u w:val="single"/>
        </w:rPr>
        <w:t xml:space="preserve"> reported </w:t>
      </w:r>
      <w:r w:rsidRPr="00001B4D">
        <w:rPr>
          <w:b/>
          <w:highlight w:val="green"/>
          <w:u w:val="single"/>
        </w:rPr>
        <w:t>hav</w:t>
      </w:r>
      <w:r w:rsidRPr="00001B4D">
        <w:rPr>
          <w:b/>
          <w:u w:val="single"/>
        </w:rPr>
        <w:t xml:space="preserve">ing </w:t>
      </w:r>
      <w:r w:rsidRPr="00001B4D">
        <w:rPr>
          <w:b/>
          <w:highlight w:val="green"/>
          <w:u w:val="single"/>
        </w:rPr>
        <w:t>health</w:t>
      </w:r>
      <w:r w:rsidRPr="00001B4D">
        <w:rPr>
          <w:b/>
          <w:u w:val="single"/>
        </w:rPr>
        <w:t xml:space="preserve"> </w:t>
      </w:r>
      <w:r w:rsidRPr="00001B4D">
        <w:rPr>
          <w:b/>
          <w:highlight w:val="green"/>
          <w:u w:val="single"/>
        </w:rPr>
        <w:t>insurance</w:t>
      </w:r>
      <w:r w:rsidRPr="00001B4D">
        <w:t xml:space="preserve">. </w:t>
      </w:r>
      <w:r w:rsidRPr="00001B4D">
        <w:rPr>
          <w:sz w:val="16"/>
          <w:szCs w:val="16"/>
        </w:rPr>
        <w:t>Although most workers employed by the major U.S. meat and poultry processing firms are provided health insurance, most do not have the benefit of paid sick leave.[18,19]</w:t>
      </w:r>
    </w:p>
    <w:p w14:paraId="0A86DC46" w14:textId="77777777" w:rsidR="00D05D61" w:rsidRPr="00001B4D" w:rsidRDefault="00D05D61" w:rsidP="00D05D61">
      <w:pPr>
        <w:rPr>
          <w:sz w:val="16"/>
          <w:szCs w:val="16"/>
        </w:rPr>
      </w:pPr>
      <w:r w:rsidRPr="00001B4D">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001B4D">
        <w:rPr>
          <w:b/>
          <w:highlight w:val="green"/>
          <w:u w:val="single"/>
        </w:rPr>
        <w:t>The</w:t>
      </w:r>
      <w:r w:rsidRPr="00001B4D">
        <w:rPr>
          <w:b/>
          <w:u w:val="single"/>
        </w:rPr>
        <w:t xml:space="preserve"> piece-rate </w:t>
      </w:r>
      <w:r w:rsidRPr="00001B4D">
        <w:rPr>
          <w:b/>
          <w:highlight w:val="green"/>
          <w:u w:val="single"/>
        </w:rPr>
        <w:t>system fosters discriminatory practices and inequalit</w:t>
      </w:r>
      <w:r w:rsidRPr="00001B4D">
        <w:t xml:space="preserve">y[22] and </w:t>
      </w:r>
      <w:r w:rsidRPr="00001B4D">
        <w:rPr>
          <w:b/>
          <w:u w:val="single"/>
        </w:rPr>
        <w:t xml:space="preserve">can be </w:t>
      </w:r>
      <w:r w:rsidRPr="00001B4D">
        <w:rPr>
          <w:b/>
          <w:highlight w:val="green"/>
          <w:u w:val="single"/>
        </w:rPr>
        <w:t>abused by employers</w:t>
      </w:r>
      <w:r w:rsidRPr="00001B4D">
        <w:rPr>
          <w:b/>
          <w:u w:val="single"/>
        </w:rPr>
        <w:t xml:space="preserve"> and supervisors </w:t>
      </w:r>
      <w:r w:rsidRPr="00001B4D">
        <w:rPr>
          <w:b/>
          <w:highlight w:val="green"/>
          <w:u w:val="single"/>
        </w:rPr>
        <w:t>to defraud workers</w:t>
      </w:r>
      <w:r w:rsidRPr="00001B4D">
        <w:rPr>
          <w:b/>
          <w:u w:val="single"/>
        </w:rPr>
        <w:t xml:space="preserve"> of the wages they are due</w:t>
      </w:r>
      <w:r w:rsidRPr="00001B4D">
        <w:t xml:space="preserve">.[23] </w:t>
      </w:r>
      <w:r w:rsidRPr="00001B4D">
        <w:rPr>
          <w:sz w:val="16"/>
          <w:szCs w:val="16"/>
        </w:rPr>
        <w:t xml:space="preserve">Farmworkers consistently report that the only way to increase and ensure the use of safety equipment will be switching from the piece-rate system to an hourly wage rate.[19]  </w:t>
      </w:r>
    </w:p>
    <w:p w14:paraId="72BD2AD7" w14:textId="77777777" w:rsidR="00D05D61" w:rsidRPr="00001B4D" w:rsidRDefault="00D05D61" w:rsidP="00D05D61">
      <w:pPr>
        <w:rPr>
          <w:sz w:val="16"/>
          <w:szCs w:val="16"/>
        </w:rPr>
      </w:pPr>
      <w:r w:rsidRPr="00001B4D">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5E2169E6" w14:textId="77777777" w:rsidR="00D05D61" w:rsidRPr="00001B4D" w:rsidRDefault="00D05D61" w:rsidP="00D05D61">
      <w:pPr>
        <w:rPr>
          <w:sz w:val="16"/>
          <w:szCs w:val="16"/>
        </w:rPr>
      </w:pPr>
      <w:r w:rsidRPr="00001B4D">
        <w:rPr>
          <w:sz w:val="16"/>
          <w:szCs w:val="16"/>
        </w:rPr>
        <w:t>Exclusion from labor protections</w:t>
      </w:r>
      <w:r w:rsidRPr="00001B4D">
        <w:rPr>
          <w:b/>
          <w:sz w:val="16"/>
          <w:szCs w:val="16"/>
          <w:u w:val="single"/>
        </w:rPr>
        <w:t>: There is a long history of agricultural jobs in the United States being excluded from labor protections</w:t>
      </w:r>
      <w:r w:rsidRPr="00001B4D">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42E876B2" w14:textId="77777777" w:rsidR="00D05D61" w:rsidRPr="00001B4D" w:rsidRDefault="00D05D61" w:rsidP="00D05D61">
      <w:pPr>
        <w:rPr>
          <w:sz w:val="16"/>
          <w:szCs w:val="16"/>
        </w:rPr>
      </w:pPr>
      <w:r w:rsidRPr="00001B4D">
        <w:rPr>
          <w:sz w:val="16"/>
          <w:szCs w:val="16"/>
        </w:rPr>
        <w:t xml:space="preserve">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w:t>
      </w:r>
      <w:r w:rsidRPr="00001B4D">
        <w:rPr>
          <w:sz w:val="16"/>
          <w:szCs w:val="16"/>
        </w:rPr>
        <w:lastRenderedPageBreak/>
        <w:t>date for the regulation, influenced perhaps by opposition from some grower organizations, regulators, and pesticide registrants (although this is being contested in court).</w:t>
      </w:r>
    </w:p>
    <w:p w14:paraId="6B1E51D8" w14:textId="77777777" w:rsidR="00D05D61" w:rsidRPr="00001B4D" w:rsidRDefault="00D05D61" w:rsidP="00D05D61">
      <w:pPr>
        <w:rPr>
          <w:sz w:val="16"/>
          <w:szCs w:val="16"/>
        </w:rPr>
      </w:pPr>
      <w:r w:rsidRPr="00001B4D">
        <w:rPr>
          <w:b/>
          <w:sz w:val="16"/>
          <w:szCs w:val="16"/>
          <w:u w:val="single"/>
        </w:rPr>
        <w:t>Discrimination and exploitation</w:t>
      </w:r>
      <w:r w:rsidRPr="00001B4D">
        <w:rPr>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0536BABE" w14:textId="77777777" w:rsidR="00D05D61" w:rsidRPr="00001B4D" w:rsidRDefault="00D05D61" w:rsidP="00D05D61">
      <w:pPr>
        <w:rPr>
          <w:sz w:val="16"/>
          <w:szCs w:val="16"/>
        </w:rPr>
      </w:pPr>
      <w:r w:rsidRPr="00001B4D">
        <w:rPr>
          <w:b/>
          <w:sz w:val="16"/>
          <w:szCs w:val="16"/>
          <w:u w:val="single"/>
        </w:rPr>
        <w:t>More than 50% of the U.S. dairy workforce is made up of immigrants and refugees</w:t>
      </w:r>
      <w:r w:rsidRPr="00001B4D">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1FA6B476" w14:textId="77777777" w:rsidR="00D05D61" w:rsidRPr="00001B4D" w:rsidRDefault="00D05D61" w:rsidP="00D05D61">
      <w:pPr>
        <w:rPr>
          <w:sz w:val="16"/>
          <w:szCs w:val="16"/>
        </w:rPr>
      </w:pPr>
      <w:r w:rsidRPr="00001B4D">
        <w:rPr>
          <w:sz w:val="16"/>
          <w:szCs w:val="16"/>
        </w:rPr>
        <w:t>Some farmworkers and food production workers are authorized for employment in the United States under the H-2A and H-2B visa programs (these individuals are referred to as “guest workers”). Historically</w:t>
      </w:r>
      <w:r w:rsidRPr="00001B4D">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001B4D">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5965D780" w14:textId="77777777" w:rsidR="00D05D61" w:rsidRPr="00001B4D" w:rsidRDefault="00D05D61" w:rsidP="00D05D61">
      <w:pPr>
        <w:rPr>
          <w:sz w:val="16"/>
          <w:szCs w:val="16"/>
        </w:rPr>
      </w:pPr>
      <w:r w:rsidRPr="00001B4D">
        <w:rPr>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33093207" w14:textId="77777777" w:rsidR="00D05D61" w:rsidRPr="00001B4D" w:rsidRDefault="00D05D61" w:rsidP="00D05D61">
      <w:r w:rsidRPr="00001B4D">
        <w:rPr>
          <w:b/>
          <w:highlight w:val="green"/>
          <w:u w:val="single"/>
        </w:rPr>
        <w:t xml:space="preserve">Unions serve </w:t>
      </w:r>
      <w:r w:rsidRPr="00001B4D">
        <w:rPr>
          <w:b/>
          <w:u w:val="single"/>
        </w:rPr>
        <w:t xml:space="preserve">as a mechanism for workers </w:t>
      </w:r>
      <w:r w:rsidRPr="00001B4D">
        <w:rPr>
          <w:b/>
          <w:highlight w:val="green"/>
          <w:u w:val="single"/>
        </w:rPr>
        <w:t>to negotiate</w:t>
      </w:r>
      <w:r w:rsidRPr="00001B4D">
        <w:rPr>
          <w:b/>
          <w:u w:val="single"/>
        </w:rPr>
        <w:t xml:space="preserve"> with employers </w:t>
      </w:r>
      <w:r w:rsidRPr="00001B4D">
        <w:rPr>
          <w:b/>
          <w:highlight w:val="green"/>
          <w:u w:val="single"/>
        </w:rPr>
        <w:t xml:space="preserve">to provide </w:t>
      </w:r>
      <w:r w:rsidRPr="00001B4D">
        <w:rPr>
          <w:b/>
          <w:u w:val="single"/>
        </w:rPr>
        <w:t xml:space="preserve">livable </w:t>
      </w:r>
      <w:r w:rsidRPr="00001B4D">
        <w:rPr>
          <w:b/>
          <w:highlight w:val="green"/>
          <w:u w:val="single"/>
        </w:rPr>
        <w:t>wages, health benefits, and safe working conditions. Unions have a positive effect on</w:t>
      </w:r>
      <w:r w:rsidRPr="00001B4D">
        <w:rPr>
          <w:b/>
          <w:u w:val="single"/>
        </w:rPr>
        <w:t xml:space="preserve"> both unionized </w:t>
      </w:r>
      <w:r w:rsidRPr="00001B4D">
        <w:rPr>
          <w:b/>
          <w:highlight w:val="green"/>
          <w:u w:val="single"/>
        </w:rPr>
        <w:t>workers</w:t>
      </w:r>
      <w:r w:rsidRPr="00001B4D">
        <w:rPr>
          <w:b/>
          <w:u w:val="single"/>
        </w:rPr>
        <w:t xml:space="preserve"> and non-union workers with respect to wages, fringe benefits, pay inequality, and working conditions</w:t>
      </w:r>
      <w:r w:rsidRPr="00001B4D">
        <w:t>.[43</w:t>
      </w:r>
      <w:r w:rsidRPr="00001B4D">
        <w:rPr>
          <w:sz w:val="16"/>
          <w:szCs w:val="16"/>
        </w:rPr>
        <w:t>] The United Nations Universal Declaration of Human Rights maintains that “everyone has the right to form and to join trade unions for the protection of his interests.”</w:t>
      </w:r>
      <w:r w:rsidRPr="00001B4D">
        <w:t xml:space="preserve"> </w:t>
      </w:r>
      <w:r w:rsidRPr="00001B4D">
        <w:rPr>
          <w:b/>
          <w:highlight w:val="green"/>
          <w:u w:val="single"/>
        </w:rPr>
        <w:t>U.S. farmworkers</w:t>
      </w:r>
      <w:r w:rsidRPr="00001B4D">
        <w:rPr>
          <w:b/>
          <w:u w:val="single"/>
        </w:rPr>
        <w:t xml:space="preserve">, however, </w:t>
      </w:r>
      <w:r w:rsidRPr="00001B4D">
        <w:rPr>
          <w:b/>
          <w:highlight w:val="green"/>
          <w:u w:val="single"/>
        </w:rPr>
        <w:t>are excluded from</w:t>
      </w:r>
      <w:r w:rsidRPr="00001B4D">
        <w:rPr>
          <w:b/>
          <w:u w:val="single"/>
        </w:rPr>
        <w:t xml:space="preserve"> </w:t>
      </w:r>
      <w:r w:rsidRPr="00001B4D">
        <w:rPr>
          <w:b/>
          <w:highlight w:val="green"/>
          <w:u w:val="single"/>
        </w:rPr>
        <w:t>the</w:t>
      </w:r>
      <w:r w:rsidRPr="00001B4D">
        <w:rPr>
          <w:b/>
          <w:u w:val="single"/>
        </w:rPr>
        <w:t xml:space="preserve"> </w:t>
      </w:r>
      <w:r w:rsidRPr="00001B4D">
        <w:rPr>
          <w:b/>
          <w:highlight w:val="green"/>
          <w:u w:val="single"/>
        </w:rPr>
        <w:t>N</w:t>
      </w:r>
      <w:r w:rsidRPr="00001B4D">
        <w:rPr>
          <w:b/>
          <w:u w:val="single"/>
        </w:rPr>
        <w:t xml:space="preserve">ational </w:t>
      </w:r>
      <w:r w:rsidRPr="00001B4D">
        <w:rPr>
          <w:b/>
          <w:highlight w:val="green"/>
          <w:u w:val="single"/>
        </w:rPr>
        <w:t>L</w:t>
      </w:r>
      <w:r w:rsidRPr="00001B4D">
        <w:rPr>
          <w:b/>
          <w:u w:val="single"/>
        </w:rPr>
        <w:t xml:space="preserve">abor </w:t>
      </w:r>
      <w:r w:rsidRPr="00001B4D">
        <w:rPr>
          <w:b/>
          <w:highlight w:val="green"/>
          <w:u w:val="single"/>
        </w:rPr>
        <w:t>R</w:t>
      </w:r>
      <w:r w:rsidRPr="00001B4D">
        <w:rPr>
          <w:b/>
          <w:u w:val="single"/>
        </w:rPr>
        <w:t xml:space="preserve">elations </w:t>
      </w:r>
      <w:r w:rsidRPr="00001B4D">
        <w:rPr>
          <w:b/>
          <w:highlight w:val="green"/>
          <w:u w:val="single"/>
        </w:rPr>
        <w:t>A</w:t>
      </w:r>
      <w:r w:rsidRPr="00001B4D">
        <w:rPr>
          <w:b/>
          <w:u w:val="single"/>
        </w:rPr>
        <w:t xml:space="preserve">ct, and thus </w:t>
      </w:r>
      <w:r w:rsidRPr="00001B4D">
        <w:rPr>
          <w:b/>
          <w:highlight w:val="green"/>
          <w:u w:val="single"/>
        </w:rPr>
        <w:t>it is</w:t>
      </w:r>
      <w:r w:rsidRPr="00001B4D">
        <w:rPr>
          <w:b/>
          <w:u w:val="single"/>
        </w:rPr>
        <w:t xml:space="preserve"> nearly </w:t>
      </w:r>
      <w:r w:rsidRPr="00001B4D">
        <w:rPr>
          <w:b/>
          <w:highlight w:val="green"/>
          <w:u w:val="single"/>
        </w:rPr>
        <w:t>impossible for them to bargain with employers about working conditions</w:t>
      </w:r>
      <w:r w:rsidRPr="00001B4D">
        <w:t xml:space="preserve">. </w:t>
      </w:r>
      <w:r w:rsidRPr="00001B4D">
        <w:rPr>
          <w:sz w:val="16"/>
          <w:szCs w:val="16"/>
        </w:rPr>
        <w:t xml:space="preserve">There are certain exceptions (e.g., California, Oregon, Washington) where state laws allow those working in agriculture to unionize. </w:t>
      </w:r>
      <w:r w:rsidRPr="00001B4D">
        <w:rPr>
          <w:b/>
          <w:highlight w:val="green"/>
          <w:u w:val="single"/>
        </w:rPr>
        <w:t>Lack of union representation and protection can result in vulnerable workers remaining silent in the face of exploitation</w:t>
      </w:r>
      <w:r w:rsidRPr="00001B4D">
        <w:rPr>
          <w:b/>
          <w:u w:val="single"/>
        </w:rPr>
        <w:t xml:space="preserve"> and continuing to work in unsafe conditions</w:t>
      </w:r>
      <w:r w:rsidRPr="00001B4D">
        <w:t>.</w:t>
      </w:r>
    </w:p>
    <w:p w14:paraId="02D0F8EF" w14:textId="77777777" w:rsidR="00D05D61" w:rsidRPr="00001B4D" w:rsidRDefault="00D05D61" w:rsidP="00D05D61"/>
    <w:p w14:paraId="629C7FB8" w14:textId="77777777" w:rsidR="00D05D61" w:rsidRPr="00001B4D" w:rsidRDefault="00D05D61" w:rsidP="00D05D61"/>
    <w:p w14:paraId="28DC9CCC" w14:textId="77777777" w:rsidR="00D05D61" w:rsidRPr="00001B4D" w:rsidRDefault="00D05D61" w:rsidP="00D05D61">
      <w:pPr>
        <w:pStyle w:val="Heading4"/>
        <w:rPr>
          <w:rFonts w:cs="Calibri"/>
        </w:rPr>
      </w:pPr>
      <w:r w:rsidRPr="00001B4D">
        <w:rPr>
          <w:rFonts w:cs="Calibri"/>
        </w:rPr>
        <w:t>Increasing working conditions key for increased yields and output</w:t>
      </w:r>
    </w:p>
    <w:p w14:paraId="3278079D" w14:textId="77777777" w:rsidR="00D05D61" w:rsidRPr="00001B4D" w:rsidRDefault="00D05D61" w:rsidP="00D05D61">
      <w:r w:rsidRPr="00001B4D">
        <w:rPr>
          <w:b/>
        </w:rPr>
        <w:t>Billikopf, 06</w:t>
      </w:r>
      <w:r w:rsidRPr="00001B4D">
        <w:t xml:space="preserve">, </w:t>
      </w:r>
      <w:r w:rsidRPr="00001B4D">
        <w:rPr>
          <w:sz w:val="16"/>
          <w:szCs w:val="16"/>
        </w:rPr>
        <w:t xml:space="preserve">8/11, UC Berkeley, “Managing People on the Farm”, Gregorio Billikopf worked as a Labor Management Farm Advisor with the University of California from 1981 to 2014 (and is now Emeritus). URL: </w:t>
      </w:r>
      <w:hyperlink r:id="rId17">
        <w:r w:rsidRPr="00001B4D">
          <w:rPr>
            <w:color w:val="000000"/>
            <w:sz w:val="16"/>
            <w:szCs w:val="16"/>
          </w:rPr>
          <w:t>https://nature.berkeley.edu/ucce50/ag-labor/7labor/01.htm</w:t>
        </w:r>
      </w:hyperlink>
      <w:r w:rsidRPr="00001B4D">
        <w:rPr>
          <w:sz w:val="16"/>
          <w:szCs w:val="16"/>
        </w:rPr>
        <w:t>, KR</w:t>
      </w:r>
    </w:p>
    <w:p w14:paraId="41C8F324" w14:textId="77777777" w:rsidR="00D05D61" w:rsidRPr="00001B4D" w:rsidRDefault="00D05D61" w:rsidP="00D05D61">
      <w:pPr>
        <w:rPr>
          <w:sz w:val="16"/>
          <w:szCs w:val="16"/>
        </w:rPr>
      </w:pPr>
      <w:r w:rsidRPr="00001B4D">
        <w:t xml:space="preserve">To effectively manage a labor force, </w:t>
      </w:r>
      <w:r w:rsidRPr="00001B4D">
        <w:rPr>
          <w:b/>
          <w:highlight w:val="green"/>
          <w:u w:val="single"/>
        </w:rPr>
        <w:t>an employer must be concerned about productivity and</w:t>
      </w:r>
      <w:r w:rsidRPr="00001B4D">
        <w:rPr>
          <w:b/>
          <w:u w:val="single"/>
        </w:rPr>
        <w:t xml:space="preserve"> also about </w:t>
      </w:r>
      <w:r w:rsidRPr="00001B4D">
        <w:rPr>
          <w:b/>
          <w:highlight w:val="green"/>
          <w:u w:val="single"/>
        </w:rPr>
        <w:t>people</w:t>
      </w:r>
      <w:r w:rsidRPr="00001B4D">
        <w:t xml:space="preserve">. </w:t>
      </w:r>
      <w:r w:rsidRPr="00001B4D">
        <w:rPr>
          <w:b/>
          <w:u w:val="single"/>
        </w:rPr>
        <w:t>Some farmers are always looking for ways to improve production and ensure the long-term viability of the business</w:t>
      </w:r>
      <w:r w:rsidRPr="00001B4D">
        <w:t xml:space="preserve">. </w:t>
      </w:r>
      <w:r w:rsidRPr="00001B4D">
        <w:rPr>
          <w:sz w:val="16"/>
          <w:szCs w:val="16"/>
        </w:rPr>
        <w:t>Others operate deteriorated farms and seem to have little interest in increasing yield or in recycling profits into the operation.</w:t>
      </w:r>
      <w:r w:rsidRPr="00001B4D">
        <w:t xml:space="preserve"> </w:t>
      </w:r>
      <w:r w:rsidRPr="00001B4D">
        <w:rPr>
          <w:b/>
          <w:highlight w:val="green"/>
          <w:u w:val="single"/>
        </w:rPr>
        <w:t xml:space="preserve">A </w:t>
      </w:r>
      <w:r w:rsidRPr="00001B4D">
        <w:rPr>
          <w:b/>
          <w:highlight w:val="green"/>
          <w:u w:val="single"/>
        </w:rPr>
        <w:lastRenderedPageBreak/>
        <w:t>manager’s attitude toward</w:t>
      </w:r>
      <w:r w:rsidRPr="00001B4D">
        <w:rPr>
          <w:b/>
          <w:u w:val="single"/>
        </w:rPr>
        <w:t xml:space="preserve"> farm </w:t>
      </w:r>
      <w:r w:rsidRPr="00001B4D">
        <w:rPr>
          <w:b/>
          <w:highlight w:val="green"/>
          <w:u w:val="single"/>
        </w:rPr>
        <w:t>productivity</w:t>
      </w:r>
      <w:r w:rsidRPr="00001B4D">
        <w:rPr>
          <w:b/>
          <w:u w:val="single"/>
        </w:rPr>
        <w:t xml:space="preserve">, especially toward product quality, can strongly </w:t>
      </w:r>
      <w:r w:rsidRPr="00001B4D">
        <w:rPr>
          <w:b/>
          <w:highlight w:val="green"/>
          <w:u w:val="single"/>
        </w:rPr>
        <w:t>influence</w:t>
      </w:r>
      <w:r w:rsidRPr="00001B4D">
        <w:rPr>
          <w:b/>
          <w:u w:val="single"/>
        </w:rPr>
        <w:t xml:space="preserve"> worker </w:t>
      </w:r>
      <w:r w:rsidRPr="00001B4D">
        <w:rPr>
          <w:b/>
          <w:highlight w:val="green"/>
          <w:u w:val="single"/>
        </w:rPr>
        <w:t>output</w:t>
      </w:r>
      <w:r w:rsidRPr="00001B4D">
        <w:rPr>
          <w:b/>
          <w:u w:val="single"/>
        </w:rPr>
        <w:t xml:space="preserve">. </w:t>
      </w:r>
      <w:r w:rsidRPr="00001B4D">
        <w:rPr>
          <w:b/>
          <w:highlight w:val="green"/>
          <w:u w:val="single"/>
        </w:rPr>
        <w:t>Performance</w:t>
      </w:r>
      <w:r w:rsidRPr="00001B4D">
        <w:rPr>
          <w:b/>
          <w:u w:val="single"/>
        </w:rPr>
        <w:t xml:space="preserve"> is often </w:t>
      </w:r>
      <w:r w:rsidRPr="00001B4D">
        <w:rPr>
          <w:b/>
          <w:highlight w:val="green"/>
          <w:u w:val="single"/>
        </w:rPr>
        <w:t>enhanced when employees believe they are contributing to a valuable product</w:t>
      </w:r>
      <w:r w:rsidRPr="00001B4D">
        <w:rPr>
          <w:sz w:val="16"/>
          <w:szCs w:val="16"/>
        </w:rPr>
        <w:t xml:space="preserve"> and are part of an effective team.</w:t>
      </w:r>
    </w:p>
    <w:p w14:paraId="55249580" w14:textId="77777777" w:rsidR="00D05D61" w:rsidRPr="00001B4D" w:rsidRDefault="00D05D61" w:rsidP="00D05D61">
      <w:r w:rsidRPr="00001B4D">
        <w:rPr>
          <w:sz w:val="16"/>
          <w:szCs w:val="16"/>
        </w:rPr>
        <w:t>The connection between employee productivity and farm profitability is direct and obvious. Not as apparent, but just as vital,</w:t>
      </w:r>
      <w:r w:rsidRPr="00001B4D">
        <w:t xml:space="preserve"> </w:t>
      </w:r>
      <w:r w:rsidRPr="00001B4D">
        <w:rPr>
          <w:b/>
          <w:u w:val="single"/>
        </w:rPr>
        <w:t xml:space="preserve">is </w:t>
      </w:r>
      <w:r w:rsidRPr="00001B4D">
        <w:rPr>
          <w:b/>
          <w:highlight w:val="green"/>
          <w:u w:val="single"/>
        </w:rPr>
        <w:t xml:space="preserve">the association between </w:t>
      </w:r>
      <w:r w:rsidRPr="00001B4D">
        <w:rPr>
          <w:b/>
          <w:u w:val="single"/>
        </w:rPr>
        <w:t xml:space="preserve">concern for </w:t>
      </w:r>
      <w:r w:rsidRPr="00001B4D">
        <w:rPr>
          <w:b/>
          <w:highlight w:val="green"/>
          <w:u w:val="single"/>
        </w:rPr>
        <w:t>worker needs and profitability</w:t>
      </w:r>
      <w:r w:rsidRPr="00001B4D">
        <w:t xml:space="preserve">. </w:t>
      </w:r>
      <w:r w:rsidRPr="00001B4D">
        <w:rPr>
          <w:sz w:val="16"/>
          <w:szCs w:val="16"/>
        </w:rPr>
        <w:t>How employees’ needs are met has a direct bearing on their performance. Focusing on productivity alone may lead to a reduction in worker output.</w:t>
      </w:r>
    </w:p>
    <w:p w14:paraId="77883F24" w14:textId="77777777" w:rsidR="00D05D61" w:rsidRPr="00001B4D" w:rsidRDefault="00D05D61" w:rsidP="00D05D61">
      <w:pPr>
        <w:rPr>
          <w:sz w:val="16"/>
          <w:szCs w:val="16"/>
        </w:rPr>
      </w:pPr>
      <w:r w:rsidRPr="00001B4D">
        <w:rPr>
          <w:b/>
          <w:u w:val="single"/>
        </w:rPr>
        <w:t xml:space="preserve">A </w:t>
      </w:r>
      <w:r w:rsidRPr="00001B4D">
        <w:rPr>
          <w:b/>
          <w:highlight w:val="green"/>
          <w:u w:val="single"/>
        </w:rPr>
        <w:t>concern for worker needs means attending to their well-being</w:t>
      </w:r>
      <w:r w:rsidRPr="00001B4D">
        <w:rPr>
          <w:b/>
          <w:u w:val="single"/>
        </w:rPr>
        <w:t>, as both individuals and employees</w:t>
      </w:r>
      <w:r w:rsidRPr="00001B4D">
        <w:t xml:space="preserve">. </w:t>
      </w:r>
      <w:r w:rsidRPr="00001B4D">
        <w:rPr>
          <w:sz w:val="16"/>
          <w:szCs w:val="16"/>
        </w:rPr>
        <w:t>Courteous and consistent treatment, job security, fair pay, and safe working conditions are important to employees</w:t>
      </w:r>
      <w:r w:rsidRPr="00001B4D">
        <w:t xml:space="preserve">. </w:t>
      </w:r>
      <w:r w:rsidRPr="00001B4D">
        <w:rPr>
          <w:b/>
          <w:highlight w:val="green"/>
          <w:u w:val="single"/>
        </w:rPr>
        <w:t>When</w:t>
      </w:r>
      <w:r w:rsidRPr="00001B4D">
        <w:rPr>
          <w:b/>
          <w:u w:val="single"/>
        </w:rPr>
        <w:t xml:space="preserve"> those </w:t>
      </w:r>
      <w:r w:rsidRPr="00001B4D">
        <w:rPr>
          <w:b/>
          <w:highlight w:val="green"/>
          <w:u w:val="single"/>
        </w:rPr>
        <w:t>needs are ignored, worker dissatisfaction</w:t>
      </w:r>
      <w:r w:rsidRPr="00001B4D">
        <w:rPr>
          <w:b/>
          <w:u w:val="single"/>
        </w:rPr>
        <w:t xml:space="preserve"> may </w:t>
      </w:r>
      <w:r w:rsidRPr="00001B4D">
        <w:rPr>
          <w:b/>
          <w:highlight w:val="green"/>
          <w:u w:val="single"/>
        </w:rPr>
        <w:t>impede productivity</w:t>
      </w:r>
      <w:r w:rsidRPr="00001B4D">
        <w:rPr>
          <w:highlight w:val="green"/>
        </w:rPr>
        <w:t>.</w:t>
      </w:r>
      <w:r w:rsidRPr="00001B4D">
        <w:t xml:space="preserve"> One disenchanted employee explained, "When I first worked here, I really </w:t>
      </w:r>
      <w:r w:rsidRPr="00001B4D">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0EB3AA5" w14:textId="77777777" w:rsidR="00D05D61" w:rsidRPr="00001B4D" w:rsidRDefault="00D05D61" w:rsidP="00D05D61">
      <w:pPr>
        <w:rPr>
          <w:sz w:val="16"/>
          <w:szCs w:val="16"/>
        </w:rPr>
      </w:pPr>
      <w:r w:rsidRPr="00001B4D">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1B359B71" w14:textId="77777777" w:rsidR="00D05D61" w:rsidRPr="00001B4D" w:rsidRDefault="00D05D61" w:rsidP="00D05D61">
      <w:pPr>
        <w:rPr>
          <w:sz w:val="16"/>
          <w:szCs w:val="16"/>
        </w:rPr>
      </w:pPr>
      <w:r w:rsidRPr="00001B4D">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72990D2C" w14:textId="77777777" w:rsidR="00D05D61" w:rsidRPr="00001B4D" w:rsidRDefault="00D05D61" w:rsidP="00D05D61">
      <w:pPr>
        <w:rPr>
          <w:sz w:val="16"/>
          <w:szCs w:val="16"/>
        </w:rPr>
      </w:pPr>
      <w:r w:rsidRPr="00001B4D">
        <w:rPr>
          <w:b/>
          <w:u w:val="single"/>
        </w:rPr>
        <w:t xml:space="preserve">Employees hope, in turn, that management will (1) value their feelings and opinions; (2) provide positive feedback for work well done; (3) meet the agreed-upon terms and conditions of employment; (4) be consistent and courteous; </w:t>
      </w:r>
      <w:r w:rsidRPr="00001B4D">
        <w:rPr>
          <w:sz w:val="16"/>
          <w:szCs w:val="16"/>
        </w:rPr>
        <w:t>and (5) provide a work environment where they can develop their potential over time (in terms of skills and earnings).</w:t>
      </w:r>
    </w:p>
    <w:p w14:paraId="749B49FE" w14:textId="77777777" w:rsidR="00D05D61" w:rsidRPr="00001B4D" w:rsidRDefault="00D05D61" w:rsidP="00D05D61">
      <w:pPr>
        <w:rPr>
          <w:sz w:val="16"/>
          <w:szCs w:val="16"/>
        </w:rPr>
      </w:pPr>
      <w:r w:rsidRPr="00001B4D">
        <w:rPr>
          <w:sz w:val="16"/>
          <w:szCs w:val="16"/>
        </w:rPr>
        <w:t>Understanding Labor Management</w:t>
      </w:r>
    </w:p>
    <w:p w14:paraId="04727C9B" w14:textId="77777777" w:rsidR="00D05D61" w:rsidRPr="00001B4D" w:rsidRDefault="00D05D61" w:rsidP="00D05D61">
      <w:pPr>
        <w:rPr>
          <w:sz w:val="16"/>
          <w:szCs w:val="16"/>
        </w:rPr>
      </w:pPr>
      <w:r w:rsidRPr="00001B4D">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3722E601" w14:textId="77777777" w:rsidR="00D05D61" w:rsidRPr="00001B4D" w:rsidRDefault="00D05D61" w:rsidP="00D05D61">
      <w:pPr>
        <w:rPr>
          <w:sz w:val="16"/>
          <w:szCs w:val="16"/>
        </w:rPr>
      </w:pPr>
      <w:r w:rsidRPr="00001B4D">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50DE87D5" w14:textId="77777777" w:rsidR="00D05D61" w:rsidRPr="00001B4D" w:rsidRDefault="00D05D61" w:rsidP="00D05D61">
      <w:pPr>
        <w:rPr>
          <w:sz w:val="16"/>
          <w:szCs w:val="16"/>
        </w:rPr>
      </w:pPr>
      <w:r w:rsidRPr="00001B4D">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040DDD8F" w14:textId="77777777" w:rsidR="00D05D61" w:rsidRPr="00001B4D" w:rsidRDefault="00D05D61" w:rsidP="00D05D61">
      <w:pPr>
        <w:rPr>
          <w:sz w:val="16"/>
          <w:szCs w:val="16"/>
        </w:rPr>
      </w:pPr>
      <w:r w:rsidRPr="00001B4D">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22F96EFF" w14:textId="77777777" w:rsidR="00D05D61" w:rsidRPr="00001B4D" w:rsidRDefault="00D05D61" w:rsidP="00D05D61">
      <w:pPr>
        <w:rPr>
          <w:sz w:val="16"/>
          <w:szCs w:val="16"/>
        </w:rPr>
      </w:pPr>
      <w:r w:rsidRPr="00001B4D">
        <w:rPr>
          <w:sz w:val="16"/>
          <w:szCs w:val="16"/>
        </w:rPr>
        <w:t xml:space="preserve">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w:t>
      </w:r>
      <w:r w:rsidRPr="00001B4D">
        <w:rPr>
          <w:sz w:val="16"/>
          <w:szCs w:val="16"/>
        </w:rPr>
        <w:lastRenderedPageBreak/>
        <w:t>Until recently, I thought this was just a mistake. A horrible one, granted, but nevertheless human blunder. That is, until I received the following note from a grape grower who had read the above narrative:</w:t>
      </w:r>
    </w:p>
    <w:p w14:paraId="56240161" w14:textId="77777777" w:rsidR="00D05D61" w:rsidRPr="00001B4D" w:rsidRDefault="00D05D61" w:rsidP="00D05D61">
      <w:pPr>
        <w:rPr>
          <w:sz w:val="16"/>
          <w:szCs w:val="16"/>
        </w:rPr>
      </w:pPr>
      <w:r w:rsidRPr="00001B4D">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3E55D0C9" w14:textId="77777777" w:rsidR="00D05D61" w:rsidRPr="00001B4D" w:rsidRDefault="00D05D61" w:rsidP="00D05D61">
      <w:pPr>
        <w:rPr>
          <w:sz w:val="16"/>
          <w:szCs w:val="16"/>
        </w:rPr>
      </w:pPr>
      <w:r w:rsidRPr="00001B4D">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7D379418" w14:textId="77777777" w:rsidR="00D05D61" w:rsidRPr="00001B4D" w:rsidRDefault="00D05D61" w:rsidP="00D05D61">
      <w:pPr>
        <w:rPr>
          <w:sz w:val="16"/>
          <w:szCs w:val="16"/>
        </w:rPr>
      </w:pPr>
      <w:r w:rsidRPr="00001B4D">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395E32" w14:textId="77777777" w:rsidR="00D05D61" w:rsidRPr="00001B4D" w:rsidRDefault="00D05D61" w:rsidP="00D05D61">
      <w:pPr>
        <w:rPr>
          <w:sz w:val="16"/>
          <w:szCs w:val="16"/>
        </w:rPr>
      </w:pPr>
      <w:r w:rsidRPr="00001B4D">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2BDF7936" w14:textId="77777777" w:rsidR="00D05D61" w:rsidRPr="00001B4D" w:rsidRDefault="00D05D61" w:rsidP="00D05D61">
      <w:pPr>
        <w:rPr>
          <w:sz w:val="16"/>
          <w:szCs w:val="16"/>
        </w:rPr>
      </w:pPr>
      <w:r w:rsidRPr="00001B4D">
        <w:rPr>
          <w:sz w:val="16"/>
          <w:szCs w:val="16"/>
        </w:rPr>
        <w:t>&lt;table cut because of weird formatting issues&gt;</w:t>
      </w:r>
    </w:p>
    <w:p w14:paraId="3739C650" w14:textId="77777777" w:rsidR="00D05D61" w:rsidRPr="00001B4D" w:rsidRDefault="00D05D61" w:rsidP="00D05D61">
      <w:pPr>
        <w:rPr>
          <w:sz w:val="16"/>
          <w:szCs w:val="16"/>
        </w:rPr>
      </w:pPr>
      <w:r w:rsidRPr="00001B4D">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3E79BFA8" w14:textId="77777777" w:rsidR="00D05D61" w:rsidRPr="00001B4D" w:rsidRDefault="00D05D61" w:rsidP="00D05D61">
      <w:pPr>
        <w:rPr>
          <w:sz w:val="16"/>
          <w:szCs w:val="16"/>
        </w:rPr>
      </w:pPr>
      <w:r w:rsidRPr="00001B4D">
        <w:rPr>
          <w:sz w:val="16"/>
          <w:szCs w:val="16"/>
        </w:rPr>
        <w:t>Let’s briefly examine the elements within these three columns before moving on to the importance of purposeful action.</w:t>
      </w:r>
    </w:p>
    <w:p w14:paraId="5FBA6CA4" w14:textId="77777777" w:rsidR="00D05D61" w:rsidRPr="00001B4D" w:rsidRDefault="00D05D61" w:rsidP="00D05D61">
      <w:pPr>
        <w:rPr>
          <w:sz w:val="16"/>
          <w:szCs w:val="16"/>
        </w:rPr>
      </w:pPr>
      <w:r w:rsidRPr="00001B4D">
        <w:rPr>
          <w:sz w:val="16"/>
          <w:szCs w:val="16"/>
        </w:rPr>
        <w:t>External influences and constraints</w:t>
      </w:r>
    </w:p>
    <w:p w14:paraId="0DE6BCE7" w14:textId="77777777" w:rsidR="00D05D61" w:rsidRPr="00001B4D" w:rsidRDefault="00D05D61" w:rsidP="00D05D61">
      <w:pPr>
        <w:rPr>
          <w:sz w:val="16"/>
          <w:szCs w:val="16"/>
        </w:rPr>
      </w:pPr>
      <w:r w:rsidRPr="00001B4D">
        <w:rPr>
          <w:sz w:val="16"/>
          <w:szCs w:val="16"/>
        </w:rPr>
        <w:t>Tradition represents the way things have been done in the past. Some traditions ensure stability. Others may reduce creativity.</w:t>
      </w:r>
    </w:p>
    <w:p w14:paraId="67E99DEB" w14:textId="77777777" w:rsidR="00D05D61" w:rsidRPr="00001B4D" w:rsidRDefault="00D05D61" w:rsidP="00D05D61">
      <w:pPr>
        <w:rPr>
          <w:sz w:val="16"/>
          <w:szCs w:val="16"/>
        </w:rPr>
      </w:pPr>
      <w:r w:rsidRPr="00001B4D">
        <w:rPr>
          <w:sz w:val="16"/>
          <w:szCs w:val="16"/>
        </w:rPr>
        <w:t>Competitors. The techniques used by competitors can influence farm practices. Like tradition, competitors may provide a positive or negative influence.</w:t>
      </w:r>
    </w:p>
    <w:p w14:paraId="085C1C76" w14:textId="77777777" w:rsidR="00D05D61" w:rsidRPr="00001B4D" w:rsidRDefault="00D05D61" w:rsidP="00D05D61">
      <w:pPr>
        <w:rPr>
          <w:sz w:val="16"/>
          <w:szCs w:val="16"/>
        </w:rPr>
      </w:pPr>
      <w:r w:rsidRPr="00001B4D">
        <w:rPr>
          <w:sz w:val="16"/>
          <w:szCs w:val="16"/>
        </w:rPr>
        <w:t>Laws at the federal, state, province, municipality, or other local level regulate almost every aspect of labor management. When well thought out, such laws can extend important protections and benefits to a large number of workers.</w:t>
      </w:r>
      <w:r w:rsidRPr="00001B4D">
        <w:t xml:space="preserve"> </w:t>
      </w:r>
      <w:r w:rsidRPr="00001B4D">
        <w:rPr>
          <w:b/>
          <w:u w:val="single"/>
        </w:rPr>
        <w:t>Many laws have been passed without sufficient study, however, and the time spent in compliance can be onerous</w:t>
      </w:r>
      <w:r w:rsidRPr="00001B4D">
        <w:t xml:space="preserve">. </w:t>
      </w:r>
      <w:r w:rsidRPr="00001B4D">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50BC9769" w14:textId="77777777" w:rsidR="00D05D61" w:rsidRPr="00001B4D" w:rsidRDefault="00D05D61" w:rsidP="00D05D61">
      <w:pPr>
        <w:rPr>
          <w:sz w:val="16"/>
          <w:szCs w:val="16"/>
        </w:rPr>
      </w:pPr>
      <w:r w:rsidRPr="00001B4D">
        <w:rPr>
          <w:sz w:val="16"/>
          <w:szCs w:val="16"/>
        </w:rPr>
        <w:t>The labor market generally deals with relationships between the supply and demand of workers on the one hand and with wages on the other. Generally, a shortage of workers will drive wages up.</w:t>
      </w:r>
    </w:p>
    <w:p w14:paraId="6E0967FD" w14:textId="77777777" w:rsidR="00D05D61" w:rsidRPr="00001B4D" w:rsidRDefault="00D05D61" w:rsidP="00D05D61">
      <w:pPr>
        <w:rPr>
          <w:sz w:val="16"/>
          <w:szCs w:val="16"/>
        </w:rPr>
      </w:pPr>
      <w:r w:rsidRPr="00001B4D">
        <w:rPr>
          <w:sz w:val="16"/>
          <w:szCs w:val="16"/>
        </w:rPr>
        <w:t>Technology. Labor law constraints and potentially unpredictable labor markets tend to encourage mechanization. Technology may change the nature and number of jobs but is unlikely to diminish the importance of labor.</w:t>
      </w:r>
    </w:p>
    <w:p w14:paraId="79E754BC" w14:textId="77777777" w:rsidR="00D05D61" w:rsidRPr="00001B4D" w:rsidRDefault="00D05D61" w:rsidP="00D05D61">
      <w:pPr>
        <w:rPr>
          <w:sz w:val="16"/>
          <w:szCs w:val="16"/>
        </w:rPr>
      </w:pPr>
      <w:r w:rsidRPr="00001B4D">
        <w:rPr>
          <w:b/>
          <w:u w:val="single"/>
        </w:rPr>
        <w:lastRenderedPageBreak/>
        <w:t xml:space="preserve">Union contracts. Agricultural enterprise managers desire freedom to manage, while </w:t>
      </w:r>
      <w:r w:rsidRPr="00001B4D">
        <w:rPr>
          <w:b/>
          <w:highlight w:val="green"/>
          <w:u w:val="single"/>
        </w:rPr>
        <w:t>unions</w:t>
      </w:r>
      <w:r w:rsidRPr="00001B4D">
        <w:rPr>
          <w:b/>
          <w:u w:val="single"/>
        </w:rPr>
        <w:t xml:space="preserve"> want to </w:t>
      </w:r>
      <w:r w:rsidRPr="00001B4D">
        <w:rPr>
          <w:b/>
          <w:highlight w:val="green"/>
          <w:u w:val="single"/>
        </w:rPr>
        <w:t>restrain</w:t>
      </w:r>
      <w:r w:rsidRPr="00001B4D">
        <w:rPr>
          <w:b/>
          <w:u w:val="single"/>
        </w:rPr>
        <w:t xml:space="preserve"> possible </w:t>
      </w:r>
      <w:r w:rsidRPr="00001B4D">
        <w:rPr>
          <w:b/>
          <w:highlight w:val="green"/>
          <w:u w:val="single"/>
        </w:rPr>
        <w:t>abuses of</w:t>
      </w:r>
      <w:r w:rsidRPr="00001B4D">
        <w:rPr>
          <w:b/>
          <w:u w:val="single"/>
        </w:rPr>
        <w:t xml:space="preserve"> such </w:t>
      </w:r>
      <w:r w:rsidRPr="00001B4D">
        <w:rPr>
          <w:b/>
          <w:highlight w:val="green"/>
          <w:u w:val="single"/>
        </w:rPr>
        <w:t>freedom</w:t>
      </w:r>
      <w:r w:rsidRPr="00001B4D">
        <w:rPr>
          <w:b/>
          <w:u w:val="single"/>
        </w:rPr>
        <w:t xml:space="preserve">. Furthermore, unions often </w:t>
      </w:r>
      <w:r w:rsidRPr="00001B4D">
        <w:rPr>
          <w:b/>
          <w:highlight w:val="green"/>
          <w:u w:val="single"/>
        </w:rPr>
        <w:t>fight to improve economic outcomes for employees</w:t>
      </w:r>
      <w:r w:rsidRPr="00001B4D">
        <w:rPr>
          <w:b/>
          <w:u w:val="single"/>
        </w:rPr>
        <w:t xml:space="preserve"> (wages and benefits). Beside issues of economics, </w:t>
      </w:r>
      <w:r w:rsidRPr="00001B4D">
        <w:rPr>
          <w:b/>
          <w:highlight w:val="green"/>
          <w:u w:val="single"/>
        </w:rPr>
        <w:t>unions</w:t>
      </w:r>
      <w:r w:rsidRPr="00001B4D">
        <w:rPr>
          <w:b/>
          <w:u w:val="single"/>
        </w:rPr>
        <w:t xml:space="preserve"> also attempt to </w:t>
      </w:r>
      <w:r w:rsidRPr="00001B4D">
        <w:rPr>
          <w:b/>
          <w:highlight w:val="green"/>
          <w:u w:val="single"/>
        </w:rPr>
        <w:t>protect worker dignity and improve working conditions</w:t>
      </w:r>
      <w:r w:rsidRPr="00001B4D">
        <w:rPr>
          <w:b/>
          <w:u w:val="single"/>
        </w:rPr>
        <w:t xml:space="preserve">. Unions may </w:t>
      </w:r>
      <w:r w:rsidRPr="00001B4D">
        <w:rPr>
          <w:b/>
          <w:highlight w:val="green"/>
          <w:u w:val="single"/>
        </w:rPr>
        <w:t>give employees a greater voice in</w:t>
      </w:r>
      <w:r w:rsidRPr="00001B4D">
        <w:rPr>
          <w:b/>
          <w:u w:val="single"/>
        </w:rPr>
        <w:t xml:space="preserve"> some types of </w:t>
      </w:r>
      <w:r w:rsidRPr="00001B4D">
        <w:rPr>
          <w:b/>
          <w:highlight w:val="green"/>
          <w:u w:val="single"/>
        </w:rPr>
        <w:t>decision-making</w:t>
      </w:r>
      <w:r w:rsidRPr="00001B4D">
        <w:t xml:space="preserve">. </w:t>
      </w:r>
      <w:r w:rsidRPr="00001B4D">
        <w:rPr>
          <w:sz w:val="16"/>
          <w:szCs w:val="16"/>
        </w:rPr>
        <w:t xml:space="preserve">The opposite can also be true. Perhaps the single most important predictor of unionization is the quality (or lack of) two-way communications between management and employxsees. </w:t>
      </w:r>
      <w:r w:rsidRPr="00001B4D">
        <w:rPr>
          <w:b/>
          <w:u w:val="single"/>
        </w:rPr>
        <w:t>One poor supervisor can have a negative effect on the whole organization.</w:t>
      </w:r>
      <w:r w:rsidRPr="00001B4D">
        <w:t xml:space="preserve"> </w:t>
      </w:r>
      <w:r w:rsidRPr="00001B4D">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3AAAAC01" w14:textId="39638939" w:rsidR="00D05D61" w:rsidRDefault="00D05D61" w:rsidP="00D05D61"/>
    <w:p w14:paraId="5FE29EDA" w14:textId="77777777" w:rsidR="005E070C" w:rsidRPr="00001B4D" w:rsidRDefault="005E070C" w:rsidP="005E070C">
      <w:pPr>
        <w:pStyle w:val="Heading4"/>
        <w:rPr>
          <w:rFonts w:cs="Calibri"/>
        </w:rPr>
      </w:pPr>
      <w:r w:rsidRPr="00001B4D">
        <w:rPr>
          <w:rFonts w:cs="Calibri"/>
        </w:rPr>
        <w:t>Empirically proven but not denied – unions work in smaller capacities but ONLY an upscale from the plan is key</w:t>
      </w:r>
    </w:p>
    <w:p w14:paraId="13F4ED0F" w14:textId="77777777" w:rsidR="005E070C" w:rsidRPr="00001B4D" w:rsidRDefault="005E070C" w:rsidP="005E070C">
      <w:r w:rsidRPr="00001B4D">
        <w:rPr>
          <w:b/>
        </w:rPr>
        <w:t>Bivens, et. al, 17</w:t>
      </w:r>
      <w:r w:rsidRPr="00001B4D">
        <w:t>,</w:t>
      </w:r>
      <w:r w:rsidRPr="00001B4D">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8">
        <w:r w:rsidRPr="00001B4D">
          <w:rPr>
            <w:color w:val="000000"/>
            <w:sz w:val="16"/>
            <w:szCs w:val="16"/>
          </w:rPr>
          <w:t>https://www.epi.org/publication/how-todays-unions-help-working-people-giving-workers-the-power-to-improve-their-jobs-and-unrig-the-economy/</w:t>
        </w:r>
      </w:hyperlink>
      <w:r w:rsidRPr="00001B4D">
        <w:rPr>
          <w:sz w:val="16"/>
          <w:szCs w:val="16"/>
        </w:rPr>
        <w:t>, KR</w:t>
      </w:r>
    </w:p>
    <w:p w14:paraId="36372673" w14:textId="77777777" w:rsidR="005E070C" w:rsidRPr="00001B4D" w:rsidRDefault="005E070C" w:rsidP="005E070C">
      <w:pPr>
        <w:numPr>
          <w:ilvl w:val="0"/>
          <w:numId w:val="21"/>
        </w:numPr>
        <w:pBdr>
          <w:top w:val="nil"/>
          <w:left w:val="nil"/>
          <w:bottom w:val="nil"/>
          <w:right w:val="nil"/>
          <w:between w:val="nil"/>
        </w:pBdr>
        <w:rPr>
          <w:color w:val="000000"/>
        </w:rPr>
      </w:pPr>
      <w:r w:rsidRPr="00001B4D">
        <w:rPr>
          <w:color w:val="000000"/>
        </w:rPr>
        <w:t>Doesn’t disprove uq – a) FUJ was informal and can’t upscale b) didn’t guarantee legal rights but only temporary influence of organizer c) Washington is one of few states where union protections are higher but some make it impossible</w:t>
      </w:r>
    </w:p>
    <w:p w14:paraId="7CCAE6FC" w14:textId="77777777" w:rsidR="005E070C" w:rsidRPr="00001B4D" w:rsidRDefault="005E070C" w:rsidP="005E070C">
      <w:pPr>
        <w:rPr>
          <w:sz w:val="16"/>
          <w:szCs w:val="16"/>
        </w:rPr>
      </w:pPr>
      <w:r w:rsidRPr="00001B4D">
        <w:rPr>
          <w:b/>
          <w:highlight w:val="green"/>
          <w:u w:val="single"/>
        </w:rPr>
        <w:t>Eliminating</w:t>
      </w:r>
      <w:r w:rsidRPr="00001B4D">
        <w:rPr>
          <w:b/>
          <w:u w:val="single"/>
        </w:rPr>
        <w:t xml:space="preserve"> sub</w:t>
      </w:r>
      <w:r w:rsidRPr="00001B4D">
        <w:rPr>
          <w:b/>
          <w:highlight w:val="green"/>
          <w:u w:val="single"/>
        </w:rPr>
        <w:t>minimum wages for farmworkers</w:t>
      </w:r>
      <w:r w:rsidRPr="00001B4D">
        <w:t xml:space="preserve">. In June 2017, Familias Unidas por La Justicia (FUJ) and Sakuma Brothers Berry Farm, one of the Pacific Northwest’s </w:t>
      </w:r>
      <w:r w:rsidRPr="00001B4D">
        <w:rPr>
          <w:b/>
          <w:highlight w:val="green"/>
          <w:u w:val="single"/>
        </w:rPr>
        <w:t>largest berry growers, signed a collective bargaining agreement that ensures good wages</w:t>
      </w:r>
      <w:r w:rsidRPr="00001B4D">
        <w:rPr>
          <w:b/>
          <w:u w:val="single"/>
        </w:rPr>
        <w:t xml:space="preserve"> for the more than 500 immigrant farmworkers who harvest berries at the farm</w:t>
      </w:r>
      <w:r w:rsidRPr="00001B4D">
        <w:t xml:space="preserve">. The contract ensures that the </w:t>
      </w:r>
      <w:r w:rsidRPr="00001B4D">
        <w:rPr>
          <w:b/>
          <w:u w:val="single"/>
        </w:rPr>
        <w:t xml:space="preserve">berry pickers—many of whom had been earning less than the state minimum wage of </w:t>
      </w:r>
      <w:r w:rsidRPr="00001B4D">
        <w:rPr>
          <w:b/>
          <w:highlight w:val="green"/>
          <w:u w:val="single"/>
        </w:rPr>
        <w:t>$9.47</w:t>
      </w:r>
      <w:r w:rsidRPr="00001B4D">
        <w:rPr>
          <w:b/>
          <w:u w:val="single"/>
        </w:rPr>
        <w:t xml:space="preserve"> an hour under the former piece-rate system (based on how many pounds of berries they picked)—</w:t>
      </w:r>
      <w:r w:rsidRPr="00001B4D">
        <w:rPr>
          <w:b/>
          <w:highlight w:val="green"/>
          <w:u w:val="single"/>
        </w:rPr>
        <w:t>now</w:t>
      </w:r>
      <w:r w:rsidRPr="00001B4D">
        <w:rPr>
          <w:b/>
          <w:u w:val="single"/>
        </w:rPr>
        <w:t xml:space="preserve"> </w:t>
      </w:r>
      <w:r w:rsidRPr="00001B4D">
        <w:rPr>
          <w:b/>
          <w:highlight w:val="green"/>
          <w:u w:val="single"/>
        </w:rPr>
        <w:t>earn at least a minimum wage of $12</w:t>
      </w:r>
      <w:r w:rsidRPr="00001B4D">
        <w:t xml:space="preserve">; the revised piece-rate system it establishes seeks to deliver an average wage of $15 an hour. </w:t>
      </w:r>
      <w:r w:rsidRPr="00001B4D">
        <w:rPr>
          <w:b/>
          <w:u w:val="single"/>
        </w:rPr>
        <w:t xml:space="preserve">The </w:t>
      </w:r>
      <w:r w:rsidRPr="00001B4D">
        <w:rPr>
          <w:b/>
          <w:highlight w:val="green"/>
          <w:u w:val="single"/>
        </w:rPr>
        <w:t>contract is</w:t>
      </w:r>
      <w:r w:rsidRPr="00001B4D">
        <w:rPr>
          <w:b/>
          <w:u w:val="single"/>
        </w:rPr>
        <w:t xml:space="preserve"> the </w:t>
      </w:r>
      <w:r w:rsidRPr="00001B4D">
        <w:rPr>
          <w:b/>
          <w:highlight w:val="green"/>
          <w:u w:val="single"/>
        </w:rPr>
        <w:t>culmination of four years of organizing</w:t>
      </w:r>
      <w:r w:rsidRPr="00001B4D">
        <w:rPr>
          <w:b/>
          <w:u w:val="single"/>
        </w:rPr>
        <w:t>, first as a workers organization and then as a recognized independent union</w:t>
      </w:r>
      <w:r w:rsidRPr="00001B4D">
        <w:t xml:space="preserve"> in September 2016. Through </w:t>
      </w:r>
      <w:r w:rsidRPr="00001B4D">
        <w:rPr>
          <w:b/>
          <w:highlight w:val="green"/>
          <w:u w:val="single"/>
        </w:rPr>
        <w:t>strikes</w:t>
      </w:r>
      <w:r w:rsidRPr="00001B4D">
        <w:rPr>
          <w:b/>
          <w:u w:val="single"/>
        </w:rPr>
        <w:t xml:space="preserve">, informational </w:t>
      </w:r>
      <w:r w:rsidRPr="00001B4D">
        <w:rPr>
          <w:b/>
          <w:highlight w:val="green"/>
          <w:u w:val="single"/>
        </w:rPr>
        <w:t>pickets, and other efforts</w:t>
      </w:r>
      <w:r w:rsidRPr="00001B4D">
        <w:rPr>
          <w:b/>
          <w:u w:val="single"/>
        </w:rPr>
        <w:t xml:space="preserve">, FUJ </w:t>
      </w:r>
      <w:r w:rsidRPr="00001B4D">
        <w:rPr>
          <w:b/>
          <w:highlight w:val="green"/>
          <w:u w:val="single"/>
        </w:rPr>
        <w:t>gained national support fo</w:t>
      </w:r>
      <w:r w:rsidRPr="00001B4D">
        <w:rPr>
          <w:b/>
          <w:u w:val="single"/>
        </w:rPr>
        <w:t xml:space="preserve">r its </w:t>
      </w:r>
      <w:r w:rsidRPr="00001B4D">
        <w:rPr>
          <w:b/>
          <w:highlight w:val="green"/>
          <w:u w:val="single"/>
        </w:rPr>
        <w:t>successful</w:t>
      </w:r>
      <w:r w:rsidRPr="00001B4D">
        <w:rPr>
          <w:b/>
          <w:u w:val="single"/>
        </w:rPr>
        <w:t xml:space="preserve"> </w:t>
      </w:r>
      <w:r w:rsidRPr="00001B4D">
        <w:rPr>
          <w:b/>
          <w:highlight w:val="green"/>
          <w:u w:val="single"/>
        </w:rPr>
        <w:t>efforts</w:t>
      </w:r>
      <w:r w:rsidRPr="00001B4D">
        <w:rPr>
          <w:b/>
          <w:u w:val="single"/>
        </w:rPr>
        <w:t xml:space="preserve"> to change a host of practices at the farm</w:t>
      </w:r>
      <w:r w:rsidRPr="00001B4D">
        <w:t xml:space="preserve">, </w:t>
      </w:r>
      <w:r w:rsidRPr="00001B4D">
        <w:rPr>
          <w:sz w:val="16"/>
          <w:szCs w:val="16"/>
        </w:rPr>
        <w:t>including 12-hour-plus workdays. FUJ also countered Sakuma Brothers’ attempt in 2014 to replace its workforce with workers entering the United States under the H-2A temporary visa program</w:t>
      </w:r>
    </w:p>
    <w:p w14:paraId="3A9421D4" w14:textId="77777777" w:rsidR="005E070C" w:rsidRPr="00001B4D" w:rsidRDefault="005E070C" w:rsidP="009D4ED8">
      <w:pPr>
        <w:pStyle w:val="Heading4"/>
      </w:pPr>
    </w:p>
    <w:p w14:paraId="40957802" w14:textId="77777777" w:rsidR="00D05D61" w:rsidRPr="00001B4D" w:rsidRDefault="00D05D61" w:rsidP="00D05D61"/>
    <w:p w14:paraId="4129AFCE" w14:textId="77777777" w:rsidR="00D05D61" w:rsidRPr="00001B4D" w:rsidRDefault="00D05D61" w:rsidP="00D05D61"/>
    <w:p w14:paraId="774A4BD2" w14:textId="77777777" w:rsidR="00D05D61" w:rsidRPr="00001B4D" w:rsidRDefault="00D05D61" w:rsidP="00D05D61">
      <w:pPr>
        <w:pStyle w:val="Heading4"/>
        <w:rPr>
          <w:rFonts w:cs="Calibri"/>
        </w:rPr>
      </w:pPr>
      <w:r w:rsidRPr="00001B4D">
        <w:rPr>
          <w:rFonts w:cs="Calibri"/>
        </w:rPr>
        <w:t>Increasing yield prevents food shortages and nutrient deficiencies</w:t>
      </w:r>
    </w:p>
    <w:p w14:paraId="784BBD42" w14:textId="77777777" w:rsidR="00D05D61" w:rsidRPr="00001B4D" w:rsidRDefault="00D05D61" w:rsidP="00D05D61">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0CA8847E" w14:textId="77777777" w:rsidR="00D05D61" w:rsidRPr="00001B4D" w:rsidRDefault="00D05D61" w:rsidP="00D05D61"/>
    <w:p w14:paraId="37EF7E76" w14:textId="77777777" w:rsidR="00D05D61" w:rsidRPr="00001B4D" w:rsidRDefault="00D05D61" w:rsidP="00D05D61">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u w:val="single"/>
        </w:rPr>
        <w:t xml:space="preserve">Increasing </w:t>
      </w:r>
      <w:r w:rsidRPr="00001B4D">
        <w:rPr>
          <w:b/>
          <w:highlight w:val="green"/>
          <w:u w:val="single"/>
        </w:rPr>
        <w:t>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w:t>
      </w:r>
      <w:r w:rsidRPr="00001B4D">
        <w:rPr>
          <w:b/>
          <w:u w:val="single"/>
        </w:rPr>
        <w:t xml:space="preserve">f the four major crops, maize (Zea mays), rice (Oryza sativa), wheat (Triticum aestivum),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gap is the foremost mission of the Future Crops Design project. </w:t>
      </w:r>
      <w:r w:rsidRPr="00001B4D">
        <w:rPr>
          <w:b/>
          <w:u w:val="single"/>
        </w:rPr>
        <w:t xml:space="preserve">In fact, in </w:t>
      </w:r>
      <w:r w:rsidRPr="00001B4D">
        <w:rPr>
          <w:b/>
          <w:highlight w:val="green"/>
          <w:u w:val="single"/>
        </w:rPr>
        <w:t xml:space="preserve">a trial, </w:t>
      </w:r>
      <w:r w:rsidRPr="00001B4D">
        <w:rPr>
          <w:b/>
          <w:u w:val="single"/>
        </w:rPr>
        <w:t xml:space="preserve">it was </w:t>
      </w:r>
      <w:r w:rsidRPr="00001B4D">
        <w:rPr>
          <w:b/>
          <w:highlight w:val="green"/>
          <w:u w:val="single"/>
        </w:rPr>
        <w:t>reported</w:t>
      </w:r>
      <w:r w:rsidRPr="00001B4D">
        <w:rPr>
          <w:b/>
          <w:u w:val="single"/>
        </w:rPr>
        <w:t xml:space="preserve"> that a super</w:t>
      </w:r>
      <w:r w:rsidRPr="00001B4D">
        <w:rPr>
          <w:b/>
          <w:highlight w:val="green"/>
          <w:u w:val="single"/>
        </w:rPr>
        <w:t>-high-yield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 xml:space="preserve">two billion people </w:t>
      </w:r>
      <w:r w:rsidRPr="00001B4D">
        <w:rPr>
          <w:b/>
          <w:u w:val="single"/>
        </w:rPr>
        <w:t xml:space="preserve">are </w:t>
      </w:r>
      <w:r w:rsidRPr="00001B4D">
        <w:rPr>
          <w:b/>
          <w:highlight w:val="green"/>
          <w:u w:val="single"/>
        </w:rPr>
        <w:t>suffer</w:t>
      </w:r>
      <w:r w:rsidRPr="00001B4D">
        <w:rPr>
          <w:b/>
          <w:u w:val="single"/>
        </w:rPr>
        <w:t>ing</w:t>
      </w:r>
      <w:r w:rsidRPr="00001B4D">
        <w:rPr>
          <w:b/>
          <w:highlight w:val="green"/>
          <w:u w:val="single"/>
        </w:rPr>
        <w:t xml:space="preserve">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u w:val="single"/>
        </w:rPr>
        <w:t xml:space="preserve">Hence, the second mission of the Future Crops Design project is to </w:t>
      </w:r>
      <w:r w:rsidRPr="00001B4D">
        <w:rPr>
          <w:b/>
          <w:highlight w:val="green"/>
          <w:u w:val="single"/>
        </w:rPr>
        <w:t>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Sweetlove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u w:val="single"/>
        </w:rPr>
        <w:t xml:space="preserve">Therefore, to reduce agricultural inputs and environmental burdens, we should aim to </w:t>
      </w:r>
      <w:r w:rsidRPr="00001B4D">
        <w:rPr>
          <w:b/>
          <w:highlight w:val="green"/>
          <w:u w:val="single"/>
        </w:rPr>
        <w:t>develop high nutrient and water-use efficiency crops without yield penalty.</w:t>
      </w:r>
    </w:p>
    <w:p w14:paraId="15F29755" w14:textId="77777777" w:rsidR="00AF1931" w:rsidRDefault="00AF1931" w:rsidP="009B54E3"/>
    <w:p w14:paraId="55E7CCBA" w14:textId="32455131" w:rsidR="00D05D61" w:rsidRPr="00001B4D" w:rsidRDefault="00D05D61" w:rsidP="00D05D61">
      <w:pPr>
        <w:pStyle w:val="Heading4"/>
        <w:rPr>
          <w:rFonts w:cs="Calibri"/>
        </w:rPr>
      </w:pPr>
      <w:r w:rsidRPr="00001B4D">
        <w:rPr>
          <w:rFonts w:cs="Calibri"/>
        </w:rPr>
        <w:lastRenderedPageBreak/>
        <w:t>Food shortages cause messed up interventions that destroy biodiversity</w:t>
      </w:r>
    </w:p>
    <w:p w14:paraId="38A5D6AF" w14:textId="77777777" w:rsidR="00D05D61" w:rsidRPr="00001B4D" w:rsidRDefault="00D05D61" w:rsidP="00D05D61">
      <w:r w:rsidRPr="00001B4D">
        <w:rPr>
          <w:b/>
        </w:rPr>
        <w:t>Tian et al 21</w:t>
      </w:r>
      <w:r w:rsidRPr="00001B4D">
        <w:rPr>
          <w:rFonts w:eastAsia="Arial"/>
          <w:color w:val="222222"/>
          <w:sz w:val="20"/>
          <w:szCs w:val="20"/>
          <w:highlight w:val="white"/>
        </w:rP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D29CC9E" w14:textId="77777777" w:rsidR="00D05D61" w:rsidRPr="00001B4D" w:rsidRDefault="00D05D61" w:rsidP="00D05D61">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anthromes;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Godfray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(Friedlingstein et al., 2010).</w:t>
      </w:r>
    </w:p>
    <w:p w14:paraId="579BA975" w14:textId="77777777" w:rsidR="00D05D61" w:rsidRPr="00001B4D" w:rsidRDefault="00D05D61" w:rsidP="00D05D61"/>
    <w:p w14:paraId="09C0C21A" w14:textId="77777777" w:rsidR="00D05D61" w:rsidRPr="00001B4D" w:rsidRDefault="00D05D61" w:rsidP="00D05D61"/>
    <w:p w14:paraId="42E315B2" w14:textId="77777777" w:rsidR="00D05D61" w:rsidRPr="00001B4D" w:rsidRDefault="00D05D61" w:rsidP="00D05D61"/>
    <w:p w14:paraId="1CC414A0" w14:textId="77777777" w:rsidR="00D05D61" w:rsidRPr="00001B4D" w:rsidRDefault="00D05D61" w:rsidP="00D05D61">
      <w:pPr>
        <w:pStyle w:val="Heading4"/>
        <w:rPr>
          <w:rFonts w:cs="Calibri"/>
        </w:rPr>
      </w:pPr>
      <w:r w:rsidRPr="00001B4D">
        <w:rPr>
          <w:rFonts w:cs="Calibri"/>
        </w:rPr>
        <w:t>Biodiversity loss causes extinction</w:t>
      </w:r>
    </w:p>
    <w:p w14:paraId="2957F220" w14:textId="77777777" w:rsidR="00D05D61" w:rsidRPr="00001B4D" w:rsidRDefault="00D05D61" w:rsidP="00D05D61">
      <w:r w:rsidRPr="00001B4D">
        <w:rPr>
          <w:b/>
        </w:rPr>
        <w:t>Torres 16</w:t>
      </w:r>
      <w:r w:rsidRPr="00001B4D">
        <w:t xml:space="preserve"> [Phil Biologist, conservationist, science advocate &amp; educator. 2 years based in Amazon rainforest, now exploring science around the world. “</w:t>
      </w:r>
      <w:hyperlink r:id="rId19">
        <w:r w:rsidRPr="00001B4D">
          <w:rPr>
            <w:color w:val="000000"/>
          </w:rPr>
          <w:t>Biodiversity Loss: An Existential Risk Comparable to Climate Change</w:t>
        </w:r>
      </w:hyperlink>
      <w:r w:rsidRPr="00001B4D">
        <w:t xml:space="preserve">” </w:t>
      </w:r>
      <w:hyperlink r:id="rId20">
        <w:r w:rsidRPr="00001B4D">
          <w:rPr>
            <w:color w:val="000000"/>
          </w:rPr>
          <w:t>http://futureoflife.org/2016/05/20/biodiversity-loss/</w:t>
        </w:r>
      </w:hyperlink>
      <w:r w:rsidRPr="00001B4D">
        <w:t>.]</w:t>
      </w:r>
    </w:p>
    <w:p w14:paraId="2DF091B7" w14:textId="77777777" w:rsidR="00D05D61" w:rsidRPr="00001B4D" w:rsidRDefault="00D05D61" w:rsidP="00D05D61">
      <w:pPr>
        <w:rPr>
          <w:sz w:val="12"/>
          <w:szCs w:val="12"/>
        </w:rPr>
      </w:pPr>
      <w:r w:rsidRPr="00001B4D">
        <w:rPr>
          <w:sz w:val="12"/>
          <w:szCs w:val="12"/>
        </w:rPr>
        <w:lastRenderedPageBreak/>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r w:rsidRPr="00001B4D">
          <w:rPr>
            <w:color w:val="000000"/>
            <w:sz w:val="12"/>
            <w:szCs w:val="12"/>
          </w:rPr>
          <w:t>decided</w:t>
        </w:r>
      </w:hyperlink>
      <w:r w:rsidRPr="00001B4D">
        <w:rPr>
          <w:sz w:val="12"/>
          <w:szCs w:val="12"/>
        </w:rPr>
        <w:t> to keep the Doomsday Clock set at three minutes before midnight earlier this year.</w:t>
      </w:r>
    </w:p>
    <w:p w14:paraId="0112D607" w14:textId="77777777" w:rsidR="00D05D61" w:rsidRPr="00001B4D" w:rsidRDefault="00D05D61" w:rsidP="00D05D61">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4AA97507" w14:textId="77777777" w:rsidR="00D05D61" w:rsidRPr="00001B4D" w:rsidRDefault="00D05D61" w:rsidP="00D05D61">
      <w:pPr>
        <w:rPr>
          <w:sz w:val="12"/>
          <w:szCs w:val="12"/>
        </w:rPr>
      </w:pPr>
      <w:r w:rsidRPr="00001B4D">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61FB6702" w14:textId="77777777" w:rsidR="00D05D61" w:rsidRPr="00001B4D" w:rsidRDefault="00D05D61" w:rsidP="00D05D61">
      <w:pPr>
        <w:rPr>
          <w:sz w:val="12"/>
          <w:szCs w:val="12"/>
        </w:rPr>
      </w:pPr>
      <w:r w:rsidRPr="00001B4D">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4AB9863" w14:textId="77777777" w:rsidR="00D05D61" w:rsidRPr="00001B4D" w:rsidRDefault="00D05D61" w:rsidP="00D05D61">
      <w:pPr>
        <w:rPr>
          <w:sz w:val="12"/>
          <w:szCs w:val="12"/>
        </w:rPr>
      </w:pPr>
      <w:r w:rsidRPr="00001B4D">
        <w:rPr>
          <w:sz w:val="12"/>
          <w:szCs w:val="12"/>
        </w:rPr>
        <w:t>Deforestation of the Amazon rainforest decreases natural mitigation of CO2 and destroys the habitats of many endangered species.</w:t>
      </w:r>
    </w:p>
    <w:p w14:paraId="4601CD94" w14:textId="77777777" w:rsidR="00D05D61" w:rsidRPr="00001B4D" w:rsidRDefault="00D05D61" w:rsidP="00D05D61">
      <w:pPr>
        <w:rPr>
          <w:sz w:val="12"/>
          <w:szCs w:val="12"/>
        </w:rPr>
      </w:pPr>
      <w:r w:rsidRPr="00001B4D">
        <w:rPr>
          <w:sz w:val="12"/>
          <w:szCs w:val="12"/>
        </w:rPr>
        <w:t>The sixth extinction.</w:t>
      </w:r>
    </w:p>
    <w:p w14:paraId="4E3888C5" w14:textId="77777777" w:rsidR="00D05D61" w:rsidRPr="00001B4D" w:rsidRDefault="00D05D61" w:rsidP="00D05D61">
      <w:pPr>
        <w:rPr>
          <w:sz w:val="12"/>
          <w:szCs w:val="12"/>
        </w:rPr>
      </w:pPr>
      <w:r w:rsidRPr="00001B4D">
        <w:t>The repercussions of biodiversity loss are potentially as severe as those anticipated from climate change, or even a nuclear conflict. For example, according to a 2015 </w:t>
      </w:r>
      <w:hyperlink r:id="rId22">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69E3DDE2" w14:textId="77777777" w:rsidR="00D05D61" w:rsidRPr="00001B4D" w:rsidRDefault="00D05D61" w:rsidP="00D05D61">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5C40BA7" w14:textId="77777777" w:rsidR="00D05D61" w:rsidRPr="00001B4D" w:rsidRDefault="00D05D61" w:rsidP="00D05D61">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2CFFFCBB" w14:textId="77777777" w:rsidR="00D05D61" w:rsidRPr="00001B4D" w:rsidRDefault="00D05D61" w:rsidP="00D05D61">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38F5D75" w14:textId="77777777" w:rsidR="00D05D61" w:rsidRPr="00001B4D" w:rsidRDefault="00D05D61" w:rsidP="00D05D61">
      <w:pPr>
        <w:rPr>
          <w:sz w:val="12"/>
          <w:szCs w:val="12"/>
        </w:rPr>
      </w:pPr>
      <w:r w:rsidRPr="00001B4D">
        <w:rPr>
          <w:sz w:val="12"/>
          <w:szCs w:val="12"/>
        </w:rPr>
        <w:t>Consistent with these data, the 2014 </w:t>
      </w:r>
      <w:hyperlink r:id="rId25">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6">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5E01554D" w14:textId="77777777" w:rsidR="00D05D61" w:rsidRPr="00001B4D" w:rsidRDefault="00D05D61" w:rsidP="00D05D61">
      <w:pPr>
        <w:rPr>
          <w:sz w:val="12"/>
          <w:szCs w:val="12"/>
        </w:rPr>
      </w:pPr>
      <w:r w:rsidRPr="00001B4D">
        <w:rPr>
          <w:sz w:val="12"/>
          <w:szCs w:val="12"/>
        </w:rPr>
        <w:t>48% of the world’s primates are threatened with extinction.</w:t>
      </w:r>
    </w:p>
    <w:p w14:paraId="7432584A" w14:textId="77777777" w:rsidR="00D05D61" w:rsidRPr="00001B4D" w:rsidRDefault="00D05D61" w:rsidP="00D05D61">
      <w:pPr>
        <w:rPr>
          <w:sz w:val="12"/>
          <w:szCs w:val="12"/>
        </w:rPr>
      </w:pPr>
      <w:r w:rsidRPr="00001B4D">
        <w:rPr>
          <w:sz w:val="12"/>
          <w:szCs w:val="12"/>
        </w:rPr>
        <w:t>Catastrophic consequences for civilization.</w:t>
      </w:r>
    </w:p>
    <w:p w14:paraId="4A720F9C" w14:textId="77777777" w:rsidR="00D05D61" w:rsidRPr="00001B4D" w:rsidRDefault="00D05D61" w:rsidP="00D05D61">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7">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14CDAFE9" w14:textId="77777777" w:rsidR="00D05D61" w:rsidRPr="00001B4D" w:rsidRDefault="00D05D61" w:rsidP="00D05D61">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 xml:space="preserve">global </w:t>
      </w:r>
      <w:r w:rsidRPr="00001B4D">
        <w:rPr>
          <w:b/>
          <w:highlight w:val="green"/>
          <w:u w:val="single"/>
        </w:rPr>
        <w:lastRenderedPageBreak/>
        <w:t>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31E24820" w14:textId="77777777" w:rsidR="00D05D61" w:rsidRPr="00001B4D" w:rsidRDefault="00D05D61" w:rsidP="00D05D61">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8">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9">
        <w:r w:rsidRPr="00001B4D">
          <w:rPr>
            <w:color w:val="000000"/>
            <w:sz w:val="12"/>
            <w:szCs w:val="12"/>
          </w:rPr>
          <w:t>Chuck Hagel</w:t>
        </w:r>
      </w:hyperlink>
      <w:r w:rsidRPr="00001B4D">
        <w:rPr>
          <w:sz w:val="12"/>
          <w:szCs w:val="12"/>
        </w:rPr>
        <w:t>and CIA director </w:t>
      </w:r>
      <w:hyperlink r:id="rId30">
        <w:r w:rsidRPr="00001B4D">
          <w:rPr>
            <w:color w:val="000000"/>
            <w:sz w:val="12"/>
            <w:szCs w:val="12"/>
          </w:rPr>
          <w:t>John Brennan</w:t>
        </w:r>
      </w:hyperlink>
      <w:r w:rsidRPr="00001B4D">
        <w:rPr>
          <w:sz w:val="12"/>
          <w:szCs w:val="12"/>
        </w:rPr>
        <w:t>, have affirmed that climate change and terrorism are connected.)</w:t>
      </w:r>
    </w:p>
    <w:p w14:paraId="50F5BC3B" w14:textId="77777777" w:rsidR="00D05D61" w:rsidRPr="00001B4D" w:rsidRDefault="00D05D61" w:rsidP="00D05D61">
      <w:pPr>
        <w:rPr>
          <w:sz w:val="12"/>
          <w:szCs w:val="12"/>
        </w:rPr>
      </w:pPr>
      <w:r w:rsidRPr="00001B4D">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E42FDA5" w14:textId="77777777" w:rsidR="00D05D61" w:rsidRPr="00001B4D" w:rsidRDefault="00D05D61" w:rsidP="00D05D61">
      <w:pPr>
        <w:rPr>
          <w:sz w:val="12"/>
          <w:szCs w:val="12"/>
        </w:rPr>
      </w:pPr>
      <w:r w:rsidRPr="00001B4D">
        <w:rPr>
          <w:sz w:val="12"/>
          <w:szCs w:val="12"/>
        </w:rPr>
        <w:t xml:space="preserve">The unavoidable conclusion is that </w:t>
      </w:r>
      <w:r w:rsidRPr="00001B4D">
        <w:rPr>
          <w:b/>
          <w:highlight w:val="green"/>
          <w:u w:val="single"/>
        </w:rPr>
        <w:t>biodiversity loss constitutes an existential threat</w:t>
      </w:r>
      <w:r w:rsidRPr="00001B4D">
        <w:rPr>
          <w:sz w:val="12"/>
          <w:szCs w:val="12"/>
        </w:rPr>
        <w:t xml:space="preserve"> in its own right. As such, it ought to be considered alongside climate change and nuclear weapons as one of the most significant contemporary risks to human prosperity and survival.</w:t>
      </w:r>
    </w:p>
    <w:p w14:paraId="6B099774" w14:textId="77777777" w:rsidR="00D05D61" w:rsidRPr="00001B4D" w:rsidRDefault="00D05D61" w:rsidP="00D05D61"/>
    <w:p w14:paraId="66D77483" w14:textId="77777777" w:rsidR="00D05D61" w:rsidRPr="00001B4D" w:rsidRDefault="00D05D61" w:rsidP="00D05D61">
      <w:pPr>
        <w:rPr>
          <w:sz w:val="16"/>
          <w:szCs w:val="16"/>
        </w:rPr>
      </w:pPr>
    </w:p>
    <w:p w14:paraId="729DB169" w14:textId="77777777" w:rsidR="00D05D61" w:rsidRPr="00001B4D" w:rsidRDefault="00D05D61" w:rsidP="00D05D61"/>
    <w:p w14:paraId="26ABF199" w14:textId="77777777" w:rsidR="00D05D61" w:rsidRPr="00001B4D" w:rsidRDefault="00D05D61" w:rsidP="00D05D61"/>
    <w:p w14:paraId="2D603627" w14:textId="77777777" w:rsidR="00D05D61" w:rsidRPr="00001B4D" w:rsidRDefault="00D05D61" w:rsidP="00D05D61">
      <w:pPr>
        <w:pStyle w:val="Heading3"/>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2 – Sustainable Ag</w:t>
      </w:r>
    </w:p>
    <w:p w14:paraId="5F0A3927" w14:textId="77777777" w:rsidR="00D05D61" w:rsidRPr="00001B4D" w:rsidRDefault="00D05D61" w:rsidP="00D05D61"/>
    <w:p w14:paraId="263F75D8" w14:textId="77777777" w:rsidR="00D05D61" w:rsidRPr="00001B4D" w:rsidRDefault="00D05D61" w:rsidP="00D05D61">
      <w:pPr>
        <w:pStyle w:val="Heading4"/>
        <w:rPr>
          <w:rFonts w:cs="Calibri"/>
        </w:rPr>
      </w:pPr>
      <w:r w:rsidRPr="00001B4D">
        <w:rPr>
          <w:rFonts w:cs="Calibri"/>
        </w:rPr>
        <w:t>Farmworkers have been historically prevented from unionizing – recent developments are short in scope but lack further protections key for unions</w:t>
      </w:r>
    </w:p>
    <w:p w14:paraId="6B98AFCA" w14:textId="77777777" w:rsidR="00D05D61" w:rsidRPr="00001B4D" w:rsidRDefault="00D05D61" w:rsidP="00D05D61">
      <w:r w:rsidRPr="00001B4D">
        <w:rPr>
          <w:b/>
        </w:rPr>
        <w:t>Wozniacka, 19</w:t>
      </w:r>
      <w:r w:rsidRPr="00001B4D">
        <w:t xml:space="preserve">, </w:t>
      </w:r>
      <w:r w:rsidRPr="00001B4D">
        <w:rPr>
          <w:sz w:val="16"/>
          <w:szCs w:val="16"/>
        </w:rPr>
        <w:t>5/7/2019, “Less than 1 Percent of US Farmworkers Belong to a Union. Here’s Why.”, CivilEats, Gosia Wozniacka is a senior reporter at Civil Eats. A multilingual journalist with more than fifteen years of experience, Gosia is currently based in Oregon. Wozniacka worked for five years as a staff reporter for The Associated Press in Fresno, California, and then in Portland, Oregon. She wrote extensively about agriculture, water, and other environmental issues, farmworkers and immigration policy, URL: https://civileats.com/2019/05/07/less-than-1-percent-of-us-farmworkers-belong-to-a-union-heres-why/ , KR</w:t>
      </w:r>
    </w:p>
    <w:p w14:paraId="5B9CCDCB" w14:textId="77777777" w:rsidR="00D05D61" w:rsidRPr="00001B4D" w:rsidRDefault="00D05D61" w:rsidP="00D05D61">
      <w:r w:rsidRPr="00001B4D">
        <w:t>Historically Excluded and Unprotected</w:t>
      </w:r>
    </w:p>
    <w:p w14:paraId="298FD6DD" w14:textId="77777777" w:rsidR="00D05D61" w:rsidRPr="00001B4D" w:rsidRDefault="00D05D61" w:rsidP="00D05D61">
      <w:pPr>
        <w:rPr>
          <w:sz w:val="16"/>
          <w:szCs w:val="16"/>
        </w:rPr>
      </w:pPr>
      <w:r w:rsidRPr="00001B4D">
        <w:rPr>
          <w:b/>
          <w:highlight w:val="green"/>
          <w:u w:val="single"/>
        </w:rPr>
        <w:t>Federal and state laws have</w:t>
      </w:r>
      <w:r w:rsidRPr="00001B4D">
        <w:rPr>
          <w:b/>
          <w:u w:val="single"/>
        </w:rPr>
        <w:t xml:space="preserve"> long </w:t>
      </w:r>
      <w:r w:rsidRPr="00001B4D">
        <w:rPr>
          <w:b/>
          <w:highlight w:val="green"/>
          <w:u w:val="single"/>
        </w:rPr>
        <w:t>excluded farmworker from labor protections</w:t>
      </w:r>
      <w:r w:rsidRPr="00001B4D">
        <w:rPr>
          <w:b/>
          <w:u w:val="single"/>
        </w:rPr>
        <w:t>.</w:t>
      </w:r>
      <w:r w:rsidRPr="00001B4D">
        <w:t xml:space="preserve"> </w:t>
      </w:r>
      <w:r w:rsidRPr="00001B4D">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0E32A844" w14:textId="77777777" w:rsidR="00D05D61" w:rsidRPr="00001B4D" w:rsidRDefault="00D05D61" w:rsidP="00D05D61">
      <w:pPr>
        <w:rPr>
          <w:sz w:val="16"/>
          <w:szCs w:val="16"/>
        </w:rPr>
      </w:pPr>
      <w:r w:rsidRPr="00001B4D">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486DF339" w14:textId="77777777" w:rsidR="00D05D61" w:rsidRPr="00001B4D" w:rsidRDefault="00D05D61" w:rsidP="00D05D61">
      <w:pPr>
        <w:rPr>
          <w:sz w:val="16"/>
          <w:szCs w:val="16"/>
        </w:rPr>
      </w:pPr>
      <w:r w:rsidRPr="00001B4D">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3D18A63A" w14:textId="77777777" w:rsidR="00D05D61" w:rsidRPr="00001B4D" w:rsidRDefault="00D05D61" w:rsidP="00D05D61">
      <w:r w:rsidRPr="00001B4D">
        <w:rPr>
          <w:sz w:val="16"/>
          <w:szCs w:val="16"/>
        </w:rPr>
        <w:t>In addition</w:t>
      </w:r>
      <w:r w:rsidRPr="00001B4D">
        <w:t xml:space="preserve">, </w:t>
      </w:r>
      <w:r w:rsidRPr="00001B4D">
        <w:rPr>
          <w:b/>
          <w:u w:val="single"/>
        </w:rPr>
        <w:t xml:space="preserve">most farmworkers </w:t>
      </w:r>
      <w:r w:rsidRPr="00001B4D">
        <w:rPr>
          <w:b/>
          <w:highlight w:val="green"/>
          <w:u w:val="single"/>
        </w:rPr>
        <w:t>lack</w:t>
      </w:r>
      <w:r w:rsidRPr="00001B4D">
        <w:rPr>
          <w:b/>
          <w:u w:val="single"/>
        </w:rPr>
        <w:t xml:space="preserve"> other </w:t>
      </w:r>
      <w:r w:rsidRPr="00001B4D">
        <w:rPr>
          <w:b/>
          <w:highlight w:val="green"/>
          <w:u w:val="single"/>
        </w:rPr>
        <w:t>basic labor protections such as</w:t>
      </w:r>
      <w:r w:rsidRPr="00001B4D">
        <w:rPr>
          <w:b/>
          <w:u w:val="single"/>
        </w:rPr>
        <w:t xml:space="preserve"> workers’ </w:t>
      </w:r>
      <w:r w:rsidRPr="00001B4D">
        <w:rPr>
          <w:b/>
          <w:highlight w:val="green"/>
          <w:u w:val="single"/>
        </w:rPr>
        <w:t>compensation</w:t>
      </w:r>
      <w:r w:rsidRPr="00001B4D">
        <w:rPr>
          <w:sz w:val="16"/>
          <w:szCs w:val="16"/>
        </w:rPr>
        <w:t>, health insurance, and disability insurance. Some states like New York, following the federal government’s lead, have exclude farmworkers from its labor laws</w:t>
      </w:r>
      <w:r w:rsidRPr="00001B4D">
        <w:t xml:space="preserve">. </w:t>
      </w:r>
      <w:r w:rsidRPr="00001B4D">
        <w:rPr>
          <w:b/>
          <w:highlight w:val="green"/>
          <w:u w:val="single"/>
        </w:rPr>
        <w:t>Only a handful of states have enacted legislation</w:t>
      </w:r>
      <w:r w:rsidRPr="00001B4D">
        <w:rPr>
          <w:b/>
          <w:u w:val="single"/>
        </w:rPr>
        <w:t xml:space="preserve"> that protects the organizing and collective bargaining efforts </w:t>
      </w:r>
      <w:r w:rsidRPr="00001B4D">
        <w:t>of agricultural workers. A few states, such as California, have also extended overtime pay and other protections to them.</w:t>
      </w:r>
    </w:p>
    <w:p w14:paraId="75ADD4B6" w14:textId="77777777" w:rsidR="00D05D61" w:rsidRPr="00001B4D" w:rsidRDefault="00D05D61" w:rsidP="00D05D61">
      <w:r w:rsidRPr="00001B4D">
        <w:t xml:space="preserve">The bottom line: </w:t>
      </w:r>
      <w:r w:rsidRPr="00001B4D">
        <w:rPr>
          <w:b/>
          <w:highlight w:val="green"/>
          <w:u w:val="single"/>
        </w:rPr>
        <w:t>although federal and state laws don’t</w:t>
      </w:r>
      <w:r w:rsidRPr="00001B4D">
        <w:rPr>
          <w:b/>
          <w:u w:val="single"/>
        </w:rPr>
        <w:t xml:space="preserve"> explicitly </w:t>
      </w:r>
      <w:r w:rsidRPr="00001B4D">
        <w:rPr>
          <w:b/>
          <w:highlight w:val="green"/>
          <w:u w:val="single"/>
        </w:rPr>
        <w:t>forbid</w:t>
      </w:r>
      <w:r w:rsidRPr="00001B4D">
        <w:rPr>
          <w:b/>
          <w:u w:val="single"/>
        </w:rPr>
        <w:t xml:space="preserve"> farmworkers from </w:t>
      </w:r>
      <w:r w:rsidRPr="00001B4D">
        <w:rPr>
          <w:b/>
          <w:highlight w:val="green"/>
          <w:u w:val="single"/>
        </w:rPr>
        <w:t>unionizing</w:t>
      </w:r>
      <w:r w:rsidRPr="00001B4D">
        <w:rPr>
          <w:b/>
          <w:u w:val="single"/>
        </w:rPr>
        <w:t xml:space="preserve">, </w:t>
      </w:r>
      <w:r w:rsidRPr="00001B4D">
        <w:rPr>
          <w:b/>
          <w:highlight w:val="green"/>
          <w:u w:val="single"/>
        </w:rPr>
        <w:t>they withhold labor protections that make unionizing easier</w:t>
      </w:r>
      <w:r w:rsidRPr="00001B4D">
        <w:t xml:space="preserve">. In a state where bargaining isn’t specifically protected, </w:t>
      </w:r>
      <w:r w:rsidRPr="00001B4D">
        <w:rPr>
          <w:b/>
          <w:highlight w:val="green"/>
          <w:u w:val="single"/>
        </w:rPr>
        <w:t>farmworkers</w:t>
      </w:r>
      <w:r w:rsidRPr="00001B4D">
        <w:rPr>
          <w:b/>
          <w:u w:val="single"/>
        </w:rPr>
        <w:t xml:space="preserve"> </w:t>
      </w:r>
      <w:r w:rsidRPr="00001B4D">
        <w:rPr>
          <w:b/>
          <w:highlight w:val="green"/>
          <w:u w:val="single"/>
        </w:rPr>
        <w:t>may</w:t>
      </w:r>
      <w:r w:rsidRPr="00001B4D">
        <w:rPr>
          <w:b/>
          <w:u w:val="single"/>
        </w:rPr>
        <w:t xml:space="preserve"> decide to </w:t>
      </w:r>
      <w:r w:rsidRPr="00001B4D">
        <w:rPr>
          <w:b/>
          <w:highlight w:val="green"/>
          <w:u w:val="single"/>
        </w:rPr>
        <w:t>form a union, but an employer does not have to negotiate</w:t>
      </w:r>
      <w:r w:rsidRPr="00001B4D">
        <w:rPr>
          <w:b/>
          <w:u w:val="single"/>
        </w:rPr>
        <w:t xml:space="preserve"> with them </w:t>
      </w:r>
      <w:r w:rsidRPr="00001B4D">
        <w:rPr>
          <w:b/>
          <w:highlight w:val="green"/>
          <w:u w:val="single"/>
        </w:rPr>
        <w:t>and can retaliate</w:t>
      </w:r>
      <w:r w:rsidRPr="00001B4D">
        <w:rPr>
          <w:b/>
          <w:u w:val="single"/>
        </w:rPr>
        <w:t xml:space="preserve"> against the workers.</w:t>
      </w:r>
    </w:p>
    <w:p w14:paraId="28C63B8F" w14:textId="77777777" w:rsidR="00D05D61" w:rsidRPr="00001B4D" w:rsidRDefault="00D05D61" w:rsidP="00D05D61">
      <w:r w:rsidRPr="00001B4D">
        <w:t xml:space="preserve">Because of all this, </w:t>
      </w:r>
      <w:r w:rsidRPr="00001B4D">
        <w:rPr>
          <w:b/>
          <w:highlight w:val="green"/>
          <w:u w:val="single"/>
        </w:rPr>
        <w:t>convincing farmworkers to unionize has never been more difficult</w:t>
      </w:r>
      <w:r w:rsidRPr="00001B4D">
        <w:rPr>
          <w:b/>
          <w:u w:val="single"/>
        </w:rPr>
        <w:t>.</w:t>
      </w:r>
      <w:r w:rsidRPr="00001B4D">
        <w:t xml:space="preserve"> “This isn’t steady year-round employment where workers can get together and have a consistent campaign. When farmworkers organize, </w:t>
      </w:r>
      <w:r w:rsidRPr="00001B4D">
        <w:rPr>
          <w:b/>
          <w:u w:val="single"/>
        </w:rPr>
        <w:t>it’s often on an isolated farm</w:t>
      </w:r>
      <w:r w:rsidRPr="00001B4D">
        <w:t xml:space="preserve">. And due to a lack of documentation, </w:t>
      </w:r>
      <w:r w:rsidRPr="00001B4D">
        <w:rPr>
          <w:b/>
          <w:highlight w:val="green"/>
          <w:u w:val="single"/>
        </w:rPr>
        <w:t>employers have huge leeway to exploit workers and create an atmosphere of fear</w:t>
      </w:r>
      <w:r w:rsidRPr="00001B4D">
        <w:t xml:space="preserve">,” </w:t>
      </w:r>
      <w:r w:rsidRPr="00001B4D">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57E7B716" w14:textId="77777777" w:rsidR="00D05D61" w:rsidRPr="00001B4D" w:rsidRDefault="00D05D61" w:rsidP="00D05D61"/>
    <w:p w14:paraId="6F67B489" w14:textId="77777777" w:rsidR="00D05D61" w:rsidRPr="00001B4D" w:rsidRDefault="00D05D61" w:rsidP="00D05D61"/>
    <w:p w14:paraId="7885DB09" w14:textId="77777777" w:rsidR="00D05D61" w:rsidRPr="00001B4D" w:rsidRDefault="00D05D61" w:rsidP="00D05D61"/>
    <w:p w14:paraId="4230DE6F" w14:textId="77777777" w:rsidR="00D05D61" w:rsidRPr="00001B4D" w:rsidRDefault="00D05D61" w:rsidP="00D05D61">
      <w:pPr>
        <w:pStyle w:val="Heading4"/>
        <w:rPr>
          <w:rFonts w:cs="Calibri"/>
        </w:rPr>
      </w:pPr>
      <w:r w:rsidRPr="00001B4D">
        <w:rPr>
          <w:rFonts w:cs="Calibri"/>
        </w:rPr>
        <w:t>Unions are key for sustainable agriculture – only collective bargaining rights and unionization checks – international union of agriculture proves</w:t>
      </w:r>
    </w:p>
    <w:p w14:paraId="67D20D08" w14:textId="77777777" w:rsidR="00D05D61" w:rsidRPr="00001B4D" w:rsidRDefault="00D05D61" w:rsidP="00D05D61">
      <w:r w:rsidRPr="00001B4D">
        <w:rPr>
          <w:b/>
        </w:rPr>
        <w:t>Hurst et. al, 07</w:t>
      </w:r>
      <w:r w:rsidRPr="00001B4D">
        <w:t xml:space="preserve">, </w:t>
      </w:r>
      <w:r w:rsidRPr="00001B4D">
        <w:rPr>
          <w:sz w:val="16"/>
          <w:szCs w:val="16"/>
        </w:rPr>
        <w:t xml:space="preserve">“Agricultural Workers and Their Contribution to Sustainable Agriculture and Rural Development”, ILO, Peter Hurst is the IUF's Occupational Health and Safety Specialist, Paola Termine is the FAO's Rural Institutions and Rural Workers Officer, Marilee Karl is a consultant with the FAO's Rural Institutions and Participation Service.URL: </w:t>
      </w:r>
      <w:hyperlink r:id="rId31">
        <w:r w:rsidRPr="00001B4D">
          <w:rPr>
            <w:color w:val="000000"/>
            <w:sz w:val="16"/>
            <w:szCs w:val="16"/>
          </w:rPr>
          <w:t>https://www.ilo.org/wcmsp5/groups/public/---ed_dialogue/---actrav/documents/publication/wcms_113732.pdf</w:t>
        </w:r>
      </w:hyperlink>
      <w:r w:rsidRPr="00001B4D">
        <w:rPr>
          <w:sz w:val="16"/>
          <w:szCs w:val="16"/>
        </w:rPr>
        <w:t>, KR</w:t>
      </w:r>
    </w:p>
    <w:p w14:paraId="004ADB67" w14:textId="77777777" w:rsidR="00D05D61" w:rsidRPr="00001B4D" w:rsidRDefault="00D05D61" w:rsidP="00D05D61">
      <w:r w:rsidRPr="00001B4D">
        <w:t xml:space="preserve">To address the problem of unilateral codes, </w:t>
      </w:r>
      <w:r w:rsidRPr="00001B4D">
        <w:rPr>
          <w:b/>
          <w:highlight w:val="green"/>
          <w:u w:val="single"/>
        </w:rPr>
        <w:t>the IUF</w:t>
      </w:r>
      <w:r w:rsidRPr="00001B4D">
        <w:t xml:space="preserve">, working with affiliates and several NGOs in a body called the International Flower Co-ordination </w:t>
      </w:r>
      <w:r w:rsidRPr="00001B4D">
        <w:rPr>
          <w:b/>
          <w:highlight w:val="green"/>
          <w:u w:val="single"/>
        </w:rPr>
        <w:t>drew up a</w:t>
      </w:r>
      <w:r w:rsidRPr="00001B4D">
        <w:t xml:space="preserve"> model International </w:t>
      </w:r>
      <w:r w:rsidRPr="00001B4D">
        <w:rPr>
          <w:b/>
          <w:highlight w:val="green"/>
          <w:u w:val="single"/>
        </w:rPr>
        <w:t>Code of Conduct</w:t>
      </w:r>
      <w:r w:rsidRPr="00001B4D">
        <w:t xml:space="preserve"> for the Production of Cut Flowers.120 This Code is </w:t>
      </w:r>
      <w:r w:rsidRPr="00001B4D">
        <w:rPr>
          <w:b/>
          <w:highlight w:val="green"/>
          <w:u w:val="single"/>
        </w:rPr>
        <w:t>based</w:t>
      </w:r>
      <w:r w:rsidRPr="00001B4D">
        <w:rPr>
          <w:b/>
          <w:u w:val="single"/>
        </w:rPr>
        <w:t xml:space="preserve"> firmly </w:t>
      </w:r>
      <w:r w:rsidRPr="00001B4D">
        <w:rPr>
          <w:b/>
          <w:highlight w:val="green"/>
          <w:u w:val="single"/>
        </w:rPr>
        <w:t>on</w:t>
      </w:r>
      <w:r w:rsidRPr="00001B4D">
        <w:rPr>
          <w:b/>
          <w:u w:val="single"/>
        </w:rPr>
        <w:t xml:space="preserve"> International </w:t>
      </w:r>
      <w:r w:rsidRPr="00001B4D">
        <w:rPr>
          <w:b/>
          <w:highlight w:val="green"/>
          <w:u w:val="single"/>
        </w:rPr>
        <w:t>Labour</w:t>
      </w:r>
      <w:r w:rsidRPr="00001B4D">
        <w:rPr>
          <w:b/>
          <w:u w:val="single"/>
        </w:rPr>
        <w:t xml:space="preserve"> Organization </w:t>
      </w:r>
      <w:r w:rsidRPr="00001B4D">
        <w:rPr>
          <w:b/>
          <w:highlight w:val="green"/>
          <w:u w:val="single"/>
        </w:rPr>
        <w:t>standards</w:t>
      </w:r>
      <w:r w:rsidRPr="00001B4D">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001B4D">
        <w:rPr>
          <w:b/>
          <w:sz w:val="16"/>
          <w:szCs w:val="16"/>
          <w:u w:val="single"/>
        </w:rPr>
        <w:t>unions</w:t>
      </w:r>
      <w:r w:rsidRPr="00001B4D">
        <w:rPr>
          <w:sz w:val="16"/>
          <w:szCs w:val="16"/>
        </w:rPr>
        <w:t xml:space="preserve"> on the International Code of Conduct and</w:t>
      </w:r>
      <w:r w:rsidRPr="00001B4D">
        <w:t xml:space="preserve"> </w:t>
      </w:r>
      <w:r w:rsidRPr="00001B4D">
        <w:rPr>
          <w:b/>
          <w:highlight w:val="green"/>
          <w:u w:val="single"/>
        </w:rPr>
        <w:t>how to use it to organize workers and to improve their working condition</w:t>
      </w:r>
      <w:r w:rsidRPr="00001B4D">
        <w:rPr>
          <w:highlight w:val="green"/>
        </w:rPr>
        <w:t>s</w:t>
      </w:r>
      <w:r w:rsidRPr="00001B4D">
        <w:t>. A Training Manual for shop stewards on how to use the Code has been developed.121</w:t>
      </w:r>
    </w:p>
    <w:p w14:paraId="52CFBCAF" w14:textId="77777777" w:rsidR="00D05D61" w:rsidRPr="00001B4D" w:rsidRDefault="00D05D61" w:rsidP="00D05D61">
      <w:pPr>
        <w:rPr>
          <w:sz w:val="16"/>
          <w:szCs w:val="16"/>
        </w:rPr>
      </w:pPr>
      <w:r w:rsidRPr="00001B4D">
        <w:t xml:space="preserve">Further </w:t>
      </w:r>
      <w:r w:rsidRPr="00001B4D">
        <w:rPr>
          <w:b/>
          <w:highlight w:val="green"/>
          <w:u w:val="single"/>
        </w:rPr>
        <w:t xml:space="preserve">negotiations with the </w:t>
      </w:r>
      <w:r w:rsidRPr="00001B4D">
        <w:rPr>
          <w:b/>
          <w:u w:val="single"/>
        </w:rPr>
        <w:t xml:space="preserve">flower </w:t>
      </w:r>
      <w:r w:rsidRPr="00001B4D">
        <w:rPr>
          <w:b/>
          <w:highlight w:val="green"/>
          <w:u w:val="single"/>
        </w:rPr>
        <w:t>producers</w:t>
      </w:r>
      <w:r w:rsidRPr="00001B4D">
        <w:t xml:space="preserve"> </w:t>
      </w:r>
      <w:r w:rsidRPr="00001B4D">
        <w:rPr>
          <w:sz w:val="16"/>
          <w:szCs w:val="16"/>
        </w:rPr>
        <w:t>have led to the introduction of a Fair Trade in Flowers and Plants scheme coordinated by an industry body, Union Fleurs.</w:t>
      </w:r>
    </w:p>
    <w:p w14:paraId="06865D3F" w14:textId="77777777" w:rsidR="00D05D61" w:rsidRPr="00001B4D" w:rsidRDefault="00D05D61" w:rsidP="00D05D61">
      <w:pPr>
        <w:rPr>
          <w:sz w:val="16"/>
          <w:szCs w:val="16"/>
        </w:rPr>
      </w:pPr>
      <w:r w:rsidRPr="00001B4D">
        <w:rPr>
          <w:sz w:val="16"/>
          <w:szCs w:val="16"/>
        </w:rPr>
        <w:t>The work around promotion of the International Code of Conduct for the Production of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branches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ment by encouraging business practices that embrace social, environmental and financial responsibility. Ethical supply chain management is a critical aspect of responsible business in developing countries.123 The IUF is participating in the ETI at board level and has also been involved in pilots in the agricultural sector, e.g.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of, marginalised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labour and envi- ronmental standards.124 Fair trade aims to increase producers' access to markets, improve their incomes, and ensure that their production is based on sustainable development principles.</w:t>
      </w:r>
    </w:p>
    <w:p w14:paraId="6BB3E950" w14:textId="77777777" w:rsidR="00D05D61" w:rsidRPr="00001B4D" w:rsidRDefault="00D05D61" w:rsidP="00D05D61">
      <w:pPr>
        <w:rPr>
          <w:sz w:val="16"/>
          <w:szCs w:val="16"/>
        </w:rPr>
      </w:pPr>
      <w:r w:rsidRPr="00001B4D">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Production and Pest Management (IPPM) is a way of growing crops that maximizes control of pests by their natural enemies - pests, parasites and pathogens (diseases), integrated with other crop husbandry measures. This management tech- nique aims to keep pest populations below economically damaging levels and to restrict pesticide use to amounts that are economically justified and reduce risks to human health and the environment. The four key principles of IPPM125 are: Grow a healthy crop, and conserve a healthy soil; Conserve natural enemies - pests, parasites and pathogens; Observe the crop on a regular basis; Farmers and agricultural workers are the experts in pest control. </w:t>
      </w:r>
      <w:r w:rsidRPr="00001B4D">
        <w:t xml:space="preserve">Agricultural </w:t>
      </w:r>
      <w:r w:rsidRPr="00001B4D">
        <w:rPr>
          <w:b/>
          <w:highlight w:val="green"/>
          <w:u w:val="single"/>
        </w:rPr>
        <w:lastRenderedPageBreak/>
        <w:t>workers often say</w:t>
      </w:r>
      <w:r w:rsidRPr="00001B4D">
        <w:t xml:space="preserve">, "We know that chemical pesticides are bad for our health and that of our families and communities. So </w:t>
      </w:r>
      <w:r w:rsidRPr="00001B4D">
        <w:rPr>
          <w:b/>
          <w:highlight w:val="green"/>
          <w:u w:val="single"/>
        </w:rPr>
        <w:t>what are</w:t>
      </w:r>
      <w:r w:rsidRPr="00001B4D">
        <w:rPr>
          <w:b/>
          <w:u w:val="single"/>
        </w:rPr>
        <w:t xml:space="preserve"> the </w:t>
      </w:r>
      <w:r w:rsidRPr="00001B4D">
        <w:rPr>
          <w:b/>
          <w:highlight w:val="green"/>
          <w:u w:val="single"/>
        </w:rPr>
        <w:t>alternatives</w:t>
      </w:r>
      <w:r w:rsidRPr="00001B4D">
        <w:t>? How do we stop using these poisons?”</w:t>
      </w:r>
    </w:p>
    <w:p w14:paraId="700AA170" w14:textId="77777777" w:rsidR="00D05D61" w:rsidRPr="00001B4D" w:rsidRDefault="00D05D61" w:rsidP="00D05D61">
      <w:pPr>
        <w:rPr>
          <w:sz w:val="16"/>
          <w:szCs w:val="16"/>
        </w:rPr>
      </w:pPr>
      <w:r w:rsidRPr="00001B4D">
        <w:t xml:space="preserve">One answer is to </w:t>
      </w:r>
      <w:r w:rsidRPr="00001B4D">
        <w:rPr>
          <w:b/>
          <w:highlight w:val="green"/>
          <w:u w:val="single"/>
        </w:rPr>
        <w:t>ensure workers are trained to understand</w:t>
      </w:r>
      <w:r w:rsidRPr="00001B4D">
        <w:t xml:space="preserve"> and use IPPM </w:t>
      </w:r>
      <w:r w:rsidRPr="00001B4D">
        <w:rPr>
          <w:b/>
          <w:highlight w:val="green"/>
          <w:u w:val="single"/>
        </w:rPr>
        <w:t>tech- niques</w:t>
      </w:r>
      <w:r w:rsidRPr="00001B4D">
        <w:t xml:space="preserve">. </w:t>
      </w:r>
      <w:r w:rsidRPr="00001B4D">
        <w:rPr>
          <w:sz w:val="16"/>
          <w:szCs w:val="16"/>
        </w:rPr>
        <w:t>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programmes throughout the world. The FAO's integrated pest management pro- gramme (IPM) has been particularly successful in Asia and in 1993, the FAO inter- country programme on IPM rice in Asia organized a global IPM meeting to intro- duce its successful IPM approach to interested policy makers from other regions. Consequently, the FAO, World Bank, United Nations Development Programme and United Nations Environmental Programme established the Global Integrated Pest Management Facility in 1995. This joint programme is housed in the FAO and is the main international agency promoting IPPM worldwide</w:t>
      </w:r>
    </w:p>
    <w:p w14:paraId="62E03DCC" w14:textId="77777777" w:rsidR="00D05D61" w:rsidRPr="00001B4D" w:rsidRDefault="00D05D61" w:rsidP="00D05D61">
      <w:r w:rsidRPr="00001B4D">
        <w:rPr>
          <w:b/>
          <w:u w:val="single"/>
        </w:rPr>
        <w:t xml:space="preserve">The </w:t>
      </w:r>
      <w:r w:rsidRPr="00001B4D">
        <w:rPr>
          <w:b/>
          <w:highlight w:val="green"/>
          <w:u w:val="single"/>
        </w:rPr>
        <w:t>IUF</w:t>
      </w:r>
      <w:r w:rsidRPr="00001B4D">
        <w:rPr>
          <w:b/>
          <w:u w:val="single"/>
        </w:rPr>
        <w:t xml:space="preserve"> is now working with the Global IPM Facility </w:t>
      </w:r>
      <w:r w:rsidRPr="00001B4D">
        <w:rPr>
          <w:b/>
          <w:highlight w:val="green"/>
          <w:u w:val="single"/>
        </w:rPr>
        <w:t>to train agricultural workers</w:t>
      </w:r>
      <w:r w:rsidRPr="00001B4D">
        <w:rPr>
          <w:b/>
          <w:u w:val="single"/>
        </w:rPr>
        <w:t xml:space="preserve"> in IPPM techniques</w:t>
      </w:r>
      <w:r w:rsidRPr="00001B4D">
        <w:t>, using the FFS method.</w:t>
      </w:r>
    </w:p>
    <w:p w14:paraId="4FAF9B8B" w14:textId="77777777" w:rsidR="00D05D61" w:rsidRPr="00001B4D" w:rsidRDefault="00D05D61" w:rsidP="00D05D61">
      <w:r w:rsidRPr="00001B4D">
        <w:t xml:space="preserve">Field Schools mean that </w:t>
      </w:r>
      <w:r w:rsidRPr="00001B4D">
        <w:rPr>
          <w:b/>
          <w:highlight w:val="green"/>
          <w:u w:val="single"/>
        </w:rPr>
        <w:t>workers</w:t>
      </w:r>
      <w:r w:rsidRPr="00001B4D">
        <w:rPr>
          <w:b/>
          <w:u w:val="single"/>
        </w:rPr>
        <w:t xml:space="preserve">, like farmers, go into a field to </w:t>
      </w:r>
      <w:r w:rsidRPr="00001B4D">
        <w:rPr>
          <w:b/>
          <w:highlight w:val="green"/>
          <w:u w:val="single"/>
        </w:rPr>
        <w:t>study how a crop grows</w:t>
      </w:r>
      <w:r w:rsidRPr="00001B4D">
        <w:rPr>
          <w:b/>
          <w:u w:val="single"/>
        </w:rPr>
        <w:t>, to learn to identify harmful insects, diseases and weeds, and to learn to identify how to protect and encourage beneficial insects.</w:t>
      </w:r>
      <w:r w:rsidRPr="00001B4D">
        <w:t xml:space="preserve"> The workers then draw up their own agro-ecology plan for that particular crop and field, setting out how to grow a healthy crop and how to protect it from pest and disease attack and weed competition by non-chemical means.</w:t>
      </w:r>
    </w:p>
    <w:p w14:paraId="1EEEF492" w14:textId="77777777" w:rsidR="00D05D61" w:rsidRPr="00001B4D" w:rsidRDefault="00D05D61" w:rsidP="00D05D61">
      <w:r w:rsidRPr="00001B4D">
        <w:t xml:space="preserve">Equipped with this new knowledge, </w:t>
      </w:r>
      <w:r w:rsidRPr="00001B4D">
        <w:rPr>
          <w:b/>
          <w:highlight w:val="green"/>
          <w:u w:val="single"/>
        </w:rPr>
        <w:t>workers can then negotiate clauses</w:t>
      </w:r>
      <w:r w:rsidRPr="00001B4D">
        <w:rPr>
          <w:b/>
          <w:u w:val="single"/>
        </w:rPr>
        <w:t xml:space="preserve"> requiring use of IPPM programmes </w:t>
      </w:r>
      <w:r w:rsidRPr="00001B4D">
        <w:rPr>
          <w:b/>
          <w:highlight w:val="green"/>
          <w:u w:val="single"/>
        </w:rPr>
        <w:t>in collective bargaining agreements with employers. The aim is to give agricultural workers knowledge and skills</w:t>
      </w:r>
      <w:r w:rsidRPr="00001B4D">
        <w:rPr>
          <w:b/>
          <w:u w:val="single"/>
        </w:rPr>
        <w:t xml:space="preserve"> on IPPM so that when instructed by an employer or manager to use a toxic pesticide, </w:t>
      </w:r>
      <w:r w:rsidRPr="00001B4D">
        <w:rPr>
          <w:b/>
          <w:highlight w:val="green"/>
          <w:u w:val="single"/>
        </w:rPr>
        <w:t>they can point out</w:t>
      </w:r>
      <w:r w:rsidRPr="00001B4D">
        <w:rPr>
          <w:b/>
          <w:u w:val="single"/>
        </w:rPr>
        <w:t xml:space="preserve"> that IPPM techniques provide </w:t>
      </w:r>
      <w:r w:rsidRPr="00001B4D">
        <w:rPr>
          <w:b/>
          <w:highlight w:val="green"/>
          <w:u w:val="single"/>
        </w:rPr>
        <w:t>a safer way</w:t>
      </w:r>
      <w:r w:rsidRPr="00001B4D">
        <w:rPr>
          <w:b/>
          <w:u w:val="single"/>
        </w:rPr>
        <w:t xml:space="preserve"> of controlling the weed, insects or dis- eases.</w:t>
      </w:r>
      <w:r w:rsidRPr="00001B4D">
        <w:rPr>
          <w:sz w:val="16"/>
          <w:szCs w:val="16"/>
        </w:rPr>
        <w:t xml:space="preserve"> Safer for themselves and the supervisors, the managers, the community and the environment and for the crop (which may then be sold at a premium price).</w:t>
      </w:r>
    </w:p>
    <w:p w14:paraId="50294D0B" w14:textId="77777777" w:rsidR="00D05D61" w:rsidRPr="00001B4D" w:rsidRDefault="00D05D61" w:rsidP="00D05D61">
      <w:pPr>
        <w:rPr>
          <w:sz w:val="16"/>
          <w:szCs w:val="16"/>
        </w:rPr>
      </w:pPr>
      <w:r w:rsidRPr="00001B4D">
        <w:t xml:space="preserve">Pilot IPPM courses - </w:t>
      </w:r>
      <w:r w:rsidRPr="00001B4D">
        <w:rPr>
          <w:b/>
          <w:highlight w:val="green"/>
          <w:u w:val="single"/>
        </w:rPr>
        <w:t>the first ever of their kind for waged agricultural workers</w:t>
      </w:r>
      <w:r w:rsidRPr="00001B4D">
        <w:rPr>
          <w:b/>
          <w:u w:val="single"/>
        </w:rPr>
        <w:t xml:space="preserve"> - were </w:t>
      </w:r>
      <w:r w:rsidRPr="00001B4D">
        <w:rPr>
          <w:b/>
          <w:highlight w:val="green"/>
          <w:u w:val="single"/>
        </w:rPr>
        <w:t>held</w:t>
      </w:r>
      <w:r w:rsidRPr="00001B4D">
        <w:rPr>
          <w:b/>
          <w:u w:val="single"/>
        </w:rPr>
        <w:t xml:space="preserve"> </w:t>
      </w:r>
      <w:r w:rsidRPr="00001B4D">
        <w:rPr>
          <w:b/>
          <w:highlight w:val="green"/>
          <w:u w:val="single"/>
        </w:rPr>
        <w:t>in</w:t>
      </w:r>
      <w:r w:rsidRPr="00001B4D">
        <w:rPr>
          <w:b/>
          <w:u w:val="single"/>
        </w:rPr>
        <w:t xml:space="preserve"> 2001 for agricultural trade unions in Tanzania</w:t>
      </w:r>
      <w:r w:rsidRPr="00001B4D">
        <w:t xml:space="preserve"> (TPAWU) and </w:t>
      </w:r>
      <w:r w:rsidRPr="00001B4D">
        <w:rPr>
          <w:b/>
          <w:highlight w:val="green"/>
          <w:u w:val="single"/>
        </w:rPr>
        <w:t>Uganda</w:t>
      </w:r>
      <w:r w:rsidRPr="00001B4D">
        <w:t xml:space="preserve"> (NUPAW and NUCMAW). </w:t>
      </w:r>
      <w:r w:rsidRPr="00001B4D">
        <w:rPr>
          <w:b/>
          <w:u w:val="single"/>
        </w:rPr>
        <w:t>The unions concerned also invited some NGOs and organic farmers' organizations to join the courses</w:t>
      </w:r>
      <w:r w:rsidRPr="00001B4D">
        <w:t xml:space="preserve">. </w:t>
      </w:r>
      <w:r w:rsidRPr="00001B4D">
        <w:rPr>
          <w:sz w:val="16"/>
          <w:szCs w:val="16"/>
        </w:rPr>
        <w:t>Training was given by profes- sional IPPM trainers provided by the Facility. The pilot training is ongoing, with a view to expanding it to other unions and countries.</w:t>
      </w:r>
    </w:p>
    <w:p w14:paraId="5B7D8E30" w14:textId="77777777" w:rsidR="00D05D61" w:rsidRPr="00001B4D" w:rsidRDefault="00D05D61" w:rsidP="00D05D61">
      <w:pPr>
        <w:rPr>
          <w:sz w:val="16"/>
          <w:szCs w:val="16"/>
        </w:rPr>
      </w:pPr>
      <w:r w:rsidRPr="00001B4D">
        <w:rPr>
          <w:sz w:val="16"/>
          <w:szCs w:val="16"/>
        </w:rPr>
        <w:t>2.4 Workers promote improved health,</w:t>
      </w:r>
    </w:p>
    <w:p w14:paraId="7AC4B68E" w14:textId="77777777" w:rsidR="00D05D61" w:rsidRPr="00001B4D" w:rsidRDefault="00D05D61" w:rsidP="00D05D61">
      <w:pPr>
        <w:rPr>
          <w:sz w:val="16"/>
          <w:szCs w:val="16"/>
        </w:rPr>
      </w:pPr>
      <w:r w:rsidRPr="00001B4D">
        <w:rPr>
          <w:sz w:val="16"/>
          <w:szCs w:val="16"/>
        </w:rPr>
        <w:t>safety and environmental standards for pesticides</w:t>
      </w:r>
    </w:p>
    <w:p w14:paraId="679C4DBC" w14:textId="77777777" w:rsidR="00D05D61" w:rsidRPr="00001B4D" w:rsidRDefault="00D05D61" w:rsidP="00D05D61">
      <w:pPr>
        <w:rPr>
          <w:sz w:val="16"/>
          <w:szCs w:val="16"/>
        </w:rPr>
      </w:pPr>
      <w:r w:rsidRPr="00001B4D">
        <w:rPr>
          <w:sz w:val="16"/>
          <w:szCs w:val="16"/>
        </w:rPr>
        <w:t>To improve workplace occupational health, safety and environmental standards, especially targeting fatalities, poisoning, ill-health and pollution resulting from intensive pesticide use,</w:t>
      </w:r>
      <w:r w:rsidRPr="00001B4D">
        <w:t xml:space="preserve"> </w:t>
      </w:r>
      <w:r w:rsidRPr="00001B4D">
        <w:rPr>
          <w:b/>
          <w:u w:val="single"/>
        </w:rPr>
        <w:t xml:space="preserve">the </w:t>
      </w:r>
      <w:r w:rsidRPr="00001B4D">
        <w:rPr>
          <w:b/>
          <w:highlight w:val="green"/>
          <w:u w:val="single"/>
        </w:rPr>
        <w:t>IUF</w:t>
      </w:r>
      <w:r w:rsidRPr="00001B4D">
        <w:rPr>
          <w:b/>
          <w:u w:val="single"/>
        </w:rPr>
        <w:t xml:space="preserve"> started a Global Health, Safety and Environment Project in 1998</w:t>
      </w:r>
      <w:r w:rsidRPr="00001B4D">
        <w:t xml:space="preserve">. </w:t>
      </w:r>
      <w:r w:rsidRPr="00001B4D">
        <w:rPr>
          <w:sz w:val="16"/>
          <w:szCs w:val="16"/>
        </w:rPr>
        <w:t xml:space="preserve">The Project aims to build the capacities of affiliated national unions and the IUF's regional and international networks to tackle occupational hazards within the context </w:t>
      </w:r>
      <w:r w:rsidRPr="00001B4D">
        <w:rPr>
          <w:b/>
          <w:u w:val="single"/>
        </w:rPr>
        <w:t xml:space="preserve">of </w:t>
      </w:r>
      <w:r w:rsidRPr="00001B4D">
        <w:rPr>
          <w:b/>
          <w:highlight w:val="green"/>
          <w:u w:val="single"/>
        </w:rPr>
        <w:t xml:space="preserve">promoting integrated </w:t>
      </w:r>
      <w:r w:rsidRPr="00001B4D">
        <w:rPr>
          <w:b/>
          <w:highlight w:val="green"/>
          <w:u w:val="single"/>
        </w:rPr>
        <w:lastRenderedPageBreak/>
        <w:t>production and</w:t>
      </w:r>
      <w:r w:rsidRPr="00001B4D">
        <w:rPr>
          <w:b/>
          <w:u w:val="single"/>
        </w:rPr>
        <w:t xml:space="preserve"> pest manage- ment and </w:t>
      </w:r>
      <w:r w:rsidRPr="00001B4D">
        <w:rPr>
          <w:b/>
          <w:highlight w:val="green"/>
          <w:u w:val="single"/>
        </w:rPr>
        <w:t>sustainable agriculture</w:t>
      </w:r>
      <w:r w:rsidRPr="00001B4D">
        <w:t xml:space="preserve">. </w:t>
      </w:r>
      <w:r w:rsidRPr="00001B4D">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725F11B7" w14:textId="77777777" w:rsidR="00D05D61" w:rsidRPr="00001B4D" w:rsidRDefault="00D05D61" w:rsidP="00D05D61">
      <w:pPr>
        <w:rPr>
          <w:sz w:val="16"/>
          <w:szCs w:val="16"/>
        </w:rPr>
      </w:pPr>
    </w:p>
    <w:p w14:paraId="44379350" w14:textId="77777777" w:rsidR="00D05D61" w:rsidRPr="00001B4D" w:rsidRDefault="00D05D61" w:rsidP="00D05D61">
      <w:pPr>
        <w:pStyle w:val="Heading4"/>
        <w:rPr>
          <w:rFonts w:cs="Calibri"/>
        </w:rPr>
      </w:pPr>
      <w:r w:rsidRPr="00001B4D">
        <w:rPr>
          <w:rFonts w:cs="Calibri"/>
        </w:rPr>
        <w:t>Sustainable agriculture, emphasized by farmers and unions, is key for biodiversity</w:t>
      </w:r>
    </w:p>
    <w:p w14:paraId="231B4B64" w14:textId="77777777" w:rsidR="00D05D61" w:rsidRPr="00001B4D" w:rsidRDefault="00D05D61" w:rsidP="00D05D61">
      <w:r w:rsidRPr="00001B4D">
        <w:rPr>
          <w:b/>
        </w:rPr>
        <w:t>FP, 20</w:t>
      </w:r>
      <w:r w:rsidRPr="00001B4D">
        <w:t xml:space="preserve">, </w:t>
      </w:r>
      <w:r w:rsidRPr="00001B4D">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2">
        <w:r w:rsidRPr="00001B4D">
          <w:rPr>
            <w:color w:val="000000"/>
            <w:sz w:val="16"/>
            <w:szCs w:val="16"/>
          </w:rPr>
          <w:t>https://foodprint.org/issues/biodiversity-and-agriculture/</w:t>
        </w:r>
      </w:hyperlink>
      <w:r w:rsidRPr="00001B4D">
        <w:rPr>
          <w:sz w:val="16"/>
          <w:szCs w:val="16"/>
        </w:rPr>
        <w:t>, 20+ since some citations are from 2020, KR</w:t>
      </w:r>
    </w:p>
    <w:p w14:paraId="6928014F" w14:textId="77777777" w:rsidR="00D05D61" w:rsidRPr="00001B4D" w:rsidRDefault="00D05D61" w:rsidP="00D05D61">
      <w:r w:rsidRPr="00001B4D">
        <w:t>Given that agriculture’s expanding footprint is responsible for so much habitat loss</w:t>
      </w:r>
      <w:r w:rsidRPr="00001B4D">
        <w:rPr>
          <w:highlight w:val="green"/>
        </w:rPr>
        <w:t xml:space="preserve">, </w:t>
      </w:r>
      <w:r w:rsidRPr="00001B4D">
        <w:rPr>
          <w:b/>
          <w:highlight w:val="green"/>
          <w:u w:val="single"/>
        </w:rPr>
        <w:t>preventing wild lands from being converted into farmland is critical to maintaining biodiversity.</w:t>
      </w:r>
      <w:r w:rsidRPr="00001B4D">
        <w:rPr>
          <w:b/>
          <w:u w:val="single"/>
        </w:rPr>
        <w:t xml:space="preserve"> By embracing both traditional knowledge and new research, </w:t>
      </w:r>
      <w:r w:rsidRPr="00001B4D">
        <w:rPr>
          <w:b/>
          <w:highlight w:val="green"/>
          <w:u w:val="single"/>
        </w:rPr>
        <w:t>farmers</w:t>
      </w:r>
      <w:r w:rsidRPr="00001B4D">
        <w:rPr>
          <w:b/>
          <w:u w:val="single"/>
        </w:rPr>
        <w:t xml:space="preserve"> and scientists </w:t>
      </w:r>
      <w:r w:rsidRPr="00001B4D">
        <w:rPr>
          <w:b/>
          <w:highlight w:val="green"/>
          <w:u w:val="single"/>
        </w:rPr>
        <w:t>are producing food in a way that harnesses biodiversity</w:t>
      </w:r>
      <w:r w:rsidRPr="00001B4D">
        <w:rPr>
          <w:b/>
          <w:u w:val="single"/>
        </w:rPr>
        <w:t xml:space="preserve"> to make the most of what nature provides. This approach is called </w:t>
      </w:r>
      <w:r w:rsidRPr="00001B4D">
        <w:rPr>
          <w:b/>
          <w:highlight w:val="green"/>
          <w:u w:val="single"/>
        </w:rPr>
        <w:t>agroecology,</w:t>
      </w:r>
      <w:r w:rsidRPr="00001B4D">
        <w:rPr>
          <w:b/>
          <w:u w:val="single"/>
        </w:rPr>
        <w:t xml:space="preserve"> and is </w:t>
      </w:r>
      <w:r w:rsidRPr="00001B4D">
        <w:rPr>
          <w:b/>
          <w:highlight w:val="green"/>
          <w:u w:val="single"/>
        </w:rPr>
        <w:t>a core component of regenerative agriculture</w:t>
      </w:r>
      <w:r w:rsidRPr="00001B4D">
        <w:t>, which builds up natural resources like healthy soil and water rather than using them up.38</w:t>
      </w:r>
    </w:p>
    <w:p w14:paraId="3EC72691" w14:textId="77777777" w:rsidR="00D05D61" w:rsidRPr="00001B4D" w:rsidRDefault="00D05D61" w:rsidP="00D05D61">
      <w:pPr>
        <w:rPr>
          <w:sz w:val="16"/>
          <w:szCs w:val="16"/>
        </w:rPr>
      </w:pPr>
      <w:r w:rsidRPr="00001B4D">
        <w:t xml:space="preserve">While embracing agroecology is </w:t>
      </w:r>
      <w:r w:rsidRPr="00001B4D">
        <w:rPr>
          <w:b/>
          <w:u w:val="single"/>
        </w:rPr>
        <w:t>a revolutionary shift away from industrial farming,</w:t>
      </w:r>
      <w:r w:rsidRPr="00001B4D">
        <w:t xml:space="preserve"> </w:t>
      </w:r>
      <w:r w:rsidRPr="00001B4D">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791F4D9B" w14:textId="77777777" w:rsidR="00D05D61" w:rsidRPr="00001B4D" w:rsidRDefault="00D05D61" w:rsidP="00D05D61">
      <w:pPr>
        <w:rPr>
          <w:sz w:val="16"/>
          <w:szCs w:val="16"/>
        </w:rPr>
      </w:pPr>
      <w:r w:rsidRPr="00001B4D">
        <w:rPr>
          <w:sz w:val="16"/>
          <w:szCs w:val="16"/>
        </w:rPr>
        <w:t>Agroecology: Harnessing the Benefits of Biodiversity</w:t>
      </w:r>
    </w:p>
    <w:p w14:paraId="40F137B5" w14:textId="77777777" w:rsidR="00D05D61" w:rsidRPr="00001B4D" w:rsidRDefault="00D05D61" w:rsidP="00D05D61">
      <w:pPr>
        <w:rPr>
          <w:sz w:val="16"/>
          <w:szCs w:val="16"/>
        </w:rPr>
      </w:pPr>
      <w:r w:rsidRPr="00001B4D">
        <w:t xml:space="preserve">A critical part of regenerative agriculture </w:t>
      </w:r>
      <w:r w:rsidRPr="00001B4D">
        <w:rPr>
          <w:b/>
          <w:u w:val="single"/>
        </w:rPr>
        <w:t xml:space="preserve">is </w:t>
      </w:r>
      <w:r w:rsidRPr="00001B4D">
        <w:rPr>
          <w:b/>
          <w:highlight w:val="green"/>
          <w:u w:val="single"/>
        </w:rPr>
        <w:t>building a productive agroecosystem that isn’t reliant on chemicals</w:t>
      </w:r>
      <w:r w:rsidRPr="00001B4D">
        <w:rPr>
          <w:b/>
          <w:u w:val="single"/>
        </w:rPr>
        <w:t xml:space="preserve">. Harnessing </w:t>
      </w:r>
      <w:r w:rsidRPr="00001B4D">
        <w:rPr>
          <w:b/>
          <w:highlight w:val="green"/>
          <w:u w:val="single"/>
        </w:rPr>
        <w:t>biodiversity is key</w:t>
      </w:r>
      <w:r w:rsidRPr="00001B4D">
        <w:rPr>
          <w:b/>
          <w:u w:val="single"/>
        </w:rPr>
        <w:t xml:space="preserve"> to this, and breaking up big, monocultured fields with just a few more species can </w:t>
      </w:r>
      <w:r w:rsidRPr="00001B4D">
        <w:rPr>
          <w:b/>
          <w:highlight w:val="green"/>
          <w:u w:val="single"/>
        </w:rPr>
        <w:t>bring great benefits to both crops and wildlife</w:t>
      </w:r>
      <w:r w:rsidRPr="00001B4D">
        <w:rPr>
          <w:b/>
          <w:u w:val="single"/>
        </w:rPr>
        <w:t>. Creating productive agroecosystems means</w:t>
      </w:r>
      <w:r w:rsidRPr="00001B4D">
        <w:t xml:space="preserve"> </w:t>
      </w:r>
      <w:r w:rsidRPr="00001B4D">
        <w:rPr>
          <w:sz w:val="16"/>
          <w:szCs w:val="16"/>
        </w:rPr>
        <w:t>—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it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bananas and other crops have all shown that such systems can be more productive than their industrial counterparts while enhancing biodiversity on the farm and making a varied, rich habitat for wildlife.42</w:t>
      </w:r>
    </w:p>
    <w:p w14:paraId="1FEBF608" w14:textId="1C658C22" w:rsidR="00E42E4C" w:rsidRDefault="00E42E4C" w:rsidP="00F601E6"/>
    <w:p w14:paraId="7EBDC07A" w14:textId="508DF723" w:rsidR="00B620EE" w:rsidRDefault="00B620EE" w:rsidP="00F601E6"/>
    <w:p w14:paraId="714EEC6D" w14:textId="7BD11551" w:rsidR="00B620EE" w:rsidRDefault="00B620EE" w:rsidP="00F601E6"/>
    <w:p w14:paraId="6CB03CB6" w14:textId="77777777" w:rsidR="00401253" w:rsidRPr="00001B4D" w:rsidRDefault="00401253" w:rsidP="00401253">
      <w:pPr>
        <w:pStyle w:val="Heading3"/>
        <w:rPr>
          <w:rFonts w:cs="Calibri"/>
        </w:rPr>
      </w:pPr>
      <w:r w:rsidRPr="00001B4D">
        <w:rPr>
          <w:rFonts w:cs="Calibri"/>
        </w:rPr>
        <w:lastRenderedPageBreak/>
        <w:t>FW</w:t>
      </w:r>
    </w:p>
    <w:p w14:paraId="4016111F" w14:textId="77777777" w:rsidR="00401253" w:rsidRPr="00001B4D" w:rsidRDefault="00401253" w:rsidP="00401253">
      <w:pPr>
        <w:pStyle w:val="Heading4"/>
        <w:rPr>
          <w:rFonts w:cs="Calibri"/>
        </w:rPr>
      </w:pPr>
      <w:bookmarkStart w:id="0" w:name="_heading=h.30j0zll" w:colFirst="0" w:colLast="0"/>
      <w:bookmarkEnd w:id="0"/>
      <w:r w:rsidRPr="00001B4D">
        <w:rPr>
          <w:rFonts w:cs="Calibri"/>
        </w:rPr>
        <w:t xml:space="preserve">The standard is maximizing expected wellbeing. </w:t>
      </w:r>
    </w:p>
    <w:p w14:paraId="299BA79B" w14:textId="77777777" w:rsidR="00401253" w:rsidRPr="00001B4D" w:rsidRDefault="00401253" w:rsidP="00401253">
      <w:pPr>
        <w:pStyle w:val="Heading4"/>
        <w:rPr>
          <w:rFonts w:cs="Calibri"/>
        </w:rPr>
      </w:pPr>
      <w:r w:rsidRPr="00001B4D">
        <w:rPr>
          <w:rFonts w:cs="Calibri"/>
        </w:rPr>
        <w:t>Prefer it:</w:t>
      </w:r>
    </w:p>
    <w:p w14:paraId="5379BAE0" w14:textId="77777777" w:rsidR="00401253" w:rsidRPr="00001B4D" w:rsidRDefault="00401253" w:rsidP="00401253">
      <w:pPr>
        <w:pStyle w:val="Heading4"/>
        <w:rPr>
          <w:rFonts w:cs="Calibri"/>
        </w:rPr>
      </w:pPr>
      <w:r w:rsidRPr="00001B4D">
        <w:rPr>
          <w:rFonts w:cs="Calibri"/>
        </w:rPr>
        <w:t>1] Actor specificity:</w:t>
      </w:r>
    </w:p>
    <w:p w14:paraId="00030DDA" w14:textId="77777777" w:rsidR="00401253" w:rsidRPr="00001B4D" w:rsidRDefault="00401253" w:rsidP="00401253">
      <w:pPr>
        <w:pStyle w:val="Heading4"/>
        <w:tabs>
          <w:tab w:val="left" w:pos="5490"/>
        </w:tabs>
        <w:rPr>
          <w:rFonts w:cs="Calibri"/>
        </w:rPr>
      </w:pPr>
      <w:r w:rsidRPr="00001B4D">
        <w:rPr>
          <w:rFonts w:cs="Calibri"/>
        </w:rPr>
        <w:t>A] Aggregation – every policy benefits some and harms others, which also means side constraints freeze action.</w:t>
      </w:r>
    </w:p>
    <w:p w14:paraId="10371BF2" w14:textId="77777777" w:rsidR="00401253" w:rsidRPr="00001B4D" w:rsidRDefault="00401253" w:rsidP="00401253">
      <w:pPr>
        <w:pStyle w:val="Heading4"/>
        <w:rPr>
          <w:rFonts w:cs="Calibri"/>
        </w:rPr>
      </w:pPr>
      <w:r w:rsidRPr="00001B4D">
        <w:rPr>
          <w:rFonts w:cs="Calibri"/>
        </w:rPr>
        <w:t>B] No act-omission distinction – choosing to omit is an act itself – governments decide not to act which means being presented with the aff creates a choice between two actions, neither of which is an omission</w:t>
      </w:r>
    </w:p>
    <w:p w14:paraId="2D37CBCA" w14:textId="77777777" w:rsidR="00401253" w:rsidRPr="00001B4D" w:rsidRDefault="00401253" w:rsidP="00401253">
      <w:pPr>
        <w:pStyle w:val="Heading4"/>
        <w:rPr>
          <w:rFonts w:cs="Calibri"/>
        </w:rPr>
      </w:pPr>
      <w:r w:rsidRPr="00001B4D">
        <w:rPr>
          <w:rFonts w:cs="Calibri"/>
        </w:rPr>
        <w:t>C] No intent-foresight distinction – If we foresee a consequence, then it becomes part of our deliberation which makes it intrinsic to our action since we intend it to happen</w:t>
      </w:r>
    </w:p>
    <w:p w14:paraId="5091C083" w14:textId="77777777" w:rsidR="00401253" w:rsidRPr="00001B4D" w:rsidRDefault="00401253" w:rsidP="00401253">
      <w:r w:rsidRPr="00001B4D">
        <w:t>o/w</w:t>
      </w:r>
    </w:p>
    <w:p w14:paraId="029345A9" w14:textId="77777777" w:rsidR="00401253" w:rsidRPr="00001B4D" w:rsidRDefault="00401253" w:rsidP="00401253"/>
    <w:p w14:paraId="66E41AF1" w14:textId="77777777" w:rsidR="00401253" w:rsidRPr="00001B4D" w:rsidRDefault="00401253" w:rsidP="00401253">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57EA7262" w14:textId="77777777" w:rsidR="00401253" w:rsidRPr="00001B4D" w:rsidRDefault="00401253" w:rsidP="00401253"/>
    <w:p w14:paraId="56B429C9" w14:textId="6256D67A" w:rsidR="00E25DD9" w:rsidRDefault="00E25DD9">
      <w:pPr>
        <w:spacing w:after="0" w:line="240" w:lineRule="auto"/>
      </w:pPr>
      <w:bookmarkStart w:id="1" w:name="_heading=h.1fob9te" w:colFirst="0" w:colLast="0"/>
      <w:bookmarkEnd w:id="1"/>
      <w:r>
        <w:br w:type="page"/>
      </w:r>
    </w:p>
    <w:p w14:paraId="131E399A" w14:textId="2049087B" w:rsidR="00E25DD9" w:rsidRPr="00001B4D" w:rsidRDefault="00246199" w:rsidP="00E25DD9">
      <w:pPr>
        <w:pStyle w:val="Heading4"/>
        <w:rPr>
          <w:rFonts w:cs="Calibri"/>
        </w:rPr>
      </w:pPr>
      <w:r>
        <w:rPr>
          <w:rFonts w:cs="Calibri"/>
        </w:rPr>
        <w:lastRenderedPageBreak/>
        <w:t xml:space="preserve">3] </w:t>
      </w:r>
      <w:r w:rsidR="00E25DD9" w:rsidRPr="00001B4D">
        <w:rPr>
          <w:rFonts w:cs="Calibri"/>
        </w:rPr>
        <w:t xml:space="preserve">Extinction is a distinct phenomenon that requires prior consideration </w:t>
      </w:r>
    </w:p>
    <w:p w14:paraId="09947994" w14:textId="77777777" w:rsidR="00E25DD9" w:rsidRPr="00001B4D" w:rsidRDefault="00E25DD9" w:rsidP="00E25DD9">
      <w:r w:rsidRPr="00001B4D">
        <w:rPr>
          <w:b/>
        </w:rPr>
        <w:t>Burke et al 16</w:t>
      </w:r>
      <w:r w:rsidRPr="00001B4D">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008D1D3" w14:textId="77777777" w:rsidR="00E25DD9" w:rsidRPr="00001B4D" w:rsidRDefault="00E25DD9" w:rsidP="00E25DD9">
      <w:pPr>
        <w:rPr>
          <w:u w:val="single"/>
        </w:rPr>
      </w:pPr>
      <w:r w:rsidRPr="00001B4D">
        <w:t xml:space="preserve">8. </w:t>
      </w:r>
      <w:r w:rsidRPr="00001B4D">
        <w:rPr>
          <w:u w:val="single"/>
        </w:rPr>
        <w:t>Global ethics must respond to mass extinction</w:t>
      </w:r>
      <w:r w:rsidRPr="00001B4D">
        <w:t xml:space="preserve">. In late 2014, the Worldwide Fund for Nature reported a startling statistic: according to their global study, 52% of species had gone extinct between 1970 and 2010.60 This is not news: </w:t>
      </w:r>
      <w:r w:rsidRPr="00001B4D">
        <w:rPr>
          <w:u w:val="single"/>
        </w:rPr>
        <w:t>for three decades, conservation biologists have been warning of a ‘sixth mass extinction’, which, by definition, could eliminate more than three quarters of currently existing life forms in just a few centuries</w:t>
      </w:r>
      <w:r w:rsidRPr="00001B4D">
        <w:t xml:space="preserve">.61 In other words, </w:t>
      </w:r>
      <w:r w:rsidRPr="00001B4D">
        <w:rPr>
          <w:u w:val="single"/>
        </w:rPr>
        <w:t xml:space="preserve">it could threaten the practical possibility of the survival of earthly life. </w:t>
      </w:r>
      <w:r w:rsidRPr="00001B4D">
        <w:rPr>
          <w:highlight w:val="green"/>
          <w:u w:val="single"/>
        </w:rPr>
        <w:t>Mass extinction</w:t>
      </w:r>
      <w:r w:rsidRPr="00001B4D">
        <w:rPr>
          <w:u w:val="single"/>
        </w:rPr>
        <w:t xml:space="preserve"> is not simply extinction (or death) writ large</w:t>
      </w:r>
      <w:r w:rsidRPr="00001B4D">
        <w:t xml:space="preserve">: </w:t>
      </w:r>
      <w:r w:rsidRPr="00001B4D">
        <w:rPr>
          <w:b/>
          <w:u w:val="single"/>
        </w:rPr>
        <w:t xml:space="preserve">it </w:t>
      </w:r>
      <w:r w:rsidRPr="00001B4D">
        <w:rPr>
          <w:b/>
          <w:highlight w:val="green"/>
          <w:u w:val="single"/>
        </w:rPr>
        <w:t>is a qualitatively different</w:t>
      </w:r>
      <w:r w:rsidRPr="00001B4D">
        <w:rPr>
          <w:b/>
          <w:u w:val="single"/>
        </w:rPr>
        <w:t xml:space="preserve"> </w:t>
      </w:r>
      <w:r w:rsidRPr="00001B4D">
        <w:rPr>
          <w:b/>
          <w:highlight w:val="green"/>
          <w:u w:val="single"/>
        </w:rPr>
        <w:t>phenomena that demands its own ethical categories</w:t>
      </w:r>
      <w:r w:rsidRPr="00001B4D">
        <w:rPr>
          <w:b/>
          <w:u w:val="single"/>
        </w:rPr>
        <w:t>.</w:t>
      </w:r>
      <w:r w:rsidRPr="00001B4D">
        <w:t xml:space="preserve"> </w:t>
      </w:r>
      <w:r w:rsidRPr="00001B4D">
        <w:rPr>
          <w:u w:val="single"/>
        </w:rPr>
        <w:t>It cannot be grasped by aggregating species extinctions,</w:t>
      </w:r>
      <w:r w:rsidRPr="00001B4D">
        <w:t xml:space="preserve"> let alone the deaths of individual organisms. </w:t>
      </w:r>
      <w:r w:rsidRPr="00001B4D">
        <w:rPr>
          <w:highlight w:val="green"/>
          <w:u w:val="single"/>
        </w:rPr>
        <w:t>Not only does it erase</w:t>
      </w:r>
      <w:r w:rsidRPr="00001B4D">
        <w:rPr>
          <w:u w:val="single"/>
        </w:rPr>
        <w:t xml:space="preserve"> diverse, irreplaceable </w:t>
      </w:r>
      <w:r w:rsidRPr="00001B4D">
        <w:rPr>
          <w:highlight w:val="green"/>
          <w:u w:val="single"/>
        </w:rPr>
        <w:t>life</w:t>
      </w:r>
      <w:r w:rsidRPr="00001B4D">
        <w:rPr>
          <w:u w:val="single"/>
        </w:rPr>
        <w:t xml:space="preserve"> forms</w:t>
      </w:r>
      <w:r w:rsidRPr="00001B4D">
        <w:t xml:space="preserve">, </w:t>
      </w:r>
      <w:r w:rsidRPr="00001B4D">
        <w:rPr>
          <w:highlight w:val="green"/>
          <w:u w:val="single"/>
        </w:rPr>
        <w:t>their</w:t>
      </w:r>
      <w:r w:rsidRPr="00001B4D">
        <w:rPr>
          <w:u w:val="single"/>
        </w:rPr>
        <w:t xml:space="preserve"> </w:t>
      </w:r>
      <w:r w:rsidRPr="00001B4D">
        <w:rPr>
          <w:b/>
          <w:u w:val="single"/>
        </w:rPr>
        <w:t xml:space="preserve">unique </w:t>
      </w:r>
      <w:r w:rsidRPr="00001B4D">
        <w:rPr>
          <w:b/>
          <w:highlight w:val="green"/>
          <w:u w:val="single"/>
        </w:rPr>
        <w:t>histories</w:t>
      </w:r>
      <w:r w:rsidRPr="00001B4D">
        <w:rPr>
          <w:highlight w:val="green"/>
          <w:u w:val="single"/>
        </w:rPr>
        <w:t xml:space="preserve"> and</w:t>
      </w:r>
      <w:r w:rsidRPr="00001B4D">
        <w:rPr>
          <w:u w:val="single"/>
        </w:rPr>
        <w:t xml:space="preserve"> </w:t>
      </w:r>
      <w:r w:rsidRPr="00001B4D">
        <w:rPr>
          <w:b/>
          <w:u w:val="single"/>
        </w:rPr>
        <w:t xml:space="preserve">open-ended </w:t>
      </w:r>
      <w:r w:rsidRPr="00001B4D">
        <w:rPr>
          <w:b/>
          <w:highlight w:val="green"/>
          <w:u w:val="single"/>
        </w:rPr>
        <w:t>possibilities</w:t>
      </w:r>
      <w:r w:rsidRPr="00001B4D">
        <w:rPr>
          <w:highlight w:val="green"/>
          <w:u w:val="single"/>
        </w:rPr>
        <w:t xml:space="preserve">, but it </w:t>
      </w:r>
      <w:r w:rsidRPr="00001B4D">
        <w:rPr>
          <w:b/>
          <w:highlight w:val="green"/>
          <w:u w:val="single"/>
        </w:rPr>
        <w:t>threatens the ontological conditions of</w:t>
      </w:r>
      <w:r w:rsidRPr="00001B4D">
        <w:rPr>
          <w:b/>
          <w:u w:val="single"/>
        </w:rPr>
        <w:t xml:space="preserve"> Earthly </w:t>
      </w:r>
      <w:r w:rsidRPr="00001B4D">
        <w:rPr>
          <w:b/>
          <w:highlight w:val="green"/>
          <w:u w:val="single"/>
        </w:rPr>
        <w:t>life</w:t>
      </w:r>
      <w:r w:rsidRPr="00001B4D">
        <w:rPr>
          <w:u w:val="single"/>
        </w:rPr>
        <w:t>.</w:t>
      </w:r>
    </w:p>
    <w:p w14:paraId="0D6641D4" w14:textId="77777777" w:rsidR="00E25DD9" w:rsidRPr="00001B4D" w:rsidRDefault="00E25DD9" w:rsidP="00E25DD9">
      <w:pPr>
        <w:rPr>
          <w:u w:val="single"/>
        </w:rPr>
      </w:pPr>
      <w:r w:rsidRPr="00001B4D">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001B4D">
        <w:rPr>
          <w:u w:val="single"/>
        </w:rPr>
        <w:t>Cold-War era concepts such as ‘nuclear winter’ and ‘omnicide’ gesture towards harms massive in their scale and moral horror</w:t>
      </w:r>
      <w:r w:rsidRPr="00001B4D">
        <w:t xml:space="preserve">. However, </w:t>
      </w:r>
      <w:r w:rsidRPr="00001B4D">
        <w:rPr>
          <w:u w:val="single"/>
        </w:rPr>
        <w:t xml:space="preserve">they are asymptotic: </w:t>
      </w:r>
      <w:r w:rsidRPr="00001B4D">
        <w:rPr>
          <w:highlight w:val="green"/>
          <w:u w:val="single"/>
        </w:rPr>
        <w:t>they imagine</w:t>
      </w:r>
      <w:r w:rsidRPr="00001B4D">
        <w:rPr>
          <w:u w:val="single"/>
        </w:rPr>
        <w:t xml:space="preserve"> nightmares of </w:t>
      </w:r>
      <w:r w:rsidRPr="00001B4D">
        <w:rPr>
          <w:highlight w:val="green"/>
          <w:u w:val="single"/>
        </w:rPr>
        <w:t>a</w:t>
      </w:r>
      <w:r w:rsidRPr="00001B4D">
        <w:rPr>
          <w:u w:val="single"/>
        </w:rPr>
        <w:t xml:space="preserve"> severely </w:t>
      </w:r>
      <w:r w:rsidRPr="00001B4D">
        <w:rPr>
          <w:highlight w:val="green"/>
          <w:u w:val="single"/>
        </w:rPr>
        <w:t>denuded planet</w:t>
      </w:r>
      <w:r w:rsidRPr="00001B4D">
        <w:rPr>
          <w:u w:val="single"/>
        </w:rPr>
        <w:t xml:space="preserve">, yet they do </w:t>
      </w:r>
      <w:r w:rsidRPr="00001B4D">
        <w:rPr>
          <w:highlight w:val="green"/>
          <w:u w:val="single"/>
        </w:rPr>
        <w:t>not</w:t>
      </w:r>
      <w:r w:rsidRPr="00001B4D">
        <w:rPr>
          <w:u w:val="single"/>
        </w:rPr>
        <w:t xml:space="preserve"> contemplate </w:t>
      </w:r>
      <w:r w:rsidRPr="00001B4D">
        <w:rPr>
          <w:highlight w:val="green"/>
          <w:u w:val="single"/>
        </w:rPr>
        <w:t xml:space="preserve">the </w:t>
      </w:r>
      <w:r w:rsidRPr="00001B4D">
        <w:rPr>
          <w:b/>
          <w:highlight w:val="green"/>
          <w:u w:val="single"/>
        </w:rPr>
        <w:t>comprehensive negation</w:t>
      </w:r>
      <w:r w:rsidRPr="00001B4D">
        <w:rPr>
          <w:u w:val="single"/>
        </w:rPr>
        <w:t xml:space="preserve"> that a </w:t>
      </w:r>
      <w:r w:rsidRPr="00001B4D">
        <w:rPr>
          <w:highlight w:val="green"/>
          <w:u w:val="single"/>
        </w:rPr>
        <w:t>mass extinction</w:t>
      </w:r>
      <w:r w:rsidRPr="00001B4D">
        <w:rPr>
          <w:u w:val="single"/>
        </w:rPr>
        <w:t xml:space="preserve"> event </w:t>
      </w:r>
      <w:r w:rsidRPr="00001B4D">
        <w:rPr>
          <w:highlight w:val="green"/>
          <w:u w:val="single"/>
        </w:rPr>
        <w:t>entails</w:t>
      </w:r>
      <w:r w:rsidRPr="00001B4D">
        <w:rPr>
          <w:u w:val="single"/>
        </w:rPr>
        <w:t>.</w:t>
      </w:r>
      <w:r w:rsidRPr="00001B4D">
        <w:t xml:space="preserve"> In contemporary IR discourses, where it appears at all, extinction is treated as a problem of scientific management and biopolitical control aimed at securing existing human lifestyles.63 Once again, </w:t>
      </w:r>
      <w:r w:rsidRPr="00001B4D">
        <w:rPr>
          <w:highlight w:val="green"/>
          <w:u w:val="single"/>
        </w:rPr>
        <w:t>this</w:t>
      </w:r>
      <w:r w:rsidRPr="00001B4D">
        <w:rPr>
          <w:u w:val="single"/>
        </w:rPr>
        <w:t xml:space="preserve"> approach </w:t>
      </w:r>
      <w:r w:rsidRPr="00001B4D">
        <w:rPr>
          <w:highlight w:val="green"/>
          <w:u w:val="single"/>
        </w:rPr>
        <w:t>fails to recognise the reality</w:t>
      </w:r>
      <w:r w:rsidRPr="00001B4D">
        <w:rPr>
          <w:u w:val="single"/>
        </w:rPr>
        <w:t xml:space="preserve"> of extinction, </w:t>
      </w:r>
      <w:r w:rsidRPr="00001B4D">
        <w:rPr>
          <w:highlight w:val="green"/>
          <w:u w:val="single"/>
        </w:rPr>
        <w:t xml:space="preserve">which is a </w:t>
      </w:r>
      <w:r w:rsidRPr="00001B4D">
        <w:rPr>
          <w:b/>
          <w:highlight w:val="green"/>
          <w:u w:val="single"/>
        </w:rPr>
        <w:t>matter of being and nonbeing</w:t>
      </w:r>
      <w:r w:rsidRPr="00001B4D">
        <w:rPr>
          <w:highlight w:val="green"/>
          <w:u w:val="single"/>
        </w:rPr>
        <w:t>, not one of life and death</w:t>
      </w:r>
      <w:r w:rsidRPr="00001B4D">
        <w:rPr>
          <w:u w:val="single"/>
        </w:rPr>
        <w:t xml:space="preserve"> processes.</w:t>
      </w:r>
    </w:p>
    <w:p w14:paraId="26F82202" w14:textId="77777777" w:rsidR="00E25DD9" w:rsidRPr="00001B4D" w:rsidRDefault="00E25DD9" w:rsidP="00E25DD9">
      <w:r w:rsidRPr="00001B4D">
        <w:rPr>
          <w:u w:val="single"/>
        </w:rPr>
        <w:t>Confronting the enormity of a possible mass extinction event requires a total overhaul of human perceptions of what is at stake in the disruption of the conditions of Earthly life. The question of what is ‘lost’ in extinction has</w:t>
      </w:r>
      <w:r w:rsidRPr="00001B4D">
        <w:t xml:space="preserve">, since the </w:t>
      </w:r>
      <w:r w:rsidRPr="00001B4D">
        <w:lastRenderedPageBreak/>
        <w:t xml:space="preserve">inception of the concept of ‘conservation’, </w:t>
      </w:r>
      <w:r w:rsidRPr="00001B4D">
        <w:rPr>
          <w:u w:val="single"/>
        </w:rPr>
        <w:t>been addressed in terms of financial cost</w:t>
      </w:r>
      <w:r w:rsidRPr="00001B4D">
        <w:t xml:space="preserve"> and economic liabilities.64 Beyond reducing life to forms to capital, currencies and financial instruments, the dominant neoliberal political economy of conservation imposes a homogenising, Western secular worldview on a planetary phenomenon. </w:t>
      </w:r>
      <w:r w:rsidRPr="00001B4D">
        <w:rPr>
          <w:u w:val="single"/>
        </w:rPr>
        <w:t xml:space="preserve">Yet the </w:t>
      </w:r>
      <w:r w:rsidRPr="00001B4D">
        <w:rPr>
          <w:b/>
          <w:u w:val="single"/>
        </w:rPr>
        <w:t>enormity, complexity, and scale</w:t>
      </w:r>
      <w:r w:rsidRPr="00001B4D">
        <w:rPr>
          <w:u w:val="single"/>
        </w:rPr>
        <w:t xml:space="preserve"> of mass extinction is so huge that humans need to </w:t>
      </w:r>
      <w:r w:rsidRPr="00001B4D">
        <w:rPr>
          <w:b/>
          <w:u w:val="single"/>
        </w:rPr>
        <w:t>draw on every possible resource in order to find ways of responding</w:t>
      </w:r>
      <w:r w:rsidRPr="00001B4D">
        <w:rPr>
          <w:u w:val="single"/>
        </w:rPr>
        <w:t>.</w:t>
      </w:r>
      <w:r w:rsidRPr="00001B4D">
        <w:t xml:space="preserve"> This means that they need to mobilise multiple worldviews and lifeways – including those emerging from indigenous and marginalised cosmologies. Above all, </w:t>
      </w:r>
      <w:r w:rsidRPr="00001B4D">
        <w:rPr>
          <w:u w:val="single"/>
        </w:rPr>
        <w:t xml:space="preserve">it is crucial and urgent to realise that extinction is a </w:t>
      </w:r>
      <w:r w:rsidRPr="00001B4D">
        <w:rPr>
          <w:b/>
          <w:u w:val="single"/>
        </w:rPr>
        <w:t>matter of global ethics</w:t>
      </w:r>
      <w:r w:rsidRPr="00001B4D">
        <w:t xml:space="preserve">. </w:t>
      </w:r>
      <w:r w:rsidRPr="00001B4D">
        <w:rPr>
          <w:u w:val="single"/>
        </w:rPr>
        <w:t>It is not simply an issue of management or security, or even of particular visions of the good life</w:t>
      </w:r>
      <w:r w:rsidRPr="00001B4D">
        <w:t xml:space="preserve">. </w:t>
      </w:r>
      <w:r w:rsidRPr="00001B4D">
        <w:rPr>
          <w:u w:val="single"/>
        </w:rPr>
        <w:t>Instead, it is about staking a claim as to the goodness of life itself. If it does not fit within the existing parameters of global ethics, then it is these boundaries that need to change</w:t>
      </w:r>
      <w:r w:rsidRPr="00001B4D">
        <w:t>.</w:t>
      </w:r>
    </w:p>
    <w:p w14:paraId="183D5EDA" w14:textId="77777777" w:rsidR="00E25DD9" w:rsidRPr="00001B4D" w:rsidRDefault="00E25DD9" w:rsidP="00E25DD9">
      <w:r w:rsidRPr="00001B4D">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056C868C" w14:textId="77777777" w:rsidR="00E25DD9" w:rsidRPr="00001B4D" w:rsidRDefault="00E25DD9" w:rsidP="00E25DD9">
      <w:pPr>
        <w:rPr>
          <w:u w:val="single"/>
        </w:rPr>
      </w:pPr>
      <w:r w:rsidRPr="00001B4D">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001B4D">
        <w:rPr>
          <w:u w:val="single"/>
        </w:rPr>
        <w:t>we can and should reframe it as authors like Karen Barad</w:t>
      </w:r>
      <w:r w:rsidRPr="00001B4D">
        <w:t xml:space="preserve">67 and Donna Haraway68 have done. To them and many others, </w:t>
      </w:r>
      <w:r w:rsidRPr="00001B4D">
        <w:rPr>
          <w:u w:val="single"/>
        </w:rPr>
        <w:t>‘entanglement’ is a radical, indeed fundamental condition of being-with,</w:t>
      </w:r>
      <w:r w:rsidRPr="00001B4D">
        <w:t xml:space="preserve"> or, as Jean-Luc Nancy puts it, ‘being singular plural’.69 </w:t>
      </w:r>
      <w:r w:rsidRPr="00001B4D">
        <w:rPr>
          <w:u w:val="single"/>
        </w:rPr>
        <w:t xml:space="preserve">This means that no being is truly autonomous or separate, whether at the scale of international politics or of quantum physics. </w:t>
      </w:r>
      <w:r w:rsidRPr="00001B4D">
        <w:lastRenderedPageBreak/>
        <w:t xml:space="preserve">World itself is singular plural: what humans tend to refer to as ‘the’ world is actually a multiplicity of worlds at various scales that intersect, overlap, conflict, emerge as they surge across the Earth. </w:t>
      </w:r>
      <w:r w:rsidRPr="00001B4D">
        <w:rPr>
          <w:u w:val="single"/>
        </w:rPr>
        <w:t>World emerges from the poetics of existence, the collision of energy and matter, the tumult of agencies, the fusion and diffusion of bonds.</w:t>
      </w:r>
    </w:p>
    <w:p w14:paraId="2F7268ED" w14:textId="77777777" w:rsidR="00E25DD9" w:rsidRPr="00001B4D" w:rsidRDefault="00E25DD9" w:rsidP="00E25DD9">
      <w:pPr>
        <w:rPr>
          <w:b/>
          <w:u w:val="single"/>
        </w:rPr>
      </w:pPr>
      <w:r w:rsidRPr="00001B4D">
        <w:rPr>
          <w:highlight w:val="green"/>
          <w:u w:val="single"/>
        </w:rPr>
        <w:t>Worlds erupt from</w:t>
      </w:r>
      <w:r w:rsidRPr="00001B4D">
        <w:rPr>
          <w:u w:val="single"/>
        </w:rPr>
        <w:t xml:space="preserve">, and consist in, </w:t>
      </w:r>
      <w:r w:rsidRPr="00001B4D">
        <w:rPr>
          <w:highlight w:val="green"/>
          <w:u w:val="single"/>
        </w:rPr>
        <w:t xml:space="preserve">the intersection of </w:t>
      </w:r>
      <w:r w:rsidRPr="00001B4D">
        <w:rPr>
          <w:b/>
          <w:highlight w:val="green"/>
          <w:u w:val="single"/>
        </w:rPr>
        <w:t>diverse forms of being</w:t>
      </w:r>
      <w:r w:rsidRPr="00001B4D">
        <w:t xml:space="preserve"> – material and intangible, organic and inorganic, ‘living’ and ‘nonliving’. </w:t>
      </w:r>
      <w:r w:rsidRPr="00001B4D">
        <w:rPr>
          <w:u w:val="single"/>
        </w:rPr>
        <w:t xml:space="preserve">Because of the tumultuousness of the Earth with which </w:t>
      </w:r>
      <w:r w:rsidRPr="00001B4D">
        <w:rPr>
          <w:highlight w:val="green"/>
          <w:u w:val="single"/>
        </w:rPr>
        <w:t>they are entangled</w:t>
      </w:r>
      <w:r w:rsidRPr="00001B4D">
        <w:rPr>
          <w:u w:val="single"/>
        </w:rPr>
        <w:t>,</w:t>
      </w:r>
      <w:r w:rsidRPr="00001B4D">
        <w:t xml:space="preserve"> ‘</w:t>
      </w:r>
      <w:r w:rsidRPr="00001B4D">
        <w:rPr>
          <w:b/>
          <w:u w:val="single"/>
        </w:rPr>
        <w:t xml:space="preserve">worlds’ are </w:t>
      </w:r>
      <w:r w:rsidRPr="00001B4D">
        <w:rPr>
          <w:b/>
          <w:highlight w:val="green"/>
          <w:u w:val="single"/>
        </w:rPr>
        <w:t>not static,</w:t>
      </w:r>
      <w:r w:rsidRPr="00001B4D">
        <w:rPr>
          <w:b/>
          <w:u w:val="single"/>
        </w:rPr>
        <w:t xml:space="preserve"> rigid </w:t>
      </w:r>
      <w:r w:rsidRPr="00001B4D">
        <w:rPr>
          <w:b/>
          <w:highlight w:val="green"/>
          <w:u w:val="single"/>
        </w:rPr>
        <w:t>or permanent. They are permeable and fluid</w:t>
      </w:r>
      <w:r w:rsidRPr="00001B4D">
        <w:t xml:space="preserve">. </w:t>
      </w:r>
      <w:r w:rsidRPr="00001B4D">
        <w:rPr>
          <w:u w:val="single"/>
        </w:rPr>
        <w:t xml:space="preserve">They can be </w:t>
      </w:r>
      <w:r w:rsidRPr="00001B4D">
        <w:rPr>
          <w:b/>
          <w:u w:val="single"/>
        </w:rPr>
        <w:t>created</w:t>
      </w:r>
      <w:r w:rsidRPr="00001B4D">
        <w:rPr>
          <w:u w:val="single"/>
        </w:rPr>
        <w:t xml:space="preserve">, </w:t>
      </w:r>
      <w:r w:rsidRPr="00001B4D">
        <w:rPr>
          <w:b/>
          <w:u w:val="single"/>
        </w:rPr>
        <w:t>modified</w:t>
      </w:r>
      <w:r w:rsidRPr="00001B4D">
        <w:t xml:space="preserve"> </w:t>
      </w:r>
      <w:r w:rsidRPr="00001B4D">
        <w:rPr>
          <w:u w:val="single"/>
        </w:rPr>
        <w:t xml:space="preserve">– and, of course, destroyed. </w:t>
      </w:r>
      <w:r w:rsidRPr="00001B4D">
        <w:rPr>
          <w:highlight w:val="green"/>
          <w:u w:val="single"/>
        </w:rPr>
        <w:t>Concepts of violence</w:t>
      </w:r>
      <w:r w:rsidRPr="00001B4D">
        <w:rPr>
          <w:u w:val="single"/>
        </w:rPr>
        <w:t xml:space="preserve">, harm and (in)security </w:t>
      </w:r>
      <w:r w:rsidRPr="00001B4D">
        <w:rPr>
          <w:highlight w:val="green"/>
          <w:u w:val="single"/>
        </w:rPr>
        <w:t>that focus only on humans ignore</w:t>
      </w:r>
      <w:r w:rsidRPr="00001B4D">
        <w:rPr>
          <w:u w:val="single"/>
        </w:rPr>
        <w:t xml:space="preserve"> at their peril </w:t>
      </w:r>
      <w:r w:rsidRPr="00001B4D">
        <w:rPr>
          <w:highlight w:val="green"/>
          <w:u w:val="single"/>
        </w:rPr>
        <w:t>the destruction</w:t>
      </w:r>
      <w:r w:rsidRPr="00001B4D">
        <w:rPr>
          <w:u w:val="single"/>
        </w:rPr>
        <w:t xml:space="preserve"> and severance of worlds,</w:t>
      </w:r>
      <w:r w:rsidRPr="00001B4D">
        <w:t xml:space="preserve">70 </w:t>
      </w:r>
      <w:r w:rsidRPr="00001B4D">
        <w:rPr>
          <w:b/>
          <w:highlight w:val="green"/>
          <w:u w:val="single"/>
        </w:rPr>
        <w:t>which undermines the conditions of plurality that enables life</w:t>
      </w:r>
      <w:r w:rsidRPr="00001B4D">
        <w:rPr>
          <w:b/>
          <w:u w:val="single"/>
        </w:rPr>
        <w:t xml:space="preserve"> on Earth </w:t>
      </w:r>
      <w:r w:rsidRPr="00001B4D">
        <w:rPr>
          <w:b/>
          <w:highlight w:val="green"/>
          <w:u w:val="single"/>
        </w:rPr>
        <w:t>to thrive</w:t>
      </w:r>
      <w:r w:rsidRPr="00001B4D">
        <w:rPr>
          <w:b/>
          <w:u w:val="single"/>
        </w:rPr>
        <w:t>.</w:t>
      </w:r>
    </w:p>
    <w:p w14:paraId="53300B30" w14:textId="77777777" w:rsidR="00E25DD9" w:rsidRPr="00001B4D" w:rsidRDefault="00E25DD9" w:rsidP="00E25DD9">
      <w:pPr>
        <w:rPr>
          <w:b/>
          <w:u w:val="single"/>
        </w:rPr>
      </w:pPr>
    </w:p>
    <w:p w14:paraId="386EF0F2" w14:textId="77777777" w:rsidR="00B620EE" w:rsidRDefault="00B620EE" w:rsidP="00F601E6"/>
    <w:p w14:paraId="08AC0314" w14:textId="48CA9A78" w:rsidR="00B620EE" w:rsidRDefault="00461AA1" w:rsidP="00F601E6">
      <w:r>
        <w:t>1ar theory, competing interps DTD – 2nr go for 6 mintues</w:t>
      </w:r>
    </w:p>
    <w:p w14:paraId="4F1E093A" w14:textId="4E54E796" w:rsidR="00B620EE" w:rsidRDefault="00B620EE" w:rsidP="00F601E6"/>
    <w:p w14:paraId="2A454673" w14:textId="3EAC8544" w:rsidR="00B620EE" w:rsidRDefault="00B620EE" w:rsidP="00F601E6"/>
    <w:p w14:paraId="7B815339" w14:textId="2B62A386" w:rsidR="00B620EE" w:rsidRDefault="00B620EE" w:rsidP="00F601E6"/>
    <w:p w14:paraId="0228223A" w14:textId="58B5B6AD" w:rsidR="00B620EE" w:rsidRDefault="00B620EE" w:rsidP="00F601E6"/>
    <w:p w14:paraId="4E2E001D" w14:textId="55C72D47" w:rsidR="00B620EE" w:rsidRDefault="00B620EE" w:rsidP="00F601E6"/>
    <w:p w14:paraId="5520E757" w14:textId="6A57D9AE" w:rsidR="00B620EE" w:rsidRDefault="00B620EE" w:rsidP="00F601E6"/>
    <w:p w14:paraId="4746E9B0" w14:textId="067FD9FC" w:rsidR="00B620EE" w:rsidRDefault="00B620EE" w:rsidP="00F601E6"/>
    <w:p w14:paraId="71DA523D" w14:textId="77777777" w:rsidR="00B620EE" w:rsidRPr="00F601E6" w:rsidRDefault="00B620EE" w:rsidP="00F601E6"/>
    <w:sectPr w:rsidR="00B620E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62A2"/>
    <w:rsid w:val="000007EE"/>
    <w:rsid w:val="000029E3"/>
    <w:rsid w:val="000029E8"/>
    <w:rsid w:val="00004225"/>
    <w:rsid w:val="000066CA"/>
    <w:rsid w:val="00007264"/>
    <w:rsid w:val="000076A9"/>
    <w:rsid w:val="00014FAD"/>
    <w:rsid w:val="00015D2A"/>
    <w:rsid w:val="000204B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19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5AC"/>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253"/>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AA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33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A05"/>
    <w:rsid w:val="005870E8"/>
    <w:rsid w:val="0058789C"/>
    <w:rsid w:val="005A4D4E"/>
    <w:rsid w:val="005A575B"/>
    <w:rsid w:val="005A7237"/>
    <w:rsid w:val="005B21FA"/>
    <w:rsid w:val="005B3244"/>
    <w:rsid w:val="005B6EE8"/>
    <w:rsid w:val="005B7731"/>
    <w:rsid w:val="005C4515"/>
    <w:rsid w:val="005C5602"/>
    <w:rsid w:val="005C74A6"/>
    <w:rsid w:val="005D3B4D"/>
    <w:rsid w:val="005D615C"/>
    <w:rsid w:val="005E070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3E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2A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CA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E3"/>
    <w:rsid w:val="009B69F5"/>
    <w:rsid w:val="009C5FF7"/>
    <w:rsid w:val="009C6292"/>
    <w:rsid w:val="009D15DB"/>
    <w:rsid w:val="009D3133"/>
    <w:rsid w:val="009D4ED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93A"/>
    <w:rsid w:val="00AE0243"/>
    <w:rsid w:val="00AE1BAD"/>
    <w:rsid w:val="00AE2124"/>
    <w:rsid w:val="00AE24BC"/>
    <w:rsid w:val="00AE3E3F"/>
    <w:rsid w:val="00AF1931"/>
    <w:rsid w:val="00AF2516"/>
    <w:rsid w:val="00AF30C1"/>
    <w:rsid w:val="00AF4760"/>
    <w:rsid w:val="00AF55D4"/>
    <w:rsid w:val="00B0505F"/>
    <w:rsid w:val="00B05C2D"/>
    <w:rsid w:val="00B12933"/>
    <w:rsid w:val="00B12B88"/>
    <w:rsid w:val="00B137E0"/>
    <w:rsid w:val="00B13BC8"/>
    <w:rsid w:val="00B24662"/>
    <w:rsid w:val="00B3569C"/>
    <w:rsid w:val="00B43676"/>
    <w:rsid w:val="00B5602D"/>
    <w:rsid w:val="00B60125"/>
    <w:rsid w:val="00B620E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E6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D6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40B"/>
    <w:rsid w:val="00DF1210"/>
    <w:rsid w:val="00DF31E9"/>
    <w:rsid w:val="00DF400D"/>
    <w:rsid w:val="00DF5C23"/>
    <w:rsid w:val="00E01DAD"/>
    <w:rsid w:val="00E021DC"/>
    <w:rsid w:val="00E03F91"/>
    <w:rsid w:val="00E064EF"/>
    <w:rsid w:val="00E064F2"/>
    <w:rsid w:val="00E0717B"/>
    <w:rsid w:val="00E15598"/>
    <w:rsid w:val="00E20D65"/>
    <w:rsid w:val="00E25DD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641"/>
    <w:rsid w:val="00F73954"/>
    <w:rsid w:val="00F9210A"/>
    <w:rsid w:val="00F94060"/>
    <w:rsid w:val="00FA56F6"/>
    <w:rsid w:val="00FB329D"/>
    <w:rsid w:val="00FC27E3"/>
    <w:rsid w:val="00FC67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2D0BF"/>
  <w14:defaultImageDpi w14:val="300"/>
  <w15:docId w15:val="{5DD4B041-38E5-C247-A43A-DAB59AEA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5D6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462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8462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462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462A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D05D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05D61"/>
    <w:pPr>
      <w:keepNext/>
      <w:keepLines/>
      <w:spacing w:before="200" w:after="40"/>
      <w:outlineLvl w:val="5"/>
    </w:pPr>
    <w:rPr>
      <w:b/>
      <w:sz w:val="20"/>
      <w:szCs w:val="20"/>
    </w:rPr>
  </w:style>
  <w:style w:type="character" w:default="1" w:styleId="DefaultParagraphFont">
    <w:name w:val="Default Paragraph Font"/>
    <w:uiPriority w:val="1"/>
    <w:semiHidden/>
    <w:unhideWhenUsed/>
    <w:rsid w:val="008462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62A2"/>
  </w:style>
  <w:style w:type="character" w:customStyle="1" w:styleId="Heading1Char">
    <w:name w:val="Heading 1 Char"/>
    <w:aliases w:val="Pocket Char"/>
    <w:basedOn w:val="DefaultParagraphFont"/>
    <w:link w:val="Heading1"/>
    <w:uiPriority w:val="9"/>
    <w:rsid w:val="008462A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8462A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462A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462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62A2"/>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462A2"/>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8462A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462A2"/>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462A2"/>
    <w:rPr>
      <w:color w:val="auto"/>
      <w:u w:val="none"/>
    </w:rPr>
  </w:style>
  <w:style w:type="paragraph" w:styleId="DocumentMap">
    <w:name w:val="Document Map"/>
    <w:basedOn w:val="Normal"/>
    <w:link w:val="DocumentMapChar"/>
    <w:uiPriority w:val="99"/>
    <w:semiHidden/>
    <w:unhideWhenUsed/>
    <w:rsid w:val="008462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62A2"/>
    <w:rPr>
      <w:rFonts w:ascii="Lucida Grande" w:hAnsi="Lucida Grande" w:cs="Lucida Grande"/>
    </w:rPr>
  </w:style>
  <w:style w:type="character" w:customStyle="1" w:styleId="Heading5Char">
    <w:name w:val="Heading 5 Char"/>
    <w:basedOn w:val="DefaultParagraphFont"/>
    <w:link w:val="Heading5"/>
    <w:uiPriority w:val="9"/>
    <w:semiHidden/>
    <w:rsid w:val="00D05D61"/>
    <w:rPr>
      <w:rFonts w:asciiTheme="majorHAnsi" w:eastAsiaTheme="majorEastAsia" w:hAnsiTheme="majorHAnsi" w:cstheme="majorBidi"/>
      <w:color w:val="243F60" w:themeColor="accent1" w:themeShade="7F"/>
      <w:sz w:val="26"/>
    </w:rPr>
  </w:style>
  <w:style w:type="character" w:customStyle="1" w:styleId="Heading6Char">
    <w:name w:val="Heading 6 Char"/>
    <w:basedOn w:val="DefaultParagraphFont"/>
    <w:link w:val="Heading6"/>
    <w:uiPriority w:val="9"/>
    <w:semiHidden/>
    <w:rsid w:val="00D05D61"/>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D05D61"/>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D05D61"/>
    <w:rPr>
      <w:rFonts w:ascii="Arial" w:hAnsi="Arial" w:cs="Calibri"/>
      <w:bCs/>
      <w:u w:val="single"/>
    </w:rPr>
  </w:style>
  <w:style w:type="character" w:styleId="UnresolvedMention">
    <w:name w:val="Unresolved Mention"/>
    <w:basedOn w:val="DefaultParagraphFont"/>
    <w:uiPriority w:val="99"/>
    <w:unhideWhenUsed/>
    <w:rsid w:val="00D05D6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D05D61"/>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05D6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05D61"/>
    <w:rPr>
      <w:rFonts w:ascii="Calibri" w:hAnsi="Calibri" w:cs="Calibri"/>
      <w:sz w:val="26"/>
    </w:rPr>
  </w:style>
  <w:style w:type="paragraph" w:customStyle="1" w:styleId="textbold">
    <w:name w:val="text bold"/>
    <w:basedOn w:val="Normal"/>
    <w:link w:val="Emphasis"/>
    <w:uiPriority w:val="20"/>
    <w:qFormat/>
    <w:rsid w:val="00D05D61"/>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customStyle="1" w:styleId="css-axufdj">
    <w:name w:val="css-axufdj"/>
    <w:basedOn w:val="Normal"/>
    <w:rsid w:val="00D05D61"/>
    <w:pPr>
      <w:spacing w:before="100" w:beforeAutospacing="1" w:after="100" w:afterAutospacing="1"/>
    </w:pPr>
  </w:style>
  <w:style w:type="character" w:styleId="Strong">
    <w:name w:val="Strong"/>
    <w:basedOn w:val="DefaultParagraphFont"/>
    <w:uiPriority w:val="22"/>
    <w:qFormat/>
    <w:rsid w:val="00D05D61"/>
    <w:rPr>
      <w:b/>
      <w:bCs/>
    </w:rPr>
  </w:style>
  <w:style w:type="character" w:customStyle="1" w:styleId="sr-only">
    <w:name w:val="sr-only"/>
    <w:basedOn w:val="DefaultParagraphFont"/>
    <w:rsid w:val="00D05D61"/>
  </w:style>
  <w:style w:type="paragraph" w:styleId="ListParagraph">
    <w:name w:val="List Paragraph"/>
    <w:aliases w:val="6 font"/>
    <w:basedOn w:val="Normal"/>
    <w:uiPriority w:val="34"/>
    <w:qFormat/>
    <w:rsid w:val="00D05D61"/>
    <w:pPr>
      <w:ind w:left="720"/>
      <w:contextualSpacing/>
    </w:pPr>
  </w:style>
  <w:style w:type="character" w:customStyle="1" w:styleId="BoldUnderline">
    <w:name w:val="Bold.Underline"/>
    <w:uiPriority w:val="1"/>
    <w:qFormat/>
    <w:rsid w:val="00D05D61"/>
    <w:rPr>
      <w:b/>
      <w:u w:val="single"/>
    </w:rPr>
  </w:style>
  <w:style w:type="character" w:customStyle="1" w:styleId="Minimize">
    <w:name w:val="Minimize"/>
    <w:uiPriority w:val="1"/>
    <w:qFormat/>
    <w:rsid w:val="00D05D61"/>
    <w:rPr>
      <w:rFonts w:asciiTheme="minorHAnsi" w:hAnsiTheme="minorHAnsi"/>
      <w:sz w:val="16"/>
    </w:rPr>
  </w:style>
  <w:style w:type="character" w:customStyle="1" w:styleId="TitleChar1">
    <w:name w:val="Title Char1"/>
    <w:basedOn w:val="DefaultParagraphFont"/>
    <w:uiPriority w:val="10"/>
    <w:rsid w:val="00D05D61"/>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D05D61"/>
    <w:rPr>
      <w:b/>
      <w:u w:val="single"/>
    </w:rPr>
  </w:style>
  <w:style w:type="character" w:customStyle="1" w:styleId="Underline2Char">
    <w:name w:val="Underline2 Char"/>
    <w:basedOn w:val="DefaultParagraphFont"/>
    <w:link w:val="Underline2"/>
    <w:uiPriority w:val="4"/>
    <w:rsid w:val="00D05D61"/>
    <w:rPr>
      <w:rFonts w:ascii="Calibri" w:hAnsi="Calibri" w:cs="Calibri"/>
      <w:b/>
      <w:sz w:val="26"/>
      <w:u w:val="single"/>
    </w:rPr>
  </w:style>
  <w:style w:type="character" w:customStyle="1" w:styleId="BoldUnderline0">
    <w:name w:val="BoldUnderline"/>
    <w:basedOn w:val="DefaultParagraphFont"/>
    <w:uiPriority w:val="1"/>
    <w:qFormat/>
    <w:rsid w:val="00D05D61"/>
    <w:rPr>
      <w:rFonts w:ascii="Arial" w:hAnsi="Arial"/>
      <w:b/>
      <w:sz w:val="20"/>
      <w:u w:val="single"/>
    </w:rPr>
  </w:style>
  <w:style w:type="paragraph" w:customStyle="1" w:styleId="UnderlinePara">
    <w:name w:val="Underline Para"/>
    <w:basedOn w:val="Normal"/>
    <w:uiPriority w:val="1"/>
    <w:qFormat/>
    <w:rsid w:val="00D05D61"/>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D05D6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D05D61"/>
    <w:pPr>
      <w:ind w:left="432" w:right="432"/>
    </w:pPr>
    <w:rPr>
      <w:color w:val="000000"/>
    </w:rPr>
  </w:style>
  <w:style w:type="character" w:customStyle="1" w:styleId="evidencetextChar1">
    <w:name w:val="evidence text Char1"/>
    <w:link w:val="evidencetext"/>
    <w:rsid w:val="00D05D61"/>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D05D61"/>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D05D61"/>
    <w:rPr>
      <w:rFonts w:ascii="Calibri" w:eastAsiaTheme="minorHAnsi" w:hAnsi="Calibri" w:cs="Times New Roman"/>
      <w:sz w:val="22"/>
      <w:szCs w:val="22"/>
      <w:u w:val="single"/>
    </w:rPr>
  </w:style>
  <w:style w:type="paragraph" w:customStyle="1" w:styleId="css-182kmce">
    <w:name w:val="css-182kmce"/>
    <w:basedOn w:val="Normal"/>
    <w:rsid w:val="00D05D61"/>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D05D61"/>
  </w:style>
  <w:style w:type="paragraph" w:customStyle="1" w:styleId="pullquote-paragraph">
    <w:name w:val="pullquote-paragraph"/>
    <w:basedOn w:val="Normal"/>
    <w:rsid w:val="00D05D61"/>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D05D61"/>
    <w:rPr>
      <w:i/>
      <w:iCs/>
    </w:rPr>
  </w:style>
  <w:style w:type="paragraph" w:customStyle="1" w:styleId="font--body">
    <w:name w:val="font--body"/>
    <w:basedOn w:val="Normal"/>
    <w:rsid w:val="00D05D61"/>
    <w:pPr>
      <w:spacing w:before="100" w:beforeAutospacing="1" w:after="100" w:afterAutospacing="1"/>
    </w:pPr>
    <w:rPr>
      <w:rFonts w:eastAsia="Times New Roman"/>
      <w:sz w:val="24"/>
      <w:lang w:eastAsia="ko-KR"/>
    </w:rPr>
  </w:style>
  <w:style w:type="paragraph" w:customStyle="1" w:styleId="gntarbp">
    <w:name w:val="gnt_ar_b_p"/>
    <w:basedOn w:val="Normal"/>
    <w:rsid w:val="00D05D61"/>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D05D61"/>
    <w:pPr>
      <w:spacing w:before="100" w:beforeAutospacing="1" w:after="100" w:afterAutospacing="1"/>
    </w:pPr>
    <w:rPr>
      <w:rFonts w:eastAsia="Times New Roman"/>
      <w:sz w:val="24"/>
      <w:lang w:eastAsia="ko-KR"/>
    </w:rPr>
  </w:style>
  <w:style w:type="character" w:customStyle="1" w:styleId="numbers">
    <w:name w:val="numbers"/>
    <w:basedOn w:val="DefaultParagraphFont"/>
    <w:rsid w:val="00D05D61"/>
  </w:style>
  <w:style w:type="paragraph" w:customStyle="1" w:styleId="endmarkenabled">
    <w:name w:val="endmarkenabled"/>
    <w:basedOn w:val="Normal"/>
    <w:rsid w:val="00D05D61"/>
    <w:pPr>
      <w:spacing w:before="100" w:beforeAutospacing="1" w:after="100" w:afterAutospacing="1"/>
    </w:pPr>
    <w:rPr>
      <w:rFonts w:eastAsia="Times New Roman"/>
      <w:sz w:val="24"/>
      <w:lang w:eastAsia="ko-KR"/>
    </w:rPr>
  </w:style>
  <w:style w:type="character" w:customStyle="1" w:styleId="link">
    <w:name w:val="link"/>
    <w:basedOn w:val="DefaultParagraphFont"/>
    <w:rsid w:val="00D05D61"/>
  </w:style>
  <w:style w:type="paragraph" w:customStyle="1" w:styleId="css-exrw3m">
    <w:name w:val="css-exrw3m"/>
    <w:basedOn w:val="Normal"/>
    <w:rsid w:val="00D05D61"/>
    <w:pPr>
      <w:spacing w:before="100" w:beforeAutospacing="1" w:after="100" w:afterAutospacing="1"/>
    </w:pPr>
    <w:rPr>
      <w:rFonts w:eastAsia="Times New Roman"/>
      <w:sz w:val="24"/>
    </w:rPr>
  </w:style>
  <w:style w:type="character" w:customStyle="1" w:styleId="css-8l6xbc">
    <w:name w:val="css-8l6xbc"/>
    <w:basedOn w:val="DefaultParagraphFont"/>
    <w:rsid w:val="00D05D61"/>
  </w:style>
  <w:style w:type="paragraph" w:customStyle="1" w:styleId="t-body-text">
    <w:name w:val="t-body-text"/>
    <w:basedOn w:val="Normal"/>
    <w:rsid w:val="00D05D61"/>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D05D61"/>
    <w:rPr>
      <w:rFonts w:ascii="Segoe UI" w:hAnsi="Segoe UI" w:cs="Segoe UI"/>
      <w:sz w:val="18"/>
      <w:szCs w:val="18"/>
    </w:rPr>
  </w:style>
  <w:style w:type="paragraph" w:styleId="BalloonText">
    <w:name w:val="Balloon Text"/>
    <w:basedOn w:val="Normal"/>
    <w:link w:val="BalloonTextChar"/>
    <w:uiPriority w:val="99"/>
    <w:semiHidden/>
    <w:unhideWhenUsed/>
    <w:rsid w:val="00D05D61"/>
    <w:rPr>
      <w:rFonts w:ascii="Segoe UI" w:hAnsi="Segoe UI" w:cs="Segoe UI"/>
      <w:sz w:val="18"/>
      <w:szCs w:val="18"/>
    </w:rPr>
  </w:style>
  <w:style w:type="character" w:customStyle="1" w:styleId="BalloonTextChar1">
    <w:name w:val="Balloon Text Char1"/>
    <w:basedOn w:val="DefaultParagraphFont"/>
    <w:uiPriority w:val="99"/>
    <w:semiHidden/>
    <w:rsid w:val="00D05D61"/>
    <w:rPr>
      <w:rFonts w:ascii="Times New Roman" w:hAnsi="Times New Roman" w:cs="Times New Roman"/>
      <w:sz w:val="18"/>
      <w:szCs w:val="18"/>
    </w:rPr>
  </w:style>
  <w:style w:type="character" w:customStyle="1" w:styleId="caps">
    <w:name w:val="caps"/>
    <w:basedOn w:val="DefaultParagraphFont"/>
    <w:rsid w:val="00D05D61"/>
  </w:style>
  <w:style w:type="paragraph" w:customStyle="1" w:styleId="c-user-cardbio">
    <w:name w:val="c-user-card__bio"/>
    <w:basedOn w:val="Normal"/>
    <w:rsid w:val="00D05D61"/>
    <w:pPr>
      <w:spacing w:before="100" w:beforeAutospacing="1" w:after="100" w:afterAutospacing="1"/>
    </w:pPr>
    <w:rPr>
      <w:rFonts w:eastAsia="Times New Roman"/>
      <w:sz w:val="24"/>
    </w:rPr>
  </w:style>
  <w:style w:type="paragraph" w:customStyle="1" w:styleId="selectionshareable">
    <w:name w:val="selectionshareable"/>
    <w:basedOn w:val="Normal"/>
    <w:rsid w:val="00D05D61"/>
    <w:pPr>
      <w:spacing w:before="100" w:beforeAutospacing="1" w:after="100" w:afterAutospacing="1"/>
    </w:pPr>
    <w:rPr>
      <w:rFonts w:eastAsia="Times New Roman"/>
      <w:sz w:val="24"/>
    </w:rPr>
  </w:style>
  <w:style w:type="character" w:customStyle="1" w:styleId="3oh-">
    <w:name w:val="_3oh-"/>
    <w:basedOn w:val="DefaultParagraphFont"/>
    <w:rsid w:val="00D05D61"/>
  </w:style>
  <w:style w:type="paragraph" w:customStyle="1" w:styleId="normal1">
    <w:name w:val="normal1"/>
    <w:basedOn w:val="Normal"/>
    <w:rsid w:val="00D05D61"/>
    <w:pPr>
      <w:spacing w:before="100" w:beforeAutospacing="1" w:after="100" w:afterAutospacing="1"/>
    </w:pPr>
    <w:rPr>
      <w:rFonts w:eastAsia="Times New Roman"/>
      <w:sz w:val="24"/>
    </w:rPr>
  </w:style>
  <w:style w:type="character" w:customStyle="1" w:styleId="c-timestamplabel">
    <w:name w:val="c-timestamp__label"/>
    <w:basedOn w:val="DefaultParagraphFont"/>
    <w:rsid w:val="00D05D61"/>
  </w:style>
  <w:style w:type="character" w:customStyle="1" w:styleId="c-messagelistunreaddividerlabel">
    <w:name w:val="c-message_list__unread_divider__label"/>
    <w:basedOn w:val="DefaultParagraphFont"/>
    <w:rsid w:val="00D05D61"/>
  </w:style>
  <w:style w:type="character" w:customStyle="1" w:styleId="c-messagesender">
    <w:name w:val="c-message__sender"/>
    <w:basedOn w:val="DefaultParagraphFont"/>
    <w:rsid w:val="00D05D61"/>
  </w:style>
  <w:style w:type="character" w:customStyle="1" w:styleId="c-reactioncount">
    <w:name w:val="c-reaction__count"/>
    <w:basedOn w:val="DefaultParagraphFont"/>
    <w:rsid w:val="00D05D61"/>
  </w:style>
  <w:style w:type="paragraph" w:customStyle="1" w:styleId="Analytic">
    <w:name w:val="Analytic"/>
    <w:basedOn w:val="Normal"/>
    <w:link w:val="AnalyticChar"/>
    <w:autoRedefine/>
    <w:qFormat/>
    <w:rsid w:val="00D05D61"/>
    <w:rPr>
      <w:color w:val="1F497D" w:themeColor="text2"/>
    </w:rPr>
  </w:style>
  <w:style w:type="character" w:customStyle="1" w:styleId="AnalyticChar">
    <w:name w:val="Analytic Char"/>
    <w:basedOn w:val="DefaultParagraphFont"/>
    <w:link w:val="Analytic"/>
    <w:rsid w:val="00D05D61"/>
    <w:rPr>
      <w:rFonts w:ascii="Calibri" w:hAnsi="Calibri" w:cs="Calibri"/>
      <w:color w:val="1F497D" w:themeColor="text2"/>
      <w:sz w:val="26"/>
    </w:rPr>
  </w:style>
  <w:style w:type="paragraph" w:styleId="Header">
    <w:name w:val="header"/>
    <w:basedOn w:val="Normal"/>
    <w:link w:val="HeaderChar"/>
    <w:uiPriority w:val="99"/>
    <w:unhideWhenUsed/>
    <w:rsid w:val="00D05D61"/>
    <w:pPr>
      <w:tabs>
        <w:tab w:val="center" w:pos="4680"/>
        <w:tab w:val="right" w:pos="9360"/>
      </w:tabs>
    </w:pPr>
  </w:style>
  <w:style w:type="character" w:customStyle="1" w:styleId="HeaderChar">
    <w:name w:val="Header Char"/>
    <w:basedOn w:val="DefaultParagraphFont"/>
    <w:link w:val="Header"/>
    <w:uiPriority w:val="99"/>
    <w:rsid w:val="00D05D61"/>
    <w:rPr>
      <w:rFonts w:ascii="Calibri" w:hAnsi="Calibri" w:cs="Calibri"/>
      <w:sz w:val="26"/>
    </w:rPr>
  </w:style>
  <w:style w:type="paragraph" w:styleId="Footer">
    <w:name w:val="footer"/>
    <w:basedOn w:val="Normal"/>
    <w:link w:val="FooterChar"/>
    <w:uiPriority w:val="99"/>
    <w:unhideWhenUsed/>
    <w:rsid w:val="00D05D61"/>
    <w:pPr>
      <w:tabs>
        <w:tab w:val="center" w:pos="4680"/>
        <w:tab w:val="right" w:pos="9360"/>
      </w:tabs>
    </w:pPr>
  </w:style>
  <w:style w:type="character" w:customStyle="1" w:styleId="FooterChar">
    <w:name w:val="Footer Char"/>
    <w:basedOn w:val="DefaultParagraphFont"/>
    <w:link w:val="Footer"/>
    <w:uiPriority w:val="99"/>
    <w:rsid w:val="00D05D61"/>
    <w:rPr>
      <w:rFonts w:ascii="Calibri" w:hAnsi="Calibri" w:cs="Calibri"/>
      <w:sz w:val="26"/>
    </w:rPr>
  </w:style>
  <w:style w:type="character" w:customStyle="1" w:styleId="z-TopofFormChar">
    <w:name w:val="z-Top of Form Char"/>
    <w:basedOn w:val="DefaultParagraphFont"/>
    <w:link w:val="z-TopofForm"/>
    <w:uiPriority w:val="99"/>
    <w:semiHidden/>
    <w:rsid w:val="00D05D61"/>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D05D61"/>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D05D61"/>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05D6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05D61"/>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D05D61"/>
    <w:rPr>
      <w:rFonts w:ascii="Arial" w:hAnsi="Arial" w:cs="Arial"/>
      <w:vanish/>
      <w:sz w:val="16"/>
      <w:szCs w:val="16"/>
    </w:rPr>
  </w:style>
  <w:style w:type="paragraph" w:customStyle="1" w:styleId="Emphasize">
    <w:name w:val="Emphasize"/>
    <w:basedOn w:val="Normal"/>
    <w:uiPriority w:val="7"/>
    <w:qFormat/>
    <w:rsid w:val="00D05D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D05D61"/>
    <w:rPr>
      <w:b/>
      <w:sz w:val="20"/>
      <w:u w:val="single"/>
    </w:rPr>
  </w:style>
  <w:style w:type="paragraph" w:customStyle="1" w:styleId="8MIn">
    <w:name w:val="8 MIn"/>
    <w:basedOn w:val="Normal"/>
    <w:link w:val="8MInChar"/>
    <w:uiPriority w:val="4"/>
    <w:qFormat/>
    <w:rsid w:val="00D05D61"/>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D05D61"/>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D05D61"/>
  </w:style>
  <w:style w:type="character" w:customStyle="1" w:styleId="c-messagekittext">
    <w:name w:val="c-message_kit__text"/>
    <w:basedOn w:val="DefaultParagraphFont"/>
    <w:rsid w:val="00D05D61"/>
  </w:style>
  <w:style w:type="character" w:customStyle="1" w:styleId="cardChar">
    <w:name w:val="card Char"/>
    <w:aliases w:val="Bold Cite Char Char,Speed Cite Char"/>
    <w:basedOn w:val="DefaultParagraphFont"/>
    <w:rsid w:val="00D05D61"/>
    <w:rPr>
      <w:rFonts w:ascii="Georgia" w:eastAsia="Calibri" w:hAnsi="Georgia" w:cs="Times New Roman"/>
      <w:sz w:val="24"/>
    </w:rPr>
  </w:style>
  <w:style w:type="character" w:customStyle="1" w:styleId="expertise">
    <w:name w:val="expertise"/>
    <w:basedOn w:val="DefaultParagraphFont"/>
    <w:rsid w:val="00D05D61"/>
  </w:style>
  <w:style w:type="character" w:customStyle="1" w:styleId="education">
    <w:name w:val="education"/>
    <w:basedOn w:val="DefaultParagraphFont"/>
    <w:rsid w:val="00D05D61"/>
  </w:style>
  <w:style w:type="character" w:customStyle="1" w:styleId="rollover-people">
    <w:name w:val="rollover-people"/>
    <w:basedOn w:val="DefaultParagraphFont"/>
    <w:rsid w:val="00D05D61"/>
  </w:style>
  <w:style w:type="character" w:customStyle="1" w:styleId="UnresolvedMention2">
    <w:name w:val="Unresolved Mention2"/>
    <w:basedOn w:val="DefaultParagraphFont"/>
    <w:uiPriority w:val="99"/>
    <w:unhideWhenUsed/>
    <w:rsid w:val="00D05D61"/>
    <w:rPr>
      <w:color w:val="605E5C"/>
      <w:shd w:val="clear" w:color="auto" w:fill="E1DFDD"/>
    </w:rPr>
  </w:style>
  <w:style w:type="character" w:customStyle="1" w:styleId="UnresolvedMention3">
    <w:name w:val="Unresolved Mention3"/>
    <w:basedOn w:val="DefaultParagraphFont"/>
    <w:uiPriority w:val="99"/>
    <w:rsid w:val="00D05D61"/>
    <w:rPr>
      <w:color w:val="605E5C"/>
      <w:shd w:val="clear" w:color="auto" w:fill="E1DFDD"/>
    </w:rPr>
  </w:style>
  <w:style w:type="paragraph" w:customStyle="1" w:styleId="Body">
    <w:name w:val="Body"/>
    <w:link w:val="BodyChar"/>
    <w:autoRedefine/>
    <w:qFormat/>
    <w:rsid w:val="00D05D61"/>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D05D61"/>
    <w:rPr>
      <w:rFonts w:ascii="Calibri" w:eastAsiaTheme="majorEastAsia" w:hAnsi="Calibri" w:cstheme="majorBidi"/>
      <w:iCs/>
      <w:color w:val="000000" w:themeColor="text1"/>
      <w:sz w:val="8"/>
      <w:szCs w:val="22"/>
    </w:rPr>
  </w:style>
  <w:style w:type="character" w:customStyle="1" w:styleId="url">
    <w:name w:val="url"/>
    <w:basedOn w:val="DefaultParagraphFont"/>
    <w:rsid w:val="00D05D61"/>
  </w:style>
  <w:style w:type="character" w:customStyle="1" w:styleId="ellip">
    <w:name w:val="ellip"/>
    <w:basedOn w:val="DefaultParagraphFont"/>
    <w:rsid w:val="00D05D61"/>
  </w:style>
  <w:style w:type="character" w:customStyle="1" w:styleId="nowrap">
    <w:name w:val="nowrap"/>
    <w:basedOn w:val="DefaultParagraphFont"/>
    <w:rsid w:val="00D05D61"/>
  </w:style>
  <w:style w:type="paragraph" w:customStyle="1" w:styleId="Tag2">
    <w:name w:val="Tag2"/>
    <w:basedOn w:val="Normal"/>
    <w:qFormat/>
    <w:rsid w:val="00D05D61"/>
    <w:pPr>
      <w:spacing w:line="256" w:lineRule="auto"/>
    </w:pPr>
    <w:rPr>
      <w:b/>
      <w:sz w:val="24"/>
    </w:rPr>
  </w:style>
  <w:style w:type="character" w:customStyle="1" w:styleId="underlinedChar">
    <w:name w:val="underlined Char"/>
    <w:link w:val="underlined"/>
    <w:locked/>
    <w:rsid w:val="00D05D6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D05D61"/>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D05D61"/>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D05D61"/>
    <w:rPr>
      <w:vertAlign w:val="superscript"/>
    </w:rPr>
  </w:style>
  <w:style w:type="character" w:customStyle="1" w:styleId="Emph">
    <w:name w:val="Emph"/>
    <w:basedOn w:val="DefaultParagraphFont"/>
    <w:uiPriority w:val="1"/>
    <w:qFormat/>
    <w:rsid w:val="00D05D61"/>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D05D61"/>
    <w:rPr>
      <w:u w:val="single"/>
    </w:rPr>
  </w:style>
  <w:style w:type="character" w:customStyle="1" w:styleId="BoldUnderlineChar">
    <w:name w:val="Bold Underline Char"/>
    <w:basedOn w:val="DefaultParagraphFont"/>
    <w:rsid w:val="00D05D61"/>
    <w:rPr>
      <w:rFonts w:ascii="Arial" w:hAnsi="Arial" w:cs="Arial" w:hint="default"/>
      <w:b/>
      <w:bCs w:val="0"/>
      <w:u w:val="single"/>
    </w:rPr>
  </w:style>
  <w:style w:type="character" w:customStyle="1" w:styleId="ReadCard">
    <w:name w:val="ReadCard"/>
    <w:uiPriority w:val="1"/>
    <w:qFormat/>
    <w:rsid w:val="00D05D61"/>
    <w:rPr>
      <w:rFonts w:ascii="Times New Roman" w:hAnsi="Times New Roman" w:cs="Times New Roman" w:hint="default"/>
      <w:b/>
      <w:bCs w:val="0"/>
      <w:sz w:val="24"/>
      <w:u w:val="single"/>
    </w:rPr>
  </w:style>
  <w:style w:type="paragraph" w:customStyle="1" w:styleId="CiteSpacing">
    <w:name w:val="Cite Spacing"/>
    <w:basedOn w:val="Normal"/>
    <w:uiPriority w:val="4"/>
    <w:qFormat/>
    <w:rsid w:val="00D05D61"/>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D05D61"/>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D05D61"/>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D05D61"/>
    <w:rPr>
      <w:rFonts w:ascii="Times New Roman" w:eastAsia="Times New Roman" w:hAnsi="Times New Roman" w:cs="Times New Roman"/>
      <w:sz w:val="20"/>
      <w:szCs w:val="22"/>
    </w:rPr>
  </w:style>
  <w:style w:type="character" w:customStyle="1" w:styleId="DebateUnderline">
    <w:name w:val="Debate Underline"/>
    <w:qFormat/>
    <w:rsid w:val="00D05D61"/>
    <w:rPr>
      <w:rFonts w:ascii="Times New Roman" w:hAnsi="Times New Roman"/>
      <w:sz w:val="20"/>
      <w:u w:val="thick"/>
    </w:rPr>
  </w:style>
  <w:style w:type="paragraph" w:customStyle="1" w:styleId="Nothing">
    <w:name w:val="Nothing"/>
    <w:link w:val="NothingChar"/>
    <w:qFormat/>
    <w:rsid w:val="00D05D61"/>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D05D61"/>
    <w:rPr>
      <w:rFonts w:ascii="Times New Roman" w:eastAsia="Times New Roman" w:hAnsi="Times New Roman" w:cs="Times New Roman"/>
      <w:sz w:val="20"/>
      <w:szCs w:val="22"/>
    </w:rPr>
  </w:style>
  <w:style w:type="paragraph" w:customStyle="1" w:styleId="cardtext">
    <w:name w:val="card text"/>
    <w:basedOn w:val="Normal"/>
    <w:link w:val="cardtextChar"/>
    <w:qFormat/>
    <w:rsid w:val="00D05D61"/>
    <w:pPr>
      <w:ind w:left="288" w:right="288"/>
    </w:pPr>
    <w:rPr>
      <w:rFonts w:ascii="Book Antiqua" w:hAnsi="Book Antiqua" w:cs="Lucida Grande"/>
    </w:rPr>
  </w:style>
  <w:style w:type="character" w:customStyle="1" w:styleId="cardtextChar">
    <w:name w:val="card text Char"/>
    <w:basedOn w:val="DefaultParagraphFont"/>
    <w:link w:val="cardtext"/>
    <w:rsid w:val="00D05D61"/>
    <w:rPr>
      <w:rFonts w:ascii="Book Antiqua" w:hAnsi="Book Antiqua" w:cs="Lucida Grande"/>
      <w:sz w:val="26"/>
    </w:rPr>
  </w:style>
  <w:style w:type="paragraph" w:customStyle="1" w:styleId="TagText">
    <w:name w:val="TagText"/>
    <w:basedOn w:val="Normal"/>
    <w:qFormat/>
    <w:rsid w:val="00D05D61"/>
    <w:rPr>
      <w:b/>
      <w:sz w:val="24"/>
    </w:rPr>
  </w:style>
  <w:style w:type="paragraph" w:customStyle="1" w:styleId="UnderlineEmphasis">
    <w:name w:val="Underline + Emphasis"/>
    <w:basedOn w:val="Normal"/>
    <w:next w:val="Normal"/>
    <w:link w:val="UnderlineEmphasisChar"/>
    <w:autoRedefine/>
    <w:qFormat/>
    <w:rsid w:val="00D05D61"/>
    <w:rPr>
      <w:b/>
      <w:color w:val="000000"/>
      <w:sz w:val="24"/>
      <w:u w:val="single"/>
    </w:rPr>
  </w:style>
  <w:style w:type="character" w:customStyle="1" w:styleId="UnderlineEmphasisChar">
    <w:name w:val="Underline + Emphasis Char"/>
    <w:basedOn w:val="DefaultParagraphFont"/>
    <w:link w:val="UnderlineEmphasis"/>
    <w:rsid w:val="00D05D61"/>
    <w:rPr>
      <w:rFonts w:ascii="Calibri" w:hAnsi="Calibri" w:cs="Calibri"/>
      <w:b/>
      <w:color w:val="000000"/>
      <w:u w:val="single"/>
    </w:rPr>
  </w:style>
  <w:style w:type="character" w:customStyle="1" w:styleId="BoldUnderlineUNDO">
    <w:name w:val="Bold.Underline.UNDO"/>
    <w:uiPriority w:val="1"/>
    <w:qFormat/>
    <w:rsid w:val="00D05D61"/>
    <w:rPr>
      <w:b w:val="0"/>
    </w:rPr>
  </w:style>
  <w:style w:type="paragraph" w:styleId="FootnoteText">
    <w:name w:val="footnote text"/>
    <w:basedOn w:val="Normal"/>
    <w:link w:val="FootnoteTextChar"/>
    <w:uiPriority w:val="99"/>
    <w:unhideWhenUsed/>
    <w:qFormat/>
    <w:rsid w:val="00D05D61"/>
    <w:pPr>
      <w:spacing w:line="256" w:lineRule="auto"/>
    </w:pPr>
    <w:rPr>
      <w:sz w:val="20"/>
      <w:szCs w:val="20"/>
    </w:rPr>
  </w:style>
  <w:style w:type="character" w:customStyle="1" w:styleId="FootnoteTextChar">
    <w:name w:val="Footnote Text Char"/>
    <w:basedOn w:val="DefaultParagraphFont"/>
    <w:link w:val="FootnoteText"/>
    <w:uiPriority w:val="99"/>
    <w:rsid w:val="00D05D61"/>
    <w:rPr>
      <w:rFonts w:ascii="Calibri" w:hAnsi="Calibri" w:cs="Calibri"/>
      <w:sz w:val="20"/>
      <w:szCs w:val="20"/>
    </w:rPr>
  </w:style>
  <w:style w:type="character" w:customStyle="1" w:styleId="LinedDown">
    <w:name w:val="Lined Down"/>
    <w:qFormat/>
    <w:rsid w:val="00D05D61"/>
    <w:rPr>
      <w:rFonts w:ascii="Times New Roman" w:hAnsi="Times New Roman" w:cs="Times New Roman"/>
      <w:b w:val="0"/>
      <w:bCs w:val="0"/>
      <w:i w:val="0"/>
      <w:iCs w:val="0"/>
      <w:color w:val="000000"/>
      <w:sz w:val="12"/>
      <w:szCs w:val="12"/>
      <w:u w:val="none"/>
    </w:rPr>
  </w:style>
  <w:style w:type="character" w:customStyle="1" w:styleId="Carded">
    <w:name w:val="Carded"/>
    <w:qFormat/>
    <w:rsid w:val="00D05D61"/>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D05D61"/>
    <w:rPr>
      <w:bCs/>
      <w:sz w:val="20"/>
      <w:u w:val="single"/>
    </w:rPr>
  </w:style>
  <w:style w:type="character" w:customStyle="1" w:styleId="LDAnalytics">
    <w:name w:val="LD Analytics"/>
    <w:basedOn w:val="DefaultParagraphFont"/>
    <w:autoRedefine/>
    <w:uiPriority w:val="1"/>
    <w:qFormat/>
    <w:rsid w:val="00D05D61"/>
  </w:style>
  <w:style w:type="paragraph" w:styleId="Subtitle">
    <w:name w:val="Subtitle"/>
    <w:basedOn w:val="Normal"/>
    <w:next w:val="Normal"/>
    <w:link w:val="SubtitleChar"/>
    <w:uiPriority w:val="11"/>
    <w:qFormat/>
    <w:rsid w:val="00D05D61"/>
    <w:rPr>
      <w:color w:val="5A5A5A"/>
    </w:rPr>
  </w:style>
  <w:style w:type="character" w:customStyle="1" w:styleId="SubtitleChar">
    <w:name w:val="Subtitle Char"/>
    <w:basedOn w:val="DefaultParagraphFont"/>
    <w:link w:val="Subtitle"/>
    <w:uiPriority w:val="11"/>
    <w:rsid w:val="00D05D61"/>
    <w:rPr>
      <w:rFonts w:ascii="Calibri" w:hAnsi="Calibri" w:cs="Calibri"/>
      <w:color w:val="5A5A5A"/>
      <w:sz w:val="26"/>
    </w:rPr>
  </w:style>
  <w:style w:type="paragraph" w:customStyle="1" w:styleId="Citation">
    <w:name w:val="Citation"/>
    <w:basedOn w:val="Normal"/>
    <w:autoRedefine/>
    <w:uiPriority w:val="1"/>
    <w:qFormat/>
    <w:rsid w:val="00D05D61"/>
    <w:rPr>
      <w:rFonts w:eastAsia="Times New Roman" w:cs="Garamond"/>
      <w:bCs/>
      <w:u w:val="single"/>
    </w:rPr>
  </w:style>
  <w:style w:type="character" w:customStyle="1" w:styleId="BodyTextChar">
    <w:name w:val="Body Text Char"/>
    <w:basedOn w:val="DefaultParagraphFont"/>
    <w:link w:val="BodyText"/>
    <w:uiPriority w:val="99"/>
    <w:semiHidden/>
    <w:rsid w:val="00D05D61"/>
    <w:rPr>
      <w:rFonts w:ascii="Calibri" w:hAnsi="Calibri" w:cs="Calibri"/>
      <w:sz w:val="26"/>
    </w:rPr>
  </w:style>
  <w:style w:type="paragraph" w:styleId="BodyText">
    <w:name w:val="Body Text"/>
    <w:basedOn w:val="Normal"/>
    <w:link w:val="BodyTextChar"/>
    <w:uiPriority w:val="99"/>
    <w:semiHidden/>
    <w:unhideWhenUsed/>
    <w:rsid w:val="00D05D61"/>
    <w:pPr>
      <w:spacing w:after="120"/>
    </w:pPr>
  </w:style>
  <w:style w:type="character" w:customStyle="1" w:styleId="BodyTextChar1">
    <w:name w:val="Body Text Char1"/>
    <w:basedOn w:val="DefaultParagraphFont"/>
    <w:uiPriority w:val="99"/>
    <w:semiHidden/>
    <w:rsid w:val="00D05D61"/>
    <w:rPr>
      <w:rFonts w:ascii="Calibri" w:hAnsi="Calibri" w:cs="Calibri"/>
      <w:sz w:val="26"/>
    </w:rPr>
  </w:style>
  <w:style w:type="paragraph" w:customStyle="1" w:styleId="tiny">
    <w:name w:val="tiny"/>
    <w:next w:val="Normal"/>
    <w:link w:val="tinyChar"/>
    <w:autoRedefine/>
    <w:rsid w:val="00D05D61"/>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D05D61"/>
    <w:rPr>
      <w:rFonts w:ascii="Times New Roman" w:eastAsia="Malgun Gothic" w:hAnsi="Times New Roman" w:cs="Times New Roman"/>
      <w:sz w:val="12"/>
      <w:szCs w:val="22"/>
    </w:rPr>
  </w:style>
  <w:style w:type="character" w:customStyle="1" w:styleId="LDCut">
    <w:name w:val="LD Cut"/>
    <w:basedOn w:val="DefaultParagraphFont"/>
    <w:uiPriority w:val="1"/>
    <w:qFormat/>
    <w:rsid w:val="00D05D61"/>
    <w:rPr>
      <w:rFonts w:ascii="Times New Roman" w:hAnsi="Times New Roman"/>
      <w:b w:val="0"/>
      <w:color w:val="auto"/>
      <w:sz w:val="12"/>
    </w:rPr>
  </w:style>
  <w:style w:type="character" w:customStyle="1" w:styleId="LDUnderline">
    <w:name w:val="LD Underline"/>
    <w:basedOn w:val="DefaultParagraphFont"/>
    <w:uiPriority w:val="1"/>
    <w:qFormat/>
    <w:rsid w:val="00D05D61"/>
    <w:rPr>
      <w:rFonts w:ascii="Times New Roman" w:hAnsi="Times New Roman" w:cs="Times New Roman"/>
      <w:b/>
      <w:color w:val="auto"/>
      <w:sz w:val="24"/>
      <w:u w:val="single"/>
    </w:rPr>
  </w:style>
  <w:style w:type="character" w:customStyle="1" w:styleId="Style4Char">
    <w:name w:val="Style4 Char"/>
    <w:rsid w:val="00D05D61"/>
    <w:rPr>
      <w:rFonts w:ascii="Arial Narrow" w:hAnsi="Arial Narrow"/>
      <w:szCs w:val="24"/>
      <w:u w:val="single"/>
      <w:lang w:val="en-US" w:eastAsia="en-US" w:bidi="ar-SA"/>
    </w:rPr>
  </w:style>
  <w:style w:type="character" w:customStyle="1" w:styleId="Style1Char">
    <w:name w:val="Style1 Char"/>
    <w:locked/>
    <w:rsid w:val="00D05D61"/>
    <w:rPr>
      <w:rFonts w:ascii="Times New Roman" w:eastAsia="SimSun" w:hAnsi="Times New Roman"/>
      <w:szCs w:val="24"/>
      <w:u w:val="single"/>
      <w:lang w:eastAsia="zh-CN"/>
    </w:rPr>
  </w:style>
  <w:style w:type="character" w:customStyle="1" w:styleId="Style11pt">
    <w:name w:val="Style 11 pt"/>
    <w:basedOn w:val="DefaultParagraphFont"/>
    <w:rsid w:val="00D05D61"/>
    <w:rPr>
      <w:sz w:val="20"/>
    </w:rPr>
  </w:style>
  <w:style w:type="character" w:customStyle="1" w:styleId="DebateHighlighted">
    <w:name w:val="Debate Highlighted"/>
    <w:rsid w:val="00D05D61"/>
    <w:rPr>
      <w:rFonts w:ascii="Times New Roman" w:hAnsi="Times New Roman"/>
      <w:sz w:val="20"/>
      <w:u w:val="thick"/>
      <w:bdr w:val="none" w:sz="0" w:space="0" w:color="auto"/>
      <w:shd w:val="clear" w:color="auto" w:fill="00FFFF"/>
    </w:rPr>
  </w:style>
  <w:style w:type="paragraph" w:customStyle="1" w:styleId="Cites">
    <w:name w:val="Cites"/>
    <w:next w:val="Cards"/>
    <w:rsid w:val="00D05D61"/>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D05D61"/>
    <w:rPr>
      <w:b/>
      <w:sz w:val="24"/>
    </w:rPr>
  </w:style>
  <w:style w:type="character" w:customStyle="1" w:styleId="regtext">
    <w:name w:val="regtext"/>
    <w:uiPriority w:val="99"/>
    <w:rsid w:val="00D05D61"/>
  </w:style>
  <w:style w:type="character" w:customStyle="1" w:styleId="Dottedunderline">
    <w:name w:val="Dotted underline"/>
    <w:rsid w:val="00D05D61"/>
    <w:rPr>
      <w:u w:val="dotted"/>
    </w:rPr>
  </w:style>
  <w:style w:type="character" w:customStyle="1" w:styleId="slug-pub-date">
    <w:name w:val="slug-pub-date"/>
    <w:rsid w:val="00D05D61"/>
  </w:style>
  <w:style w:type="character" w:customStyle="1" w:styleId="slug-vol">
    <w:name w:val="slug-vol"/>
    <w:rsid w:val="00D05D61"/>
  </w:style>
  <w:style w:type="character" w:customStyle="1" w:styleId="slug-issue">
    <w:name w:val="slug-issue"/>
    <w:rsid w:val="00D05D61"/>
  </w:style>
  <w:style w:type="character" w:customStyle="1" w:styleId="slug-pages">
    <w:name w:val="slug-pages"/>
    <w:rsid w:val="00D05D61"/>
  </w:style>
  <w:style w:type="character" w:customStyle="1" w:styleId="DDIUnderline">
    <w:name w:val="DDI Underline"/>
    <w:uiPriority w:val="99"/>
    <w:rsid w:val="00D05D61"/>
    <w:rPr>
      <w:sz w:val="20"/>
      <w:u w:val="thick"/>
    </w:rPr>
  </w:style>
  <w:style w:type="character" w:customStyle="1" w:styleId="CardsChar1">
    <w:name w:val="Cards Char1"/>
    <w:locked/>
    <w:rsid w:val="00D05D61"/>
    <w:rPr>
      <w:rFonts w:ascii="Times New Roman" w:eastAsia="Times New Roman" w:hAnsi="Times New Roman" w:cs="Times New Roman"/>
    </w:rPr>
  </w:style>
  <w:style w:type="character" w:customStyle="1" w:styleId="apple-converted-space">
    <w:name w:val="apple-converted-space"/>
    <w:basedOn w:val="DefaultParagraphFont"/>
    <w:rsid w:val="00D05D61"/>
  </w:style>
  <w:style w:type="character" w:customStyle="1" w:styleId="CardTextChar0">
    <w:name w:val="Card Text Char"/>
    <w:locked/>
    <w:rsid w:val="00D05D61"/>
    <w:rPr>
      <w:rFonts w:ascii="Georgia" w:hAnsi="Georgia"/>
      <w:sz w:val="18"/>
      <w:u w:val="single"/>
    </w:rPr>
  </w:style>
  <w:style w:type="character" w:customStyle="1" w:styleId="normaltextrun">
    <w:name w:val="normaltextrun"/>
    <w:basedOn w:val="DefaultParagraphFont"/>
    <w:rsid w:val="00D05D61"/>
  </w:style>
  <w:style w:type="character" w:customStyle="1" w:styleId="eop">
    <w:name w:val="eop"/>
    <w:basedOn w:val="DefaultParagraphFont"/>
    <w:rsid w:val="00D05D61"/>
  </w:style>
  <w:style w:type="character" w:customStyle="1" w:styleId="spellingerror">
    <w:name w:val="spellingerror"/>
    <w:basedOn w:val="DefaultParagraphFont"/>
    <w:rsid w:val="00D05D61"/>
  </w:style>
  <w:style w:type="paragraph" w:customStyle="1" w:styleId="m-2839544472620372085msonospacing">
    <w:name w:val="m_-2839544472620372085msonospacing"/>
    <w:basedOn w:val="Normal"/>
    <w:rsid w:val="00D05D61"/>
    <w:pPr>
      <w:spacing w:before="100" w:beforeAutospacing="1" w:after="100" w:afterAutospacing="1"/>
    </w:pPr>
    <w:rPr>
      <w:sz w:val="24"/>
    </w:rPr>
  </w:style>
  <w:style w:type="paragraph" w:customStyle="1" w:styleId="franklin-light1">
    <w:name w:val="franklin-light1"/>
    <w:basedOn w:val="Normal"/>
    <w:rsid w:val="00D05D61"/>
    <w:pPr>
      <w:spacing w:before="100" w:beforeAutospacing="1" w:after="100" w:afterAutospacing="1"/>
    </w:pPr>
    <w:rPr>
      <w:sz w:val="24"/>
    </w:rPr>
  </w:style>
  <w:style w:type="character" w:customStyle="1" w:styleId="powa-tease">
    <w:name w:val="powa-tease"/>
    <w:basedOn w:val="DefaultParagraphFont"/>
    <w:rsid w:val="00D05D61"/>
  </w:style>
  <w:style w:type="character" w:customStyle="1" w:styleId="powa-byline">
    <w:name w:val="powa-byline"/>
    <w:basedOn w:val="DefaultParagraphFont"/>
    <w:rsid w:val="00D05D61"/>
  </w:style>
  <w:style w:type="character" w:customStyle="1" w:styleId="apple-style-span">
    <w:name w:val="apple-style-span"/>
    <w:basedOn w:val="DefaultParagraphFont"/>
    <w:rsid w:val="00D05D61"/>
    <w:rPr>
      <w:rFonts w:cs="Times New Roman"/>
    </w:rPr>
  </w:style>
  <w:style w:type="paragraph" w:customStyle="1" w:styleId="noindent">
    <w:name w:val="noindent"/>
    <w:basedOn w:val="Normal"/>
    <w:rsid w:val="00D05D61"/>
    <w:pPr>
      <w:spacing w:before="100" w:beforeAutospacing="1" w:after="100" w:afterAutospacing="1"/>
    </w:pPr>
    <w:rPr>
      <w:rFonts w:eastAsia="Times New Roman"/>
    </w:rPr>
  </w:style>
  <w:style w:type="character" w:customStyle="1" w:styleId="st">
    <w:name w:val="st"/>
    <w:rsid w:val="00D05D61"/>
  </w:style>
  <w:style w:type="character" w:customStyle="1" w:styleId="highlight2">
    <w:name w:val="highlight2"/>
    <w:basedOn w:val="DefaultParagraphFont"/>
    <w:rsid w:val="00D05D61"/>
    <w:rPr>
      <w:rFonts w:ascii="Arial" w:hAnsi="Arial"/>
      <w:b/>
      <w:sz w:val="19"/>
      <w:u w:val="thick"/>
      <w:bdr w:val="none" w:sz="0" w:space="0" w:color="auto"/>
      <w:shd w:val="clear" w:color="auto" w:fill="auto"/>
    </w:rPr>
  </w:style>
  <w:style w:type="character" w:customStyle="1" w:styleId="Emphasis2">
    <w:name w:val="Emphasis2"/>
    <w:basedOn w:val="DefaultParagraphFont"/>
    <w:rsid w:val="00D05D61"/>
    <w:rPr>
      <w:rFonts w:ascii="Franklin Gothic Heavy" w:hAnsi="Franklin Gothic Heavy" w:hint="default"/>
      <w:iCs/>
      <w:u w:val="single"/>
    </w:rPr>
  </w:style>
  <w:style w:type="character" w:customStyle="1" w:styleId="EmphasizeThis">
    <w:name w:val="EmphasizeThis"/>
    <w:rsid w:val="00D05D61"/>
    <w:rPr>
      <w:rFonts w:ascii="Georgia" w:hAnsi="Georgia" w:hint="default"/>
      <w:b/>
      <w:bCs w:val="0"/>
      <w:iCs/>
      <w:sz w:val="24"/>
      <w:u w:val="thick"/>
    </w:rPr>
  </w:style>
  <w:style w:type="character" w:customStyle="1" w:styleId="Style3Char">
    <w:name w:val="Style3 Char"/>
    <w:rsid w:val="00D05D61"/>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D05D61"/>
    <w:rPr>
      <w:rFonts w:ascii="Calibri" w:hAnsi="Calibri" w:cs="Calibri"/>
      <w:sz w:val="20"/>
      <w:szCs w:val="20"/>
    </w:rPr>
  </w:style>
  <w:style w:type="paragraph" w:styleId="CommentText">
    <w:name w:val="annotation text"/>
    <w:basedOn w:val="Normal"/>
    <w:link w:val="CommentTextChar"/>
    <w:uiPriority w:val="99"/>
    <w:semiHidden/>
    <w:unhideWhenUsed/>
    <w:rsid w:val="00D05D61"/>
    <w:rPr>
      <w:sz w:val="20"/>
      <w:szCs w:val="20"/>
    </w:rPr>
  </w:style>
  <w:style w:type="character" w:customStyle="1" w:styleId="CommentTextChar1">
    <w:name w:val="Comment Text Char1"/>
    <w:basedOn w:val="DefaultParagraphFont"/>
    <w:uiPriority w:val="99"/>
    <w:semiHidden/>
    <w:rsid w:val="00D05D61"/>
    <w:rPr>
      <w:rFonts w:ascii="Calibri" w:hAnsi="Calibri" w:cs="Calibri"/>
      <w:sz w:val="20"/>
      <w:szCs w:val="20"/>
    </w:rPr>
  </w:style>
  <w:style w:type="character" w:customStyle="1" w:styleId="balancedheadline">
    <w:name w:val="balancedheadline"/>
    <w:basedOn w:val="DefaultParagraphFont"/>
    <w:rsid w:val="00D05D61"/>
  </w:style>
  <w:style w:type="paragraph" w:customStyle="1" w:styleId="analytic0">
    <w:name w:val="analytic"/>
    <w:basedOn w:val="Analytic"/>
    <w:link w:val="analyticChar0"/>
    <w:autoRedefine/>
    <w:uiPriority w:val="4"/>
    <w:qFormat/>
    <w:rsid w:val="00D05D61"/>
    <w:rPr>
      <w:i/>
      <w:color w:val="2D72B1"/>
    </w:rPr>
  </w:style>
  <w:style w:type="character" w:customStyle="1" w:styleId="analyticChar0">
    <w:name w:val="analytic Char"/>
    <w:basedOn w:val="DefaultParagraphFont"/>
    <w:link w:val="analytic0"/>
    <w:uiPriority w:val="4"/>
    <w:rsid w:val="00D05D61"/>
    <w:rPr>
      <w:rFonts w:ascii="Calibri" w:hAnsi="Calibri" w:cs="Calibri"/>
      <w:i/>
      <w:color w:val="2D72B1"/>
      <w:sz w:val="26"/>
    </w:rPr>
  </w:style>
  <w:style w:type="paragraph" w:customStyle="1" w:styleId="ColorfulList-Accent11">
    <w:name w:val="Colorful List - Accent 11"/>
    <w:basedOn w:val="Normal"/>
    <w:uiPriority w:val="34"/>
    <w:qFormat/>
    <w:rsid w:val="00D05D61"/>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D05D61"/>
  </w:style>
  <w:style w:type="character" w:customStyle="1" w:styleId="m-4339160018974791352styleunderline">
    <w:name w:val="m_-4339160018974791352styleunderline"/>
    <w:basedOn w:val="DefaultParagraphFont"/>
    <w:rsid w:val="00D05D61"/>
  </w:style>
  <w:style w:type="character" w:customStyle="1" w:styleId="m8622195508348221850gmail-msohyperlink">
    <w:name w:val="m_8622195508348221850gmail-msohyperlink"/>
    <w:basedOn w:val="DefaultParagraphFont"/>
    <w:rsid w:val="00D05D61"/>
  </w:style>
  <w:style w:type="character" w:customStyle="1" w:styleId="longbio">
    <w:name w:val="long_bio"/>
    <w:basedOn w:val="DefaultParagraphFont"/>
    <w:rsid w:val="00D05D61"/>
  </w:style>
  <w:style w:type="paragraph" w:customStyle="1" w:styleId="css-1ygdjhk">
    <w:name w:val="css-1ygdjhk"/>
    <w:basedOn w:val="Normal"/>
    <w:rsid w:val="00D05D61"/>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D05D61"/>
    <w:rPr>
      <w:b/>
      <w:color w:val="000000"/>
      <w:u w:val="single"/>
      <w:lang w:val="x-none" w:eastAsia="x-none"/>
    </w:rPr>
  </w:style>
  <w:style w:type="character" w:customStyle="1" w:styleId="CardText2Char">
    <w:name w:val="Card Text 2 Char"/>
    <w:link w:val="CardText2"/>
    <w:rsid w:val="00D05D61"/>
    <w:rPr>
      <w:rFonts w:ascii="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D05D61"/>
  </w:style>
  <w:style w:type="paragraph" w:customStyle="1" w:styleId="m8953919872937919259gmail-msolistparagraphcxspmiddle">
    <w:name w:val="m_8953919872937919259gmail-msolistparagraphcxspmiddle"/>
    <w:basedOn w:val="Normal"/>
    <w:rsid w:val="00D05D61"/>
    <w:pPr>
      <w:spacing w:beforeLines="1" w:afterLines="1"/>
    </w:pPr>
    <w:rPr>
      <w:rFonts w:ascii="Times" w:hAnsi="Times"/>
      <w:sz w:val="20"/>
      <w:szCs w:val="20"/>
    </w:rPr>
  </w:style>
  <w:style w:type="paragraph" w:customStyle="1" w:styleId="flashline">
    <w:name w:val="flashline"/>
    <w:basedOn w:val="Normal"/>
    <w:rsid w:val="00D05D61"/>
    <w:pPr>
      <w:spacing w:before="100" w:beforeAutospacing="1" w:after="100" w:afterAutospacing="1"/>
    </w:pPr>
    <w:rPr>
      <w:rFonts w:eastAsia="Times New Roman"/>
      <w:sz w:val="24"/>
    </w:rPr>
  </w:style>
  <w:style w:type="paragraph" w:customStyle="1" w:styleId="lbexhangwithmargin">
    <w:name w:val="lbexhangwithmargin"/>
    <w:basedOn w:val="Normal"/>
    <w:rsid w:val="00D05D61"/>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D05D61"/>
  </w:style>
  <w:style w:type="character" w:customStyle="1" w:styleId="lbexallcap">
    <w:name w:val="lbexallcap"/>
    <w:basedOn w:val="DefaultParagraphFont"/>
    <w:rsid w:val="00D05D61"/>
  </w:style>
  <w:style w:type="paragraph" w:customStyle="1" w:styleId="lbexindent">
    <w:name w:val="lbexindent"/>
    <w:basedOn w:val="Normal"/>
    <w:rsid w:val="00D05D61"/>
    <w:pPr>
      <w:spacing w:before="100" w:beforeAutospacing="1" w:after="100" w:afterAutospacing="1"/>
    </w:pPr>
    <w:rPr>
      <w:rFonts w:eastAsia="Times New Roman"/>
      <w:sz w:val="24"/>
    </w:rPr>
  </w:style>
  <w:style w:type="paragraph" w:customStyle="1" w:styleId="lbexindentparagraph">
    <w:name w:val="lbexindentparagraph"/>
    <w:basedOn w:val="Normal"/>
    <w:rsid w:val="00D05D61"/>
    <w:pPr>
      <w:spacing w:before="100" w:beforeAutospacing="1" w:after="100" w:afterAutospacing="1"/>
    </w:pPr>
    <w:rPr>
      <w:rFonts w:eastAsia="Times New Roman"/>
      <w:sz w:val="24"/>
    </w:rPr>
  </w:style>
  <w:style w:type="paragraph" w:customStyle="1" w:styleId="zn-bodyparagraph">
    <w:name w:val="zn-body__paragraph"/>
    <w:basedOn w:val="Normal"/>
    <w:rsid w:val="00D05D61"/>
    <w:pPr>
      <w:spacing w:before="100" w:beforeAutospacing="1" w:after="100" w:afterAutospacing="1"/>
    </w:pPr>
    <w:rPr>
      <w:rFonts w:eastAsia="Times New Roman"/>
      <w:sz w:val="24"/>
    </w:rPr>
  </w:style>
  <w:style w:type="character" w:customStyle="1" w:styleId="c-messagebody">
    <w:name w:val="c-message__body"/>
    <w:basedOn w:val="DefaultParagraphFont"/>
    <w:rsid w:val="00D05D61"/>
  </w:style>
  <w:style w:type="character" w:customStyle="1" w:styleId="m7735155540857680774gmail-style13ptbold">
    <w:name w:val="m_7735155540857680774gmail-style13ptbold"/>
    <w:basedOn w:val="DefaultParagraphFont"/>
    <w:rsid w:val="00D05D61"/>
  </w:style>
  <w:style w:type="character" w:customStyle="1" w:styleId="style65">
    <w:name w:val="style65"/>
    <w:basedOn w:val="DefaultParagraphFont"/>
    <w:rsid w:val="00D05D61"/>
  </w:style>
  <w:style w:type="character" w:customStyle="1" w:styleId="bodytext0">
    <w:name w:val="body_text"/>
    <w:basedOn w:val="DefaultParagraphFont"/>
    <w:rsid w:val="00D05D61"/>
  </w:style>
  <w:style w:type="character" w:customStyle="1" w:styleId="bio">
    <w:name w:val="bio"/>
    <w:basedOn w:val="DefaultParagraphFont"/>
    <w:rsid w:val="00D05D61"/>
  </w:style>
  <w:style w:type="character" w:customStyle="1" w:styleId="citesChar">
    <w:name w:val="cites Char"/>
    <w:link w:val="cites0"/>
    <w:rsid w:val="00D05D61"/>
    <w:rPr>
      <w:rFonts w:eastAsia="SimSun"/>
      <w:b/>
      <w:lang w:eastAsia="zh-CN"/>
    </w:rPr>
  </w:style>
  <w:style w:type="paragraph" w:customStyle="1" w:styleId="cites0">
    <w:name w:val="cites"/>
    <w:next w:val="Normal"/>
    <w:link w:val="citesChar"/>
    <w:autoRedefine/>
    <w:rsid w:val="00D05D61"/>
    <w:pPr>
      <w:spacing w:after="160" w:line="259" w:lineRule="auto"/>
      <w:contextualSpacing/>
    </w:pPr>
    <w:rPr>
      <w:rFonts w:eastAsia="SimSun"/>
      <w:b/>
      <w:lang w:eastAsia="zh-CN"/>
    </w:rPr>
  </w:style>
  <w:style w:type="character" w:customStyle="1" w:styleId="5yl5">
    <w:name w:val="_5yl5"/>
    <w:basedOn w:val="DefaultParagraphFont"/>
    <w:rsid w:val="00D05D61"/>
  </w:style>
  <w:style w:type="character" w:customStyle="1" w:styleId="text">
    <w:name w:val="text"/>
    <w:basedOn w:val="DefaultParagraphFont"/>
    <w:rsid w:val="00D05D61"/>
  </w:style>
  <w:style w:type="paragraph" w:customStyle="1" w:styleId="generic-articlebody">
    <w:name w:val="generic-article__body"/>
    <w:basedOn w:val="Normal"/>
    <w:rsid w:val="00D05D61"/>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D05D61"/>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D05D61"/>
    <w:rPr>
      <w:b/>
      <w:bCs/>
    </w:rPr>
  </w:style>
  <w:style w:type="character" w:customStyle="1" w:styleId="CommentSubjectChar1">
    <w:name w:val="Comment Subject Char1"/>
    <w:basedOn w:val="CommentTextChar1"/>
    <w:uiPriority w:val="99"/>
    <w:semiHidden/>
    <w:rsid w:val="00D05D61"/>
    <w:rPr>
      <w:rFonts w:ascii="Calibri" w:hAnsi="Calibri" w:cs="Calibri"/>
      <w:b/>
      <w:bCs/>
      <w:sz w:val="20"/>
      <w:szCs w:val="20"/>
    </w:rPr>
  </w:style>
  <w:style w:type="character" w:customStyle="1" w:styleId="UnresolvedMention12">
    <w:name w:val="Unresolved Mention12"/>
    <w:basedOn w:val="DefaultParagraphFont"/>
    <w:uiPriority w:val="99"/>
    <w:rsid w:val="00D05D61"/>
    <w:rPr>
      <w:color w:val="605E5C"/>
      <w:shd w:val="clear" w:color="auto" w:fill="E1DFDD"/>
    </w:rPr>
  </w:style>
  <w:style w:type="paragraph" w:customStyle="1" w:styleId="CardNotUnderlined">
    <w:name w:val="Card Not Underlined"/>
    <w:basedOn w:val="Normal"/>
    <w:autoRedefine/>
    <w:rsid w:val="00D05D61"/>
    <w:rPr>
      <w:rFonts w:eastAsia="Times New Roman"/>
      <w:sz w:val="12"/>
      <w:szCs w:val="20"/>
    </w:rPr>
  </w:style>
  <w:style w:type="character" w:customStyle="1" w:styleId="UnresolvedMention1">
    <w:name w:val="Unresolved Mention1"/>
    <w:basedOn w:val="DefaultParagraphFont"/>
    <w:uiPriority w:val="99"/>
    <w:semiHidden/>
    <w:unhideWhenUsed/>
    <w:rsid w:val="00D05D61"/>
    <w:rPr>
      <w:color w:val="605E5C"/>
      <w:shd w:val="clear" w:color="auto" w:fill="E1DFDD"/>
    </w:rPr>
  </w:style>
  <w:style w:type="character" w:styleId="PageNumber">
    <w:name w:val="page number"/>
    <w:basedOn w:val="DefaultParagraphFont"/>
    <w:uiPriority w:val="99"/>
    <w:semiHidden/>
    <w:unhideWhenUsed/>
    <w:rsid w:val="00D05D61"/>
  </w:style>
  <w:style w:type="character" w:customStyle="1" w:styleId="UnresolvedMention10">
    <w:name w:val="Unresolved Mention10"/>
    <w:basedOn w:val="DefaultParagraphFont"/>
    <w:uiPriority w:val="99"/>
    <w:semiHidden/>
    <w:unhideWhenUsed/>
    <w:rsid w:val="00D05D61"/>
    <w:rPr>
      <w:color w:val="605E5C"/>
      <w:shd w:val="clear" w:color="auto" w:fill="E1DFDD"/>
    </w:rPr>
  </w:style>
  <w:style w:type="paragraph" w:customStyle="1" w:styleId="msonormal0">
    <w:name w:val="msonormal"/>
    <w:basedOn w:val="Normal"/>
    <w:rsid w:val="00D05D61"/>
    <w:pPr>
      <w:spacing w:before="100" w:beforeAutospacing="1" w:after="100" w:afterAutospacing="1" w:line="256" w:lineRule="auto"/>
    </w:pPr>
    <w:rPr>
      <w:sz w:val="24"/>
    </w:rPr>
  </w:style>
  <w:style w:type="paragraph" w:styleId="Revision">
    <w:name w:val="Revision"/>
    <w:uiPriority w:val="99"/>
    <w:semiHidden/>
    <w:rsid w:val="00D05D61"/>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D05D61"/>
    <w:pPr>
      <w:spacing w:before="100" w:beforeAutospacing="1" w:after="100" w:afterAutospacing="1" w:line="256" w:lineRule="auto"/>
    </w:pPr>
    <w:rPr>
      <w:sz w:val="24"/>
    </w:rPr>
  </w:style>
  <w:style w:type="paragraph" w:customStyle="1" w:styleId="p1">
    <w:name w:val="p1"/>
    <w:basedOn w:val="Normal"/>
    <w:uiPriority w:val="99"/>
    <w:semiHidden/>
    <w:rsid w:val="00D05D61"/>
    <w:pPr>
      <w:spacing w:line="256" w:lineRule="auto"/>
    </w:pPr>
    <w:rPr>
      <w:sz w:val="20"/>
      <w:szCs w:val="20"/>
    </w:rPr>
  </w:style>
  <w:style w:type="paragraph" w:customStyle="1" w:styleId="Shrink6">
    <w:name w:val="Shrink 6"/>
    <w:basedOn w:val="Normal"/>
    <w:uiPriority w:val="99"/>
    <w:semiHidden/>
    <w:qFormat/>
    <w:rsid w:val="00D05D61"/>
    <w:pPr>
      <w:spacing w:line="256" w:lineRule="auto"/>
    </w:pPr>
    <w:rPr>
      <w:rFonts w:ascii="Georgia" w:hAnsi="Georgia"/>
      <w:sz w:val="12"/>
    </w:rPr>
  </w:style>
  <w:style w:type="character" w:styleId="EndnoteReference">
    <w:name w:val="endnote reference"/>
    <w:basedOn w:val="DefaultParagraphFont"/>
    <w:uiPriority w:val="99"/>
    <w:semiHidden/>
    <w:unhideWhenUsed/>
    <w:rsid w:val="00D05D61"/>
    <w:rPr>
      <w:vertAlign w:val="superscript"/>
    </w:rPr>
  </w:style>
  <w:style w:type="character" w:customStyle="1" w:styleId="FooterChar1">
    <w:name w:val="Footer Char1"/>
    <w:basedOn w:val="DefaultParagraphFont"/>
    <w:uiPriority w:val="99"/>
    <w:semiHidden/>
    <w:rsid w:val="00D05D61"/>
    <w:rPr>
      <w:rFonts w:ascii="Calibri" w:eastAsiaTheme="minorHAnsi" w:hAnsi="Calibri" w:cs="Calibri"/>
      <w:sz w:val="16"/>
      <w:szCs w:val="22"/>
    </w:rPr>
  </w:style>
  <w:style w:type="character" w:customStyle="1" w:styleId="HeaderChar1">
    <w:name w:val="Header Char1"/>
    <w:basedOn w:val="DefaultParagraphFont"/>
    <w:uiPriority w:val="99"/>
    <w:semiHidden/>
    <w:rsid w:val="00D05D61"/>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D05D61"/>
    <w:rPr>
      <w:rFonts w:ascii="Segoe UI" w:hAnsi="Segoe UI" w:cs="Segoe UI"/>
      <w:sz w:val="16"/>
      <w:szCs w:val="16"/>
    </w:rPr>
  </w:style>
  <w:style w:type="character" w:styleId="CommentReference">
    <w:name w:val="annotation reference"/>
    <w:basedOn w:val="DefaultParagraphFont"/>
    <w:uiPriority w:val="99"/>
    <w:semiHidden/>
    <w:unhideWhenUsed/>
    <w:rsid w:val="00D05D61"/>
    <w:rPr>
      <w:sz w:val="16"/>
      <w:szCs w:val="16"/>
    </w:rPr>
  </w:style>
  <w:style w:type="character" w:customStyle="1" w:styleId="UnresolvedMention30">
    <w:name w:val="Unresolved Mention30"/>
    <w:basedOn w:val="DefaultParagraphFont"/>
    <w:uiPriority w:val="99"/>
    <w:semiHidden/>
    <w:unhideWhenUsed/>
    <w:rsid w:val="00D05D61"/>
    <w:rPr>
      <w:color w:val="605E5C"/>
      <w:shd w:val="clear" w:color="auto" w:fill="E1DFDD"/>
    </w:rPr>
  </w:style>
  <w:style w:type="character" w:customStyle="1" w:styleId="UnresolvedMention4">
    <w:name w:val="Unresolved Mention4"/>
    <w:basedOn w:val="DefaultParagraphFont"/>
    <w:uiPriority w:val="99"/>
    <w:semiHidden/>
    <w:unhideWhenUsed/>
    <w:rsid w:val="00D05D61"/>
    <w:rPr>
      <w:color w:val="605E5C"/>
      <w:shd w:val="clear" w:color="auto" w:fill="E1DFDD"/>
    </w:rPr>
  </w:style>
  <w:style w:type="character" w:customStyle="1" w:styleId="UnresolvedMention5">
    <w:name w:val="Unresolved Mention5"/>
    <w:basedOn w:val="DefaultParagraphFont"/>
    <w:uiPriority w:val="99"/>
    <w:semiHidden/>
    <w:unhideWhenUsed/>
    <w:rsid w:val="00D05D61"/>
    <w:rPr>
      <w:color w:val="605E5C"/>
      <w:shd w:val="clear" w:color="auto" w:fill="E1DFDD"/>
    </w:rPr>
  </w:style>
  <w:style w:type="table" w:styleId="TableGrid">
    <w:name w:val="Table Grid"/>
    <w:basedOn w:val="TableNormal"/>
    <w:uiPriority w:val="59"/>
    <w:rsid w:val="00D05D61"/>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D05D61"/>
    <w:rPr>
      <w:color w:val="605E5C"/>
      <w:shd w:val="clear" w:color="auto" w:fill="E1DFDD"/>
    </w:rPr>
  </w:style>
  <w:style w:type="character" w:customStyle="1" w:styleId="UnresolvedMention7">
    <w:name w:val="Unresolved Mention7"/>
    <w:basedOn w:val="DefaultParagraphFont"/>
    <w:uiPriority w:val="99"/>
    <w:semiHidden/>
    <w:unhideWhenUsed/>
    <w:rsid w:val="00D05D61"/>
    <w:rPr>
      <w:color w:val="605E5C"/>
      <w:shd w:val="clear" w:color="auto" w:fill="E1DFDD"/>
    </w:rPr>
  </w:style>
  <w:style w:type="character" w:customStyle="1" w:styleId="UnresolvedMention8">
    <w:name w:val="Unresolved Mention8"/>
    <w:basedOn w:val="DefaultParagraphFont"/>
    <w:uiPriority w:val="99"/>
    <w:semiHidden/>
    <w:unhideWhenUsed/>
    <w:rsid w:val="00D05D61"/>
    <w:rPr>
      <w:color w:val="605E5C"/>
      <w:shd w:val="clear" w:color="auto" w:fill="E1DFDD"/>
    </w:rPr>
  </w:style>
  <w:style w:type="character" w:customStyle="1" w:styleId="UnresolvedMention9">
    <w:name w:val="Unresolved Mention9"/>
    <w:basedOn w:val="DefaultParagraphFont"/>
    <w:uiPriority w:val="99"/>
    <w:semiHidden/>
    <w:unhideWhenUsed/>
    <w:rsid w:val="00D05D61"/>
    <w:rPr>
      <w:color w:val="605E5C"/>
      <w:shd w:val="clear" w:color="auto" w:fill="E1DFDD"/>
    </w:rPr>
  </w:style>
  <w:style w:type="character" w:customStyle="1" w:styleId="UnresolvedMention100">
    <w:name w:val="Unresolved Mention100"/>
    <w:basedOn w:val="DefaultParagraphFont"/>
    <w:uiPriority w:val="99"/>
    <w:semiHidden/>
    <w:unhideWhenUsed/>
    <w:rsid w:val="00D05D61"/>
    <w:rPr>
      <w:color w:val="605E5C"/>
      <w:shd w:val="clear" w:color="auto" w:fill="E1DFDD"/>
    </w:rPr>
  </w:style>
  <w:style w:type="character" w:customStyle="1" w:styleId="UnresolvedMention11">
    <w:name w:val="Unresolved Mention11"/>
    <w:basedOn w:val="DefaultParagraphFont"/>
    <w:uiPriority w:val="99"/>
    <w:semiHidden/>
    <w:unhideWhenUsed/>
    <w:rsid w:val="00D05D61"/>
    <w:rPr>
      <w:color w:val="605E5C"/>
      <w:shd w:val="clear" w:color="auto" w:fill="E1DFDD"/>
    </w:rPr>
  </w:style>
  <w:style w:type="paragraph" w:customStyle="1" w:styleId="p4">
    <w:name w:val="p4"/>
    <w:basedOn w:val="Normal"/>
    <w:rsid w:val="00D05D61"/>
    <w:pPr>
      <w:spacing w:before="100" w:beforeAutospacing="1" w:after="100" w:afterAutospacing="1"/>
    </w:pPr>
    <w:rPr>
      <w:rFonts w:eastAsia="Times New Roman"/>
      <w:sz w:val="24"/>
    </w:rPr>
  </w:style>
  <w:style w:type="paragraph" w:customStyle="1" w:styleId="p6">
    <w:name w:val="p6"/>
    <w:basedOn w:val="Normal"/>
    <w:rsid w:val="00D05D61"/>
    <w:pPr>
      <w:spacing w:before="100" w:beforeAutospacing="1" w:after="100" w:afterAutospacing="1"/>
    </w:pPr>
    <w:rPr>
      <w:rFonts w:eastAsia="Times New Roman"/>
      <w:sz w:val="24"/>
    </w:rPr>
  </w:style>
  <w:style w:type="paragraph" w:customStyle="1" w:styleId="paragraph-sc-1tqpf5s-0">
    <w:name w:val="paragraph-sc-1tqpf5s-0"/>
    <w:basedOn w:val="Normal"/>
    <w:rsid w:val="00D05D61"/>
    <w:pPr>
      <w:spacing w:before="100" w:beforeAutospacing="1" w:after="100" w:afterAutospacing="1"/>
    </w:pPr>
    <w:rPr>
      <w:rFonts w:eastAsia="Times New Roman"/>
      <w:sz w:val="24"/>
    </w:rPr>
  </w:style>
  <w:style w:type="character" w:customStyle="1" w:styleId="edited-3sfazf">
    <w:name w:val="edited-3sfazf"/>
    <w:basedOn w:val="DefaultParagraphFont"/>
    <w:rsid w:val="00D05D61"/>
  </w:style>
  <w:style w:type="character" w:customStyle="1" w:styleId="content-1o0f9g">
    <w:name w:val="content-1o0f9g"/>
    <w:basedOn w:val="DefaultParagraphFont"/>
    <w:rsid w:val="00D05D61"/>
  </w:style>
  <w:style w:type="paragraph" w:customStyle="1" w:styleId="mol-para-with-font">
    <w:name w:val="mol-para-with-font"/>
    <w:basedOn w:val="Normal"/>
    <w:rsid w:val="00D05D61"/>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D05D61"/>
  </w:style>
  <w:style w:type="character" w:customStyle="1" w:styleId="comma-separator">
    <w:name w:val="comma-separator"/>
    <w:basedOn w:val="DefaultParagraphFont"/>
    <w:rsid w:val="00D05D61"/>
  </w:style>
  <w:style w:type="paragraph" w:customStyle="1" w:styleId="imagecaption">
    <w:name w:val="imagecaption"/>
    <w:basedOn w:val="Normal"/>
    <w:rsid w:val="00D05D61"/>
    <w:pPr>
      <w:spacing w:before="100" w:beforeAutospacing="1" w:after="100" w:afterAutospacing="1"/>
    </w:pPr>
    <w:rPr>
      <w:rFonts w:eastAsia="Times New Roman"/>
      <w:sz w:val="24"/>
    </w:rPr>
  </w:style>
  <w:style w:type="character" w:customStyle="1" w:styleId="wikiexternallink">
    <w:name w:val="wikiexternallink"/>
    <w:basedOn w:val="DefaultParagraphFont"/>
    <w:rsid w:val="00D05D61"/>
  </w:style>
  <w:style w:type="character" w:customStyle="1" w:styleId="wikigeneratedlinkcontent">
    <w:name w:val="wikigeneratedlinkcontent"/>
    <w:basedOn w:val="DefaultParagraphFont"/>
    <w:rsid w:val="00D05D61"/>
  </w:style>
  <w:style w:type="paragraph" w:customStyle="1" w:styleId="ssrcss-1q0x1qg-paragraph">
    <w:name w:val="ssrcss-1q0x1qg-paragraph"/>
    <w:basedOn w:val="Normal"/>
    <w:rsid w:val="00D05D61"/>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www.epi.org/publication/how-todays-unions-help-working-people-giving-workers-the-power-to-improve-their-jobs-and-unrig-the-economy/" TargetMode="External"/><Relationship Id="rId26" Type="http://schemas.openxmlformats.org/officeDocument/2006/relationships/hyperlink" Target="http://science.sciencemag.org/content/314/5800/787" TargetMode="External"/><Relationship Id="rId3" Type="http://schemas.openxmlformats.org/officeDocument/2006/relationships/customXml" Target="../customXml/item3.xml"/><Relationship Id="rId21" Type="http://schemas.openxmlformats.org/officeDocument/2006/relationships/hyperlink" Target="http://thebulletin.org/press-release/doomsday-clock-hands-remain-unchanged-despite-iran-deal-and-paris-talks912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nature.berkeley.edu/ucce50/ag-labor/7labor/01.htm" TargetMode="External"/><Relationship Id="rId25" Type="http://schemas.openxmlformats.org/officeDocument/2006/relationships/hyperlink" Target="http://bit.ly/1ssxx5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0" Type="http://schemas.openxmlformats.org/officeDocument/2006/relationships/hyperlink" Target="http://futureoflife.org/2016/05/20/biodiversity-los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hyperlink" Target="https://foodprint.org/issues/biodiversity-and-agriculture/"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ilo.org/wcmsp5/groups/public/---ed_dialogue/---actrav/documents/publication/wcms_113732.pdf"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shavrastog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59811D1-8D86-184C-A4DE-3A712055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50</Pages>
  <Words>15779</Words>
  <Characters>89944</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2021-12-03T21:32:00Z</dcterms:created>
  <dcterms:modified xsi:type="dcterms:W3CDTF">2021-12-03T23:39:00Z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