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7DD4D" w14:textId="77777777" w:rsidR="00C651A8" w:rsidRDefault="00C651A8" w:rsidP="00652781">
      <w:pPr>
        <w:pStyle w:val="Heading2"/>
        <w:rPr>
          <w:rStyle w:val="Emphasis"/>
        </w:rPr>
      </w:pPr>
    </w:p>
    <w:p w14:paraId="46E1FC02" w14:textId="6E8111E7" w:rsidR="00C651A8" w:rsidRDefault="00C651A8" w:rsidP="00C651A8">
      <w:pPr>
        <w:pStyle w:val="Heading2"/>
        <w:rPr>
          <w:rStyle w:val="Emphasis"/>
        </w:rPr>
      </w:pPr>
      <w:r>
        <w:rPr>
          <w:rStyle w:val="Emphasis"/>
        </w:rPr>
        <w:lastRenderedPageBreak/>
        <w:t>AT perm</w:t>
      </w:r>
    </w:p>
    <w:p w14:paraId="08C2782D" w14:textId="77777777" w:rsidR="00C651A8" w:rsidRPr="00A22B0A" w:rsidRDefault="00C651A8" w:rsidP="00C651A8">
      <w:pPr>
        <w:pStyle w:val="Heading4"/>
        <w:rPr>
          <w:rFonts w:cs="Arial"/>
        </w:rPr>
      </w:pPr>
      <w:proofErr w:type="spellStart"/>
      <w:r>
        <w:rPr>
          <w:rFonts w:cs="Arial"/>
        </w:rPr>
        <w:t>Squo</w:t>
      </w:r>
      <w:proofErr w:type="spellEnd"/>
      <w:r>
        <w:rPr>
          <w:rFonts w:cs="Arial"/>
        </w:rPr>
        <w:t xml:space="preserve"> private companies are willing to invest, but the plan crosses a </w:t>
      </w:r>
      <w:r>
        <w:rPr>
          <w:rFonts w:cs="Arial"/>
          <w:u w:val="single"/>
        </w:rPr>
        <w:t>perception barrier</w:t>
      </w:r>
      <w:r>
        <w:rPr>
          <w:rFonts w:cs="Arial"/>
        </w:rPr>
        <w:t xml:space="preserve"> which destroys investment</w:t>
      </w:r>
    </w:p>
    <w:p w14:paraId="27891C55" w14:textId="77777777" w:rsidR="00C651A8" w:rsidRPr="00C435A1" w:rsidRDefault="00C651A8" w:rsidP="00C651A8">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9" w:history="1">
        <w:r w:rsidRPr="00FB3F77">
          <w:rPr>
            <w:rStyle w:val="Hyperlink"/>
            <w:sz w:val="16"/>
            <w:szCs w:val="16"/>
          </w:rPr>
          <w:t>https://scholar.smu.edu/cgi/viewcontent.cgi?article=1307&amp;context=jalc</w:t>
        </w:r>
      </w:hyperlink>
      <w:r w:rsidRPr="00FB3F77">
        <w:rPr>
          <w:sz w:val="16"/>
          <w:szCs w:val="16"/>
        </w:rPr>
        <w:t xml:space="preserve">  // recut MNHS NL</w:t>
      </w:r>
    </w:p>
    <w:p w14:paraId="675923B8" w14:textId="5062F728" w:rsidR="00652781" w:rsidRDefault="00C651A8" w:rsidP="00917E8B">
      <w:pPr>
        <w:rPr>
          <w:sz w:val="16"/>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w:t>
      </w:r>
      <w:proofErr w:type="spellStart"/>
      <w:r w:rsidRPr="009436A4">
        <w:rPr>
          <w:sz w:val="10"/>
        </w:rPr>
        <w:t>heartwrenching</w:t>
      </w:r>
      <w:proofErr w:type="spellEnd"/>
      <w:r w:rsidRPr="009436A4">
        <w:rPr>
          <w:sz w:val="10"/>
        </w:rPr>
        <w:t xml:space="preserve">,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w:t>
      </w:r>
      <w:r w:rsidR="00917E8B">
        <w:rPr>
          <w:rStyle w:val="StyleUnderline"/>
        </w:rPr>
        <w:t>=</w:t>
      </w:r>
    </w:p>
    <w:p w14:paraId="0304716B" w14:textId="5C7FBEB5" w:rsidR="00652781" w:rsidRDefault="00652781" w:rsidP="00652781">
      <w:pPr>
        <w:pStyle w:val="Heading4"/>
      </w:pPr>
    </w:p>
    <w:p w14:paraId="2BC3FF5F" w14:textId="75A3EF46" w:rsidR="00652781" w:rsidRDefault="00652781" w:rsidP="00652781">
      <w:pPr>
        <w:pStyle w:val="Heading4"/>
      </w:pPr>
      <w:r>
        <w:t>CP solves the biggest source of debris – asteroid’s natural debris orbit is functionally irrelevant</w:t>
      </w:r>
    </w:p>
    <w:p w14:paraId="4EF3416B" w14:textId="77777777" w:rsidR="00652781" w:rsidRDefault="00652781" w:rsidP="00652781">
      <w:r w:rsidRPr="00C16CB9">
        <w:rPr>
          <w:rStyle w:val="Heading4Char"/>
        </w:rPr>
        <w:t xml:space="preserve">Wiegert 20 </w:t>
      </w:r>
      <w:r>
        <w:t xml:space="preserve">[Paul Wiegert, educator at the Department of Physics and Astronomy at The University of Western Ontario, 2020, “On the Delivery of DART-ejected Material from Asteroid (65803) </w:t>
      </w:r>
      <w:proofErr w:type="spellStart"/>
      <w:r>
        <w:t>Didymos</w:t>
      </w:r>
      <w:proofErr w:type="spellEnd"/>
      <w:r>
        <w:t xml:space="preserve"> to Earth,” Planetary Science Journal, https://iopscience.iop.org/article/10.3847/PSJ/ab75bf/pdf]/Kankee</w:t>
      </w:r>
    </w:p>
    <w:p w14:paraId="652182B5" w14:textId="77777777" w:rsidR="00652781" w:rsidRDefault="00652781" w:rsidP="00652781">
      <w:r>
        <w:t>***DART: Double Asteroid Redirection Test spacecraft</w:t>
      </w:r>
    </w:p>
    <w:p w14:paraId="0F691FBD" w14:textId="2D1F45FE" w:rsidR="00652781" w:rsidRDefault="00652781" w:rsidP="00652781">
      <w:pPr>
        <w:rPr>
          <w:sz w:val="16"/>
        </w:rPr>
      </w:pPr>
      <w:r w:rsidRPr="00C16CB9">
        <w:rPr>
          <w:sz w:val="16"/>
        </w:rPr>
        <w:t xml:space="preserve">3.1.3. Flux in the New Meteoroid Stream </w:t>
      </w:r>
      <w:r w:rsidRPr="00C16CB9">
        <w:rPr>
          <w:rStyle w:val="StyleUnderline"/>
          <w:highlight w:val="green"/>
        </w:rPr>
        <w:t>Most</w:t>
      </w:r>
      <w:r w:rsidRPr="00C16CB9">
        <w:rPr>
          <w:rStyle w:val="StyleUnderline"/>
        </w:rPr>
        <w:t xml:space="preserve"> of the </w:t>
      </w:r>
      <w:r w:rsidRPr="00C16CB9">
        <w:rPr>
          <w:rStyle w:val="StyleUnderline"/>
          <w:highlight w:val="green"/>
        </w:rPr>
        <w:t>debris</w:t>
      </w:r>
      <w:r w:rsidRPr="00C16CB9">
        <w:rPr>
          <w:sz w:val="16"/>
        </w:rPr>
        <w:t xml:space="preserve"> from a DART impact </w:t>
      </w:r>
      <w:r w:rsidRPr="00C16CB9">
        <w:rPr>
          <w:rStyle w:val="StyleUnderline"/>
          <w:highlight w:val="green"/>
        </w:rPr>
        <w:t>will not arrive at Earth</w:t>
      </w:r>
      <w:r w:rsidRPr="00C16CB9">
        <w:rPr>
          <w:sz w:val="16"/>
        </w:rPr>
        <w:t xml:space="preserve"> </w:t>
      </w:r>
      <w:r w:rsidRPr="00C16CB9">
        <w:rPr>
          <w:rStyle w:val="StyleUnderline"/>
        </w:rPr>
        <w:t>but</w:t>
      </w:r>
      <w:r w:rsidRPr="00C16CB9">
        <w:rPr>
          <w:sz w:val="16"/>
        </w:rPr>
        <w:t xml:space="preserve"> will </w:t>
      </w:r>
      <w:r w:rsidRPr="00C16CB9">
        <w:rPr>
          <w:rStyle w:val="StyleUnderline"/>
        </w:rPr>
        <w:t>disperse into a meteoroid stream</w:t>
      </w:r>
      <w:r w:rsidRPr="00C16CB9">
        <w:rPr>
          <w:sz w:val="16"/>
        </w:rPr>
        <w:t xml:space="preserve"> near </w:t>
      </w:r>
      <w:proofErr w:type="spellStart"/>
      <w:r w:rsidRPr="00C16CB9">
        <w:rPr>
          <w:sz w:val="16"/>
        </w:rPr>
        <w:t>Didymos</w:t>
      </w:r>
      <w:proofErr w:type="spellEnd"/>
      <w:r w:rsidRPr="00C16CB9">
        <w:rPr>
          <w:sz w:val="16"/>
        </w:rPr>
        <w:t>’ orbit. What flux can a spacecraft flying through this stream expect? We estimate this by the same technique used in Section 3.1.2. For consistency, we will use the stream cross section determined from the simulations at the Earth MOID and the same relative velocity (5 km s−</w:t>
      </w:r>
      <w:proofErr w:type="gramStart"/>
      <w:r w:rsidRPr="00C16CB9">
        <w:rPr>
          <w:sz w:val="16"/>
        </w:rPr>
        <w:t>1 )</w:t>
      </w:r>
      <w:proofErr w:type="gramEnd"/>
      <w:r w:rsidRPr="00C16CB9">
        <w:rPr>
          <w:sz w:val="16"/>
        </w:rPr>
        <w:t xml:space="preserve"> considered earlier, but a more correct determination would require considering the specific speed and position of the spacecraft as it crosses the stream. The predicted fluxes for the nominal case assuming a 10 m s−1 ejection speed, which produces the highest flux values, are shown in Figure 4. The figure shows that at millimeter sizes, the nominal flux will be </w:t>
      </w:r>
      <w:r w:rsidRPr="00C16CB9">
        <w:rPr>
          <w:rFonts w:ascii="Cambria Math" w:hAnsi="Cambria Math" w:cs="Cambria Math"/>
          <w:sz w:val="16"/>
        </w:rPr>
        <w:t>∼</w:t>
      </w:r>
      <w:r w:rsidRPr="00C16CB9">
        <w:rPr>
          <w:sz w:val="16"/>
        </w:rPr>
        <w:t xml:space="preserve">10−5 km−2 hr−1 initially and will drop over time as the stream evolves. This is still quite low, though orders of magnitude higher than the fluxes discussed earlier. The increased flux is a result of a smaller cross section, resulting from the lower ejection speed. The initial cross section at the Earth MOID for 10 m s−1 ejection speeds is </w:t>
      </w:r>
      <w:r w:rsidRPr="00C16CB9">
        <w:rPr>
          <w:sz w:val="16"/>
        </w:rPr>
        <w:t xml:space="preserve">10−7 au2 for all particle sizes, about four orders of magnitude smaller than in the 1000 m s−1 ejection </w:t>
      </w:r>
      <w:proofErr w:type="gramStart"/>
      <w:r w:rsidRPr="00C16CB9">
        <w:rPr>
          <w:sz w:val="16"/>
        </w:rPr>
        <w:t>case, and</w:t>
      </w:r>
      <w:proofErr w:type="gramEnd"/>
      <w:r w:rsidRPr="00C16CB9">
        <w:rPr>
          <w:sz w:val="16"/>
        </w:rPr>
        <w:t xml:space="preserve"> producing a 104 increase in the meteoroid flux. This demonstrates that low-speed ejecta, which will be far more abundant, may be of more long-term concern. It is also relevant to the design of asteroid mining operations that may inadvertently or deliberately release debris at low speeds and that could create dense meteoroid streams in their vicinity. In our edge-case scenario, the initial flux of millimeter-sized material in the stream would actually exceed that associated with weak meteor showers by a factor of 100, reaching levels comparable to the background sporadic meteoroid flux at Earth (this scenario corresponds to the 1 mm line in Figure 4, multiplied by </w:t>
      </w:r>
      <w:proofErr w:type="spellStart"/>
      <w:r w:rsidRPr="00C16CB9">
        <w:rPr>
          <w:sz w:val="16"/>
        </w:rPr>
        <w:t>Nedge</w:t>
      </w:r>
      <w:proofErr w:type="spellEnd"/>
      <w:r w:rsidRPr="00C16CB9">
        <w:rPr>
          <w:sz w:val="16"/>
        </w:rPr>
        <w:t>/</w:t>
      </w:r>
      <w:proofErr w:type="spellStart"/>
      <w:r w:rsidRPr="00C16CB9">
        <w:rPr>
          <w:sz w:val="16"/>
        </w:rPr>
        <w:t>Nnominal</w:t>
      </w:r>
      <w:proofErr w:type="spellEnd"/>
      <w:r w:rsidRPr="00C16CB9">
        <w:rPr>
          <w:sz w:val="16"/>
        </w:rPr>
        <w:t xml:space="preserve"> ≈ </w:t>
      </w:r>
      <w:proofErr w:type="gramStart"/>
      <w:r w:rsidRPr="00C16CB9">
        <w:rPr>
          <w:sz w:val="16"/>
        </w:rPr>
        <w:t>104 )</w:t>
      </w:r>
      <w:proofErr w:type="gramEnd"/>
      <w:r w:rsidRPr="00C16CB9">
        <w:rPr>
          <w:sz w:val="16"/>
        </w:rPr>
        <w:t xml:space="preserve">. Though </w:t>
      </w:r>
      <w:r w:rsidRPr="00C16CB9">
        <w:rPr>
          <w:rStyle w:val="StyleUnderline"/>
        </w:rPr>
        <w:t xml:space="preserve">the </w:t>
      </w:r>
      <w:r w:rsidRPr="00C16CB9">
        <w:rPr>
          <w:rStyle w:val="StyleUnderline"/>
          <w:highlight w:val="green"/>
        </w:rPr>
        <w:t>risk to</w:t>
      </w:r>
      <w:r w:rsidRPr="00C16CB9">
        <w:rPr>
          <w:rStyle w:val="StyleUnderline"/>
        </w:rPr>
        <w:t xml:space="preserve"> </w:t>
      </w:r>
      <w:r w:rsidRPr="00C16CB9">
        <w:rPr>
          <w:rStyle w:val="StyleUnderline"/>
          <w:highlight w:val="green"/>
        </w:rPr>
        <w:t>spacecraft</w:t>
      </w:r>
      <w:r w:rsidRPr="00C16CB9">
        <w:rPr>
          <w:rStyle w:val="StyleUnderline"/>
        </w:rPr>
        <w:t xml:space="preserve"> even in this case </w:t>
      </w:r>
      <w:r w:rsidRPr="00C16CB9">
        <w:rPr>
          <w:rStyle w:val="Emphasis"/>
          <w:highlight w:val="green"/>
        </w:rPr>
        <w:t xml:space="preserve">remains </w:t>
      </w:r>
      <w:r w:rsidRPr="00C16CB9">
        <w:rPr>
          <w:rStyle w:val="Emphasis"/>
        </w:rPr>
        <w:t>low</w:t>
      </w:r>
      <w:r w:rsidRPr="00C16CB9">
        <w:rPr>
          <w:sz w:val="16"/>
        </w:rPr>
        <w:t xml:space="preserve">, it is conceivable that DART or, perhaps more likely, future more ambitious planetary defense tests will result in the production of meteoroid streams where the debris fluxes exceed those naturally occurring within the solar system. These streams carry implications for the safety of spacecraft that need to cross them, and though </w:t>
      </w:r>
      <w:r w:rsidRPr="00C16CB9">
        <w:rPr>
          <w:rStyle w:val="StyleUnderline"/>
        </w:rPr>
        <w:t xml:space="preserve">associated risks are likely to be </w:t>
      </w:r>
      <w:r w:rsidRPr="00C16CB9">
        <w:rPr>
          <w:sz w:val="16"/>
        </w:rPr>
        <w:t>initially</w:t>
      </w:r>
      <w:r w:rsidRPr="00C16CB9">
        <w:rPr>
          <w:rStyle w:val="StyleUnderline"/>
        </w:rPr>
        <w:t xml:space="preserve"> </w:t>
      </w:r>
      <w:r w:rsidRPr="00C16CB9">
        <w:rPr>
          <w:rStyle w:val="Emphasis"/>
          <w:highlight w:val="green"/>
        </w:rPr>
        <w:t>very low</w:t>
      </w:r>
      <w:r w:rsidRPr="00C16CB9">
        <w:rPr>
          <w:sz w:val="16"/>
        </w:rPr>
        <w:t xml:space="preserve">, they will undoubtedly increase with time much as has the orbital debris problem in low Earth orbit. We note that the flux values of Figure 4 assume the </w:t>
      </w:r>
      <w:proofErr w:type="gramStart"/>
      <w:r w:rsidRPr="00C16CB9">
        <w:rPr>
          <w:sz w:val="16"/>
        </w:rPr>
        <w:t>particles’</w:t>
      </w:r>
      <w:proofErr w:type="gramEnd"/>
      <w:r w:rsidRPr="00C16CB9">
        <w:rPr>
          <w:sz w:val="16"/>
        </w:rPr>
        <w:t xml:space="preserve"> are fully dispersed around the stream’s mean orbit. This dispersion takes longer in the case of low ejection speeds (≈250 </w:t>
      </w:r>
      <w:proofErr w:type="spellStart"/>
      <w:r w:rsidRPr="00C16CB9">
        <w:rPr>
          <w:sz w:val="16"/>
        </w:rPr>
        <w:t>yr</w:t>
      </w:r>
      <w:proofErr w:type="spellEnd"/>
      <w:r w:rsidRPr="00C16CB9">
        <w:rPr>
          <w:sz w:val="16"/>
        </w:rPr>
        <w:t xml:space="preserve"> for all particle sizes at 10 m s−1 ejection speed). As a result, the flux will initially be higher along some portions of </w:t>
      </w:r>
      <w:proofErr w:type="spellStart"/>
      <w:r w:rsidRPr="00C16CB9">
        <w:rPr>
          <w:sz w:val="16"/>
        </w:rPr>
        <w:t>Didymos</w:t>
      </w:r>
      <w:proofErr w:type="spellEnd"/>
      <w:r w:rsidRPr="00C16CB9">
        <w:rPr>
          <w:sz w:val="16"/>
        </w:rPr>
        <w:t xml:space="preserve">’ orbit and lower in others. Determining the actual debris flux encountered by a spacecraft crossing the stream in the </w:t>
      </w:r>
      <w:proofErr w:type="gramStart"/>
      <w:r w:rsidRPr="00C16CB9">
        <w:rPr>
          <w:sz w:val="16"/>
        </w:rPr>
        <w:t>near-future</w:t>
      </w:r>
      <w:proofErr w:type="gramEnd"/>
      <w:r w:rsidRPr="00C16CB9">
        <w:rPr>
          <w:sz w:val="16"/>
        </w:rPr>
        <w:t xml:space="preserve">, such as the Hera spacecraft planned to observe the effects of the DART impact, would </w:t>
      </w:r>
      <w:r w:rsidRPr="00C16CB9">
        <w:rPr>
          <w:sz w:val="16"/>
        </w:rPr>
        <w:lastRenderedPageBreak/>
        <w:t xml:space="preserve">require a more detailed study than is done here. 4. Conclusions </w:t>
      </w:r>
      <w:r w:rsidRPr="00C16CB9">
        <w:rPr>
          <w:rStyle w:val="StyleUnderline"/>
          <w:highlight w:val="green"/>
        </w:rPr>
        <w:t>Debris</w:t>
      </w:r>
      <w:r w:rsidRPr="00C16CB9">
        <w:rPr>
          <w:sz w:val="16"/>
        </w:rPr>
        <w:t xml:space="preserve"> </w:t>
      </w:r>
      <w:r w:rsidRPr="00C16CB9">
        <w:rPr>
          <w:rStyle w:val="StyleUnderline"/>
        </w:rPr>
        <w:t>ejected</w:t>
      </w:r>
      <w:r w:rsidRPr="00C16CB9">
        <w:rPr>
          <w:sz w:val="16"/>
        </w:rPr>
        <w:t xml:space="preserve"> by the DART impact on </w:t>
      </w:r>
      <w:proofErr w:type="spellStart"/>
      <w:r w:rsidRPr="00C16CB9">
        <w:rPr>
          <w:sz w:val="16"/>
        </w:rPr>
        <w:t>Didymoon</w:t>
      </w:r>
      <w:proofErr w:type="spellEnd"/>
      <w:r w:rsidRPr="00C16CB9">
        <w:rPr>
          <w:sz w:val="16"/>
        </w:rPr>
        <w:t xml:space="preserve"> </w:t>
      </w:r>
      <w:r w:rsidRPr="00C16CB9">
        <w:rPr>
          <w:rStyle w:val="StyleUnderline"/>
          <w:highlight w:val="green"/>
        </w:rPr>
        <w:t xml:space="preserve">may reach Earth in </w:t>
      </w:r>
      <w:r w:rsidRPr="00C16CB9">
        <w:rPr>
          <w:rStyle w:val="Emphasis"/>
          <w:highlight w:val="green"/>
        </w:rPr>
        <w:t>small numbers</w:t>
      </w:r>
      <w:r w:rsidRPr="00C16CB9">
        <w:rPr>
          <w:sz w:val="16"/>
        </w:rPr>
        <w:t>. Ejecta can reach Earth directly within 15–30 days after impact if the ejection speeds reach 6 km s−</w:t>
      </w:r>
      <w:proofErr w:type="gramStart"/>
      <w:r w:rsidRPr="00C16CB9">
        <w:rPr>
          <w:sz w:val="16"/>
        </w:rPr>
        <w:t>1 ,</w:t>
      </w:r>
      <w:proofErr w:type="gramEnd"/>
      <w:r w:rsidRPr="00C16CB9">
        <w:rPr>
          <w:sz w:val="16"/>
        </w:rPr>
        <w:t xml:space="preserve"> though these speeds are higher </w:t>
      </w:r>
      <w:r w:rsidRPr="004E5F99">
        <w:rPr>
          <w:sz w:val="16"/>
        </w:rPr>
        <w:t xml:space="preserve">than expected. The debris cloud will subsequently spread out into a meteoroid stream. </w:t>
      </w:r>
      <w:r w:rsidRPr="004E5F99">
        <w:rPr>
          <w:rStyle w:val="StyleUnderline"/>
        </w:rPr>
        <w:t>The</w:t>
      </w:r>
      <w:r w:rsidRPr="004E5F99">
        <w:rPr>
          <w:sz w:val="16"/>
        </w:rPr>
        <w:t xml:space="preserve"> baseline DART </w:t>
      </w:r>
      <w:r w:rsidRPr="004E5F99">
        <w:rPr>
          <w:rStyle w:val="StyleUnderline"/>
        </w:rPr>
        <w:t>impact</w:t>
      </w:r>
      <w:r w:rsidRPr="004E5F99">
        <w:rPr>
          <w:sz w:val="16"/>
        </w:rPr>
        <w:t xml:space="preserve"> date of 2022 October 1 </w:t>
      </w:r>
      <w:r w:rsidRPr="004E5F99">
        <w:rPr>
          <w:rStyle w:val="StyleUnderline"/>
        </w:rPr>
        <w:t>does not produce a stream that crosses Earth’s orbit</w:t>
      </w:r>
      <w:r w:rsidRPr="004E5F99">
        <w:rPr>
          <w:sz w:val="16"/>
        </w:rPr>
        <w:t xml:space="preserve">, at least not immediately, though </w:t>
      </w:r>
      <w:r w:rsidRPr="004E5F99">
        <w:rPr>
          <w:rStyle w:val="StyleUnderline"/>
        </w:rPr>
        <w:t>its</w:t>
      </w:r>
      <w:r w:rsidRPr="004E5F99">
        <w:rPr>
          <w:sz w:val="16"/>
        </w:rPr>
        <w:t xml:space="preserve"> dynamical evolution will </w:t>
      </w:r>
      <w:r w:rsidRPr="004E5F99">
        <w:rPr>
          <w:rStyle w:val="StyleUnderline"/>
        </w:rPr>
        <w:t>eventually bring some</w:t>
      </w:r>
      <w:r w:rsidRPr="004E5F99">
        <w:rPr>
          <w:sz w:val="16"/>
        </w:rPr>
        <w:t xml:space="preserve"> of the </w:t>
      </w:r>
      <w:r w:rsidRPr="004E5F99">
        <w:rPr>
          <w:rStyle w:val="StyleUnderline"/>
        </w:rPr>
        <w:t xml:space="preserve">debris to near-Earth space after </w:t>
      </w:r>
      <w:r w:rsidRPr="004E5F99">
        <w:rPr>
          <w:rStyle w:val="Emphasis"/>
        </w:rPr>
        <w:t>thousands of years</w:t>
      </w:r>
      <w:r w:rsidRPr="004E5F99">
        <w:rPr>
          <w:rStyle w:val="StyleUnderline"/>
        </w:rPr>
        <w:t xml:space="preserve">. </w:t>
      </w:r>
      <w:r w:rsidRPr="004E5F99">
        <w:rPr>
          <w:sz w:val="16"/>
        </w:rPr>
        <w:t>Other</w:t>
      </w:r>
      <w:r w:rsidRPr="00C16CB9">
        <w:rPr>
          <w:sz w:val="16"/>
        </w:rPr>
        <w:t xml:space="preserve"> impact dates can place material onto orbits that immediately cross that of Earth, though only at high (1000 m s−</w:t>
      </w:r>
      <w:proofErr w:type="gramStart"/>
      <w:r w:rsidRPr="00C16CB9">
        <w:rPr>
          <w:sz w:val="16"/>
        </w:rPr>
        <w:t>1 )</w:t>
      </w:r>
      <w:proofErr w:type="gramEnd"/>
      <w:r w:rsidRPr="00C16CB9">
        <w:rPr>
          <w:sz w:val="16"/>
        </w:rPr>
        <w:t xml:space="preserve"> ejection speeds, and </w:t>
      </w:r>
      <w:r w:rsidRPr="00C16CB9">
        <w:rPr>
          <w:rStyle w:val="StyleUnderline"/>
          <w:highlight w:val="green"/>
        </w:rPr>
        <w:t xml:space="preserve">only a </w:t>
      </w:r>
      <w:r w:rsidRPr="00C16CB9">
        <w:rPr>
          <w:rStyle w:val="Emphasis"/>
          <w:highlight w:val="green"/>
        </w:rPr>
        <w:t>very small</w:t>
      </w:r>
      <w:r w:rsidRPr="00C16CB9">
        <w:rPr>
          <w:rStyle w:val="StyleUnderline"/>
          <w:highlight w:val="green"/>
        </w:rPr>
        <w:t xml:space="preserve"> amount</w:t>
      </w:r>
      <w:r>
        <w:rPr>
          <w:rStyle w:val="StyleUnderline"/>
        </w:rPr>
        <w:t xml:space="preserve"> </w:t>
      </w:r>
      <w:r w:rsidRPr="00C16CB9">
        <w:rPr>
          <w:rStyle w:val="StyleUnderline"/>
        </w:rPr>
        <w:t xml:space="preserve">of the ejecta </w:t>
      </w:r>
      <w:r w:rsidRPr="00C16CB9">
        <w:rPr>
          <w:rStyle w:val="StyleUnderline"/>
          <w:highlight w:val="green"/>
        </w:rPr>
        <w:t>is expected to reach our planet</w:t>
      </w:r>
      <w:r w:rsidRPr="00C16CB9">
        <w:rPr>
          <w:sz w:val="16"/>
        </w:rPr>
        <w:t xml:space="preserve">. The meteoroid stream produced by the impact remains primarily in the vicinity of </w:t>
      </w:r>
      <w:proofErr w:type="spellStart"/>
      <w:r w:rsidRPr="00C16CB9">
        <w:rPr>
          <w:sz w:val="16"/>
        </w:rPr>
        <w:t>Didymos</w:t>
      </w:r>
      <w:proofErr w:type="spellEnd"/>
      <w:r w:rsidRPr="00C16CB9">
        <w:rPr>
          <w:sz w:val="16"/>
        </w:rPr>
        <w:t xml:space="preserve">’ orbit. The stream’s cross section is larger for larger ejection speeds; as a result, </w:t>
      </w:r>
      <w:proofErr w:type="spellStart"/>
      <w:r w:rsidRPr="00C16CB9">
        <w:rPr>
          <w:sz w:val="16"/>
        </w:rPr>
        <w:t>lowspeed</w:t>
      </w:r>
      <w:proofErr w:type="spellEnd"/>
      <w:r w:rsidRPr="00C16CB9">
        <w:rPr>
          <w:sz w:val="16"/>
        </w:rPr>
        <w:t xml:space="preserve"> ejecta, expected to be relatively abundant, produce a denser meteoroid stream. Though it is unlikely to occur in the case of the DART impact, </w:t>
      </w:r>
      <w:r w:rsidRPr="00C16CB9">
        <w:rPr>
          <w:rStyle w:val="StyleUnderline"/>
          <w:highlight w:val="green"/>
        </w:rPr>
        <w:t>future</w:t>
      </w:r>
      <w:r w:rsidRPr="00C16CB9">
        <w:rPr>
          <w:rStyle w:val="StyleUnderline"/>
        </w:rPr>
        <w:t xml:space="preserve"> human asteroid operations</w:t>
      </w:r>
      <w:r>
        <w:rPr>
          <w:rStyle w:val="StyleUnderline"/>
        </w:rPr>
        <w:t xml:space="preserve"> </w:t>
      </w:r>
      <w:r w:rsidRPr="00C16CB9">
        <w:rPr>
          <w:rStyle w:val="StyleUnderline"/>
        </w:rPr>
        <w:t>such as</w:t>
      </w:r>
      <w:r w:rsidRPr="00C16CB9">
        <w:rPr>
          <w:sz w:val="16"/>
        </w:rPr>
        <w:t xml:space="preserve"> planetary defense tests or </w:t>
      </w:r>
      <w:r w:rsidRPr="004E5F99">
        <w:rPr>
          <w:rStyle w:val="Emphasis"/>
          <w:highlight w:val="green"/>
        </w:rPr>
        <w:t>asteroid mining</w:t>
      </w:r>
      <w:r w:rsidRPr="00C16CB9">
        <w:rPr>
          <w:rStyle w:val="StyleUnderline"/>
        </w:rPr>
        <w:t xml:space="preserve">, </w:t>
      </w:r>
      <w:r w:rsidRPr="004E5F99">
        <w:rPr>
          <w:rStyle w:val="StyleUnderline"/>
        </w:rPr>
        <w:t xml:space="preserve">could </w:t>
      </w:r>
      <w:r w:rsidRPr="004E5F99">
        <w:rPr>
          <w:sz w:val="16"/>
        </w:rPr>
        <w:t xml:space="preserve">conceivably </w:t>
      </w:r>
      <w:r w:rsidRPr="004E5F99">
        <w:rPr>
          <w:rStyle w:val="StyleUnderline"/>
        </w:rPr>
        <w:t xml:space="preserve">produce </w:t>
      </w:r>
      <w:r w:rsidRPr="004E5F99">
        <w:rPr>
          <w:rStyle w:val="StyleUnderline"/>
          <w:highlight w:val="green"/>
        </w:rPr>
        <w:t>debris</w:t>
      </w:r>
      <w:r w:rsidRPr="00C16CB9">
        <w:rPr>
          <w:sz w:val="16"/>
        </w:rPr>
        <w:t xml:space="preserve"> </w:t>
      </w:r>
      <w:r w:rsidRPr="00C16CB9">
        <w:rPr>
          <w:rStyle w:val="StyleUnderline"/>
        </w:rPr>
        <w:t>streams</w:t>
      </w:r>
      <w:r w:rsidRPr="00C16CB9">
        <w:rPr>
          <w:sz w:val="16"/>
        </w:rPr>
        <w:t xml:space="preserve"> whose meteoroid particle content rivals or exceeds naturally occurring meteoroid streams. </w:t>
      </w:r>
      <w:r w:rsidRPr="00C16CB9">
        <w:rPr>
          <w:rStyle w:val="StyleUnderline"/>
        </w:rPr>
        <w:t>Streams</w:t>
      </w:r>
      <w:r w:rsidRPr="00C16CB9">
        <w:rPr>
          <w:sz w:val="16"/>
        </w:rPr>
        <w:t xml:space="preserve"> initially </w:t>
      </w:r>
      <w:r w:rsidRPr="00C16CB9">
        <w:rPr>
          <w:rStyle w:val="StyleUnderline"/>
        </w:rPr>
        <w:t xml:space="preserve">emplaced far from Earth </w:t>
      </w:r>
      <w:r w:rsidRPr="004E5F99">
        <w:rPr>
          <w:rStyle w:val="StyleUnderline"/>
          <w:highlight w:val="green"/>
        </w:rPr>
        <w:t>may reach</w:t>
      </w:r>
      <w:r>
        <w:rPr>
          <w:rStyle w:val="StyleUnderline"/>
        </w:rPr>
        <w:t xml:space="preserve"> </w:t>
      </w:r>
      <w:r w:rsidRPr="00C16CB9">
        <w:rPr>
          <w:rStyle w:val="StyleUnderline"/>
        </w:rPr>
        <w:t>near-</w:t>
      </w:r>
      <w:r w:rsidRPr="004E5F99">
        <w:rPr>
          <w:rStyle w:val="StyleUnderline"/>
          <w:highlight w:val="green"/>
        </w:rPr>
        <w:t>Earth</w:t>
      </w:r>
      <w:r w:rsidRPr="00C16CB9">
        <w:rPr>
          <w:rStyle w:val="StyleUnderline"/>
        </w:rPr>
        <w:t xml:space="preserve"> space </w:t>
      </w:r>
      <w:r w:rsidRPr="004E5F99">
        <w:rPr>
          <w:rStyle w:val="StyleUnderline"/>
          <w:highlight w:val="green"/>
        </w:rPr>
        <w:t>after</w:t>
      </w:r>
      <w:r w:rsidRPr="00C16CB9">
        <w:rPr>
          <w:rStyle w:val="StyleUnderline"/>
        </w:rPr>
        <w:t xml:space="preserve"> hundreds or </w:t>
      </w:r>
      <w:r w:rsidRPr="004E5F99">
        <w:rPr>
          <w:rStyle w:val="Emphasis"/>
          <w:highlight w:val="green"/>
        </w:rPr>
        <w:t>thousands of years</w:t>
      </w:r>
      <w:r w:rsidRPr="00C16CB9">
        <w:rPr>
          <w:sz w:val="16"/>
        </w:rPr>
        <w:t xml:space="preserve">, and thus require some long-term planning. Though such </w:t>
      </w:r>
      <w:r w:rsidRPr="004E5F99">
        <w:rPr>
          <w:rStyle w:val="StyleUnderline"/>
          <w:highlight w:val="green"/>
        </w:rPr>
        <w:t>a</w:t>
      </w:r>
      <w:r w:rsidRPr="00C16CB9">
        <w:rPr>
          <w:rStyle w:val="StyleUnderline"/>
        </w:rPr>
        <w:t xml:space="preserve"> </w:t>
      </w:r>
      <w:r w:rsidRPr="004E5F99">
        <w:rPr>
          <w:rStyle w:val="StyleUnderline"/>
          <w:highlight w:val="green"/>
        </w:rPr>
        <w:t xml:space="preserve">stream would </w:t>
      </w:r>
      <w:r w:rsidRPr="004E5F99">
        <w:rPr>
          <w:rStyle w:val="Emphasis"/>
          <w:highlight w:val="green"/>
        </w:rPr>
        <w:t>have to</w:t>
      </w:r>
      <w:r w:rsidRPr="004E5F99">
        <w:rPr>
          <w:rStyle w:val="StyleUnderline"/>
          <w:highlight w:val="green"/>
        </w:rPr>
        <w:t xml:space="preserve"> be</w:t>
      </w:r>
      <w:r w:rsidRPr="00C16CB9">
        <w:rPr>
          <w:rStyle w:val="StyleUnderline"/>
        </w:rPr>
        <w:t xml:space="preserve"> </w:t>
      </w:r>
      <w:r w:rsidRPr="004E5F99">
        <w:rPr>
          <w:rStyle w:val="StyleUnderline"/>
          <w:highlight w:val="green"/>
        </w:rPr>
        <w:t>quite</w:t>
      </w:r>
      <w:r w:rsidRPr="00C16CB9">
        <w:rPr>
          <w:rStyle w:val="StyleUnderline"/>
        </w:rPr>
        <w:t xml:space="preserve"> </w:t>
      </w:r>
      <w:r w:rsidRPr="004E5F99">
        <w:rPr>
          <w:rStyle w:val="Emphasis"/>
          <w:highlight w:val="green"/>
        </w:rPr>
        <w:t>dense</w:t>
      </w:r>
      <w:r w:rsidRPr="00C16CB9">
        <w:rPr>
          <w:rStyle w:val="StyleUnderline"/>
        </w:rPr>
        <w:t xml:space="preserve"> </w:t>
      </w:r>
      <w:r w:rsidRPr="004E5F99">
        <w:rPr>
          <w:rStyle w:val="StyleUnderline"/>
          <w:highlight w:val="green"/>
        </w:rPr>
        <w:t xml:space="preserve">and contain </w:t>
      </w:r>
      <w:proofErr w:type="gramStart"/>
      <w:r w:rsidRPr="004E5F99">
        <w:rPr>
          <w:rStyle w:val="StyleUnderline"/>
          <w:highlight w:val="green"/>
        </w:rPr>
        <w:t xml:space="preserve">a </w:t>
      </w:r>
      <w:r w:rsidRPr="004E5F99">
        <w:rPr>
          <w:rStyle w:val="Emphasis"/>
          <w:highlight w:val="green"/>
        </w:rPr>
        <w:t>large number</w:t>
      </w:r>
      <w:r w:rsidRPr="00C16CB9">
        <w:rPr>
          <w:rStyle w:val="StyleUnderline"/>
        </w:rPr>
        <w:t xml:space="preserve"> </w:t>
      </w:r>
      <w:r w:rsidRPr="004E5F99">
        <w:rPr>
          <w:rStyle w:val="StyleUnderline"/>
          <w:highlight w:val="green"/>
        </w:rPr>
        <w:t>of</w:t>
      </w:r>
      <w:proofErr w:type="gramEnd"/>
      <w:r w:rsidRPr="00C16CB9">
        <w:rPr>
          <w:rStyle w:val="StyleUnderline"/>
        </w:rPr>
        <w:t xml:space="preserve"> decameter</w:t>
      </w:r>
      <w:r>
        <w:rPr>
          <w:rStyle w:val="StyleUnderline"/>
        </w:rPr>
        <w:t xml:space="preserve"> </w:t>
      </w:r>
      <w:r w:rsidRPr="00C16CB9">
        <w:rPr>
          <w:rStyle w:val="StyleUnderline"/>
        </w:rPr>
        <w:t xml:space="preserve">or </w:t>
      </w:r>
      <w:r w:rsidRPr="004E5F99">
        <w:rPr>
          <w:rStyle w:val="StyleUnderline"/>
          <w:highlight w:val="green"/>
        </w:rPr>
        <w:t>larger</w:t>
      </w:r>
      <w:r w:rsidRPr="00C16CB9">
        <w:rPr>
          <w:rStyle w:val="StyleUnderline"/>
        </w:rPr>
        <w:t xml:space="preserve"> class </w:t>
      </w:r>
      <w:r w:rsidRPr="004E5F99">
        <w:rPr>
          <w:rStyle w:val="StyleUnderline"/>
          <w:highlight w:val="green"/>
        </w:rPr>
        <w:t>asteroids to be dangerous</w:t>
      </w:r>
      <w:r w:rsidRPr="00C16CB9">
        <w:rPr>
          <w:rStyle w:val="StyleUnderline"/>
        </w:rPr>
        <w:t xml:space="preserve"> to the Earth’s surface</w:t>
      </w:r>
      <w:r w:rsidRPr="00C16CB9">
        <w:rPr>
          <w:sz w:val="16"/>
        </w:rPr>
        <w:t xml:space="preserve">, a much lower density of small particles could be inconvenient or detrimental to some space operations. JWST has a large vulnerable mirror and future space telescopes are likely to be even more ambitious and sensitive. The Gaia spacecraft attitude control system already </w:t>
      </w:r>
      <w:proofErr w:type="gramStart"/>
      <w:r w:rsidRPr="00C16CB9">
        <w:rPr>
          <w:sz w:val="16"/>
        </w:rPr>
        <w:t>has to</w:t>
      </w:r>
      <w:proofErr w:type="gramEnd"/>
      <w:r w:rsidRPr="00C16CB9">
        <w:rPr>
          <w:sz w:val="16"/>
        </w:rPr>
        <w:t xml:space="preserve"> deal with natural meteoroid impacts (</w:t>
      </w:r>
      <w:proofErr w:type="spellStart"/>
      <w:r w:rsidRPr="00C16CB9">
        <w:rPr>
          <w:sz w:val="16"/>
        </w:rPr>
        <w:t>Serpell</w:t>
      </w:r>
      <w:proofErr w:type="spellEnd"/>
      <w:r w:rsidRPr="00C16CB9">
        <w:rPr>
          <w:sz w:val="16"/>
        </w:rPr>
        <w:t xml:space="preserve"> et al. 2016), as does the Laser Interferometer Space Antenna (LISA) Pathfinder’s (Thorpe et al. 2019). Though one is tempted to dismiss the problem as negligible at this time, it is reminiscent of the problem of space debris in low Earth orbit. Neglected initially, we are now reaching a point where we may be denied the full use of valuable portions of near-Earth space because of</w:t>
      </w:r>
    </w:p>
    <w:p w14:paraId="23CCFAF7" w14:textId="09C49978" w:rsidR="00652781" w:rsidRDefault="00652781" w:rsidP="00652781">
      <w:pPr>
        <w:rPr>
          <w:sz w:val="16"/>
        </w:rPr>
      </w:pPr>
    </w:p>
    <w:p w14:paraId="7BAB2AC2" w14:textId="77777777" w:rsidR="00652781" w:rsidRPr="00FD2CED" w:rsidRDefault="00652781" w:rsidP="00652781">
      <w:pPr>
        <w:pStyle w:val="Heading4"/>
        <w:rPr>
          <w:rFonts w:cs="Calibri"/>
        </w:rPr>
      </w:pPr>
      <w:r>
        <w:rPr>
          <w:rFonts w:cs="Calibri"/>
        </w:rPr>
        <w:t xml:space="preserve">Public sector space innovation falls continues to fall short </w:t>
      </w:r>
      <w:proofErr w:type="gramStart"/>
      <w:r>
        <w:rPr>
          <w:rFonts w:cs="Calibri"/>
        </w:rPr>
        <w:t>– .</w:t>
      </w:r>
      <w:proofErr w:type="gramEnd"/>
      <w:r>
        <w:rPr>
          <w:rFonts w:cs="Calibri"/>
        </w:rPr>
        <w:t xml:space="preserve"> The private sector is key to space research/innovation. (Redistribution) </w:t>
      </w:r>
    </w:p>
    <w:p w14:paraId="70944DA2" w14:textId="77777777" w:rsidR="00652781" w:rsidRPr="00CC4A77" w:rsidRDefault="00652781" w:rsidP="00652781">
      <w:r>
        <w:rPr>
          <w:rStyle w:val="Style13ptBold"/>
        </w:rPr>
        <w:t>Follett 21</w:t>
      </w:r>
      <w:r w:rsidRPr="00D54F4D">
        <w:t xml:space="preserve"> </w:t>
      </w:r>
      <w:r>
        <w:t>[Andrew Follett-</w:t>
      </w:r>
      <w:r w:rsidRPr="00CC4A77">
        <w:t xml:space="preserve"> </w:t>
      </w:r>
      <w:r w:rsidRPr="0052414A">
        <w:t>previously space and science reporter for Daily Caller News Foundation</w:t>
      </w:r>
      <w:r>
        <w:t xml:space="preserve">, </w:t>
      </w:r>
      <w:r w:rsidRPr="0052414A">
        <w:t>research</w:t>
      </w:r>
      <w:r>
        <w:t>er</w:t>
      </w:r>
      <w:r w:rsidRPr="0052414A">
        <w:t xml:space="preserve"> for the Congressional Committee on Science, Space and Technology, the National Aeronautics and Space Administration, the Cato Institute, and the Competitive Enterprise Institute. currently conducts research analysis for nonprofit in Washington, D.C., </w:t>
      </w:r>
      <w:proofErr w:type="gramStart"/>
      <w:r w:rsidRPr="0052414A">
        <w:t>area.</w:t>
      </w:r>
      <w:r w:rsidRPr="00CC4A77">
        <w:t>.</w:t>
      </w:r>
      <w:proofErr w:type="gramEnd"/>
      <w:r w:rsidRPr="00CC4A77">
        <w:t xml:space="preserve"> </w:t>
      </w:r>
      <w:r>
        <w:t>“</w:t>
      </w:r>
      <w:r w:rsidRPr="0052414A">
        <w:t>Private Firms Are the Key to Space Exploration</w:t>
      </w:r>
      <w:r>
        <w:t>.”</w:t>
      </w:r>
      <w:r w:rsidRPr="00CC4A77">
        <w:t xml:space="preserve"> </w:t>
      </w:r>
      <w:r>
        <w:t>8/</w:t>
      </w:r>
      <w:r w:rsidRPr="00CC4A77">
        <w:t>2</w:t>
      </w:r>
      <w:r>
        <w:t>1/21.</w:t>
      </w:r>
      <w:r w:rsidRPr="00CC4A77">
        <w:t xml:space="preserve"> </w:t>
      </w:r>
      <w:r>
        <w:t>National Review.</w:t>
      </w:r>
      <w:r w:rsidRPr="00CC4A77">
        <w:t xml:space="preserve"> </w:t>
      </w:r>
      <w:r w:rsidRPr="0052414A">
        <w:t>https://www.nationalreview.com/2021/08/private-firms-are-the-key-to-space-exploration/</w:t>
      </w:r>
      <w:r>
        <w:t>]</w:t>
      </w:r>
    </w:p>
    <w:p w14:paraId="0473351E" w14:textId="77777777" w:rsidR="00652781" w:rsidRDefault="00652781" w:rsidP="00652781">
      <w:pPr>
        <w:rPr>
          <w:sz w:val="22"/>
          <w:szCs w:val="22"/>
        </w:rPr>
      </w:pPr>
      <w:r w:rsidRPr="00CC37CC">
        <w:rPr>
          <w:sz w:val="22"/>
          <w:szCs w:val="22"/>
          <w:highlight w:val="green"/>
        </w:rPr>
        <w:t>America’s public-sector space program</w:t>
      </w:r>
      <w:r w:rsidRPr="00CC37CC">
        <w:rPr>
          <w:sz w:val="22"/>
          <w:szCs w:val="22"/>
        </w:rPr>
        <w:t xml:space="preserve"> recently had a rough couple of weeks that perfectly exemplify why it desperately </w:t>
      </w:r>
      <w:r w:rsidRPr="00CC37CC">
        <w:rPr>
          <w:sz w:val="22"/>
          <w:szCs w:val="22"/>
          <w:highlight w:val="green"/>
        </w:rPr>
        <w:t>needs a free-market overhaul.</w:t>
      </w:r>
      <w:r w:rsidRPr="00665DA6">
        <w:rPr>
          <w:sz w:val="16"/>
          <w:szCs w:val="16"/>
        </w:rPr>
        <w:t xml:space="preserve"> On July 29, the International Space Station (ISS) suffered a serious loss of control after a Russian spacecraft docked with it, accidentally causing the station to make a full 540-degree rotation and a half before coming to a stop upside down, when the astronauts got it under control. Like most NASA programs, </w:t>
      </w:r>
      <w:r w:rsidRPr="00CC37CC">
        <w:rPr>
          <w:sz w:val="22"/>
          <w:szCs w:val="22"/>
        </w:rPr>
        <w:t xml:space="preserve">the </w:t>
      </w:r>
      <w:r w:rsidRPr="00CC37CC">
        <w:rPr>
          <w:sz w:val="22"/>
          <w:szCs w:val="22"/>
          <w:highlight w:val="green"/>
        </w:rPr>
        <w:t>ISS is massively over budget</w:t>
      </w:r>
      <w:r w:rsidRPr="00665DA6">
        <w:rPr>
          <w:sz w:val="16"/>
          <w:szCs w:val="16"/>
        </w:rPr>
        <w:t xml:space="preserve">. Costs were initially projected at $12.2 billion, but the bill </w:t>
      </w:r>
      <w:r w:rsidRPr="00CC37CC">
        <w:rPr>
          <w:sz w:val="22"/>
          <w:szCs w:val="22"/>
        </w:rPr>
        <w:t>ultimately reached a stunning $150 billio</w:t>
      </w:r>
      <w:r w:rsidRPr="00665DA6">
        <w:rPr>
          <w:sz w:val="16"/>
          <w:szCs w:val="16"/>
        </w:rPr>
        <w:t xml:space="preserve">n. American taxpayers paid around 84 percent of that. What happened to the American dream of human </w:t>
      </w:r>
      <w:r w:rsidRPr="00665DA6">
        <w:rPr>
          <w:sz w:val="16"/>
          <w:szCs w:val="16"/>
        </w:rPr>
        <w:lastRenderedPageBreak/>
        <w:t xml:space="preserve">space exploration? Put simply, </w:t>
      </w:r>
      <w:r w:rsidRPr="00CC37CC">
        <w:rPr>
          <w:sz w:val="22"/>
          <w:szCs w:val="22"/>
        </w:rPr>
        <w:t>the government happened</w:t>
      </w:r>
      <w:r w:rsidRPr="00665DA6">
        <w:rPr>
          <w:sz w:val="16"/>
          <w:szCs w:val="16"/>
        </w:rPr>
        <w:t xml:space="preserve">. NASA devolved into a jobs program to bring home the space bacon. Then, on August 10, NASA’s inspector general released a report deeming plans to send astronauts back to the moon in 2024 unfeasible because of significant delays in developing the mission’s spacesuits. Right </w:t>
      </w:r>
      <w:proofErr w:type="gramStart"/>
      <w:r w:rsidRPr="00665DA6">
        <w:rPr>
          <w:sz w:val="16"/>
          <w:szCs w:val="16"/>
        </w:rPr>
        <w:t>now</w:t>
      </w:r>
      <w:proofErr w:type="gramEnd"/>
      <w:r w:rsidRPr="00665DA6">
        <w:rPr>
          <w:sz w:val="16"/>
          <w:szCs w:val="16"/>
        </w:rPr>
        <w:t xml:space="preserve"> the suits are being built by 27 different companies that successfully lobbied the government for a piece of the action. SpaceX’s Elon Musk has rightly noted that NASA has “too many cooks in the kitchen.” </w:t>
      </w:r>
      <w:r w:rsidRPr="00CC37CC">
        <w:rPr>
          <w:sz w:val="22"/>
          <w:szCs w:val="22"/>
        </w:rPr>
        <w:t xml:space="preserve">The </w:t>
      </w:r>
      <w:r w:rsidRPr="00CC37CC">
        <w:rPr>
          <w:sz w:val="22"/>
          <w:szCs w:val="22"/>
          <w:highlight w:val="green"/>
        </w:rPr>
        <w:t>difference between NASA’s cumbersome designed-by-committee suits and SpaceX’s suits</w:t>
      </w:r>
      <w:r w:rsidRPr="00CC37CC">
        <w:rPr>
          <w:sz w:val="22"/>
          <w:szCs w:val="22"/>
        </w:rPr>
        <w:t xml:space="preserve"> — created by a single contractor — </w:t>
      </w:r>
      <w:r w:rsidRPr="00CC37CC">
        <w:rPr>
          <w:sz w:val="22"/>
          <w:szCs w:val="22"/>
          <w:highlight w:val="green"/>
        </w:rPr>
        <w:t>is remarkable</w:t>
      </w:r>
      <w:r w:rsidRPr="00CC37CC">
        <w:rPr>
          <w:sz w:val="22"/>
          <w:szCs w:val="22"/>
        </w:rPr>
        <w:t>, even to the naked eye.</w:t>
      </w:r>
      <w:r w:rsidRPr="00665DA6">
        <w:rPr>
          <w:sz w:val="16"/>
          <w:szCs w:val="16"/>
        </w:rPr>
        <w:t xml:space="preserve"> The report unconvincingly blames NASA’s failure to develop a new spacesuit over the last 14 years solely on shifting technical requirements. It recommends “ensuring technical requirements for the next-generation suits are solidified before selecting the acquisition strategy to procure suits for the ISS and Artemis programs.” Instead of dealing with the problem, the Biden administration is trying to distract attention from the space agency’s mismanagement by announcing plans to land the first person of color on the moon . . . even though NASA has been incapable of sending astronauts of any color into space under its own power since July 2011. NASA has been reduced to begging the Russians for a ride. The agency’s troubled Constellation program, meant to replace the Space Shuttle fleet, was canceled after tens of billions of dollars had already been spent. But NASA’s troubles are, depressingly, likely to get even worse. In November the James Webb Space Telescope (</w:t>
      </w:r>
      <w:r w:rsidRPr="00CC37CC">
        <w:rPr>
          <w:sz w:val="22"/>
          <w:szCs w:val="22"/>
          <w:highlight w:val="green"/>
        </w:rPr>
        <w:t>JWST) will finally launch</w:t>
      </w:r>
      <w:r w:rsidRPr="00CC37CC">
        <w:rPr>
          <w:sz w:val="16"/>
          <w:szCs w:val="16"/>
          <w:highlight w:val="green"/>
        </w:rPr>
        <w:t>,</w:t>
      </w:r>
      <w:r w:rsidRPr="00665DA6">
        <w:rPr>
          <w:sz w:val="16"/>
          <w:szCs w:val="16"/>
        </w:rPr>
        <w:t xml:space="preserve"> after taxpayers have forked over $9.7 billion. It was originally supposed to launch in 2007 on a budget of $500 million. That means the project is </w:t>
      </w:r>
      <w:r w:rsidRPr="00CC37CC">
        <w:rPr>
          <w:sz w:val="22"/>
          <w:szCs w:val="22"/>
          <w:highlight w:val="green"/>
        </w:rPr>
        <w:t>over a decade behind schedule and costing almost 20 times its initial budget</w:t>
      </w:r>
      <w:r w:rsidRPr="00665DA6">
        <w:rPr>
          <w:sz w:val="16"/>
          <w:szCs w:val="16"/>
        </w:rPr>
        <w:t xml:space="preserve">. Perhaps the telescope, meant to locate potentially habitable planets around other stars and perhaps even extraterrestrial life, could instead search for a calendar . . . or fiscal sanity . . . in the stars? </w:t>
      </w:r>
      <w:r w:rsidRPr="00CC37CC">
        <w:rPr>
          <w:sz w:val="22"/>
          <w:szCs w:val="22"/>
          <w:highlight w:val="green"/>
        </w:rPr>
        <w:t>JWST isn’t the first NASA space telescope to suffer</w:t>
      </w:r>
      <w:r w:rsidRPr="00CC37CC">
        <w:rPr>
          <w:sz w:val="22"/>
          <w:szCs w:val="22"/>
        </w:rPr>
        <w:t xml:space="preserve"> cost overruns and </w:t>
      </w:r>
      <w:r w:rsidRPr="00CC37CC">
        <w:rPr>
          <w:sz w:val="22"/>
          <w:szCs w:val="22"/>
          <w:highlight w:val="green"/>
        </w:rPr>
        <w:t>setbacks</w:t>
      </w:r>
      <w:r w:rsidRPr="00CC37CC">
        <w:rPr>
          <w:sz w:val="22"/>
          <w:szCs w:val="22"/>
        </w:rPr>
        <w:t xml:space="preserve">. </w:t>
      </w:r>
      <w:r w:rsidRPr="00665DA6">
        <w:rPr>
          <w:sz w:val="16"/>
          <w:szCs w:val="16"/>
        </w:rPr>
        <w:t xml:space="preserve">The Hubble Space Telescope (HST) was originally intended to launch in 1983, but technical issues delayed the launch until 1990 because the main mirror was incorrectly manufactured. JWST is very likely to fail because it is supposed to unfold itself “origami style” in space in an extremely technically complicated process. If difficulties arise, JWST lacks HST’s generous margin for error because of its location far beyond earth’s orbit at the Sun-Earth L2 LaGrange point. NASA currently lacks the capability to send a team of astronauts out that far to fix any problems. Even if NASA could get out to JWST, the telescope doesn’t have a grappling ring for an astronaut to grab onto and thus could potentially kill astronauts attempting to fix it. </w:t>
      </w:r>
      <w:r w:rsidRPr="00CC37CC">
        <w:rPr>
          <w:sz w:val="22"/>
          <w:szCs w:val="22"/>
          <w:highlight w:val="green"/>
        </w:rPr>
        <w:t>It is hard to imagine a better example of the private sector’s amazing ability to outcompete government</w:t>
      </w:r>
      <w:r w:rsidRPr="00CC37CC">
        <w:rPr>
          <w:sz w:val="22"/>
          <w:szCs w:val="22"/>
        </w:rPr>
        <w:t xml:space="preserve"> bureaucracy and </w:t>
      </w:r>
      <w:r w:rsidRPr="00CC37CC">
        <w:rPr>
          <w:sz w:val="22"/>
          <w:szCs w:val="22"/>
          <w:highlight w:val="green"/>
        </w:rPr>
        <w:t>mismanagement than NASA’s</w:t>
      </w:r>
      <w:r w:rsidRPr="00CC37CC">
        <w:rPr>
          <w:sz w:val="22"/>
          <w:szCs w:val="22"/>
        </w:rPr>
        <w:t xml:space="preserve"> planned Shuttle replacement, the </w:t>
      </w:r>
      <w:r w:rsidRPr="00CC37CC">
        <w:rPr>
          <w:sz w:val="22"/>
          <w:szCs w:val="22"/>
          <w:highlight w:val="green"/>
        </w:rPr>
        <w:t>Space Launch System</w:t>
      </w:r>
      <w:r w:rsidRPr="00CC37CC">
        <w:rPr>
          <w:sz w:val="22"/>
          <w:szCs w:val="22"/>
        </w:rPr>
        <w:t>.</w:t>
      </w:r>
      <w:r w:rsidRPr="00665DA6">
        <w:rPr>
          <w:sz w:val="16"/>
          <w:szCs w:val="16"/>
        </w:rPr>
        <w:t xml:space="preserve"> It is </w:t>
      </w:r>
      <w:r w:rsidRPr="00CC37CC">
        <w:rPr>
          <w:sz w:val="22"/>
          <w:szCs w:val="22"/>
          <w:highlight w:val="green"/>
        </w:rPr>
        <w:t>estimated to cost more than $2 billion per flight</w:t>
      </w:r>
      <w:r w:rsidRPr="00CC37CC">
        <w:rPr>
          <w:sz w:val="22"/>
          <w:szCs w:val="22"/>
        </w:rPr>
        <w:t>.</w:t>
      </w:r>
      <w:r w:rsidRPr="00665DA6">
        <w:rPr>
          <w:sz w:val="16"/>
          <w:szCs w:val="16"/>
        </w:rPr>
        <w:t xml:space="preserve"> That’s on top of the $20 billion and nine years the agency has already spent developing the vehicle</w:t>
      </w:r>
      <w:r w:rsidRPr="00CC37CC">
        <w:rPr>
          <w:sz w:val="22"/>
          <w:szCs w:val="22"/>
        </w:rPr>
        <w:t xml:space="preserve">. </w:t>
      </w:r>
      <w:r w:rsidRPr="00CC37CC">
        <w:rPr>
          <w:sz w:val="22"/>
          <w:szCs w:val="22"/>
          <w:highlight w:val="green"/>
        </w:rPr>
        <w:t xml:space="preserve">Contrast that with the </w:t>
      </w:r>
      <w:r w:rsidRPr="00CC37CC">
        <w:rPr>
          <w:sz w:val="22"/>
          <w:szCs w:val="22"/>
        </w:rPr>
        <w:t xml:space="preserve">comparatively </w:t>
      </w:r>
      <w:r w:rsidRPr="00CC37CC">
        <w:rPr>
          <w:sz w:val="22"/>
          <w:szCs w:val="22"/>
          <w:highlight w:val="green"/>
        </w:rPr>
        <w:t>inexpensive $300 million spent by SpaceX</w:t>
      </w:r>
      <w:r w:rsidRPr="00665DA6">
        <w:rPr>
          <w:sz w:val="16"/>
          <w:szCs w:val="16"/>
        </w:rPr>
        <w:t xml:space="preserve"> to develop the Falcon 9 in a little over four years, and the fact that each Falcon 9 costs around $62 million. One SLS launch could pay for over 32 SpaceX launches. </w:t>
      </w:r>
      <w:r w:rsidRPr="00CC37CC">
        <w:rPr>
          <w:sz w:val="22"/>
          <w:szCs w:val="22"/>
          <w:highlight w:val="green"/>
        </w:rPr>
        <w:t>Private ventures</w:t>
      </w:r>
      <w:r w:rsidRPr="00CC37CC">
        <w:rPr>
          <w:sz w:val="22"/>
          <w:szCs w:val="22"/>
        </w:rPr>
        <w:t xml:space="preserve"> such as SpaceX </w:t>
      </w:r>
      <w:r w:rsidRPr="00CC37CC">
        <w:rPr>
          <w:sz w:val="22"/>
          <w:szCs w:val="22"/>
          <w:highlight w:val="green"/>
        </w:rPr>
        <w:t>are more efficient because they have a lot more incentive to avoid excessive costs and focus on solutions</w:t>
      </w:r>
      <w:r w:rsidRPr="00CC37CC">
        <w:rPr>
          <w:sz w:val="22"/>
          <w:szCs w:val="22"/>
        </w:rPr>
        <w:t>:</w:t>
      </w:r>
      <w:r w:rsidRPr="00CC37CC">
        <w:rPr>
          <w:sz w:val="16"/>
          <w:szCs w:val="16"/>
        </w:rPr>
        <w:t xml:space="preserve"> Their own money is at stake,</w:t>
      </w:r>
      <w:r w:rsidRPr="00665DA6">
        <w:rPr>
          <w:sz w:val="16"/>
          <w:szCs w:val="16"/>
        </w:rPr>
        <w:t xml:space="preserve"> and people spend their own money more carefully than they spend taxpayer dollars collected from others. </w:t>
      </w:r>
      <w:r w:rsidRPr="00CC37CC">
        <w:rPr>
          <w:sz w:val="22"/>
          <w:szCs w:val="22"/>
        </w:rPr>
        <w:t xml:space="preserve">Multiple </w:t>
      </w:r>
      <w:r w:rsidRPr="00CC37CC">
        <w:rPr>
          <w:sz w:val="22"/>
          <w:szCs w:val="22"/>
          <w:highlight w:val="green"/>
        </w:rPr>
        <w:t>private American space firms are</w:t>
      </w:r>
      <w:r w:rsidRPr="00CC37CC">
        <w:rPr>
          <w:sz w:val="22"/>
          <w:szCs w:val="22"/>
        </w:rPr>
        <w:t xml:space="preserve"> currently</w:t>
      </w:r>
      <w:r w:rsidRPr="00CC37CC">
        <w:rPr>
          <w:sz w:val="22"/>
          <w:szCs w:val="22"/>
          <w:highlight w:val="green"/>
        </w:rPr>
        <w:t xml:space="preserve"> pursuing accomplishments beyond those of NASA</w:t>
      </w:r>
      <w:r w:rsidRPr="00CC37CC">
        <w:rPr>
          <w:sz w:val="22"/>
          <w:szCs w:val="22"/>
        </w:rPr>
        <w:t xml:space="preserve">, and they are </w:t>
      </w:r>
      <w:r w:rsidRPr="00CC37CC">
        <w:rPr>
          <w:sz w:val="22"/>
          <w:szCs w:val="22"/>
          <w:highlight w:val="green"/>
        </w:rPr>
        <w:t>more advanced and ambitious than the entire government space programs of China and the European Union combined</w:t>
      </w:r>
      <w:r w:rsidRPr="00CC37CC">
        <w:rPr>
          <w:sz w:val="22"/>
          <w:szCs w:val="22"/>
        </w:rPr>
        <w:t>.</w:t>
      </w:r>
      <w:r w:rsidRPr="00665DA6">
        <w:rPr>
          <w:sz w:val="16"/>
          <w:szCs w:val="16"/>
        </w:rPr>
        <w:t xml:space="preserve"> </w:t>
      </w:r>
      <w:proofErr w:type="gramStart"/>
      <w:r w:rsidRPr="00665DA6">
        <w:rPr>
          <w:sz w:val="16"/>
          <w:szCs w:val="16"/>
        </w:rPr>
        <w:t>So</w:t>
      </w:r>
      <w:proofErr w:type="gramEnd"/>
      <w:r w:rsidRPr="00665DA6">
        <w:rPr>
          <w:sz w:val="16"/>
          <w:szCs w:val="16"/>
        </w:rPr>
        <w:t xml:space="preserve"> one possible solution to NASA’s woes would be to greatly increase its reliance on commercial launch providers. </w:t>
      </w:r>
      <w:r w:rsidRPr="00CC37CC">
        <w:rPr>
          <w:sz w:val="22"/>
          <w:szCs w:val="22"/>
        </w:rPr>
        <w:t>And one way to do that would be to return to the system that made civil aviation great: prizes to reward private-sector innovation</w:t>
      </w:r>
    </w:p>
    <w:p w14:paraId="56404BDC" w14:textId="5B4EB5EC" w:rsidR="00652781" w:rsidRDefault="00652781" w:rsidP="00652781">
      <w:pPr>
        <w:pStyle w:val="Heading2"/>
      </w:pPr>
      <w:r>
        <w:lastRenderedPageBreak/>
        <w:t>2 140</w:t>
      </w:r>
    </w:p>
    <w:p w14:paraId="024B1D9D" w14:textId="77777777" w:rsidR="00652781" w:rsidRPr="00652781" w:rsidRDefault="00652781" w:rsidP="00652781"/>
    <w:p w14:paraId="61EEECC7" w14:textId="77777777" w:rsidR="00652781" w:rsidRPr="00DE33BD" w:rsidRDefault="00652781" w:rsidP="00652781">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25FE72B3" w14:textId="77777777" w:rsidR="00652781" w:rsidRPr="00DE33BD" w:rsidRDefault="00652781" w:rsidP="00652781">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2D82FFCA" w14:textId="77777777" w:rsidR="00652781" w:rsidRPr="00DE33BD" w:rsidRDefault="00652781" w:rsidP="00652781">
      <w:pPr>
        <w:rPr>
          <w:sz w:val="16"/>
          <w:szCs w:val="16"/>
        </w:rPr>
      </w:pPr>
      <w:r w:rsidRPr="00DE33BD">
        <w:rPr>
          <w:sz w:val="16"/>
          <w:szCs w:val="16"/>
        </w:rPr>
        <w:t>V. MITIGATION VS. REMOVAL</w:t>
      </w:r>
    </w:p>
    <w:p w14:paraId="159BBC28" w14:textId="77777777" w:rsidR="00652781" w:rsidRPr="00DE33BD" w:rsidRDefault="00652781" w:rsidP="00652781">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w:t>
      </w:r>
      <w:proofErr w:type="spellStart"/>
      <w:r w:rsidRPr="00DE33BD">
        <w:rPr>
          <w:sz w:val="16"/>
        </w:rPr>
        <w:t>Tullock’s</w:t>
      </w:r>
      <w:proofErr w:type="spellEnd"/>
      <w:r w:rsidRPr="00DE33BD">
        <w:rPr>
          <w:sz w:val="16"/>
        </w:rPr>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128E00DB" w14:textId="77777777" w:rsidR="00652781" w:rsidRPr="00DD79F1" w:rsidRDefault="00652781" w:rsidP="00652781">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6CC39F7B" w14:textId="77777777" w:rsidR="00652781" w:rsidRPr="00DE33BD" w:rsidRDefault="00652781" w:rsidP="00652781">
      <w:pPr>
        <w:rPr>
          <w:rStyle w:val="StyleUnderline"/>
        </w:rPr>
      </w:pPr>
      <w:r w:rsidRPr="00DD79F1">
        <w:rPr>
          <w:rStyle w:val="StyleUnderline"/>
        </w:rPr>
        <w:lastRenderedPageBreak/>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27CA2E4B" w14:textId="77777777" w:rsidR="00652781" w:rsidRPr="00DE33BD" w:rsidRDefault="00652781" w:rsidP="00652781">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125EA96C" w14:textId="77777777" w:rsidR="00652781" w:rsidRPr="00DE33BD" w:rsidRDefault="00652781" w:rsidP="00652781">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w:t>
      </w:r>
      <w:r w:rsidRPr="00DE33BD">
        <w:rPr>
          <w:rStyle w:val="StyleUnderline"/>
        </w:rPr>
        <w:lastRenderedPageBreak/>
        <w:t xml:space="preserve">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54965439" w14:textId="77777777" w:rsidR="00652781" w:rsidRPr="00212B24" w:rsidRDefault="00652781" w:rsidP="00652781">
      <w:pPr>
        <w:pStyle w:val="Heading4"/>
        <w:rPr>
          <w:b w:val="0"/>
          <w:bCs w:val="0"/>
        </w:rPr>
      </w:pPr>
      <w:r>
        <w:t>Russia uses negotiations to push the PPWT---erodes US space dominance</w:t>
      </w:r>
      <w:r w:rsidRPr="00212B24">
        <w:rPr>
          <w:b w:val="0"/>
        </w:rPr>
        <w:t>---</w:t>
      </w:r>
      <w:proofErr w:type="spellStart"/>
      <w:r w:rsidRPr="00212B24">
        <w:rPr>
          <w:b w:val="0"/>
        </w:rPr>
        <w:t>unilat</w:t>
      </w:r>
      <w:proofErr w:type="spellEnd"/>
      <w:r w:rsidRPr="00212B24">
        <w:rPr>
          <w:b w:val="0"/>
        </w:rPr>
        <w:t xml:space="preserve"> solves</w:t>
      </w:r>
    </w:p>
    <w:p w14:paraId="2629ED32" w14:textId="77777777" w:rsidR="00652781" w:rsidRDefault="00652781" w:rsidP="00652781">
      <w:r>
        <w:t xml:space="preserve">Michael </w:t>
      </w:r>
      <w:proofErr w:type="spellStart"/>
      <w:r w:rsidRPr="002467E8">
        <w:rPr>
          <w:rStyle w:val="Style13ptBold"/>
        </w:rPr>
        <w:t>Listner</w:t>
      </w:r>
      <w:proofErr w:type="spellEnd"/>
      <w:r w:rsidRPr="002467E8">
        <w:rPr>
          <w:rStyle w:val="Style13ptBold"/>
        </w:rPr>
        <w:t xml:space="preserve"> 18</w:t>
      </w:r>
      <w:r>
        <w:t>, JD, Regent University School of Law, the founder and principal of the legal and policy think-tank/consultation firm Space Law and Policy Solutions, Sept 17</w:t>
      </w:r>
      <w:proofErr w:type="gramStart"/>
      <w:r>
        <w:t xml:space="preserve"> 2018</w:t>
      </w:r>
      <w:proofErr w:type="gramEnd"/>
      <w:r>
        <w:t>, "The art of lawfare and the real war in outer space", The Space Review, www.thespacereview.com/article/3571/1</w:t>
      </w:r>
    </w:p>
    <w:p w14:paraId="317D4C84" w14:textId="77777777" w:rsidR="00652781" w:rsidRPr="00EB170E" w:rsidRDefault="00652781" w:rsidP="00652781">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2EED2405" w14:textId="77777777" w:rsidR="00652781" w:rsidRPr="00FE63F2" w:rsidRDefault="00652781" w:rsidP="00652781">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5A8B92E8" w14:textId="77777777" w:rsidR="00652781" w:rsidRPr="00FE63F2" w:rsidRDefault="00652781" w:rsidP="00652781">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 xml:space="preserve">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w:t>
      </w:r>
      <w:r w:rsidRPr="00FE63F2">
        <w:rPr>
          <w:sz w:val="16"/>
        </w:rPr>
        <w:lastRenderedPageBreak/>
        <w:t>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378FA5E0" w14:textId="77777777" w:rsidR="00652781" w:rsidRPr="00FE63F2" w:rsidRDefault="00652781" w:rsidP="00652781">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1CDB42D1" w14:textId="77777777" w:rsidR="00652781" w:rsidRPr="00FE63F2" w:rsidRDefault="00652781" w:rsidP="00652781">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229F077F" w14:textId="77777777" w:rsidR="00652781" w:rsidRPr="00E54708" w:rsidRDefault="00652781" w:rsidP="00652781">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w:t>
      </w:r>
      <w:proofErr w:type="gramStart"/>
      <w:r w:rsidRPr="00E54708">
        <w:rPr>
          <w:rStyle w:val="StyleUnderline"/>
        </w:rPr>
        <w:t>s</w:t>
      </w:r>
      <w:r w:rsidRPr="00212B24">
        <w:rPr>
          <w:rStyle w:val="StyleUnderline"/>
        </w:rPr>
        <w:t>pace, and</w:t>
      </w:r>
      <w:proofErr w:type="gramEnd"/>
      <w:r w:rsidRPr="00212B24">
        <w:rPr>
          <w:rStyle w:val="StyleUnderline"/>
        </w:rPr>
        <w:t xml:space="preserve">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proofErr w:type="gramStart"/>
      <w:r w:rsidRPr="00212B24">
        <w:rPr>
          <w:rStyle w:val="StyleUnderline"/>
        </w:rPr>
        <w:t>legally-binding</w:t>
      </w:r>
      <w:proofErr w:type="gramEnd"/>
      <w:r w:rsidRPr="00212B24">
        <w:rPr>
          <w:rStyle w:val="StyleUnderline"/>
        </w:rPr>
        <w:t xml:space="preserve"> measures, most commonly in the form of treaties, and so-called non-binding measures couched as sustainability.</w:t>
      </w:r>
    </w:p>
    <w:p w14:paraId="49EF561F" w14:textId="77777777" w:rsidR="00652781" w:rsidRPr="00FE63F2" w:rsidRDefault="00652781" w:rsidP="00652781">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7DC7CBEF" w14:textId="77777777" w:rsidR="00652781" w:rsidRPr="00FE63F2" w:rsidRDefault="00652781" w:rsidP="00652781">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74E78682" w14:textId="77777777" w:rsidR="00652781" w:rsidRPr="00FE63F2" w:rsidRDefault="00652781" w:rsidP="00652781">
      <w:pPr>
        <w:rPr>
          <w:sz w:val="16"/>
        </w:rPr>
      </w:pPr>
      <w:r w:rsidRPr="00FE63F2">
        <w:rPr>
          <w:sz w:val="16"/>
        </w:rPr>
        <w:lastRenderedPageBreak/>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71201EA3" w14:textId="77777777" w:rsidR="00652781" w:rsidRPr="007F01F5" w:rsidRDefault="00652781" w:rsidP="00652781">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 xml:space="preserve">are </w:t>
      </w:r>
      <w:proofErr w:type="gramStart"/>
      <w:r w:rsidRPr="00D35B18">
        <w:rPr>
          <w:rStyle w:val="Emphasis"/>
          <w:highlight w:val="green"/>
        </w:rPr>
        <w:t>dual-use</w:t>
      </w:r>
      <w:proofErr w:type="gramEnd"/>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78444554" w14:textId="77777777" w:rsidR="00652781" w:rsidRDefault="00652781" w:rsidP="00652781">
      <w:pPr>
        <w:rPr>
          <w:rStyle w:val="StyleUnderline"/>
        </w:rPr>
      </w:pPr>
      <w:r w:rsidRPr="00B31C28">
        <w:rPr>
          <w:rStyle w:val="StyleUnderline"/>
        </w:rPr>
        <w:t xml:space="preserve">To </w:t>
      </w:r>
      <w:r w:rsidRPr="00212B24">
        <w:rPr>
          <w:rStyle w:val="StyleUnderline"/>
        </w:rPr>
        <w:t xml:space="preserve">paraphrase Sun Tzu, “all war is deception.” In the case of outer space, the pretext in the current war in space is that an arms race and a hot war in outer space is </w:t>
      </w:r>
      <w:proofErr w:type="gramStart"/>
      <w:r w:rsidRPr="00212B24">
        <w:rPr>
          <w:rStyle w:val="StyleUnderline"/>
        </w:rPr>
        <w:t>inevitable, and</w:t>
      </w:r>
      <w:proofErr w:type="gramEnd"/>
      <w:r w:rsidRPr="00212B24">
        <w:rPr>
          <w:rStyle w:val="StyleUnderline"/>
        </w:rPr>
        <w:t xml:space="preserve">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w:t>
      </w:r>
      <w:proofErr w:type="gramStart"/>
      <w:r w:rsidRPr="00212B24">
        <w:rPr>
          <w:sz w:val="16"/>
        </w:rPr>
        <w:t>in particular to</w:t>
      </w:r>
      <w:proofErr w:type="gramEnd"/>
      <w:r w:rsidRPr="00212B24">
        <w:rPr>
          <w:sz w:val="16"/>
        </w:rPr>
        <w:t xml:space="preserve">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t>
      </w:r>
      <w:r w:rsidRPr="00793169">
        <w:rPr>
          <w:rStyle w:val="StyleUnderline"/>
        </w:rPr>
        <w:lastRenderedPageBreak/>
        <w:t xml:space="preserve">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6E2499EE" w14:textId="77777777" w:rsidR="00652781" w:rsidRDefault="00652781" w:rsidP="00652781">
      <w:pPr>
        <w:pStyle w:val="Heading4"/>
      </w:pPr>
      <w:r>
        <w:t>The PPWT prohibits space-based missile defense</w:t>
      </w:r>
    </w:p>
    <w:p w14:paraId="0D322764" w14:textId="77777777" w:rsidR="00652781" w:rsidRDefault="00652781" w:rsidP="00652781">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10" w:history="1">
        <w:r w:rsidRPr="00DF3EC5">
          <w:rPr>
            <w:rStyle w:val="Hyperlink"/>
          </w:rPr>
          <w:t>https://digitalcommons.unl.edu/cgi/viewcontent.cgi?referer=&amp;httpsredir=1&amp;article=1086&amp;context=spacelaw</w:t>
        </w:r>
      </w:hyperlink>
    </w:p>
    <w:p w14:paraId="581DD868" w14:textId="77777777" w:rsidR="00652781" w:rsidRPr="00CA7AC9" w:rsidRDefault="00652781" w:rsidP="00652781">
      <w:pPr>
        <w:rPr>
          <w:sz w:val="16"/>
          <w:szCs w:val="16"/>
        </w:rPr>
      </w:pPr>
      <w:r w:rsidRPr="00CA7AC9">
        <w:rPr>
          <w:sz w:val="16"/>
          <w:szCs w:val="16"/>
        </w:rPr>
        <w:t>B. Avoid Arms Control Traps in Space</w:t>
      </w:r>
    </w:p>
    <w:p w14:paraId="0C03E6A6" w14:textId="77777777" w:rsidR="00652781" w:rsidRPr="00212B24" w:rsidRDefault="00652781" w:rsidP="00652781">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0CB4321E" w14:textId="77777777" w:rsidR="00652781" w:rsidRPr="00212B24" w:rsidRDefault="00652781" w:rsidP="00652781">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77F36B22" w14:textId="77777777" w:rsidR="00652781" w:rsidRPr="00CA7AC9" w:rsidRDefault="00652781" w:rsidP="00652781">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proofErr w:type="gramStart"/>
      <w:r w:rsidRPr="00D35B18">
        <w:rPr>
          <w:rStyle w:val="Emphasis"/>
          <w:highlight w:val="green"/>
        </w:rPr>
        <w:t>dual-use</w:t>
      </w:r>
      <w:proofErr w:type="gramEnd"/>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5061E712" w14:textId="77777777" w:rsidR="00652781" w:rsidRPr="00CA7AC9" w:rsidRDefault="00652781" w:rsidP="00652781">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744B31">
        <w:rPr>
          <w:rStyle w:val="StyleUnderline"/>
        </w:rPr>
        <w:lastRenderedPageBreak/>
        <w:t>(</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56EA70C9" w14:textId="77777777" w:rsidR="00652781" w:rsidRPr="00212B24" w:rsidRDefault="00652781" w:rsidP="00652781">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7AF5A14A" w14:textId="77777777" w:rsidR="00652781" w:rsidRDefault="00652781" w:rsidP="00652781">
      <w:pPr>
        <w:pStyle w:val="Heading4"/>
      </w:pPr>
      <w:r>
        <w:t>Causes rogue state missile threats---that escalates</w:t>
      </w:r>
    </w:p>
    <w:p w14:paraId="3C397EA8" w14:textId="77777777" w:rsidR="00652781" w:rsidRPr="00826255" w:rsidRDefault="00652781" w:rsidP="00652781">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04BCC6BB" w14:textId="77777777" w:rsidR="00652781" w:rsidRPr="001C1B40" w:rsidRDefault="00652781" w:rsidP="00652781">
      <w:pPr>
        <w:rPr>
          <w:sz w:val="16"/>
          <w:szCs w:val="16"/>
        </w:rPr>
      </w:pPr>
      <w:r w:rsidRPr="001C1B40">
        <w:rPr>
          <w:sz w:val="16"/>
          <w:szCs w:val="16"/>
        </w:rPr>
        <w:t xml:space="preserve">U.S. Homeland Missile Defense </w:t>
      </w:r>
      <w:proofErr w:type="gramStart"/>
      <w:r w:rsidRPr="001C1B40">
        <w:rPr>
          <w:sz w:val="16"/>
          <w:szCs w:val="16"/>
        </w:rPr>
        <w:t>will</w:t>
      </w:r>
      <w:proofErr w:type="gramEnd"/>
      <w:r w:rsidRPr="001C1B40">
        <w:rPr>
          <w:sz w:val="16"/>
          <w:szCs w:val="16"/>
        </w:rPr>
        <w:t xml:space="preserve"> Stay Ahead of Rogue States’ Missile Threats</w:t>
      </w:r>
    </w:p>
    <w:p w14:paraId="5920A349" w14:textId="77777777" w:rsidR="00652781" w:rsidRPr="001C1B40" w:rsidRDefault="00652781" w:rsidP="00652781">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w:t>
      </w:r>
      <w:proofErr w:type="gramStart"/>
      <w:r w:rsidRPr="001C1B40">
        <w:rPr>
          <w:sz w:val="16"/>
        </w:rPr>
        <w:t xml:space="preserve">messaging, </w:t>
      </w:r>
      <w:r w:rsidRPr="00D35B18">
        <w:rPr>
          <w:rStyle w:val="StyleUnderline"/>
          <w:highlight w:val="green"/>
        </w:rPr>
        <w:t>and</w:t>
      </w:r>
      <w:proofErr w:type="gramEnd"/>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54251FEE" w14:textId="77777777" w:rsidR="00652781" w:rsidRPr="00422DF9" w:rsidRDefault="00652781" w:rsidP="00652781">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w:t>
      </w:r>
      <w:r w:rsidRPr="00384BA0">
        <w:rPr>
          <w:rStyle w:val="StyleUnderline"/>
        </w:rPr>
        <w:lastRenderedPageBreak/>
        <w:t xml:space="preserve">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2F46C355" w14:textId="77777777" w:rsidR="00652781" w:rsidRPr="00A86086" w:rsidRDefault="00652781" w:rsidP="00652781">
      <w:pPr>
        <w:rPr>
          <w:rStyle w:val="StyleUnderline"/>
        </w:rPr>
      </w:pPr>
      <w:r w:rsidRPr="00422DF9">
        <w:rPr>
          <w:sz w:val="16"/>
        </w:rPr>
        <w:t xml:space="preserve">This force-sizing measure for active U.S. missile defense is fully consistent with the 2018 NPR, and </w:t>
      </w:r>
      <w:proofErr w:type="gramStart"/>
      <w:r w:rsidRPr="00422DF9">
        <w:rPr>
          <w:sz w:val="16"/>
        </w:rPr>
        <w:t>in order to</w:t>
      </w:r>
      <w:proofErr w:type="gramEnd"/>
      <w:r w:rsidRPr="00422DF9">
        <w:rPr>
          <w:sz w:val="16"/>
        </w:rPr>
        <w:t xml:space="preserve">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48C04D80" w14:textId="77777777" w:rsidR="00652781" w:rsidRPr="00587AC9" w:rsidRDefault="00652781" w:rsidP="00652781">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1469F521" w14:textId="77777777" w:rsidR="00652781" w:rsidRPr="00252179" w:rsidRDefault="00652781" w:rsidP="00652781">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3FEDAD5C" w14:textId="77777777" w:rsidR="00652781" w:rsidRPr="00252179" w:rsidRDefault="00652781" w:rsidP="00652781">
      <w:pPr>
        <w:rPr>
          <w:sz w:val="16"/>
        </w:rPr>
      </w:pPr>
      <w:r w:rsidRPr="001A51C7">
        <w:rPr>
          <w:rStyle w:val="StyleUnderline"/>
        </w:rPr>
        <w:lastRenderedPageBreak/>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0C910815" w14:textId="77777777" w:rsidR="00652781" w:rsidRPr="00630B20" w:rsidRDefault="00652781" w:rsidP="00652781">
      <w:pPr>
        <w:pStyle w:val="Heading4"/>
        <w:rPr>
          <w:rFonts w:cs="Times New Roman"/>
        </w:rPr>
      </w:pPr>
      <w:r>
        <w:rPr>
          <w:rFonts w:cs="Times New Roman"/>
        </w:rPr>
        <w:t xml:space="preserve">goes </w:t>
      </w:r>
      <w:r w:rsidRPr="00A07CCD">
        <w:rPr>
          <w:rFonts w:cs="Times New Roman"/>
        </w:rPr>
        <w:t>global and nuclear</w:t>
      </w:r>
      <w:r>
        <w:rPr>
          <w:rFonts w:cs="Times New Roman"/>
        </w:rPr>
        <w:t>.</w:t>
      </w:r>
    </w:p>
    <w:p w14:paraId="32EFB32B" w14:textId="77777777" w:rsidR="00652781" w:rsidRPr="002B49CA" w:rsidRDefault="00652781" w:rsidP="00652781">
      <w:r w:rsidRPr="002B49CA">
        <w:t xml:space="preserve">Emily </w:t>
      </w:r>
      <w:r w:rsidRPr="002B49CA">
        <w:rPr>
          <w:rStyle w:val="Style13ptBold"/>
        </w:rPr>
        <w:t>Atkin 17</w:t>
      </w:r>
      <w:r w:rsidRPr="002B49CA">
        <w:t>, writer at The New Republic, 2017, “A nuclear conflict with North Korea would be even more dangerous than you think,” https://newrepublic.com/minutes/144258/nuclear-conflict-north-korea-even-dangerous-think</w:t>
      </w:r>
    </w:p>
    <w:p w14:paraId="30B95289" w14:textId="77777777" w:rsidR="00652781" w:rsidRPr="002B49CA" w:rsidRDefault="00652781" w:rsidP="00652781">
      <w:pPr>
        <w:rPr>
          <w:sz w:val="16"/>
        </w:rPr>
      </w:pPr>
      <w:r w:rsidRPr="002B49CA">
        <w:rPr>
          <w:sz w:val="16"/>
        </w:rPr>
        <w:t xml:space="preserve">A </w:t>
      </w:r>
      <w:r w:rsidRPr="00D35B18">
        <w:rPr>
          <w:rStyle w:val="StyleUnderline"/>
          <w:highlight w:val="green"/>
        </w:rPr>
        <w:t>nuclear conflict with North Korea</w:t>
      </w:r>
      <w:r w:rsidRPr="002B49CA">
        <w:rPr>
          <w:rStyle w:val="StyleUnderline"/>
        </w:rPr>
        <w:t xml:space="preserve"> would be even more dangerous than you think</w:t>
      </w:r>
      <w:r w:rsidRPr="002B49CA">
        <w:rPr>
          <w:sz w:val="16"/>
        </w:rPr>
        <w:t xml:space="preserve">. The short- and long-term casualties from the denotation of just one nuclear bomb in North Korea or the United States would be staggering. But a scientist who studies the climactic impacts of nuclear war is warning that </w:t>
      </w:r>
      <w:r w:rsidRPr="002B49CA">
        <w:rPr>
          <w:rStyle w:val="StyleUnderline"/>
        </w:rPr>
        <w:t>deaths from a bomb’s impact and radiation are not the only dangers</w:t>
      </w:r>
      <w:r w:rsidRPr="002B49CA">
        <w:rPr>
          <w:sz w:val="16"/>
        </w:rPr>
        <w:t xml:space="preserve"> to consider. “</w:t>
      </w:r>
      <w:r w:rsidRPr="002B49CA">
        <w:rPr>
          <w:rStyle w:val="StyleUnderline"/>
        </w:rPr>
        <w:t>If you start into</w:t>
      </w:r>
      <w:r w:rsidRPr="002B49CA">
        <w:rPr>
          <w:sz w:val="16"/>
        </w:rPr>
        <w:t xml:space="preserve"> something like </w:t>
      </w:r>
      <w:r w:rsidRPr="002B49CA">
        <w:rPr>
          <w:rStyle w:val="StyleUnderline"/>
        </w:rPr>
        <w:t xml:space="preserve">this, it </w:t>
      </w:r>
      <w:r w:rsidRPr="00D35B18">
        <w:rPr>
          <w:rStyle w:val="StyleUnderline"/>
          <w:highlight w:val="green"/>
        </w:rPr>
        <w:t>can lead to</w:t>
      </w:r>
      <w:r w:rsidRPr="002B49CA">
        <w:rPr>
          <w:rStyle w:val="StyleUnderline"/>
        </w:rPr>
        <w:t xml:space="preserve"> all sorts of </w:t>
      </w:r>
      <w:r w:rsidRPr="00D35B18">
        <w:rPr>
          <w:rStyle w:val="StyleUnderline"/>
          <w:highlight w:val="green"/>
        </w:rPr>
        <w:t>unexpected consequences,” said</w:t>
      </w:r>
      <w:r w:rsidRPr="002B49CA">
        <w:rPr>
          <w:sz w:val="16"/>
        </w:rPr>
        <w:t xml:space="preserve"> Owen Brian </w:t>
      </w:r>
      <w:r w:rsidRPr="00D35B18">
        <w:rPr>
          <w:rStyle w:val="Emphasis"/>
          <w:highlight w:val="green"/>
        </w:rPr>
        <w:t>Toon</w:t>
      </w:r>
      <w:r w:rsidRPr="002B49CA">
        <w:rPr>
          <w:sz w:val="16"/>
        </w:rPr>
        <w:t xml:space="preserve">, a </w:t>
      </w:r>
      <w:r w:rsidRPr="002B49CA">
        <w:rPr>
          <w:rStyle w:val="StyleUnderline"/>
        </w:rPr>
        <w:t>professor at</w:t>
      </w:r>
      <w:r w:rsidRPr="002B49CA">
        <w:rPr>
          <w:sz w:val="16"/>
        </w:rPr>
        <w:t xml:space="preserve"> the University of Colorado, </w:t>
      </w:r>
      <w:r w:rsidRPr="002B49CA">
        <w:rPr>
          <w:rStyle w:val="StyleUnderline"/>
        </w:rPr>
        <w:t xml:space="preserve">Boulder’s Laboratory for Atmospheric and Space Physics. </w:t>
      </w:r>
      <w:r w:rsidRPr="00D35B18">
        <w:rPr>
          <w:rStyle w:val="StyleUnderline"/>
          <w:highlight w:val="green"/>
        </w:rPr>
        <w:t>One</w:t>
      </w:r>
      <w:r w:rsidRPr="002B49CA">
        <w:rPr>
          <w:rStyle w:val="StyleUnderline"/>
        </w:rPr>
        <w:t xml:space="preserve"> of those consequences </w:t>
      </w:r>
      <w:r w:rsidRPr="00D35B18">
        <w:rPr>
          <w:rStyle w:val="StyleUnderline"/>
          <w:highlight w:val="green"/>
        </w:rPr>
        <w:t>is</w:t>
      </w:r>
      <w:r w:rsidRPr="002B49CA">
        <w:rPr>
          <w:rStyle w:val="StyleUnderline"/>
        </w:rPr>
        <w:t xml:space="preserve"> a </w:t>
      </w:r>
      <w:r w:rsidRPr="00D35B18">
        <w:rPr>
          <w:rStyle w:val="Emphasis"/>
          <w:highlight w:val="green"/>
        </w:rPr>
        <w:t>nuclear winter</w:t>
      </w:r>
      <w:r w:rsidRPr="00D35B18">
        <w:rPr>
          <w:rStyle w:val="StyleUnderline"/>
          <w:highlight w:val="green"/>
        </w:rPr>
        <w:t xml:space="preserve"> that</w:t>
      </w:r>
      <w:r w:rsidRPr="002B49CA">
        <w:rPr>
          <w:rStyle w:val="StyleUnderline"/>
        </w:rPr>
        <w:t xml:space="preserve"> darkens the skies, dramatically </w:t>
      </w:r>
      <w:r w:rsidRPr="00D35B18">
        <w:rPr>
          <w:rStyle w:val="StyleUnderline"/>
          <w:highlight w:val="green"/>
        </w:rPr>
        <w:t>cools the climate, causes widespread crop failures</w:t>
      </w:r>
      <w:r w:rsidRPr="002B49CA">
        <w:rPr>
          <w:sz w:val="16"/>
        </w:rPr>
        <w:t>, and kills millions of people who don’t even live in the immediate conflict zone.</w:t>
      </w:r>
    </w:p>
    <w:p w14:paraId="50A02A69" w14:textId="77777777" w:rsidR="00652781" w:rsidRPr="002B49CA" w:rsidRDefault="00652781" w:rsidP="00652781">
      <w:pPr>
        <w:rPr>
          <w:sz w:val="16"/>
        </w:rPr>
      </w:pPr>
      <w:r w:rsidRPr="002B49CA">
        <w:rPr>
          <w:sz w:val="16"/>
        </w:rPr>
        <w:t xml:space="preserve">Just one bomb—or even two, or five, or ten—isn’t going to do this. Toon’s research on nuclear winters, the first of which was published in 1983, asserts that approximately </w:t>
      </w:r>
      <w:r w:rsidRPr="00D35B18">
        <w:rPr>
          <w:rStyle w:val="StyleUnderline"/>
          <w:highlight w:val="green"/>
        </w:rPr>
        <w:t>100</w:t>
      </w:r>
      <w:r w:rsidRPr="002B49CA">
        <w:rPr>
          <w:rStyle w:val="StyleUnderline"/>
        </w:rPr>
        <w:t xml:space="preserve"> Hiroshima-size atom </w:t>
      </w:r>
      <w:r w:rsidRPr="00D35B18">
        <w:rPr>
          <w:rStyle w:val="StyleUnderline"/>
          <w:highlight w:val="green"/>
        </w:rPr>
        <w:t>bombs would be needed</w:t>
      </w:r>
      <w:r w:rsidRPr="002B49CA">
        <w:rPr>
          <w:sz w:val="16"/>
        </w:rPr>
        <w:t xml:space="preserve"> to produce such devastating, far-reaching impacts. </w:t>
      </w:r>
      <w:r w:rsidRPr="00D35B18">
        <w:rPr>
          <w:rStyle w:val="Emphasis"/>
          <w:highlight w:val="green"/>
        </w:rPr>
        <w:t>No</w:t>
      </w:r>
      <w:r w:rsidRPr="002B49CA">
        <w:rPr>
          <w:rStyle w:val="StyleUnderline"/>
        </w:rPr>
        <w:t xml:space="preserve">rth </w:t>
      </w:r>
      <w:r w:rsidRPr="00D35B18">
        <w:rPr>
          <w:rStyle w:val="Emphasis"/>
          <w:highlight w:val="green"/>
        </w:rPr>
        <w:t>Ko</w:t>
      </w:r>
      <w:r w:rsidRPr="002B49CA">
        <w:rPr>
          <w:rStyle w:val="StyleUnderline"/>
        </w:rPr>
        <w:t xml:space="preserve">rea certainly </w:t>
      </w:r>
      <w:r w:rsidRPr="00D35B18">
        <w:rPr>
          <w:rStyle w:val="StyleUnderline"/>
          <w:highlight w:val="green"/>
        </w:rPr>
        <w:t>does not have the</w:t>
      </w:r>
      <w:r w:rsidRPr="002B49CA">
        <w:rPr>
          <w:rStyle w:val="StyleUnderline"/>
        </w:rPr>
        <w:t xml:space="preserve"> nuclear </w:t>
      </w:r>
      <w:r w:rsidRPr="00D35B18">
        <w:rPr>
          <w:rStyle w:val="StyleUnderline"/>
          <w:highlight w:val="green"/>
        </w:rPr>
        <w:t>capacity</w:t>
      </w:r>
      <w:r w:rsidRPr="002B49CA">
        <w:rPr>
          <w:rStyle w:val="StyleUnderline"/>
        </w:rPr>
        <w:t xml:space="preserve"> for that</w:t>
      </w:r>
      <w:r w:rsidRPr="002B49CA">
        <w:rPr>
          <w:sz w:val="16"/>
        </w:rPr>
        <w:t xml:space="preserve"> (Hell, the country may not even have the capacity for one.) </w:t>
      </w:r>
      <w:r w:rsidRPr="00D35B18">
        <w:rPr>
          <w:rStyle w:val="StyleUnderline"/>
          <w:highlight w:val="green"/>
        </w:rPr>
        <w:t>But</w:t>
      </w:r>
      <w:r w:rsidRPr="002B49CA">
        <w:rPr>
          <w:sz w:val="16"/>
        </w:rPr>
        <w:t xml:space="preserve"> Toon’s concern is one that The Economist laid out this week: “</w:t>
      </w:r>
      <w:r w:rsidRPr="00D35B18">
        <w:rPr>
          <w:rStyle w:val="StyleUnderline"/>
          <w:highlight w:val="green"/>
        </w:rPr>
        <w:t>The</w:t>
      </w:r>
      <w:r w:rsidRPr="002B49CA">
        <w:rPr>
          <w:rStyle w:val="StyleUnderline"/>
        </w:rPr>
        <w:t xml:space="preserve"> most </w:t>
      </w:r>
      <w:proofErr w:type="gramStart"/>
      <w:r w:rsidRPr="002B49CA">
        <w:rPr>
          <w:rStyle w:val="StyleUnderline"/>
        </w:rPr>
        <w:t xml:space="preserve">serious </w:t>
      </w:r>
      <w:r w:rsidRPr="00D35B18">
        <w:rPr>
          <w:rStyle w:val="StyleUnderline"/>
          <w:highlight w:val="green"/>
        </w:rPr>
        <w:t>danger</w:t>
      </w:r>
      <w:proofErr w:type="gramEnd"/>
      <w:r w:rsidRPr="00D35B18">
        <w:rPr>
          <w:rStyle w:val="StyleUnderline"/>
          <w:highlight w:val="green"/>
        </w:rPr>
        <w:t xml:space="preserve"> is</w:t>
      </w:r>
      <w:r w:rsidRPr="002B49CA">
        <w:rPr>
          <w:sz w:val="16"/>
        </w:rPr>
        <w:t xml:space="preserve"> not that one side will suddenly try to devastate the other. It is that </w:t>
      </w:r>
      <w:r w:rsidRPr="00D35B18">
        <w:rPr>
          <w:rStyle w:val="StyleUnderline"/>
          <w:highlight w:val="green"/>
        </w:rPr>
        <w:t>both sides</w:t>
      </w:r>
      <w:r w:rsidRPr="002B49CA">
        <w:rPr>
          <w:sz w:val="16"/>
        </w:rPr>
        <w:t xml:space="preserve"> will </w:t>
      </w:r>
      <w:r w:rsidRPr="00D35B18">
        <w:rPr>
          <w:rStyle w:val="Emphasis"/>
          <w:highlight w:val="green"/>
        </w:rPr>
        <w:t>miscalculate</w:t>
      </w:r>
      <w:r w:rsidRPr="002B49CA">
        <w:rPr>
          <w:sz w:val="16"/>
        </w:rPr>
        <w:t xml:space="preserve">, and that </w:t>
      </w:r>
      <w:r w:rsidRPr="002B49CA">
        <w:rPr>
          <w:rStyle w:val="StyleUnderline"/>
        </w:rPr>
        <w:t xml:space="preserve">a spiral of </w:t>
      </w:r>
      <w:r w:rsidRPr="00D35B18">
        <w:rPr>
          <w:rStyle w:val="StyleUnderline"/>
          <w:highlight w:val="green"/>
        </w:rPr>
        <w:t>escalation will lead to</w:t>
      </w:r>
      <w:r w:rsidRPr="002B49CA">
        <w:rPr>
          <w:rStyle w:val="StyleUnderline"/>
        </w:rPr>
        <w:t xml:space="preserve"> a catastrophe that no one wants</w:t>
      </w:r>
      <w:r w:rsidRPr="002B49CA">
        <w:rPr>
          <w:sz w:val="16"/>
        </w:rPr>
        <w:t xml:space="preserve">”—namely, </w:t>
      </w:r>
      <w:r w:rsidRPr="002B49CA">
        <w:rPr>
          <w:rStyle w:val="StyleUnderline"/>
        </w:rPr>
        <w:t xml:space="preserve">a </w:t>
      </w:r>
      <w:r w:rsidRPr="00D35B18">
        <w:rPr>
          <w:rStyle w:val="StyleUnderline"/>
          <w:highlight w:val="green"/>
        </w:rPr>
        <w:t xml:space="preserve">confrontation between the </w:t>
      </w:r>
      <w:r w:rsidRPr="00D35B18">
        <w:rPr>
          <w:rStyle w:val="Emphasis"/>
          <w:highlight w:val="green"/>
        </w:rPr>
        <w:t>U.S. and</w:t>
      </w:r>
      <w:r w:rsidRPr="002B49CA">
        <w:rPr>
          <w:sz w:val="16"/>
        </w:rPr>
        <w:t xml:space="preserve"> North Korea’s ally </w:t>
      </w:r>
      <w:r w:rsidRPr="00D35B18">
        <w:rPr>
          <w:rStyle w:val="Emphasis"/>
          <w:highlight w:val="green"/>
        </w:rPr>
        <w:t>China</w:t>
      </w:r>
      <w:r w:rsidRPr="002B49CA">
        <w:rPr>
          <w:sz w:val="16"/>
        </w:rPr>
        <w:t>.</w:t>
      </w:r>
    </w:p>
    <w:p w14:paraId="2B87D36A" w14:textId="77777777" w:rsidR="00652781" w:rsidRDefault="00652781" w:rsidP="00652781">
      <w:pPr>
        <w:rPr>
          <w:sz w:val="16"/>
        </w:rPr>
      </w:pPr>
      <w:r w:rsidRPr="00D35B18">
        <w:rPr>
          <w:rStyle w:val="StyleUnderline"/>
          <w:highlight w:val="green"/>
        </w:rPr>
        <w:t>China’s</w:t>
      </w:r>
      <w:r w:rsidRPr="002B49CA">
        <w:rPr>
          <w:rStyle w:val="StyleUnderline"/>
        </w:rPr>
        <w:t xml:space="preserve"> nuclear </w:t>
      </w:r>
      <w:r w:rsidRPr="00D35B18">
        <w:rPr>
          <w:rStyle w:val="StyleUnderline"/>
          <w:highlight w:val="green"/>
        </w:rPr>
        <w:t>arsenal</w:t>
      </w:r>
      <w:r w:rsidRPr="002B49CA">
        <w:rPr>
          <w:sz w:val="16"/>
        </w:rPr>
        <w:t xml:space="preserve"> isn’t huge, but it</w:t>
      </w:r>
      <w:r w:rsidRPr="00D35B18">
        <w:rPr>
          <w:rStyle w:val="StyleUnderline"/>
          <w:highlight w:val="green"/>
        </w:rPr>
        <w:t xml:space="preserve">’s </w:t>
      </w:r>
      <w:r w:rsidRPr="00D35B18">
        <w:rPr>
          <w:rStyle w:val="Emphasis"/>
          <w:highlight w:val="green"/>
        </w:rPr>
        <w:t>certainly</w:t>
      </w:r>
      <w:r w:rsidRPr="00D35B18">
        <w:rPr>
          <w:rStyle w:val="StyleUnderline"/>
          <w:highlight w:val="green"/>
        </w:rPr>
        <w:t xml:space="preserve"> enough to fuel</w:t>
      </w:r>
      <w:r w:rsidRPr="002B49CA">
        <w:rPr>
          <w:rStyle w:val="StyleUnderline"/>
        </w:rPr>
        <w:t xml:space="preserve"> a </w:t>
      </w:r>
      <w:r w:rsidRPr="00D35B18">
        <w:rPr>
          <w:rStyle w:val="Emphasis"/>
          <w:highlight w:val="green"/>
        </w:rPr>
        <w:t>large-scale nuclear war</w:t>
      </w:r>
      <w:r w:rsidRPr="002B49CA">
        <w:rPr>
          <w:sz w:val="16"/>
        </w:rPr>
        <w:t xml:space="preserve">. Toon noted that </w:t>
      </w:r>
      <w:r w:rsidRPr="002B49CA">
        <w:rPr>
          <w:rStyle w:val="StyleUnderline"/>
        </w:rPr>
        <w:t xml:space="preserve">multiple nuclear bombs would cause </w:t>
      </w:r>
      <w:r w:rsidRPr="002B49CA">
        <w:rPr>
          <w:rStyle w:val="Emphasis"/>
        </w:rPr>
        <w:t>huge fires</w:t>
      </w:r>
      <w:r w:rsidRPr="002B49CA">
        <w:rPr>
          <w:sz w:val="16"/>
        </w:rPr>
        <w:t xml:space="preserve">, and the “energy released from the fires can be 100 to 1,000 times greater than the energy released from the bombs.” </w:t>
      </w:r>
      <w:r w:rsidRPr="002B49CA">
        <w:rPr>
          <w:rStyle w:val="StyleUnderline"/>
        </w:rPr>
        <w:t>Those</w:t>
      </w:r>
      <w:r w:rsidRPr="002B49CA">
        <w:rPr>
          <w:sz w:val="16"/>
        </w:rPr>
        <w:t xml:space="preserve"> fires, he said, “</w:t>
      </w:r>
      <w:r w:rsidRPr="002B49CA">
        <w:rPr>
          <w:rStyle w:val="StyleUnderline"/>
        </w:rPr>
        <w:t>put smoke into the upper atmosphere, which blocks the sun</w:t>
      </w:r>
      <w:r w:rsidRPr="002B49CA">
        <w:rPr>
          <w:sz w:val="16"/>
        </w:rPr>
        <w:t xml:space="preserve"> from reaching the surface.” </w:t>
      </w:r>
      <w:proofErr w:type="spellStart"/>
      <w:r w:rsidRPr="002B49CA">
        <w:rPr>
          <w:sz w:val="16"/>
        </w:rPr>
        <w:t>Temperates</w:t>
      </w:r>
      <w:proofErr w:type="spellEnd"/>
      <w:r w:rsidRPr="002B49CA">
        <w:rPr>
          <w:sz w:val="16"/>
        </w:rPr>
        <w:t xml:space="preserve"> fall rapidly. Crops die. People starve to death. “If there’s a nuclear war somewhere else, you’re likely to be severely </w:t>
      </w:r>
      <w:proofErr w:type="spellStart"/>
      <w:r w:rsidRPr="002B49CA">
        <w:rPr>
          <w:sz w:val="16"/>
        </w:rPr>
        <w:t>effected</w:t>
      </w:r>
      <w:proofErr w:type="spellEnd"/>
      <w:r w:rsidRPr="002B49CA">
        <w:rPr>
          <w:sz w:val="16"/>
        </w:rPr>
        <w:t xml:space="preserve"> by these temperature drops,” Toon said. “This is a highly dangerous situation. One hopes the Trump administration understands that.”</w:t>
      </w:r>
    </w:p>
    <w:p w14:paraId="76C31828" w14:textId="75A60801" w:rsidR="00652781" w:rsidRDefault="00652781" w:rsidP="00652781"/>
    <w:p w14:paraId="7D8E166E" w14:textId="777E18F0" w:rsidR="00652781" w:rsidRDefault="00A661E1" w:rsidP="00A661E1">
      <w:pPr>
        <w:pStyle w:val="Heading2"/>
      </w:pPr>
      <w:r>
        <w:lastRenderedPageBreak/>
        <w:t>3</w:t>
      </w:r>
    </w:p>
    <w:p w14:paraId="3B8FA62D" w14:textId="4661820A" w:rsidR="00A661E1" w:rsidRDefault="00A661E1" w:rsidP="00A661E1">
      <w:pPr>
        <w:pStyle w:val="ListParagraph"/>
        <w:numPr>
          <w:ilvl w:val="0"/>
          <w:numId w:val="15"/>
        </w:numPr>
      </w:pPr>
      <w:r>
        <w:t xml:space="preserve">Debaters must only defend banning </w:t>
      </w:r>
      <w:proofErr w:type="spellStart"/>
      <w:r>
        <w:t>appropiation</w:t>
      </w:r>
      <w:proofErr w:type="spellEnd"/>
      <w:r>
        <w:t xml:space="preserve"> of subsets of outer space, nothing else. To clarify, no Extra – T </w:t>
      </w:r>
    </w:p>
    <w:p w14:paraId="11FC562E" w14:textId="0606E995" w:rsidR="00A661E1" w:rsidRDefault="00A661E1" w:rsidP="00A661E1">
      <w:pPr>
        <w:pStyle w:val="ListParagraph"/>
        <w:numPr>
          <w:ilvl w:val="0"/>
          <w:numId w:val="15"/>
        </w:numPr>
      </w:pPr>
      <w:proofErr w:type="spellStart"/>
      <w:r>
        <w:t>Vio</w:t>
      </w:r>
      <w:proofErr w:type="spellEnd"/>
      <w:r>
        <w:t>: They read space resource fund that restricts space mining</w:t>
      </w:r>
    </w:p>
    <w:p w14:paraId="7A1B9AE3" w14:textId="4CA47255" w:rsidR="00A661E1" w:rsidRDefault="00A661E1" w:rsidP="00A661E1">
      <w:pPr>
        <w:pStyle w:val="ListParagraph"/>
        <w:numPr>
          <w:ilvl w:val="0"/>
          <w:numId w:val="15"/>
        </w:numPr>
      </w:pPr>
      <w:r>
        <w:t xml:space="preserve">Limits – adding on new international treaties or funds to restrict elements of space mining makes it impossible for us to read da links because they can say ‘’only unsafe space mining”. Cross-ex </w:t>
      </w:r>
      <w:proofErr w:type="spellStart"/>
      <w:r>
        <w:t>poves</w:t>
      </w:r>
      <w:proofErr w:type="spellEnd"/>
      <w:r>
        <w:t xml:space="preserve"> </w:t>
      </w:r>
      <w:proofErr w:type="spellStart"/>
      <w:r>
        <w:t>violaiton</w:t>
      </w:r>
      <w:proofErr w:type="spellEnd"/>
    </w:p>
    <w:p w14:paraId="25082726" w14:textId="714119DF" w:rsidR="00A661E1" w:rsidRDefault="00A661E1" w:rsidP="00A661E1">
      <w:pPr>
        <w:pStyle w:val="ListParagraph"/>
        <w:numPr>
          <w:ilvl w:val="0"/>
          <w:numId w:val="15"/>
        </w:numPr>
      </w:pPr>
      <w:r>
        <w:t>DTD – k2 deter future abuse</w:t>
      </w:r>
    </w:p>
    <w:p w14:paraId="698A7AD1" w14:textId="10B64E24" w:rsidR="00A661E1" w:rsidRDefault="00A661E1" w:rsidP="00A661E1">
      <w:pPr>
        <w:pStyle w:val="ListParagraph"/>
      </w:pPr>
      <w:r>
        <w:t xml:space="preserve">CI: </w:t>
      </w:r>
    </w:p>
    <w:p w14:paraId="3CE083D6" w14:textId="77777777" w:rsidR="00A661E1" w:rsidRPr="00A661E1" w:rsidRDefault="00A661E1" w:rsidP="00A661E1">
      <w:pPr>
        <w:pStyle w:val="ListParagraph"/>
      </w:pPr>
    </w:p>
    <w:p w14:paraId="392F7851" w14:textId="63389F6C" w:rsidR="00652781" w:rsidRDefault="00A661E1" w:rsidP="00652781">
      <w:pPr>
        <w:pStyle w:val="Heading2"/>
      </w:pPr>
      <w:r>
        <w:lastRenderedPageBreak/>
        <w:t xml:space="preserve">4 </w:t>
      </w:r>
      <w:r w:rsidR="00652781">
        <w:t xml:space="preserve">60 </w:t>
      </w:r>
    </w:p>
    <w:p w14:paraId="595DAEB2" w14:textId="77777777" w:rsidR="00652781" w:rsidRPr="00652781" w:rsidRDefault="00652781" w:rsidP="00652781"/>
    <w:p w14:paraId="62B533CE" w14:textId="4970001C" w:rsidR="00652781" w:rsidRDefault="00652781" w:rsidP="00652781">
      <w:pPr>
        <w:pStyle w:val="Heading4"/>
      </w:pPr>
      <w:r>
        <w:t>[</w:t>
      </w:r>
      <w:r w:rsidR="00A661E1">
        <w:t>Space faring nation</w:t>
      </w:r>
      <w:r>
        <w:t>] ought to:</w:t>
      </w:r>
    </w:p>
    <w:p w14:paraId="5C915494" w14:textId="74017C15" w:rsidR="00652781" w:rsidRPr="007529D5" w:rsidRDefault="00652781" w:rsidP="00652781">
      <w:pPr>
        <w:pStyle w:val="Heading4"/>
      </w:pPr>
      <w:r w:rsidRPr="007529D5">
        <w:t xml:space="preserve">--Announce that </w:t>
      </w:r>
      <w:r>
        <w:t xml:space="preserve">appropriation of outer space by private actors violates </w:t>
      </w:r>
      <w:r w:rsidR="00A661E1">
        <w:t>the space resource fund that restricts private asteroid mining</w:t>
      </w:r>
    </w:p>
    <w:p w14:paraId="4E669D70" w14:textId="77777777" w:rsidR="00652781" w:rsidRPr="007529D5" w:rsidRDefault="00652781" w:rsidP="00652781">
      <w:pPr>
        <w:pStyle w:val="Heading4"/>
      </w:pP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51B2AC33" w14:textId="77777777" w:rsidR="00652781" w:rsidRPr="007529D5" w:rsidRDefault="00652781" w:rsidP="00652781">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4E850A8D" w14:textId="77777777" w:rsidR="00652781" w:rsidRPr="007529D5" w:rsidRDefault="00652781" w:rsidP="00652781"/>
    <w:p w14:paraId="60F29DE2" w14:textId="77777777" w:rsidR="00652781" w:rsidRPr="00DE27BE" w:rsidRDefault="00652781" w:rsidP="00652781">
      <w:pPr>
        <w:pStyle w:val="Heading4"/>
      </w:pPr>
      <w:r>
        <w:t xml:space="preserve">Solves the </w:t>
      </w:r>
      <w:proofErr w:type="spellStart"/>
      <w:r>
        <w:t>Aff</w:t>
      </w:r>
      <w:proofErr w:type="spellEnd"/>
      <w:r>
        <w:t>.</w:t>
      </w:r>
    </w:p>
    <w:p w14:paraId="569FDF10" w14:textId="77777777" w:rsidR="00652781" w:rsidRPr="0050183F" w:rsidRDefault="00917E8B" w:rsidP="00652781">
      <w:pPr>
        <w:rPr>
          <w:szCs w:val="22"/>
        </w:rPr>
      </w:pPr>
      <w:hyperlink r:id="rId11" w:history="1">
        <w:r w:rsidR="00652781" w:rsidRPr="0050183F">
          <w:rPr>
            <w:rStyle w:val="Hyperlink"/>
            <w:szCs w:val="22"/>
          </w:rPr>
          <w:t>Fabio</w:t>
        </w:r>
      </w:hyperlink>
      <w:r w:rsidR="00652781" w:rsidRPr="0050183F">
        <w:rPr>
          <w:szCs w:val="22"/>
        </w:rPr>
        <w:t xml:space="preserve"> </w:t>
      </w:r>
      <w:proofErr w:type="spellStart"/>
      <w:r w:rsidR="00652781" w:rsidRPr="0050183F">
        <w:rPr>
          <w:b/>
          <w:bCs/>
          <w:szCs w:val="26"/>
        </w:rPr>
        <w:t>Tronchetti</w:t>
      </w:r>
      <w:proofErr w:type="spellEnd"/>
      <w:r w:rsidR="00652781" w:rsidRPr="0050183F">
        <w:rPr>
          <w:b/>
          <w:bCs/>
          <w:szCs w:val="26"/>
        </w:rPr>
        <w:t xml:space="preserve"> 8</w:t>
      </w:r>
      <w:r w:rsidR="00652781" w:rsidRPr="0050183F">
        <w:rPr>
          <w:szCs w:val="22"/>
        </w:rPr>
        <w:t xml:space="preserve">. </w:t>
      </w:r>
      <w:r w:rsidR="00652781" w:rsidRPr="0050183F">
        <w:rPr>
          <w:szCs w:val="22"/>
          <w:shd w:val="clear" w:color="auto" w:fill="FFFFFF"/>
        </w:rPr>
        <w:t xml:space="preserve">Dr. Fabio </w:t>
      </w:r>
      <w:proofErr w:type="spellStart"/>
      <w:r w:rsidR="00652781" w:rsidRPr="0050183F">
        <w:rPr>
          <w:szCs w:val="22"/>
          <w:shd w:val="clear" w:color="auto" w:fill="FFFFFF"/>
        </w:rPr>
        <w:t>Tronchetti</w:t>
      </w:r>
      <w:proofErr w:type="spellEnd"/>
      <w:r w:rsidR="00652781" w:rsidRPr="0050183F">
        <w:rPr>
          <w:szCs w:val="22"/>
          <w:shd w:val="clear" w:color="auto" w:fill="FFFFFF"/>
        </w:rPr>
        <w:t xml:space="preserve"> works as a Co-Director of the Institute of Space Law and Strategy and as a </w:t>
      </w:r>
      <w:proofErr w:type="spellStart"/>
      <w:r w:rsidR="00652781" w:rsidRPr="0050183F">
        <w:rPr>
          <w:szCs w:val="22"/>
          <w:shd w:val="clear" w:color="auto" w:fill="FFFFFF"/>
        </w:rPr>
        <w:t>Zhuoyue</w:t>
      </w:r>
      <w:proofErr w:type="spellEnd"/>
      <w:r w:rsidR="00652781" w:rsidRPr="0050183F">
        <w:rPr>
          <w:szCs w:val="22"/>
          <w:shd w:val="clear" w:color="auto" w:fill="FFFFFF"/>
        </w:rPr>
        <w:t xml:space="preserve"> Associate Professor at </w:t>
      </w:r>
      <w:proofErr w:type="spellStart"/>
      <w:r w:rsidR="00652781" w:rsidRPr="0050183F">
        <w:rPr>
          <w:szCs w:val="22"/>
          <w:shd w:val="clear" w:color="auto" w:fill="FFFFFF"/>
        </w:rPr>
        <w:t>Beihang</w:t>
      </w:r>
      <w:proofErr w:type="spellEnd"/>
      <w:r w:rsidR="00652781" w:rsidRPr="0050183F">
        <w:rPr>
          <w:szCs w:val="22"/>
          <w:shd w:val="clear" w:color="auto" w:fill="FFFFFF"/>
        </w:rPr>
        <w:t xml:space="preserve"> University, “</w:t>
      </w:r>
      <w:r w:rsidR="00652781" w:rsidRPr="0050183F">
        <w:rPr>
          <w:szCs w:val="22"/>
        </w:rPr>
        <w:t xml:space="preserve">The Non–Appropriation Principle as a Structural Norm of International Law: A New Way of Interpreting Article II of the Outer Space Treaty,” Air and Space Law, Volume 33, No 3, 2008, </w:t>
      </w:r>
      <w:hyperlink r:id="rId12" w:history="1">
        <w:r w:rsidR="00652781" w:rsidRPr="0050183F">
          <w:rPr>
            <w:rStyle w:val="Hyperlink"/>
            <w:szCs w:val="22"/>
          </w:rPr>
          <w:t>https://kluwerlawonline.com/journalarticle/Air+and+Space+Law/33.3/AILA2008021</w:t>
        </w:r>
      </w:hyperlink>
      <w:r w:rsidR="00652781" w:rsidRPr="0050183F">
        <w:rPr>
          <w:szCs w:val="22"/>
        </w:rPr>
        <w:t xml:space="preserve">, RJP, </w:t>
      </w:r>
      <w:proofErr w:type="spellStart"/>
      <w:r w:rsidR="00652781" w:rsidRPr="0050183F">
        <w:rPr>
          <w:b/>
          <w:bCs/>
          <w:szCs w:val="22"/>
        </w:rPr>
        <w:t>DebateDrills</w:t>
      </w:r>
      <w:proofErr w:type="spellEnd"/>
      <w:r w:rsidR="00652781" w:rsidRPr="0050183F">
        <w:rPr>
          <w:szCs w:val="22"/>
        </w:rPr>
        <w:t>.</w:t>
      </w:r>
    </w:p>
    <w:p w14:paraId="4E3D3B3C" w14:textId="77777777" w:rsidR="00652781" w:rsidRDefault="00652781" w:rsidP="00652781"/>
    <w:p w14:paraId="1E163F25" w14:textId="77777777" w:rsidR="00652781" w:rsidRDefault="00652781" w:rsidP="00652781"/>
    <w:p w14:paraId="568139D1" w14:textId="77777777" w:rsidR="00652781" w:rsidRPr="00DE33BD" w:rsidRDefault="00652781" w:rsidP="00652781"/>
    <w:p w14:paraId="3693FCCA" w14:textId="77777777" w:rsidR="00652781" w:rsidRPr="00DE27BE" w:rsidRDefault="00652781" w:rsidP="00652781">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w:t>
      </w:r>
      <w:proofErr w:type="gramStart"/>
      <w:r w:rsidRPr="00DE27BE">
        <w:rPr>
          <w:color w:val="474747"/>
          <w:szCs w:val="22"/>
          <w:shd w:val="clear" w:color="auto" w:fill="FFFFFF"/>
        </w:rPr>
        <w:t>in order to</w:t>
      </w:r>
      <w:proofErr w:type="gramEnd"/>
      <w:r w:rsidRPr="00DE27BE">
        <w:rPr>
          <w:color w:val="474747"/>
          <w:szCs w:val="22"/>
          <w:shd w:val="clear" w:color="auto" w:fill="FFFFFF"/>
        </w:rPr>
        <w:t xml:space="preserve">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 xml:space="preserve">customary rule of </w:t>
      </w:r>
      <w:r w:rsidRPr="006C75E4">
        <w:rPr>
          <w:rStyle w:val="Emphasis"/>
          <w:szCs w:val="22"/>
          <w:highlight w:val="green"/>
        </w:rPr>
        <w:lastRenderedPageBreak/>
        <w:t>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6655A081" w14:textId="77777777" w:rsidR="00652781" w:rsidRPr="00DE33BD" w:rsidRDefault="00652781" w:rsidP="00652781"/>
    <w:p w14:paraId="7DFB6DDE" w14:textId="77777777" w:rsidR="00652781" w:rsidRPr="00DE27BE" w:rsidRDefault="00652781" w:rsidP="00652781"/>
    <w:p w14:paraId="31B2EB44" w14:textId="77777777" w:rsidR="00652781" w:rsidRDefault="00652781" w:rsidP="00652781">
      <w:pPr>
        <w:pStyle w:val="Heading4"/>
        <w:rPr>
          <w:rFonts w:cs="Calibri"/>
        </w:rPr>
      </w:pPr>
      <w:r>
        <w:rPr>
          <w:rFonts w:cs="Calibri"/>
        </w:rPr>
        <w:t>That competes ---</w:t>
      </w:r>
    </w:p>
    <w:p w14:paraId="37F84EDE" w14:textId="66B5F59B" w:rsidR="00652781" w:rsidRDefault="00652781" w:rsidP="00652781">
      <w:pPr>
        <w:pStyle w:val="Heading4"/>
      </w:pPr>
      <w:r>
        <w:t>(Skip) 1] Widespread support for OST overhaul means a new treaty is likely---top military leaders are pushing it.</w:t>
      </w:r>
    </w:p>
    <w:p w14:paraId="4BF67935" w14:textId="77777777" w:rsidR="00652781" w:rsidRPr="00CF7516" w:rsidRDefault="00652781" w:rsidP="00652781">
      <w:pPr>
        <w:rPr>
          <w:szCs w:val="22"/>
        </w:rPr>
      </w:pPr>
      <w:r w:rsidRPr="00CF7516">
        <w:rPr>
          <w:szCs w:val="22"/>
        </w:rPr>
        <w:t xml:space="preserve">Theresa </w:t>
      </w:r>
      <w:r w:rsidRPr="00CF7516">
        <w:rPr>
          <w:b/>
          <w:bCs/>
          <w:szCs w:val="26"/>
        </w:rPr>
        <w:t>Hitchens 21</w:t>
      </w:r>
      <w:r w:rsidRPr="00CF7516">
        <w:rPr>
          <w:szCs w:val="22"/>
        </w:rPr>
        <w:t xml:space="preserve">. </w:t>
      </w:r>
      <w:r w:rsidRPr="00CF7516">
        <w:rPr>
          <w:color w:val="333333"/>
          <w:szCs w:val="22"/>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“US Should Push New Space Treaty: Atlantic Council,” Breaking Defense, April 12, 2021, </w:t>
      </w:r>
      <w:hyperlink r:id="rId13" w:history="1">
        <w:r w:rsidRPr="00CF7516">
          <w:rPr>
            <w:rStyle w:val="Hyperlink"/>
            <w:szCs w:val="22"/>
            <w:shd w:val="clear" w:color="auto" w:fill="FFFFFF"/>
          </w:rPr>
          <w:t>https://breakingdefense.com/2021/04/us-should-push-new-space-treaty-atlantic-council/</w:t>
        </w:r>
      </w:hyperlink>
      <w:r w:rsidRPr="00CF7516">
        <w:rPr>
          <w:color w:val="333333"/>
          <w:szCs w:val="22"/>
          <w:shd w:val="clear" w:color="auto" w:fill="FFFFFF"/>
        </w:rPr>
        <w:t xml:space="preserve">, RJP, </w:t>
      </w:r>
      <w:proofErr w:type="spellStart"/>
      <w:r w:rsidRPr="00CF7516">
        <w:rPr>
          <w:b/>
          <w:bCs/>
          <w:color w:val="333333"/>
          <w:szCs w:val="22"/>
          <w:shd w:val="clear" w:color="auto" w:fill="FFFFFF"/>
        </w:rPr>
        <w:t>DebateDrills</w:t>
      </w:r>
      <w:proofErr w:type="spellEnd"/>
    </w:p>
    <w:p w14:paraId="4994C8EF" w14:textId="77777777" w:rsidR="00652781" w:rsidRPr="00B63600" w:rsidRDefault="00652781" w:rsidP="00652781"/>
    <w:p w14:paraId="6BED5B21" w14:textId="77777777" w:rsidR="00652781" w:rsidRPr="00804FA2" w:rsidRDefault="00652781" w:rsidP="00652781"/>
    <w:p w14:paraId="0BCDE6D2" w14:textId="77777777" w:rsidR="00652781" w:rsidRPr="00CF7516" w:rsidRDefault="00652781" w:rsidP="00652781">
      <w:pPr>
        <w:rPr>
          <w:szCs w:val="22"/>
        </w:rPr>
      </w:pPr>
      <w:r w:rsidRPr="00CF7516">
        <w:rPr>
          <w:szCs w:val="22"/>
        </w:rPr>
        <w:t xml:space="preserve">WASHINGTON: </w:t>
      </w:r>
      <w:r w:rsidRPr="006C75E4">
        <w:rPr>
          <w:szCs w:val="22"/>
          <w:highlight w:val="green"/>
          <w:u w:val="single"/>
        </w:rPr>
        <w:t xml:space="preserve">The US should push hard to overhaul the </w:t>
      </w:r>
      <w:r w:rsidRPr="006C75E4">
        <w:rPr>
          <w:rStyle w:val="Emphasis"/>
          <w:szCs w:val="22"/>
          <w:highlight w:val="green"/>
        </w:rPr>
        <w:t>entire international legal</w:t>
      </w:r>
      <w:r w:rsidRPr="00CF7516">
        <w:rPr>
          <w:rStyle w:val="Emphasis"/>
          <w:szCs w:val="22"/>
        </w:rPr>
        <w:t xml:space="preserve"> </w:t>
      </w:r>
      <w:r w:rsidRPr="006C75E4">
        <w:rPr>
          <w:rStyle w:val="Emphasis"/>
          <w:szCs w:val="22"/>
          <w:highlight w:val="green"/>
        </w:rPr>
        <w:t>framework</w:t>
      </w:r>
      <w:r w:rsidRPr="00CF7516">
        <w:rPr>
          <w:szCs w:val="22"/>
        </w:rPr>
        <w:t xml:space="preserve"> for outer space — including </w:t>
      </w:r>
      <w:r w:rsidRPr="006C75E4">
        <w:rPr>
          <w:rStyle w:val="Emphasis"/>
          <w:szCs w:val="22"/>
          <w:highlight w:val="green"/>
        </w:rPr>
        <w:t>replacing</w:t>
      </w:r>
      <w:r w:rsidRPr="006C75E4">
        <w:rPr>
          <w:szCs w:val="22"/>
          <w:highlight w:val="green"/>
          <w:u w:val="single"/>
        </w:rPr>
        <w:t xml:space="preserve"> the</w:t>
      </w:r>
      <w:r w:rsidRPr="00CF7516">
        <w:rPr>
          <w:szCs w:val="22"/>
          <w:u w:val="single"/>
        </w:rPr>
        <w:t xml:space="preserve"> foundational </w:t>
      </w:r>
      <w:hyperlink r:id="rId14" w:history="1">
        <w:r w:rsidRPr="00CF7516">
          <w:rPr>
            <w:rStyle w:val="Hyperlink"/>
            <w:rFonts w:eastAsiaTheme="majorEastAsia"/>
            <w:szCs w:val="22"/>
            <w:u w:val="single"/>
          </w:rPr>
          <w:t xml:space="preserve">1967 Outer Space Treaty </w:t>
        </w:r>
        <w:r w:rsidRPr="006C75E4">
          <w:rPr>
            <w:rStyle w:val="Hyperlink"/>
            <w:rFonts w:eastAsiaTheme="majorEastAsia"/>
            <w:szCs w:val="22"/>
            <w:highlight w:val="green"/>
            <w:u w:val="single"/>
          </w:rPr>
          <w:t>(OST)</w:t>
        </w:r>
        <w:r w:rsidRPr="00CF7516">
          <w:rPr>
            <w:rStyle w:val="Hyperlink"/>
            <w:rFonts w:eastAsiaTheme="majorEastAsia"/>
            <w:szCs w:val="22"/>
            <w:u w:val="single"/>
          </w:rPr>
          <w:t>,</w:t>
        </w:r>
      </w:hyperlink>
      <w:r w:rsidRPr="00CF7516">
        <w:rPr>
          <w:szCs w:val="22"/>
        </w:rPr>
        <w:t> a new report from the Atlantic Council says.</w:t>
      </w:r>
    </w:p>
    <w:p w14:paraId="751CB411" w14:textId="77777777" w:rsidR="00652781" w:rsidRPr="00CF7516" w:rsidRDefault="00652781" w:rsidP="00652781">
      <w:pPr>
        <w:rPr>
          <w:szCs w:val="22"/>
        </w:rPr>
      </w:pPr>
      <w:r w:rsidRPr="00CF7516">
        <w:rPr>
          <w:szCs w:val="22"/>
        </w:rPr>
        <w:t>As it moves to do so, the US also should more aggressively court allies with an eye to establishing a “collective security alliance for space” among likeminded countries to “deter aggression” and defend “key resources and access.”</w:t>
      </w:r>
    </w:p>
    <w:p w14:paraId="6934EFB4" w14:textId="77777777" w:rsidR="00652781" w:rsidRPr="00CF7516" w:rsidRDefault="00652781" w:rsidP="00652781">
      <w:pPr>
        <w:rPr>
          <w:szCs w:val="22"/>
        </w:rPr>
      </w:pPr>
      <w:r w:rsidRPr="00CF7516">
        <w:rPr>
          <w:szCs w:val="22"/>
        </w:rPr>
        <w:t>“</w:t>
      </w:r>
      <w:r w:rsidRPr="00CF7516">
        <w:rPr>
          <w:szCs w:val="22"/>
          <w:u w:val="single"/>
        </w:rPr>
        <w:t>The 1967 Treaty is dated. It was written, literally, in a different era</w:t>
      </w:r>
      <w:r w:rsidRPr="00CF7516">
        <w:rPr>
          <w:szCs w:val="22"/>
        </w:rPr>
        <w:t xml:space="preserve">,” </w:t>
      </w:r>
      <w:r w:rsidRPr="006C75E4">
        <w:rPr>
          <w:szCs w:val="22"/>
          <w:highlight w:val="green"/>
          <w:u w:val="single"/>
        </w:rPr>
        <w:t xml:space="preserve">said </w:t>
      </w:r>
      <w:r w:rsidRPr="00BF1F77">
        <w:rPr>
          <w:szCs w:val="22"/>
          <w:u w:val="single"/>
        </w:rPr>
        <w:t>former</w:t>
      </w:r>
      <w:r w:rsidRPr="006C75E4">
        <w:rPr>
          <w:szCs w:val="22"/>
          <w:highlight w:val="green"/>
          <w:u w:val="single"/>
        </w:rPr>
        <w:t xml:space="preserve"> Air Force</w:t>
      </w:r>
      <w:r w:rsidRPr="00CF7516">
        <w:rPr>
          <w:szCs w:val="22"/>
          <w:u w:val="single"/>
        </w:rPr>
        <w:t xml:space="preserve"> </w:t>
      </w:r>
      <w:r w:rsidRPr="006C75E4">
        <w:rPr>
          <w:szCs w:val="22"/>
          <w:highlight w:val="green"/>
          <w:u w:val="single"/>
        </w:rPr>
        <w:t>Secretary</w:t>
      </w:r>
      <w:r w:rsidRPr="00BF1F77">
        <w:rPr>
          <w:szCs w:val="22"/>
          <w:u w:val="single"/>
        </w:rPr>
        <w:t xml:space="preserve"> Deborah Lee </w:t>
      </w:r>
      <w:r w:rsidRPr="006C75E4">
        <w:rPr>
          <w:szCs w:val="22"/>
          <w:highlight w:val="green"/>
          <w:u w:val="single"/>
        </w:rPr>
        <w:t>James</w:t>
      </w:r>
      <w:r w:rsidRPr="00BF1F77">
        <w:rPr>
          <w:szCs w:val="22"/>
          <w:u w:val="single"/>
        </w:rPr>
        <w:t xml:space="preserve"> in an Atlantic Council briefing today</w:t>
      </w:r>
      <w:r w:rsidRPr="00BF1F77">
        <w:rPr>
          <w:szCs w:val="22"/>
        </w:rPr>
        <w:t>. “At present it is too broad,</w:t>
      </w:r>
      <w:r w:rsidRPr="00CF7516">
        <w:rPr>
          <w:szCs w:val="22"/>
        </w:rPr>
        <w:t xml:space="preserve"> and in some cases it’s probably overly specific.”</w:t>
      </w:r>
    </w:p>
    <w:p w14:paraId="2EDCAC3A" w14:textId="77777777" w:rsidR="00652781" w:rsidRPr="00CF7516" w:rsidRDefault="00652781" w:rsidP="00652781">
      <w:pPr>
        <w:rPr>
          <w:szCs w:val="22"/>
        </w:rPr>
      </w:pPr>
      <w:r w:rsidRPr="00CF7516">
        <w:rPr>
          <w:szCs w:val="22"/>
        </w:rPr>
        <w:t>The year-long study, </w:t>
      </w:r>
      <w:hyperlink r:id="rId15" w:history="1">
        <w:r w:rsidRPr="00CF7516">
          <w:rPr>
            <w:rStyle w:val="Hyperlink"/>
            <w:rFonts w:eastAsiaTheme="majorEastAsia"/>
            <w:szCs w:val="22"/>
          </w:rPr>
          <w:t>“The Future of Security In Space: A Thirty-Years US Strategy” </w:t>
        </w:r>
      </w:hyperlink>
      <w:r w:rsidRPr="00CF7516">
        <w:rPr>
          <w:szCs w:val="22"/>
        </w:rPr>
        <w:t xml:space="preserve">was co-chaired by James and retired </w:t>
      </w:r>
      <w:r w:rsidRPr="006C75E4">
        <w:rPr>
          <w:szCs w:val="22"/>
          <w:highlight w:val="green"/>
          <w:u w:val="single"/>
        </w:rPr>
        <w:t>Marine Corps Gen</w:t>
      </w:r>
      <w:r w:rsidRPr="00CF7516">
        <w:rPr>
          <w:szCs w:val="22"/>
          <w:u w:val="single"/>
        </w:rPr>
        <w:t xml:space="preserve">. Hoss </w:t>
      </w:r>
      <w:r w:rsidRPr="006C75E4">
        <w:rPr>
          <w:szCs w:val="22"/>
          <w:highlight w:val="green"/>
          <w:u w:val="single"/>
        </w:rPr>
        <w:t>Cartwright</w:t>
      </w:r>
      <w:r w:rsidRPr="00CF7516">
        <w:rPr>
          <w:szCs w:val="22"/>
        </w:rPr>
        <w:t xml:space="preserve">, former vice chair of the Joint Chiefs of Staff. In essence, it </w:t>
      </w:r>
      <w:r w:rsidRPr="006C75E4">
        <w:rPr>
          <w:szCs w:val="22"/>
          <w:highlight w:val="green"/>
          <w:u w:val="single"/>
        </w:rPr>
        <w:t xml:space="preserve">argues that the US needs to lead international efforts to </w:t>
      </w:r>
      <w:r w:rsidRPr="006C75E4">
        <w:rPr>
          <w:rStyle w:val="Emphasis"/>
          <w:szCs w:val="22"/>
          <w:highlight w:val="green"/>
        </w:rPr>
        <w:t>craft a new rules-based regime</w:t>
      </w:r>
      <w:r w:rsidRPr="00CF7516">
        <w:rPr>
          <w:rStyle w:val="Emphasis"/>
          <w:szCs w:val="22"/>
        </w:rPr>
        <w:t xml:space="preserve"> </w:t>
      </w:r>
      <w:r w:rsidRPr="00CF7516">
        <w:rPr>
          <w:szCs w:val="22"/>
          <w:u w:val="single"/>
        </w:rPr>
        <w:t>to govern all space activities</w:t>
      </w:r>
      <w:r w:rsidRPr="00CF7516">
        <w:rPr>
          <w:szCs w:val="22"/>
        </w:rPr>
        <w:t xml:space="preserve"> — from exploration to commercial ventures to military interactions. As the two argued in a recent </w:t>
      </w:r>
      <w:hyperlink r:id="rId16" w:history="1">
        <w:r w:rsidRPr="00CF7516">
          <w:rPr>
            <w:rStyle w:val="Hyperlink"/>
            <w:rFonts w:eastAsiaTheme="majorEastAsia"/>
            <w:szCs w:val="22"/>
          </w:rPr>
          <w:t>op-ed in Breaking D,</w:t>
        </w:r>
      </w:hyperlink>
      <w:r w:rsidRPr="00CF7516">
        <w:rPr>
          <w:szCs w:val="22"/>
        </w:rPr>
        <w:t xml:space="preserve"> “Great-power </w:t>
      </w:r>
      <w:r w:rsidRPr="00CF7516">
        <w:rPr>
          <w:szCs w:val="22"/>
        </w:rPr>
        <w:lastRenderedPageBreak/>
        <w:t>competition among the United States, China, and Russia has launched into outer space without rules governing the game.”</w:t>
      </w:r>
    </w:p>
    <w:p w14:paraId="62C7ECC2" w14:textId="77777777" w:rsidR="00652781" w:rsidRPr="00CF7516" w:rsidRDefault="00652781" w:rsidP="00652781">
      <w:pPr>
        <w:rPr>
          <w:szCs w:val="22"/>
        </w:rPr>
      </w:pPr>
      <w:r w:rsidRPr="00CF7516">
        <w:rPr>
          <w:szCs w:val="22"/>
        </w:rPr>
        <w:t xml:space="preserve">“The international law of space, centered on </w:t>
      </w:r>
      <w:r w:rsidRPr="00CF7516">
        <w:rPr>
          <w:szCs w:val="22"/>
          <w:u w:val="single"/>
        </w:rPr>
        <w:t xml:space="preserve">the 1967 Outer Space Treaty, is outdated and insufficient for a future of space in which economic activity is primary. The international community </w:t>
      </w:r>
      <w:r w:rsidRPr="00CF7516">
        <w:rPr>
          <w:rStyle w:val="Emphasis"/>
          <w:szCs w:val="22"/>
        </w:rPr>
        <w:t xml:space="preserve">needs </w:t>
      </w:r>
      <w:r w:rsidRPr="006C75E4">
        <w:rPr>
          <w:rStyle w:val="Emphasis"/>
          <w:szCs w:val="22"/>
          <w:highlight w:val="green"/>
        </w:rPr>
        <w:t>a new foundational space treaty</w:t>
      </w:r>
      <w:r w:rsidRPr="006C75E4">
        <w:rPr>
          <w:szCs w:val="22"/>
          <w:highlight w:val="green"/>
          <w:u w:val="single"/>
        </w:rPr>
        <w:t xml:space="preserve">, </w:t>
      </w:r>
      <w:r w:rsidRPr="00BF1F77">
        <w:rPr>
          <w:szCs w:val="22"/>
          <w:u w:val="single"/>
        </w:rPr>
        <w:t>and</w:t>
      </w:r>
      <w:r w:rsidRPr="00CF7516">
        <w:rPr>
          <w:szCs w:val="22"/>
          <w:u w:val="single"/>
        </w:rPr>
        <w:t xml:space="preserve"> the United States should precipitate its negotiation,”</w:t>
      </w:r>
      <w:r w:rsidRPr="00CF7516">
        <w:rPr>
          <w:szCs w:val="22"/>
        </w:rPr>
        <w:t xml:space="preserve"> the study argues.</w:t>
      </w:r>
    </w:p>
    <w:p w14:paraId="2AD2B774" w14:textId="77777777" w:rsidR="00652781" w:rsidRDefault="00652781" w:rsidP="00652781">
      <w:pPr>
        <w:rPr>
          <w:szCs w:val="22"/>
        </w:rPr>
      </w:pPr>
      <w:r w:rsidRPr="00CF7516">
        <w:rPr>
          <w:szCs w:val="22"/>
        </w:rPr>
        <w:t xml:space="preserve">James elaborated that the idea would be to craft </w:t>
      </w:r>
      <w:r w:rsidRPr="006C75E4">
        <w:rPr>
          <w:szCs w:val="22"/>
          <w:highlight w:val="green"/>
          <w:u w:val="single"/>
        </w:rPr>
        <w:t>a more expansive treaty</w:t>
      </w:r>
      <w:r w:rsidRPr="00CF7516">
        <w:rPr>
          <w:szCs w:val="22"/>
        </w:rPr>
        <w:t xml:space="preserve"> that </w:t>
      </w:r>
      <w:r w:rsidRPr="006C75E4">
        <w:rPr>
          <w:szCs w:val="22"/>
          <w:highlight w:val="green"/>
          <w:u w:val="single"/>
        </w:rPr>
        <w:t>covers</w:t>
      </w:r>
      <w:r w:rsidRPr="00CF7516">
        <w:rPr>
          <w:szCs w:val="22"/>
          <w:u w:val="single"/>
        </w:rPr>
        <w:t xml:space="preserve"> emerging issues like debris mitigation and removal and </w:t>
      </w:r>
      <w:hyperlink r:id="rId17" w:history="1">
        <w:r w:rsidRPr="006C75E4">
          <w:rPr>
            <w:rStyle w:val="Emphasis"/>
            <w:rFonts w:eastAsiaTheme="majorEastAsia"/>
            <w:szCs w:val="22"/>
            <w:highlight w:val="green"/>
          </w:rPr>
          <w:t>commercial extraction of resources</w:t>
        </w:r>
      </w:hyperlink>
      <w:r w:rsidRPr="006C75E4">
        <w:rPr>
          <w:rStyle w:val="Emphasis"/>
          <w:szCs w:val="22"/>
          <w:highlight w:val="green"/>
        </w:rPr>
        <w:t> from the Moon and/or asteroids</w:t>
      </w:r>
      <w:r w:rsidRPr="006C75E4">
        <w:rPr>
          <w:szCs w:val="22"/>
          <w:highlight w:val="green"/>
        </w:rPr>
        <w:t>.</w:t>
      </w:r>
      <w:r w:rsidRPr="00CF7516">
        <w:rPr>
          <w:szCs w:val="22"/>
        </w:rPr>
        <w:t xml:space="preserve"> That said, she stressed that the US should not abandon the OST — which has been signed by 193 nations — unless and until something new is there to replace it.</w:t>
      </w:r>
    </w:p>
    <w:p w14:paraId="70D4A2F9" w14:textId="77777777" w:rsidR="00652781" w:rsidRDefault="00652781" w:rsidP="00652781">
      <w:pPr>
        <w:pStyle w:val="Heading4"/>
      </w:pPr>
      <w:r>
        <w:t>2] Space law is typically treaty-based---Russian and Chinese proposals prove.</w:t>
      </w:r>
    </w:p>
    <w:p w14:paraId="287D0F63" w14:textId="77777777" w:rsidR="00652781" w:rsidRDefault="00652781" w:rsidP="00652781">
      <w:pPr>
        <w:rPr>
          <w:b/>
          <w:bCs/>
          <w:szCs w:val="22"/>
        </w:rPr>
      </w:pPr>
      <w:r w:rsidRPr="00937040">
        <w:rPr>
          <w:szCs w:val="22"/>
        </w:rPr>
        <w:t xml:space="preserve">Stephanie </w:t>
      </w:r>
      <w:proofErr w:type="spellStart"/>
      <w:r w:rsidRPr="00937040">
        <w:rPr>
          <w:b/>
          <w:bCs/>
          <w:szCs w:val="26"/>
        </w:rPr>
        <w:t>Nebehay</w:t>
      </w:r>
      <w:proofErr w:type="spellEnd"/>
      <w:r w:rsidRPr="00937040">
        <w:rPr>
          <w:b/>
          <w:bCs/>
          <w:szCs w:val="26"/>
        </w:rPr>
        <w:t xml:space="preserve"> 8</w:t>
      </w:r>
      <w:r w:rsidRPr="00937040">
        <w:rPr>
          <w:szCs w:val="22"/>
        </w:rPr>
        <w:t xml:space="preserve">. Reporter, Reuters, “China, Russia to Offer Treaty to Ban Arms in Space,” Reuters, January 26, 2008, </w:t>
      </w:r>
      <w:hyperlink r:id="rId18" w:history="1">
        <w:r w:rsidRPr="00937040">
          <w:rPr>
            <w:rStyle w:val="Hyperlink"/>
            <w:szCs w:val="22"/>
          </w:rPr>
          <w:t>https://www.reuters.com/article/us-arms-space/china-russia-to-offer-treaty-to-ban-arms-in-space-idUSL2578979020080125</w:t>
        </w:r>
      </w:hyperlink>
      <w:r w:rsidRPr="00937040">
        <w:rPr>
          <w:szCs w:val="22"/>
        </w:rPr>
        <w:t xml:space="preserve">, RJP, </w:t>
      </w:r>
      <w:proofErr w:type="spellStart"/>
      <w:r w:rsidRPr="00937040">
        <w:rPr>
          <w:b/>
          <w:bCs/>
          <w:szCs w:val="22"/>
        </w:rPr>
        <w:t>DebateDrills</w:t>
      </w:r>
      <w:proofErr w:type="spellEnd"/>
    </w:p>
    <w:p w14:paraId="60C41637" w14:textId="77777777" w:rsidR="00652781" w:rsidRPr="00937040" w:rsidRDefault="00652781" w:rsidP="00652781">
      <w:pPr>
        <w:rPr>
          <w:szCs w:val="22"/>
        </w:rPr>
      </w:pPr>
    </w:p>
    <w:p w14:paraId="5D95203C" w14:textId="77777777" w:rsidR="00652781" w:rsidRPr="00477939" w:rsidRDefault="00652781" w:rsidP="00652781">
      <w:pPr>
        <w:rPr>
          <w:szCs w:val="22"/>
        </w:rPr>
      </w:pPr>
      <w:r w:rsidRPr="00477939">
        <w:rPr>
          <w:szCs w:val="22"/>
        </w:rPr>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477939">
        <w:rPr>
          <w:szCs w:val="22"/>
        </w:rPr>
        <w:t>to ban the deployment of weapons</w:t>
      </w:r>
      <w:r w:rsidRPr="00477939">
        <w:rPr>
          <w:szCs w:val="22"/>
          <w:u w:val="single"/>
        </w:rPr>
        <w:t xml:space="preserve"> </w:t>
      </w:r>
      <w:r w:rsidRPr="006C75E4">
        <w:rPr>
          <w:rStyle w:val="Emphasis"/>
          <w:szCs w:val="22"/>
          <w:highlight w:val="green"/>
        </w:rPr>
        <w:t>in outer space</w:t>
      </w:r>
      <w:r w:rsidRPr="00477939">
        <w:rPr>
          <w:szCs w:val="22"/>
        </w:rPr>
        <w:t>, a senior Russian arms negotiator said on Friday.</w:t>
      </w:r>
    </w:p>
    <w:p w14:paraId="3D0278FC" w14:textId="77777777" w:rsidR="00652781" w:rsidRPr="00477939" w:rsidRDefault="00652781" w:rsidP="00652781">
      <w:pPr>
        <w:rPr>
          <w:szCs w:val="22"/>
          <w:u w:val="single"/>
        </w:rPr>
      </w:pPr>
      <w:r w:rsidRPr="00477939">
        <w:rPr>
          <w:szCs w:val="22"/>
        </w:rPr>
        <w:t xml:space="preserve">Valery </w:t>
      </w:r>
      <w:proofErr w:type="spellStart"/>
      <w:r w:rsidRPr="00477939">
        <w:rPr>
          <w:szCs w:val="22"/>
        </w:rPr>
        <w:t>Loshchinin</w:t>
      </w:r>
      <w:proofErr w:type="spellEnd"/>
      <w:r w:rsidRPr="00477939">
        <w:rPr>
          <w:szCs w:val="22"/>
        </w:rPr>
        <w:t xml:space="preserve">,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p>
    <w:p w14:paraId="22E83790" w14:textId="77777777" w:rsidR="00652781" w:rsidRPr="00477939" w:rsidRDefault="00652781" w:rsidP="00652781">
      <w:pPr>
        <w:rPr>
          <w:szCs w:val="22"/>
        </w:rPr>
      </w:pPr>
      <w:r w:rsidRPr="00477939">
        <w:rPr>
          <w:szCs w:val="22"/>
        </w:rPr>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477939">
        <w:rPr>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477939">
        <w:rPr>
          <w:szCs w:val="22"/>
        </w:rPr>
        <w:t xml:space="preserve">. </w:t>
      </w:r>
      <w:proofErr w:type="spellStart"/>
      <w:r w:rsidRPr="00477939">
        <w:rPr>
          <w:szCs w:val="22"/>
        </w:rPr>
        <w:t>Loshchinin</w:t>
      </w:r>
      <w:proofErr w:type="spellEnd"/>
      <w:r w:rsidRPr="00477939">
        <w:rPr>
          <w:szCs w:val="22"/>
        </w:rPr>
        <w:t xml:space="preserve"> gave no details on the proposal which has been circulated to some senior diplomats.</w:t>
      </w:r>
    </w:p>
    <w:p w14:paraId="41A844E3" w14:textId="77777777" w:rsidR="00652781" w:rsidRPr="00477939" w:rsidRDefault="00652781" w:rsidP="00652781">
      <w:pPr>
        <w:rPr>
          <w:szCs w:val="22"/>
        </w:rPr>
      </w:pPr>
      <w:r w:rsidRPr="00477939">
        <w:rPr>
          <w:szCs w:val="22"/>
        </w:rPr>
        <w:t>Tensions between Russia and the United States have deepened in recent years over U.S. plans to revive its stalled “Star Wars” program from the 1980s with a new generation of missile defense shields.</w:t>
      </w:r>
    </w:p>
    <w:p w14:paraId="6F678D6E" w14:textId="77777777" w:rsidR="00652781" w:rsidRPr="00477939" w:rsidRDefault="00652781" w:rsidP="00652781">
      <w:pPr>
        <w:rPr>
          <w:szCs w:val="22"/>
        </w:rPr>
      </w:pPr>
      <w:r w:rsidRPr="00477939">
        <w:rPr>
          <w:szCs w:val="22"/>
          <w:u w:val="single"/>
        </w:rPr>
        <w:lastRenderedPageBreak/>
        <w:t xml:space="preserve">Nuclear and other weapons of mass destruction are banned from space under </w:t>
      </w:r>
      <w:r w:rsidRPr="00477939">
        <w:rPr>
          <w:rStyle w:val="Emphasis"/>
          <w:szCs w:val="22"/>
        </w:rPr>
        <w:t>a 1967 international treaty.</w:t>
      </w:r>
      <w:r w:rsidRPr="00477939">
        <w:rPr>
          <w:szCs w:val="22"/>
        </w:rPr>
        <w:t xml:space="preserve"> But Washington’s plans have stirred concerns about non-nuclear arms in space.</w:t>
      </w:r>
    </w:p>
    <w:p w14:paraId="72A9B469" w14:textId="77777777" w:rsidR="00652781" w:rsidRDefault="00652781" w:rsidP="00652781">
      <w:pPr>
        <w:pStyle w:val="Heading4"/>
      </w:pPr>
      <w:r>
        <w:t>3] Treaties are the foundation of space law.</w:t>
      </w:r>
    </w:p>
    <w:p w14:paraId="737B1F4C" w14:textId="77777777" w:rsidR="00652781" w:rsidRPr="00937040" w:rsidRDefault="00652781" w:rsidP="00652781">
      <w:pPr>
        <w:rPr>
          <w:szCs w:val="22"/>
        </w:rPr>
      </w:pPr>
      <w:r w:rsidRPr="00937040">
        <w:rPr>
          <w:szCs w:val="22"/>
        </w:rPr>
        <w:t xml:space="preserve">Sophie </w:t>
      </w:r>
      <w:proofErr w:type="spellStart"/>
      <w:r w:rsidRPr="00937040">
        <w:rPr>
          <w:b/>
          <w:bCs/>
          <w:szCs w:val="26"/>
        </w:rPr>
        <w:t>Goguichvili</w:t>
      </w:r>
      <w:proofErr w:type="spellEnd"/>
      <w:r w:rsidRPr="00937040">
        <w:rPr>
          <w:b/>
          <w:bCs/>
          <w:szCs w:val="26"/>
        </w:rPr>
        <w:t xml:space="preserve"> et. al 21</w:t>
      </w:r>
      <w:r w:rsidRPr="00937040">
        <w:rPr>
          <w:szCs w:val="22"/>
        </w:rPr>
        <w:t xml:space="preserve">. Program Associate, the Wilson Center, “The Global Legal Landscape of Space: Who Writes the Rules on the Final Frontier?” The Wilson Center, October 1, 2021, </w:t>
      </w:r>
      <w:hyperlink r:id="rId19" w:history="1">
        <w:r w:rsidRPr="00937040">
          <w:rPr>
            <w:rStyle w:val="Hyperlink"/>
            <w:szCs w:val="22"/>
          </w:rPr>
          <w:t>https://www.wilsoncenter.org/article/global-legal-landscape-space-who-writes-rules-final-frontier</w:t>
        </w:r>
      </w:hyperlink>
      <w:r w:rsidRPr="00937040">
        <w:rPr>
          <w:szCs w:val="22"/>
        </w:rPr>
        <w:t xml:space="preserve">, RJP, </w:t>
      </w:r>
      <w:proofErr w:type="spellStart"/>
      <w:r w:rsidRPr="00937040">
        <w:rPr>
          <w:b/>
          <w:bCs/>
          <w:szCs w:val="22"/>
        </w:rPr>
        <w:t>DebateDrills</w:t>
      </w:r>
      <w:proofErr w:type="spellEnd"/>
    </w:p>
    <w:p w14:paraId="556C89E3" w14:textId="77777777" w:rsidR="00652781" w:rsidRPr="00937040" w:rsidRDefault="00652781" w:rsidP="00652781"/>
    <w:p w14:paraId="3FF2BD3B" w14:textId="77777777" w:rsidR="00652781" w:rsidRPr="00253B27" w:rsidRDefault="00652781" w:rsidP="00652781">
      <w:pPr>
        <w:rPr>
          <w:szCs w:val="22"/>
        </w:rPr>
      </w:pPr>
      <w:r w:rsidRPr="00253B27">
        <w:rPr>
          <w:szCs w:val="22"/>
        </w:rPr>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253B27">
        <w:rPr>
          <w:szCs w:val="22"/>
        </w:rPr>
        <w:t xml:space="preserve"> of these treaties </w:t>
      </w:r>
      <w:r w:rsidRPr="00253B27">
        <w:rPr>
          <w:szCs w:val="22"/>
          <w:u w:val="single"/>
        </w:rPr>
        <w:t>is the</w:t>
      </w:r>
      <w:r w:rsidRPr="00253B27">
        <w:rPr>
          <w:szCs w:val="22"/>
        </w:rPr>
        <w:t xml:space="preserve"> “Treaty on Principles Governing the Activities of States in the Exploration and Use of Outer Space including the Moon and Other Celestial Bodies,” more commonly known as the </w:t>
      </w:r>
      <w:r w:rsidRPr="00253B27">
        <w:rPr>
          <w:rStyle w:val="Strong"/>
          <w:rFonts w:eastAsiaTheme="majorEastAsia"/>
          <w:color w:val="484247"/>
          <w:szCs w:val="22"/>
        </w:rPr>
        <w:t>Outer Space Treaty </w:t>
      </w:r>
      <w:r w:rsidRPr="00253B27">
        <w:rPr>
          <w:szCs w:val="22"/>
        </w:rPr>
        <w:t>or</w:t>
      </w:r>
      <w:r w:rsidRPr="00253B27">
        <w:rPr>
          <w:b/>
          <w:bCs/>
          <w:szCs w:val="22"/>
        </w:rPr>
        <w:t> </w:t>
      </w:r>
      <w:r w:rsidRPr="00253B27">
        <w:rPr>
          <w:rStyle w:val="Strong"/>
          <w:rFonts w:eastAsiaTheme="majorEastAsia"/>
          <w:color w:val="484247"/>
          <w:szCs w:val="22"/>
          <w:u w:val="single"/>
        </w:rPr>
        <w:t>OST</w:t>
      </w:r>
      <w:r w:rsidRPr="00253B27">
        <w:rPr>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most 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253B27">
        <w:rPr>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5E524C42" w14:textId="77777777" w:rsidR="00652781" w:rsidRDefault="00652781" w:rsidP="00652781"/>
    <w:p w14:paraId="1644794A" w14:textId="77777777" w:rsidR="00652781" w:rsidRPr="00840343" w:rsidRDefault="00652781" w:rsidP="00652781"/>
    <w:p w14:paraId="5BEDC248" w14:textId="77777777" w:rsidR="00652781" w:rsidRPr="00B63600" w:rsidRDefault="00652781" w:rsidP="00652781">
      <w:pPr>
        <w:rPr>
          <w:szCs w:val="22"/>
        </w:rPr>
      </w:pPr>
    </w:p>
    <w:p w14:paraId="4B43190D" w14:textId="77777777" w:rsidR="00652781" w:rsidRPr="00DE33BD" w:rsidRDefault="00652781" w:rsidP="00652781">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6824D9D8" w14:textId="77777777" w:rsidR="00652781" w:rsidRPr="00DE33BD" w:rsidRDefault="00652781" w:rsidP="00652781">
      <w:r w:rsidRPr="00DE33BD">
        <w:rPr>
          <w:rStyle w:val="Style13ptBold"/>
        </w:rPr>
        <w:t>Koplow, 9</w:t>
      </w:r>
      <w:r w:rsidRPr="00DE33BD">
        <w:t xml:space="preserve"> – Professor of Law, Georgetown University Law Center.</w:t>
      </w:r>
    </w:p>
    <w:p w14:paraId="68C6104E" w14:textId="77777777" w:rsidR="00652781" w:rsidRPr="00DE33BD" w:rsidRDefault="00652781" w:rsidP="00652781">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20" w:history="1">
        <w:r w:rsidRPr="00DE33BD">
          <w:rPr>
            <w:rStyle w:val="Hyperlink"/>
          </w:rPr>
          <w:t>http://scholarship.law.georgetown.edu/cgi/viewcontent.cgi?article=1452&amp;context=facpub</w:t>
        </w:r>
      </w:hyperlink>
    </w:p>
    <w:p w14:paraId="116C5C34" w14:textId="77777777" w:rsidR="00652781" w:rsidRPr="00DE33BD" w:rsidRDefault="00652781" w:rsidP="00652781"/>
    <w:p w14:paraId="0519DE88" w14:textId="77777777" w:rsidR="00652781" w:rsidRPr="00DE33BD" w:rsidRDefault="00652781" w:rsidP="00652781"/>
    <w:p w14:paraId="4C7ABE41" w14:textId="77777777" w:rsidR="00652781" w:rsidRPr="00DE33BD" w:rsidRDefault="00652781" w:rsidP="00652781">
      <w:r w:rsidRPr="00DE33BD">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1BE19BF5" w14:textId="6D9C26C1" w:rsidR="00652781" w:rsidRDefault="00652781" w:rsidP="00652781">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1A87A616" w14:textId="60FB6A17" w:rsidR="00652781" w:rsidRDefault="00652781" w:rsidP="00652781">
      <w:pPr>
        <w:rPr>
          <w:rStyle w:val="Emphasis"/>
        </w:rPr>
      </w:pPr>
    </w:p>
    <w:p w14:paraId="2821D4DD" w14:textId="0564BB64" w:rsidR="00652781" w:rsidRDefault="00652781" w:rsidP="00652781">
      <w:pPr>
        <w:pStyle w:val="Heading2"/>
        <w:rPr>
          <w:rStyle w:val="Emphasis"/>
        </w:rPr>
      </w:pPr>
      <w:r>
        <w:rPr>
          <w:rStyle w:val="Emphasis"/>
        </w:rPr>
        <w:lastRenderedPageBreak/>
        <w:t xml:space="preserve">Case (60) </w:t>
      </w:r>
    </w:p>
    <w:p w14:paraId="28FA9740" w14:textId="77777777" w:rsidR="00652781" w:rsidRPr="00BD4700" w:rsidRDefault="00652781" w:rsidP="00652781">
      <w:pPr>
        <w:pStyle w:val="Heading4"/>
      </w:pPr>
      <w:r>
        <w:t xml:space="preserve">Private mining now—answers the </w:t>
      </w:r>
      <w:proofErr w:type="spellStart"/>
      <w:r>
        <w:t>Riederer</w:t>
      </w:r>
      <w:proofErr w:type="spellEnd"/>
      <w:r>
        <w:t xml:space="preserve"> evidence and outweighs on recency—Solves </w:t>
      </w:r>
      <w:r>
        <w:rPr>
          <w:u w:val="single"/>
        </w:rPr>
        <w:t>Helium-3</w:t>
      </w:r>
      <w:r>
        <w:t xml:space="preserve">, </w:t>
      </w:r>
      <w:r w:rsidRPr="00BD4700">
        <w:rPr>
          <w:u w:val="single"/>
        </w:rPr>
        <w:t>rare earth minerals</w:t>
      </w:r>
      <w:r>
        <w:rPr>
          <w:u w:val="single"/>
        </w:rPr>
        <w:t xml:space="preserve"> </w:t>
      </w:r>
      <w:r>
        <w:t xml:space="preserve">and </w:t>
      </w:r>
      <w:r w:rsidRPr="00A92634">
        <w:rPr>
          <w:u w:val="single"/>
        </w:rPr>
        <w:t>Mars colonization</w:t>
      </w:r>
    </w:p>
    <w:p w14:paraId="30892EB8" w14:textId="77777777" w:rsidR="00652781" w:rsidRDefault="00652781" w:rsidP="00652781">
      <w:r w:rsidRPr="00BD4700">
        <w:rPr>
          <w:b/>
          <w:bCs/>
          <w:szCs w:val="26"/>
        </w:rPr>
        <w:t>Gilbert 21</w:t>
      </w:r>
      <w:r w:rsidRPr="00BD4700">
        <w:t xml:space="preserve"> </w:t>
      </w:r>
      <w:r w:rsidRPr="00BD4700">
        <w:rPr>
          <w:sz w:val="20"/>
          <w:szCs w:val="20"/>
        </w:rPr>
        <w:t xml:space="preserve">(Alex gilbert, complex systems </w:t>
      </w:r>
      <w:proofErr w:type="gramStart"/>
      <w:r w:rsidRPr="00BD4700">
        <w:rPr>
          <w:sz w:val="20"/>
          <w:szCs w:val="20"/>
        </w:rPr>
        <w:t>researcher</w:t>
      </w:r>
      <w:proofErr w:type="gramEnd"/>
      <w:r w:rsidRPr="00BD4700">
        <w:rPr>
          <w:sz w:val="20"/>
          <w:szCs w:val="20"/>
        </w:rPr>
        <w:t xml:space="preserve"> and a PhD student in space resources at the Colorado School of Mines. “Mining in Space is Coming” </w:t>
      </w:r>
      <w:hyperlink r:id="rId21" w:history="1">
        <w:r w:rsidRPr="00BD4700">
          <w:rPr>
            <w:rStyle w:val="Hyperlink"/>
            <w:sz w:val="20"/>
            <w:szCs w:val="20"/>
          </w:rPr>
          <w:t>https://www.milkenreview.org/articles/mining-in-space-is-coming</w:t>
        </w:r>
      </w:hyperlink>
      <w:r w:rsidRPr="00BD4700">
        <w:rPr>
          <w:sz w:val="20"/>
          <w:szCs w:val="20"/>
        </w:rPr>
        <w:t xml:space="preserve"> April 26, </w:t>
      </w:r>
      <w:proofErr w:type="gramStart"/>
      <w:r w:rsidRPr="00BD4700">
        <w:rPr>
          <w:sz w:val="20"/>
          <w:szCs w:val="20"/>
        </w:rPr>
        <w:t>2021)DR</w:t>
      </w:r>
      <w:proofErr w:type="gramEnd"/>
      <w:r w:rsidRPr="00BD4700">
        <w:rPr>
          <w:sz w:val="20"/>
          <w:szCs w:val="20"/>
        </w:rPr>
        <w:t xml:space="preserve"> 22</w:t>
      </w:r>
    </w:p>
    <w:p w14:paraId="19D212BA" w14:textId="77777777" w:rsidR="00652781" w:rsidRPr="004C0E26" w:rsidRDefault="00652781" w:rsidP="00652781">
      <w:pPr>
        <w:rPr>
          <w:sz w:val="14"/>
        </w:rPr>
      </w:pPr>
      <w:r w:rsidRPr="00D96A0B">
        <w:rPr>
          <w:b/>
          <w:bCs/>
          <w:u w:val="single"/>
        </w:rPr>
        <w:t>Space exploration is back</w:t>
      </w:r>
      <w:r w:rsidRPr="00D96A0B">
        <w:rPr>
          <w:sz w:val="14"/>
        </w:rPr>
        <w:t xml:space="preserve">. after decades of disappointment, a combination of </w:t>
      </w:r>
      <w:r w:rsidRPr="00D96A0B">
        <w:rPr>
          <w:rStyle w:val="Emphasis"/>
        </w:rPr>
        <w:t>better technology</w:t>
      </w:r>
      <w:r w:rsidRPr="00D96A0B">
        <w:rPr>
          <w:sz w:val="14"/>
        </w:rPr>
        <w:t xml:space="preserve">, </w:t>
      </w:r>
      <w:r w:rsidRPr="00D96A0B">
        <w:rPr>
          <w:rStyle w:val="Emphasis"/>
        </w:rPr>
        <w:t>falling costs</w:t>
      </w:r>
      <w:r w:rsidRPr="004C0E26">
        <w:rPr>
          <w:sz w:val="14"/>
        </w:rPr>
        <w:t xml:space="preserve"> and </w:t>
      </w:r>
      <w:r w:rsidRPr="004A299F">
        <w:rPr>
          <w:rStyle w:val="Emphasis"/>
        </w:rPr>
        <w:t xml:space="preserve">a rush of competitive </w:t>
      </w:r>
      <w:r w:rsidRPr="004C0E26">
        <w:rPr>
          <w:rStyle w:val="Emphasis"/>
        </w:rPr>
        <w:t>energy</w:t>
      </w:r>
      <w:r w:rsidRPr="004C0E26">
        <w:rPr>
          <w:sz w:val="14"/>
        </w:rPr>
        <w:t xml:space="preserve"> </w:t>
      </w:r>
      <w:r w:rsidRPr="004C0E26">
        <w:rPr>
          <w:u w:val="single"/>
        </w:rPr>
        <w:t>from</w:t>
      </w:r>
      <w:r w:rsidRPr="004C0E26">
        <w:rPr>
          <w:b/>
          <w:bCs/>
          <w:u w:val="single"/>
        </w:rPr>
        <w:t xml:space="preserve"> </w:t>
      </w:r>
      <w:r w:rsidRPr="00B42D08">
        <w:rPr>
          <w:rStyle w:val="Emphasis"/>
          <w:highlight w:val="green"/>
        </w:rPr>
        <w:t>the private sector</w:t>
      </w:r>
      <w:r w:rsidRPr="004C0E26">
        <w:rPr>
          <w:sz w:val="14"/>
        </w:rPr>
        <w:t xml:space="preserve"> </w:t>
      </w:r>
      <w:r w:rsidRPr="004A299F">
        <w:rPr>
          <w:u w:val="single"/>
        </w:rPr>
        <w:t xml:space="preserve">has put space travel </w:t>
      </w:r>
      <w:r w:rsidRPr="004C0E26">
        <w:rPr>
          <w:sz w:val="14"/>
        </w:rPr>
        <w:t xml:space="preserve">front </w:t>
      </w:r>
      <w:r w:rsidRPr="004A299F">
        <w:rPr>
          <w:u w:val="single"/>
        </w:rPr>
        <w:t>and center</w:t>
      </w:r>
      <w:r w:rsidRPr="004C0E26">
        <w:rPr>
          <w:sz w:val="14"/>
        </w:rPr>
        <w:t xml:space="preserve">. Indeed, many analysts (even some with their feet on the ground) believe that </w:t>
      </w:r>
      <w:r w:rsidRPr="004A299F">
        <w:rPr>
          <w:rStyle w:val="Emphasis"/>
        </w:rPr>
        <w:t>commercial developments</w:t>
      </w:r>
      <w:r w:rsidRPr="004C0E26">
        <w:rPr>
          <w:sz w:val="14"/>
        </w:rPr>
        <w:t xml:space="preserve"> in the space industry </w:t>
      </w:r>
      <w:r w:rsidRPr="00B42D08">
        <w:rPr>
          <w:highlight w:val="green"/>
          <w:u w:val="single"/>
        </w:rPr>
        <w:t>may be</w:t>
      </w:r>
      <w:r w:rsidRPr="004A299F">
        <w:rPr>
          <w:u w:val="single"/>
        </w:rPr>
        <w:t xml:space="preserve"> </w:t>
      </w:r>
      <w:r w:rsidRPr="004C0E26">
        <w:rPr>
          <w:b/>
          <w:bCs/>
          <w:u w:val="single"/>
        </w:rPr>
        <w:t>on the cusp</w:t>
      </w:r>
      <w:r w:rsidRPr="004A299F">
        <w:rPr>
          <w:u w:val="single"/>
        </w:rPr>
        <w:t xml:space="preserve"> of </w:t>
      </w:r>
      <w:r w:rsidRPr="00B42D08">
        <w:rPr>
          <w:highlight w:val="green"/>
          <w:u w:val="single"/>
        </w:rPr>
        <w:t xml:space="preserve">starting </w:t>
      </w:r>
      <w:r w:rsidRPr="00D96A0B">
        <w:rPr>
          <w:u w:val="single"/>
        </w:rPr>
        <w:t xml:space="preserve">the </w:t>
      </w:r>
      <w:r w:rsidRPr="00B42D08">
        <w:rPr>
          <w:highlight w:val="green"/>
          <w:u w:val="single"/>
        </w:rPr>
        <w:t>largest resource rush in history</w:t>
      </w:r>
      <w:r w:rsidRPr="004C0E26">
        <w:rPr>
          <w:sz w:val="14"/>
        </w:rPr>
        <w:t xml:space="preserve">: </w:t>
      </w:r>
      <w:r w:rsidRPr="004A299F">
        <w:rPr>
          <w:rStyle w:val="Emphasis"/>
        </w:rPr>
        <w:t>mining</w:t>
      </w:r>
      <w:r w:rsidRPr="004C0E26">
        <w:rPr>
          <w:sz w:val="14"/>
        </w:rPr>
        <w:t xml:space="preserve"> on </w:t>
      </w:r>
      <w:r w:rsidRPr="004A299F">
        <w:rPr>
          <w:rStyle w:val="Emphasis"/>
        </w:rPr>
        <w:t>the Moon</w:t>
      </w:r>
      <w:r w:rsidRPr="004C0E26">
        <w:rPr>
          <w:sz w:val="14"/>
        </w:rPr>
        <w:t xml:space="preserve">, </w:t>
      </w:r>
      <w:proofErr w:type="gramStart"/>
      <w:r w:rsidRPr="004A299F">
        <w:rPr>
          <w:rStyle w:val="Emphasis"/>
        </w:rPr>
        <w:t>Mars</w:t>
      </w:r>
      <w:proofErr w:type="gramEnd"/>
      <w:r w:rsidRPr="004C0E26">
        <w:rPr>
          <w:sz w:val="14"/>
        </w:rPr>
        <w:t xml:space="preserve"> </w:t>
      </w:r>
      <w:r w:rsidRPr="004A299F">
        <w:rPr>
          <w:u w:val="single"/>
        </w:rPr>
        <w:t xml:space="preserve">and </w:t>
      </w:r>
      <w:r w:rsidRPr="004A299F">
        <w:rPr>
          <w:rStyle w:val="Emphasis"/>
        </w:rPr>
        <w:t>asteroids</w:t>
      </w:r>
      <w:r w:rsidRPr="004C0E26">
        <w:rPr>
          <w:sz w:val="14"/>
        </w:rPr>
        <w:t>.</w:t>
      </w:r>
    </w:p>
    <w:p w14:paraId="2B2520CB" w14:textId="77777777" w:rsidR="00652781" w:rsidRPr="004C0E26" w:rsidRDefault="00652781" w:rsidP="00652781">
      <w:pPr>
        <w:rPr>
          <w:sz w:val="14"/>
        </w:rPr>
      </w:pPr>
      <w:r w:rsidRPr="004C0E26">
        <w:rPr>
          <w:sz w:val="14"/>
        </w:rPr>
        <w:t xml:space="preserve">While this may sound fantastical, some </w:t>
      </w:r>
      <w:r w:rsidRPr="004A299F">
        <w:rPr>
          <w:u w:val="single"/>
        </w:rPr>
        <w:t>baby steps</w:t>
      </w:r>
      <w:r w:rsidRPr="004C0E26">
        <w:rPr>
          <w:sz w:val="14"/>
        </w:rPr>
        <w:t xml:space="preserve"> toward the goal </w:t>
      </w:r>
      <w:r w:rsidRPr="004A299F">
        <w:rPr>
          <w:u w:val="single"/>
        </w:rPr>
        <w:t>have already been taken</w:t>
      </w:r>
      <w:r w:rsidRPr="004C0E26">
        <w:rPr>
          <w:sz w:val="14"/>
        </w:rPr>
        <w:t xml:space="preserve">. Last year, </w:t>
      </w:r>
      <w:r w:rsidRPr="00B42D08">
        <w:rPr>
          <w:highlight w:val="green"/>
          <w:u w:val="single"/>
        </w:rPr>
        <w:t>NASA awarded contracts to</w:t>
      </w:r>
      <w:r w:rsidRPr="004A299F">
        <w:rPr>
          <w:u w:val="single"/>
        </w:rPr>
        <w:t xml:space="preserve"> four </w:t>
      </w:r>
      <w:r w:rsidRPr="00B42D08">
        <w:rPr>
          <w:highlight w:val="green"/>
          <w:u w:val="single"/>
        </w:rPr>
        <w:t>companies to extract</w:t>
      </w:r>
      <w:r w:rsidRPr="004A299F">
        <w:rPr>
          <w:u w:val="single"/>
        </w:rPr>
        <w:t xml:space="preserve"> </w:t>
      </w:r>
      <w:r w:rsidRPr="004C0E26">
        <w:rPr>
          <w:sz w:val="14"/>
        </w:rPr>
        <w:t xml:space="preserve">small amounts of </w:t>
      </w:r>
      <w:r w:rsidRPr="004A299F">
        <w:rPr>
          <w:rStyle w:val="Emphasis"/>
        </w:rPr>
        <w:t xml:space="preserve">lunar </w:t>
      </w:r>
      <w:r w:rsidRPr="00B42D08">
        <w:rPr>
          <w:rStyle w:val="Emphasis"/>
          <w:highlight w:val="green"/>
        </w:rPr>
        <w:t>regolith</w:t>
      </w:r>
      <w:r w:rsidRPr="004A299F">
        <w:rPr>
          <w:rStyle w:val="Emphasis"/>
        </w:rPr>
        <w:t xml:space="preserve"> by 2024</w:t>
      </w:r>
      <w:r w:rsidRPr="004C0E26">
        <w:rPr>
          <w:sz w:val="14"/>
        </w:rPr>
        <w:t xml:space="preserve">, </w:t>
      </w:r>
      <w:r w:rsidRPr="004A299F">
        <w:rPr>
          <w:u w:val="single"/>
        </w:rPr>
        <w:t>effectively</w:t>
      </w:r>
      <w:r w:rsidRPr="004C0E26">
        <w:rPr>
          <w:sz w:val="14"/>
        </w:rPr>
        <w:t xml:space="preserve"> </w:t>
      </w:r>
      <w:r w:rsidRPr="00B42D08">
        <w:rPr>
          <w:b/>
          <w:bCs/>
          <w:highlight w:val="green"/>
          <w:u w:val="single"/>
        </w:rPr>
        <w:t>beginning</w:t>
      </w:r>
      <w:r w:rsidRPr="00B42D08">
        <w:rPr>
          <w:highlight w:val="green"/>
          <w:u w:val="single"/>
        </w:rPr>
        <w:t xml:space="preserve"> </w:t>
      </w:r>
      <w:r w:rsidRPr="00B42D08">
        <w:rPr>
          <w:rStyle w:val="Emphasis"/>
          <w:highlight w:val="green"/>
        </w:rPr>
        <w:t>the </w:t>
      </w:r>
      <w:hyperlink r:id="rId22" w:tgtFrame="_blank" w:history="1">
        <w:r w:rsidRPr="00B42D08">
          <w:rPr>
            <w:rStyle w:val="Emphasis"/>
            <w:highlight w:val="green"/>
          </w:rPr>
          <w:t>era of commercial space mining</w:t>
        </w:r>
      </w:hyperlink>
      <w:r w:rsidRPr="004C0E26">
        <w:rPr>
          <w:sz w:val="14"/>
        </w:rPr>
        <w:t>. Whether this proves to be the dawn of a gigantic adjunct to mining on earth — and more immediately, a key to unlocking cost-effective space travel — will turn on the answers to a host of questions ranging from what resources can be efficiently.</w:t>
      </w:r>
    </w:p>
    <w:p w14:paraId="4A67E091" w14:textId="77777777" w:rsidR="00652781" w:rsidRPr="004C0E26" w:rsidRDefault="00652781" w:rsidP="00652781">
      <w:pPr>
        <w:rPr>
          <w:sz w:val="12"/>
          <w:szCs w:val="12"/>
        </w:rPr>
      </w:pPr>
      <w:r w:rsidRPr="004C0E26">
        <w:rPr>
          <w:sz w:val="12"/>
          <w:szCs w:val="12"/>
        </w:rPr>
        <w:t xml:space="preserve">As every fan of science fiction knows, the resources of the solar system appear virtually unlimited compared to those on Earth. There are whole other planets, dozens of moons, thousands of massive </w:t>
      </w:r>
      <w:proofErr w:type="gramStart"/>
      <w:r w:rsidRPr="004C0E26">
        <w:rPr>
          <w:sz w:val="12"/>
          <w:szCs w:val="12"/>
        </w:rPr>
        <w:t>asteroids</w:t>
      </w:r>
      <w:proofErr w:type="gramEnd"/>
      <w:r w:rsidRPr="004C0E26">
        <w:rPr>
          <w:sz w:val="12"/>
          <w:szCs w:val="12"/>
        </w:rPr>
        <w:t xml:space="preserve"> and millions of small ones that doubtless contain humungous quantities of materials that are scarce and very valuable (back on Earth). Visionaries including Jeff Bezos </w:t>
      </w:r>
      <w:hyperlink r:id="rId23" w:tgtFrame="_blank" w:history="1">
        <w:r w:rsidRPr="004C0E26">
          <w:rPr>
            <w:rStyle w:val="Hyperlink"/>
            <w:sz w:val="12"/>
            <w:szCs w:val="12"/>
          </w:rPr>
          <w:t>imagine heavy industry moving to space</w:t>
        </w:r>
      </w:hyperlink>
      <w:r w:rsidRPr="004C0E26">
        <w:rPr>
          <w:sz w:val="12"/>
          <w:szCs w:val="12"/>
        </w:rPr>
        <w:t> and Earth becoming a residential area. However, as entrepreneurs look to harness the riches beyond the atmosphere, access to space resources remains tangled in the realities of economics and governance.</w:t>
      </w:r>
    </w:p>
    <w:p w14:paraId="0E1EE5D5" w14:textId="77777777" w:rsidR="00652781" w:rsidRPr="004C0E26" w:rsidRDefault="00652781" w:rsidP="00652781">
      <w:pPr>
        <w:rPr>
          <w:sz w:val="12"/>
          <w:szCs w:val="12"/>
        </w:rPr>
      </w:pPr>
      <w:r w:rsidRPr="004C0E26">
        <w:rPr>
          <w:sz w:val="12"/>
          <w:szCs w:val="12"/>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4C0E26">
        <w:rPr>
          <w:sz w:val="12"/>
          <w:szCs w:val="12"/>
        </w:rPr>
        <w:t>finance</w:t>
      </w:r>
      <w:proofErr w:type="gramEnd"/>
      <w:r w:rsidRPr="004C0E26">
        <w:rPr>
          <w:sz w:val="12"/>
          <w:szCs w:val="12"/>
        </w:rPr>
        <w:t xml:space="preserve"> and business models.</w:t>
      </w:r>
    </w:p>
    <w:p w14:paraId="5263D6F9" w14:textId="77777777" w:rsidR="00652781" w:rsidRPr="004C0E26" w:rsidRDefault="00652781" w:rsidP="00652781">
      <w:pPr>
        <w:rPr>
          <w:sz w:val="14"/>
        </w:rPr>
      </w:pPr>
      <w:r w:rsidRPr="004C0E26">
        <w:rPr>
          <w:sz w:val="14"/>
        </w:rPr>
        <w:t xml:space="preserve">That said, there’s no grass growing under potential pioneers’ feet. Potential </w:t>
      </w:r>
      <w:r w:rsidRPr="004C0E26">
        <w:rPr>
          <w:u w:val="single"/>
        </w:rPr>
        <w:t>economic</w:t>
      </w:r>
      <w:r w:rsidRPr="004C0E26">
        <w:rPr>
          <w:sz w:val="14"/>
        </w:rPr>
        <w:t xml:space="preserve">, </w:t>
      </w:r>
      <w:r w:rsidRPr="004C0E26">
        <w:rPr>
          <w:u w:val="single"/>
        </w:rPr>
        <w:t>scientific</w:t>
      </w:r>
      <w:r w:rsidRPr="004C0E26">
        <w:rPr>
          <w:sz w:val="14"/>
        </w:rPr>
        <w:t xml:space="preserve"> </w:t>
      </w:r>
      <w:r w:rsidRPr="004C0E26">
        <w:rPr>
          <w:u w:val="single"/>
        </w:rPr>
        <w:t>and</w:t>
      </w:r>
      <w:r w:rsidRPr="004C0E26">
        <w:rPr>
          <w:sz w:val="14"/>
        </w:rPr>
        <w:t xml:space="preserve"> even </w:t>
      </w:r>
      <w:r w:rsidRPr="004C0E26">
        <w:rPr>
          <w:u w:val="single"/>
        </w:rPr>
        <w:t>security benefits</w:t>
      </w:r>
      <w:r w:rsidRPr="004C0E26">
        <w:rPr>
          <w:sz w:val="14"/>
        </w:rPr>
        <w:t xml:space="preserve"> underlie an emerging </w:t>
      </w:r>
      <w:hyperlink r:id="rId24" w:tgtFrame="_blank" w:history="1">
        <w:r w:rsidRPr="004C0E26">
          <w:rPr>
            <w:rStyle w:val="Hyperlink"/>
            <w:sz w:val="14"/>
          </w:rPr>
          <w:t>geopolitical competition</w:t>
        </w:r>
      </w:hyperlink>
      <w:r w:rsidRPr="004C0E26">
        <w:rPr>
          <w:sz w:val="14"/>
        </w:rPr>
        <w:t xml:space="preserve"> to pursue </w:t>
      </w:r>
      <w:r w:rsidRPr="004C0E26">
        <w:rPr>
          <w:rStyle w:val="Emphasis"/>
        </w:rPr>
        <w:t>space mining</w:t>
      </w:r>
      <w:r w:rsidRPr="004C0E26">
        <w:rPr>
          <w:sz w:val="14"/>
        </w:rPr>
        <w:t xml:space="preserve">. </w:t>
      </w:r>
      <w:r w:rsidRPr="00B42D08">
        <w:rPr>
          <w:highlight w:val="green"/>
          <w:u w:val="single"/>
        </w:rPr>
        <w:t xml:space="preserve">The </w:t>
      </w:r>
      <w:r w:rsidRPr="00B42D08">
        <w:rPr>
          <w:b/>
          <w:bCs/>
          <w:highlight w:val="green"/>
          <w:u w:val="single"/>
        </w:rPr>
        <w:t>U</w:t>
      </w:r>
      <w:r w:rsidRPr="004C0E26">
        <w:rPr>
          <w:u w:val="single"/>
        </w:rPr>
        <w:t xml:space="preserve">nited </w:t>
      </w:r>
      <w:r w:rsidRPr="00B42D08">
        <w:rPr>
          <w:b/>
          <w:bCs/>
          <w:highlight w:val="green"/>
          <w:u w:val="single"/>
        </w:rPr>
        <w:t>S</w:t>
      </w:r>
      <w:r w:rsidRPr="004C0E26">
        <w:rPr>
          <w:u w:val="single"/>
        </w:rPr>
        <w:t xml:space="preserve">tates </w:t>
      </w:r>
      <w:r w:rsidRPr="00B42D08">
        <w:rPr>
          <w:highlight w:val="green"/>
          <w:u w:val="single"/>
        </w:rPr>
        <w:t>is</w:t>
      </w:r>
      <w:r w:rsidRPr="004C0E26">
        <w:rPr>
          <w:u w:val="single"/>
        </w:rPr>
        <w:t xml:space="preserve"> rapidly emerging as </w:t>
      </w:r>
      <w:r w:rsidRPr="00B42D08">
        <w:rPr>
          <w:highlight w:val="green"/>
          <w:u w:val="single"/>
        </w:rPr>
        <w:t>a front-runner</w:t>
      </w:r>
      <w:r w:rsidRPr="004C0E26">
        <w:rPr>
          <w:sz w:val="14"/>
        </w:rPr>
        <w:t xml:space="preserve">, in part </w:t>
      </w:r>
      <w:r w:rsidRPr="00B42D08">
        <w:rPr>
          <w:highlight w:val="green"/>
          <w:u w:val="single"/>
        </w:rPr>
        <w:t>due to</w:t>
      </w:r>
      <w:r w:rsidRPr="004C0E26">
        <w:rPr>
          <w:sz w:val="14"/>
        </w:rPr>
        <w:t xml:space="preserve"> its ambitious Artemis Program to lead a multinational consortium back to the Moon. But it is also a leader in creating </w:t>
      </w:r>
      <w:r w:rsidRPr="004C0E26">
        <w:rPr>
          <w:u w:val="single"/>
        </w:rPr>
        <w:t xml:space="preserve">a </w:t>
      </w:r>
      <w:r w:rsidRPr="004C0E26">
        <w:rPr>
          <w:b/>
          <w:bCs/>
          <w:u w:val="single"/>
        </w:rPr>
        <w:t>legal infrastructure for mineral exploitation</w:t>
      </w:r>
      <w:r w:rsidRPr="004C0E26">
        <w:rPr>
          <w:sz w:val="14"/>
        </w:rPr>
        <w:t xml:space="preserve">. The United States has adopted the world’s first </w:t>
      </w:r>
      <w:proofErr w:type="spellStart"/>
      <w:r w:rsidRPr="004C0E26">
        <w:rPr>
          <w:sz w:val="14"/>
        </w:rPr>
        <w:t>spaceresources</w:t>
      </w:r>
      <w:proofErr w:type="spellEnd"/>
      <w:r w:rsidRPr="004C0E26">
        <w:rPr>
          <w:sz w:val="14"/>
        </w:rPr>
        <w:t xml:space="preserve"> law, </w:t>
      </w:r>
      <w:r w:rsidRPr="00B42D08">
        <w:rPr>
          <w:b/>
          <w:bCs/>
          <w:highlight w:val="green"/>
          <w:u w:val="single"/>
        </w:rPr>
        <w:t>recognizing</w:t>
      </w:r>
      <w:r w:rsidRPr="004C0E26">
        <w:rPr>
          <w:u w:val="single"/>
        </w:rPr>
        <w:t xml:space="preserve"> the </w:t>
      </w:r>
      <w:r w:rsidRPr="00B42D08">
        <w:rPr>
          <w:rStyle w:val="Emphasis"/>
          <w:highlight w:val="green"/>
        </w:rPr>
        <w:t>property rights</w:t>
      </w:r>
      <w:r w:rsidRPr="004C0E26">
        <w:rPr>
          <w:rStyle w:val="Emphasis"/>
        </w:rPr>
        <w:t xml:space="preserve"> of private companies</w:t>
      </w:r>
      <w:r w:rsidRPr="004C0E26">
        <w:rPr>
          <w:sz w:val="14"/>
        </w:rPr>
        <w:t xml:space="preserve"> and individuals to materials gathered in space.</w:t>
      </w:r>
    </w:p>
    <w:p w14:paraId="5B3AE9F1" w14:textId="77777777" w:rsidR="00652781" w:rsidRPr="004C0E26" w:rsidRDefault="00652781" w:rsidP="00652781">
      <w:pPr>
        <w:rPr>
          <w:sz w:val="14"/>
        </w:rPr>
      </w:pPr>
      <w:r w:rsidRPr="004C0E26">
        <w:rPr>
          <w:sz w:val="14"/>
        </w:rPr>
        <w:t xml:space="preserve">However, </w:t>
      </w:r>
      <w:r w:rsidRPr="004C0E26">
        <w:rPr>
          <w:u w:val="single"/>
        </w:rPr>
        <w:t xml:space="preserve">the </w:t>
      </w:r>
      <w:r w:rsidRPr="004C0E26">
        <w:rPr>
          <w:b/>
          <w:bCs/>
          <w:u w:val="single"/>
        </w:rPr>
        <w:t>U</w:t>
      </w:r>
      <w:r w:rsidRPr="004C0E26">
        <w:rPr>
          <w:u w:val="single"/>
        </w:rPr>
        <w:t xml:space="preserve">nited </w:t>
      </w:r>
      <w:r w:rsidRPr="004C0E26">
        <w:rPr>
          <w:b/>
          <w:bCs/>
          <w:u w:val="single"/>
        </w:rPr>
        <w:t>S</w:t>
      </w:r>
      <w:r w:rsidRPr="004C0E26">
        <w:rPr>
          <w:u w:val="single"/>
        </w:rPr>
        <w:t xml:space="preserve">tates is </w:t>
      </w:r>
      <w:r w:rsidRPr="004C0E26">
        <w:rPr>
          <w:b/>
          <w:bCs/>
          <w:u w:val="single"/>
        </w:rPr>
        <w:t>hardly alone</w:t>
      </w:r>
      <w:r w:rsidRPr="004C0E26">
        <w:rPr>
          <w:sz w:val="14"/>
        </w:rPr>
        <w:t xml:space="preserve">. </w:t>
      </w:r>
      <w:r w:rsidRPr="00B42D08">
        <w:rPr>
          <w:rStyle w:val="Emphasis"/>
          <w:highlight w:val="green"/>
        </w:rPr>
        <w:t>Luxembourg</w:t>
      </w:r>
      <w:r w:rsidRPr="004C0E26">
        <w:rPr>
          <w:sz w:val="14"/>
        </w:rPr>
        <w:t xml:space="preserve"> </w:t>
      </w:r>
      <w:r w:rsidRPr="004C0E26">
        <w:rPr>
          <w:u w:val="single"/>
        </w:rPr>
        <w:t xml:space="preserve">and </w:t>
      </w:r>
      <w:r w:rsidRPr="00B42D08">
        <w:rPr>
          <w:highlight w:val="green"/>
          <w:u w:val="single"/>
        </w:rPr>
        <w:t xml:space="preserve">the </w:t>
      </w:r>
      <w:r w:rsidRPr="00B42D08">
        <w:rPr>
          <w:rStyle w:val="Emphasis"/>
          <w:highlight w:val="green"/>
        </w:rPr>
        <w:t>U</w:t>
      </w:r>
      <w:r w:rsidRPr="004C0E26">
        <w:rPr>
          <w:u w:val="single"/>
        </w:rPr>
        <w:t xml:space="preserve">nited </w:t>
      </w:r>
      <w:r w:rsidRPr="00B42D08">
        <w:rPr>
          <w:rStyle w:val="Emphasis"/>
          <w:highlight w:val="green"/>
        </w:rPr>
        <w:t>A</w:t>
      </w:r>
      <w:r w:rsidRPr="004C0E26">
        <w:rPr>
          <w:u w:val="single"/>
        </w:rPr>
        <w:t xml:space="preserve">rab </w:t>
      </w:r>
      <w:r w:rsidRPr="00B42D08">
        <w:rPr>
          <w:rStyle w:val="Emphasis"/>
          <w:highlight w:val="green"/>
        </w:rPr>
        <w:t>E</w:t>
      </w:r>
      <w:r w:rsidRPr="004C0E26">
        <w:rPr>
          <w:u w:val="single"/>
        </w:rPr>
        <w:t>mirates</w:t>
      </w:r>
      <w:r w:rsidRPr="004C0E26">
        <w:rPr>
          <w:sz w:val="14"/>
        </w:rPr>
        <w:t xml:space="preserve"> (you read those right) </w:t>
      </w:r>
      <w:r w:rsidRPr="004C0E26">
        <w:rPr>
          <w:u w:val="single"/>
        </w:rPr>
        <w:t>are racing to codify space-resources laws</w:t>
      </w:r>
      <w:r w:rsidRPr="004C0E26">
        <w:rPr>
          <w:sz w:val="14"/>
        </w:rPr>
        <w:t xml:space="preserve">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4C0E26">
        <w:rPr>
          <w:rStyle w:val="Emphasis"/>
        </w:rPr>
        <w:t>Russia</w:t>
      </w:r>
      <w:r w:rsidRPr="004C0E26">
        <w:rPr>
          <w:sz w:val="14"/>
        </w:rPr>
        <w:t xml:space="preserve">, </w:t>
      </w:r>
      <w:r w:rsidRPr="00B42D08">
        <w:rPr>
          <w:rStyle w:val="Emphasis"/>
          <w:highlight w:val="green"/>
        </w:rPr>
        <w:t>Japan</w:t>
      </w:r>
      <w:r w:rsidRPr="00B42D08">
        <w:rPr>
          <w:sz w:val="14"/>
          <w:highlight w:val="green"/>
          <w:u w:val="single"/>
        </w:rPr>
        <w:t xml:space="preserve">, </w:t>
      </w:r>
      <w:proofErr w:type="gramStart"/>
      <w:r w:rsidRPr="00B42D08">
        <w:rPr>
          <w:rStyle w:val="Emphasis"/>
          <w:highlight w:val="green"/>
        </w:rPr>
        <w:t>India</w:t>
      </w:r>
      <w:proofErr w:type="gramEnd"/>
      <w:r w:rsidRPr="00B42D08">
        <w:rPr>
          <w:sz w:val="14"/>
          <w:highlight w:val="green"/>
          <w:u w:val="single"/>
        </w:rPr>
        <w:t xml:space="preserve"> </w:t>
      </w:r>
      <w:r w:rsidRPr="00B42D08">
        <w:rPr>
          <w:highlight w:val="green"/>
          <w:u w:val="single"/>
        </w:rPr>
        <w:t>and</w:t>
      </w:r>
      <w:r w:rsidRPr="004C0E26">
        <w:rPr>
          <w:sz w:val="14"/>
        </w:rPr>
        <w:t xml:space="preserve"> the </w:t>
      </w:r>
      <w:r w:rsidRPr="00B42D08">
        <w:rPr>
          <w:rStyle w:val="Emphasis"/>
          <w:highlight w:val="green"/>
        </w:rPr>
        <w:t>Europe</w:t>
      </w:r>
      <w:r w:rsidRPr="004C0E26">
        <w:rPr>
          <w:sz w:val="14"/>
        </w:rPr>
        <w:t xml:space="preserve">an Space Agency all </w:t>
      </w:r>
      <w:r w:rsidRPr="00B42D08">
        <w:rPr>
          <w:highlight w:val="green"/>
          <w:u w:val="single"/>
        </w:rPr>
        <w:t>harbor</w:t>
      </w:r>
      <w:r w:rsidRPr="004C0E26">
        <w:rPr>
          <w:u w:val="single"/>
        </w:rPr>
        <w:t xml:space="preserve"> space-</w:t>
      </w:r>
      <w:r w:rsidRPr="00B42D08">
        <w:rPr>
          <w:rStyle w:val="Emphasis"/>
          <w:highlight w:val="green"/>
        </w:rPr>
        <w:t>mining ambitions</w:t>
      </w:r>
      <w:r w:rsidRPr="004C0E26">
        <w:rPr>
          <w:u w:val="single"/>
        </w:rPr>
        <w:t xml:space="preserve"> of their own.</w:t>
      </w:r>
      <w:r w:rsidRPr="004C0E26">
        <w:rPr>
          <w:sz w:val="14"/>
        </w:rPr>
        <w:t xml:space="preserve"> Governing these emerging interests is an outdated treaty framework from the Cold War. Sooner rather than later, we’ll need </w:t>
      </w:r>
      <w:hyperlink r:id="rId25" w:tgtFrame="_blank" w:history="1">
        <w:r w:rsidRPr="004C0E26">
          <w:rPr>
            <w:rStyle w:val="Hyperlink"/>
            <w:sz w:val="14"/>
          </w:rPr>
          <w:t>new agreements</w:t>
        </w:r>
      </w:hyperlink>
      <w:r w:rsidRPr="004C0E26">
        <w:rPr>
          <w:sz w:val="14"/>
        </w:rPr>
        <w:t> to facilitate private investment and ensure international cooperation.</w:t>
      </w:r>
    </w:p>
    <w:p w14:paraId="7E2DBA6F" w14:textId="77777777" w:rsidR="00652781" w:rsidRPr="004C0E26" w:rsidRDefault="00652781" w:rsidP="00652781">
      <w:pPr>
        <w:rPr>
          <w:szCs w:val="16"/>
        </w:rPr>
      </w:pPr>
      <w:r w:rsidRPr="004C0E26">
        <w:rPr>
          <w:szCs w:val="16"/>
        </w:rPr>
        <w:t>What’s Out There</w:t>
      </w:r>
    </w:p>
    <w:p w14:paraId="3B562624" w14:textId="77777777" w:rsidR="00652781" w:rsidRPr="004C0E26" w:rsidRDefault="00652781" w:rsidP="00652781">
      <w:pPr>
        <w:rPr>
          <w:szCs w:val="16"/>
        </w:rPr>
      </w:pPr>
      <w:r w:rsidRPr="004C0E26">
        <w:rPr>
          <w:szCs w:val="16"/>
        </w:rPr>
        <w:lastRenderedPageBreak/>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7302099E" w14:textId="77777777" w:rsidR="00652781" w:rsidRPr="005D65E3" w:rsidRDefault="00652781" w:rsidP="00652781">
      <w:pPr>
        <w:rPr>
          <w:sz w:val="14"/>
        </w:rPr>
      </w:pPr>
      <w:r w:rsidRPr="005D65E3">
        <w:rPr>
          <w:sz w:val="14"/>
        </w:rPr>
        <w:t xml:space="preserve">In the past several decades, planetary science has confirmed what has long been suspected: </w:t>
      </w:r>
      <w:r w:rsidRPr="004C0E26">
        <w:rPr>
          <w:u w:val="single"/>
        </w:rPr>
        <w:t>celestial bodies are potential sources for dozens of natural materials that</w:t>
      </w:r>
      <w:r w:rsidRPr="005D65E3">
        <w:rPr>
          <w:sz w:val="14"/>
        </w:rPr>
        <w:t xml:space="preserve">, in the right time and place, </w:t>
      </w:r>
      <w:r w:rsidRPr="004C0E26">
        <w:rPr>
          <w:u w:val="single"/>
        </w:rPr>
        <w:t>are incredibly valuable</w:t>
      </w:r>
      <w:r w:rsidRPr="005D65E3">
        <w:rPr>
          <w:sz w:val="14"/>
        </w:rPr>
        <w:t xml:space="preserve">. Of these, </w:t>
      </w:r>
      <w:r w:rsidRPr="004C0E26">
        <w:rPr>
          <w:rStyle w:val="Emphasis"/>
        </w:rPr>
        <w:t>water</w:t>
      </w:r>
      <w:r w:rsidRPr="005D65E3">
        <w:rPr>
          <w:sz w:val="14"/>
        </w:rPr>
        <w:t xml:space="preserve"> </w:t>
      </w:r>
      <w:r w:rsidRPr="004C0E26">
        <w:rPr>
          <w:u w:val="single"/>
        </w:rPr>
        <w:t>may be the most attractive in the near-term, because</w:t>
      </w:r>
      <w:r w:rsidRPr="005D65E3">
        <w:rPr>
          <w:sz w:val="14"/>
        </w:rPr>
        <w:t xml:space="preserve"> — with assistance from solar energy or nuclear fission — </w:t>
      </w:r>
      <w:r w:rsidRPr="004C0E26">
        <w:rPr>
          <w:u w:val="single"/>
        </w:rPr>
        <w:t>H2O can be split into hydrogen and oxygen to make rocket propellant, </w:t>
      </w:r>
      <w:hyperlink r:id="rId26" w:tgtFrame="_blank" w:history="1">
        <w:r w:rsidRPr="004C0E26">
          <w:rPr>
            <w:rStyle w:val="Hyperlink"/>
            <w:u w:val="single"/>
          </w:rPr>
          <w:t xml:space="preserve">facilitating </w:t>
        </w:r>
        <w:r w:rsidRPr="004C0E26">
          <w:rPr>
            <w:rStyle w:val="Hyperlink"/>
            <w:b/>
            <w:bCs/>
            <w:u w:val="single"/>
          </w:rPr>
          <w:t>in-space refueling</w:t>
        </w:r>
      </w:hyperlink>
      <w:r w:rsidRPr="005D65E3">
        <w:rPr>
          <w:sz w:val="14"/>
        </w:rPr>
        <w:t xml:space="preserve">. So-called </w:t>
      </w:r>
      <w:r w:rsidRPr="004C0E26">
        <w:rPr>
          <w:rStyle w:val="Emphasis"/>
        </w:rPr>
        <w:t>“rare earth” metals</w:t>
      </w:r>
      <w:r w:rsidRPr="005D65E3">
        <w:rPr>
          <w:sz w:val="14"/>
        </w:rPr>
        <w:t xml:space="preserve"> are also potential targets of asteroid miners intending to service Earth markets. Consisting of 17 elements, including lanthanum, neodymium, and yttrium, these critical materials (</w:t>
      </w:r>
      <w:r w:rsidRPr="004C0E26">
        <w:rPr>
          <w:u w:val="single"/>
        </w:rPr>
        <w:t>most of which are today mined in China at great environmental cost</w:t>
      </w:r>
      <w:r w:rsidRPr="005D65E3">
        <w:rPr>
          <w:sz w:val="14"/>
        </w:rPr>
        <w:t xml:space="preserve">) </w:t>
      </w:r>
      <w:r w:rsidRPr="005D65E3">
        <w:rPr>
          <w:u w:val="single"/>
        </w:rPr>
        <w:t xml:space="preserve">are </w:t>
      </w:r>
      <w:r w:rsidRPr="005D65E3">
        <w:rPr>
          <w:rStyle w:val="Emphasis"/>
        </w:rPr>
        <w:t>required</w:t>
      </w:r>
      <w:r w:rsidRPr="005D65E3">
        <w:rPr>
          <w:u w:val="single"/>
        </w:rPr>
        <w:t xml:space="preserve"> for electronics</w:t>
      </w:r>
      <w:r w:rsidRPr="005D65E3">
        <w:rPr>
          <w:sz w:val="14"/>
        </w:rPr>
        <w:t xml:space="preserve">. And </w:t>
      </w:r>
      <w:r w:rsidRPr="005D65E3">
        <w:rPr>
          <w:u w:val="single"/>
        </w:rPr>
        <w:t>they loom as</w:t>
      </w:r>
      <w:r w:rsidRPr="005D65E3">
        <w:rPr>
          <w:sz w:val="14"/>
        </w:rPr>
        <w:t xml:space="preserve"> </w:t>
      </w:r>
      <w:r w:rsidRPr="005D65E3">
        <w:rPr>
          <w:rStyle w:val="Emphasis"/>
        </w:rPr>
        <w:t>bottlenecks</w:t>
      </w:r>
      <w:r w:rsidRPr="005D65E3">
        <w:rPr>
          <w:sz w:val="14"/>
        </w:rPr>
        <w:t xml:space="preserve"> </w:t>
      </w:r>
      <w:r w:rsidRPr="005D65E3">
        <w:rPr>
          <w:u w:val="single"/>
        </w:rPr>
        <w:t xml:space="preserve">in making </w:t>
      </w:r>
      <w:r w:rsidRPr="005D65E3">
        <w:rPr>
          <w:b/>
          <w:bCs/>
          <w:u w:val="single"/>
        </w:rPr>
        <w:t>the transition from fossil fuels</w:t>
      </w:r>
      <w:r w:rsidRPr="005D65E3">
        <w:rPr>
          <w:u w:val="single"/>
        </w:rPr>
        <w:t xml:space="preserve"> to </w:t>
      </w:r>
      <w:r w:rsidRPr="005D65E3">
        <w:rPr>
          <w:rStyle w:val="Emphasis"/>
        </w:rPr>
        <w:t>renewables</w:t>
      </w:r>
      <w:r w:rsidRPr="005D65E3">
        <w:rPr>
          <w:u w:val="single"/>
        </w:rPr>
        <w:t xml:space="preserve"> backed up by battery storage</w:t>
      </w:r>
      <w:r w:rsidRPr="005D65E3">
        <w:rPr>
          <w:sz w:val="14"/>
        </w:rPr>
        <w:t>.</w:t>
      </w:r>
    </w:p>
    <w:p w14:paraId="3037EABC" w14:textId="77777777" w:rsidR="00652781" w:rsidRPr="005D65E3" w:rsidRDefault="00652781" w:rsidP="00652781">
      <w:pPr>
        <w:rPr>
          <w:sz w:val="12"/>
          <w:szCs w:val="12"/>
        </w:rPr>
      </w:pPr>
      <w:r w:rsidRPr="005D65E3">
        <w:rPr>
          <w:sz w:val="12"/>
          <w:szCs w:val="12"/>
        </w:rPr>
        <w:t>The Moon is a prime </w:t>
      </w:r>
      <w:hyperlink r:id="rId27" w:tgtFrame="_blank" w:history="1">
        <w:r w:rsidRPr="005D65E3">
          <w:rPr>
            <w:rStyle w:val="Hyperlink"/>
            <w:sz w:val="12"/>
            <w:szCs w:val="12"/>
          </w:rPr>
          <w:t>space mining target</w:t>
        </w:r>
      </w:hyperlink>
      <w:r w:rsidRPr="005D65E3">
        <w:rPr>
          <w:sz w:val="12"/>
          <w:szCs w:val="12"/>
        </w:rPr>
        <w:t>. Boosted by NASA’s mining solicitation, it is likely the first location for commercial mining. 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w:t>
      </w:r>
    </w:p>
    <w:p w14:paraId="6C34FD58" w14:textId="77777777" w:rsidR="00652781" w:rsidRPr="005D65E3" w:rsidRDefault="00652781" w:rsidP="00652781">
      <w:pPr>
        <w:rPr>
          <w:u w:val="single"/>
        </w:rPr>
      </w:pPr>
      <w:r w:rsidRPr="005D65E3">
        <w:rPr>
          <w:sz w:val="14"/>
        </w:rPr>
        <w:t>The Moon may look parched — and by comparison to Earth, it is. But recent probes have confirmed substantial amounts of water ice lurking in </w:t>
      </w:r>
      <w:hyperlink r:id="rId28" w:tgtFrame="_blank" w:history="1">
        <w:r w:rsidRPr="005D65E3">
          <w:rPr>
            <w:rStyle w:val="Hyperlink"/>
            <w:sz w:val="14"/>
          </w:rPr>
          <w:t>permanently shadowed craters</w:t>
        </w:r>
      </w:hyperlink>
      <w:r w:rsidRPr="005D65E3">
        <w:rPr>
          <w:sz w:val="14"/>
        </w:rPr>
        <w:t xml:space="preserve"> at the lunar poles. Further, it seems that solar winds have implanted significant deposits of </w:t>
      </w:r>
      <w:r w:rsidRPr="00BD4700">
        <w:rPr>
          <w:rStyle w:val="Emphasis"/>
        </w:rPr>
        <w:t>helium-3</w:t>
      </w:r>
      <w:r w:rsidRPr="005D65E3">
        <w:rPr>
          <w:sz w:val="14"/>
        </w:rPr>
        <w:t xml:space="preserve"> (a light stable isotope of helium) </w:t>
      </w:r>
      <w:r w:rsidRPr="005D65E3">
        <w:rPr>
          <w:u w:val="single"/>
        </w:rPr>
        <w:t>across the</w:t>
      </w:r>
      <w:r w:rsidRPr="005D65E3">
        <w:rPr>
          <w:sz w:val="14"/>
        </w:rPr>
        <w:t xml:space="preserve"> equatorial regions of the </w:t>
      </w:r>
      <w:r w:rsidRPr="005D65E3">
        <w:rPr>
          <w:b/>
          <w:bCs/>
          <w:u w:val="single"/>
        </w:rPr>
        <w:t>Moon</w:t>
      </w:r>
      <w:r w:rsidRPr="005D65E3">
        <w:rPr>
          <w:sz w:val="14"/>
        </w:rPr>
        <w:t xml:space="preserve">. </w:t>
      </w:r>
      <w:r w:rsidRPr="005D65E3">
        <w:rPr>
          <w:u w:val="single"/>
        </w:rPr>
        <w:t>Helium-3 is a</w:t>
      </w:r>
      <w:r w:rsidRPr="005D65E3">
        <w:rPr>
          <w:sz w:val="14"/>
        </w:rPr>
        <w:t xml:space="preserve"> potential </w:t>
      </w:r>
      <w:r w:rsidRPr="005D65E3">
        <w:rPr>
          <w:u w:val="single"/>
        </w:rPr>
        <w:t>fuel source for</w:t>
      </w:r>
      <w:r w:rsidRPr="005D65E3">
        <w:rPr>
          <w:sz w:val="14"/>
        </w:rPr>
        <w:t xml:space="preserve"> second and </w:t>
      </w:r>
      <w:r w:rsidRPr="005D65E3">
        <w:rPr>
          <w:rStyle w:val="Emphasis"/>
        </w:rPr>
        <w:t>third-generation fusion reactors</w:t>
      </w:r>
      <w:r w:rsidRPr="005D65E3">
        <w:rPr>
          <w:sz w:val="14"/>
        </w:rPr>
        <w:t xml:space="preserve"> that one hopes will be in service later in the century. The isotope is </w:t>
      </w:r>
      <w:r w:rsidRPr="005D65E3">
        <w:rPr>
          <w:u w:val="single"/>
        </w:rPr>
        <w:t>packed with energy</w:t>
      </w:r>
      <w:r w:rsidRPr="005D65E3">
        <w:rPr>
          <w:sz w:val="14"/>
        </w:rPr>
        <w:t xml:space="preserve"> (admittedly hard to unleash in a controlled manner) that might augment sunlight as </w:t>
      </w:r>
      <w:r w:rsidRPr="005D65E3">
        <w:rPr>
          <w:rStyle w:val="Emphasis"/>
        </w:rPr>
        <w:t>a source of clean</w:t>
      </w:r>
      <w:r w:rsidRPr="005D65E3">
        <w:rPr>
          <w:sz w:val="14"/>
        </w:rPr>
        <w:t xml:space="preserve">, </w:t>
      </w:r>
      <w:r w:rsidRPr="005D65E3">
        <w:rPr>
          <w:rStyle w:val="Emphasis"/>
        </w:rPr>
        <w:t>safe energy on Earth</w:t>
      </w:r>
      <w:r w:rsidRPr="005D65E3">
        <w:rPr>
          <w:sz w:val="14"/>
        </w:rPr>
        <w:t xml:space="preserve"> or to power fast spaceships in this century. </w:t>
      </w:r>
      <w:r w:rsidRPr="005D65E3">
        <w:rPr>
          <w:u w:val="single"/>
        </w:rPr>
        <w:t>Between its water and helium-3 deposits, the Moon could be the resource stepping-stone for further solar system exploration.</w:t>
      </w:r>
    </w:p>
    <w:p w14:paraId="47E80B02" w14:textId="77777777" w:rsidR="00652781" w:rsidRPr="005D65E3" w:rsidRDefault="00652781" w:rsidP="00652781">
      <w:pPr>
        <w:rPr>
          <w:sz w:val="12"/>
          <w:szCs w:val="12"/>
        </w:rPr>
      </w:pPr>
      <w:r w:rsidRPr="005D65E3">
        <w:rPr>
          <w:sz w:val="12"/>
          <w:szCs w:val="12"/>
        </w:rPr>
        <w:t>Asteroids are another near-term </w:t>
      </w:r>
      <w:hyperlink r:id="rId29" w:tgtFrame="_blank" w:history="1">
        <w:r w:rsidRPr="005D65E3">
          <w:rPr>
            <w:rStyle w:val="Hyperlink"/>
            <w:sz w:val="12"/>
            <w:szCs w:val="12"/>
          </w:rPr>
          <w:t>mining target</w:t>
        </w:r>
      </w:hyperlink>
      <w:r w:rsidRPr="005D65E3">
        <w:rPr>
          <w:sz w:val="12"/>
          <w:szCs w:val="12"/>
        </w:rPr>
        <w:t>. 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2BFB3740" w14:textId="77777777" w:rsidR="00652781" w:rsidRPr="005D65E3" w:rsidRDefault="00652781" w:rsidP="00652781">
      <w:pPr>
        <w:rPr>
          <w:sz w:val="12"/>
          <w:szCs w:val="12"/>
        </w:rPr>
      </w:pPr>
      <w:r w:rsidRPr="005D65E3">
        <w:rPr>
          <w:sz w:val="12"/>
          <w:szCs w:val="12"/>
        </w:rPr>
        <w:t>Wannabe asteroid miners will thus be looking at smaller near-Earth asteroids. While they are much further away than the Moon, many of them could be reached using less energy — and some are even small enough to make it technically possible to tow them to Earth orbit for mining.</w:t>
      </w:r>
    </w:p>
    <w:p w14:paraId="5F835ED3" w14:textId="77777777" w:rsidR="00652781" w:rsidRPr="005D65E3" w:rsidRDefault="00652781" w:rsidP="00652781">
      <w:pPr>
        <w:rPr>
          <w:sz w:val="12"/>
          <w:szCs w:val="12"/>
        </w:rPr>
      </w:pPr>
      <w:r w:rsidRPr="005D65E3">
        <w:rPr>
          <w:sz w:val="12"/>
          <w:szCs w:val="12"/>
        </w:rPr>
        <w:t>Space mining may be essential to crewed </w:t>
      </w:r>
      <w:hyperlink r:id="rId30" w:tgtFrame="_blank" w:history="1">
        <w:r w:rsidRPr="005D65E3">
          <w:rPr>
            <w:rStyle w:val="Hyperlink"/>
            <w:sz w:val="12"/>
            <w:szCs w:val="12"/>
          </w:rPr>
          <w:t>exploration missions to Mars</w:t>
        </w:r>
      </w:hyperlink>
      <w:r w:rsidRPr="005D65E3">
        <w:rPr>
          <w:sz w:val="12"/>
          <w:szCs w:val="12"/>
        </w:rPr>
        <w:t>.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4DD9B6EB" w14:textId="77777777" w:rsidR="00652781" w:rsidRPr="005D65E3" w:rsidRDefault="00652781" w:rsidP="00652781">
      <w:pPr>
        <w:rPr>
          <w:sz w:val="12"/>
          <w:szCs w:val="12"/>
        </w:rPr>
      </w:pPr>
      <w:r w:rsidRPr="005D65E3">
        <w:rPr>
          <w:sz w:val="12"/>
          <w:szCs w:val="12"/>
        </w:rPr>
        <w:t>Technology Is the Difference</w:t>
      </w:r>
    </w:p>
    <w:p w14:paraId="344B2F49" w14:textId="77777777" w:rsidR="00652781" w:rsidRDefault="00652781" w:rsidP="00652781">
      <w:r w:rsidRPr="005D65E3">
        <w:t xml:space="preserve">The </w:t>
      </w:r>
      <w:r w:rsidRPr="00B42D08">
        <w:rPr>
          <w:highlight w:val="green"/>
          <w:u w:val="single"/>
        </w:rPr>
        <w:t>prospects for</w:t>
      </w:r>
      <w:r w:rsidRPr="005D65E3">
        <w:t xml:space="preserve"> </w:t>
      </w:r>
      <w:r w:rsidRPr="005D65E3">
        <w:rPr>
          <w:u w:val="single"/>
        </w:rPr>
        <w:t xml:space="preserve">space </w:t>
      </w:r>
      <w:r w:rsidRPr="00B42D08">
        <w:rPr>
          <w:highlight w:val="green"/>
          <w:u w:val="single"/>
        </w:rPr>
        <w:t>mining are</w:t>
      </w:r>
      <w:r w:rsidRPr="005D65E3">
        <w:rPr>
          <w:u w:val="single"/>
        </w:rPr>
        <w:t xml:space="preserve"> being </w:t>
      </w:r>
      <w:r w:rsidRPr="00B42D08">
        <w:rPr>
          <w:highlight w:val="green"/>
          <w:u w:val="single"/>
        </w:rPr>
        <w:t xml:space="preserve">driven by </w:t>
      </w:r>
      <w:r w:rsidRPr="00B42D08">
        <w:rPr>
          <w:b/>
          <w:bCs/>
          <w:highlight w:val="green"/>
          <w:u w:val="single"/>
        </w:rPr>
        <w:t>tech</w:t>
      </w:r>
      <w:r w:rsidRPr="005D65E3">
        <w:rPr>
          <w:u w:val="single"/>
        </w:rPr>
        <w:t xml:space="preserve">nological </w:t>
      </w:r>
      <w:r w:rsidRPr="00B42D08">
        <w:rPr>
          <w:b/>
          <w:bCs/>
          <w:highlight w:val="green"/>
          <w:u w:val="single"/>
        </w:rPr>
        <w:t>advances</w:t>
      </w:r>
      <w:r w:rsidRPr="005D65E3">
        <w:rPr>
          <w:u w:val="single"/>
        </w:rPr>
        <w:t xml:space="preserve"> across the space industry</w:t>
      </w:r>
      <w:r w:rsidRPr="005D65E3">
        <w:t xml:space="preserve">. </w:t>
      </w:r>
      <w:r w:rsidRPr="005D65E3">
        <w:rPr>
          <w:u w:val="single"/>
        </w:rPr>
        <w:t xml:space="preserve">The rise of </w:t>
      </w:r>
      <w:r w:rsidRPr="00B42D08">
        <w:rPr>
          <w:rStyle w:val="Emphasis"/>
          <w:highlight w:val="green"/>
        </w:rPr>
        <w:t>reusable rocket components</w:t>
      </w:r>
      <w:r w:rsidRPr="005D65E3">
        <w:rPr>
          <w:u w:val="single"/>
        </w:rPr>
        <w:t xml:space="preserve"> </w:t>
      </w:r>
      <w:r w:rsidRPr="00B42D08">
        <w:rPr>
          <w:highlight w:val="green"/>
          <w:u w:val="single"/>
        </w:rPr>
        <w:t>and</w:t>
      </w:r>
      <w:r w:rsidRPr="005D65E3">
        <w:rPr>
          <w:u w:val="single"/>
        </w:rPr>
        <w:t xml:space="preserve"> the now-widespread use of </w:t>
      </w:r>
      <w:r w:rsidRPr="00B42D08">
        <w:rPr>
          <w:b/>
          <w:bCs/>
          <w:highlight w:val="green"/>
          <w:u w:val="single"/>
        </w:rPr>
        <w:t>off-the-shelf parts</w:t>
      </w:r>
      <w:r w:rsidRPr="00B42D08">
        <w:rPr>
          <w:highlight w:val="green"/>
          <w:u w:val="single"/>
        </w:rPr>
        <w:t xml:space="preserve"> are lowering</w:t>
      </w:r>
      <w:r w:rsidRPr="005D65E3">
        <w:rPr>
          <w:u w:val="single"/>
        </w:rPr>
        <w:t xml:space="preserve"> both </w:t>
      </w:r>
      <w:hyperlink r:id="rId31" w:tgtFrame="_blank" w:history="1">
        <w:r w:rsidRPr="005D65E3">
          <w:rPr>
            <w:rStyle w:val="Hyperlink"/>
            <w:u w:val="single"/>
          </w:rPr>
          <w:t xml:space="preserve">launch and operations </w:t>
        </w:r>
        <w:r w:rsidRPr="00B42D08">
          <w:rPr>
            <w:rStyle w:val="Emphasis"/>
            <w:highlight w:val="green"/>
          </w:rPr>
          <w:t>costs</w:t>
        </w:r>
      </w:hyperlink>
      <w:r w:rsidRPr="005D65E3">
        <w:t xml:space="preserve">. Once limited to government contract missions and the delivery of telecom </w:t>
      </w:r>
      <w:r w:rsidRPr="005D65E3">
        <w:lastRenderedPageBreak/>
        <w:t xml:space="preserve">satellites to orbit, </w:t>
      </w:r>
      <w:r w:rsidRPr="00B42D08">
        <w:rPr>
          <w:rStyle w:val="Emphasis"/>
          <w:highlight w:val="green"/>
        </w:rPr>
        <w:t>private firms are</w:t>
      </w:r>
      <w:r w:rsidRPr="005D65E3">
        <w:rPr>
          <w:rStyle w:val="Emphasis"/>
        </w:rPr>
        <w:t xml:space="preserve"> now </w:t>
      </w:r>
      <w:r w:rsidRPr="00B42D08">
        <w:rPr>
          <w:rStyle w:val="Emphasis"/>
          <w:highlight w:val="green"/>
        </w:rPr>
        <w:t>emerging as leaders</w:t>
      </w:r>
      <w:r w:rsidRPr="005D65E3">
        <w:t xml:space="preserve"> in developing “</w:t>
      </w:r>
      <w:proofErr w:type="spellStart"/>
      <w:r>
        <w:fldChar w:fldCharType="begin"/>
      </w:r>
      <w:r>
        <w:instrText xml:space="preserve"> HYPERLINK "https://www.sciencedirect.com/science/article/pii/S0094576519313451" \t "_blank" </w:instrText>
      </w:r>
      <w:r>
        <w:fldChar w:fldCharType="separate"/>
      </w:r>
      <w:r w:rsidRPr="005D65E3">
        <w:rPr>
          <w:rStyle w:val="Hyperlink"/>
        </w:rPr>
        <w:t>NewSpace</w:t>
      </w:r>
      <w:proofErr w:type="spellEnd"/>
      <w:r>
        <w:rPr>
          <w:rStyle w:val="Hyperlink"/>
        </w:rPr>
        <w:fldChar w:fldCharType="end"/>
      </w:r>
      <w:r w:rsidRPr="005D65E3">
        <w:t>” activities — a catch-all term for endeavors including orbital tourism, orbital manufacturing and mini-satellites providing specialized services. The space sector, with a market capitalization of $400 billion, could grow to </w:t>
      </w:r>
      <w:hyperlink r:id="rId32" w:tgtFrame="_blank" w:history="1">
        <w:r w:rsidRPr="005D65E3">
          <w:rPr>
            <w:rStyle w:val="Hyperlink"/>
          </w:rPr>
          <w:t>as much as $1 trillion</w:t>
        </w:r>
      </w:hyperlink>
      <w:r w:rsidRPr="005D65E3">
        <w:t> by 2040 as private investment soars.</w:t>
      </w:r>
    </w:p>
    <w:p w14:paraId="4361DC29" w14:textId="77777777" w:rsidR="00652781" w:rsidRPr="005D65E3" w:rsidRDefault="00652781" w:rsidP="00652781"/>
    <w:p w14:paraId="1C47E62A" w14:textId="77777777" w:rsidR="00652781" w:rsidRPr="00247E01" w:rsidRDefault="00652781" w:rsidP="00652781">
      <w:pPr>
        <w:pStyle w:val="Heading4"/>
        <w:rPr>
          <w:u w:val="single"/>
        </w:rPr>
      </w:pPr>
      <w:r>
        <w:t xml:space="preserve">Helium-3 fusion possible </w:t>
      </w:r>
      <w:r>
        <w:rPr>
          <w:u w:val="single"/>
        </w:rPr>
        <w:t>now</w:t>
      </w:r>
      <w:r>
        <w:t xml:space="preserve">—Solves </w:t>
      </w:r>
      <w:r w:rsidRPr="00247E01">
        <w:rPr>
          <w:u w:val="single"/>
        </w:rPr>
        <w:t>warming</w:t>
      </w:r>
      <w:r>
        <w:t xml:space="preserve"> and </w:t>
      </w:r>
      <w:r w:rsidRPr="00247E01">
        <w:rPr>
          <w:u w:val="single"/>
        </w:rPr>
        <w:t xml:space="preserve">energy </w:t>
      </w:r>
      <w:r>
        <w:rPr>
          <w:u w:val="single"/>
        </w:rPr>
        <w:t xml:space="preserve">infrastructure </w:t>
      </w:r>
      <w:r w:rsidRPr="00247E01">
        <w:rPr>
          <w:u w:val="single"/>
        </w:rPr>
        <w:t>reliability</w:t>
      </w:r>
      <w:r>
        <w:t>—</w:t>
      </w:r>
      <w:proofErr w:type="spellStart"/>
      <w:r>
        <w:t>Gradenyes</w:t>
      </w:r>
      <w:proofErr w:type="spellEnd"/>
      <w:r>
        <w:t xml:space="preserve"> is word salad and is not indexed to the specificity of our scenario.</w:t>
      </w:r>
    </w:p>
    <w:p w14:paraId="0D55A7DC" w14:textId="77777777" w:rsidR="00652781" w:rsidRDefault="00652781" w:rsidP="00652781">
      <w:r w:rsidRPr="00A92634">
        <w:rPr>
          <w:b/>
          <w:bCs/>
          <w:szCs w:val="26"/>
        </w:rPr>
        <w:t>Whittington 21</w:t>
      </w:r>
      <w:r w:rsidRPr="00A92634">
        <w:t xml:space="preserve"> </w:t>
      </w:r>
      <w:r w:rsidRPr="00A92634">
        <w:rPr>
          <w:sz w:val="18"/>
          <w:szCs w:val="18"/>
        </w:rPr>
        <w:t>(Mark, contributor to the Hill. “Solving the climate and energy crises: Mine the Moon's helium-3?”</w:t>
      </w:r>
      <w:hyperlink r:id="rId33" w:history="1">
        <w:r w:rsidRPr="00A92634">
          <w:rPr>
            <w:rStyle w:val="Hyperlink"/>
            <w:sz w:val="18"/>
            <w:szCs w:val="18"/>
          </w:rPr>
          <w:t>https://thehill.com/opinion/technology/540856-solving-the-climate-and-energy-crises-mine-the-moons-helium-3</w:t>
        </w:r>
      </w:hyperlink>
      <w:r w:rsidRPr="00A92634">
        <w:rPr>
          <w:sz w:val="18"/>
          <w:szCs w:val="18"/>
        </w:rPr>
        <w:t xml:space="preserve"> February 28, 2021)DR 22</w:t>
      </w:r>
    </w:p>
    <w:p w14:paraId="2A156B28" w14:textId="77777777" w:rsidR="00652781" w:rsidRPr="00CA25AB" w:rsidRDefault="00652781" w:rsidP="00652781">
      <w:r w:rsidRPr="00D96A0B">
        <w:rPr>
          <w:u w:val="single"/>
        </w:rPr>
        <w:t>Solar System Resources has agreed to provide 500</w:t>
      </w:r>
      <w:r w:rsidRPr="00AC700E">
        <w:rPr>
          <w:u w:val="single"/>
        </w:rPr>
        <w:t xml:space="preserve"> kilograms of </w:t>
      </w:r>
      <w:r w:rsidRPr="00B42D08">
        <w:rPr>
          <w:rStyle w:val="Emphasis"/>
          <w:highlight w:val="green"/>
        </w:rPr>
        <w:t>helium-3</w:t>
      </w:r>
      <w:r w:rsidRPr="00AC700E">
        <w:rPr>
          <w:u w:val="single"/>
        </w:rPr>
        <w:t xml:space="preserve"> mined from the Moon to U.S. Nuclear Corp</w:t>
      </w:r>
      <w:r w:rsidRPr="00CA25AB">
        <w:t xml:space="preserve">. </w:t>
      </w:r>
      <w:r w:rsidRPr="00B42D08">
        <w:rPr>
          <w:highlight w:val="green"/>
          <w:u w:val="single"/>
        </w:rPr>
        <w:t>in</w:t>
      </w:r>
      <w:r w:rsidRPr="00CA25AB">
        <w:t xml:space="preserve"> the </w:t>
      </w:r>
      <w:r w:rsidRPr="00B42D08">
        <w:rPr>
          <w:rStyle w:val="Emphasis"/>
          <w:highlight w:val="green"/>
        </w:rPr>
        <w:t>2028</w:t>
      </w:r>
      <w:r w:rsidRPr="00CA25AB">
        <w:t>-2032 timeframe.</w:t>
      </w:r>
    </w:p>
    <w:p w14:paraId="12BC94E8" w14:textId="77777777" w:rsidR="00652781" w:rsidRPr="00AC700E" w:rsidRDefault="00652781" w:rsidP="00652781">
      <w:pPr>
        <w:rPr>
          <w:u w:val="single"/>
        </w:rPr>
      </w:pPr>
      <w:r w:rsidRPr="00AC700E">
        <w:rPr>
          <w:sz w:val="14"/>
        </w:rPr>
        <w:t>According to </w:t>
      </w:r>
      <w:hyperlink r:id="rId34" w:tgtFrame="_blank" w:history="1">
        <w:r w:rsidRPr="00AC700E">
          <w:rPr>
            <w:rStyle w:val="Hyperlink"/>
            <w:sz w:val="14"/>
          </w:rPr>
          <w:t>a paper</w:t>
        </w:r>
      </w:hyperlink>
      <w:r w:rsidRPr="00AC700E">
        <w:rPr>
          <w:sz w:val="14"/>
        </w:rPr>
        <w:t xml:space="preserve"> published by Jeff </w:t>
      </w:r>
      <w:proofErr w:type="spellStart"/>
      <w:r w:rsidRPr="00AC700E">
        <w:rPr>
          <w:sz w:val="14"/>
        </w:rPr>
        <w:t>Bonde</w:t>
      </w:r>
      <w:proofErr w:type="spellEnd"/>
      <w:r w:rsidRPr="00AC700E">
        <w:rPr>
          <w:sz w:val="14"/>
        </w:rPr>
        <w:t xml:space="preserve"> and Anthony </w:t>
      </w:r>
      <w:proofErr w:type="spellStart"/>
      <w:r w:rsidRPr="00AC700E">
        <w:rPr>
          <w:sz w:val="14"/>
        </w:rPr>
        <w:t>Tortorello</w:t>
      </w:r>
      <w:proofErr w:type="spellEnd"/>
      <w:r w:rsidRPr="00AC700E">
        <w:rPr>
          <w:sz w:val="14"/>
        </w:rPr>
        <w:t xml:space="preserve">, helium-3 is an isotope that has been deposited in lunar soil over billions of years by solar wind. Roughly </w:t>
      </w:r>
      <w:r w:rsidRPr="00AC700E">
        <w:rPr>
          <w:u w:val="single"/>
        </w:rPr>
        <w:t xml:space="preserve">1.1 </w:t>
      </w:r>
      <w:r w:rsidRPr="00B42D08">
        <w:rPr>
          <w:highlight w:val="green"/>
          <w:u w:val="single"/>
        </w:rPr>
        <w:t>million</w:t>
      </w:r>
      <w:r w:rsidRPr="00AC700E">
        <w:rPr>
          <w:u w:val="single"/>
        </w:rPr>
        <w:t xml:space="preserve"> metric </w:t>
      </w:r>
      <w:r w:rsidRPr="00B42D08">
        <w:rPr>
          <w:highlight w:val="green"/>
          <w:u w:val="single"/>
        </w:rPr>
        <w:t>tons</w:t>
      </w:r>
      <w:r w:rsidRPr="00AC700E">
        <w:rPr>
          <w:u w:val="single"/>
        </w:rPr>
        <w:t xml:space="preserve"> of the isotope exists </w:t>
      </w:r>
      <w:r w:rsidRPr="00B42D08">
        <w:rPr>
          <w:highlight w:val="green"/>
          <w:u w:val="single"/>
        </w:rPr>
        <w:t>on the Moon</w:t>
      </w:r>
      <w:r w:rsidRPr="00AC700E">
        <w:rPr>
          <w:sz w:val="14"/>
        </w:rPr>
        <w:t xml:space="preserve"> down to a depth of several meters. </w:t>
      </w:r>
      <w:r w:rsidRPr="00B42D08">
        <w:rPr>
          <w:highlight w:val="green"/>
          <w:u w:val="single"/>
        </w:rPr>
        <w:t>Twenty-five</w:t>
      </w:r>
      <w:r w:rsidRPr="00AC700E">
        <w:rPr>
          <w:sz w:val="14"/>
        </w:rPr>
        <w:t xml:space="preserve"> metric </w:t>
      </w:r>
      <w:r w:rsidRPr="00AC700E">
        <w:rPr>
          <w:u w:val="single"/>
        </w:rPr>
        <w:t>tons</w:t>
      </w:r>
      <w:r w:rsidRPr="00AC700E">
        <w:rPr>
          <w:sz w:val="14"/>
        </w:rPr>
        <w:t xml:space="preserve"> of </w:t>
      </w:r>
      <w:proofErr w:type="gramStart"/>
      <w:r w:rsidRPr="00AC700E">
        <w:rPr>
          <w:sz w:val="14"/>
        </w:rPr>
        <w:t>helium-3</w:t>
      </w:r>
      <w:proofErr w:type="gramEnd"/>
      <w:r w:rsidRPr="00AC700E">
        <w:rPr>
          <w:sz w:val="14"/>
        </w:rPr>
        <w:t xml:space="preserve">, about a quarter of the cargo capacity of a SpaceX Starship, </w:t>
      </w:r>
      <w:r w:rsidRPr="00B42D08">
        <w:rPr>
          <w:highlight w:val="green"/>
          <w:u w:val="single"/>
        </w:rPr>
        <w:t>would</w:t>
      </w:r>
      <w:r w:rsidRPr="00AC700E">
        <w:rPr>
          <w:sz w:val="14"/>
        </w:rPr>
        <w:t xml:space="preserve"> suffice to fuel all the </w:t>
      </w:r>
      <w:r w:rsidRPr="00B42D08">
        <w:rPr>
          <w:highlight w:val="green"/>
          <w:u w:val="single"/>
        </w:rPr>
        <w:t>power</w:t>
      </w:r>
      <w:r w:rsidRPr="00AC700E">
        <w:rPr>
          <w:sz w:val="14"/>
        </w:rPr>
        <w:t xml:space="preserve"> needs of </w:t>
      </w:r>
      <w:r w:rsidRPr="00B42D08">
        <w:rPr>
          <w:highlight w:val="green"/>
          <w:u w:val="single"/>
        </w:rPr>
        <w:t>the U</w:t>
      </w:r>
      <w:r w:rsidRPr="00AC700E">
        <w:rPr>
          <w:u w:val="single"/>
        </w:rPr>
        <w:t xml:space="preserve">nited </w:t>
      </w:r>
      <w:r w:rsidRPr="00B42D08">
        <w:rPr>
          <w:highlight w:val="green"/>
          <w:u w:val="single"/>
        </w:rPr>
        <w:t>S</w:t>
      </w:r>
      <w:r w:rsidRPr="00AC700E">
        <w:rPr>
          <w:u w:val="single"/>
        </w:rPr>
        <w:t xml:space="preserve">tates </w:t>
      </w:r>
      <w:r w:rsidRPr="00B42D08">
        <w:rPr>
          <w:highlight w:val="green"/>
          <w:u w:val="single"/>
        </w:rPr>
        <w:t>for a year</w:t>
      </w:r>
      <w:r w:rsidRPr="00AC700E">
        <w:rPr>
          <w:u w:val="single"/>
        </w:rPr>
        <w:t>.</w:t>
      </w:r>
    </w:p>
    <w:p w14:paraId="67A944AC" w14:textId="77777777" w:rsidR="00652781" w:rsidRPr="00AC700E" w:rsidRDefault="00652781" w:rsidP="00652781">
      <w:pPr>
        <w:rPr>
          <w:sz w:val="14"/>
        </w:rPr>
      </w:pPr>
      <w:r w:rsidRPr="00AC700E">
        <w:rPr>
          <w:sz w:val="14"/>
        </w:rPr>
        <w:t xml:space="preserve">The announcement does not reveal how Solar System Resource proposes to mine the </w:t>
      </w:r>
      <w:proofErr w:type="gramStart"/>
      <w:r w:rsidRPr="00AC700E">
        <w:rPr>
          <w:sz w:val="14"/>
        </w:rPr>
        <w:t>helium-3</w:t>
      </w:r>
      <w:proofErr w:type="gramEnd"/>
      <w:r w:rsidRPr="00AC700E">
        <w:rPr>
          <w:sz w:val="14"/>
        </w:rPr>
        <w:t xml:space="preserve">. The company’s website is very heavy on breathtakingly inspirational verbiage and light on how it intends to raise the money and develop the technology to mine the solar system’s resources. However, the paper suggests that </w:t>
      </w:r>
      <w:r w:rsidRPr="00B42D08">
        <w:rPr>
          <w:b/>
          <w:bCs/>
          <w:highlight w:val="green"/>
          <w:u w:val="single"/>
        </w:rPr>
        <w:t>a rover could scoop up</w:t>
      </w:r>
      <w:r w:rsidRPr="00AC700E">
        <w:rPr>
          <w:u w:val="single"/>
        </w:rPr>
        <w:t xml:space="preserve"> lunar regolith, separate </w:t>
      </w:r>
      <w:r w:rsidRPr="00B42D08">
        <w:rPr>
          <w:rStyle w:val="Emphasis"/>
          <w:highlight w:val="green"/>
        </w:rPr>
        <w:t>helium-3 along</w:t>
      </w:r>
      <w:r w:rsidRPr="00AC700E">
        <w:rPr>
          <w:u w:val="single"/>
        </w:rPr>
        <w:t xml:space="preserve"> with oxygen and hydrogen, store them and eject the processed lunar soil.</w:t>
      </w:r>
      <w:r w:rsidRPr="00AC700E">
        <w:rPr>
          <w:sz w:val="14"/>
        </w:rPr>
        <w:t xml:space="preserve"> The gasses would be taken back to a lunar base where the oxygen and hydrogen would be put to good use and the helium-3 stored </w:t>
      </w:r>
      <w:r w:rsidRPr="00B42D08">
        <w:rPr>
          <w:highlight w:val="green"/>
          <w:u w:val="single"/>
        </w:rPr>
        <w:t>for</w:t>
      </w:r>
      <w:r w:rsidRPr="00AC700E">
        <w:rPr>
          <w:u w:val="single"/>
        </w:rPr>
        <w:t xml:space="preserve"> later </w:t>
      </w:r>
      <w:r w:rsidRPr="00B42D08">
        <w:rPr>
          <w:highlight w:val="green"/>
          <w:u w:val="single"/>
        </w:rPr>
        <w:t>export</w:t>
      </w:r>
      <w:r w:rsidRPr="00AC700E">
        <w:rPr>
          <w:u w:val="single"/>
        </w:rPr>
        <w:t xml:space="preserve"> to Earth.</w:t>
      </w:r>
    </w:p>
    <w:p w14:paraId="63BC63C2" w14:textId="77777777" w:rsidR="00652781" w:rsidRPr="00CA25AB" w:rsidRDefault="00652781" w:rsidP="00652781">
      <w:pPr>
        <w:rPr>
          <w:sz w:val="12"/>
          <w:szCs w:val="12"/>
        </w:rPr>
      </w:pPr>
      <w:r w:rsidRPr="00CA25AB">
        <w:rPr>
          <w:sz w:val="12"/>
          <w:szCs w:val="12"/>
        </w:rPr>
        <w:t>The announcement also does not reveal what U.S. Nuclear Corp. intends to do with the helium-3 once it takes delivery. The company, which builds radiation detection devices, has a subsidiary, </w:t>
      </w:r>
      <w:hyperlink r:id="rId35" w:tgtFrame="_blank" w:history="1">
        <w:r w:rsidRPr="00CA25AB">
          <w:rPr>
            <w:rStyle w:val="Hyperlink"/>
            <w:sz w:val="12"/>
            <w:szCs w:val="12"/>
          </w:rPr>
          <w:t>Magneto-Inertial Fusion Technology, Inc.,</w:t>
        </w:r>
      </w:hyperlink>
      <w:r w:rsidRPr="00CA25AB">
        <w:rPr>
          <w:sz w:val="12"/>
          <w:szCs w:val="12"/>
        </w:rPr>
        <w:t> that is researching a fusion technology called </w:t>
      </w:r>
      <w:hyperlink r:id="rId36" w:tgtFrame="_blank" w:history="1">
        <w:r w:rsidRPr="00CA25AB">
          <w:rPr>
            <w:rStyle w:val="Hyperlink"/>
            <w:sz w:val="12"/>
            <w:szCs w:val="12"/>
          </w:rPr>
          <w:t>staged Z-pinch.</w:t>
        </w:r>
      </w:hyperlink>
      <w:r w:rsidRPr="00CA25AB">
        <w:rPr>
          <w:sz w:val="12"/>
          <w:szCs w:val="12"/>
        </w:rPr>
        <w:t> This would create a fusion reaction long enough and sustained enough to become a power source. Presumably, an abundant store of helium-3 could be an asset for those experiments.</w:t>
      </w:r>
    </w:p>
    <w:p w14:paraId="4D4BEB2F" w14:textId="77777777" w:rsidR="00652781" w:rsidRPr="00CA25AB" w:rsidRDefault="00652781" w:rsidP="00652781">
      <w:pPr>
        <w:rPr>
          <w:sz w:val="12"/>
          <w:szCs w:val="12"/>
        </w:rPr>
      </w:pPr>
      <w:r w:rsidRPr="00CA25AB">
        <w:rPr>
          <w:sz w:val="12"/>
          <w:szCs w:val="12"/>
        </w:rPr>
        <w:t>Fusion using helium-3 has advantages and disadvantages over using deuterium, an isotope of hydrogen and tritium, another isotope of hydrogen.</w:t>
      </w:r>
    </w:p>
    <w:p w14:paraId="748A3E84" w14:textId="77777777" w:rsidR="00652781" w:rsidRPr="00CA25AB" w:rsidRDefault="00652781" w:rsidP="00652781">
      <w:pPr>
        <w:rPr>
          <w:sz w:val="12"/>
          <w:szCs w:val="12"/>
        </w:rPr>
      </w:pPr>
      <w:r w:rsidRPr="00CA25AB">
        <w:rPr>
          <w:sz w:val="12"/>
          <w:szCs w:val="12"/>
        </w:rPr>
        <w:t>Deuterium and tritium fusion releases radioactive neutrons that will damage and weaken the containment vessel. Periodically, a fusion reactor using this method would have to be taken offline for decontamination. Tritium is also radioactive, making its handling difficult and dangerous. A deuterium and helium-3 fusion creates helium and charged protons as byproducts and few or no radioactive particles.</w:t>
      </w:r>
    </w:p>
    <w:p w14:paraId="768D42FD" w14:textId="77777777" w:rsidR="00652781" w:rsidRPr="00CA25AB" w:rsidRDefault="00652781" w:rsidP="00652781">
      <w:pPr>
        <w:rPr>
          <w:sz w:val="12"/>
          <w:szCs w:val="12"/>
        </w:rPr>
      </w:pPr>
      <w:r w:rsidRPr="00CA25AB">
        <w:rPr>
          <w:sz w:val="12"/>
          <w:szCs w:val="12"/>
        </w:rPr>
        <w:t>The main disadvantage of fusion using helium-3 is that it would take a far greater amount of energy to achieve it than the conventional deuterium and tritium variety. According to </w:t>
      </w:r>
      <w:hyperlink r:id="rId37" w:anchor=":~:text=In%201986%2C%20scientists%20at%20the,produce%20energy%20by%20nuclear%20fusion." w:tgtFrame="_blank" w:history="1">
        <w:r w:rsidRPr="00CA25AB">
          <w:rPr>
            <w:rStyle w:val="Hyperlink"/>
            <w:sz w:val="12"/>
            <w:szCs w:val="12"/>
          </w:rPr>
          <w:t>Open Mind,</w:t>
        </w:r>
      </w:hyperlink>
      <w:r w:rsidRPr="00CA25AB">
        <w:rPr>
          <w:sz w:val="12"/>
          <w:szCs w:val="12"/>
        </w:rPr>
        <w:t> Frank Close, a physicist at the University of Oxford, regards fusion using helium-3 as “moonshine.” Close suggests that a deuterium and helium-3 fusion will still produce some radioactive neutrons.</w:t>
      </w:r>
    </w:p>
    <w:p w14:paraId="244FD9A0" w14:textId="77777777" w:rsidR="00652781" w:rsidRPr="009D48E9" w:rsidRDefault="00652781" w:rsidP="00652781">
      <w:pPr>
        <w:rPr>
          <w:u w:val="single"/>
        </w:rPr>
      </w:pPr>
      <w:r w:rsidRPr="009D48E9">
        <w:rPr>
          <w:rStyle w:val="Emphasis"/>
        </w:rPr>
        <w:t xml:space="preserve">Gerald </w:t>
      </w:r>
      <w:proofErr w:type="spellStart"/>
      <w:r w:rsidRPr="00CA25AB">
        <w:rPr>
          <w:rStyle w:val="Emphasis"/>
        </w:rPr>
        <w:t>Kulcinski</w:t>
      </w:r>
      <w:proofErr w:type="spellEnd"/>
      <w:r w:rsidRPr="00CA25AB">
        <w:rPr>
          <w:sz w:val="14"/>
        </w:rPr>
        <w:t xml:space="preserve">, </w:t>
      </w:r>
      <w:r w:rsidRPr="009D48E9">
        <w:rPr>
          <w:u w:val="single"/>
        </w:rPr>
        <w:t>director of the </w:t>
      </w:r>
      <w:hyperlink r:id="rId38" w:tgtFrame="_blank" w:history="1">
        <w:r w:rsidRPr="009D48E9">
          <w:rPr>
            <w:rStyle w:val="Hyperlink"/>
            <w:u w:val="single"/>
          </w:rPr>
          <w:t>Fusion Technology Institute</w:t>
        </w:r>
      </w:hyperlink>
      <w:r w:rsidRPr="009D48E9">
        <w:rPr>
          <w:u w:val="single"/>
        </w:rPr>
        <w:t> at the University of Wisconsin</w:t>
      </w:r>
      <w:r w:rsidRPr="00CA25AB">
        <w:rPr>
          <w:sz w:val="14"/>
        </w:rPr>
        <w:t xml:space="preserve"> at Madison, </w:t>
      </w:r>
      <w:r w:rsidRPr="00D96A0B">
        <w:rPr>
          <w:u w:val="single"/>
        </w:rPr>
        <w:t xml:space="preserve">disagrees. </w:t>
      </w:r>
      <w:r w:rsidRPr="00D96A0B">
        <w:rPr>
          <w:rStyle w:val="Emphasis"/>
        </w:rPr>
        <w:t>Close’s</w:t>
      </w:r>
      <w:r w:rsidRPr="00D96A0B">
        <w:rPr>
          <w:u w:val="single"/>
        </w:rPr>
        <w:t xml:space="preserve"> </w:t>
      </w:r>
      <w:r w:rsidRPr="00B42D08">
        <w:rPr>
          <w:highlight w:val="green"/>
          <w:u w:val="single"/>
        </w:rPr>
        <w:t>objection is based on</w:t>
      </w:r>
      <w:r w:rsidRPr="009D48E9">
        <w:rPr>
          <w:u w:val="single"/>
        </w:rPr>
        <w:t xml:space="preserve"> using </w:t>
      </w:r>
      <w:r w:rsidRPr="00B42D08">
        <w:rPr>
          <w:b/>
          <w:bCs/>
          <w:highlight w:val="green"/>
          <w:u w:val="single"/>
        </w:rPr>
        <w:t>conventional</w:t>
      </w:r>
      <w:r w:rsidRPr="009D48E9">
        <w:rPr>
          <w:u w:val="single"/>
        </w:rPr>
        <w:t xml:space="preserve"> fusion </w:t>
      </w:r>
      <w:r w:rsidRPr="00B42D08">
        <w:rPr>
          <w:highlight w:val="green"/>
          <w:u w:val="single"/>
        </w:rPr>
        <w:t>tech</w:t>
      </w:r>
      <w:r w:rsidRPr="009D48E9">
        <w:rPr>
          <w:u w:val="single"/>
        </w:rPr>
        <w:t>nology</w:t>
      </w:r>
      <w:r w:rsidRPr="00CA25AB">
        <w:rPr>
          <w:sz w:val="14"/>
        </w:rPr>
        <w:t xml:space="preserve">. </w:t>
      </w:r>
      <w:r w:rsidRPr="00B42D08">
        <w:rPr>
          <w:b/>
          <w:bCs/>
          <w:highlight w:val="green"/>
          <w:u w:val="single"/>
        </w:rPr>
        <w:t xml:space="preserve">The </w:t>
      </w:r>
      <w:r w:rsidRPr="00B42D08">
        <w:rPr>
          <w:highlight w:val="green"/>
          <w:u w:val="single"/>
        </w:rPr>
        <w:t>F</w:t>
      </w:r>
      <w:r w:rsidRPr="00CA25AB">
        <w:rPr>
          <w:u w:val="single"/>
        </w:rPr>
        <w:t xml:space="preserve">usion </w:t>
      </w:r>
      <w:r w:rsidRPr="00B42D08">
        <w:rPr>
          <w:b/>
          <w:bCs/>
          <w:highlight w:val="green"/>
          <w:u w:val="single"/>
        </w:rPr>
        <w:t>T</w:t>
      </w:r>
      <w:r w:rsidRPr="00CA25AB">
        <w:rPr>
          <w:u w:val="single"/>
        </w:rPr>
        <w:t>echnology</w:t>
      </w:r>
      <w:r w:rsidRPr="00CA25AB">
        <w:rPr>
          <w:b/>
          <w:bCs/>
          <w:u w:val="single"/>
        </w:rPr>
        <w:t xml:space="preserve"> </w:t>
      </w:r>
      <w:r w:rsidRPr="00B42D08">
        <w:rPr>
          <w:b/>
          <w:bCs/>
          <w:highlight w:val="green"/>
          <w:u w:val="single"/>
        </w:rPr>
        <w:t>I</w:t>
      </w:r>
      <w:r w:rsidRPr="00CA25AB">
        <w:rPr>
          <w:u w:val="single"/>
        </w:rPr>
        <w:t>nstitute</w:t>
      </w:r>
      <w:r w:rsidRPr="009D48E9">
        <w:rPr>
          <w:u w:val="single"/>
        </w:rPr>
        <w:t xml:space="preserve"> </w:t>
      </w:r>
      <w:r w:rsidRPr="00B42D08">
        <w:rPr>
          <w:highlight w:val="green"/>
          <w:u w:val="single"/>
        </w:rPr>
        <w:t>has achieved</w:t>
      </w:r>
      <w:r w:rsidRPr="00CA25AB">
        <w:rPr>
          <w:sz w:val="14"/>
        </w:rPr>
        <w:t xml:space="preserve"> some </w:t>
      </w:r>
      <w:r w:rsidRPr="00B42D08">
        <w:rPr>
          <w:rStyle w:val="Emphasis"/>
          <w:highlight w:val="green"/>
        </w:rPr>
        <w:t>progress</w:t>
      </w:r>
      <w:r w:rsidRPr="00CA25AB">
        <w:rPr>
          <w:sz w:val="14"/>
        </w:rPr>
        <w:t xml:space="preserve"> in minimizing radioactive neutron production </w:t>
      </w:r>
      <w:r w:rsidRPr="00B42D08">
        <w:rPr>
          <w:highlight w:val="green"/>
          <w:u w:val="single"/>
        </w:rPr>
        <w:t xml:space="preserve">using </w:t>
      </w:r>
      <w:r w:rsidRPr="00B42D08">
        <w:rPr>
          <w:b/>
          <w:bCs/>
          <w:highlight w:val="green"/>
          <w:u w:val="single"/>
        </w:rPr>
        <w:t>different</w:t>
      </w:r>
      <w:r w:rsidRPr="009D48E9">
        <w:rPr>
          <w:u w:val="single"/>
        </w:rPr>
        <w:t xml:space="preserve"> </w:t>
      </w:r>
      <w:r w:rsidRPr="00B42D08">
        <w:rPr>
          <w:b/>
          <w:bCs/>
          <w:highlight w:val="green"/>
          <w:u w:val="single"/>
        </w:rPr>
        <w:t>tech</w:t>
      </w:r>
      <w:r w:rsidRPr="009D48E9">
        <w:rPr>
          <w:u w:val="single"/>
        </w:rPr>
        <w:t>nology.</w:t>
      </w:r>
    </w:p>
    <w:p w14:paraId="265C9064" w14:textId="77777777" w:rsidR="00652781" w:rsidRPr="00CA25AB" w:rsidRDefault="00652781" w:rsidP="00652781">
      <w:pPr>
        <w:rPr>
          <w:sz w:val="14"/>
        </w:rPr>
      </w:pPr>
      <w:r w:rsidRPr="00B42D08">
        <w:rPr>
          <w:rStyle w:val="Emphasis"/>
          <w:highlight w:val="green"/>
        </w:rPr>
        <w:lastRenderedPageBreak/>
        <w:t>Helium-3 fusion</w:t>
      </w:r>
      <w:r w:rsidRPr="00CA25AB">
        <w:rPr>
          <w:u w:val="single"/>
        </w:rPr>
        <w:t xml:space="preserve"> is</w:t>
      </w:r>
      <w:r w:rsidRPr="00CA25AB">
        <w:rPr>
          <w:sz w:val="14"/>
        </w:rPr>
        <w:t xml:space="preserve"> an </w:t>
      </w:r>
      <w:r w:rsidRPr="009D48E9">
        <w:rPr>
          <w:u w:val="single"/>
        </w:rPr>
        <w:t xml:space="preserve">even more </w:t>
      </w:r>
      <w:r w:rsidRPr="00CA25AB">
        <w:rPr>
          <w:u w:val="single"/>
        </w:rPr>
        <w:t>promising</w:t>
      </w:r>
      <w:r w:rsidRPr="00CA25AB">
        <w:rPr>
          <w:sz w:val="14"/>
        </w:rPr>
        <w:t xml:space="preserve"> technology, albeit a more difficult and complicated one to develop. The consensus seems to be that such reactors will not be achieved for some decades, say mid-century.</w:t>
      </w:r>
    </w:p>
    <w:p w14:paraId="481C07D2" w14:textId="77777777" w:rsidR="00652781" w:rsidRPr="00CA25AB" w:rsidRDefault="00652781" w:rsidP="00652781">
      <w:pPr>
        <w:rPr>
          <w:u w:val="single"/>
        </w:rPr>
      </w:pPr>
      <w:r w:rsidRPr="00CA25AB">
        <w:rPr>
          <w:sz w:val="14"/>
        </w:rPr>
        <w:t xml:space="preserve">No one can guarantee that enough helium-3 will be mined from the Moon to jump-start serious development of technology using the isotope as a fusion fuel in the foreseeable future. There is no guarantee that such a development will see practical results anytime soon. However, </w:t>
      </w:r>
      <w:r w:rsidRPr="00CA25AB">
        <w:rPr>
          <w:u w:val="single"/>
        </w:rPr>
        <w:t>the effort would be well worth pursuing</w:t>
      </w:r>
      <w:r w:rsidRPr="00CA25AB">
        <w:rPr>
          <w:sz w:val="14"/>
        </w:rPr>
        <w:t xml:space="preserve">, with substantial money and effort deployed behind it. If not the two </w:t>
      </w:r>
      <w:proofErr w:type="gramStart"/>
      <w:r w:rsidRPr="00CA25AB">
        <w:rPr>
          <w:sz w:val="14"/>
        </w:rPr>
        <w:t>aforementioned companies</w:t>
      </w:r>
      <w:proofErr w:type="gramEnd"/>
      <w:r w:rsidRPr="00CA25AB">
        <w:rPr>
          <w:sz w:val="14"/>
        </w:rPr>
        <w:t xml:space="preserve">, someone should undertake the effort. </w:t>
      </w:r>
      <w:r w:rsidRPr="009D48E9">
        <w:rPr>
          <w:rStyle w:val="Emphasis"/>
        </w:rPr>
        <w:t>Fusion using helium-3</w:t>
      </w:r>
      <w:r w:rsidRPr="00CA25AB">
        <w:rPr>
          <w:sz w:val="14"/>
        </w:rPr>
        <w:t xml:space="preserve"> </w:t>
      </w:r>
      <w:r w:rsidRPr="00CA25AB">
        <w:rPr>
          <w:u w:val="single"/>
        </w:rPr>
        <w:t xml:space="preserve">as fuel </w:t>
      </w:r>
      <w:r w:rsidRPr="00B42D08">
        <w:rPr>
          <w:b/>
          <w:bCs/>
          <w:highlight w:val="green"/>
          <w:u w:val="single"/>
        </w:rPr>
        <w:t>would change the world</w:t>
      </w:r>
      <w:r w:rsidRPr="00CA25AB">
        <w:rPr>
          <w:u w:val="single"/>
        </w:rPr>
        <w:t xml:space="preserve"> in profoundly beneficial ways.</w:t>
      </w:r>
    </w:p>
    <w:p w14:paraId="7664E5AB" w14:textId="77777777" w:rsidR="00652781" w:rsidRPr="00CA25AB" w:rsidRDefault="00652781" w:rsidP="00652781">
      <w:pPr>
        <w:rPr>
          <w:u w:val="single"/>
        </w:rPr>
      </w:pPr>
      <w:r w:rsidRPr="00D96A0B">
        <w:rPr>
          <w:rStyle w:val="Emphasis"/>
        </w:rPr>
        <w:t>The great problem</w:t>
      </w:r>
      <w:r w:rsidRPr="00D96A0B">
        <w:rPr>
          <w:u w:val="single"/>
        </w:rPr>
        <w:t xml:space="preserve"> civilization faces </w:t>
      </w:r>
      <w:proofErr w:type="gramStart"/>
      <w:r w:rsidRPr="00D96A0B">
        <w:rPr>
          <w:u w:val="single"/>
        </w:rPr>
        <w:t>is</w:t>
      </w:r>
      <w:proofErr w:type="gramEnd"/>
      <w:r w:rsidRPr="00D96A0B">
        <w:rPr>
          <w:u w:val="single"/>
        </w:rPr>
        <w:t xml:space="preserve"> access to </w:t>
      </w:r>
      <w:r w:rsidRPr="00D96A0B">
        <w:rPr>
          <w:rStyle w:val="Emphasis"/>
        </w:rPr>
        <w:t>clean</w:t>
      </w:r>
      <w:r w:rsidRPr="00D96A0B">
        <w:rPr>
          <w:u w:val="single"/>
        </w:rPr>
        <w:t xml:space="preserve">, </w:t>
      </w:r>
      <w:r w:rsidRPr="00D96A0B">
        <w:rPr>
          <w:rStyle w:val="Emphasis"/>
        </w:rPr>
        <w:t>affordable</w:t>
      </w:r>
      <w:r w:rsidRPr="00D96A0B">
        <w:rPr>
          <w:u w:val="single"/>
        </w:rPr>
        <w:t xml:space="preserve"> and</w:t>
      </w:r>
      <w:r w:rsidRPr="00D96A0B">
        <w:t xml:space="preserve"> </w:t>
      </w:r>
      <w:r w:rsidRPr="00D96A0B">
        <w:rPr>
          <w:rStyle w:val="Emphasis"/>
        </w:rPr>
        <w:t>reliable energy</w:t>
      </w:r>
      <w:r w:rsidRPr="00D96A0B">
        <w:t xml:space="preserve">. </w:t>
      </w:r>
      <w:r w:rsidRPr="00D96A0B">
        <w:rPr>
          <w:u w:val="single"/>
        </w:rPr>
        <w:t>Recent </w:t>
      </w:r>
      <w:hyperlink r:id="rId39" w:tgtFrame="_blank" w:history="1">
        <w:r w:rsidRPr="00D96A0B">
          <w:rPr>
            <w:rStyle w:val="Hyperlink"/>
            <w:u w:val="single"/>
          </w:rPr>
          <w:t>events</w:t>
        </w:r>
      </w:hyperlink>
      <w:r w:rsidRPr="00D96A0B">
        <w:rPr>
          <w:u w:val="single"/>
        </w:rPr>
        <w:t xml:space="preserve"> in </w:t>
      </w:r>
      <w:r w:rsidRPr="00D96A0B">
        <w:rPr>
          <w:rStyle w:val="Emphasis"/>
        </w:rPr>
        <w:t>Texas</w:t>
      </w:r>
      <w:r w:rsidRPr="00D96A0B">
        <w:rPr>
          <w:u w:val="single"/>
        </w:rPr>
        <w:t xml:space="preserve"> prove that </w:t>
      </w:r>
      <w:r w:rsidRPr="00D96A0B">
        <w:rPr>
          <w:b/>
          <w:bCs/>
          <w:u w:val="single"/>
        </w:rPr>
        <w:t>not having energy</w:t>
      </w:r>
      <w:r w:rsidRPr="00D96A0B">
        <w:rPr>
          <w:u w:val="single"/>
        </w:rPr>
        <w:t xml:space="preserve">, </w:t>
      </w:r>
      <w:r w:rsidRPr="00D96A0B">
        <w:rPr>
          <w:rStyle w:val="Emphasis"/>
        </w:rPr>
        <w:t>even for a few days</w:t>
      </w:r>
      <w:r w:rsidRPr="00D96A0B">
        <w:rPr>
          <w:u w:val="single"/>
        </w:rPr>
        <w:t xml:space="preserve">, can be </w:t>
      </w:r>
      <w:r w:rsidRPr="00D96A0B">
        <w:rPr>
          <w:rStyle w:val="Emphasis"/>
        </w:rPr>
        <w:t>catastrophic</w:t>
      </w:r>
      <w:r w:rsidRPr="00D96A0B">
        <w:t xml:space="preserve">. At the same time, </w:t>
      </w:r>
      <w:r w:rsidRPr="00D96A0B">
        <w:rPr>
          <w:u w:val="single"/>
        </w:rPr>
        <w:t xml:space="preserve">humankind needs sources of energy that do not harm </w:t>
      </w:r>
      <w:r w:rsidRPr="00D96A0B">
        <w:rPr>
          <w:rStyle w:val="Emphasis"/>
        </w:rPr>
        <w:t>the environment</w:t>
      </w:r>
      <w:r w:rsidRPr="00D96A0B">
        <w:rPr>
          <w:u w:val="single"/>
        </w:rPr>
        <w:t>, especially by emitting greenhouse gasses</w:t>
      </w:r>
      <w:r w:rsidRPr="00CA25AB">
        <w:rPr>
          <w:u w:val="single"/>
        </w:rPr>
        <w:t>.</w:t>
      </w:r>
    </w:p>
    <w:p w14:paraId="17CBBDEB" w14:textId="5B70A954" w:rsidR="00652781" w:rsidRDefault="00652781" w:rsidP="00652781">
      <w:pPr>
        <w:rPr>
          <w:sz w:val="14"/>
        </w:rPr>
      </w:pPr>
      <w:r w:rsidRPr="00CA25AB">
        <w:rPr>
          <w:sz w:val="14"/>
        </w:rPr>
        <w:t>It appears that humankind is returning to the Moon, at long last. </w:t>
      </w:r>
      <w:hyperlink r:id="rId40" w:history="1">
        <w:r w:rsidRPr="00CA25AB">
          <w:rPr>
            <w:rStyle w:val="Hyperlink"/>
            <w:sz w:val="14"/>
          </w:rPr>
          <w:t>President Trump</w:t>
        </w:r>
      </w:hyperlink>
      <w:r w:rsidRPr="00CA25AB">
        <w:rPr>
          <w:sz w:val="14"/>
        </w:rPr>
        <w:t> </w:t>
      </w:r>
      <w:hyperlink r:id="rId41" w:tgtFrame="_blank" w:history="1">
        <w:r w:rsidRPr="00CA25AB">
          <w:rPr>
            <w:rStyle w:val="Hyperlink"/>
            <w:sz w:val="14"/>
          </w:rPr>
          <w:t>started</w:t>
        </w:r>
      </w:hyperlink>
      <w:r w:rsidRPr="00CA25AB">
        <w:rPr>
          <w:sz w:val="14"/>
        </w:rPr>
        <w:t> the Artemis Project. </w:t>
      </w:r>
      <w:hyperlink r:id="rId42" w:history="1">
        <w:r w:rsidRPr="00CA25AB">
          <w:rPr>
            <w:rStyle w:val="Hyperlink"/>
            <w:sz w:val="14"/>
          </w:rPr>
          <w:t>President Biden</w:t>
        </w:r>
      </w:hyperlink>
      <w:r w:rsidRPr="00CA25AB">
        <w:rPr>
          <w:sz w:val="14"/>
        </w:rPr>
        <w:t> has thrown his support behind the effort. There are many reasons to return to the Moon, from science, to commerce</w:t>
      </w:r>
      <w:r w:rsidRPr="00D96A0B">
        <w:rPr>
          <w:sz w:val="14"/>
        </w:rPr>
        <w:t xml:space="preserve">, to soft political power. </w:t>
      </w:r>
      <w:r w:rsidRPr="00D96A0B">
        <w:rPr>
          <w:rStyle w:val="Emphasis"/>
        </w:rPr>
        <w:t>Solving the</w:t>
      </w:r>
      <w:r w:rsidRPr="00D96A0B">
        <w:rPr>
          <w:u w:val="single"/>
        </w:rPr>
        <w:t xml:space="preserve"> decades-long </w:t>
      </w:r>
      <w:r w:rsidRPr="00D96A0B">
        <w:rPr>
          <w:rStyle w:val="Emphasis"/>
        </w:rPr>
        <w:t>energy crisis</w:t>
      </w:r>
      <w:r w:rsidRPr="00D96A0B">
        <w:rPr>
          <w:u w:val="single"/>
        </w:rPr>
        <w:t xml:space="preserve"> could be the singular benefit for expanding hu</w:t>
      </w:r>
      <w:r w:rsidRPr="00CA25AB">
        <w:rPr>
          <w:u w:val="single"/>
        </w:rPr>
        <w:t>man activity</w:t>
      </w:r>
      <w:r w:rsidRPr="00CA25AB">
        <w:rPr>
          <w:sz w:val="14"/>
        </w:rPr>
        <w:t xml:space="preserve"> to Earth’s nearest neighbor.</w:t>
      </w:r>
    </w:p>
    <w:p w14:paraId="2A4590E4" w14:textId="77777777" w:rsidR="00A661E1" w:rsidRDefault="00A661E1" w:rsidP="00A661E1">
      <w:pPr>
        <w:pStyle w:val="Heading4"/>
      </w:pPr>
      <w:r>
        <w:t>Green transition is only possible with space mining</w:t>
      </w:r>
    </w:p>
    <w:p w14:paraId="49D435DF" w14:textId="77777777" w:rsidR="00A661E1" w:rsidRPr="00EF62FB" w:rsidRDefault="00A661E1" w:rsidP="00A661E1">
      <w:pPr>
        <w:rPr>
          <w:sz w:val="16"/>
        </w:rPr>
      </w:pPr>
      <w:r w:rsidRPr="00EF62FB">
        <w:rPr>
          <w:rStyle w:val="Style13ptBold"/>
        </w:rPr>
        <w:t>Duran 21</w:t>
      </w:r>
      <w:r w:rsidRPr="00EF62FB">
        <w:rPr>
          <w:sz w:val="16"/>
        </w:rPr>
        <w:t xml:space="preserve"> -- Paloma Duran (Journalist and Industry Analyst), 11/03/2021, Is Space Mining the Best Option to Face Climate </w:t>
      </w:r>
      <w:proofErr w:type="gramStart"/>
      <w:r w:rsidRPr="00EF62FB">
        <w:rPr>
          <w:sz w:val="16"/>
        </w:rPr>
        <w:t>Change?,</w:t>
      </w:r>
      <w:proofErr w:type="gramEnd"/>
      <w:r w:rsidRPr="00EF62FB">
        <w:rPr>
          <w:sz w:val="16"/>
        </w:rPr>
        <w:t xml:space="preserve"> https://mexicobusiness.news/mining/news/space-mining-best-option-face-climate-change WJ</w:t>
      </w:r>
    </w:p>
    <w:p w14:paraId="6D238AF2" w14:textId="77777777" w:rsidR="00A661E1" w:rsidRPr="00EF62FB" w:rsidRDefault="00A661E1" w:rsidP="00A661E1">
      <w:pPr>
        <w:rPr>
          <w:sz w:val="16"/>
        </w:rPr>
      </w:pPr>
      <w:r w:rsidRPr="001F7CD6">
        <w:rPr>
          <w:rStyle w:val="StyleUnderline"/>
          <w:highlight w:val="yellow"/>
        </w:rPr>
        <w:t>Going to net zero means that more mining is needed</w:t>
      </w:r>
      <w:r w:rsidRPr="00EF62FB">
        <w:rPr>
          <w:sz w:val="16"/>
        </w:rPr>
        <w:t xml:space="preserve">. Experts have said that the </w:t>
      </w:r>
      <w:r w:rsidRPr="001F7CD6">
        <w:rPr>
          <w:rStyle w:val="StyleUnderline"/>
          <w:highlight w:val="yellow"/>
        </w:rPr>
        <w:t>current supply cannot support the necessary metals demand for the green transition</w:t>
      </w:r>
      <w:r w:rsidRPr="00EF62FB">
        <w:rPr>
          <w:sz w:val="16"/>
        </w:rPr>
        <w:t xml:space="preserve">. As a result, </w:t>
      </w:r>
      <w:r w:rsidRPr="001F7CD6">
        <w:rPr>
          <w:rStyle w:val="StyleUnderline"/>
          <w:highlight w:val="yellow"/>
        </w:rPr>
        <w:t>new mining alternatives have gained greater relevance</w:t>
      </w:r>
      <w:r w:rsidRPr="00EF62FB">
        <w:rPr>
          <w:rStyle w:val="StyleUnderline"/>
        </w:rPr>
        <w:t>, among them is space mining</w:t>
      </w:r>
      <w:r w:rsidRPr="00EF62FB">
        <w:rPr>
          <w:sz w:val="16"/>
        </w:rPr>
        <w:t>. Several countries, including Mexico, have shown their interest in this alternative, creating a new space race.</w:t>
      </w:r>
    </w:p>
    <w:p w14:paraId="07964514" w14:textId="77777777" w:rsidR="00A661E1" w:rsidRPr="00EF62FB" w:rsidRDefault="00A661E1" w:rsidP="00A661E1">
      <w:pPr>
        <w:rPr>
          <w:sz w:val="16"/>
        </w:rPr>
      </w:pPr>
      <w:r w:rsidRPr="00EF62FB">
        <w:rPr>
          <w:sz w:val="16"/>
        </w:rPr>
        <w:t>“</w:t>
      </w:r>
      <w:r w:rsidRPr="001F7CD6">
        <w:rPr>
          <w:rStyle w:val="StyleUnderline"/>
          <w:highlight w:val="yellow"/>
        </w:rPr>
        <w:t>The solar system can support a billion times greater industry than we have on Earth</w:t>
      </w:r>
      <w:r w:rsidRPr="00EF62FB">
        <w:rPr>
          <w:sz w:val="16"/>
        </w:rPr>
        <w:t xml:space="preserve">. When you go to vastly larger scales of civilization, beyond the scale that a planet can support, then the types of things that civilization can do are incomprehensible to us … </w:t>
      </w:r>
      <w:r w:rsidRPr="001F7CD6">
        <w:rPr>
          <w:rStyle w:val="StyleUnderline"/>
          <w:highlight w:val="yellow"/>
        </w:rPr>
        <w:t>We would be able to promote healthy societies</w:t>
      </w:r>
      <w:r w:rsidRPr="00EF62FB">
        <w:rPr>
          <w:rStyle w:val="StyleUnderline"/>
        </w:rPr>
        <w:t xml:space="preserve"> all over the world </w:t>
      </w:r>
      <w:proofErr w:type="gramStart"/>
      <w:r w:rsidRPr="001F7CD6">
        <w:rPr>
          <w:rStyle w:val="StyleUnderline"/>
          <w:highlight w:val="yellow"/>
        </w:rPr>
        <w:t>at the same time that</w:t>
      </w:r>
      <w:proofErr w:type="gramEnd"/>
      <w:r w:rsidRPr="001F7CD6">
        <w:rPr>
          <w:rStyle w:val="StyleUnderline"/>
          <w:highlight w:val="yellow"/>
        </w:rPr>
        <w:t xml:space="preserve"> we would be reducing the environmental burden on the Earth</w:t>
      </w:r>
      <w:r w:rsidRPr="00EF62FB">
        <w:rPr>
          <w:sz w:val="16"/>
        </w:rPr>
        <w:t>,” said Dr. Phil Metzger, Planetary Scientist at the University of Central Florida.</w:t>
      </w:r>
    </w:p>
    <w:p w14:paraId="2AE4B7C1" w14:textId="77777777" w:rsidR="00A661E1" w:rsidRPr="00EF62FB" w:rsidRDefault="00A661E1" w:rsidP="00A661E1">
      <w:pPr>
        <w:rPr>
          <w:sz w:val="16"/>
        </w:rPr>
      </w:pPr>
      <w:r w:rsidRPr="00EF62FB">
        <w:rPr>
          <w:sz w:val="16"/>
        </w:rPr>
        <w:t xml:space="preserve">Currently, </w:t>
      </w:r>
      <w:r w:rsidRPr="00EF62FB">
        <w:rPr>
          <w:rStyle w:val="StyleUnderline"/>
        </w:rPr>
        <w:t>there are several attempts to address global warming and transition to a net zero carbon economy</w:t>
      </w:r>
      <w:r w:rsidRPr="00EF62FB">
        <w:rPr>
          <w:sz w:val="16"/>
        </w:rPr>
        <w:t xml:space="preserve">. </w:t>
      </w:r>
      <w:r w:rsidRPr="00EF62FB">
        <w:rPr>
          <w:rStyle w:val="StyleUnderline"/>
        </w:rPr>
        <w:t xml:space="preserve">There has been an increasing interest in renewable energy and infrastructure, which has increased demand for various minerals, especially lithium, cobalt, nickel, </w:t>
      </w:r>
      <w:proofErr w:type="gramStart"/>
      <w:r w:rsidRPr="00EF62FB">
        <w:rPr>
          <w:rStyle w:val="StyleUnderline"/>
        </w:rPr>
        <w:t>copper</w:t>
      </w:r>
      <w:proofErr w:type="gramEnd"/>
      <w:r w:rsidRPr="00EF62FB">
        <w:rPr>
          <w:rStyle w:val="StyleUnderline"/>
        </w:rPr>
        <w:t xml:space="preserve"> and rare earth elements</w:t>
      </w:r>
      <w:r w:rsidRPr="00EF62FB">
        <w:rPr>
          <w:sz w:val="16"/>
        </w:rPr>
        <w:t xml:space="preserve">. However, according to experts, </w:t>
      </w:r>
      <w:r w:rsidRPr="001F7CD6">
        <w:rPr>
          <w:rStyle w:val="StyleUnderline"/>
          <w:highlight w:val="yellow"/>
        </w:rPr>
        <w:t xml:space="preserve">the world is close to entering a metals </w:t>
      </w:r>
      <w:proofErr w:type="spellStart"/>
      <w:r w:rsidRPr="001F7CD6">
        <w:rPr>
          <w:rStyle w:val="StyleUnderline"/>
          <w:highlight w:val="yellow"/>
        </w:rPr>
        <w:t>supercycle</w:t>
      </w:r>
      <w:proofErr w:type="spellEnd"/>
      <w:r w:rsidRPr="00EF62FB">
        <w:rPr>
          <w:rStyle w:val="StyleUnderline"/>
        </w:rPr>
        <w:t>, where demand will exceed available supply</w:t>
      </w:r>
      <w:r w:rsidRPr="00EF62FB">
        <w:rPr>
          <w:sz w:val="16"/>
        </w:rPr>
        <w:t>, causing prices to skyrocket.</w:t>
      </w:r>
    </w:p>
    <w:p w14:paraId="236A3664" w14:textId="77777777" w:rsidR="00A661E1" w:rsidRPr="00EF62FB" w:rsidRDefault="00A661E1" w:rsidP="00A661E1">
      <w:pPr>
        <w:rPr>
          <w:sz w:val="16"/>
        </w:rPr>
      </w:pPr>
      <w:r w:rsidRPr="00EF62FB">
        <w:rPr>
          <w:sz w:val="16"/>
        </w:rPr>
        <w:lastRenderedPageBreak/>
        <w:t>Consequently, the mining industry has sought alternatives to achieve the required supply. Options include recycling and improved mine waste management, sea mining and space mining. The latter is considered one of the alternatives with the greatest potential. However, a regulatory framework is still lacking and there is almost no experience in this regard.</w:t>
      </w:r>
    </w:p>
    <w:p w14:paraId="3CB5548C" w14:textId="77777777" w:rsidR="00A661E1" w:rsidRPr="00EF62FB" w:rsidRDefault="00A661E1" w:rsidP="00A661E1">
      <w:pPr>
        <w:rPr>
          <w:sz w:val="16"/>
        </w:rPr>
      </w:pPr>
      <w:r w:rsidRPr="00EF62FB">
        <w:rPr>
          <w:sz w:val="16"/>
        </w:rPr>
        <w:t xml:space="preserve">Despite the lack of knowledge regarding space mining, it has become a very attractive option since the planet is running out of resources. While some people believe that land-based mining is cheaper than space mining, experts believe this may change in the long term. Furthermore, </w:t>
      </w:r>
      <w:r w:rsidRPr="00EF62FB">
        <w:rPr>
          <w:rStyle w:val="StyleUnderline"/>
        </w:rPr>
        <w:t xml:space="preserve">within the solar system </w:t>
      </w:r>
      <w:r w:rsidRPr="001F7CD6">
        <w:rPr>
          <w:rStyle w:val="StyleUnderline"/>
          <w:highlight w:val="yellow"/>
        </w:rPr>
        <w:t>there are countless bodies rich in minerals</w:t>
      </w:r>
      <w:r w:rsidRPr="00EF62FB">
        <w:rPr>
          <w:rStyle w:val="StyleUnderline"/>
        </w:rPr>
        <w:t xml:space="preserve">, ores and elements </w:t>
      </w:r>
      <w:r w:rsidRPr="001F7CD6">
        <w:rPr>
          <w:rStyle w:val="StyleUnderline"/>
          <w:highlight w:val="yellow"/>
        </w:rPr>
        <w:t>that will accelerate the fight against climate change</w:t>
      </w:r>
      <w:r w:rsidRPr="00EF62FB">
        <w:rPr>
          <w:sz w:val="16"/>
        </w:rPr>
        <w:t>.</w:t>
      </w:r>
    </w:p>
    <w:p w14:paraId="13795DDF" w14:textId="77777777" w:rsidR="00A661E1" w:rsidRPr="00EF62FB" w:rsidRDefault="00A661E1" w:rsidP="00A661E1">
      <w:pPr>
        <w:rPr>
          <w:sz w:val="16"/>
        </w:rPr>
      </w:pPr>
      <w:r w:rsidRPr="00EF62FB">
        <w:rPr>
          <w:sz w:val="16"/>
        </w:rPr>
        <w:t xml:space="preserve">“There will come a point when there is nothing left to mine on the surface, prompting mines to reach even further below. But even those resources are destined to run out and so we will aim toward ocean mining, which already has specific technologies that are being developed. Nevertheless, even those mines are limited as well. </w:t>
      </w:r>
      <w:r w:rsidRPr="001F7CD6">
        <w:rPr>
          <w:rStyle w:val="StyleUnderline"/>
          <w:highlight w:val="yellow"/>
        </w:rPr>
        <w:t>The mine of the future</w:t>
      </w:r>
      <w:r w:rsidRPr="00EF62FB">
        <w:rPr>
          <w:rStyle w:val="StyleUnderline"/>
        </w:rPr>
        <w:t xml:space="preserve">, which today may seem unlikely, </w:t>
      </w:r>
      <w:r w:rsidRPr="001F7CD6">
        <w:rPr>
          <w:rStyle w:val="StyleUnderline"/>
          <w:highlight w:val="yellow"/>
        </w:rPr>
        <w:t>will no longer be on our planet</w:t>
      </w:r>
      <w:r w:rsidRPr="00EF62FB">
        <w:rPr>
          <w:sz w:val="16"/>
        </w:rPr>
        <w:t>. There will be a time when space mining will be as common as an open leach mine,” Eder Lugo, Minerals Head at Siemens, told MBN.</w:t>
      </w:r>
    </w:p>
    <w:p w14:paraId="3212F3C7" w14:textId="77777777" w:rsidR="00A661E1" w:rsidRPr="00EF62FB" w:rsidRDefault="00A661E1" w:rsidP="00A661E1">
      <w:pPr>
        <w:rPr>
          <w:sz w:val="16"/>
        </w:rPr>
      </w:pPr>
      <w:r w:rsidRPr="00EF62FB">
        <w:rPr>
          <w:sz w:val="16"/>
        </w:rPr>
        <w:t xml:space="preserve">More than 150 million asteroids measuring approximately 100m are believed to be in the inner solar system alone. In addition, astronomers have also identified abundant minerals near the Earth’s space and the Main Asteroid Belt. There are three main groups into which asteroids are divided: C- type, S- type, and M- type. The last two groups are the most abundant in minerals such as gold, platinum, cobalt, zinc, tin, lead, indium, silver, </w:t>
      </w:r>
      <w:proofErr w:type="gramStart"/>
      <w:r w:rsidRPr="00EF62FB">
        <w:rPr>
          <w:sz w:val="16"/>
        </w:rPr>
        <w:t>copper</w:t>
      </w:r>
      <w:proofErr w:type="gramEnd"/>
      <w:r w:rsidRPr="00EF62FB">
        <w:rPr>
          <w:sz w:val="16"/>
        </w:rPr>
        <w:t xml:space="preserve"> and rare earth metals.</w:t>
      </w:r>
    </w:p>
    <w:p w14:paraId="1C1EE2E0" w14:textId="77777777" w:rsidR="00A661E1" w:rsidRPr="00EF62FB" w:rsidRDefault="00A661E1" w:rsidP="00A661E1">
      <w:pPr>
        <w:rPr>
          <w:sz w:val="16"/>
        </w:rPr>
      </w:pPr>
      <w:r w:rsidRPr="00EF62FB">
        <w:rPr>
          <w:rStyle w:val="StyleUnderline"/>
        </w:rPr>
        <w:t>"Energy is limited here</w:t>
      </w:r>
      <w:r w:rsidRPr="00EF62FB">
        <w:rPr>
          <w:sz w:val="16"/>
        </w:rPr>
        <w:t xml:space="preserve">. Within just a few hundred years, you will have to cover </w:t>
      </w:r>
      <w:proofErr w:type="gramStart"/>
      <w:r w:rsidRPr="00EF62FB">
        <w:rPr>
          <w:sz w:val="16"/>
        </w:rPr>
        <w:t>all of</w:t>
      </w:r>
      <w:proofErr w:type="gramEnd"/>
      <w:r w:rsidRPr="00EF62FB">
        <w:rPr>
          <w:sz w:val="16"/>
        </w:rPr>
        <w:t xml:space="preserve"> the landmass of Earth in solar cells. So, what are you going to do? Well, what I think you are going to do is you are going to move out in space … </w:t>
      </w:r>
      <w:r w:rsidRPr="00EF62FB">
        <w:rPr>
          <w:rStyle w:val="StyleUnderline"/>
        </w:rPr>
        <w:t xml:space="preserve">all of our </w:t>
      </w:r>
      <w:r w:rsidRPr="001F7CD6">
        <w:rPr>
          <w:rStyle w:val="StyleUnderline"/>
          <w:highlight w:val="yellow"/>
        </w:rPr>
        <w:t>heavy industry will be moved off-planet</w:t>
      </w:r>
      <w:r w:rsidRPr="00EF62FB">
        <w:rPr>
          <w:sz w:val="16"/>
        </w:rPr>
        <w:t xml:space="preserve"> and Earth will be zoned residential and light-industrial,” said Jeff Bezos, Founder of Amazon and the Space Launch Provider Blue Origin.</w:t>
      </w:r>
    </w:p>
    <w:p w14:paraId="0C1CDCED" w14:textId="77777777" w:rsidR="00A661E1" w:rsidRPr="00CA25AB" w:rsidRDefault="00A661E1" w:rsidP="00652781">
      <w:pPr>
        <w:rPr>
          <w:sz w:val="14"/>
        </w:rPr>
      </w:pPr>
    </w:p>
    <w:p w14:paraId="7E41B051" w14:textId="77777777" w:rsidR="00652781" w:rsidRDefault="00652781" w:rsidP="00652781">
      <w:pPr>
        <w:pStyle w:val="Heading4"/>
      </w:pPr>
      <w:r>
        <w:t>Extinction from energy collapse</w:t>
      </w:r>
    </w:p>
    <w:p w14:paraId="39160C5C" w14:textId="77777777" w:rsidR="00652781" w:rsidRPr="00EB633C" w:rsidRDefault="00652781" w:rsidP="00652781">
      <w:r w:rsidRPr="00EB633C">
        <w:rPr>
          <w:rStyle w:val="Style13ptBold"/>
        </w:rPr>
        <w:t>Greene 19</w:t>
      </w:r>
      <w:r w:rsidRPr="00EB633C">
        <w:t xml:space="preserve"> [Sherrell R. Greene </w:t>
      </w:r>
      <w:r>
        <w:t>Mr. Greene received his B.S. and M.S. degrees in Nuclear Engineering from the University of Tennessee. He is a recognized subject matter expert in nuclear reactor safety, nuclear fuel cycle technologies, and advanced reactor concept development. Mr. Greene is widely acclaimed for his systems analysis, team building, innovation, knowledge organization, presentation, and technical communication skills. Mr. Greene worked at the Oak Ridge National Laboratory (ORNL) for over three decades. During his career at ORNL, he served as Director of Research Reactor Development Programs and Director of Nuclear Technology Programs</w:t>
      </w:r>
      <w:proofErr w:type="gramStart"/>
      <w:r>
        <w:t xml:space="preserve">. </w:t>
      </w:r>
      <w:r w:rsidRPr="00EB633C">
        <w:t>.</w:t>
      </w:r>
      <w:proofErr w:type="gramEnd"/>
      <w:r w:rsidRPr="00EB633C">
        <w:t xml:space="preserve"> "Enhancing Electric Grid, Critical Infrastructure, and Societal Resilience with Resilient Nuclear Power Plants (</w:t>
      </w:r>
      <w:proofErr w:type="spellStart"/>
      <w:r w:rsidRPr="00EB633C">
        <w:t>rNPPs</w:t>
      </w:r>
      <w:proofErr w:type="spellEnd"/>
      <w:r w:rsidRPr="00EB633C">
        <w:t>)."</w:t>
      </w:r>
      <w:r>
        <w:t xml:space="preserve"> </w:t>
      </w:r>
      <w:hyperlink r:id="rId43" w:history="1">
        <w:r w:rsidRPr="007E2361">
          <w:rPr>
            <w:rStyle w:val="Hyperlink"/>
          </w:rPr>
          <w:t>https://ans.tandfonline.com/doi/pdf/10.1080/00295450.2018.1505357?needAccess=true</w:t>
        </w:r>
      </w:hyperlink>
      <w:r>
        <w:t xml:space="preserve"> edited for ableist language in </w:t>
      </w:r>
      <w:proofErr w:type="gramStart"/>
      <w:r>
        <w:t>brackets[</w:t>
      </w:r>
      <w:proofErr w:type="gramEnd"/>
      <w:r>
        <w:t>]]</w:t>
      </w:r>
    </w:p>
    <w:p w14:paraId="1DE505DB" w14:textId="77777777" w:rsidR="00652781" w:rsidRPr="00EB633C" w:rsidRDefault="00652781" w:rsidP="00652781">
      <w:r w:rsidRPr="00EB633C">
        <w:t xml:space="preserve">Societies and </w:t>
      </w:r>
      <w:r w:rsidRPr="00D96A0B">
        <w:rPr>
          <w:rStyle w:val="StyleUnderline"/>
        </w:rPr>
        <w:t>nations are examples of large-scale,</w:t>
      </w:r>
      <w:r w:rsidRPr="00D96A0B">
        <w:t xml:space="preserve"> </w:t>
      </w:r>
      <w:r w:rsidRPr="00D96A0B">
        <w:rPr>
          <w:rStyle w:val="Emphasis"/>
        </w:rPr>
        <w:t>complex social-physical systems</w:t>
      </w:r>
      <w:r w:rsidRPr="00D96A0B">
        <w:t xml:space="preserve">. Thus, </w:t>
      </w:r>
      <w:r w:rsidRPr="00D96A0B">
        <w:rPr>
          <w:rStyle w:val="Emphasis"/>
        </w:rPr>
        <w:t>societal resilience</w:t>
      </w:r>
      <w:r w:rsidRPr="00D96A0B">
        <w:t xml:space="preserve"> </w:t>
      </w:r>
      <w:r w:rsidRPr="00D96A0B">
        <w:rPr>
          <w:rStyle w:val="StyleUnderline"/>
        </w:rPr>
        <w:t>can be defined as the ability of a nation</w:t>
      </w:r>
      <w:r w:rsidRPr="00D96A0B">
        <w:t xml:space="preserve">, population, or society </w:t>
      </w:r>
      <w:r w:rsidRPr="00D96A0B">
        <w:rPr>
          <w:rStyle w:val="StyleUnderline"/>
        </w:rPr>
        <w:t xml:space="preserve">to </w:t>
      </w:r>
      <w:r w:rsidRPr="00D96A0B">
        <w:rPr>
          <w:rStyle w:val="Emphasis"/>
        </w:rPr>
        <w:t>anticipate</w:t>
      </w:r>
      <w:r w:rsidRPr="00D96A0B">
        <w:t xml:space="preserve"> </w:t>
      </w:r>
      <w:r w:rsidRPr="00D96A0B">
        <w:rPr>
          <w:rStyle w:val="StyleUnderline"/>
        </w:rPr>
        <w:t>and</w:t>
      </w:r>
      <w:r w:rsidRPr="00D96A0B">
        <w:t xml:space="preserve"> </w:t>
      </w:r>
      <w:r w:rsidRPr="00D96A0B">
        <w:rPr>
          <w:rStyle w:val="Emphasis"/>
        </w:rPr>
        <w:t>prepare</w:t>
      </w:r>
      <w:r w:rsidRPr="00D96A0B">
        <w:t xml:space="preserve"> </w:t>
      </w:r>
      <w:r w:rsidRPr="00D96A0B">
        <w:rPr>
          <w:rStyle w:val="StyleUnderline"/>
        </w:rPr>
        <w:t xml:space="preserve">for major </w:t>
      </w:r>
      <w:r w:rsidRPr="00D96A0B">
        <w:rPr>
          <w:rStyle w:val="Emphasis"/>
        </w:rPr>
        <w:t>stressors</w:t>
      </w:r>
      <w:r w:rsidRPr="00D96A0B">
        <w:t xml:space="preserve"> </w:t>
      </w:r>
      <w:r w:rsidRPr="00D96A0B">
        <w:rPr>
          <w:rStyle w:val="StyleUnderline"/>
        </w:rPr>
        <w:t>or</w:t>
      </w:r>
      <w:r w:rsidRPr="00D96A0B">
        <w:t xml:space="preserve"> </w:t>
      </w:r>
      <w:r w:rsidRPr="00D96A0B">
        <w:rPr>
          <w:rStyle w:val="Emphasis"/>
        </w:rPr>
        <w:lastRenderedPageBreak/>
        <w:t>calamities</w:t>
      </w:r>
      <w:r w:rsidRPr="00D96A0B">
        <w:t xml:space="preserve"> </w:t>
      </w:r>
      <w:r w:rsidRPr="00D96A0B">
        <w:rPr>
          <w:rStyle w:val="StyleUnderline"/>
        </w:rPr>
        <w:t xml:space="preserve">and then to absorb, adapt to, </w:t>
      </w:r>
      <w:r w:rsidRPr="00D96A0B">
        <w:rPr>
          <w:rStyle w:val="Emphasis"/>
        </w:rPr>
        <w:t>recover</w:t>
      </w:r>
      <w:r w:rsidRPr="00D96A0B">
        <w:rPr>
          <w:rStyle w:val="StyleUnderline"/>
        </w:rPr>
        <w:t xml:space="preserve"> from, and restore normal functions</w:t>
      </w:r>
      <w:r w:rsidRPr="00D96A0B">
        <w:t xml:space="preserve"> in the wake of such events when they occur. </w:t>
      </w:r>
      <w:r w:rsidRPr="00D96A0B">
        <w:rPr>
          <w:rStyle w:val="StyleUnderline"/>
        </w:rPr>
        <w:t>A nation’s dependence on</w:t>
      </w:r>
      <w:r w:rsidRPr="00EB633C">
        <w:rPr>
          <w:rStyle w:val="StyleUnderline"/>
        </w:rPr>
        <w:t xml:space="preserve"> its </w:t>
      </w:r>
      <w:r w:rsidRPr="00B42D08">
        <w:rPr>
          <w:rStyle w:val="Emphasis"/>
          <w:highlight w:val="green"/>
        </w:rPr>
        <w:t>Critical Infrastructure</w:t>
      </w:r>
      <w:r w:rsidRPr="00EB633C">
        <w:t xml:space="preserve"> systems, </w:t>
      </w:r>
      <w:r w:rsidRPr="00EB633C">
        <w:rPr>
          <w:rStyle w:val="StyleUnderline"/>
        </w:rPr>
        <w:t xml:space="preserve">and the resilience of those systems, </w:t>
      </w:r>
      <w:r w:rsidRPr="00B42D08">
        <w:rPr>
          <w:rStyle w:val="StyleUnderline"/>
          <w:highlight w:val="green"/>
        </w:rPr>
        <w:t>are</w:t>
      </w:r>
      <w:r w:rsidRPr="00EB633C">
        <w:rPr>
          <w:rStyle w:val="StyleUnderline"/>
        </w:rPr>
        <w:t xml:space="preserve"> therefore</w:t>
      </w:r>
      <w:r w:rsidRPr="00EB633C">
        <w:rPr>
          <w:rStyle w:val="Emphasis"/>
        </w:rPr>
        <w:t xml:space="preserve"> </w:t>
      </w:r>
      <w:r w:rsidRPr="00B42D08">
        <w:rPr>
          <w:rStyle w:val="Emphasis"/>
          <w:highlight w:val="green"/>
        </w:rPr>
        <w:t>major components</w:t>
      </w:r>
      <w:r w:rsidRPr="00B42D08">
        <w:rPr>
          <w:highlight w:val="green"/>
        </w:rPr>
        <w:t xml:space="preserve"> </w:t>
      </w:r>
      <w:r w:rsidRPr="00B42D08">
        <w:rPr>
          <w:rStyle w:val="StyleUnderline"/>
          <w:highlight w:val="green"/>
        </w:rPr>
        <w:t>of</w:t>
      </w:r>
      <w:r w:rsidRPr="00EB633C">
        <w:rPr>
          <w:rStyle w:val="StyleUnderline"/>
        </w:rPr>
        <w:t xml:space="preserve"> national and </w:t>
      </w:r>
      <w:r w:rsidRPr="00B42D08">
        <w:rPr>
          <w:rStyle w:val="Emphasis"/>
          <w:highlight w:val="green"/>
        </w:rPr>
        <w:t>societal resilience</w:t>
      </w:r>
      <w:r w:rsidRPr="00B42D08">
        <w:rPr>
          <w:highlight w:val="green"/>
        </w:rPr>
        <w:t>.</w:t>
      </w:r>
    </w:p>
    <w:p w14:paraId="761E73A1" w14:textId="77777777" w:rsidR="00652781" w:rsidRPr="00546136" w:rsidRDefault="00652781" w:rsidP="00652781">
      <w:r w:rsidRPr="00EB633C">
        <w:rPr>
          <w:rStyle w:val="StyleUnderline"/>
        </w:rPr>
        <w:t xml:space="preserve">There are a variety of </w:t>
      </w:r>
      <w:r w:rsidRPr="00B42D08">
        <w:rPr>
          <w:rStyle w:val="StyleUnderline"/>
          <w:highlight w:val="green"/>
        </w:rPr>
        <w:t>events</w:t>
      </w:r>
      <w:r w:rsidRPr="00EB633C">
        <w:rPr>
          <w:rStyle w:val="StyleUnderline"/>
        </w:rPr>
        <w:t xml:space="preserve"> that could </w:t>
      </w:r>
      <w:r w:rsidRPr="00B42D08">
        <w:rPr>
          <w:rStyle w:val="StyleUnderline"/>
          <w:highlight w:val="green"/>
        </w:rPr>
        <w:t xml:space="preserve">deal </w:t>
      </w:r>
      <w:r w:rsidRPr="00A27C08">
        <w:rPr>
          <w:strike/>
        </w:rPr>
        <w:t>crippling</w:t>
      </w:r>
      <w:r>
        <w:t xml:space="preserve"> [</w:t>
      </w:r>
      <w:r w:rsidRPr="00B42D08">
        <w:rPr>
          <w:rStyle w:val="Emphasis"/>
          <w:highlight w:val="green"/>
        </w:rPr>
        <w:t>Incapacitating</w:t>
      </w:r>
      <w:r w:rsidRPr="00B42D08">
        <w:rPr>
          <w:highlight w:val="green"/>
        </w:rPr>
        <w:t>]</w:t>
      </w:r>
      <w:r w:rsidRPr="00B42D08">
        <w:rPr>
          <w:rStyle w:val="Emphasis"/>
          <w:highlight w:val="green"/>
        </w:rPr>
        <w:t xml:space="preserve"> blows </w:t>
      </w:r>
      <w:r w:rsidRPr="00B42D08">
        <w:rPr>
          <w:rStyle w:val="StyleUnderline"/>
          <w:highlight w:val="green"/>
        </w:rPr>
        <w:t>to a</w:t>
      </w:r>
      <w:r w:rsidRPr="00EB633C">
        <w:rPr>
          <w:rStyle w:val="StyleUnderline"/>
        </w:rPr>
        <w:t xml:space="preserve"> nation’s </w:t>
      </w:r>
      <w:r w:rsidRPr="00B42D08">
        <w:rPr>
          <w:rStyle w:val="Emphasis"/>
          <w:highlight w:val="green"/>
        </w:rPr>
        <w:t>Grid</w:t>
      </w:r>
      <w:r w:rsidRPr="00546136">
        <w:t xml:space="preserve">, </w:t>
      </w:r>
      <w:r w:rsidRPr="00EB633C">
        <w:rPr>
          <w:rStyle w:val="Emphasis"/>
        </w:rPr>
        <w:t>Critical Infrastructure</w:t>
      </w:r>
      <w:r w:rsidRPr="00546136">
        <w:t xml:space="preserve">, </w:t>
      </w:r>
      <w:r w:rsidRPr="00B42D08">
        <w:rPr>
          <w:rStyle w:val="StyleUnderline"/>
          <w:highlight w:val="green"/>
        </w:rPr>
        <w:t>and</w:t>
      </w:r>
      <w:r w:rsidRPr="00B42D08">
        <w:rPr>
          <w:highlight w:val="green"/>
        </w:rPr>
        <w:t xml:space="preserve"> </w:t>
      </w:r>
      <w:r w:rsidRPr="00B42D08">
        <w:rPr>
          <w:rStyle w:val="Emphasis"/>
          <w:highlight w:val="green"/>
        </w:rPr>
        <w:t>social fabric</w:t>
      </w:r>
      <w:r w:rsidRPr="00546136">
        <w:t xml:space="preserve">. The types of </w:t>
      </w:r>
      <w:r w:rsidRPr="00B42D08">
        <w:rPr>
          <w:rStyle w:val="StyleUnderline"/>
          <w:highlight w:val="green"/>
        </w:rPr>
        <w:t>catastrophes</w:t>
      </w:r>
      <w:r w:rsidRPr="00546136">
        <w:t xml:space="preserve"> under consideration here </w:t>
      </w:r>
      <w:r w:rsidRPr="00B42D08">
        <w:rPr>
          <w:rStyle w:val="StyleUnderline"/>
          <w:highlight w:val="green"/>
        </w:rPr>
        <w:t>are</w:t>
      </w:r>
      <w:r w:rsidRPr="00EB633C">
        <w:rPr>
          <w:rStyle w:val="StyleUnderline"/>
        </w:rPr>
        <w:t xml:space="preserve"> “</w:t>
      </w:r>
      <w:r w:rsidRPr="00EB633C">
        <w:rPr>
          <w:rStyle w:val="Emphasis"/>
        </w:rPr>
        <w:t xml:space="preserve">very </w:t>
      </w:r>
      <w:r w:rsidRPr="00B42D08">
        <w:rPr>
          <w:rStyle w:val="Emphasis"/>
          <w:highlight w:val="green"/>
        </w:rPr>
        <w:t>bad day” scenarios</w:t>
      </w:r>
      <w:r w:rsidRPr="00546136">
        <w:t xml:space="preserve"> </w:t>
      </w:r>
      <w:r w:rsidRPr="00EB633C">
        <w:rPr>
          <w:rStyle w:val="StyleUnderline"/>
        </w:rPr>
        <w:t xml:space="preserve">that might result </w:t>
      </w:r>
      <w:r w:rsidRPr="00A27C08">
        <w:rPr>
          <w:rStyle w:val="StyleUnderline"/>
        </w:rPr>
        <w:t>from</w:t>
      </w:r>
      <w:r w:rsidRPr="00EB633C">
        <w:rPr>
          <w:rStyle w:val="StyleUnderline"/>
        </w:rPr>
        <w:t xml:space="preserve"> severe GMDs induced </w:t>
      </w:r>
      <w:r w:rsidRPr="00B42D08">
        <w:rPr>
          <w:rStyle w:val="StyleUnderline"/>
          <w:highlight w:val="green"/>
        </w:rPr>
        <w:t>by</w:t>
      </w:r>
      <w:r w:rsidRPr="00EB633C">
        <w:rPr>
          <w:rStyle w:val="StyleUnderline"/>
        </w:rPr>
        <w:t xml:space="preserve"> </w:t>
      </w:r>
      <w:r w:rsidRPr="00B42D08">
        <w:rPr>
          <w:rStyle w:val="StyleUnderline"/>
          <w:highlight w:val="green"/>
        </w:rPr>
        <w:t>solar</w:t>
      </w:r>
      <w:r w:rsidRPr="00B42D08">
        <w:rPr>
          <w:highlight w:val="green"/>
        </w:rPr>
        <w:t xml:space="preserve"> </w:t>
      </w:r>
      <w:r w:rsidRPr="00B42D08">
        <w:rPr>
          <w:rStyle w:val="Emphasis"/>
          <w:highlight w:val="green"/>
        </w:rPr>
        <w:t>CMEs</w:t>
      </w:r>
      <w:r w:rsidRPr="00A27C08">
        <w:t xml:space="preserve">, </w:t>
      </w:r>
      <w:r w:rsidRPr="00B42D08">
        <w:rPr>
          <w:rStyle w:val="Emphasis"/>
          <w:highlight w:val="green"/>
        </w:rPr>
        <w:t>HEMP</w:t>
      </w:r>
      <w:r w:rsidRPr="00A27C08">
        <w:t xml:space="preserve"> attacks, </w:t>
      </w:r>
      <w:proofErr w:type="spellStart"/>
      <w:r w:rsidRPr="00B42D08">
        <w:rPr>
          <w:rStyle w:val="Emphasis"/>
          <w:highlight w:val="green"/>
        </w:rPr>
        <w:t>cyber</w:t>
      </w:r>
      <w:r w:rsidRPr="00546136">
        <w:t xml:space="preserve"> attacks</w:t>
      </w:r>
      <w:proofErr w:type="spellEnd"/>
      <w:r w:rsidRPr="00546136">
        <w:t>, etc.5</w:t>
      </w:r>
    </w:p>
    <w:p w14:paraId="0946D5DC" w14:textId="77777777" w:rsidR="00652781" w:rsidRPr="00EB633C" w:rsidRDefault="00652781" w:rsidP="00652781">
      <w:pPr>
        <w:rPr>
          <w:szCs w:val="16"/>
        </w:rPr>
      </w:pPr>
      <w:r w:rsidRPr="00EB633C">
        <w:rPr>
          <w:szCs w:val="16"/>
        </w:rPr>
        <w:t xml:space="preserve">As briefly discussed in Sec. III.C, the probability of a GMD of the magnitude of the 1859 Carrington Event is now believed to be on the order of 1%/year. The Earth narrowly missed (by only several days) intercepting a CME stream in July 2012 that would have created a GMD equal to or larger than the Carrington Event.41 Lloyd’s, in its 2013 report, “Solar Storm Risk to the North American Electric Grid,” 42 stated the following: “A Carrington-level, extreme geomagnetic storm is almost inevitable in the future…The total U.S. population at risk of extended power outage from a Carrington-level storm is between 20-40 million, with durations of 16 days to 1-2 years…The total economic cost for such a scenario is estimated at $0.6-2.6 trillion USD.” Analyses conducted </w:t>
      </w:r>
      <w:proofErr w:type="gramStart"/>
      <w:r w:rsidRPr="00EB633C">
        <w:rPr>
          <w:szCs w:val="16"/>
        </w:rPr>
        <w:t>subsequent to</w:t>
      </w:r>
      <w:proofErr w:type="gramEnd"/>
      <w:r w:rsidRPr="00EB633C">
        <w:rPr>
          <w:szCs w:val="16"/>
        </w:rPr>
        <w:t xml:space="preserve"> the Lloyd’s assessment indicated the geographical area impacted by the CME would be larger than that estimated in Lloyd’s analysis (extending farther northward along the New England coast of the United States and in the state of Minnesota),43 and that the actual consequences of such an event could actually be greater than estimated by Lloyd’s.</w:t>
      </w:r>
    </w:p>
    <w:p w14:paraId="7D8721D3" w14:textId="77777777" w:rsidR="00652781" w:rsidRPr="00EB633C" w:rsidRDefault="00652781" w:rsidP="00652781">
      <w:r w:rsidRPr="00EB633C">
        <w:t xml:space="preserve">Based on “Report of the Commission to Assess the Threat to the United States from Electromagnetic Pulse (EMP) Attack: Critical National Infrastructures” to Congress in 2008 (Ref. 39), a HEMP attack over the Central U.S. could impact virtually the entire North American continent. The consequences of such an event are difficult to quantify with confidence. Experts affiliated with the </w:t>
      </w:r>
      <w:proofErr w:type="gramStart"/>
      <w:r w:rsidRPr="00EB633C">
        <w:t>aforementioned Commission</w:t>
      </w:r>
      <w:proofErr w:type="gramEnd"/>
      <w:r w:rsidRPr="00EB633C">
        <w:t xml:space="preserve"> and others familiar with the details of the Commission’s work have stated in Congressional testimony that </w:t>
      </w:r>
      <w:r w:rsidRPr="00EB633C">
        <w:rPr>
          <w:rStyle w:val="StyleUnderline"/>
        </w:rPr>
        <w:t xml:space="preserve">such </w:t>
      </w:r>
      <w:r w:rsidRPr="00B42D08">
        <w:rPr>
          <w:rStyle w:val="StyleUnderline"/>
          <w:highlight w:val="green"/>
        </w:rPr>
        <w:t>an event could “kill</w:t>
      </w:r>
      <w:r w:rsidRPr="00EB633C">
        <w:rPr>
          <w:rStyle w:val="StyleUnderline"/>
        </w:rPr>
        <w:t xml:space="preserve"> up to</w:t>
      </w:r>
      <w:r w:rsidRPr="00EB633C">
        <w:t xml:space="preserve"> </w:t>
      </w:r>
      <w:r w:rsidRPr="00B42D08">
        <w:rPr>
          <w:rStyle w:val="Emphasis"/>
          <w:highlight w:val="green"/>
        </w:rPr>
        <w:t xml:space="preserve">90 percent of </w:t>
      </w:r>
      <w:r w:rsidRPr="00A27C08">
        <w:rPr>
          <w:rStyle w:val="Emphasis"/>
        </w:rPr>
        <w:t>the</w:t>
      </w:r>
      <w:r w:rsidRPr="00EB633C">
        <w:rPr>
          <w:rStyle w:val="Emphasis"/>
        </w:rPr>
        <w:t xml:space="preserve"> national population</w:t>
      </w:r>
      <w:r w:rsidRPr="00EB633C">
        <w:t xml:space="preserve"> </w:t>
      </w:r>
      <w:r w:rsidRPr="00B42D08">
        <w:rPr>
          <w:rStyle w:val="StyleUnderline"/>
          <w:highlight w:val="green"/>
        </w:rPr>
        <w:t>through</w:t>
      </w:r>
      <w:r w:rsidRPr="00B42D08">
        <w:rPr>
          <w:highlight w:val="green"/>
        </w:rPr>
        <w:t xml:space="preserve"> </w:t>
      </w:r>
      <w:r w:rsidRPr="00B42D08">
        <w:rPr>
          <w:rStyle w:val="Emphasis"/>
          <w:highlight w:val="green"/>
        </w:rPr>
        <w:t>starvation</w:t>
      </w:r>
      <w:r w:rsidRPr="00B42D08">
        <w:rPr>
          <w:highlight w:val="green"/>
        </w:rPr>
        <w:t xml:space="preserve">, </w:t>
      </w:r>
      <w:r w:rsidRPr="00B42D08">
        <w:rPr>
          <w:rStyle w:val="Emphasis"/>
          <w:highlight w:val="green"/>
        </w:rPr>
        <w:t>disease</w:t>
      </w:r>
      <w:r w:rsidRPr="00B42D08">
        <w:rPr>
          <w:highlight w:val="green"/>
        </w:rPr>
        <w:t xml:space="preserve">, </w:t>
      </w:r>
      <w:r w:rsidRPr="00B42D08">
        <w:rPr>
          <w:rStyle w:val="StyleUnderline"/>
          <w:highlight w:val="green"/>
        </w:rPr>
        <w:t>and</w:t>
      </w:r>
      <w:r w:rsidRPr="00B42D08">
        <w:rPr>
          <w:highlight w:val="green"/>
        </w:rPr>
        <w:t xml:space="preserve"> </w:t>
      </w:r>
      <w:r w:rsidRPr="00B42D08">
        <w:rPr>
          <w:rStyle w:val="Emphasis"/>
          <w:highlight w:val="green"/>
        </w:rPr>
        <w:t>societal collapse</w:t>
      </w:r>
      <w:r w:rsidRPr="00EB633C">
        <w:t xml:space="preserve">.” 44,45 Most of </w:t>
      </w:r>
      <w:r w:rsidRPr="00EB633C">
        <w:rPr>
          <w:rStyle w:val="StyleUnderline"/>
        </w:rPr>
        <w:t xml:space="preserve">these consequences are either </w:t>
      </w:r>
      <w:r w:rsidRPr="00EB633C">
        <w:rPr>
          <w:rStyle w:val="Emphasis"/>
        </w:rPr>
        <w:lastRenderedPageBreak/>
        <w:t>direct</w:t>
      </w:r>
      <w:r w:rsidRPr="00EB633C">
        <w:rPr>
          <w:rStyle w:val="StyleUnderline"/>
        </w:rPr>
        <w:t xml:space="preserve"> or </w:t>
      </w:r>
      <w:r w:rsidRPr="00EB633C">
        <w:rPr>
          <w:rStyle w:val="Emphasis"/>
        </w:rPr>
        <w:t>indirect impacts</w:t>
      </w:r>
      <w:r w:rsidRPr="00EB633C">
        <w:t xml:space="preserve"> </w:t>
      </w:r>
      <w:r w:rsidRPr="00EB633C">
        <w:rPr>
          <w:rStyle w:val="StyleUnderline"/>
        </w:rPr>
        <w:t xml:space="preserve">of the </w:t>
      </w:r>
      <w:r w:rsidRPr="00EB633C">
        <w:rPr>
          <w:rStyle w:val="Emphasis"/>
        </w:rPr>
        <w:t>predicted collapse</w:t>
      </w:r>
      <w:r w:rsidRPr="00EB633C">
        <w:t xml:space="preserve"> </w:t>
      </w:r>
      <w:r w:rsidRPr="00EB633C">
        <w:rPr>
          <w:rStyle w:val="StyleUnderline"/>
        </w:rPr>
        <w:t>of virtually the entire U.S</w:t>
      </w:r>
      <w:r w:rsidRPr="00EB633C">
        <w:t xml:space="preserve">. </w:t>
      </w:r>
      <w:r w:rsidRPr="00EB633C">
        <w:rPr>
          <w:rStyle w:val="Emphasis"/>
        </w:rPr>
        <w:t>Critical Infrastructure system</w:t>
      </w:r>
      <w:r w:rsidRPr="00EB633C">
        <w:t xml:space="preserve"> in the wake of the attack.</w:t>
      </w:r>
    </w:p>
    <w:p w14:paraId="442991BD" w14:textId="77777777" w:rsidR="00652781" w:rsidRPr="00A27C08" w:rsidRDefault="00652781" w:rsidP="00652781">
      <w:pPr>
        <w:rPr>
          <w:sz w:val="12"/>
          <w:szCs w:val="12"/>
        </w:rPr>
      </w:pPr>
      <w:r w:rsidRPr="00A27C08">
        <w:rPr>
          <w:sz w:val="12"/>
          <w:szCs w:val="12"/>
        </w:rPr>
        <w:t xml:space="preserve">Last, recent analyses by both the U.S. Department of Energy46 and the U.S. National Academies of Sciences, Engineering, and Medicine47 have concluded that cyber threats to the U.S. Grid from both state-level and </w:t>
      </w:r>
      <w:proofErr w:type="spellStart"/>
      <w:r w:rsidRPr="00A27C08">
        <w:rPr>
          <w:sz w:val="12"/>
          <w:szCs w:val="12"/>
        </w:rPr>
        <w:t>substatelevel</w:t>
      </w:r>
      <w:proofErr w:type="spellEnd"/>
      <w:r w:rsidRPr="00A27C08">
        <w:rPr>
          <w:sz w:val="12"/>
          <w:szCs w:val="12"/>
        </w:rPr>
        <w:t xml:space="preserve"> entities are likely to grow in number and sophistication in the coming years, posing a growing threat to the U.S. Grid.</w:t>
      </w:r>
    </w:p>
    <w:p w14:paraId="09C8E3B1" w14:textId="77777777" w:rsidR="00652781" w:rsidRPr="0038055D" w:rsidRDefault="00652781" w:rsidP="00652781">
      <w:r w:rsidRPr="00B42D08">
        <w:rPr>
          <w:rStyle w:val="StyleUnderline"/>
          <w:highlight w:val="green"/>
        </w:rPr>
        <w:t>These</w:t>
      </w:r>
      <w:r w:rsidRPr="00EB633C">
        <w:rPr>
          <w:rStyle w:val="StyleUnderline"/>
        </w:rPr>
        <w:t xml:space="preserve"> three “very bad day” scenarios </w:t>
      </w:r>
      <w:r w:rsidRPr="00B42D08">
        <w:rPr>
          <w:rStyle w:val="StyleUnderline"/>
          <w:highlight w:val="green"/>
        </w:rPr>
        <w:t>are not</w:t>
      </w:r>
      <w:r w:rsidRPr="00B42D08">
        <w:rPr>
          <w:highlight w:val="green"/>
        </w:rPr>
        <w:t xml:space="preserve"> </w:t>
      </w:r>
      <w:r w:rsidRPr="00B42D08">
        <w:rPr>
          <w:rStyle w:val="Emphasis"/>
          <w:highlight w:val="green"/>
        </w:rPr>
        <w:t>creations</w:t>
      </w:r>
      <w:r w:rsidRPr="00B42D08">
        <w:rPr>
          <w:highlight w:val="green"/>
        </w:rPr>
        <w:t xml:space="preserve"> </w:t>
      </w:r>
      <w:r w:rsidRPr="00B42D08">
        <w:rPr>
          <w:rStyle w:val="StyleUnderline"/>
          <w:highlight w:val="green"/>
        </w:rPr>
        <w:t>of</w:t>
      </w:r>
      <w:r w:rsidRPr="00B42D08">
        <w:rPr>
          <w:highlight w:val="green"/>
        </w:rPr>
        <w:t xml:space="preserve"> </w:t>
      </w:r>
      <w:r w:rsidRPr="00B42D08">
        <w:rPr>
          <w:rStyle w:val="Emphasis"/>
          <w:highlight w:val="green"/>
        </w:rPr>
        <w:t>overzealous</w:t>
      </w:r>
      <w:r w:rsidRPr="00EB633C">
        <w:rPr>
          <w:rStyle w:val="Emphasis"/>
        </w:rPr>
        <w:t xml:space="preserve"> science fiction </w:t>
      </w:r>
      <w:r w:rsidRPr="00B42D08">
        <w:rPr>
          <w:rStyle w:val="Emphasis"/>
          <w:highlight w:val="green"/>
        </w:rPr>
        <w:t>writers</w:t>
      </w:r>
      <w:r w:rsidRPr="00EB633C">
        <w:t>. A variety of mitigating actions to reduce both the vulnerability and the consequences of these events has been identified, and some are being implemented. However, the fact remains that events such as those described here have the potential to change life as we know it in the United States and other developed nations in the 21st century, whether the events occur individually, or simultaneously, and with or without coordinated physical attacks on Critical Infrastructure assets.</w:t>
      </w:r>
    </w:p>
    <w:p w14:paraId="3F22E2A3" w14:textId="641FE555" w:rsidR="00652781" w:rsidRDefault="00652781" w:rsidP="00652781">
      <w:pPr>
        <w:pStyle w:val="Heading2"/>
      </w:pPr>
      <w:r>
        <w:lastRenderedPageBreak/>
        <w:t>Adv 1</w:t>
      </w:r>
    </w:p>
    <w:p w14:paraId="36ADE8FD" w14:textId="2B2B903E" w:rsidR="00652781" w:rsidRDefault="00652781" w:rsidP="00652781">
      <w:r>
        <w:t xml:space="preserve">I know what this 1ar is </w:t>
      </w:r>
      <w:proofErr w:type="spellStart"/>
      <w:r>
        <w:t>cuz</w:t>
      </w:r>
      <w:proofErr w:type="spellEnd"/>
      <w:r>
        <w:t xml:space="preserve"> I’ve </w:t>
      </w:r>
    </w:p>
    <w:p w14:paraId="41496FF1" w14:textId="48BEE252" w:rsidR="00652781" w:rsidRDefault="00652781" w:rsidP="00652781">
      <w:r>
        <w:t xml:space="preserve">Rejection perception – so many </w:t>
      </w:r>
      <w:proofErr w:type="gramStart"/>
      <w:r>
        <w:t>alt</w:t>
      </w:r>
      <w:proofErr w:type="gramEnd"/>
      <w:r>
        <w:t xml:space="preserve"> causes that </w:t>
      </w:r>
    </w:p>
    <w:p w14:paraId="1F398094" w14:textId="322E1E47" w:rsidR="00652781" w:rsidRPr="00652781" w:rsidRDefault="00652781" w:rsidP="00652781">
      <w:pPr>
        <w:pStyle w:val="ListParagraph"/>
        <w:numPr>
          <w:ilvl w:val="0"/>
          <w:numId w:val="13"/>
        </w:numPr>
      </w:pPr>
      <w:proofErr w:type="spellStart"/>
      <w:r>
        <w:t>Jamasmie</w:t>
      </w:r>
      <w:proofErr w:type="spellEnd"/>
      <w:r>
        <w:t xml:space="preserve"> is about </w:t>
      </w:r>
      <w:proofErr w:type="spellStart"/>
      <w:r>
        <w:t>artemis</w:t>
      </w:r>
      <w:proofErr w:type="spellEnd"/>
      <w:r>
        <w:t xml:space="preserve"> accords- a race to the moon which is NOT an asteroid</w:t>
      </w:r>
      <w:r w:rsidRPr="00652781">
        <w:rPr>
          <w:rFonts w:asciiTheme="majorHAnsi" w:hAnsiTheme="majorHAnsi" w:cstheme="majorHAnsi"/>
          <w:color w:val="000000" w:themeColor="text1"/>
        </w:rPr>
        <w:t xml:space="preserve"> I read yellow</w:t>
      </w:r>
    </w:p>
    <w:p w14:paraId="7C065F37" w14:textId="77777777" w:rsidR="00652781" w:rsidRPr="00AD4C5F" w:rsidRDefault="00652781" w:rsidP="00652781">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44"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1B7FBCB1" w14:textId="77777777" w:rsidR="00652781" w:rsidRPr="00AD4C5F" w:rsidRDefault="00652781" w:rsidP="00652781">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 xml:space="preserve">framework for </w:t>
      </w:r>
      <w:r w:rsidRPr="00652781">
        <w:rPr>
          <w:rStyle w:val="StyleUnderline"/>
          <w:rFonts w:asciiTheme="majorHAnsi" w:hAnsiTheme="majorHAnsi" w:cstheme="majorHAnsi"/>
          <w:highlight w:val="yellow"/>
        </w:rPr>
        <w:t>mining on the moon</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w:t>
      </w:r>
      <w:r w:rsidRPr="00652781">
        <w:rPr>
          <w:rStyle w:val="StyleUnderline"/>
          <w:rFonts w:asciiTheme="majorHAnsi" w:hAnsiTheme="majorHAnsi" w:cstheme="majorHAnsi"/>
          <w:highlight w:val="yellow"/>
        </w:rPr>
        <w:t>Earth’s natural</w:t>
      </w:r>
      <w:r w:rsidRPr="00AD4C5F">
        <w:rPr>
          <w:rStyle w:val="StyleUnderline"/>
          <w:rFonts w:asciiTheme="majorHAnsi" w:hAnsiTheme="majorHAnsi" w:cstheme="majorHAnsi"/>
        </w:rPr>
        <w:t xml:space="preserve"> </w:t>
      </w:r>
      <w:r w:rsidRPr="00652781">
        <w:rPr>
          <w:rStyle w:val="StyleUnderline"/>
          <w:rFonts w:asciiTheme="majorHAnsi" w:hAnsiTheme="majorHAnsi" w:cstheme="majorHAnsi"/>
          <w:highlight w:val="yellow"/>
        </w:rPr>
        <w:t>sa</w:t>
      </w:r>
      <w:r w:rsidRPr="00AD4C5F">
        <w:rPr>
          <w:rStyle w:val="StyleUnderline"/>
          <w:rFonts w:asciiTheme="majorHAnsi" w:hAnsiTheme="majorHAnsi" w:cstheme="majorHAnsi"/>
        </w:rPr>
        <w:t xml:space="preserve">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w:t>
      </w:r>
      <w:r w:rsidRPr="00AD4C5F">
        <w:rPr>
          <w:rStyle w:val="StyleUnderline"/>
          <w:rFonts w:asciiTheme="majorHAnsi" w:hAnsiTheme="majorHAnsi" w:cstheme="majorHAnsi"/>
        </w:rPr>
        <w:lastRenderedPageBreak/>
        <w:t xml:space="preserve">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w:t>
      </w:r>
      <w:r w:rsidRPr="00652781">
        <w:rPr>
          <w:rStyle w:val="StyleUnderline"/>
          <w:rFonts w:asciiTheme="majorHAnsi" w:hAnsiTheme="majorHAnsi" w:cstheme="majorHAnsi"/>
          <w:highlight w:val="yellow"/>
        </w:rPr>
        <w:t>lunar research</w:t>
      </w:r>
      <w:r w:rsidRPr="00AD4C5F">
        <w:rPr>
          <w:rStyle w:val="StyleUnderline"/>
          <w:rFonts w:asciiTheme="majorHAnsi" w:hAnsiTheme="majorHAnsi" w:cstheme="majorHAnsi"/>
        </w:rPr>
        <w:t xml:space="preserve"> </w:t>
      </w:r>
      <w:r w:rsidRPr="00652781">
        <w:rPr>
          <w:rStyle w:val="StyleUnderline"/>
          <w:rFonts w:asciiTheme="majorHAnsi" w:hAnsiTheme="majorHAnsi" w:cstheme="majorHAnsi"/>
          <w:highlight w:val="yellow"/>
        </w:rPr>
        <w:t>base.</w:t>
      </w:r>
      <w:r w:rsidRPr="00AD4C5F">
        <w:rPr>
          <w:rStyle w:val="StyleUnderline"/>
          <w:rFonts w:asciiTheme="majorHAnsi" w:hAnsiTheme="majorHAnsi" w:cstheme="majorHAnsi"/>
        </w:rPr>
        <w:t xml:space="preserve"> President Xi Jinping has also he made sure China planted its flag on the Moon, which happened in December 2020, more than 50 years after the US reached the lunar surface.</w:t>
      </w:r>
    </w:p>
    <w:p w14:paraId="4D570A78" w14:textId="68108AEA" w:rsidR="00652781" w:rsidRDefault="00652781" w:rsidP="00652781"/>
    <w:p w14:paraId="5DAE1589" w14:textId="7A7D2380" w:rsidR="00652781" w:rsidRDefault="00652781" w:rsidP="00652781"/>
    <w:p w14:paraId="660C5B6F" w14:textId="38ABD112" w:rsidR="00652781" w:rsidRPr="00AD4C5F" w:rsidRDefault="00652781" w:rsidP="00652781">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Grego is about </w:t>
      </w:r>
      <w:proofErr w:type="spellStart"/>
      <w:r>
        <w:rPr>
          <w:rFonts w:asciiTheme="majorHAnsi" w:hAnsiTheme="majorHAnsi" w:cstheme="majorHAnsi"/>
          <w:color w:val="000000" w:themeColor="text1"/>
        </w:rPr>
        <w:t>Asat</w:t>
      </w:r>
      <w:proofErr w:type="spellEnd"/>
      <w:r>
        <w:rPr>
          <w:rFonts w:asciiTheme="majorHAnsi" w:hAnsiTheme="majorHAnsi" w:cstheme="majorHAnsi"/>
          <w:color w:val="000000" w:themeColor="text1"/>
        </w:rPr>
        <w:t xml:space="preserve"> attacks and </w:t>
      </w:r>
      <w:proofErr w:type="spellStart"/>
      <w:r>
        <w:rPr>
          <w:rFonts w:asciiTheme="majorHAnsi" w:hAnsiTheme="majorHAnsi" w:cstheme="majorHAnsi"/>
          <w:color w:val="000000" w:themeColor="text1"/>
        </w:rPr>
        <w:t>satelites</w:t>
      </w:r>
      <w:proofErr w:type="spellEnd"/>
      <w:r>
        <w:rPr>
          <w:rFonts w:asciiTheme="majorHAnsi" w:hAnsiTheme="majorHAnsi" w:cstheme="majorHAnsi"/>
          <w:color w:val="000000" w:themeColor="text1"/>
        </w:rPr>
        <w:t xml:space="preserve"> causing instability – at the very least an alt </w:t>
      </w:r>
      <w:proofErr w:type="gramStart"/>
      <w:r>
        <w:rPr>
          <w:rFonts w:asciiTheme="majorHAnsi" w:hAnsiTheme="majorHAnsi" w:cstheme="majorHAnsi"/>
          <w:color w:val="000000" w:themeColor="text1"/>
        </w:rPr>
        <w:t>cause</w:t>
      </w:r>
      <w:proofErr w:type="gramEnd"/>
      <w:r>
        <w:rPr>
          <w:rFonts w:asciiTheme="majorHAnsi" w:hAnsiTheme="majorHAnsi" w:cstheme="majorHAnsi"/>
          <w:color w:val="000000" w:themeColor="text1"/>
        </w:rPr>
        <w:t xml:space="preserve"> they can’t solve</w:t>
      </w:r>
    </w:p>
    <w:p w14:paraId="031C9189" w14:textId="77777777" w:rsidR="00652781" w:rsidRPr="00AD4C5F" w:rsidRDefault="00652781" w:rsidP="00652781">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45" w:history="1">
        <w:r w:rsidRPr="00AD4C5F">
          <w:rPr>
            <w:rFonts w:asciiTheme="majorHAnsi" w:hAnsiTheme="majorHAnsi" w:cstheme="majorHAnsi"/>
            <w:color w:val="000000" w:themeColor="text1"/>
          </w:rPr>
          <w:t>https://www.law.upenn.edu/live/files/7804-grego-space-and-crisis-stabilitypdf</w:t>
        </w:r>
      </w:hyperlink>
    </w:p>
    <w:p w14:paraId="7A07F0EF" w14:textId="1E47D2E8" w:rsidR="00652781" w:rsidRDefault="00652781" w:rsidP="00652781">
      <w:pPr>
        <w:rPr>
          <w:rFonts w:asciiTheme="majorHAnsi" w:hAnsiTheme="majorHAnsi" w:cstheme="majorHAnsi"/>
          <w:color w:val="000000" w:themeColor="text1"/>
        </w:rPr>
      </w:pPr>
      <w:r w:rsidRPr="007A073C">
        <w:rPr>
          <w:rFonts w:asciiTheme="majorHAnsi" w:hAnsiTheme="majorHAnsi" w:cstheme="majorHAnsi"/>
          <w:color w:val="000000" w:themeColor="text1"/>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7A073C">
        <w:rPr>
          <w:rFonts w:asciiTheme="majorHAnsi" w:hAnsiTheme="majorHAnsi" w:cstheme="majorHAnsi"/>
          <w:color w:val="000000" w:themeColor="text1"/>
        </w:rPr>
        <w:t xml:space="preserve"> </w:t>
      </w:r>
      <w:proofErr w:type="gramStart"/>
      <w:r w:rsidRPr="007A073C">
        <w:rPr>
          <w:rFonts w:asciiTheme="majorHAnsi" w:hAnsiTheme="majorHAnsi" w:cstheme="majorHAnsi"/>
          <w:color w:val="000000" w:themeColor="text1"/>
        </w:rPr>
        <w:t>For</w:t>
      </w:r>
      <w:proofErr w:type="gramEnd"/>
      <w:r w:rsidRPr="007A073C">
        <w:rPr>
          <w:rFonts w:asciiTheme="majorHAnsi" w:hAnsiTheme="majorHAnsi" w:cstheme="majorHAnsi"/>
          <w:color w:val="000000" w:themeColor="text1"/>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7A073C">
        <w:rPr>
          <w:rFonts w:asciiTheme="majorHAnsi" w:hAnsiTheme="majorHAnsi" w:cstheme="majorHAnsi"/>
          <w:color w:val="000000" w:themeColor="text1"/>
        </w:rPr>
        <w:t xml:space="preserve"> fuel, which has to be brought along on launch, limiting </w:t>
      </w:r>
      <w:proofErr w:type="gramStart"/>
      <w:r w:rsidRPr="007A073C">
        <w:rPr>
          <w:rFonts w:asciiTheme="majorHAnsi" w:hAnsiTheme="majorHAnsi" w:cstheme="majorHAnsi"/>
          <w:color w:val="000000" w:themeColor="text1"/>
        </w:rPr>
        <w:t>satellites‘ ability</w:t>
      </w:r>
      <w:proofErr w:type="gramEnd"/>
      <w:r w:rsidRPr="007A073C">
        <w:rPr>
          <w:rFonts w:asciiTheme="majorHAnsi" w:hAnsiTheme="majorHAnsi" w:cstheme="majorHAnsi"/>
          <w:color w:val="000000" w:themeColor="text1"/>
        </w:rPr>
        <w:t xml:space="preserve">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to </w:t>
      </w:r>
      <w:r w:rsidRPr="00AD4C5F">
        <w:rPr>
          <w:rStyle w:val="Style13ptBold"/>
          <w:rFonts w:cstheme="majorHAnsi"/>
          <w:color w:val="000000" w:themeColor="text1"/>
          <w:sz w:val="22"/>
        </w:rPr>
        <w:lastRenderedPageBreak/>
        <w:t>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w:t>
      </w:r>
      <w:proofErr w:type="gramStart"/>
      <w:r w:rsidRPr="00E57764">
        <w:rPr>
          <w:rStyle w:val="Emphasis"/>
        </w:rPr>
        <w:t>or</w:t>
      </w:r>
      <w:proofErr w:type="gramEnd"/>
      <w:r w:rsidRPr="00E57764">
        <w:rPr>
          <w:rStyle w:val="Emphasis"/>
        </w:rPr>
        <w:t xml:space="preserve">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7A073C">
        <w:rPr>
          <w:rFonts w:asciiTheme="majorHAnsi" w:hAnsiTheme="majorHAnsi" w:cstheme="majorHAnsi"/>
          <w:color w:val="000000" w:themeColor="text1"/>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7A073C">
        <w:rPr>
          <w:rFonts w:asciiTheme="majorHAnsi" w:hAnsiTheme="majorHAnsi" w:cstheme="majorHAnsi"/>
          <w:color w:val="000000" w:themeColor="text1"/>
        </w:rPr>
        <w:t>side‘</w:t>
      </w:r>
      <w:proofErr w:type="gramEnd"/>
      <w:r w:rsidRPr="007A073C">
        <w:rPr>
          <w:rFonts w:asciiTheme="majorHAnsi" w:hAnsiTheme="majorHAnsi" w:cstheme="majorHAnsi"/>
          <w:color w:val="000000" w:themeColor="text1"/>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w:t>
      </w:r>
      <w:r w:rsidRPr="007A073C">
        <w:rPr>
          <w:rStyle w:val="StyleUnderline"/>
          <w:highlight w:val="yellow"/>
        </w:rPr>
        <w:t>anti-satellite attacks</w:t>
      </w:r>
      <w:r w:rsidRPr="007A073C">
        <w:rPr>
          <w:rFonts w:asciiTheme="majorHAnsi" w:hAnsiTheme="majorHAnsi" w:cstheme="majorHAnsi"/>
          <w:color w:val="000000" w:themeColor="text1"/>
        </w:rPr>
        <w:t xml:space="preserve">.18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7A073C">
        <w:rPr>
          <w:rFonts w:asciiTheme="majorHAnsi" w:hAnsiTheme="majorHAnsi" w:cstheme="majorHAnsi"/>
          <w:color w:val="000000" w:themeColor="text1"/>
        </w:rPr>
        <w:t xml:space="preserve">because of the inherent vulnerability of satellites. Short timelines and difficulty of attribution </w:t>
      </w:r>
      <w:proofErr w:type="gramStart"/>
      <w:r w:rsidRPr="007A073C">
        <w:rPr>
          <w:rFonts w:asciiTheme="majorHAnsi" w:hAnsiTheme="majorHAnsi" w:cstheme="majorHAnsi"/>
          <w:color w:val="000000" w:themeColor="text1"/>
        </w:rPr>
        <w:t>The</w:t>
      </w:r>
      <w:proofErr w:type="gramEnd"/>
      <w:r w:rsidRPr="007A073C">
        <w:rPr>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rPr>
        <w:t>compressed timelines</w:t>
      </w:r>
      <w:r w:rsidRPr="007A073C">
        <w:rPr>
          <w:rFonts w:asciiTheme="majorHAnsi" w:hAnsiTheme="majorHAnsi" w:cstheme="majorHAnsi"/>
          <w:color w:val="000000" w:themeColor="text1"/>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7A073C">
        <w:rPr>
          <w:rFonts w:asciiTheme="majorHAnsi" w:hAnsiTheme="majorHAnsi" w:cstheme="majorHAnsi"/>
          <w:color w:val="000000" w:themeColor="text1"/>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7A073C">
        <w:rPr>
          <w:rFonts w:asciiTheme="majorHAnsi" w:hAnsiTheme="majorHAnsi" w:cstheme="majorHAnsi"/>
          <w:color w:val="000000" w:themeColor="text1"/>
        </w:rPr>
        <w:t>So</w:t>
      </w:r>
      <w:proofErr w:type="gramEnd"/>
      <w:r w:rsidRPr="007A073C">
        <w:rPr>
          <w:rFonts w:asciiTheme="majorHAnsi" w:hAnsiTheme="majorHAnsi" w:cstheme="majorHAnsi"/>
          <w:color w:val="000000" w:themeColor="text1"/>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w:t>
      </w:r>
      <w:r w:rsidRPr="007A073C">
        <w:rPr>
          <w:rFonts w:asciiTheme="majorHAnsi" w:hAnsiTheme="majorHAnsi" w:cstheme="majorHAnsi"/>
          <w:color w:val="000000" w:themeColor="text1"/>
        </w:rPr>
        <w:lastRenderedPageBreak/>
        <w:t xml:space="preserve">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7A073C">
        <w:rPr>
          <w:rFonts w:asciiTheme="majorHAnsi" w:hAnsiTheme="majorHAnsi" w:cstheme="majorHAnsi"/>
          <w:color w:val="000000" w:themeColor="text1"/>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7A073C">
        <w:rPr>
          <w:rFonts w:asciiTheme="majorHAnsi" w:hAnsiTheme="majorHAnsi" w:cstheme="majorHAnsi"/>
          <w:color w:val="000000" w:themeColor="text1"/>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w:t>
      </w:r>
      <w:r w:rsidRPr="007A073C">
        <w:rPr>
          <w:rStyle w:val="StyleUnderline"/>
          <w:highlight w:val="yellow"/>
        </w:rPr>
        <w:t>anti-satellite attacks</w:t>
      </w:r>
      <w:r w:rsidRPr="007A073C">
        <w:rPr>
          <w:rFonts w:asciiTheme="majorHAnsi" w:hAnsiTheme="majorHAnsi" w:cstheme="majorHAnsi"/>
          <w:color w:val="000000" w:themeColor="text1"/>
        </w:rPr>
        <w:t xml:space="preserve">. Ground-based lasers can be used to dazzle the sensors of an </w:t>
      </w:r>
      <w:proofErr w:type="gramStart"/>
      <w:r w:rsidRPr="007A073C">
        <w:rPr>
          <w:rFonts w:asciiTheme="majorHAnsi" w:hAnsiTheme="majorHAnsi" w:cstheme="majorHAnsi"/>
          <w:color w:val="000000" w:themeColor="text1"/>
        </w:rPr>
        <w:t>adversary‘</w:t>
      </w:r>
      <w:proofErr w:type="gramEnd"/>
      <w:r w:rsidRPr="007A073C">
        <w:rPr>
          <w:rFonts w:asciiTheme="majorHAnsi" w:hAnsiTheme="majorHAnsi" w:cstheme="majorHAnsi"/>
          <w:color w:val="000000" w:themeColor="text1"/>
        </w:rPr>
        <w:t xml:space="preserve">s remote sensing satellites, and with sufficient power, they may damage those sensors. The power needed to dazzle a satellite is low, achievable with commercially available lasers coupled to a mirror which can track the satellite. Laser ranging </w:t>
      </w:r>
      <w:r w:rsidRPr="007A073C">
        <w:rPr>
          <w:rFonts w:asciiTheme="majorHAnsi" w:hAnsiTheme="majorHAnsi" w:cstheme="majorHAnsi"/>
          <w:color w:val="000000" w:themeColor="text1"/>
        </w:rPr>
        <w:lastRenderedPageBreak/>
        <w:t xml:space="preserve">networks use low-powered lasers to track satellites and to monitor precisely the </w:t>
      </w:r>
      <w:proofErr w:type="gramStart"/>
      <w:r w:rsidRPr="007A073C">
        <w:rPr>
          <w:rFonts w:asciiTheme="majorHAnsi" w:hAnsiTheme="majorHAnsi" w:cstheme="majorHAnsi"/>
          <w:color w:val="000000" w:themeColor="text1"/>
        </w:rPr>
        <w:t>Earth‘</w:t>
      </w:r>
      <w:proofErr w:type="gramEnd"/>
      <w:r w:rsidRPr="007A073C">
        <w:rPr>
          <w:rFonts w:asciiTheme="majorHAnsi" w:hAnsiTheme="majorHAnsi" w:cstheme="majorHAnsi"/>
          <w:color w:val="000000" w:themeColor="text1"/>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w:t>
      </w:r>
      <w:r w:rsidRPr="007A073C">
        <w:rPr>
          <w:rStyle w:val="StyleUnderline"/>
          <w:highlight w:val="yellow"/>
        </w:rPr>
        <w:t>inherent ASAT capabilities</w:t>
      </w:r>
      <w:r w:rsidRPr="007A073C">
        <w:rPr>
          <w:rFonts w:asciiTheme="majorHAnsi" w:hAnsiTheme="majorHAnsi" w:cstheme="majorHAnsi"/>
          <w:color w:val="000000" w:themeColor="text1"/>
        </w:rPr>
        <w:t xml:space="preserve">.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w:t>
      </w:r>
      <w:r w:rsidRPr="007A073C">
        <w:rPr>
          <w:rStyle w:val="StyleUnderline"/>
          <w:highlight w:val="yellow"/>
        </w:rPr>
        <w:t>anti-satellite capability</w:t>
      </w:r>
      <w:r w:rsidRPr="007A073C">
        <w:rPr>
          <w:rFonts w:asciiTheme="majorHAnsi" w:hAnsiTheme="majorHAnsi" w:cstheme="majorHAnsi"/>
          <w:color w:val="000000" w:themeColor="text1"/>
        </w:rPr>
        <w:t xml:space="preserve">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7A073C">
        <w:rPr>
          <w:rFonts w:asciiTheme="majorHAnsi" w:hAnsiTheme="majorHAnsi" w:cstheme="majorHAnsi"/>
          <w:color w:val="000000" w:themeColor="text1"/>
        </w:rPr>
        <w:t>satellite‘</w:t>
      </w:r>
      <w:proofErr w:type="gramEnd"/>
      <w:r w:rsidRPr="007A073C">
        <w:rPr>
          <w:rFonts w:asciiTheme="majorHAnsi" w:hAnsiTheme="majorHAnsi" w:cstheme="majorHAnsi"/>
          <w:color w:val="000000" w:themeColor="text1"/>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7A073C">
        <w:rPr>
          <w:rFonts w:asciiTheme="majorHAnsi" w:hAnsiTheme="majorHAnsi" w:cstheme="majorHAnsi"/>
          <w:color w:val="000000" w:themeColor="text1"/>
        </w:rPr>
        <w:t>adversary‘</w:t>
      </w:r>
      <w:proofErr w:type="gramEnd"/>
      <w:r w:rsidRPr="007A073C">
        <w:rPr>
          <w:rFonts w:asciiTheme="majorHAnsi" w:hAnsiTheme="majorHAnsi" w:cstheme="majorHAnsi"/>
          <w:color w:val="000000" w:themeColor="text1"/>
        </w:rPr>
        <w:t xml:space="preserve">s satellite may have different or additional missions that are more vital to that adversary than an outsider may perceive. An </w:t>
      </w:r>
      <w:r w:rsidRPr="007A073C">
        <w:rPr>
          <w:rStyle w:val="StyleUnderline"/>
          <w:highlight w:val="yellow"/>
        </w:rPr>
        <w:t>ASAT attack</w:t>
      </w:r>
      <w:r w:rsidRPr="007A073C">
        <w:rPr>
          <w:rFonts w:asciiTheme="majorHAnsi" w:hAnsiTheme="majorHAnsi" w:cstheme="majorHAnsi"/>
          <w:color w:val="000000" w:themeColor="text1"/>
        </w:rPr>
        <w:t xml:space="preserve">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 xml:space="preserve">the </w:t>
      </w:r>
      <w:proofErr w:type="gramStart"/>
      <w:r w:rsidRPr="00AD4C5F">
        <w:rPr>
          <w:rStyle w:val="Style13ptBold"/>
          <w:rFonts w:cstheme="majorHAnsi"/>
          <w:color w:val="000000" w:themeColor="text1"/>
          <w:sz w:val="16"/>
        </w:rPr>
        <w:t>Pentagon‘</w:t>
      </w:r>
      <w:proofErr w:type="gramEnd"/>
      <w:r w:rsidRPr="00AD4C5F">
        <w:rPr>
          <w:rStyle w:val="Style13ptBold"/>
          <w:rFonts w:cstheme="majorHAnsi"/>
          <w:color w:val="000000" w:themeColor="text1"/>
          <w:sz w:val="16"/>
        </w:rPr>
        <w:t>s annual wargame</w:t>
      </w:r>
      <w:r w:rsidRPr="007A073C">
        <w:rPr>
          <w:rFonts w:asciiTheme="majorHAnsi" w:hAnsiTheme="majorHAnsi" w:cstheme="majorHAnsi"/>
          <w:b/>
          <w:bCs/>
          <w:color w:val="000000" w:themeColor="text1"/>
        </w:rPr>
        <w:t xml:space="preserve">, </w:t>
      </w:r>
      <w:r w:rsidRPr="007A073C">
        <w:rPr>
          <w:rFonts w:asciiTheme="majorHAnsi" w:hAnsiTheme="majorHAnsi" w:cstheme="majorHAnsi"/>
          <w:color w:val="000000" w:themeColor="text1"/>
        </w:rPr>
        <w:t>or simulated conflict, involving space assets focused on a future regional conflict. The official report out24</w:t>
      </w:r>
      <w:r w:rsidRPr="007A073C">
        <w:rPr>
          <w:rFonts w:asciiTheme="majorHAnsi" w:hAnsiTheme="majorHAnsi" w:cstheme="majorHAnsi"/>
          <w:b/>
          <w:bCs/>
          <w:color w:val="000000" w:themeColor="text1"/>
        </w:rPr>
        <w:t xml:space="preserve"> </w:t>
      </w:r>
      <w:r w:rsidRPr="00AD4C5F">
        <w:rPr>
          <w:rStyle w:val="Style13ptBold"/>
          <w:rFonts w:cstheme="majorHAnsi"/>
          <w:color w:val="000000" w:themeColor="text1"/>
          <w:sz w:val="16"/>
        </w:rPr>
        <w:t>warned</w:t>
      </w:r>
      <w:r w:rsidRPr="007A073C">
        <w:rPr>
          <w:rFonts w:asciiTheme="majorHAnsi" w:hAnsiTheme="majorHAnsi" w:cstheme="majorHAnsi"/>
          <w:b/>
          <w:bCs/>
          <w:color w:val="000000" w:themeColor="text1"/>
        </w:rPr>
        <w:t xml:space="preserve"> </w:t>
      </w:r>
      <w:r w:rsidRPr="007A073C">
        <w:rPr>
          <w:rFonts w:asciiTheme="majorHAnsi" w:hAnsiTheme="majorHAnsi" w:cstheme="majorHAnsi"/>
          <w:color w:val="000000" w:themeColor="text1"/>
        </w:rPr>
        <w:t>that</w:t>
      </w:r>
      <w:r w:rsidRPr="007A073C">
        <w:rPr>
          <w:rFonts w:asciiTheme="majorHAnsi" w:hAnsiTheme="majorHAnsi" w:cstheme="majorHAnsi"/>
          <w:b/>
          <w:bCs/>
          <w:color w:val="000000" w:themeColor="text1"/>
        </w:rPr>
        <w:t xml:space="preserve"> </w:t>
      </w:r>
      <w:r w:rsidRPr="00AD4C5F">
        <w:rPr>
          <w:rStyle w:val="Style13ptBold"/>
          <w:rFonts w:cstheme="majorHAnsi"/>
          <w:color w:val="000000" w:themeColor="text1"/>
          <w:sz w:val="16"/>
        </w:rPr>
        <w:t xml:space="preserve">it was hard to keep the conflict </w:t>
      </w:r>
      <w:r w:rsidRPr="007A073C">
        <w:rPr>
          <w:rStyle w:val="StyleUnderline"/>
          <w:rFonts w:asciiTheme="majorHAnsi" w:hAnsiTheme="majorHAnsi" w:cstheme="majorHAnsi"/>
          <w:color w:val="000000" w:themeColor="text1"/>
          <w:u w:val="none"/>
        </w:rPr>
        <w:t>contained geographically</w:t>
      </w:r>
      <w:r w:rsidRPr="007A073C">
        <w:rPr>
          <w:rFonts w:asciiTheme="majorHAnsi" w:hAnsiTheme="majorHAnsi" w:cstheme="majorHAnsi"/>
          <w:color w:val="000000" w:themeColor="text1"/>
        </w:rPr>
        <w:t xml:space="preserve"> when using </w:t>
      </w:r>
      <w:r w:rsidRPr="007A073C">
        <w:rPr>
          <w:rStyle w:val="StyleUnderline"/>
          <w:highlight w:val="yellow"/>
        </w:rPr>
        <w:t>anti-satellite weapons:</w:t>
      </w:r>
      <w:r w:rsidRPr="007A073C">
        <w:rPr>
          <w:rFonts w:asciiTheme="majorHAnsi" w:hAnsiTheme="majorHAnsi" w:cstheme="majorHAnsi"/>
          <w:color w:val="000000" w:themeColor="text1"/>
        </w:rPr>
        <w:t xml:space="preserve">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7A073C">
        <w:rPr>
          <w:rStyle w:val="StyleUnderline"/>
          <w:rFonts w:asciiTheme="majorHAnsi" w:hAnsiTheme="majorHAnsi" w:cstheme="majorHAnsi"/>
          <w:color w:val="000000" w:themeColor="text1"/>
          <w:u w:val="none"/>
        </w:rPr>
        <w:t>horizontal escalation</w:t>
      </w:r>
      <w:r w:rsidRPr="00AD4C5F">
        <w:rPr>
          <w:rStyle w:val="Style13ptBold"/>
          <w:rFonts w:cstheme="majorHAnsi"/>
          <w:color w:val="000000" w:themeColor="text1"/>
          <w:sz w:val="16"/>
        </w:rPr>
        <w:t xml:space="preserve"> once space control capabilities are employed</w:t>
      </w:r>
      <w:r w:rsidRPr="007A073C">
        <w:rPr>
          <w:rFonts w:asciiTheme="majorHAnsi" w:hAnsiTheme="majorHAnsi" w:cstheme="majorHAnsi"/>
          <w:b/>
          <w:bCs/>
          <w:color w:val="000000" w:themeColor="text1"/>
        </w:rPr>
        <w:t xml:space="preserve"> </w:t>
      </w:r>
      <w:r w:rsidRPr="007A073C">
        <w:rPr>
          <w:rFonts w:asciiTheme="majorHAnsi" w:hAnsiTheme="majorHAnsi" w:cstheme="majorHAnsi"/>
          <w:color w:val="000000" w:themeColor="text1"/>
        </w:rPr>
        <w:t>to achieve limited national objectives. Lack of shared understanding of consequences/proportionality</w:t>
      </w:r>
      <w:r w:rsidRPr="007A073C">
        <w:rPr>
          <w:rFonts w:asciiTheme="majorHAnsi" w:hAnsiTheme="majorHAnsi" w:cstheme="majorHAnsi"/>
          <w:b/>
          <w:bCs/>
          <w:color w:val="000000" w:themeColor="text1"/>
        </w:rPr>
        <w:t xml:space="preserve"> </w:t>
      </w:r>
      <w:r w:rsidRPr="00AD4C5F">
        <w:rPr>
          <w:rStyle w:val="Style13ptBold"/>
          <w:rFonts w:cstheme="majorHAnsi"/>
          <w:color w:val="000000" w:themeColor="text1"/>
          <w:sz w:val="16"/>
        </w:rPr>
        <w:t>States have</w:t>
      </w:r>
      <w:r w:rsidRPr="007A073C">
        <w:rPr>
          <w:rFonts w:asciiTheme="majorHAnsi" w:hAnsiTheme="majorHAnsi" w:cstheme="majorHAnsi"/>
          <w:b/>
          <w:bCs/>
          <w:color w:val="000000" w:themeColor="text1"/>
        </w:rPr>
        <w:t xml:space="preserve"> </w:t>
      </w:r>
      <w:proofErr w:type="gramStart"/>
      <w:r w:rsidRPr="007A073C">
        <w:rPr>
          <w:rFonts w:asciiTheme="majorHAnsi" w:hAnsiTheme="majorHAnsi" w:cstheme="majorHAnsi"/>
          <w:color w:val="000000" w:themeColor="text1"/>
        </w:rPr>
        <w:t xml:space="preserve">fairly </w:t>
      </w:r>
      <w:r w:rsidRPr="007A073C">
        <w:rPr>
          <w:rStyle w:val="StyleUnderline"/>
          <w:rFonts w:asciiTheme="majorHAnsi" w:hAnsiTheme="majorHAnsi" w:cstheme="majorHAnsi"/>
          <w:color w:val="000000" w:themeColor="text1"/>
          <w:u w:val="none"/>
        </w:rPr>
        <w:lastRenderedPageBreak/>
        <w:t>similar</w:t>
      </w:r>
      <w:proofErr w:type="gramEnd"/>
      <w:r w:rsidRPr="007A073C">
        <w:rPr>
          <w:rStyle w:val="StyleUnderline"/>
          <w:rFonts w:asciiTheme="majorHAnsi" w:hAnsiTheme="majorHAnsi" w:cstheme="majorHAnsi"/>
          <w:color w:val="000000" w:themeColor="text1"/>
          <w:u w:val="none"/>
        </w:rPr>
        <w:t xml:space="preserve"> understandings</w:t>
      </w:r>
      <w:r w:rsidRPr="007A073C">
        <w:rPr>
          <w:rFonts w:asciiTheme="majorHAnsi" w:hAnsiTheme="majorHAnsi" w:cstheme="majorHAnsi"/>
          <w:color w:val="000000" w:themeColor="text1"/>
        </w:rPr>
        <w:t xml:space="preserve"> </w:t>
      </w:r>
      <w:r w:rsidRPr="00AD4C5F">
        <w:rPr>
          <w:rStyle w:val="Style13ptBold"/>
          <w:rFonts w:cstheme="majorHAnsi"/>
          <w:color w:val="000000" w:themeColor="text1"/>
          <w:sz w:val="16"/>
        </w:rPr>
        <w:t>of</w:t>
      </w:r>
      <w:r w:rsidRPr="007A073C">
        <w:rPr>
          <w:rFonts w:asciiTheme="majorHAnsi" w:hAnsiTheme="majorHAnsi" w:cstheme="majorHAnsi"/>
          <w:color w:val="000000" w:themeColor="text1"/>
        </w:rPr>
        <w:t xml:space="preserve"> the </w:t>
      </w:r>
      <w:r w:rsidRPr="00AD4C5F">
        <w:rPr>
          <w:rStyle w:val="Style13ptBold"/>
          <w:rFonts w:cstheme="majorHAnsi"/>
          <w:color w:val="000000" w:themeColor="text1"/>
          <w:sz w:val="16"/>
        </w:rPr>
        <w:t xml:space="preserve">implications of military actions on the </w:t>
      </w:r>
      <w:r w:rsidRPr="007A073C">
        <w:rPr>
          <w:rStyle w:val="StyleUnderline"/>
          <w:rFonts w:asciiTheme="majorHAnsi" w:hAnsiTheme="majorHAnsi" w:cstheme="majorHAnsi"/>
          <w:color w:val="000000" w:themeColor="text1"/>
          <w:u w:val="none"/>
        </w:rPr>
        <w:t>ground</w:t>
      </w:r>
      <w:r w:rsidRPr="007A073C">
        <w:rPr>
          <w:rFonts w:asciiTheme="majorHAnsi" w:hAnsiTheme="majorHAnsi" w:cstheme="majorHAnsi"/>
          <w:color w:val="000000" w:themeColor="text1"/>
        </w:rPr>
        <w:t xml:space="preserve">, in the </w:t>
      </w:r>
      <w:r w:rsidRPr="007A073C">
        <w:rPr>
          <w:rStyle w:val="StyleUnderline"/>
          <w:rFonts w:asciiTheme="majorHAnsi" w:hAnsiTheme="majorHAnsi" w:cstheme="majorHAnsi"/>
          <w:color w:val="000000" w:themeColor="text1"/>
          <w:u w:val="none"/>
        </w:rPr>
        <w:t>air</w:t>
      </w:r>
      <w:r w:rsidRPr="007A073C">
        <w:rPr>
          <w:rFonts w:asciiTheme="majorHAnsi" w:hAnsiTheme="majorHAnsi" w:cstheme="majorHAnsi"/>
          <w:color w:val="000000" w:themeColor="text1"/>
        </w:rPr>
        <w:t xml:space="preserve">, </w:t>
      </w:r>
      <w:r w:rsidRPr="00AD4C5F">
        <w:rPr>
          <w:rStyle w:val="Style13ptBold"/>
          <w:rFonts w:cstheme="majorHAnsi"/>
          <w:color w:val="000000" w:themeColor="text1"/>
          <w:sz w:val="16"/>
        </w:rPr>
        <w:t>and</w:t>
      </w:r>
      <w:r w:rsidRPr="007A073C">
        <w:rPr>
          <w:rFonts w:asciiTheme="majorHAnsi" w:hAnsiTheme="majorHAnsi" w:cstheme="majorHAnsi"/>
          <w:color w:val="000000" w:themeColor="text1"/>
        </w:rPr>
        <w:t xml:space="preserve"> at </w:t>
      </w:r>
      <w:r w:rsidRPr="007A073C">
        <w:rPr>
          <w:rStyle w:val="StyleUnderline"/>
          <w:rFonts w:asciiTheme="majorHAnsi" w:hAnsiTheme="majorHAnsi" w:cstheme="majorHAnsi"/>
          <w:color w:val="000000" w:themeColor="text1"/>
          <w:u w:val="none"/>
        </w:rPr>
        <w:t>sea</w:t>
      </w:r>
      <w:r w:rsidRPr="007A073C">
        <w:rPr>
          <w:rFonts w:asciiTheme="majorHAnsi" w:hAnsiTheme="majorHAnsi" w:cstheme="majorHAnsi"/>
          <w:color w:val="000000" w:themeColor="text1"/>
        </w:rPr>
        <w:t>,</w:t>
      </w:r>
      <w:r w:rsidRPr="007A073C">
        <w:rPr>
          <w:rFonts w:asciiTheme="majorHAnsi" w:hAnsiTheme="majorHAnsi" w:cstheme="majorHAnsi"/>
          <w:b/>
          <w:bCs/>
          <w:color w:val="000000" w:themeColor="text1"/>
        </w:rPr>
        <w:t xml:space="preserve"> </w:t>
      </w:r>
      <w:r w:rsidRPr="007A073C">
        <w:rPr>
          <w:rFonts w:asciiTheme="majorHAnsi" w:hAnsiTheme="majorHAnsi" w:cstheme="majorHAnsi"/>
          <w:color w:val="000000" w:themeColor="text1"/>
        </w:rPr>
        <w:t xml:space="preserve">built over decades of experience. The United States and the Soviet Union/Russia have built some shared understanding of each </w:t>
      </w:r>
      <w:proofErr w:type="gramStart"/>
      <w:r w:rsidRPr="007A073C">
        <w:rPr>
          <w:rFonts w:asciiTheme="majorHAnsi" w:hAnsiTheme="majorHAnsi" w:cstheme="majorHAnsi"/>
          <w:color w:val="000000" w:themeColor="text1"/>
        </w:rPr>
        <w:t>other‘</w:t>
      </w:r>
      <w:proofErr w:type="gramEnd"/>
      <w:r w:rsidRPr="007A073C">
        <w:rPr>
          <w:rFonts w:asciiTheme="majorHAnsi" w:hAnsiTheme="majorHAnsi" w:cstheme="majorHAnsi"/>
          <w:color w:val="000000" w:themeColor="text1"/>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7A073C">
        <w:rPr>
          <w:rFonts w:asciiTheme="majorHAnsi" w:hAnsiTheme="majorHAnsi" w:cstheme="majorHAnsi"/>
          <w:color w:val="000000" w:themeColor="text1"/>
        </w:rPr>
        <w:t xml:space="preserve"> Exacerbating this is the asymmetry in space investments; not all actors will assign the same value to a given target or same escalatory nature to different weapons. </w:t>
      </w:r>
    </w:p>
    <w:p w14:paraId="4472C6B4" w14:textId="023DB89E" w:rsidR="00652781" w:rsidRDefault="00652781" w:rsidP="00652781">
      <w:pPr>
        <w:rPr>
          <w:rFonts w:asciiTheme="majorHAnsi" w:hAnsiTheme="majorHAnsi" w:cstheme="majorHAnsi"/>
          <w:color w:val="000000" w:themeColor="text1"/>
        </w:rPr>
      </w:pPr>
    </w:p>
    <w:p w14:paraId="14E034FB" w14:textId="7B9624E3" w:rsidR="00652781" w:rsidRPr="007A073C" w:rsidRDefault="00652781" w:rsidP="00652781">
      <w:pPr>
        <w:rPr>
          <w:rFonts w:asciiTheme="majorHAnsi" w:hAnsiTheme="majorHAnsi" w:cstheme="majorHAnsi"/>
          <w:color w:val="000000" w:themeColor="text1"/>
        </w:rPr>
      </w:pPr>
      <w:r>
        <w:rPr>
          <w:rFonts w:asciiTheme="majorHAnsi" w:hAnsiTheme="majorHAnsi" w:cstheme="majorHAnsi"/>
          <w:color w:val="000000" w:themeColor="text1"/>
        </w:rPr>
        <w:t xml:space="preserve">Mallick and </w:t>
      </w:r>
      <w:proofErr w:type="spellStart"/>
      <w:r>
        <w:rPr>
          <w:rFonts w:asciiTheme="majorHAnsi" w:hAnsiTheme="majorHAnsi" w:cstheme="majorHAnsi"/>
          <w:color w:val="000000" w:themeColor="text1"/>
        </w:rPr>
        <w:t>rajgopal</w:t>
      </w:r>
      <w:proofErr w:type="spellEnd"/>
      <w:r>
        <w:rPr>
          <w:rFonts w:asciiTheme="majorHAnsi" w:hAnsiTheme="majorHAnsi" w:cstheme="majorHAnsi"/>
          <w:color w:val="000000" w:themeColor="text1"/>
        </w:rPr>
        <w:t xml:space="preserve"> is about lack of </w:t>
      </w:r>
      <w:proofErr w:type="spellStart"/>
      <w:r>
        <w:rPr>
          <w:rFonts w:asciiTheme="majorHAnsi" w:hAnsiTheme="majorHAnsi" w:cstheme="majorHAnsi"/>
          <w:color w:val="000000" w:themeColor="text1"/>
        </w:rPr>
        <w:t>ifw</w:t>
      </w:r>
      <w:proofErr w:type="spellEnd"/>
      <w:r>
        <w:rPr>
          <w:rFonts w:asciiTheme="majorHAnsi" w:hAnsiTheme="majorHAnsi" w:cstheme="majorHAnsi"/>
          <w:color w:val="000000" w:themeColor="text1"/>
        </w:rPr>
        <w:t xml:space="preserve"> – the cp resolves</w:t>
      </w:r>
    </w:p>
    <w:p w14:paraId="2DC7D392" w14:textId="4A120D81" w:rsidR="00652781" w:rsidRDefault="00652781" w:rsidP="00652781">
      <w:pPr>
        <w:pStyle w:val="Heading2"/>
      </w:pPr>
      <w:r>
        <w:lastRenderedPageBreak/>
        <w:t xml:space="preserve">Adv 2 </w:t>
      </w:r>
    </w:p>
    <w:p w14:paraId="319CDD37" w14:textId="7FCD4847" w:rsidR="00652781" w:rsidRDefault="00652781" w:rsidP="00652781">
      <w:pPr>
        <w:pStyle w:val="ListParagraph"/>
        <w:numPr>
          <w:ilvl w:val="0"/>
          <w:numId w:val="12"/>
        </w:numPr>
      </w:pPr>
      <w:r>
        <w:t>Lunar dust is an alt cause can’t solve</w:t>
      </w:r>
    </w:p>
    <w:p w14:paraId="0D67E534" w14:textId="3566649B" w:rsidR="00652781" w:rsidRPr="00E53D24" w:rsidRDefault="00652781" w:rsidP="00652781">
      <w:pPr>
        <w:pStyle w:val="Heading4"/>
        <w:rPr>
          <w:rFonts w:eastAsia="Times New Roman"/>
        </w:rPr>
      </w:pPr>
      <w:r>
        <w:rPr>
          <w:rFonts w:eastAsia="Times New Roman"/>
        </w:rPr>
        <w:t xml:space="preserve">Debris now due to </w:t>
      </w:r>
      <w:proofErr w:type="spellStart"/>
      <w:r>
        <w:rPr>
          <w:rFonts w:eastAsia="Times New Roman"/>
        </w:rPr>
        <w:t>sateltiles</w:t>
      </w:r>
      <w:proofErr w:type="spellEnd"/>
      <w:r>
        <w:rPr>
          <w:rFonts w:eastAsia="Times New Roman"/>
        </w:rPr>
        <w:t xml:space="preserve"> – alt cause</w:t>
      </w:r>
    </w:p>
    <w:p w14:paraId="65D0A5EC" w14:textId="77777777" w:rsidR="00652781" w:rsidRPr="00E53D24" w:rsidRDefault="00652781" w:rsidP="00652781">
      <w:pPr>
        <w:shd w:val="clear" w:color="auto" w:fill="FFFFFF"/>
        <w:spacing w:after="0" w:line="253" w:lineRule="atLeast"/>
        <w:ind w:left="720"/>
        <w:rPr>
          <w:rFonts w:eastAsia="Times New Roman"/>
          <w:color w:val="222222"/>
        </w:rPr>
      </w:pPr>
      <w:r w:rsidRPr="00E53D24">
        <w:rPr>
          <w:rFonts w:eastAsia="Times New Roman"/>
          <w:b/>
          <w:bCs/>
          <w:color w:val="222222"/>
        </w:rPr>
        <w:t>Johnson, 2k8</w:t>
      </w:r>
      <w:r w:rsidRPr="00E53D24">
        <w:rPr>
          <w:rFonts w:eastAsia="Times New Roman"/>
          <w:color w:val="222222"/>
        </w:rPr>
        <w:t> (John Johnson Jr., Times Staff Writer, “Scientists cite growing peril of space junk” 4/16, </w:t>
      </w:r>
      <w:hyperlink r:id="rId46" w:tgtFrame="_blank" w:history="1">
        <w:r w:rsidRPr="00E53D24">
          <w:rPr>
            <w:rFonts w:eastAsia="Times New Roman"/>
            <w:color w:val="1155CC"/>
            <w:u w:val="single"/>
          </w:rPr>
          <w:t>http://articles.latimes.com/2008/apr/16/science/sci-spacejunk16</w:t>
        </w:r>
      </w:hyperlink>
      <w:r w:rsidRPr="00E53D24">
        <w:rPr>
          <w:rFonts w:eastAsia="Times New Roman"/>
          <w:color w:val="222222"/>
        </w:rPr>
        <w:t> [FH])</w:t>
      </w:r>
    </w:p>
    <w:p w14:paraId="107A4B1E" w14:textId="77777777" w:rsidR="00652781" w:rsidRDefault="00652781" w:rsidP="00652781">
      <w:pPr>
        <w:shd w:val="clear" w:color="auto" w:fill="FFFFFF"/>
        <w:spacing w:after="200" w:line="253" w:lineRule="atLeast"/>
        <w:ind w:left="720"/>
        <w:rPr>
          <w:rFonts w:eastAsia="Times New Roman"/>
          <w:color w:val="222222"/>
          <w:u w:val="single"/>
        </w:rPr>
      </w:pPr>
      <w:r w:rsidRPr="00E53D24">
        <w:rPr>
          <w:rFonts w:eastAsia="Times New Roman"/>
          <w:color w:val="222222"/>
        </w:rPr>
        <w:t>On the other hand, he said, "</w:t>
      </w:r>
      <w:r w:rsidRPr="00E53D24">
        <w:rPr>
          <w:rFonts w:eastAsia="Times New Roman"/>
          <w:color w:val="222222"/>
          <w:u w:val="single"/>
        </w:rPr>
        <w:t>We are in danger of a runaway escalation of space debris</w:t>
      </w:r>
      <w:r w:rsidRPr="00E53D24">
        <w:rPr>
          <w:rFonts w:eastAsia="Times New Roman"/>
          <w:color w:val="222222"/>
        </w:rPr>
        <w:t>." According to Wright, the Chinese shoot-down on Jan. 11, 2007, added more than 2 million pieces of debris in low-Earth orbit, where most satellites are located. </w:t>
      </w:r>
      <w:r w:rsidRPr="00E53D24">
        <w:rPr>
          <w:rFonts w:eastAsia="Times New Roman"/>
          <w:color w:val="222222"/>
          <w:highlight w:val="cyan"/>
          <w:u w:val="single"/>
        </w:rPr>
        <w:t>Because there is already so much debris</w:t>
      </w:r>
      <w:r w:rsidRPr="00E53D24">
        <w:rPr>
          <w:rFonts w:eastAsia="Times New Roman"/>
          <w:color w:val="222222"/>
          <w:u w:val="single"/>
        </w:rPr>
        <w:t> </w:t>
      </w:r>
      <w:r w:rsidRPr="00E53D24">
        <w:rPr>
          <w:rFonts w:eastAsia="Times New Roman"/>
          <w:color w:val="222222"/>
        </w:rPr>
        <w:t>-- more than 150 million pieces, most of them less than 2 inches across -- </w:t>
      </w:r>
      <w:r w:rsidRPr="00E53D24">
        <w:rPr>
          <w:rFonts w:eastAsia="Times New Roman"/>
          <w:color w:val="222222"/>
          <w:highlight w:val="cyan"/>
          <w:u w:val="single"/>
        </w:rPr>
        <w:t>even if nothing more is added, the amount will still increase by a factor of three in the next 200 years due to the fragmentation of pieces from collisions and other reasons</w:t>
      </w:r>
      <w:r w:rsidRPr="00E53D24">
        <w:rPr>
          <w:rFonts w:eastAsia="Times New Roman"/>
          <w:color w:val="222222"/>
          <w:u w:val="single"/>
        </w:rPr>
        <w:t>. </w:t>
      </w:r>
      <w:r w:rsidRPr="00E53D24">
        <w:rPr>
          <w:rFonts w:eastAsia="Times New Roman"/>
          <w:color w:val="222222"/>
        </w:rPr>
        <w:t>That could be a low estimate if more antisatellite tests take place. Destruction of a single 10-ton satellite could contribute as many as 15 million pieces of junk, thousands of them more than a foot across. Even now, </w:t>
      </w:r>
      <w:r w:rsidRPr="00E53D24">
        <w:rPr>
          <w:rFonts w:eastAsia="Times New Roman"/>
          <w:color w:val="222222"/>
          <w:highlight w:val="cyan"/>
          <w:u w:val="single"/>
        </w:rPr>
        <w:t>a satellite orbiting Earth</w:t>
      </w:r>
      <w:r w:rsidRPr="00E53D24">
        <w:rPr>
          <w:rFonts w:eastAsia="Times New Roman"/>
          <w:color w:val="222222"/>
        </w:rPr>
        <w:t> passes within 60 miles of a piece of junk several thousand times a day and </w:t>
      </w:r>
      <w:r w:rsidRPr="00E53D24">
        <w:rPr>
          <w:rFonts w:eastAsia="Times New Roman"/>
          <w:color w:val="222222"/>
          <w:highlight w:val="cyan"/>
          <w:u w:val="single"/>
        </w:rPr>
        <w:t>has a 1% chance each year of getting hit.</w:t>
      </w:r>
    </w:p>
    <w:p w14:paraId="04034B2E" w14:textId="49C9DDBB" w:rsidR="00652781" w:rsidRDefault="00652781" w:rsidP="00652781">
      <w:r>
        <w:t xml:space="preserve">Public </w:t>
      </w:r>
      <w:proofErr w:type="spellStart"/>
      <w:r>
        <w:t>satelitles</w:t>
      </w:r>
      <w:proofErr w:type="spellEnd"/>
      <w:r>
        <w:t xml:space="preserve"> + operations – why private organizations worse</w:t>
      </w:r>
    </w:p>
    <w:p w14:paraId="604C227A" w14:textId="63D39077" w:rsidR="00652781" w:rsidRDefault="00652781" w:rsidP="00652781"/>
    <w:p w14:paraId="4659FF85" w14:textId="77777777" w:rsidR="00652781" w:rsidRDefault="00652781" w:rsidP="00652781"/>
    <w:p w14:paraId="13EF5B52" w14:textId="77777777" w:rsidR="00652781" w:rsidRPr="001E51E3" w:rsidRDefault="00652781" w:rsidP="00652781">
      <w:pPr>
        <w:pStyle w:val="Heading4"/>
        <w:rPr>
          <w:rFonts w:asciiTheme="majorHAnsi" w:hAnsiTheme="majorHAnsi" w:cstheme="majorHAnsi"/>
        </w:rPr>
      </w:pPr>
      <w:r>
        <w:rPr>
          <w:rFonts w:asciiTheme="majorHAnsi" w:hAnsiTheme="majorHAnsi" w:cstheme="majorHAnsi"/>
        </w:rPr>
        <w:t xml:space="preserve">Increasing debris is good—their evidence is just creatively highlighted. We agree that more debris is more risk but the “risk” that the card is talking about is risk to spacecraft vs current debris being “safe” for space craft. Increasing the risk to spacecraft is key to getting the deterrent effect their card talks about which means the </w:t>
      </w:r>
      <w:proofErr w:type="spellStart"/>
      <w:r>
        <w:rPr>
          <w:rFonts w:asciiTheme="majorHAnsi" w:hAnsiTheme="majorHAnsi" w:cstheme="majorHAnsi"/>
        </w:rPr>
        <w:t>squo</w:t>
      </w:r>
      <w:proofErr w:type="spellEnd"/>
      <w:r>
        <w:rPr>
          <w:rFonts w:asciiTheme="majorHAnsi" w:hAnsiTheme="majorHAnsi" w:cstheme="majorHAnsi"/>
        </w:rPr>
        <w:t xml:space="preserve"> solves both advantages—</w:t>
      </w:r>
      <w:proofErr w:type="spellStart"/>
      <w:r>
        <w:rPr>
          <w:rFonts w:asciiTheme="majorHAnsi" w:hAnsiTheme="majorHAnsi" w:cstheme="majorHAnsi"/>
        </w:rPr>
        <w:t>rehighlighting</w:t>
      </w:r>
      <w:proofErr w:type="spellEnd"/>
      <w:r>
        <w:rPr>
          <w:rFonts w:asciiTheme="majorHAnsi" w:hAnsiTheme="majorHAnsi" w:cstheme="majorHAnsi"/>
        </w:rPr>
        <w:t xml:space="preserve"> in yellow.</w:t>
      </w:r>
    </w:p>
    <w:p w14:paraId="608F1541" w14:textId="77777777" w:rsidR="00652781" w:rsidRPr="001E51E3" w:rsidRDefault="00652781" w:rsidP="00652781">
      <w:pPr>
        <w:rPr>
          <w:rFonts w:asciiTheme="majorHAnsi" w:hAnsiTheme="majorHAnsi" w:cstheme="majorHAnsi"/>
        </w:rPr>
      </w:pPr>
      <w:r>
        <w:rPr>
          <w:rStyle w:val="StyleUnderline"/>
          <w:rFonts w:asciiTheme="majorHAnsi" w:hAnsiTheme="majorHAnsi" w:cstheme="majorHAnsi"/>
        </w:rPr>
        <w:t xml:space="preserve">1AC </w:t>
      </w: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w:t>
      </w:r>
      <w:proofErr w:type="spellStart"/>
      <w:r w:rsidRPr="001E51E3">
        <w:rPr>
          <w:rFonts w:asciiTheme="majorHAnsi" w:hAnsiTheme="majorHAnsi" w:cstheme="majorHAnsi"/>
        </w:rPr>
        <w:t>PSci</w:t>
      </w:r>
      <w:proofErr w:type="spellEnd"/>
      <w:r w:rsidRPr="001E51E3">
        <w:rPr>
          <w:rFonts w:asciiTheme="majorHAnsi" w:hAnsiTheme="majorHAnsi" w:cstheme="majorHAnsi"/>
        </w:rPr>
        <w:t xml:space="preserve"> from Ohio State University, </w:t>
      </w:r>
      <w:proofErr w:type="gramStart"/>
      <w:r w:rsidRPr="001E51E3">
        <w:rPr>
          <w:rFonts w:asciiTheme="majorHAnsi" w:hAnsiTheme="majorHAnsi" w:cstheme="majorHAnsi"/>
        </w:rPr>
        <w:t>Prof</w:t>
      </w:r>
      <w:proofErr w:type="gramEnd"/>
      <w:r w:rsidRPr="001E51E3">
        <w:rPr>
          <w:rFonts w:asciiTheme="majorHAnsi" w:hAnsiTheme="majorHAnsi" w:cstheme="majorHAnsi"/>
        </w:rPr>
        <w:t xml:space="preserve"> and Chair of Dept of </w:t>
      </w:r>
      <w:proofErr w:type="spellStart"/>
      <w:r w:rsidRPr="001E51E3">
        <w:rPr>
          <w:rFonts w:asciiTheme="majorHAnsi" w:hAnsiTheme="majorHAnsi" w:cstheme="majorHAnsi"/>
        </w:rPr>
        <w:t>Spacepower</w:t>
      </w:r>
      <w:proofErr w:type="spellEnd"/>
      <w:r w:rsidRPr="001E51E3">
        <w:rPr>
          <w:rFonts w:asciiTheme="majorHAnsi" w:hAnsiTheme="majorHAnsi" w:cstheme="majorHAnsi"/>
        </w:rPr>
        <w:t xml:space="preserve"> and Director of Space Scholars program at Air Command and Staff College]. “Deterrence by Debris: The Downside to Cleaning up Space.” Space Policy, Vol 58, Nov 2021, </w:t>
      </w:r>
      <w:hyperlink r:id="rId47"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6C2F4EDA" w14:textId="77777777" w:rsidR="00652781" w:rsidRPr="001E51E3" w:rsidRDefault="00652781" w:rsidP="00652781">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w:t>
      </w:r>
      <w:r w:rsidRPr="001E51E3">
        <w:rPr>
          <w:rStyle w:val="StyleUnderline"/>
          <w:rFonts w:asciiTheme="majorHAnsi" w:hAnsiTheme="majorHAnsi" w:cstheme="majorHAnsi"/>
        </w:rPr>
        <w:lastRenderedPageBreak/>
        <w:t xml:space="preserve">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6DF10524" w14:textId="77777777" w:rsidR="00652781" w:rsidRPr="001E51E3" w:rsidRDefault="00652781" w:rsidP="00652781">
      <w:pPr>
        <w:rPr>
          <w:rStyle w:val="StyleUnderline"/>
          <w:rFonts w:asciiTheme="majorHAnsi" w:hAnsiTheme="majorHAnsi" w:cstheme="majorHAnsi"/>
        </w:rPr>
      </w:pPr>
      <w:r w:rsidRPr="001E51E3">
        <w:rPr>
          <w:rFonts w:asciiTheme="majorHAnsi" w:hAnsiTheme="majorHAnsi" w:cstheme="majorHAnsi"/>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48"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xml:space="preserve">], and such norms only deter a state from engaging in certain types of behavior if the state cares about following norms, if it cares about how states perceive its behavior, or if it believes other states are willing to enforce the norms. </w:t>
      </w:r>
      <w:r w:rsidRPr="00806A3D">
        <w:rPr>
          <w:rStyle w:val="StyleUnderline"/>
          <w:rFonts w:asciiTheme="majorHAnsi" w:hAnsiTheme="majorHAnsi" w:cstheme="majorHAnsi"/>
          <w:highlight w:val="yellow"/>
        </w:rPr>
        <w:t>The beauty of debris as a deterrent is that it does not rely on the enforcement of norms or the credibility of states to succeed.</w:t>
      </w:r>
    </w:p>
    <w:p w14:paraId="525F3156" w14:textId="77777777" w:rsidR="00652781" w:rsidRPr="001E51E3" w:rsidRDefault="00652781" w:rsidP="00652781">
      <w:pPr>
        <w:rPr>
          <w:rFonts w:asciiTheme="majorHAnsi" w:hAnsiTheme="majorHAnsi" w:cstheme="majorHAnsi"/>
        </w:rPr>
      </w:pPr>
      <w:r w:rsidRPr="00806A3D">
        <w:rPr>
          <w:rStyle w:val="StyleUnderline"/>
          <w:rFonts w:asciiTheme="majorHAnsi" w:hAnsiTheme="majorHAnsi" w:cstheme="majorHAnsi"/>
          <w:highlight w:val="yellow"/>
        </w:rPr>
        <w:t xml:space="preserve">The specific orbit will also determine how much debris is relatively safe while still deterring, and the point at which the </w:t>
      </w:r>
      <w:proofErr w:type="gramStart"/>
      <w:r w:rsidRPr="00806A3D">
        <w:rPr>
          <w:rStyle w:val="StyleUnderline"/>
          <w:rFonts w:asciiTheme="majorHAnsi" w:hAnsiTheme="majorHAnsi" w:cstheme="majorHAnsi"/>
          <w:highlight w:val="yellow"/>
        </w:rPr>
        <w:t>amount</w:t>
      </w:r>
      <w:proofErr w:type="gramEnd"/>
      <w:r w:rsidRPr="00806A3D">
        <w:rPr>
          <w:rStyle w:val="StyleUnderline"/>
          <w:rFonts w:asciiTheme="majorHAnsi" w:hAnsiTheme="majorHAnsi" w:cstheme="majorHAnsi"/>
          <w:highlight w:val="yellow"/>
        </w:rPr>
        <w:t xml:space="preserve"> of debris becomes more of a risk than a deterrent</w:t>
      </w:r>
      <w:r w:rsidRPr="00806A3D">
        <w:rPr>
          <w:rFonts w:asciiTheme="majorHAnsi" w:hAnsiTheme="majorHAnsi" w:cstheme="majorHAnsi"/>
          <w:highlight w:val="yellow"/>
        </w:rPr>
        <w:t xml:space="preserve">. </w:t>
      </w:r>
      <w:r w:rsidRPr="00806A3D">
        <w:rPr>
          <w:rFonts w:asciiTheme="majorHAnsi" w:hAnsiTheme="majorHAnsi" w:cstheme="majorHAnsi"/>
        </w:rPr>
        <w:t>The nature of the spacecraft will also play a role. More maneuverable and hardened craft will make attacks more difficult and less effective, but they also reduce the deterrent effect of debris</w:t>
      </w:r>
      <w:r w:rsidRPr="00806A3D">
        <w:rPr>
          <w:rFonts w:asciiTheme="majorHAnsi" w:hAnsiTheme="majorHAnsi" w:cstheme="majorHAnsi"/>
          <w:highlight w:val="yellow"/>
        </w:rPr>
        <w:t>.</w:t>
      </w:r>
      <w:r w:rsidRPr="001E51E3">
        <w:rPr>
          <w:rFonts w:asciiTheme="majorHAnsi" w:hAnsiTheme="majorHAnsi" w:cstheme="majorHAnsi"/>
        </w:rPr>
        <w:t xml:space="preserve"> More vulnerable craft might be easier to destroy, but the ease with which they create more debris can create a stronger deterrent. The presence of humans should also strengthen </w:t>
      </w:r>
      <w:r w:rsidRPr="001E51E3">
        <w:rPr>
          <w:rFonts w:asciiTheme="majorHAnsi" w:hAnsiTheme="majorHAnsi" w:cstheme="majorHAnsi"/>
        </w:rPr>
        <w:lastRenderedPageBreak/>
        <w:t xml:space="preserve">deterrence because even accidents that kill one country’s citizens </w:t>
      </w:r>
      <w:proofErr w:type="gramStart"/>
      <w:r w:rsidRPr="001E51E3">
        <w:rPr>
          <w:rFonts w:asciiTheme="majorHAnsi" w:hAnsiTheme="majorHAnsi" w:cstheme="majorHAnsi"/>
        </w:rPr>
        <w:t>as a result of</w:t>
      </w:r>
      <w:proofErr w:type="gramEnd"/>
      <w:r w:rsidRPr="001E51E3">
        <w:rPr>
          <w:rFonts w:asciiTheme="majorHAnsi" w:hAnsiTheme="majorHAnsi" w:cstheme="majorHAnsi"/>
        </w:rPr>
        <w:t xml:space="preserve"> debris could have national security implications for multiple states.</w:t>
      </w:r>
    </w:p>
    <w:p w14:paraId="28F48271" w14:textId="77777777" w:rsidR="00652781" w:rsidRPr="001E51E3" w:rsidRDefault="00652781" w:rsidP="00652781">
      <w:pPr>
        <w:rPr>
          <w:rFonts w:asciiTheme="majorHAnsi" w:hAnsiTheme="majorHAnsi" w:cstheme="majorHAnsi"/>
        </w:rPr>
      </w:pPr>
      <w:r w:rsidRPr="00806A3D">
        <w:rPr>
          <w:rStyle w:val="StyleUnderline"/>
          <w:rFonts w:asciiTheme="majorHAnsi" w:hAnsiTheme="majorHAnsi" w:cstheme="majorHAnsi"/>
          <w:highlight w:val="yellow"/>
        </w:rPr>
        <w:t>States that are potentially affected by additional debris or that have commercial interests that could be negatively affected are less likely to want to create more debris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so the more states that are invested in objects with similar orbits, and the more that satellites represent multinational efforts and interests, the stronger the deterrent effect against any kind of test or hostile activities in that area of space.</w:t>
      </w:r>
    </w:p>
    <w:p w14:paraId="473CE67E" w14:textId="77777777" w:rsidR="00652781" w:rsidRPr="001E51E3" w:rsidRDefault="00652781" w:rsidP="00652781">
      <w:pPr>
        <w:rPr>
          <w:rFonts w:asciiTheme="majorHAnsi" w:hAnsiTheme="majorHAnsi" w:cstheme="majorHAnsi"/>
        </w:rPr>
      </w:pPr>
      <w:r w:rsidRPr="001E51E3">
        <w:rPr>
          <w:rFonts w:asciiTheme="majorHAnsi" w:hAnsiTheme="majorHAnsi" w:cstheme="majorHAnsi"/>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"bib33" </w:instrText>
      </w:r>
      <w:r w:rsidRPr="001E51E3">
        <w:rPr>
          <w:rFonts w:asciiTheme="majorHAnsi" w:hAnsiTheme="majorHAnsi" w:cstheme="majorHAnsi"/>
        </w:rPr>
        <w:fldChar w:fldCharType="separate"/>
      </w:r>
      <w:r w:rsidRPr="001E51E3">
        <w:rPr>
          <w:rStyle w:val="Hyperlink"/>
          <w:rFonts w:asciiTheme="majorHAnsi" w:hAnsiTheme="majorHAnsi" w:cstheme="majorHAnsi"/>
        </w:rPr>
        <w:t>[33]</w:t>
      </w:r>
      <w:r w:rsidRPr="001E51E3">
        <w:rPr>
          <w:rFonts w:asciiTheme="majorHAnsi" w:hAnsiTheme="majorHAnsi" w:cstheme="majorHAnsi"/>
        </w:rPr>
        <w:fldChar w:fldCharType="end"/>
      </w:r>
      <w:bookmarkEnd w:id="3"/>
      <w:r w:rsidRPr="001E51E3">
        <w:rPr>
          <w:rFonts w:asciiTheme="majorHAnsi" w:hAnsiTheme="majorHAnsi" w:cstheme="majorHAnsi"/>
        </w:rPr>
        <w:t>, </w:t>
      </w:r>
      <w:bookmarkStart w:id="4" w:name="bbib34"/>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"bib34" </w:instrText>
      </w:r>
      <w:r w:rsidRPr="001E51E3">
        <w:rPr>
          <w:rFonts w:asciiTheme="majorHAnsi" w:hAnsiTheme="majorHAnsi" w:cstheme="majorHAnsi"/>
        </w:rPr>
        <w:fldChar w:fldCharType="separate"/>
      </w:r>
      <w:r w:rsidRPr="001E51E3">
        <w:rPr>
          <w:rStyle w:val="Hyperlink"/>
          <w:rFonts w:asciiTheme="majorHAnsi" w:hAnsiTheme="majorHAnsi" w:cstheme="majorHAnsi"/>
        </w:rPr>
        <w:t>[34]</w:t>
      </w:r>
      <w:r w:rsidRPr="001E51E3">
        <w:rPr>
          <w:rFonts w:asciiTheme="majorHAnsi" w:hAnsiTheme="majorHAnsi" w:cstheme="majorHAnsi"/>
        </w:rPr>
        <w:fldChar w:fldCharType="end"/>
      </w:r>
      <w:bookmarkEnd w:id="4"/>
      <w:r w:rsidRPr="001E51E3">
        <w:rPr>
          <w:rFonts w:asciiTheme="majorHAnsi" w:hAnsiTheme="majorHAnsi" w:cstheme="majorHAnsi"/>
        </w:rPr>
        <w:t>, </w:t>
      </w:r>
      <w:bookmarkStart w:id="5" w:name="bbib35"/>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"bib35" </w:instrText>
      </w:r>
      <w:r w:rsidRPr="001E51E3">
        <w:rPr>
          <w:rFonts w:asciiTheme="majorHAnsi" w:hAnsiTheme="majorHAnsi" w:cstheme="majorHAnsi"/>
        </w:rPr>
        <w:fldChar w:fldCharType="separate"/>
      </w:r>
      <w:r w:rsidRPr="001E51E3">
        <w:rPr>
          <w:rStyle w:val="Hyperlink"/>
          <w:rFonts w:asciiTheme="majorHAnsi" w:hAnsiTheme="majorHAnsi" w:cstheme="majorHAnsi"/>
        </w:rPr>
        <w:t>[35]</w:t>
      </w:r>
      <w:r w:rsidRPr="001E51E3">
        <w:rPr>
          <w:rFonts w:asciiTheme="majorHAnsi" w:hAnsiTheme="majorHAnsi" w:cstheme="majorHAnsi"/>
        </w:rPr>
        <w:fldChar w:fldCharType="end"/>
      </w:r>
      <w:bookmarkEnd w:id="5"/>
      <w:r w:rsidRPr="001E51E3">
        <w:rPr>
          <w:rFonts w:asciiTheme="majorHAnsi" w:hAnsiTheme="majorHAnsi" w:cstheme="majorHAnsi"/>
        </w:rPr>
        <w:t xml:space="preserve">]. As a result, even states that do not have space launch capabilities </w:t>
      </w:r>
      <w:proofErr w:type="gramStart"/>
      <w:r w:rsidRPr="001E51E3">
        <w:rPr>
          <w:rFonts w:asciiTheme="majorHAnsi" w:hAnsiTheme="majorHAnsi" w:cstheme="majorHAnsi"/>
        </w:rPr>
        <w:t>have the ability to</w:t>
      </w:r>
      <w:proofErr w:type="gramEnd"/>
      <w:r w:rsidRPr="001E51E3">
        <w:rPr>
          <w:rFonts w:asciiTheme="majorHAnsi" w:hAnsiTheme="majorHAnsi" w:cstheme="majorHAnsi"/>
        </w:rPr>
        <w:t xml:space="preserve"> deter acts that generate debris and will have the desire to do so if it affects their communications, navigation, or scientific interests.</w:t>
      </w:r>
    </w:p>
    <w:p w14:paraId="06634785" w14:textId="77777777" w:rsidR="00652781" w:rsidRPr="001E51E3" w:rsidRDefault="00652781" w:rsidP="00652781">
      <w:pPr>
        <w:rPr>
          <w:rFonts w:asciiTheme="majorHAnsi" w:hAnsiTheme="majorHAnsi" w:cstheme="majorHAnsi"/>
        </w:rPr>
      </w:pPr>
      <w:r w:rsidRPr="001E51E3">
        <w:rPr>
          <w:rFonts w:asciiTheme="majorHAnsi" w:hAnsiTheme="majorHAnsi" w:cstheme="majorHAnsi"/>
        </w:rPr>
        <w:t xml:space="preserve">Because of these and other factors that enhance deterrence,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49" w:tooltip="Learn more about retaliation from ScienceDirect's AI-generated Topic Pages" w:history="1">
        <w:r w:rsidRPr="001E51E3">
          <w:rPr>
            <w:rStyle w:val="Hyperlink"/>
            <w:rFonts w:asciiTheme="majorHAnsi" w:hAnsiTheme="majorHAnsi" w:cstheme="majorHAnsi"/>
          </w:rPr>
          <w:t>retaliation</w:t>
        </w:r>
      </w:hyperlink>
      <w:r w:rsidRPr="001E51E3">
        <w:rPr>
          <w:rFonts w:asciiTheme="majorHAnsi" w:hAnsiTheme="majorHAnsi" w:cstheme="majorHAnsi"/>
        </w:rPr>
        <w:t xml:space="preserve">.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w:t>
      </w:r>
      <w:r w:rsidRPr="001E51E3">
        <w:rPr>
          <w:rFonts w:asciiTheme="majorHAnsi" w:hAnsiTheme="majorHAnsi" w:cstheme="majorHAnsi"/>
        </w:rPr>
        <w:lastRenderedPageBreak/>
        <w:t xml:space="preserve">develop space capabilities and as states develop more </w:t>
      </w:r>
      <w:proofErr w:type="spellStart"/>
      <w:r w:rsidRPr="001E51E3">
        <w:rPr>
          <w:rFonts w:asciiTheme="majorHAnsi" w:hAnsiTheme="majorHAnsi" w:cstheme="majorHAnsi"/>
        </w:rPr>
        <w:t>nonkinetic</w:t>
      </w:r>
      <w:proofErr w:type="spellEnd"/>
      <w:r w:rsidRPr="001E51E3">
        <w:rPr>
          <w:rFonts w:asciiTheme="majorHAnsi" w:hAnsiTheme="majorHAnsi" w:cstheme="majorHAnsi"/>
        </w:rPr>
        <w:t xml:space="preserve"> ASAT capabilities.</w:t>
      </w:r>
    </w:p>
    <w:p w14:paraId="2F228CC7" w14:textId="77777777" w:rsidR="00652781" w:rsidRPr="00652781" w:rsidRDefault="00652781" w:rsidP="00652781"/>
    <w:p w14:paraId="3928BF66" w14:textId="77777777" w:rsidR="00652781" w:rsidRDefault="00652781" w:rsidP="00652781">
      <w:pPr>
        <w:pStyle w:val="Heading3"/>
      </w:pPr>
    </w:p>
    <w:p w14:paraId="37FDC51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301724"/>
    <w:multiLevelType w:val="hybridMultilevel"/>
    <w:tmpl w:val="7E0C1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046AC9"/>
    <w:multiLevelType w:val="hybridMultilevel"/>
    <w:tmpl w:val="FF1684FC"/>
    <w:lvl w:ilvl="0" w:tplc="47FA94CC">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00130D"/>
    <w:multiLevelType w:val="hybridMultilevel"/>
    <w:tmpl w:val="4F3AB492"/>
    <w:lvl w:ilvl="0" w:tplc="BB58B63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C5476A"/>
    <w:multiLevelType w:val="hybridMultilevel"/>
    <w:tmpl w:val="6902C9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278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781"/>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E8B"/>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661E1"/>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651A8"/>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B780DF"/>
  <w14:defaultImageDpi w14:val="300"/>
  <w15:docId w15:val="{168893D3-F4BE-CB4C-BD23-A66736F19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661E1"/>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A661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661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661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A661E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A661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61E1"/>
  </w:style>
  <w:style w:type="character" w:customStyle="1" w:styleId="Heading1Char">
    <w:name w:val="Heading 1 Char"/>
    <w:aliases w:val="Pocket Char"/>
    <w:basedOn w:val="DefaultParagraphFont"/>
    <w:link w:val="Heading1"/>
    <w:uiPriority w:val="9"/>
    <w:rsid w:val="00A661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661E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661E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A661E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661E1"/>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A661E1"/>
    <w:rPr>
      <w:b/>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A661E1"/>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A661E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Important,C"/>
    <w:basedOn w:val="DefaultParagraphFont"/>
    <w:link w:val="NoSpacing"/>
    <w:uiPriority w:val="99"/>
    <w:unhideWhenUsed/>
    <w:rsid w:val="00A661E1"/>
    <w:rPr>
      <w:color w:val="auto"/>
      <w:u w:val="none"/>
    </w:rPr>
  </w:style>
  <w:style w:type="paragraph" w:styleId="DocumentMap">
    <w:name w:val="Document Map"/>
    <w:basedOn w:val="Normal"/>
    <w:link w:val="DocumentMapChar"/>
    <w:uiPriority w:val="99"/>
    <w:semiHidden/>
    <w:unhideWhenUsed/>
    <w:rsid w:val="00A661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661E1"/>
    <w:rPr>
      <w:rFonts w:ascii="Lucida Grande" w:hAnsi="Lucida Grande" w:cs="Lucida Grande"/>
    </w:rPr>
  </w:style>
  <w:style w:type="paragraph" w:customStyle="1" w:styleId="textbold">
    <w:name w:val="text bold"/>
    <w:basedOn w:val="Normal"/>
    <w:link w:val="Emphasis"/>
    <w:autoRedefine/>
    <w:uiPriority w:val="20"/>
    <w:qFormat/>
    <w:rsid w:val="00652781"/>
    <w:pPr>
      <w:pBdr>
        <w:top w:val="single" w:sz="18" w:space="0" w:color="auto"/>
        <w:left w:val="single" w:sz="18" w:space="0" w:color="auto"/>
        <w:bottom w:val="single" w:sz="18" w:space="0" w:color="auto"/>
        <w:right w:val="single" w:sz="18" w:space="0" w:color="auto"/>
      </w:pBdr>
      <w:ind w:left="720"/>
      <w:jc w:val="both"/>
    </w:pPr>
    <w:rPr>
      <w:b/>
      <w:iCs/>
      <w:u w:val="single"/>
      <w:bdr w:val="single" w:sz="12" w:space="0" w:color="auto"/>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Debate Text,Card,Tags"/>
    <w:basedOn w:val="Heading1"/>
    <w:link w:val="Hyperlink"/>
    <w:autoRedefine/>
    <w:uiPriority w:val="99"/>
    <w:qFormat/>
    <w:rsid w:val="0065278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652781"/>
    <w:rPr>
      <w:b/>
      <w:bCs/>
    </w:rPr>
  </w:style>
  <w:style w:type="paragraph" w:styleId="ListParagraph">
    <w:name w:val="List Paragraph"/>
    <w:basedOn w:val="Normal"/>
    <w:uiPriority w:val="34"/>
    <w:qFormat/>
    <w:rsid w:val="00652781"/>
    <w:pPr>
      <w:ind w:left="720"/>
      <w:contextualSpacing/>
    </w:pPr>
  </w:style>
  <w:style w:type="paragraph" w:styleId="Revision">
    <w:name w:val="Revision"/>
    <w:hidden/>
    <w:uiPriority w:val="99"/>
    <w:semiHidden/>
    <w:rsid w:val="00C651A8"/>
    <w:rPr>
      <w:rFonts w:ascii="Calibri" w:hAnsi="Calibri" w:cs="Calibri"/>
      <w:sz w:val="26"/>
    </w:rPr>
  </w:style>
  <w:style w:type="paragraph" w:customStyle="1" w:styleId="UnderlinePara">
    <w:name w:val="Underline Para"/>
    <w:basedOn w:val="Normal"/>
    <w:uiPriority w:val="1"/>
    <w:qFormat/>
    <w:rsid w:val="00C651A8"/>
    <w:pPr>
      <w:widowControl w:val="0"/>
      <w:suppressAutoHyphens/>
      <w:spacing w:after="200" w:line="256" w:lineRule="auto"/>
      <w:contextualSpacing/>
    </w:pPr>
    <w:rPr>
      <w:rFonts w:asciiTheme="minorHAnsi" w:hAnsiTheme="minorHAnsi" w:cstheme="min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reakingdefense.com/2021/04/us-should-push-new-space-treaty-atlantic-council/" TargetMode="External"/><Relationship Id="rId18" Type="http://schemas.openxmlformats.org/officeDocument/2006/relationships/hyperlink" Target="https://www.reuters.com/article/us-arms-space/china-russia-to-offer-treaty-to-ban-arms-in-space-idUSL2578979020080125" TargetMode="External"/><Relationship Id="rId26" Type="http://schemas.openxmlformats.org/officeDocument/2006/relationships/hyperlink" Target="https://www.theverge.com/2018/8/23/17769034/nasa-moon-lunar-water-ice-mining-propellant-depots" TargetMode="External"/><Relationship Id="rId39" Type="http://schemas.openxmlformats.org/officeDocument/2006/relationships/hyperlink" Target="https://www.nbcnews.com/news/weather/knocked-out-texas-millions-face-record-lows-without-power-new-n1257964" TargetMode="External"/><Relationship Id="rId21" Type="http://schemas.openxmlformats.org/officeDocument/2006/relationships/hyperlink" Target="https://www.milkenreview.org/articles/mining-in-space-is-coming" TargetMode="External"/><Relationship Id="rId34" Type="http://schemas.openxmlformats.org/officeDocument/2006/relationships/hyperlink" Target="https://mdcampbell.com/Helium-3version2.pdf" TargetMode="External"/><Relationship Id="rId42" Type="http://schemas.openxmlformats.org/officeDocument/2006/relationships/hyperlink" Target="https://thehill.com/people/joe-biden" TargetMode="External"/><Relationship Id="rId47" Type="http://schemas.openxmlformats.org/officeDocument/2006/relationships/hyperlink" Target="https://doi.org/10.1016/j.spacepol.2021.101447" TargetMode="Externa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breakingdefense.com/2021/03/the-space-rush-new-us-strategy-must-bring-order-regulation/" TargetMode="External"/><Relationship Id="rId29" Type="http://schemas.openxmlformats.org/officeDocument/2006/relationships/hyperlink" Target="https://foreignpolicy.com/2016/04/28/the-asteroid-miners-guide-to-the-galaxy-space-race-mining-asteroids-planetary-research-deep-space-industries/" TargetMode="External"/><Relationship Id="rId11" Type="http://schemas.openxmlformats.org/officeDocument/2006/relationships/hyperlink" Target="https://kluwerlawonline.com/journalarticle/Air+and+Space+Law/33.3/AILA2008021" TargetMode="External"/><Relationship Id="rId24" Type="http://schemas.openxmlformats.org/officeDocument/2006/relationships/hyperlink" Target="https://nationalinterest.org/feature/geostrategic-importance-outer-space-resources-154746" TargetMode="External"/><Relationship Id="rId32" Type="http://schemas.openxmlformats.org/officeDocument/2006/relationships/hyperlink" Target="https://milkeninstitute.org/videos/infinity-and-beyond-business-space" TargetMode="External"/><Relationship Id="rId37" Type="http://schemas.openxmlformats.org/officeDocument/2006/relationships/hyperlink" Target="https://www.bbvaopenmind.com/en/science/physics/helium-3-lunar-gold-fever/" TargetMode="External"/><Relationship Id="rId40" Type="http://schemas.openxmlformats.org/officeDocument/2006/relationships/hyperlink" Target="https://thehill.com/people/donald-trump" TargetMode="External"/><Relationship Id="rId45" Type="http://schemas.openxmlformats.org/officeDocument/2006/relationships/hyperlink" Target="https://www.law.upenn.edu/live/files/7804-grego-space-and-crisis-stabilitypdf" TargetMode="External"/><Relationship Id="rId5" Type="http://schemas.openxmlformats.org/officeDocument/2006/relationships/numbering" Target="numbering.xml"/><Relationship Id="rId15" Type="http://schemas.openxmlformats.org/officeDocument/2006/relationships/hyperlink" Target="https://www.atlanticcouncil.org/wp-content/uploads/2021/04/TheFutureofSecurityinSpace.pdf" TargetMode="External"/><Relationship Id="rId23" Type="http://schemas.openxmlformats.org/officeDocument/2006/relationships/hyperlink" Target="https://www.fastcompany.com/90347364/jeff-bezos-wants-to-save-earth-by-moving-industry-to-space" TargetMode="External"/><Relationship Id="rId28" Type="http://schemas.openxmlformats.org/officeDocument/2006/relationships/hyperlink" Target="http://lroc.sese.asu.edu/posts/1105" TargetMode="External"/><Relationship Id="rId36" Type="http://schemas.openxmlformats.org/officeDocument/2006/relationships/hyperlink" Target="https://arpa-e.energy.gov/sites/default/files/04_WESSEL.pdf" TargetMode="External"/><Relationship Id="rId49" Type="http://schemas.openxmlformats.org/officeDocument/2006/relationships/hyperlink" Target="https://www.sciencedirect.com/topics/social-sciences/retaliation" TargetMode="External"/><Relationship Id="rId10" Type="http://schemas.openxmlformats.org/officeDocument/2006/relationships/hyperlink" Target="https://digitalcommons.unl.edu/cgi/viewcontent.cgi?referer=&amp;httpsredir=1&amp;article=1086&amp;context=spacelaw" TargetMode="External"/><Relationship Id="rId19" Type="http://schemas.openxmlformats.org/officeDocument/2006/relationships/hyperlink" Target="https://www.wilsoncenter.org/article/global-legal-landscape-space-who-writes-rules-final-frontier" TargetMode="External"/><Relationship Id="rId31" Type="http://schemas.openxmlformats.org/officeDocument/2006/relationships/hyperlink" Target="https://aerospace.csis.org/data/space-launch-to-low-earth-orbit-how-much-does-it-cost/" TargetMode="External"/><Relationship Id="rId44" Type="http://schemas.openxmlformats.org/officeDocument/2006/relationships/hyperlink" Target="https://www.mining.com/experts-warn-of-brewing-space-mining-war-among-us-china-and-russia/" TargetMode="External"/><Relationship Id="rId4" Type="http://schemas.openxmlformats.org/officeDocument/2006/relationships/customXml" Target="../customXml/item4.xml"/><Relationship Id="rId9" Type="http://schemas.openxmlformats.org/officeDocument/2006/relationships/hyperlink" Target="https://scholar.smu.edu/cgi/viewcontent.cgi?article=1307&amp;context=jalc" TargetMode="External"/><Relationship Id="rId14" Type="http://schemas.openxmlformats.org/officeDocument/2006/relationships/hyperlink" Target="https://breakingdefense.com/tag/outer-space-treaty/" TargetMode="External"/><Relationship Id="rId22" Type="http://schemas.openxmlformats.org/officeDocument/2006/relationships/hyperlink" Target="https://payneinstitute.mines.edu/wp-content/uploads/sites/149/2020/09/Payne-Institute-Commentary-The-Era-of-Commercial-Space-Mining-Begins.pdf" TargetMode="External"/><Relationship Id="rId27" Type="http://schemas.openxmlformats.org/officeDocument/2006/relationships/hyperlink" Target="https://theconversation.com/mining-the-moon-110744" TargetMode="External"/><Relationship Id="rId30" Type="http://schemas.openxmlformats.org/officeDocument/2006/relationships/hyperlink" Target="https://www.sciencedirect.com/science/article/abs/pii/S0032063319301618" TargetMode="External"/><Relationship Id="rId35" Type="http://schemas.openxmlformats.org/officeDocument/2006/relationships/hyperlink" Target="https://www.usnuclearcorp.com/magneto-inertial-fusion-technologies/" TargetMode="External"/><Relationship Id="rId43" Type="http://schemas.openxmlformats.org/officeDocument/2006/relationships/hyperlink" Target="https://ans.tandfonline.com/doi/pdf/10.1080/00295450.2018.1505357?needAccess=true" TargetMode="External"/><Relationship Id="rId48" Type="http://schemas.openxmlformats.org/officeDocument/2006/relationships/hyperlink" Target="https://www.sciencedirect.com/topics/social-sciences/nuclear-weapons" TargetMode="Externa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kluwerlawonline.com/journalarticle/Air+and+Space+Law/33.3/AILA2008021" TargetMode="External"/><Relationship Id="rId17" Type="http://schemas.openxmlformats.org/officeDocument/2006/relationships/hyperlink" Target="https://breakingdefense.com/tag/space-resource-extraction/" TargetMode="External"/><Relationship Id="rId25" Type="http://schemas.openxmlformats.org/officeDocument/2006/relationships/hyperlink" Target="https://issues.org/new-policies-needed-to-advance-space-mining/" TargetMode="External"/><Relationship Id="rId33" Type="http://schemas.openxmlformats.org/officeDocument/2006/relationships/hyperlink" Target="https://thehill.com/opinion/technology/540856-solving-the-climate-and-energy-crises-mine-the-moons-helium-3" TargetMode="External"/><Relationship Id="rId38" Type="http://schemas.openxmlformats.org/officeDocument/2006/relationships/hyperlink" Target="https://fti.neep.wisc.edu/fti.neep.wisc.edu/index.html" TargetMode="External"/><Relationship Id="rId46" Type="http://schemas.openxmlformats.org/officeDocument/2006/relationships/hyperlink" Target="http://articles.latimes.com/2008/apr/16/science/sci-spacejunk16" TargetMode="External"/><Relationship Id="rId20" Type="http://schemas.openxmlformats.org/officeDocument/2006/relationships/hyperlink" Target="http://scholarship.law.georgetown.edu/cgi/viewcontent.cgi?article=1452&amp;context=facpub" TargetMode="External"/><Relationship Id="rId41" Type="http://schemas.openxmlformats.org/officeDocument/2006/relationships/hyperlink" Target="https://thehill.com/opinion/technology/482265-trump-goes-all-in-for-nasas-artemis-return-to-the-moon-program"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38</Pages>
  <Words>14395</Words>
  <Characters>82054</Characters>
  <Application>Microsoft Office Word</Application>
  <DocSecurity>0</DocSecurity>
  <Lines>683</Lines>
  <Paragraphs>192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96257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4</cp:revision>
  <dcterms:created xsi:type="dcterms:W3CDTF">2022-01-23T17:46:00Z</dcterms:created>
  <dcterms:modified xsi:type="dcterms:W3CDTF">2022-02-12T18:14:00Z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