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CD83F" w14:textId="0905C92A" w:rsidR="00E42E4C" w:rsidRDefault="00E80D5B" w:rsidP="00E80D5B">
      <w:pPr>
        <w:pStyle w:val="Heading2"/>
      </w:pPr>
      <w:r>
        <w:t>1</w:t>
      </w:r>
    </w:p>
    <w:p w14:paraId="13E13E6A" w14:textId="77777777" w:rsidR="00E80D5B" w:rsidRPr="00594A42" w:rsidRDefault="00E80D5B" w:rsidP="00E80D5B">
      <w:pPr>
        <w:pStyle w:val="Heading4"/>
        <w:rPr>
          <w:rFonts w:cs="Calibri"/>
        </w:rPr>
      </w:pPr>
      <w:r>
        <w:rPr>
          <w:rFonts w:cs="Calibri"/>
        </w:rPr>
        <w:t xml:space="preserve">CP: </w:t>
      </w:r>
      <w:r w:rsidRPr="00594A42">
        <w:rPr>
          <w:rFonts w:cs="Calibri"/>
        </w:rPr>
        <w:t>The TRIPs</w:t>
      </w:r>
      <w:r>
        <w:rPr>
          <w:rFonts w:cs="Calibri"/>
        </w:rPr>
        <w:t xml:space="preserve"> Council</w:t>
      </w:r>
      <w:r w:rsidRPr="00594A42">
        <w:rPr>
          <w:rFonts w:cs="Calibri"/>
        </w:rPr>
        <w:t xml:space="preserve"> should vote to reduce intellectual property protections for [</w:t>
      </w:r>
      <w:r w:rsidRPr="00594A42">
        <w:rPr>
          <w:rFonts w:cs="Calibri"/>
          <w:highlight w:val="yellow"/>
        </w:rPr>
        <w:t>PLAN</w:t>
      </w:r>
      <w:r w:rsidRPr="00594A42">
        <w:rPr>
          <w:rFonts w:cs="Calibri"/>
        </w:rPr>
        <w:t>]</w:t>
      </w:r>
      <w:r>
        <w:rPr>
          <w:rFonts w:cs="Calibri"/>
        </w:rPr>
        <w:t>, amending TRIPs to mandate the [</w:t>
      </w:r>
      <w:r w:rsidRPr="0055064D">
        <w:rPr>
          <w:rFonts w:cs="Calibri"/>
          <w:highlight w:val="yellow"/>
        </w:rPr>
        <w:t>PLAN</w:t>
      </w:r>
      <w:r>
        <w:rPr>
          <w:rFonts w:cs="Calibri"/>
        </w:rPr>
        <w:t>]</w:t>
      </w:r>
    </w:p>
    <w:p w14:paraId="43241577" w14:textId="77777777" w:rsidR="00E80D5B" w:rsidRPr="00594A42" w:rsidRDefault="00E80D5B" w:rsidP="00E80D5B">
      <w:pPr>
        <w:pStyle w:val="Heading4"/>
        <w:rPr>
          <w:rFonts w:cs="Calibri"/>
        </w:rPr>
      </w:pPr>
      <w:r w:rsidRPr="00594A42">
        <w:rPr>
          <w:rFonts w:cs="Calibri"/>
        </w:rPr>
        <w:t>The United States should:</w:t>
      </w:r>
    </w:p>
    <w:p w14:paraId="5A584F78" w14:textId="77777777" w:rsidR="00E80D5B" w:rsidRPr="00594A42" w:rsidRDefault="00E80D5B" w:rsidP="00E80D5B">
      <w:pPr>
        <w:pStyle w:val="Heading4"/>
        <w:rPr>
          <w:rFonts w:cs="Calibri"/>
          <w:b w:val="0"/>
          <w:bCs w:val="0"/>
        </w:rPr>
      </w:pPr>
      <w:r w:rsidRPr="00594A42">
        <w:rPr>
          <w:rFonts w:cs="Calibri"/>
          <w:b w:val="0"/>
          <w:bCs w:val="0"/>
        </w:rPr>
        <w:t>--Publicly rescind support for the WTO waiver</w:t>
      </w:r>
    </w:p>
    <w:p w14:paraId="08ED9540" w14:textId="77777777" w:rsidR="00E80D5B" w:rsidRPr="00594A42" w:rsidRDefault="00E80D5B" w:rsidP="00E80D5B">
      <w:pPr>
        <w:pStyle w:val="Heading4"/>
        <w:rPr>
          <w:rFonts w:cs="Calibri"/>
          <w:b w:val="0"/>
          <w:bCs w:val="0"/>
        </w:rPr>
      </w:pPr>
      <w:r w:rsidRPr="00594A42">
        <w:rPr>
          <w:rFonts w:cs="Calibri"/>
          <w:b w:val="0"/>
          <w:bCs w:val="0"/>
        </w:rPr>
        <w:t>-- Veto this motion and refuse to comply</w:t>
      </w:r>
    </w:p>
    <w:p w14:paraId="1D8365E2" w14:textId="77777777" w:rsidR="00E80D5B" w:rsidRPr="00594A42" w:rsidRDefault="00E80D5B" w:rsidP="00E80D5B">
      <w:pPr>
        <w:pStyle w:val="Heading4"/>
        <w:rPr>
          <w:rFonts w:cs="Calibri"/>
        </w:rPr>
      </w:pPr>
      <w:r w:rsidRPr="00594A42">
        <w:rPr>
          <w:rFonts w:cs="Calibri"/>
        </w:rPr>
        <w:t>The remaining member nations should initiate proceedings against the United States through the World Trade Organization Dispute Settlement Body</w:t>
      </w:r>
      <w:r>
        <w:rPr>
          <w:rFonts w:cs="Calibri"/>
        </w:rPr>
        <w:t xml:space="preserve"> </w:t>
      </w:r>
      <w:r w:rsidRPr="00594A42">
        <w:rPr>
          <w:rFonts w:cs="Calibri"/>
        </w:rPr>
        <w:t>which ought to find against the United States. The United States ought to comply with this ruling.</w:t>
      </w:r>
    </w:p>
    <w:p w14:paraId="54E85A54" w14:textId="77777777" w:rsidR="00E80D5B" w:rsidRPr="00594A42" w:rsidRDefault="00E80D5B" w:rsidP="00E80D5B">
      <w:pPr>
        <w:pStyle w:val="Heading4"/>
        <w:rPr>
          <w:rFonts w:cs="Calibri"/>
        </w:rPr>
      </w:pPr>
      <w:r w:rsidRPr="00594A42">
        <w:rPr>
          <w:rFonts w:cs="Calibri"/>
        </w:rPr>
        <w:t xml:space="preserve">Counterplan competes --- </w:t>
      </w:r>
    </w:p>
    <w:p w14:paraId="70DE3070" w14:textId="77777777" w:rsidR="00E80D5B" w:rsidRPr="00594A42" w:rsidRDefault="00E80D5B" w:rsidP="00E80D5B">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w:t>
      </w:r>
    </w:p>
    <w:p w14:paraId="16F5366C" w14:textId="77777777" w:rsidR="00E80D5B" w:rsidRPr="00594A42" w:rsidRDefault="00E80D5B" w:rsidP="00E80D5B">
      <w:pPr>
        <w:rPr>
          <w:szCs w:val="22"/>
        </w:rPr>
      </w:pPr>
      <w:r w:rsidRPr="00594A42">
        <w:rPr>
          <w:b/>
          <w:bCs/>
          <w:szCs w:val="26"/>
        </w:rPr>
        <w:t>Collins Dictionary n.d.</w:t>
      </w:r>
      <w:r w:rsidRPr="00594A42">
        <w:t xml:space="preserve"> </w:t>
      </w:r>
      <w:r w:rsidRPr="00594A42">
        <w:rPr>
          <w:szCs w:val="22"/>
        </w:rPr>
        <w:t xml:space="preserve">“member nations” RJP, </w:t>
      </w:r>
      <w:proofErr w:type="spellStart"/>
      <w:r w:rsidRPr="00594A42">
        <w:rPr>
          <w:szCs w:val="22"/>
        </w:rPr>
        <w:t>DebateDrills</w:t>
      </w:r>
      <w:proofErr w:type="spellEnd"/>
      <w:r w:rsidRPr="00594A42">
        <w:rPr>
          <w:szCs w:val="22"/>
        </w:rPr>
        <w:t xml:space="preserve"> https://www.collinsdictionary.com/us/dictionary/english/member-nations</w:t>
      </w:r>
    </w:p>
    <w:p w14:paraId="583578EB" w14:textId="77777777" w:rsidR="00E80D5B" w:rsidRPr="00594A42" w:rsidRDefault="00E80D5B" w:rsidP="00E80D5B">
      <w:pPr>
        <w:rPr>
          <w:rStyle w:val="Emphasis"/>
          <w:szCs w:val="22"/>
        </w:rPr>
      </w:pPr>
      <w:r w:rsidRPr="00594A42">
        <w:rPr>
          <w:rStyle w:val="Emphasis"/>
          <w:szCs w:val="22"/>
        </w:rPr>
        <w:t>member nations</w:t>
      </w:r>
    </w:p>
    <w:p w14:paraId="166CA53E" w14:textId="77777777" w:rsidR="00E80D5B" w:rsidRPr="00594A42" w:rsidRDefault="00E80D5B" w:rsidP="00E80D5B">
      <w:pPr>
        <w:rPr>
          <w:rStyle w:val="Style13ptBold"/>
          <w:b w:val="0"/>
          <w:bCs/>
          <w:sz w:val="22"/>
          <w:szCs w:val="22"/>
        </w:rPr>
      </w:pPr>
      <w:r w:rsidRPr="006F13BB">
        <w:rPr>
          <w:rStyle w:val="Style13ptBold"/>
          <w:rFonts w:eastAsiaTheme="majorEastAsia"/>
          <w:b w:val="0"/>
          <w:bCs/>
          <w:sz w:val="22"/>
          <w:szCs w:val="22"/>
          <w:highlight w:val="green"/>
        </w:rPr>
        <w:t>The </w:t>
      </w:r>
      <w:hyperlink r:id="rId9" w:tooltip="Definition of United" w:history="1">
        <w:r w:rsidRPr="006F13BB">
          <w:rPr>
            <w:rStyle w:val="Style13ptBold"/>
            <w:rFonts w:eastAsiaTheme="majorEastAsia"/>
            <w:b w:val="0"/>
            <w:bCs/>
            <w:sz w:val="22"/>
            <w:szCs w:val="22"/>
            <w:highlight w:val="green"/>
          </w:rPr>
          <w:t>United</w:t>
        </w:r>
      </w:hyperlink>
      <w:r w:rsidRPr="006F13BB">
        <w:rPr>
          <w:rStyle w:val="Style13ptBold"/>
          <w:rFonts w:eastAsiaTheme="majorEastAsia"/>
          <w:b w:val="0"/>
          <w:bCs/>
          <w:sz w:val="22"/>
          <w:szCs w:val="22"/>
          <w:highlight w:val="green"/>
        </w:rPr>
        <w:t> </w:t>
      </w:r>
      <w:hyperlink r:id="rId10" w:tooltip="Definition of Nations" w:history="1">
        <w:r w:rsidRPr="006F13BB">
          <w:rPr>
            <w:rStyle w:val="Style13ptBold"/>
            <w:rFonts w:eastAsiaTheme="majorEastAsia"/>
            <w:b w:val="0"/>
            <w:bCs/>
            <w:sz w:val="22"/>
            <w:szCs w:val="22"/>
            <w:highlight w:val="green"/>
          </w:rPr>
          <w:t>Nations</w:t>
        </w:r>
      </w:hyperlink>
      <w:r w:rsidRPr="006F13BB">
        <w:rPr>
          <w:rStyle w:val="Style13ptBold"/>
          <w:rFonts w:eastAsiaTheme="majorEastAsia"/>
          <w:b w:val="0"/>
          <w:bCs/>
          <w:sz w:val="22"/>
          <w:szCs w:val="22"/>
          <w:highlight w:val="green"/>
        </w:rPr>
        <w:t> is an </w:t>
      </w:r>
      <w:hyperlink r:id="rId11" w:tooltip="Definition of international" w:history="1">
        <w:r w:rsidRPr="006F13BB">
          <w:rPr>
            <w:rStyle w:val="Emphasis"/>
            <w:rFonts w:eastAsiaTheme="majorEastAsia"/>
            <w:szCs w:val="22"/>
            <w:highlight w:val="green"/>
          </w:rPr>
          <w:t>international</w:t>
        </w:r>
      </w:hyperlink>
      <w:r w:rsidRPr="006F13BB">
        <w:rPr>
          <w:rStyle w:val="Emphasis"/>
          <w:rFonts w:eastAsiaTheme="majorEastAsia"/>
          <w:szCs w:val="22"/>
          <w:highlight w:val="green"/>
        </w:rPr>
        <w:t> organization</w:t>
      </w:r>
      <w:r w:rsidRPr="006F13BB">
        <w:rPr>
          <w:rStyle w:val="Style13ptBold"/>
          <w:rFonts w:eastAsiaTheme="majorEastAsia"/>
          <w:b w:val="0"/>
          <w:bCs/>
          <w:sz w:val="22"/>
          <w:szCs w:val="22"/>
          <w:highlight w:val="green"/>
        </w:rPr>
        <w:t> </w:t>
      </w:r>
      <w:hyperlink r:id="rId12" w:tooltip="Definition of comprised" w:history="1">
        <w:r w:rsidRPr="006F13BB">
          <w:rPr>
            <w:rStyle w:val="Style13ptBold"/>
            <w:rFonts w:eastAsiaTheme="majorEastAsia"/>
            <w:b w:val="0"/>
            <w:bCs/>
            <w:sz w:val="22"/>
            <w:szCs w:val="22"/>
            <w:highlight w:val="green"/>
          </w:rPr>
          <w:t>comprised</w:t>
        </w:r>
      </w:hyperlink>
      <w:r w:rsidRPr="00594A42">
        <w:rPr>
          <w:rStyle w:val="Style13ptBold"/>
          <w:rFonts w:eastAsiaTheme="majorEastAsia"/>
          <w:b w:val="0"/>
          <w:bCs/>
          <w:sz w:val="22"/>
          <w:szCs w:val="22"/>
        </w:rPr>
        <w:t> of about 180 </w:t>
      </w:r>
      <w:r w:rsidRPr="006F13BB">
        <w:rPr>
          <w:rStyle w:val="Style13ptBold"/>
          <w:b w:val="0"/>
          <w:bCs/>
          <w:sz w:val="22"/>
          <w:szCs w:val="22"/>
          <w:highlight w:val="green"/>
        </w:rPr>
        <w:t>member</w:t>
      </w:r>
      <w:r w:rsidRPr="006F13BB">
        <w:rPr>
          <w:rStyle w:val="Style13ptBold"/>
          <w:rFonts w:eastAsiaTheme="majorEastAsia"/>
          <w:b w:val="0"/>
          <w:bCs/>
          <w:sz w:val="22"/>
          <w:szCs w:val="22"/>
          <w:highlight w:val="green"/>
        </w:rPr>
        <w:t> </w:t>
      </w:r>
      <w:r w:rsidRPr="006F13BB">
        <w:rPr>
          <w:rStyle w:val="Style13ptBold"/>
          <w:b w:val="0"/>
          <w:bCs/>
          <w:sz w:val="22"/>
          <w:szCs w:val="22"/>
          <w:highlight w:val="green"/>
        </w:rPr>
        <w:t>nations</w:t>
      </w:r>
      <w:r w:rsidRPr="006F13BB">
        <w:rPr>
          <w:rStyle w:val="Style13ptBold"/>
          <w:rFonts w:eastAsiaTheme="majorEastAsia"/>
          <w:b w:val="0"/>
          <w:bCs/>
          <w:sz w:val="22"/>
          <w:szCs w:val="22"/>
          <w:highlight w:val="green"/>
        </w:rPr>
        <w:t>.</w:t>
      </w:r>
    </w:p>
    <w:p w14:paraId="610BF524" w14:textId="77777777" w:rsidR="00E80D5B" w:rsidRPr="00594A42" w:rsidRDefault="00E80D5B" w:rsidP="00E80D5B">
      <w:pPr>
        <w:rPr>
          <w:rStyle w:val="Style13ptBold"/>
          <w:rFonts w:eastAsiaTheme="majorEastAsia"/>
          <w:b w:val="0"/>
          <w:bCs/>
          <w:sz w:val="22"/>
          <w:szCs w:val="22"/>
        </w:rPr>
      </w:pPr>
      <w:r w:rsidRPr="00594A42">
        <w:rPr>
          <w:rStyle w:val="Style13ptBold"/>
          <w:b w:val="0"/>
          <w:bCs/>
          <w:sz w:val="22"/>
          <w:szCs w:val="22"/>
        </w:rPr>
        <w:t>Sociology (1995)</w:t>
      </w:r>
    </w:p>
    <w:p w14:paraId="22C85A12" w14:textId="77777777" w:rsidR="00E80D5B" w:rsidRPr="00594A42" w:rsidRDefault="00E80D5B" w:rsidP="00E80D5B">
      <w:pPr>
        <w:rPr>
          <w:rStyle w:val="Style13ptBold"/>
          <w:b w:val="0"/>
          <w:bCs/>
          <w:sz w:val="22"/>
          <w:szCs w:val="22"/>
        </w:rPr>
      </w:pPr>
      <w:r w:rsidRPr="00594A42">
        <w:rPr>
          <w:rStyle w:val="Style13ptBold"/>
          <w:rFonts w:eastAsiaTheme="majorEastAsia"/>
          <w:b w:val="0"/>
          <w:bCs/>
          <w:sz w:val="22"/>
          <w:szCs w:val="22"/>
        </w:rPr>
        <w:t xml:space="preserve">At the </w:t>
      </w:r>
      <w:proofErr w:type="spellStart"/>
      <w:r w:rsidRPr="00594A42">
        <w:rPr>
          <w:rStyle w:val="Style13ptBold"/>
          <w:rFonts w:eastAsiaTheme="majorEastAsia"/>
          <w:b w:val="0"/>
          <w:bCs/>
          <w:sz w:val="22"/>
          <w:szCs w:val="22"/>
        </w:rPr>
        <w:t>Nato</w:t>
      </w:r>
      <w:proofErr w:type="spellEnd"/>
      <w:r w:rsidRPr="00594A42">
        <w:rPr>
          <w:rStyle w:val="Style13ptBold"/>
          <w:rFonts w:eastAsiaTheme="majorEastAsia"/>
          <w:b w:val="0"/>
          <w:bCs/>
          <w:sz w:val="22"/>
          <w:szCs w:val="22"/>
        </w:rPr>
        <w:t> </w:t>
      </w:r>
      <w:hyperlink r:id="rId13" w:tooltip="Definition of summit" w:history="1">
        <w:r w:rsidRPr="00594A42">
          <w:rPr>
            <w:rStyle w:val="Style13ptBold"/>
            <w:rFonts w:eastAsiaTheme="majorEastAsia"/>
            <w:b w:val="0"/>
            <w:bCs/>
            <w:sz w:val="22"/>
            <w:szCs w:val="22"/>
          </w:rPr>
          <w:t>summit</w:t>
        </w:r>
      </w:hyperlink>
      <w:r w:rsidRPr="00594A42">
        <w:rPr>
          <w:rStyle w:val="Style13ptBold"/>
          <w:rFonts w:eastAsiaTheme="majorEastAsia"/>
          <w:b w:val="0"/>
          <w:bCs/>
          <w:sz w:val="22"/>
          <w:szCs w:val="22"/>
        </w:rPr>
        <w:t>, he called on all the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to </w:t>
      </w:r>
      <w:hyperlink r:id="rId14" w:tooltip="Definition of pledge" w:history="1">
        <w:r w:rsidRPr="00594A42">
          <w:rPr>
            <w:rStyle w:val="Style13ptBold"/>
            <w:rFonts w:eastAsiaTheme="majorEastAsia"/>
            <w:b w:val="0"/>
            <w:bCs/>
            <w:sz w:val="22"/>
            <w:szCs w:val="22"/>
          </w:rPr>
          <w:t>pledge</w:t>
        </w:r>
      </w:hyperlink>
      <w:r w:rsidRPr="00594A42">
        <w:rPr>
          <w:rStyle w:val="Style13ptBold"/>
          <w:rFonts w:eastAsiaTheme="majorEastAsia"/>
          <w:b w:val="0"/>
          <w:bCs/>
          <w:sz w:val="22"/>
          <w:szCs w:val="22"/>
        </w:rPr>
        <w:t> to </w:t>
      </w:r>
      <w:hyperlink r:id="rId15" w:tooltip="Definition of spend" w:history="1">
        <w:r w:rsidRPr="00594A42">
          <w:rPr>
            <w:rStyle w:val="Style13ptBold"/>
            <w:rFonts w:eastAsiaTheme="majorEastAsia"/>
            <w:b w:val="0"/>
            <w:bCs/>
            <w:sz w:val="22"/>
            <w:szCs w:val="22"/>
          </w:rPr>
          <w:t>spend</w:t>
        </w:r>
      </w:hyperlink>
      <w:r w:rsidRPr="00594A42">
        <w:rPr>
          <w:rStyle w:val="Style13ptBold"/>
          <w:rFonts w:eastAsiaTheme="majorEastAsia"/>
          <w:b w:val="0"/>
          <w:bCs/>
          <w:sz w:val="22"/>
          <w:szCs w:val="22"/>
        </w:rPr>
        <w:t> at least 2% of their </w:t>
      </w:r>
      <w:hyperlink r:id="rId16" w:tooltip="Definition of national" w:history="1">
        <w:r w:rsidRPr="00594A42">
          <w:rPr>
            <w:rStyle w:val="Style13ptBold"/>
            <w:rFonts w:eastAsiaTheme="majorEastAsia"/>
            <w:b w:val="0"/>
            <w:bCs/>
            <w:sz w:val="22"/>
            <w:szCs w:val="22"/>
          </w:rPr>
          <w:t>national</w:t>
        </w:r>
      </w:hyperlink>
      <w:r w:rsidRPr="00594A42">
        <w:rPr>
          <w:rStyle w:val="Style13ptBold"/>
          <w:rFonts w:eastAsiaTheme="majorEastAsia"/>
          <w:b w:val="0"/>
          <w:bCs/>
          <w:sz w:val="22"/>
          <w:szCs w:val="22"/>
        </w:rPr>
        <w:t> </w:t>
      </w:r>
      <w:hyperlink r:id="rId17" w:tooltip="Definition of income" w:history="1">
        <w:r w:rsidRPr="00594A42">
          <w:rPr>
            <w:rStyle w:val="Style13ptBold"/>
            <w:rFonts w:eastAsiaTheme="majorEastAsia"/>
            <w:b w:val="0"/>
            <w:bCs/>
            <w:sz w:val="22"/>
            <w:szCs w:val="22"/>
          </w:rPr>
          <w:t>income</w:t>
        </w:r>
      </w:hyperlink>
      <w:r w:rsidRPr="00594A42">
        <w:rPr>
          <w:rStyle w:val="Style13ptBold"/>
          <w:rFonts w:eastAsiaTheme="majorEastAsia"/>
          <w:b w:val="0"/>
          <w:bCs/>
          <w:sz w:val="22"/>
          <w:szCs w:val="22"/>
        </w:rPr>
        <w:t> on </w:t>
      </w:r>
      <w:proofErr w:type="spellStart"/>
      <w:r>
        <w:fldChar w:fldCharType="begin"/>
      </w:r>
      <w:r>
        <w:instrText xml:space="preserve"> HYPERLINK "https://www.collinsdictionary.com/us/dictionary/english/defence" \o "Definition of defence" </w:instrText>
      </w:r>
      <w:r>
        <w:fldChar w:fldCharType="separate"/>
      </w:r>
      <w:r w:rsidRPr="00594A42">
        <w:rPr>
          <w:rStyle w:val="Style13ptBold"/>
          <w:rFonts w:eastAsiaTheme="majorEastAsia"/>
          <w:b w:val="0"/>
          <w:bCs/>
          <w:sz w:val="22"/>
          <w:szCs w:val="22"/>
        </w:rPr>
        <w:t>defence</w:t>
      </w:r>
      <w:proofErr w:type="spellEnd"/>
      <w:r>
        <w:rPr>
          <w:rStyle w:val="Style13ptBold"/>
          <w:rFonts w:eastAsiaTheme="majorEastAsia"/>
          <w:b w:val="0"/>
          <w:bCs/>
          <w:sz w:val="22"/>
          <w:szCs w:val="22"/>
        </w:rPr>
        <w:fldChar w:fldCharType="end"/>
      </w:r>
      <w:r w:rsidRPr="00594A42">
        <w:rPr>
          <w:rStyle w:val="Style13ptBold"/>
          <w:rFonts w:eastAsiaTheme="majorEastAsia"/>
          <w:b w:val="0"/>
          <w:bCs/>
          <w:sz w:val="22"/>
          <w:szCs w:val="22"/>
        </w:rPr>
        <w:t>.</w:t>
      </w:r>
    </w:p>
    <w:p w14:paraId="7B341EE8" w14:textId="77777777" w:rsidR="00E80D5B" w:rsidRPr="00594A42" w:rsidRDefault="00E80D5B" w:rsidP="00E80D5B">
      <w:pPr>
        <w:rPr>
          <w:rStyle w:val="Style13ptBold"/>
          <w:rFonts w:eastAsiaTheme="majorEastAsia"/>
          <w:b w:val="0"/>
          <w:bCs/>
          <w:sz w:val="22"/>
          <w:szCs w:val="22"/>
        </w:rPr>
      </w:pPr>
      <w:r w:rsidRPr="00594A42">
        <w:rPr>
          <w:rStyle w:val="Style13ptBold"/>
          <w:b w:val="0"/>
          <w:bCs/>
          <w:sz w:val="22"/>
          <w:szCs w:val="22"/>
        </w:rPr>
        <w:t>Times, Sunday Times (2015)</w:t>
      </w:r>
    </w:p>
    <w:p w14:paraId="1992973B" w14:textId="77777777" w:rsidR="00E80D5B" w:rsidRPr="00594A42" w:rsidRDefault="00E80D5B" w:rsidP="00E80D5B">
      <w:pPr>
        <w:rPr>
          <w:rStyle w:val="Style13ptBold"/>
          <w:b w:val="0"/>
          <w:bCs/>
          <w:sz w:val="22"/>
          <w:szCs w:val="22"/>
        </w:rPr>
      </w:pPr>
      <w:r w:rsidRPr="00594A42">
        <w:rPr>
          <w:rStyle w:val="Style13ptBold"/>
          <w:rFonts w:eastAsiaTheme="majorEastAsia"/>
          <w:b w:val="0"/>
          <w:bCs/>
          <w:sz w:val="22"/>
          <w:szCs w:val="22"/>
        </w:rPr>
        <w:t>The </w:t>
      </w:r>
      <w:hyperlink r:id="rId18" w:tooltip="Definition of beneficiaries" w:history="1">
        <w:r w:rsidRPr="00594A42">
          <w:rPr>
            <w:rStyle w:val="Style13ptBold"/>
            <w:rFonts w:eastAsiaTheme="majorEastAsia"/>
            <w:b w:val="0"/>
            <w:bCs/>
            <w:sz w:val="22"/>
            <w:szCs w:val="22"/>
          </w:rPr>
          <w:t>beneficiaries</w:t>
        </w:r>
      </w:hyperlink>
      <w:r w:rsidRPr="00594A42">
        <w:rPr>
          <w:rStyle w:val="Style13ptBold"/>
          <w:rFonts w:eastAsiaTheme="majorEastAsia"/>
          <w:b w:val="0"/>
          <w:bCs/>
          <w:sz w:val="22"/>
          <w:szCs w:val="22"/>
        </w:rPr>
        <w:t> will not be </w:t>
      </w:r>
      <w:hyperlink r:id="rId19" w:tooltip="Definition of limited" w:history="1">
        <w:r w:rsidRPr="00594A42">
          <w:rPr>
            <w:rStyle w:val="Style13ptBold"/>
            <w:rFonts w:eastAsiaTheme="majorEastAsia"/>
            <w:b w:val="0"/>
            <w:bCs/>
            <w:sz w:val="22"/>
            <w:szCs w:val="22"/>
          </w:rPr>
          <w:t>limited</w:t>
        </w:r>
      </w:hyperlink>
      <w:r w:rsidRPr="00594A42">
        <w:rPr>
          <w:rStyle w:val="Style13ptBold"/>
          <w:rFonts w:eastAsiaTheme="majorEastAsia"/>
          <w:b w:val="0"/>
          <w:bCs/>
          <w:sz w:val="22"/>
          <w:szCs w:val="22"/>
        </w:rPr>
        <w:t> to EU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but </w:t>
      </w:r>
      <w:hyperlink r:id="rId20" w:tooltip="Definition of worldwide" w:history="1">
        <w:r w:rsidRPr="00594A42">
          <w:rPr>
            <w:rStyle w:val="Style13ptBold"/>
            <w:rFonts w:eastAsiaTheme="majorEastAsia"/>
            <w:b w:val="0"/>
            <w:bCs/>
            <w:sz w:val="22"/>
            <w:szCs w:val="22"/>
          </w:rPr>
          <w:t>worldwide</w:t>
        </w:r>
      </w:hyperlink>
      <w:r w:rsidRPr="00594A42">
        <w:rPr>
          <w:rStyle w:val="Style13ptBold"/>
          <w:rFonts w:eastAsiaTheme="majorEastAsia"/>
          <w:b w:val="0"/>
          <w:bCs/>
          <w:sz w:val="22"/>
          <w:szCs w:val="22"/>
        </w:rPr>
        <w:t>.</w:t>
      </w:r>
    </w:p>
    <w:p w14:paraId="27C06A1B" w14:textId="77777777" w:rsidR="00E80D5B" w:rsidRPr="00594A42" w:rsidRDefault="00E80D5B" w:rsidP="00E80D5B">
      <w:pPr>
        <w:rPr>
          <w:rStyle w:val="Style13ptBold"/>
          <w:rFonts w:eastAsiaTheme="majorEastAsia"/>
          <w:b w:val="0"/>
          <w:bCs/>
          <w:sz w:val="22"/>
          <w:szCs w:val="22"/>
        </w:rPr>
      </w:pPr>
      <w:r w:rsidRPr="00594A42">
        <w:rPr>
          <w:rStyle w:val="Style13ptBold"/>
          <w:b w:val="0"/>
          <w:bCs/>
          <w:sz w:val="22"/>
          <w:szCs w:val="22"/>
        </w:rPr>
        <w:t>Times, Sunday Times (2012)</w:t>
      </w:r>
    </w:p>
    <w:p w14:paraId="1BB36614" w14:textId="77777777" w:rsidR="00E80D5B" w:rsidRPr="00594A42" w:rsidRDefault="00E80D5B" w:rsidP="00E80D5B">
      <w:pPr>
        <w:rPr>
          <w:rStyle w:val="Emphasis"/>
        </w:rPr>
      </w:pPr>
      <w:r w:rsidRPr="006F13BB">
        <w:rPr>
          <w:rStyle w:val="Emphasis"/>
          <w:highlight w:val="green"/>
        </w:rPr>
        <w:t>Definition of 'nation'</w:t>
      </w:r>
    </w:p>
    <w:p w14:paraId="4C5FBFB1" w14:textId="77777777" w:rsidR="00E80D5B" w:rsidRPr="00594A42" w:rsidRDefault="00E80D5B" w:rsidP="00E80D5B">
      <w:pPr>
        <w:rPr>
          <w:rStyle w:val="Style13ptBold"/>
          <w:b w:val="0"/>
          <w:bCs/>
          <w:sz w:val="22"/>
          <w:szCs w:val="22"/>
        </w:rPr>
      </w:pPr>
      <w:r w:rsidRPr="00594A42">
        <w:rPr>
          <w:rStyle w:val="Style13ptBold"/>
          <w:b w:val="0"/>
          <w:bCs/>
          <w:sz w:val="22"/>
          <w:szCs w:val="22"/>
        </w:rPr>
        <w:t>nation</w:t>
      </w:r>
    </w:p>
    <w:p w14:paraId="1049CC82" w14:textId="77777777" w:rsidR="00E80D5B" w:rsidRPr="00594A42" w:rsidRDefault="00E80D5B" w:rsidP="00E80D5B">
      <w:pPr>
        <w:rPr>
          <w:rStyle w:val="Style13ptBold"/>
          <w:b w:val="0"/>
          <w:bCs/>
          <w:sz w:val="22"/>
          <w:szCs w:val="22"/>
        </w:rPr>
      </w:pPr>
      <w:r w:rsidRPr="00594A42">
        <w:rPr>
          <w:rStyle w:val="Style13ptBold"/>
          <w:b w:val="0"/>
          <w:bCs/>
          <w:sz w:val="22"/>
          <w:szCs w:val="22"/>
        </w:rPr>
        <w:t>(</w:t>
      </w:r>
      <w:proofErr w:type="spellStart"/>
      <w:r w:rsidRPr="00594A42">
        <w:rPr>
          <w:rStyle w:val="Style13ptBold"/>
          <w:b w:val="0"/>
          <w:bCs/>
          <w:sz w:val="22"/>
          <w:szCs w:val="22"/>
        </w:rPr>
        <w:t>neɪʃən</w:t>
      </w:r>
      <w:proofErr w:type="spellEnd"/>
      <w:r w:rsidRPr="00594A42">
        <w:rPr>
          <w:rStyle w:val="Style13ptBold"/>
          <w:b w:val="0"/>
          <w:bCs/>
          <w:sz w:val="22"/>
          <w:szCs w:val="22"/>
        </w:rPr>
        <w:t>)</w:t>
      </w:r>
      <w:hyperlink r:id="rId21" w:history="1">
        <w:r w:rsidRPr="00594A42">
          <w:rPr>
            <w:rStyle w:val="Style13ptBold"/>
            <w:rFonts w:eastAsiaTheme="majorEastAsia"/>
            <w:b w:val="0"/>
            <w:bCs/>
            <w:sz w:val="22"/>
            <w:szCs w:val="22"/>
          </w:rPr>
          <w:t>Explore 'nation' in the dictionary</w:t>
        </w:r>
      </w:hyperlink>
    </w:p>
    <w:p w14:paraId="7A375D95" w14:textId="77777777" w:rsidR="00E80D5B" w:rsidRPr="00594A42" w:rsidRDefault="00E80D5B" w:rsidP="00E80D5B">
      <w:pPr>
        <w:rPr>
          <w:rStyle w:val="Style13ptBold"/>
          <w:b w:val="0"/>
          <w:bCs/>
          <w:sz w:val="22"/>
          <w:szCs w:val="22"/>
        </w:rPr>
      </w:pPr>
      <w:r w:rsidRPr="00594A42">
        <w:rPr>
          <w:rStyle w:val="Style13ptBold"/>
          <w:b w:val="0"/>
          <w:bCs/>
          <w:sz w:val="22"/>
          <w:szCs w:val="22"/>
        </w:rPr>
        <w:t>COUNTABLE NOUN</w:t>
      </w:r>
    </w:p>
    <w:p w14:paraId="390E0C79" w14:textId="77777777" w:rsidR="00E80D5B" w:rsidRPr="00594A42" w:rsidRDefault="00E80D5B" w:rsidP="00E80D5B">
      <w:pPr>
        <w:rPr>
          <w:rStyle w:val="Style13ptBold"/>
          <w:b w:val="0"/>
          <w:bCs/>
          <w:sz w:val="22"/>
          <w:szCs w:val="22"/>
        </w:rPr>
      </w:pPr>
      <w:r w:rsidRPr="00594A42">
        <w:rPr>
          <w:rStyle w:val="Style13ptBold"/>
          <w:b w:val="0"/>
          <w:bCs/>
          <w:sz w:val="22"/>
          <w:szCs w:val="22"/>
        </w:rPr>
        <w:t xml:space="preserve">A nation is </w:t>
      </w:r>
      <w:r w:rsidRPr="006F13BB">
        <w:rPr>
          <w:rStyle w:val="Style13ptBold"/>
          <w:b w:val="0"/>
          <w:bCs/>
          <w:sz w:val="22"/>
          <w:szCs w:val="22"/>
          <w:highlight w:val="green"/>
        </w:rPr>
        <w:t xml:space="preserve">an </w:t>
      </w:r>
      <w:r w:rsidRPr="006F13BB">
        <w:rPr>
          <w:rStyle w:val="Emphasis"/>
          <w:highlight w:val="green"/>
        </w:rPr>
        <w:t>individual country</w:t>
      </w:r>
      <w:r w:rsidRPr="00594A42">
        <w:rPr>
          <w:rStyle w:val="Style13ptBold"/>
          <w:b w:val="0"/>
          <w:bCs/>
          <w:sz w:val="22"/>
          <w:szCs w:val="22"/>
        </w:rPr>
        <w:t xml:space="preserve"> considered together with its social and political structures.</w:t>
      </w:r>
    </w:p>
    <w:p w14:paraId="6B0154CC" w14:textId="77777777" w:rsidR="00E80D5B" w:rsidRPr="00594A42" w:rsidRDefault="00E80D5B" w:rsidP="00E80D5B"/>
    <w:p w14:paraId="2D1F03F5" w14:textId="77777777" w:rsidR="00E80D5B" w:rsidRDefault="00E80D5B" w:rsidP="00E80D5B">
      <w:pPr>
        <w:pStyle w:val="Heading4"/>
        <w:rPr>
          <w:rStyle w:val="TitleChar"/>
          <w:rFonts w:cs="Calibri"/>
        </w:rPr>
      </w:pPr>
      <w:r>
        <w:rPr>
          <w:rFonts w:cs="Calibri"/>
        </w:rPr>
        <w:lastRenderedPageBreak/>
        <w:t>2</w:t>
      </w:r>
      <w:r w:rsidRPr="00594A42">
        <w:rPr>
          <w:rFonts w:cs="Calibri"/>
        </w:rPr>
        <w:t xml:space="preserve">] </w:t>
      </w:r>
      <w:r>
        <w:rPr>
          <w:rStyle w:val="TitleChar"/>
          <w:rFonts w:cs="Calibri"/>
        </w:rPr>
        <w:t>Immediacy</w:t>
      </w:r>
    </w:p>
    <w:p w14:paraId="19E78C92" w14:textId="77777777" w:rsidR="00E80D5B" w:rsidRPr="00647DD1" w:rsidRDefault="00E80D5B" w:rsidP="00E80D5B">
      <w:pPr>
        <w:pStyle w:val="Heading4"/>
        <w:rPr>
          <w:rFonts w:cs="Calibri"/>
          <w:bCs w:val="0"/>
          <w:u w:val="single"/>
        </w:rPr>
      </w:pPr>
      <w:r w:rsidRPr="00962D8C">
        <w:rPr>
          <w:rFonts w:cs="Calibri"/>
        </w:rPr>
        <w:t>Ought and should are used interchangeably.</w:t>
      </w:r>
    </w:p>
    <w:p w14:paraId="63088A37" w14:textId="77777777" w:rsidR="00E80D5B" w:rsidRPr="00962D8C" w:rsidRDefault="00E80D5B" w:rsidP="00E80D5B">
      <w:pPr>
        <w:rPr>
          <w:szCs w:val="22"/>
        </w:rPr>
      </w:pPr>
      <w:r w:rsidRPr="00962D8C">
        <w:rPr>
          <w:szCs w:val="22"/>
        </w:rPr>
        <w:t xml:space="preserve">Anastasia </w:t>
      </w:r>
      <w:proofErr w:type="spellStart"/>
      <w:r w:rsidRPr="00962D8C">
        <w:rPr>
          <w:b/>
          <w:bCs/>
          <w:szCs w:val="26"/>
        </w:rPr>
        <w:t>Koltai</w:t>
      </w:r>
      <w:proofErr w:type="spellEnd"/>
      <w:r w:rsidRPr="00962D8C">
        <w:rPr>
          <w:b/>
          <w:bCs/>
          <w:szCs w:val="26"/>
        </w:rPr>
        <w:t xml:space="preserve"> 18</w:t>
      </w:r>
      <w:r w:rsidRPr="00962D8C">
        <w:rPr>
          <w:szCs w:val="22"/>
        </w:rPr>
        <w:t xml:space="preserve">. CEO of </w:t>
      </w:r>
      <w:proofErr w:type="spellStart"/>
      <w:r w:rsidRPr="00962D8C">
        <w:rPr>
          <w:szCs w:val="22"/>
        </w:rPr>
        <w:t>MyEnglishTeacher</w:t>
      </w:r>
      <w:proofErr w:type="spellEnd"/>
      <w:r w:rsidRPr="00962D8C">
        <w:rPr>
          <w:szCs w:val="22"/>
        </w:rPr>
        <w:t xml:space="preserve">, “Difference Between Ought to and Should,” </w:t>
      </w:r>
      <w:proofErr w:type="spellStart"/>
      <w:r w:rsidRPr="00962D8C">
        <w:rPr>
          <w:szCs w:val="22"/>
        </w:rPr>
        <w:t>MyEnglishTeacher</w:t>
      </w:r>
      <w:proofErr w:type="spellEnd"/>
      <w:r w:rsidRPr="00962D8C">
        <w:rPr>
          <w:szCs w:val="22"/>
        </w:rPr>
        <w:t xml:space="preserve">, September 25, 2018, </w:t>
      </w:r>
      <w:hyperlink r:id="rId22" w:history="1">
        <w:r w:rsidRPr="00962D8C">
          <w:rPr>
            <w:rStyle w:val="Hyperlink"/>
            <w:szCs w:val="22"/>
          </w:rPr>
          <w:t>https://www.myenglishteacher.eu/blog/difference-between-ought-to-and-should/</w:t>
        </w:r>
      </w:hyperlink>
      <w:r w:rsidRPr="00962D8C">
        <w:rPr>
          <w:szCs w:val="22"/>
        </w:rPr>
        <w:t xml:space="preserve">, RJP, </w:t>
      </w:r>
      <w:proofErr w:type="spellStart"/>
      <w:r w:rsidRPr="00962D8C">
        <w:rPr>
          <w:szCs w:val="22"/>
        </w:rPr>
        <w:t>DebateDrills</w:t>
      </w:r>
      <w:proofErr w:type="spellEnd"/>
      <w:r w:rsidRPr="00962D8C">
        <w:rPr>
          <w:szCs w:val="22"/>
        </w:rPr>
        <w:t>.</w:t>
      </w:r>
    </w:p>
    <w:p w14:paraId="59AB3D44" w14:textId="77777777" w:rsidR="00E80D5B" w:rsidRPr="00962D8C" w:rsidRDefault="00E80D5B" w:rsidP="00E80D5B"/>
    <w:p w14:paraId="195A3904" w14:textId="77777777" w:rsidR="00E80D5B" w:rsidRPr="00962D8C" w:rsidRDefault="00E80D5B" w:rsidP="00E80D5B">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354A03BA" w14:textId="77777777" w:rsidR="00E80D5B" w:rsidRPr="00962D8C" w:rsidRDefault="00E80D5B" w:rsidP="00E80D5B"/>
    <w:p w14:paraId="737DD607" w14:textId="77777777" w:rsidR="00E80D5B" w:rsidRPr="00962D8C" w:rsidRDefault="00E80D5B" w:rsidP="00E80D5B">
      <w:pPr>
        <w:pStyle w:val="Heading4"/>
        <w:rPr>
          <w:rFonts w:cs="Calibri"/>
        </w:rPr>
      </w:pPr>
      <w:r w:rsidRPr="00962D8C">
        <w:rPr>
          <w:rFonts w:cs="Calibri"/>
        </w:rPr>
        <w:t>“Should” is immediate</w:t>
      </w:r>
    </w:p>
    <w:p w14:paraId="3D88B41E" w14:textId="77777777" w:rsidR="00E80D5B" w:rsidRPr="00962D8C" w:rsidRDefault="00E80D5B" w:rsidP="00E80D5B">
      <w:r w:rsidRPr="00962D8C">
        <w:rPr>
          <w:rStyle w:val="Style13ptBold"/>
        </w:rPr>
        <w:t>Summers 94</w:t>
      </w:r>
      <w:r w:rsidRPr="00962D8C">
        <w:t xml:space="preserve"> (Justice – Oklahoma Supreme Court, “Kelsey v. </w:t>
      </w:r>
      <w:proofErr w:type="spellStart"/>
      <w:r w:rsidRPr="00962D8C">
        <w:t>Dollarsaver</w:t>
      </w:r>
      <w:proofErr w:type="spellEnd"/>
      <w:r w:rsidRPr="00962D8C">
        <w:t xml:space="preserve"> Food Warehouse of Durant”, 1994 OK 123, 11-8, http://www.oscn.net/applications/oscn/DeliverDocument.asp?CiteID=20287#marker3fn13)</w:t>
      </w:r>
    </w:p>
    <w:p w14:paraId="4072BA31" w14:textId="77777777" w:rsidR="00E80D5B" w:rsidRPr="00962D8C" w:rsidRDefault="00E80D5B" w:rsidP="00E80D5B">
      <w:pPr>
        <w:pStyle w:val="CardIndented"/>
        <w:ind w:left="0"/>
      </w:pPr>
      <w:r w:rsidRPr="00962D8C">
        <w:t xml:space="preserve">¶4 </w:t>
      </w:r>
      <w:r w:rsidRPr="00962D8C">
        <w:rPr>
          <w:rStyle w:val="TitleChar"/>
          <w:rFonts w:eastAsia="Times New Roman"/>
        </w:rPr>
        <w:t>The legal question to be resolved by the court is whether the word "should"</w:t>
      </w:r>
      <w:hyperlink r:id="rId23"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24" w:anchor="marker3fn14" w:history="1">
        <w:r w:rsidRPr="00962D8C">
          <w:t>14</w:t>
        </w:r>
      </w:hyperlink>
      <w:r w:rsidRPr="00962D8C">
        <w:t xml:space="preserve"> The answer to this query is not to be divined from rules of grammar;</w:t>
      </w:r>
      <w:hyperlink r:id="rId25"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962D8C">
        <w:t>futuro</w:t>
      </w:r>
      <w:proofErr w:type="spellEnd"/>
      <w:r w:rsidRPr="00962D8C">
        <w:t xml:space="preserve"> ruling - i.e., an expression of what the judge will or would do at a later stage - or (2) constitutes an in in praesenti resolution of a disputed law issue, the trial judge's intent must be garnered from the four corners of the entire record.</w:t>
      </w:r>
      <w:hyperlink r:id="rId26" w:anchor="marker3fn16" w:history="1">
        <w:r w:rsidRPr="00962D8C">
          <w:t xml:space="preserve">16 </w:t>
        </w:r>
      </w:hyperlink>
    </w:p>
    <w:p w14:paraId="0C5DB4BC" w14:textId="77777777" w:rsidR="00E80D5B" w:rsidRPr="00962D8C" w:rsidRDefault="00E80D5B" w:rsidP="00E80D5B">
      <w:pPr>
        <w:pStyle w:val="CardIndented"/>
        <w:ind w:left="0"/>
      </w:pPr>
      <w:r w:rsidRPr="00962D8C">
        <w:t>[CONTINUES – TO FOOTNOTE]</w:t>
      </w:r>
    </w:p>
    <w:p w14:paraId="01EB35FD" w14:textId="77777777" w:rsidR="00E80D5B" w:rsidRPr="00962D8C" w:rsidRDefault="00E80D5B" w:rsidP="00E80D5B">
      <w:pPr>
        <w:pStyle w:val="CardIndented"/>
        <w:ind w:left="0"/>
      </w:pPr>
      <w:hyperlink r:id="rId27" w:anchor="marker2fn13" w:history="1">
        <w:r w:rsidRPr="00962D8C">
          <w:t>13</w:t>
        </w:r>
      </w:hyperlink>
      <w:r w:rsidRPr="00962D8C">
        <w:t xml:space="preserve"> "</w:t>
      </w:r>
      <w:r w:rsidRPr="00962D8C">
        <w:rPr>
          <w:i/>
          <w:iCs/>
        </w:rPr>
        <w:t>Should</w:t>
      </w:r>
      <w:r w:rsidRPr="00962D8C">
        <w:t xml:space="preserve">" not only is used as a "present indicative" synonymous with </w:t>
      </w:r>
      <w:r w:rsidRPr="00962D8C">
        <w:rPr>
          <w:i/>
          <w:iCs/>
        </w:rPr>
        <w:t>ought</w:t>
      </w:r>
      <w:r w:rsidRPr="00962D8C">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962D8C">
        <w:t>Okl</w:t>
      </w:r>
      <w:proofErr w:type="spellEnd"/>
      <w:r w:rsidRPr="00962D8C">
        <w:t xml:space="preserve">.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962D8C">
        <w:t xml:space="preserve"> preference or </w:t>
      </w:r>
      <w:r w:rsidRPr="00962D8C">
        <w:rPr>
          <w:rStyle w:val="TitleChar"/>
          <w:rFonts w:eastAsia="Times New Roman"/>
          <w:highlight w:val="green"/>
        </w:rPr>
        <w:t>desirability</w:t>
      </w:r>
      <w:r w:rsidRPr="00962D8C">
        <w:t xml:space="preserve">. Brown, supra at 1080-81 (jury instructions stating that jurors "should" reduce the amount of damages in proportion to the amount of </w:t>
      </w:r>
      <w:r w:rsidRPr="00962D8C">
        <w:lastRenderedPageBreak/>
        <w:t xml:space="preserve">contributory negligence of the plaintiff was held to imply an </w:t>
      </w:r>
      <w:r w:rsidRPr="00962D8C">
        <w:rPr>
          <w:i/>
          <w:iCs/>
        </w:rPr>
        <w:t>obligation</w:t>
      </w:r>
      <w:r w:rsidRPr="00962D8C">
        <w:t xml:space="preserve"> </w:t>
      </w:r>
      <w:r w:rsidRPr="00962D8C">
        <w:rPr>
          <w:i/>
          <w:iCs/>
        </w:rPr>
        <w:t>and to be more than advisory</w:t>
      </w:r>
      <w:r w:rsidRPr="00962D8C">
        <w:t xml:space="preserve">); Carrigan v. California Horse Racing Board, 60 Wash. App. 79, </w:t>
      </w:r>
      <w:hyperlink r:id="rId28" w:history="1">
        <w:r w:rsidRPr="00962D8C">
          <w:t>802 P.2d 813</w:t>
        </w:r>
      </w:hyperlink>
      <w:r w:rsidRPr="00962D8C">
        <w:t xml:space="preserve"> (1990) (one of the Rules of Appellate Procedure requiring that a party "should devote a section of the brief to the request for the fee or expenses" was interpreted to mean that a party is under an </w:t>
      </w:r>
      <w:r w:rsidRPr="00962D8C">
        <w:rPr>
          <w:i/>
          <w:iCs/>
        </w:rPr>
        <w:t>obligation</w:t>
      </w:r>
      <w:r w:rsidRPr="00962D8C">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962D8C">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962D8C">
        <w:t xml:space="preserve">when used in an instruction to the jury which tells the triers they "should disregard false testimony"). </w:t>
      </w:r>
      <w:hyperlink r:id="rId29" w:anchor="marker2fn14" w:history="1">
        <w:r w:rsidRPr="00962D8C">
          <w:t>14</w:t>
        </w:r>
      </w:hyperlink>
      <w:r w:rsidRPr="00962D8C">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962D8C">
        <w:t xml:space="preserve"> BLACK'S LAW DICTIONARY 792 (6th Ed. 1990). In legal parlance </w:t>
      </w:r>
      <w:r w:rsidRPr="00962D8C">
        <w:rPr>
          <w:rStyle w:val="TitleChar"/>
          <w:rFonts w:eastAsia="Times New Roman"/>
        </w:rPr>
        <w:t>the phrase denotes</w:t>
      </w:r>
      <w:r w:rsidRPr="00962D8C">
        <w:t xml:space="preserve"> that which in </w:t>
      </w:r>
      <w:r w:rsidRPr="00962D8C">
        <w:rPr>
          <w:rStyle w:val="TitleChar"/>
          <w:rFonts w:eastAsia="Times New Roman"/>
        </w:rPr>
        <w:t>law is</w:t>
      </w:r>
      <w:r w:rsidRPr="00962D8C">
        <w:t xml:space="preserve"> </w:t>
      </w:r>
      <w:r w:rsidRPr="00962D8C">
        <w:rPr>
          <w:i/>
          <w:iCs/>
        </w:rPr>
        <w:t>presently</w:t>
      </w:r>
      <w:r w:rsidRPr="00962D8C">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962D8C">
        <w:t xml:space="preserve"> or </w:t>
      </w:r>
      <w:r w:rsidRPr="00962D8C">
        <w:rPr>
          <w:i/>
          <w:iCs/>
        </w:rPr>
        <w:t>would</w:t>
      </w:r>
      <w:r w:rsidRPr="00962D8C">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962D8C">
        <w:rPr>
          <w:i/>
          <w:iCs/>
        </w:rPr>
        <w:t xml:space="preserve"> [in </w:t>
      </w:r>
      <w:proofErr w:type="spellStart"/>
      <w:r w:rsidRPr="00962D8C">
        <w:rPr>
          <w:i/>
          <w:iCs/>
        </w:rPr>
        <w:t>futurol</w:t>
      </w:r>
      <w:proofErr w:type="spellEnd"/>
      <w:r w:rsidRPr="00962D8C">
        <w:t xml:space="preserve">]. See Van </w:t>
      </w:r>
      <w:proofErr w:type="spellStart"/>
      <w:r w:rsidRPr="00962D8C">
        <w:t>Wyck</w:t>
      </w:r>
      <w:proofErr w:type="spellEnd"/>
      <w:r w:rsidRPr="00962D8C">
        <w:t xml:space="preserve"> v. </w:t>
      </w:r>
      <w:proofErr w:type="spellStart"/>
      <w:r w:rsidRPr="00962D8C">
        <w:t>Knevals</w:t>
      </w:r>
      <w:proofErr w:type="spellEnd"/>
      <w:r w:rsidRPr="00962D8C">
        <w:t xml:space="preserve">, </w:t>
      </w:r>
      <w:hyperlink r:id="rId30" w:history="1">
        <w:r w:rsidRPr="00962D8C">
          <w:t>106 U.S. 360</w:t>
        </w:r>
      </w:hyperlink>
      <w:r w:rsidRPr="00962D8C">
        <w:t xml:space="preserve">, 365, 1 </w:t>
      </w:r>
      <w:proofErr w:type="spellStart"/>
      <w:r w:rsidRPr="00962D8C">
        <w:t>S.Ct</w:t>
      </w:r>
      <w:proofErr w:type="spellEnd"/>
      <w:r w:rsidRPr="00962D8C">
        <w:t xml:space="preserve">. 336, 337, 27 </w:t>
      </w:r>
      <w:proofErr w:type="spellStart"/>
      <w:r w:rsidRPr="00962D8C">
        <w:t>L.Ed</w:t>
      </w:r>
      <w:proofErr w:type="spellEnd"/>
      <w:r w:rsidRPr="00962D8C">
        <w:t>. 201 (1882).</w:t>
      </w:r>
    </w:p>
    <w:p w14:paraId="3782EC66" w14:textId="77777777" w:rsidR="00E80D5B" w:rsidRPr="00962D8C" w:rsidRDefault="00E80D5B" w:rsidP="00E80D5B"/>
    <w:p w14:paraId="34B3D575" w14:textId="77777777" w:rsidR="00E80D5B" w:rsidRPr="00594A42" w:rsidRDefault="00E80D5B" w:rsidP="00E80D5B"/>
    <w:p w14:paraId="7210B029" w14:textId="77777777" w:rsidR="00E80D5B" w:rsidRPr="00594A42" w:rsidRDefault="00E80D5B" w:rsidP="00E80D5B">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614D4DA4" w14:textId="497F917E" w:rsidR="00E80D5B" w:rsidRPr="00E80D5B" w:rsidRDefault="00E80D5B" w:rsidP="00E80D5B">
      <w:pPr>
        <w:rPr>
          <w:szCs w:val="22"/>
        </w:rPr>
      </w:pPr>
      <w:r w:rsidRPr="00594A42">
        <w:rPr>
          <w:rStyle w:val="Style13ptBold"/>
          <w:b w:val="0"/>
          <w:bCs/>
          <w:sz w:val="22"/>
          <w:szCs w:val="22"/>
        </w:rPr>
        <w:t xml:space="preserve">Jorge </w:t>
      </w:r>
      <w:r w:rsidRPr="00594A42">
        <w:rPr>
          <w:rStyle w:val="Style13ptBold"/>
          <w:szCs w:val="26"/>
        </w:rPr>
        <w:t>Contreras 21</w:t>
      </w:r>
      <w:r w:rsidRPr="00594A42">
        <w:rPr>
          <w:rStyle w:val="Style13ptBold"/>
          <w:b w:val="0"/>
          <w:bCs/>
          <w:sz w:val="22"/>
          <w:szCs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1" w:history="1">
        <w:r w:rsidRPr="00CC2A6A">
          <w:rPr>
            <w:rStyle w:val="Hyperlink"/>
            <w:bCs/>
            <w:szCs w:val="22"/>
          </w:rPr>
          <w:t>https://blog.petrieflom.law.harvard.edu/2021/05/07/wto-waiver-intellectual-property-covid/</w:t>
        </w:r>
      </w:hyperlink>
      <w:r>
        <w:rPr>
          <w:rStyle w:val="Style13ptBold"/>
          <w:b w:val="0"/>
          <w:bCs/>
          <w:sz w:val="22"/>
          <w:szCs w:val="22"/>
        </w:rPr>
        <w:t xml:space="preserve">, </w:t>
      </w:r>
      <w:r w:rsidRPr="00594A42">
        <w:rPr>
          <w:szCs w:val="22"/>
        </w:rPr>
        <w:t xml:space="preserve">RJP, </w:t>
      </w:r>
      <w:proofErr w:type="spellStart"/>
      <w:r w:rsidRPr="00594A42">
        <w:rPr>
          <w:szCs w:val="22"/>
        </w:rPr>
        <w:t>DebateDrills</w:t>
      </w:r>
      <w:proofErr w:type="spellEnd"/>
    </w:p>
    <w:p w14:paraId="7574011B" w14:textId="77777777" w:rsidR="00E80D5B" w:rsidRPr="00594A42" w:rsidRDefault="00E80D5B" w:rsidP="00E80D5B"/>
    <w:p w14:paraId="7E5B5826" w14:textId="77777777" w:rsidR="00E80D5B" w:rsidRPr="0082567E" w:rsidRDefault="00E80D5B" w:rsidP="00E80D5B">
      <w:pPr>
        <w:rPr>
          <w:rStyle w:val="Style13ptBold"/>
          <w:b w:val="0"/>
          <w:bCs/>
          <w:sz w:val="22"/>
          <w:szCs w:val="22"/>
        </w:rPr>
      </w:pPr>
      <w:r w:rsidRPr="006F13BB">
        <w:rPr>
          <w:rStyle w:val="Style13ptBold"/>
          <w:b w:val="0"/>
          <w:bCs/>
          <w:sz w:val="22"/>
          <w:szCs w:val="22"/>
          <w:highlight w:val="green"/>
        </w:rPr>
        <w:t>The</w:t>
      </w:r>
      <w:r w:rsidRPr="0082567E">
        <w:rPr>
          <w:rStyle w:val="Style13ptBold"/>
          <w:b w:val="0"/>
          <w:bCs/>
          <w:sz w:val="22"/>
          <w:szCs w:val="22"/>
        </w:rPr>
        <w:t xml:space="preserve"> proposed </w:t>
      </w:r>
      <w:r w:rsidRPr="006F13BB">
        <w:rPr>
          <w:rStyle w:val="Style13ptBold"/>
          <w:b w:val="0"/>
          <w:bCs/>
          <w:sz w:val="22"/>
          <w:szCs w:val="22"/>
          <w:highlight w:val="green"/>
        </w:rPr>
        <w:t>WTO IP waiver</w:t>
      </w:r>
      <w:r w:rsidRPr="0082567E">
        <w:rPr>
          <w:rStyle w:val="Style13ptBold"/>
          <w:b w:val="0"/>
          <w:bCs/>
          <w:sz w:val="22"/>
          <w:szCs w:val="22"/>
        </w:rPr>
        <w:t xml:space="preserve"> is significant because it </w:t>
      </w:r>
      <w:r w:rsidRPr="006F13BB">
        <w:rPr>
          <w:rStyle w:val="Emphasis"/>
          <w:szCs w:val="22"/>
          <w:highlight w:val="green"/>
        </w:rPr>
        <w:t>includes trade secrets</w:t>
      </w:r>
      <w:r w:rsidRPr="0082567E">
        <w:rPr>
          <w:rStyle w:val="Style13ptBold"/>
          <w:b w:val="0"/>
          <w:bCs/>
          <w:sz w:val="22"/>
          <w:szCs w:val="22"/>
        </w:rPr>
        <w:t xml:space="preserve">. Thus, </w:t>
      </w:r>
      <w:r w:rsidRPr="006F13BB">
        <w:rPr>
          <w:rStyle w:val="Style13ptBold"/>
          <w:b w:val="0"/>
          <w:bCs/>
          <w:sz w:val="22"/>
          <w:szCs w:val="22"/>
          <w:highlight w:val="green"/>
        </w:rPr>
        <w:t>under</w:t>
      </w:r>
      <w:r w:rsidRPr="0082567E">
        <w:rPr>
          <w:rStyle w:val="Style13ptBold"/>
          <w:b w:val="0"/>
          <w:bCs/>
          <w:sz w:val="22"/>
          <w:szCs w:val="22"/>
        </w:rPr>
        <w:t xml:space="preserve"> </w:t>
      </w:r>
      <w:r w:rsidRPr="006F13BB">
        <w:rPr>
          <w:rStyle w:val="Style13ptBold"/>
          <w:b w:val="0"/>
          <w:bCs/>
          <w:sz w:val="22"/>
          <w:szCs w:val="22"/>
          <w:highlight w:val="green"/>
        </w:rPr>
        <w:t>the waiver</w:t>
      </w:r>
      <w:r w:rsidRPr="006F13BB">
        <w:rPr>
          <w:rStyle w:val="Style13ptBold"/>
          <w:b w:val="0"/>
          <w:bCs/>
          <w:sz w:val="22"/>
          <w:szCs w:val="22"/>
        </w:rPr>
        <w:t>’s</w:t>
      </w:r>
      <w:r w:rsidRPr="0082567E">
        <w:rPr>
          <w:rStyle w:val="Style13ptBold"/>
          <w:b w:val="0"/>
          <w:bCs/>
          <w:sz w:val="22"/>
          <w:szCs w:val="22"/>
        </w:rPr>
        <w:t xml:space="preserve"> original language, </w:t>
      </w:r>
      <w:r w:rsidRPr="006F13BB">
        <w:rPr>
          <w:rStyle w:val="Style13ptBold"/>
          <w:b w:val="0"/>
          <w:bCs/>
          <w:sz w:val="22"/>
          <w:szCs w:val="22"/>
          <w:highlight w:val="green"/>
        </w:rPr>
        <w:t>a country</w:t>
      </w:r>
      <w:r w:rsidRPr="0082567E">
        <w:rPr>
          <w:rStyle w:val="Style13ptBold"/>
          <w:b w:val="0"/>
          <w:bCs/>
          <w:sz w:val="22"/>
          <w:szCs w:val="22"/>
        </w:rPr>
        <w:t xml:space="preserve"> that wished to suspend trade secret protection for COVID-19 technology could do so without violating the TRIPS Agreement. </w:t>
      </w:r>
      <w:r w:rsidRPr="006F13BB">
        <w:rPr>
          <w:rStyle w:val="Style13ptBold"/>
          <w:b w:val="0"/>
          <w:bCs/>
          <w:sz w:val="22"/>
          <w:szCs w:val="22"/>
        </w:rPr>
        <w:t>Such a country</w:t>
      </w:r>
      <w:r w:rsidRPr="0082567E">
        <w:rPr>
          <w:rStyle w:val="Style13ptBold"/>
          <w:b w:val="0"/>
          <w:bCs/>
          <w:sz w:val="22"/>
          <w:szCs w:val="22"/>
        </w:rPr>
        <w:t xml:space="preserve"> </w:t>
      </w:r>
      <w:r w:rsidRPr="006F13BB">
        <w:rPr>
          <w:rStyle w:val="Style13ptBold"/>
          <w:b w:val="0"/>
          <w:bCs/>
          <w:sz w:val="22"/>
          <w:szCs w:val="22"/>
          <w:highlight w:val="green"/>
        </w:rPr>
        <w:t>could</w:t>
      </w:r>
      <w:r w:rsidRPr="0082567E">
        <w:rPr>
          <w:rStyle w:val="Style13ptBold"/>
          <w:b w:val="0"/>
          <w:bCs/>
          <w:sz w:val="22"/>
          <w:szCs w:val="22"/>
        </w:rPr>
        <w:t xml:space="preserve"> also, presumably, </w:t>
      </w:r>
      <w:r w:rsidRPr="006F13BB">
        <w:rPr>
          <w:rStyle w:val="Style13ptBold"/>
          <w:b w:val="0"/>
          <w:bCs/>
          <w:sz w:val="22"/>
          <w:szCs w:val="22"/>
          <w:highlight w:val="green"/>
        </w:rPr>
        <w:t xml:space="preserve">mandate that </w:t>
      </w:r>
      <w:r w:rsidRPr="006F13BB">
        <w:rPr>
          <w:rStyle w:val="Emphasis"/>
          <w:szCs w:val="22"/>
          <w:highlight w:val="green"/>
        </w:rPr>
        <w:t>foreign companies operating</w:t>
      </w:r>
      <w:r w:rsidRPr="0082567E">
        <w:rPr>
          <w:rStyle w:val="Emphasis"/>
          <w:szCs w:val="22"/>
        </w:rPr>
        <w:t xml:space="preserve"> in the country </w:t>
      </w:r>
      <w:r w:rsidRPr="006F13BB">
        <w:rPr>
          <w:rStyle w:val="Emphasis"/>
          <w:szCs w:val="22"/>
          <w:highlight w:val="green"/>
        </w:rPr>
        <w:t>disclose</w:t>
      </w:r>
      <w:r w:rsidRPr="0082567E">
        <w:rPr>
          <w:rStyle w:val="Style13ptBold"/>
          <w:b w:val="0"/>
          <w:bCs/>
          <w:sz w:val="22"/>
          <w:szCs w:val="22"/>
        </w:rPr>
        <w:t xml:space="preserve"> their </w:t>
      </w:r>
      <w:r w:rsidRPr="006F13BB">
        <w:rPr>
          <w:rStyle w:val="Style13ptBold"/>
          <w:b w:val="0"/>
          <w:bCs/>
          <w:sz w:val="22"/>
          <w:szCs w:val="22"/>
          <w:highlight w:val="green"/>
        </w:rPr>
        <w:t>proprietary</w:t>
      </w:r>
      <w:r w:rsidRPr="0082567E">
        <w:rPr>
          <w:rStyle w:val="Style13ptBold"/>
          <w:b w:val="0"/>
          <w:bCs/>
          <w:sz w:val="22"/>
          <w:szCs w:val="22"/>
        </w:rPr>
        <w:t xml:space="preserve"> manufacturing, storage, and testing </w:t>
      </w:r>
      <w:r w:rsidRPr="006F13BB">
        <w:rPr>
          <w:rStyle w:val="Style13ptBold"/>
          <w:b w:val="0"/>
          <w:bCs/>
          <w:sz w:val="22"/>
          <w:szCs w:val="22"/>
          <w:highlight w:val="green"/>
        </w:rPr>
        <w:t>information</w:t>
      </w:r>
      <w:r w:rsidRPr="0082567E">
        <w:rPr>
          <w:rStyle w:val="Style13ptBold"/>
          <w:b w:val="0"/>
          <w:bCs/>
          <w:sz w:val="22"/>
          <w:szCs w:val="22"/>
        </w:rPr>
        <w:t xml:space="preserve"> to local producers under a compulsory license.</w:t>
      </w:r>
    </w:p>
    <w:p w14:paraId="1151A703" w14:textId="77777777" w:rsidR="00E80D5B" w:rsidRPr="00647DD1" w:rsidRDefault="00E80D5B" w:rsidP="00E80D5B">
      <w:pPr>
        <w:rPr>
          <w:rStyle w:val="Style13ptBold"/>
          <w:b w:val="0"/>
          <w:bCs/>
          <w:sz w:val="22"/>
          <w:szCs w:val="22"/>
        </w:rPr>
      </w:pPr>
      <w:r w:rsidRPr="0082567E">
        <w:rPr>
          <w:rStyle w:val="Style13ptBold"/>
          <w:b w:val="0"/>
          <w:bCs/>
          <w:sz w:val="22"/>
          <w:szCs w:val="22"/>
        </w:rPr>
        <w:t xml:space="preserve">The details of this disclosure </w:t>
      </w:r>
      <w:r w:rsidRPr="00647DD1">
        <w:rPr>
          <w:rStyle w:val="Style13ptBold"/>
          <w:b w:val="0"/>
          <w:bCs/>
          <w:sz w:val="22"/>
          <w:szCs w:val="22"/>
        </w:rPr>
        <w:t xml:space="preserve">requirement, and any compensation payable to the originator of the information, would need to be worked out in whatever </w:t>
      </w:r>
      <w:r w:rsidRPr="00647DD1">
        <w:rPr>
          <w:rStyle w:val="Emphasis"/>
          <w:szCs w:val="22"/>
        </w:rPr>
        <w:t>waiver is eventually adopted by the WTO,</w:t>
      </w:r>
      <w:r w:rsidRPr="00647DD1">
        <w:rPr>
          <w:rStyle w:val="Style13ptBold"/>
          <w:b w:val="0"/>
          <w:bCs/>
          <w:sz w:val="22"/>
          <w:szCs w:val="22"/>
        </w:rPr>
        <w:t xml:space="preserve"> but the prospect for a </w:t>
      </w:r>
      <w:r w:rsidRPr="00647DD1">
        <w:rPr>
          <w:rStyle w:val="Emphasis"/>
          <w:szCs w:val="22"/>
        </w:rPr>
        <w:t>mandatory trade secret transfer</w:t>
      </w:r>
      <w:r w:rsidRPr="00647DD1">
        <w:rPr>
          <w:rStyle w:val="Style13ptBold"/>
          <w:b w:val="0"/>
          <w:bCs/>
          <w:sz w:val="22"/>
          <w:szCs w:val="22"/>
        </w:rPr>
        <w:t xml:space="preserve"> — something that would be unprecedented in the international arena — is worth watching carefully. </w:t>
      </w:r>
      <w:hyperlink r:id="rId32" w:history="1">
        <w:r w:rsidRPr="00647DD1">
          <w:rPr>
            <w:rStyle w:val="Style13ptBold"/>
            <w:rFonts w:eastAsiaTheme="majorEastAsia"/>
            <w:b w:val="0"/>
            <w:bCs/>
            <w:sz w:val="22"/>
            <w:szCs w:val="22"/>
          </w:rPr>
          <w:t>As reported by </w:t>
        </w:r>
        <w:r w:rsidRPr="00647DD1">
          <w:rPr>
            <w:rStyle w:val="Style13ptBold"/>
            <w:b w:val="0"/>
            <w:bCs/>
            <w:sz w:val="22"/>
            <w:szCs w:val="22"/>
          </w:rPr>
          <w:t>Intellectual Asset Management</w:t>
        </w:r>
        <w:r w:rsidRPr="00647DD1">
          <w:rPr>
            <w:rStyle w:val="Style13ptBold"/>
            <w:rFonts w:eastAsiaTheme="majorEastAsia"/>
            <w:b w:val="0"/>
            <w:bCs/>
            <w:sz w:val="22"/>
            <w:szCs w:val="22"/>
          </w:rPr>
          <w:t> on May 4, 2021</w:t>
        </w:r>
      </w:hyperlink>
      <w:r w:rsidRPr="00647DD1">
        <w:rPr>
          <w:rStyle w:val="Style13ptBold"/>
          <w:b w:val="0"/>
          <w:bCs/>
          <w:sz w:val="22"/>
          <w:szCs w:val="22"/>
        </w:rPr>
        <w:t xml:space="preserve">, the Brazilian Congress is currently </w:t>
      </w:r>
      <w:r w:rsidRPr="00647DD1">
        <w:rPr>
          <w:rStyle w:val="Style13ptBold"/>
          <w:b w:val="0"/>
          <w:bCs/>
          <w:sz w:val="22"/>
          <w:szCs w:val="22"/>
        </w:rPr>
        <w:lastRenderedPageBreak/>
        <w:t xml:space="preserve">considering legislation that would nullify the patents of any company that fails to disclose know-how and data related to a compulsory COVID-19 patent license. It will also be interesting to see </w:t>
      </w:r>
      <w:r w:rsidRPr="00647DD1">
        <w:rPr>
          <w:rStyle w:val="Emphasis"/>
          <w:szCs w:val="22"/>
        </w:rPr>
        <w:t>whether the United States stands behind such a requirement</w:t>
      </w:r>
      <w:r w:rsidRPr="00647DD1">
        <w:rPr>
          <w:rStyle w:val="Style13ptBold"/>
          <w:b w:val="0"/>
          <w:bCs/>
          <w:sz w:val="22"/>
          <w:szCs w:val="22"/>
        </w:rPr>
        <w:t>, which goes far beyond the compulsory licensing of patents.</w:t>
      </w:r>
    </w:p>
    <w:p w14:paraId="0480E5A6" w14:textId="77777777" w:rsidR="00E80D5B" w:rsidRPr="00647DD1" w:rsidRDefault="00E80D5B" w:rsidP="00E80D5B">
      <w:pPr>
        <w:rPr>
          <w:rStyle w:val="Style13ptBold"/>
          <w:b w:val="0"/>
          <w:bCs/>
          <w:sz w:val="22"/>
          <w:szCs w:val="22"/>
        </w:rPr>
      </w:pPr>
      <w:r w:rsidRPr="00647DD1">
        <w:rPr>
          <w:rStyle w:val="Style13ptBold"/>
          <w:b w:val="0"/>
          <w:bCs/>
          <w:sz w:val="22"/>
          <w:szCs w:val="22"/>
        </w:rPr>
        <w:t>Will the U.S. require companies to share their know-how with others?</w:t>
      </w:r>
    </w:p>
    <w:p w14:paraId="5FF6D6B0" w14:textId="77777777" w:rsidR="00E80D5B" w:rsidRPr="00594A42" w:rsidRDefault="00E80D5B" w:rsidP="00E80D5B">
      <w:pPr>
        <w:rPr>
          <w:rStyle w:val="Emphasis"/>
          <w:sz w:val="28"/>
          <w:szCs w:val="28"/>
        </w:rPr>
      </w:pPr>
      <w:r w:rsidRPr="00647DD1">
        <w:rPr>
          <w:rStyle w:val="Style13ptBold"/>
          <w:b w:val="0"/>
          <w:bCs/>
          <w:sz w:val="22"/>
          <w:szCs w:val="22"/>
        </w:rPr>
        <w:t>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w:t>
      </w:r>
      <w:r w:rsidRPr="0082567E">
        <w:rPr>
          <w:rStyle w:val="Style13ptBold"/>
          <w:b w:val="0"/>
          <w:bCs/>
          <w:sz w:val="22"/>
          <w:szCs w:val="22"/>
        </w:rPr>
        <w:t xml:space="preserve"> company to disclose its trade secrets. </w:t>
      </w:r>
      <w:r w:rsidRPr="006F13BB">
        <w:rPr>
          <w:rStyle w:val="Emphasis"/>
          <w:szCs w:val="22"/>
          <w:highlight w:val="green"/>
        </w:rPr>
        <w:t>Would the U.S. impose such a requirement</w:t>
      </w:r>
      <w:r w:rsidRPr="0082567E">
        <w:rPr>
          <w:rStyle w:val="Emphasis"/>
          <w:szCs w:val="22"/>
        </w:rPr>
        <w:t>?</w:t>
      </w:r>
      <w:r w:rsidRPr="0082567E">
        <w:rPr>
          <w:rStyle w:val="Style13ptBold"/>
          <w:b w:val="0"/>
          <w:bCs/>
          <w:sz w:val="22"/>
          <w:szCs w:val="22"/>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w:t>
      </w:r>
      <w:proofErr w:type="gramStart"/>
      <w:r w:rsidRPr="0082567E">
        <w:rPr>
          <w:rStyle w:val="Style13ptBold"/>
          <w:b w:val="0"/>
          <w:bCs/>
          <w:sz w:val="22"/>
          <w:szCs w:val="22"/>
        </w:rPr>
        <w:t>in the area of</w:t>
      </w:r>
      <w:proofErr w:type="gramEnd"/>
      <w:r w:rsidRPr="0082567E">
        <w:rPr>
          <w:rStyle w:val="Style13ptBold"/>
          <w:b w:val="0"/>
          <w:bCs/>
          <w:sz w:val="22"/>
          <w:szCs w:val="22"/>
        </w:rPr>
        <w:t xml:space="preserve"> trade secrets, where </w:t>
      </w:r>
      <w:r w:rsidRPr="006F13BB">
        <w:rPr>
          <w:rStyle w:val="Style13ptBold"/>
          <w:b w:val="0"/>
          <w:bCs/>
          <w:sz w:val="22"/>
          <w:szCs w:val="22"/>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1B96FF6C" w14:textId="77777777" w:rsidR="00E80D5B" w:rsidRPr="00594A42" w:rsidRDefault="00E80D5B" w:rsidP="00E80D5B">
      <w:pPr>
        <w:pStyle w:val="Heading4"/>
        <w:rPr>
          <w:rFonts w:cs="Calibri"/>
        </w:rPr>
      </w:pPr>
      <w:r w:rsidRPr="00594A42">
        <w:rPr>
          <w:rFonts w:cs="Calibri"/>
        </w:rPr>
        <w:t xml:space="preserve">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0AD191C7" w14:textId="77777777" w:rsidR="00E80D5B" w:rsidRPr="009B3872" w:rsidRDefault="00E80D5B" w:rsidP="00E80D5B">
      <w:r>
        <w:t xml:space="preserve">James </w:t>
      </w:r>
      <w:r w:rsidRPr="009B3872">
        <w:rPr>
          <w:b/>
          <w:bCs/>
          <w:szCs w:val="26"/>
        </w:rPr>
        <w:t>Bacchus 18</w:t>
      </w:r>
      <w:r>
        <w:t xml:space="preserve">. </w:t>
      </w:r>
      <w:r w:rsidRPr="00594A42">
        <w:rPr>
          <w:color w:val="1A1714"/>
          <w:szCs w:val="22"/>
          <w:shd w:val="clear" w:color="auto" w:fill="FFFFFF"/>
        </w:rPr>
        <w:t>Member of the </w:t>
      </w:r>
      <w:hyperlink r:id="rId33"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zCs w:val="22"/>
          <w:shd w:val="clear" w:color="auto" w:fill="FFFFFF"/>
        </w:rPr>
        <w:t xml:space="preserve"> “How the World Trade Organization Can Curb China’s Intellectual Property Transgressions,” CATO, March 22, 2018, </w:t>
      </w:r>
      <w:hyperlink r:id="rId34" w:history="1">
        <w:r w:rsidRPr="00CC2A6A">
          <w:rPr>
            <w:rStyle w:val="Hyperlink"/>
            <w:szCs w:val="22"/>
            <w:shd w:val="clear" w:color="auto" w:fill="FFFFFF"/>
          </w:rPr>
          <w:t>https://www.cato.org/blog/how-world-trade-organization-can-curb-chinas-intellectual-property-transgressions</w:t>
        </w:r>
      </w:hyperlink>
      <w:r>
        <w:rPr>
          <w:color w:val="1A1714"/>
          <w:szCs w:val="22"/>
          <w:shd w:val="clear" w:color="auto" w:fill="FFFFFF"/>
        </w:rPr>
        <w:t xml:space="preserve">, RJP, </w:t>
      </w:r>
      <w:proofErr w:type="spellStart"/>
      <w:r>
        <w:rPr>
          <w:color w:val="1A1714"/>
          <w:szCs w:val="22"/>
          <w:shd w:val="clear" w:color="auto" w:fill="FFFFFF"/>
        </w:rPr>
        <w:t>DebateDrills</w:t>
      </w:r>
      <w:proofErr w:type="spellEnd"/>
      <w:r>
        <w:rPr>
          <w:color w:val="1A1714"/>
          <w:szCs w:val="22"/>
          <w:shd w:val="clear" w:color="auto" w:fill="FFFFFF"/>
        </w:rPr>
        <w:t xml:space="preserve">. </w:t>
      </w:r>
    </w:p>
    <w:p w14:paraId="24D233F8" w14:textId="77777777" w:rsidR="00E80D5B" w:rsidRPr="00594A42" w:rsidRDefault="00E80D5B" w:rsidP="00E80D5B">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w:t>
      </w:r>
      <w:r w:rsidRPr="00647DD1">
        <w:rPr>
          <w:u w:val="single"/>
        </w:rPr>
        <w:t xml:space="preserve">the WTO rules that offer a </w:t>
      </w:r>
      <w:r w:rsidRPr="00647DD1">
        <w:rPr>
          <w:rStyle w:val="Emphasis"/>
        </w:rPr>
        <w:t>real remedy</w:t>
      </w:r>
      <w:r w:rsidRPr="00647DD1">
        <w:rPr>
          <w:u w:val="single"/>
        </w:rPr>
        <w:t xml:space="preserve"> for the United States without resorting to illegal unilateral action outside the WTO?</w:t>
      </w:r>
      <w:r w:rsidRPr="00647DD1">
        <w:rPr>
          <w:u w:val="single"/>
        </w:rPr>
        <w:br/>
      </w:r>
      <w:r w:rsidRPr="00647DD1">
        <w:rPr>
          <w:u w:val="single"/>
        </w:rPr>
        <w:br/>
      </w:r>
      <w:r w:rsidRPr="00647DD1">
        <w:t xml:space="preserve">Seventeen years after China joined the WTO, </w:t>
      </w:r>
      <w:r w:rsidRPr="00647DD1">
        <w:rPr>
          <w:u w:val="single"/>
        </w:rPr>
        <w:t>China still falls considerably short of fulfilling its WTO obligations to protect intellectual property</w:t>
      </w:r>
      <w:r w:rsidRPr="00647DD1">
        <w:t xml:space="preserve">.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w:t>
      </w:r>
      <w:r w:rsidRPr="00647DD1">
        <w:lastRenderedPageBreak/>
        <w:t>seized upon entry into the United States.</w:t>
      </w:r>
      <w:r w:rsidRPr="00647DD1">
        <w:br/>
      </w:r>
      <w:r w:rsidRPr="00647DD1">
        <w:br/>
        <w:t>One possible response by the United States is the one</w:t>
      </w:r>
      <w:r w:rsidRPr="00594A42">
        <w:t xml:space="preserv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2F207F2C" w14:textId="77777777" w:rsidR="00E80D5B" w:rsidRPr="00087942" w:rsidRDefault="00E80D5B" w:rsidP="00E80D5B">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594A42">
        <w:br/>
      </w:r>
      <w:r w:rsidRPr="00594A42">
        <w:br/>
      </w:r>
      <w:r w:rsidRPr="00594A42">
        <w:lastRenderedPageBreak/>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w:t>
      </w:r>
      <w:r w:rsidRPr="00647DD1">
        <w:t>infringement, the United States should first try to use the remedies in rules we have already negotiated that bind China along with all other WTO Members.</w:t>
      </w:r>
      <w:r w:rsidRPr="00647DD1">
        <w:br/>
      </w:r>
      <w:r w:rsidRPr="00647DD1">
        <w:br/>
      </w:r>
      <w:r w:rsidRPr="00647DD1">
        <w:rPr>
          <w:u w:val="single"/>
        </w:rPr>
        <w:t>A number of these rules have not yet been tested against China or any other country – which is not proof they will not work</w:t>
      </w:r>
      <w:r w:rsidRPr="00647DD1">
        <w:t xml:space="preserve">. Generally, </w:t>
      </w:r>
      <w:r w:rsidRPr="00647DD1">
        <w:rPr>
          <w:u w:val="single"/>
        </w:rPr>
        <w:t>when tried for the first time, WTO rules have been found to work, and, generally, when China has been found to be acting inconsistently with its WTO obligations, it has complied with WTO rulings.</w:t>
      </w:r>
      <w:r w:rsidRPr="00647DD1">
        <w:t xml:space="preserve"> The actual extent of Chinese compliance with WTO judgments can be questioned; in</w:t>
      </w:r>
      <w:r w:rsidRPr="00594A42">
        <w:t xml:space="preserve"> some </w:t>
      </w:r>
      <w:proofErr w:type="gramStart"/>
      <w:r w:rsidRPr="00594A42">
        <w:t>instances</w:t>
      </w:r>
      <w:proofErr w:type="gramEnd"/>
      <w:r w:rsidRPr="00594A42">
        <w:t xml:space="preserve">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594A42">
        <w:t xml:space="preserve">, including expeditious remedies to prevent infringements and remedies which </w:t>
      </w:r>
      <w:r w:rsidRPr="00594A42">
        <w:lastRenderedPageBreak/>
        <w:t xml:space="preserve">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w:t>
      </w:r>
      <w:proofErr w:type="gramStart"/>
      <w:r w:rsidRPr="006F13BB">
        <w:rPr>
          <w:rStyle w:val="Emphasis"/>
          <w:highlight w:val="green"/>
        </w:rPr>
        <w:t>as a whole in</w:t>
      </w:r>
      <w:proofErr w:type="gramEnd"/>
      <w:r w:rsidRPr="006F13BB">
        <w:rPr>
          <w:rStyle w:val="Emphasis"/>
          <w:highlight w:val="green"/>
        </w:rPr>
        <w:t xml:space="preserve"> the WTO</w:t>
      </w:r>
      <w:r w:rsidRPr="00594A42">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r>
      <w:r w:rsidRPr="00647DD1">
        <w:t xml:space="preserve">To be sure, </w:t>
      </w:r>
      <w:r w:rsidRPr="00647DD1">
        <w:rPr>
          <w:u w:val="single"/>
        </w:rPr>
        <w:t>a systemic challenge by the United States</w:t>
      </w:r>
      <w:r w:rsidRPr="00647DD1">
        <w:t xml:space="preserve"> to the application of all China’s inadequate measures relating to intellectual property protection </w:t>
      </w:r>
      <w:r w:rsidRPr="00647DD1">
        <w:rPr>
          <w:u w:val="single"/>
        </w:rPr>
        <w:t>would put the WTO dispute settlement system to a test.</w:t>
      </w:r>
      <w:r w:rsidRPr="00647DD1">
        <w:t xml:space="preserve"> It would, what’s more, put both China and the United States to the test of their commitment to the WTO and, especially, to a rules-based world trading system.</w:t>
      </w:r>
      <w:r w:rsidRPr="00647DD1">
        <w:br/>
      </w:r>
      <w:r w:rsidRPr="00647DD1">
        <w:br/>
        <w:t xml:space="preserve">As Trump’s trade lawyers will hasten to say, a systemic IP case against China in </w:t>
      </w:r>
      <w:r w:rsidRPr="00647DD1">
        <w:lastRenderedPageBreak/>
        <w:t>the WTO would also involve a perhaps unprecedented amount of fact-gathering. It would necessitate an outpouring of voluminous legal pleadings. It would, furthermore, force the WTO Members and the WTO jurists to face</w:t>
      </w:r>
      <w:r w:rsidRPr="00594A42">
        <w:t xml:space="preserve"> some fundamental questions about the rules-based trading system. Yet </w:t>
      </w:r>
      <w:r w:rsidRPr="00087942">
        <w:rPr>
          <w:u w:val="single"/>
        </w:rPr>
        <w:t xml:space="preserve">it could also provide the basis for fashioning a legal remedy that would in the end be mutually acceptable to both </w:t>
      </w:r>
      <w:proofErr w:type="gramStart"/>
      <w:r w:rsidRPr="00087942">
        <w:rPr>
          <w:u w:val="single"/>
        </w:rPr>
        <w:t xml:space="preserve">countries, </w:t>
      </w:r>
      <w:r w:rsidRPr="006F13BB">
        <w:rPr>
          <w:highlight w:val="green"/>
          <w:u w:val="single"/>
        </w:rPr>
        <w:t>and</w:t>
      </w:r>
      <w:proofErr w:type="gramEnd"/>
      <w:r w:rsidRPr="006F13BB">
        <w:rPr>
          <w:highlight w:val="green"/>
          <w:u w:val="single"/>
        </w:rPr>
        <w:t xml:space="preserve">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0CBB78CE" w14:textId="77777777" w:rsidR="00E80D5B" w:rsidRDefault="00E80D5B" w:rsidP="00E80D5B">
      <w:pPr>
        <w:pStyle w:val="Heading4"/>
      </w:pPr>
      <w:r w:rsidRPr="0038293E">
        <w:t>Stopping tech stealing is key to avoid war</w:t>
      </w:r>
    </w:p>
    <w:p w14:paraId="0F1624B2" w14:textId="77777777" w:rsidR="00E80D5B" w:rsidRPr="0038293E" w:rsidRDefault="00E80D5B" w:rsidP="00E80D5B">
      <w:r>
        <w:t xml:space="preserve">Timothy R. </w:t>
      </w:r>
      <w:r w:rsidRPr="009B3872">
        <w:rPr>
          <w:b/>
          <w:bCs/>
          <w:szCs w:val="26"/>
        </w:rPr>
        <w:t>Heath 18</w:t>
      </w:r>
      <w:r>
        <w:t>. RAND Senior Defense and International Analyst, “</w:t>
      </w:r>
      <w:proofErr w:type="gramStart"/>
      <w:r>
        <w:t xml:space="preserve">Avoiding </w:t>
      </w:r>
      <w:r w:rsidRPr="0038293E">
        <w:t xml:space="preserve"> “</w:t>
      </w:r>
      <w:proofErr w:type="gramEnd"/>
      <w:r w:rsidRPr="0038293E">
        <w:t xml:space="preserve">Avoiding U.S.-China Competition Is Futile: Why the Best Option Is to Manage Strategic Rivalry”; Asia Policy; Vol 13 No 2; </w:t>
      </w:r>
      <w:r>
        <w:t xml:space="preserve">April 2018, RJP, </w:t>
      </w:r>
      <w:proofErr w:type="spellStart"/>
      <w:r>
        <w:t>DebateDrills</w:t>
      </w:r>
      <w:proofErr w:type="spellEnd"/>
    </w:p>
    <w:p w14:paraId="5F8A7A6F" w14:textId="77777777" w:rsidR="00E80D5B" w:rsidRPr="0038293E" w:rsidRDefault="00E80D5B" w:rsidP="00E80D5B">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w:t>
      </w:r>
      <w:r w:rsidRPr="009B3872">
        <w:lastRenderedPageBreak/>
        <w:t xml:space="preserve">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w:t>
      </w:r>
      <w:proofErr w:type="gramStart"/>
      <w:r w:rsidRPr="009B3872">
        <w:t>take into account</w:t>
      </w:r>
      <w:proofErr w:type="gramEnd"/>
      <w:r w:rsidRPr="009B3872">
        <w:t xml:space="preserve">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 xml:space="preserve">most clearly in Asia and probably globally as well. The United States has been the dominant power, and China seeks to eventually supplant it. </w:t>
      </w:r>
      <w:proofErr w:type="gramStart"/>
      <w:r w:rsidRPr="009B3872">
        <w:rPr>
          <w:rStyle w:val="StyleUnderline"/>
        </w:rPr>
        <w:t>By definition, two</w:t>
      </w:r>
      <w:proofErr w:type="gramEnd"/>
      <w:r w:rsidRPr="009B3872">
        <w:rPr>
          <w:rStyle w:val="StyleUnderline"/>
        </w:rPr>
        <w:t xml:space="preserve">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w:t>
      </w:r>
      <w:r w:rsidRPr="00647DD1">
        <w:t xml:space="preserve">President Barack Obama’s “rebalance to Asia.” President </w:t>
      </w:r>
      <w:r w:rsidRPr="00647DD1">
        <w:rPr>
          <w:rStyle w:val="StyleUnderline"/>
        </w:rPr>
        <w:t xml:space="preserve">Donald Trump may have abandoned the rebalance, but many of the related initiatives remain </w:t>
      </w:r>
      <w:proofErr w:type="gramStart"/>
      <w:r w:rsidRPr="00647DD1">
        <w:rPr>
          <w:rStyle w:val="StyleUnderline"/>
        </w:rPr>
        <w:t>more or less in</w:t>
      </w:r>
      <w:proofErr w:type="gramEnd"/>
      <w:r w:rsidRPr="00647DD1">
        <w:rPr>
          <w:rStyle w:val="StyleUnderline"/>
        </w:rPr>
        <w:t xml:space="preserve"> place</w:t>
      </w:r>
      <w:r w:rsidRPr="00647DD1">
        <w:t xml:space="preserve">.2 </w:t>
      </w:r>
      <w:r w:rsidRPr="00647DD1">
        <w:rPr>
          <w:rStyle w:val="StyleUnderline"/>
        </w:rPr>
        <w:t>China’s challenge at the global systemic level, especially in the field of technology, has received less attention</w:t>
      </w:r>
      <w:r w:rsidRPr="00647DD1">
        <w:t xml:space="preserve">. </w:t>
      </w:r>
      <w:r w:rsidRPr="00647DD1">
        <w:rPr>
          <w:rStyle w:val="Emphasis"/>
        </w:rPr>
        <w:t xml:space="preserve">Confidence in the proven U.S. ability to produce new technologies and facile assumptions about the </w:t>
      </w:r>
      <w:r w:rsidRPr="00647DD1">
        <w:rPr>
          <w:rStyle w:val="Emphasis"/>
        </w:rPr>
        <w:lastRenderedPageBreak/>
        <w:t>difficulties China will face in promoting innovation in new industries have led many to dismiss the challenge posed by China.</w:t>
      </w:r>
      <w:r w:rsidRPr="00647DD1">
        <w:t xml:space="preserve"> </w:t>
      </w:r>
      <w:r w:rsidRPr="00647DD1">
        <w:rPr>
          <w:rFonts w:eastAsia="Calibri"/>
          <w:b/>
          <w:sz w:val="24"/>
          <w:u w:val="single"/>
        </w:rPr>
        <w:t xml:space="preserve">But the contest for technological leadership is </w:t>
      </w:r>
      <w:proofErr w:type="gramStart"/>
      <w:r w:rsidRPr="00647DD1">
        <w:rPr>
          <w:rFonts w:eastAsia="Calibri"/>
          <w:b/>
          <w:sz w:val="24"/>
          <w:u w:val="single"/>
        </w:rPr>
        <w:t>actually even more</w:t>
      </w:r>
      <w:proofErr w:type="gramEnd"/>
      <w:r w:rsidRPr="00647DD1">
        <w:rPr>
          <w:rFonts w:eastAsia="Calibri"/>
          <w:b/>
          <w:sz w:val="24"/>
          <w:u w:val="single"/>
        </w:rPr>
        <w:t xml:space="preserve"> consequential than that for regional primacy</w:t>
      </w:r>
      <w:r w:rsidRPr="00647DD1">
        <w:rPr>
          <w:rFonts w:eastAsia="Calibri"/>
          <w:b/>
          <w:sz w:val="14"/>
        </w:rPr>
        <w:t>.</w:t>
      </w:r>
      <w:r w:rsidRPr="00647DD1">
        <w:t xml:space="preserve"> </w:t>
      </w:r>
      <w:r w:rsidRPr="00647DD1">
        <w:rPr>
          <w:rStyle w:val="StyleUnderline"/>
        </w:rPr>
        <w:t xml:space="preserve">Should China succeed in surpassing the United States as the world’s technological leader, </w:t>
      </w:r>
      <w:r w:rsidRPr="00647DD1">
        <w:rPr>
          <w:rStyle w:val="Emphasis"/>
        </w:rPr>
        <w:t>U.S. diplomacy and military power will not suffice to hold the line either in Asia or around the globe</w:t>
      </w:r>
      <w:r w:rsidRPr="00647DD1">
        <w:rPr>
          <w:rFonts w:eastAsia="Calibri"/>
          <w:b/>
          <w:sz w:val="14"/>
        </w:rPr>
        <w:t>.</w:t>
      </w:r>
      <w:r w:rsidRPr="00647DD1">
        <w:t xml:space="preserve"> Under those conditions, countries throughout the world, including U.S. allies in Asia, will be forced to come to terms with the new leading economy. </w:t>
      </w:r>
      <w:r w:rsidRPr="00647DD1">
        <w:rPr>
          <w:rStyle w:val="StyleUnderline"/>
        </w:rPr>
        <w:t>Military power projection could be far less relevant as China moves to consolidate its leading status at both the regional and global levels in such a scenario</w:t>
      </w:r>
      <w:r w:rsidRPr="00647DD1">
        <w:t xml:space="preserve">. Accordingly, </w:t>
      </w:r>
      <w:r w:rsidRPr="00647DD1">
        <w:rPr>
          <w:rStyle w:val="StyleUnderline"/>
        </w:rPr>
        <w:t>although the United States</w:t>
      </w:r>
      <w:r w:rsidRPr="00647DD1">
        <w:t xml:space="preserve"> cannot abandon its efforts to bolster its diplomatic and military position in Asia, the country </w:t>
      </w:r>
      <w:r w:rsidRPr="00647DD1">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w:t>
      </w:r>
      <w:r w:rsidRPr="009B3872">
        <w:lastRenderedPageBreak/>
        <w:t xml:space="preserve">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9B3872">
        <w:t>united states</w:t>
      </w:r>
      <w:proofErr w:type="gramEnd"/>
      <w:r w:rsidRPr="009B3872">
        <w:t xml:space="preserve">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w:t>
      </w:r>
      <w:proofErr w:type="spellStart"/>
      <w:r w:rsidRPr="009B3872">
        <w:t>Jianguo</w:t>
      </w:r>
      <w:proofErr w:type="spellEnd"/>
      <w:r w:rsidRPr="009B3872">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B3872">
        <w:t>Niu</w:t>
      </w:r>
      <w:proofErr w:type="spellEnd"/>
      <w:r w:rsidRPr="009B3872">
        <w:t xml:space="preserve"> </w:t>
      </w:r>
      <w:proofErr w:type="spellStart"/>
      <w:r w:rsidRPr="009B3872">
        <w:t>Xinchun</w:t>
      </w:r>
      <w:proofErr w:type="spellEnd"/>
      <w:r w:rsidRPr="009B3872">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647DD1">
        <w:rPr>
          <w:rStyle w:val="StyleUnderline"/>
        </w:rPr>
        <w:t>Other Western observers worry that a further souring of relations could lead to conflict</w:t>
      </w:r>
      <w:r w:rsidRPr="00647DD1">
        <w:t xml:space="preserve">.17 But even if war remains unlikely, </w:t>
      </w:r>
      <w:r w:rsidRPr="00647DD1">
        <w:rPr>
          <w:rStyle w:val="StyleUnderline"/>
        </w:rPr>
        <w:t>the deepening tensions increase the risks of miscalculation, crises, and potential military clashes involving the world’s two largest powers</w:t>
      </w:r>
      <w:r w:rsidRPr="00647DD1">
        <w:t xml:space="preserve">. Echoing a view widely held among U.S. foreign policy experts and officials, </w:t>
      </w:r>
      <w:r w:rsidRPr="00647DD1">
        <w:rPr>
          <w:rStyle w:val="StyleUnderline"/>
        </w:rPr>
        <w:t xml:space="preserve">former CIA director General Michael Hayden has warned that </w:t>
      </w:r>
      <w:r w:rsidRPr="00647DD1">
        <w:rPr>
          <w:rStyle w:val="Emphasis"/>
        </w:rPr>
        <w:t>mishandling the U.S.-</w:t>
      </w:r>
      <w:r w:rsidRPr="00647DD1">
        <w:rPr>
          <w:rStyle w:val="Emphasis"/>
        </w:rPr>
        <w:lastRenderedPageBreak/>
        <w:t>China relationship could be “catastrophic.”</w:t>
      </w:r>
      <w:r w:rsidRPr="00647DD1">
        <w:t xml:space="preserve">18 Rivalry at the Heart of the U.S.-China Relationship </w:t>
      </w:r>
      <w:r w:rsidRPr="00647DD1">
        <w:rPr>
          <w:rStyle w:val="StyleUnderline"/>
        </w:rPr>
        <w:t xml:space="preserve">This widespread concern reflects a realistic appraisal of the dangers inherent in the U.S.-China relationship. </w:t>
      </w:r>
      <w:r w:rsidRPr="00647DD1">
        <w:t>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w:t>
      </w:r>
      <w:r w:rsidRPr="009B3872">
        <w:t xml:space="preserve">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 xml:space="preserve">Not only are rivals more likely to fight than non-rivals, but rivals also </w:t>
      </w:r>
      <w:proofErr w:type="gramStart"/>
      <w:r w:rsidRPr="009B3872">
        <w:rPr>
          <w:rStyle w:val="StyleUnderline"/>
        </w:rPr>
        <w:t>have a tendency to</w:t>
      </w:r>
      <w:proofErr w:type="gramEnd"/>
      <w:r w:rsidRPr="009B3872">
        <w:rPr>
          <w:rStyle w:val="StyleUnderline"/>
        </w:rPr>
        <w:t xml:space="preserve">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 xml:space="preserve">Rivalries do not progress in </w:t>
      </w:r>
      <w:r w:rsidRPr="009B3872">
        <w:rPr>
          <w:rStyle w:val="StyleUnderline"/>
        </w:rPr>
        <w:lastRenderedPageBreak/>
        <w:t>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time of each historic episode of systemic conflict consistently underestimated the duration or extent of war offers cold comfort to analysts today who seek to </w:t>
      </w:r>
      <w:r w:rsidRPr="009B3872">
        <w:lastRenderedPageBreak/>
        <w:t xml:space="preserve">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w:t>
      </w:r>
      <w:proofErr w:type="gramStart"/>
      <w:r w:rsidRPr="009B3872">
        <w:t>second-largest</w:t>
      </w:r>
      <w:proofErr w:type="gramEnd"/>
      <w:r w:rsidRPr="009B3872">
        <w:t xml:space="preserve"> in the world.23 </w:t>
      </w:r>
      <w:r w:rsidRPr="009B3872">
        <w:rPr>
          <w:rStyle w:val="StyleUnderline"/>
        </w:rPr>
        <w:t xml:space="preserve">The persistence of long-standing sources of </w:t>
      </w:r>
      <w:r w:rsidRPr="00647DD1">
        <w:rPr>
          <w:rStyle w:val="StyleUnderline"/>
        </w:rPr>
        <w:t>antagonism, such as the U.S. security partnership with Taiwan, has both reflected and aggravated a broader competition for leadership</w:t>
      </w:r>
      <w:r w:rsidRPr="00647DD1">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47DD1">
        <w:rPr>
          <w:rStyle w:val="Emphasis"/>
        </w:rPr>
        <w:t>“Thucydides trap”</w:t>
      </w:r>
      <w:r w:rsidRPr="00647DD1">
        <w:rPr>
          <w:rStyle w:val="StyleUnderline"/>
        </w:rPr>
        <w:t xml:space="preserve"> </w:t>
      </w:r>
      <w:r w:rsidRPr="00647DD1">
        <w:t xml:space="preserve">to describe such a situation, a term that he subsequently applied to the current U.S.-China situation.25 The popular narrative is not entirely incorrect, yet in some ways it remains incomplete. A closer look at history reminds </w:t>
      </w:r>
      <w:proofErr w:type="gramStart"/>
      <w:r w:rsidRPr="00647DD1">
        <w:t>us</w:t>
      </w:r>
      <w:proofErr w:type="gramEnd"/>
      <w:r w:rsidRPr="00647DD1">
        <w:t xml:space="preserve"> that antagonism between China and the United States is not unprecedented. In the 1950s and 1960s, the two countries engaged in an intense strategic competition for status and influence</w:t>
      </w:r>
      <w:r w:rsidRPr="009B3872">
        <w:t xml:space="preserv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w:t>
      </w:r>
      <w:proofErr w:type="gramStart"/>
      <w:r w:rsidRPr="009B3872">
        <w:t>Korea</w:t>
      </w:r>
      <w:proofErr w:type="gramEnd"/>
      <w:r w:rsidRPr="009B3872">
        <w:t xml:space="preserve">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 xml:space="preserve">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w:t>
      </w:r>
      <w:r w:rsidRPr="009B3872">
        <w:rPr>
          <w:rStyle w:val="StyleUnderline"/>
        </w:rPr>
        <w:lastRenderedPageBreak/>
        <w:t>features make the current rivalry potentially far more threatening to the United States,</w:t>
      </w:r>
      <w:r w:rsidRPr="009B3872">
        <w:t xml:space="preserve"> </w:t>
      </w:r>
      <w:proofErr w:type="gramStart"/>
      <w:r w:rsidRPr="009B3872">
        <w:t>despite the fact that</w:t>
      </w:r>
      <w:proofErr w:type="gramEnd"/>
      <w:r w:rsidRPr="009B3872">
        <w:t xml:space="preserve">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w:t>
      </w:r>
      <w:r w:rsidRPr="009B3872">
        <w:lastRenderedPageBreak/>
        <w:t xml:space="preserve">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w:t>
      </w:r>
      <w:proofErr w:type="spellStart"/>
      <w:r w:rsidRPr="009B3872">
        <w:rPr>
          <w:rStyle w:val="StyleUnderline"/>
        </w:rPr>
        <w:t>u.s.</w:t>
      </w:r>
      <w:proofErr w:type="spellEnd"/>
      <w:r w:rsidRPr="009B3872">
        <w:rPr>
          <w:rStyle w:val="StyleUnderline"/>
        </w:rPr>
        <w:t xml:space="preserve">-china rivalry at the regional level </w:t>
      </w:r>
      <w:proofErr w:type="gramStart"/>
      <w:r w:rsidRPr="009B3872">
        <w:t>At</w:t>
      </w:r>
      <w:proofErr w:type="gramEnd"/>
      <w:r w:rsidRPr="009B3872">
        <w:t xml:space="preserve">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w:t>
      </w:r>
      <w:r w:rsidRPr="009B3872">
        <w:lastRenderedPageBreak/>
        <w:t xml:space="preserve">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B3872">
        <w:t>Organisation</w:t>
      </w:r>
      <w:proofErr w:type="spellEnd"/>
      <w:r w:rsidRPr="009B3872">
        <w:t>,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5E87CFE3" w14:textId="77777777" w:rsidR="00E80D5B" w:rsidRPr="00594A42" w:rsidRDefault="00E80D5B" w:rsidP="00E80D5B">
      <w:pPr>
        <w:shd w:val="clear" w:color="auto" w:fill="FFFFFF"/>
        <w:spacing w:after="100" w:afterAutospacing="1"/>
        <w:rPr>
          <w:color w:val="1A1714"/>
          <w:spacing w:val="2"/>
          <w:szCs w:val="22"/>
          <w:u w:val="single"/>
        </w:rPr>
      </w:pPr>
    </w:p>
    <w:p w14:paraId="1B3F0FF5" w14:textId="77777777" w:rsidR="00E80D5B" w:rsidRPr="00647DD1" w:rsidRDefault="00E80D5B" w:rsidP="00E80D5B"/>
    <w:p w14:paraId="3E02FE44" w14:textId="3ECB3363" w:rsidR="00E80D5B" w:rsidRDefault="00E80D5B" w:rsidP="00E80D5B">
      <w:pPr>
        <w:pStyle w:val="Heading2"/>
      </w:pPr>
      <w:r>
        <w:lastRenderedPageBreak/>
        <w:t>2</w:t>
      </w:r>
    </w:p>
    <w:p w14:paraId="6EF6338D" w14:textId="39725980" w:rsidR="00E80D5B" w:rsidRDefault="00E80D5B" w:rsidP="00E80D5B">
      <w:pPr>
        <w:pStyle w:val="Heading2"/>
      </w:pPr>
      <w:proofErr w:type="spellStart"/>
      <w:r>
        <w:lastRenderedPageBreak/>
        <w:t>T</w:t>
      </w:r>
      <w:r>
        <w:t>Medicine</w:t>
      </w:r>
      <w:proofErr w:type="spellEnd"/>
    </w:p>
    <w:p w14:paraId="4EE5B6CD" w14:textId="77777777" w:rsidR="00E80D5B" w:rsidRDefault="00E80D5B" w:rsidP="00E80D5B">
      <w:pPr>
        <w:pStyle w:val="Heading4"/>
      </w:pPr>
      <w:r>
        <w:t xml:space="preserve">Interpretation – the </w:t>
      </w:r>
      <w:proofErr w:type="spellStart"/>
      <w:r>
        <w:t>Aff</w:t>
      </w:r>
      <w:proofErr w:type="spellEnd"/>
      <w:r>
        <w:t xml:space="preserve"> may not specify a specific medicine</w:t>
      </w:r>
    </w:p>
    <w:p w14:paraId="5DA2C763" w14:textId="77777777" w:rsidR="00E80D5B" w:rsidRDefault="00E80D5B" w:rsidP="00E80D5B">
      <w:pPr>
        <w:pStyle w:val="Heading4"/>
      </w:pPr>
      <w:r>
        <w:t>Medicines is a generic bare plural</w:t>
      </w:r>
    </w:p>
    <w:p w14:paraId="48C816E7" w14:textId="77777777" w:rsidR="00E80D5B" w:rsidRPr="00ED374E" w:rsidRDefault="00E80D5B" w:rsidP="00E80D5B">
      <w:pPr>
        <w:rPr>
          <w:rFonts w:eastAsia="Cambria"/>
        </w:rPr>
      </w:pPr>
      <w:r w:rsidRPr="00ED374E">
        <w:rPr>
          <w:rFonts w:eastAsia="Cambria"/>
          <w:b/>
          <w:bCs/>
        </w:rPr>
        <w:t>Leslie and Lerner 16</w:t>
      </w:r>
      <w:r>
        <w:rPr>
          <w:rFonts w:eastAsia="Cambria"/>
          <w:b/>
          <w:bCs/>
        </w:rPr>
        <w:t xml:space="preserve"> </w:t>
      </w:r>
      <w:r w:rsidRPr="00ED374E">
        <w:rPr>
          <w:rFonts w:eastAsia="Cambria"/>
          <w:sz w:val="16"/>
          <w:szCs w:val="16"/>
        </w:rPr>
        <w:t>[Sarah-Jane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w:t>
      </w:r>
      <w:proofErr w:type="spellStart"/>
      <w:r w:rsidRPr="00ED374E">
        <w:rPr>
          <w:rFonts w:eastAsia="Cambria"/>
          <w:sz w:val="16"/>
          <w:szCs w:val="16"/>
        </w:rPr>
        <w:t>Treisman</w:t>
      </w:r>
      <w:proofErr w:type="spellEnd"/>
      <w:r w:rsidRPr="00ED374E">
        <w:rPr>
          <w:rFonts w:eastAsia="Cambria"/>
          <w:sz w:val="16"/>
          <w:szCs w:val="16"/>
        </w:rPr>
        <w:t xml:space="preserve"> Center for Behavioral Science and Public Policy], and Adam Lerner, </w:t>
      </w:r>
      <w:proofErr w:type="spellStart"/>
      <w:r w:rsidRPr="00ED374E">
        <w:rPr>
          <w:rFonts w:eastAsia="Cambria"/>
          <w:sz w:val="16"/>
          <w:szCs w:val="16"/>
        </w:rPr>
        <w:t>Ph.D</w:t>
      </w:r>
      <w:proofErr w:type="spellEnd"/>
      <w:r w:rsidRPr="00ED374E">
        <w:rPr>
          <w:rFonts w:eastAsia="Cambria"/>
          <w:sz w:val="16"/>
          <w:szCs w:val="16"/>
        </w:rPr>
        <w:t xml:space="preserve">, Postgraduate Research Associate in the Department of Philosophy at Princeton University, 4-24-2016, accessed 9-4-2021, "Generic Generalizations (Stanford Encyclopedia of Philosophy)," </w:t>
      </w:r>
      <w:hyperlink r:id="rId35" w:history="1">
        <w:r w:rsidRPr="00ED374E">
          <w:rPr>
            <w:rFonts w:eastAsia="Cambria"/>
            <w:sz w:val="16"/>
            <w:szCs w:val="16"/>
          </w:rPr>
          <w:t>https://plato.stanford.edu/entries/generics/</w:t>
        </w:r>
      </w:hyperlink>
      <w:r w:rsidRPr="00ED374E">
        <w:rPr>
          <w:rFonts w:eastAsia="Cambria"/>
          <w:sz w:val="16"/>
          <w:szCs w:val="16"/>
        </w:rPr>
        <w:t>] HWIC</w:t>
      </w:r>
    </w:p>
    <w:p w14:paraId="3F237203" w14:textId="77777777" w:rsidR="00E80D5B" w:rsidRPr="000A26E9" w:rsidRDefault="00E80D5B" w:rsidP="00E80D5B">
      <w:pPr>
        <w:rPr>
          <w:sz w:val="16"/>
        </w:rPr>
      </w:pPr>
      <w:r w:rsidRPr="000A26E9">
        <w:rPr>
          <w:sz w:val="16"/>
        </w:rPr>
        <w:t xml:space="preserve">There are some tests that are helpful in distinguishing these two readings. For example, </w:t>
      </w:r>
      <w:r w:rsidRPr="00A86A50">
        <w:rPr>
          <w:rStyle w:val="StyleUnderline"/>
          <w:highlight w:val="green"/>
        </w:rPr>
        <w:t>the existential interpretation is upward entailing</w:t>
      </w:r>
      <w:r w:rsidRPr="000A26E9">
        <w:rPr>
          <w:sz w:val="16"/>
        </w:rPr>
        <w:t xml:space="preserve">, meaning that </w:t>
      </w:r>
      <w:r w:rsidRPr="00A86A50">
        <w:rPr>
          <w:rStyle w:val="StyleUnderline"/>
          <w:highlight w:val="green"/>
        </w:rPr>
        <w:t>the</w:t>
      </w:r>
      <w:r w:rsidRPr="000A26E9">
        <w:rPr>
          <w:rStyle w:val="StyleUnderline"/>
        </w:rPr>
        <w:t xml:space="preserve"> </w:t>
      </w:r>
      <w:r w:rsidRPr="00A86A50">
        <w:rPr>
          <w:rStyle w:val="StyleUnderline"/>
          <w:highlight w:val="green"/>
        </w:rPr>
        <w:t>statement</w:t>
      </w:r>
      <w:r w:rsidRPr="000A26E9">
        <w:rPr>
          <w:rStyle w:val="StyleUnderline"/>
        </w:rPr>
        <w:t xml:space="preserve"> </w:t>
      </w:r>
      <w:r w:rsidRPr="00A86A50">
        <w:rPr>
          <w:rStyle w:val="StyleUnderline"/>
          <w:highlight w:val="green"/>
        </w:rPr>
        <w:t>will</w:t>
      </w:r>
      <w:r w:rsidRPr="000A26E9">
        <w:rPr>
          <w:rStyle w:val="StyleUnderline"/>
        </w:rPr>
        <w:t xml:space="preserve"> always </w:t>
      </w:r>
      <w:r w:rsidRPr="00A86A50">
        <w:rPr>
          <w:rStyle w:val="StyleUnderline"/>
          <w:highlight w:val="green"/>
        </w:rPr>
        <w:t>remain true</w:t>
      </w:r>
      <w:r w:rsidRPr="000A26E9">
        <w:rPr>
          <w:rStyle w:val="StyleUnderline"/>
        </w:rPr>
        <w:t xml:space="preserve"> if we replace the subject term </w:t>
      </w:r>
      <w:r w:rsidRPr="00A86A50">
        <w:rPr>
          <w:rStyle w:val="StyleUnderline"/>
          <w:highlight w:val="green"/>
        </w:rPr>
        <w:t>with</w:t>
      </w:r>
      <w:r w:rsidRPr="000A26E9">
        <w:rPr>
          <w:rStyle w:val="StyleUnderline"/>
        </w:rPr>
        <w:t xml:space="preserve"> a </w:t>
      </w:r>
      <w:r w:rsidRPr="00A86A50">
        <w:rPr>
          <w:rStyle w:val="StyleUnderline"/>
          <w:highlight w:val="green"/>
        </w:rPr>
        <w:t>more inclusive term</w:t>
      </w:r>
      <w:r w:rsidRPr="000A26E9">
        <w:rPr>
          <w:sz w:val="16"/>
        </w:rPr>
        <w:t>. Consider our examples above. In (</w:t>
      </w:r>
      <w:hyperlink r:id="rId36" w:anchor="ex1b" w:history="1">
        <w:r w:rsidRPr="000A26E9">
          <w:rPr>
            <w:rStyle w:val="Hyperlink"/>
            <w:sz w:val="16"/>
          </w:rPr>
          <w:t>1b</w:t>
        </w:r>
      </w:hyperlink>
      <w:r w:rsidRPr="000A26E9">
        <w:rPr>
          <w:sz w:val="16"/>
        </w:rPr>
        <w:t>), we can replace “tiger” with “animal” </w:t>
      </w:r>
      <w:proofErr w:type="spellStart"/>
      <w:r w:rsidRPr="000A26E9">
        <w:rPr>
          <w:sz w:val="16"/>
        </w:rPr>
        <w:t>salva</w:t>
      </w:r>
      <w:proofErr w:type="spellEnd"/>
      <w:r w:rsidRPr="000A26E9">
        <w:rPr>
          <w:sz w:val="16"/>
        </w:rPr>
        <w:t xml:space="preserve"> </w:t>
      </w:r>
      <w:proofErr w:type="spellStart"/>
      <w:r w:rsidRPr="000A26E9">
        <w:rPr>
          <w:sz w:val="16"/>
        </w:rPr>
        <w:t>veritate</w:t>
      </w:r>
      <w:proofErr w:type="spellEnd"/>
      <w:r w:rsidRPr="000A26E9">
        <w:rPr>
          <w:sz w:val="16"/>
        </w:rPr>
        <w:t>, but in (</w:t>
      </w:r>
      <w:hyperlink r:id="rId37" w:anchor="ex1a" w:history="1">
        <w:r w:rsidRPr="000A26E9">
          <w:rPr>
            <w:rStyle w:val="Hyperlink"/>
            <w:sz w:val="16"/>
          </w:rPr>
          <w:t>1a</w:t>
        </w:r>
      </w:hyperlink>
      <w:r w:rsidRPr="000A26E9">
        <w:rPr>
          <w:sz w:val="16"/>
        </w:rPr>
        <w:t xml:space="preserve">) we cannot. </w:t>
      </w:r>
      <w:r w:rsidRPr="00A86A50">
        <w:rPr>
          <w:rStyle w:val="Emphasis"/>
          <w:highlight w:val="green"/>
        </w:rPr>
        <w:t>If “tigers are on the lawn” is true, then “animals are on the lawn” must be true.</w:t>
      </w:r>
      <w:r w:rsidRPr="00A86A50">
        <w:rPr>
          <w:rStyle w:val="StyleUnderline"/>
          <w:highlight w:val="green"/>
        </w:rPr>
        <w:t xml:space="preserve"> However, </w:t>
      </w:r>
      <w:r w:rsidRPr="00A86A50">
        <w:rPr>
          <w:rStyle w:val="Emphasis"/>
          <w:highlight w:val="green"/>
        </w:rPr>
        <w:t>“tigers are striped” is true, yet “animals are striped” is false</w:t>
      </w:r>
      <w:r w:rsidRPr="000A26E9">
        <w:rPr>
          <w:sz w:val="16"/>
        </w:rPr>
        <w:t>. (</w:t>
      </w:r>
      <w:hyperlink r:id="rId38" w:anchor="ex1a" w:history="1">
        <w:r w:rsidRPr="000A26E9">
          <w:rPr>
            <w:rStyle w:val="Hyperlink"/>
            <w:sz w:val="16"/>
          </w:rPr>
          <w:t>1a</w:t>
        </w:r>
      </w:hyperlink>
      <w:r w:rsidRPr="000A26E9">
        <w:rPr>
          <w:sz w:val="16"/>
        </w:rPr>
        <w:t>) does not entail that animals are striped, but (</w:t>
      </w:r>
      <w:hyperlink r:id="rId39" w:anchor="ex1b" w:history="1">
        <w:r w:rsidRPr="000A26E9">
          <w:rPr>
            <w:rStyle w:val="Hyperlink"/>
            <w:sz w:val="16"/>
          </w:rPr>
          <w:t>1b</w:t>
        </w:r>
      </w:hyperlink>
      <w:r w:rsidRPr="000A26E9">
        <w:rPr>
          <w:sz w:val="16"/>
        </w:rPr>
        <w:t xml:space="preserve">) entails that animals are on the front lawn (Lawler 1973; </w:t>
      </w:r>
      <w:proofErr w:type="spellStart"/>
      <w:r w:rsidRPr="000A26E9">
        <w:rPr>
          <w:sz w:val="16"/>
        </w:rPr>
        <w:t>Laca</w:t>
      </w:r>
      <w:proofErr w:type="spellEnd"/>
      <w:r w:rsidRPr="000A26E9">
        <w:rPr>
          <w:sz w:val="16"/>
        </w:rPr>
        <w:t xml:space="preserve"> 1990; </w:t>
      </w:r>
      <w:proofErr w:type="spellStart"/>
      <w:r w:rsidRPr="000A26E9">
        <w:rPr>
          <w:sz w:val="16"/>
        </w:rPr>
        <w:t>Krifka</w:t>
      </w:r>
      <w:proofErr w:type="spellEnd"/>
      <w:r w:rsidRPr="000A26E9">
        <w:rPr>
          <w:sz w:val="16"/>
        </w:rPr>
        <w:t xml:space="preserve"> et al. 1995).</w:t>
      </w:r>
    </w:p>
    <w:p w14:paraId="4DD9AB9D" w14:textId="77777777" w:rsidR="00E80D5B" w:rsidRPr="000A26E9" w:rsidRDefault="00E80D5B" w:rsidP="00E80D5B">
      <w:pPr>
        <w:rPr>
          <w:sz w:val="16"/>
        </w:rPr>
      </w:pPr>
      <w:r w:rsidRPr="00A86A50">
        <w:rPr>
          <w:rStyle w:val="StyleUnderline"/>
          <w:highlight w:val="green"/>
        </w:rPr>
        <w:t>Another test concerns whether we can</w:t>
      </w:r>
      <w:r w:rsidRPr="000A26E9">
        <w:rPr>
          <w:rStyle w:val="StyleUnderline"/>
        </w:rPr>
        <w:t xml:space="preserve"> </w:t>
      </w:r>
      <w:r w:rsidRPr="00A86A50">
        <w:rPr>
          <w:rStyle w:val="StyleUnderline"/>
          <w:highlight w:val="green"/>
        </w:rPr>
        <w:t>insert an adverb of quantification with minimal change of meaning</w:t>
      </w:r>
      <w:r w:rsidRPr="000A26E9">
        <w:rPr>
          <w:sz w:val="16"/>
        </w:rPr>
        <w:t xml:space="preserve"> (</w:t>
      </w:r>
      <w:proofErr w:type="spellStart"/>
      <w:r w:rsidRPr="000A26E9">
        <w:rPr>
          <w:sz w:val="16"/>
        </w:rPr>
        <w:t>Krifka</w:t>
      </w:r>
      <w:proofErr w:type="spellEnd"/>
      <w:r w:rsidRPr="000A26E9">
        <w:rPr>
          <w:sz w:val="16"/>
        </w:rPr>
        <w:t xml:space="preserve"> et al. 1995). For example, </w:t>
      </w:r>
      <w:r w:rsidRPr="00A86A50">
        <w:rPr>
          <w:rStyle w:val="StyleUnderline"/>
          <w:highlight w:val="green"/>
        </w:rPr>
        <w:t>inserting “usually” in the sentence</w:t>
      </w:r>
      <w:r w:rsidRPr="00A86A50">
        <w:rPr>
          <w:rStyle w:val="StyleUnderline"/>
        </w:rPr>
        <w:t>s in (</w:t>
      </w:r>
      <w:hyperlink r:id="rId40" w:anchor="ex1a" w:history="1">
        <w:r w:rsidRPr="000A26E9">
          <w:rPr>
            <w:rStyle w:val="StyleUnderline"/>
          </w:rPr>
          <w:t>1a</w:t>
        </w:r>
      </w:hyperlink>
      <w:r w:rsidRPr="000A26E9">
        <w:rPr>
          <w:rStyle w:val="StyleUnderline"/>
        </w:rPr>
        <w:t>) (e.g., “tigers are usually striped”) produces only a small change in meaning</w:t>
      </w:r>
      <w:r w:rsidRPr="000A26E9">
        <w:rPr>
          <w:sz w:val="16"/>
        </w:rPr>
        <w:t xml:space="preserve">, while </w:t>
      </w:r>
      <w:r w:rsidRPr="000A26E9">
        <w:rPr>
          <w:rStyle w:val="StyleUnderline"/>
        </w:rPr>
        <w:t>inserting “usually” in (</w:t>
      </w:r>
      <w:hyperlink r:id="rId41" w:anchor="ex1b" w:history="1">
        <w:r w:rsidRPr="000A26E9">
          <w:rPr>
            <w:rStyle w:val="StyleUnderline"/>
          </w:rPr>
          <w:t>1b</w:t>
        </w:r>
      </w:hyperlink>
      <w:r w:rsidRPr="000A26E9">
        <w:rPr>
          <w:rStyle w:val="StyleUnderline"/>
        </w:rPr>
        <w:t xml:space="preserve">) </w:t>
      </w:r>
      <w:r w:rsidRPr="00A86A50">
        <w:rPr>
          <w:rStyle w:val="StyleUnderline"/>
          <w:highlight w:val="green"/>
        </w:rPr>
        <w:t>dramatically alters the meaning of the sentence</w:t>
      </w:r>
      <w:r w:rsidRPr="000A26E9">
        <w:rPr>
          <w:rStyle w:val="StyleUnderline"/>
        </w:rPr>
        <w:t xml:space="preserve"> (e.g., “tigers are usually on the front lawn”). </w:t>
      </w:r>
      <w:r w:rsidRPr="000A26E9">
        <w:rPr>
          <w:sz w:val="16"/>
        </w:rPr>
        <w:t>(For generics such as “mosquitoes carry malaria”, the adverb “sometimes” is perhaps better used than “usually” to mark off the generic reading.)</w:t>
      </w:r>
    </w:p>
    <w:p w14:paraId="32998DAA" w14:textId="77777777" w:rsidR="00E80D5B" w:rsidRDefault="00E80D5B" w:rsidP="00E80D5B">
      <w:pPr>
        <w:pStyle w:val="Heading4"/>
      </w:pPr>
      <w:r>
        <w:t xml:space="preserve">It applies to this topic – </w:t>
      </w:r>
      <w:r>
        <w:rPr>
          <w:rFonts w:cs="Calibri"/>
        </w:rPr>
        <w:t>“Member nations ought to reduce IP for covid – therefore, member nations ought to reduce IP for all” is illogical</w:t>
      </w:r>
      <w:r>
        <w:t xml:space="preserve"> </w:t>
      </w:r>
    </w:p>
    <w:p w14:paraId="5DAF3EF4" w14:textId="77777777" w:rsidR="00E80D5B" w:rsidRPr="0051546B" w:rsidRDefault="00E80D5B" w:rsidP="00E80D5B">
      <w:pPr>
        <w:rPr>
          <w:rStyle w:val="Style13ptBold"/>
          <w:color w:val="000000" w:themeColor="text1"/>
        </w:rPr>
      </w:pPr>
      <w:r>
        <w:t xml:space="preserve">1] Limits: </w:t>
      </w:r>
      <w:r w:rsidRPr="0051546B">
        <w:rPr>
          <w:rStyle w:val="Style13ptBold"/>
          <w:color w:val="000000" w:themeColor="text1"/>
        </w:rPr>
        <w:t xml:space="preserve">FDA </w:t>
      </w:r>
      <w:r>
        <w:rPr>
          <w:rStyle w:val="Style13ptBold"/>
          <w:color w:val="000000" w:themeColor="text1"/>
        </w:rPr>
        <w:t>20</w:t>
      </w:r>
      <w:r w:rsidRPr="0051546B">
        <w:rPr>
          <w:rStyle w:val="Style13ptBold"/>
          <w:color w:val="000000" w:themeColor="text1"/>
        </w:rPr>
        <w:t xml:space="preserve"> </w:t>
      </w:r>
      <w:r w:rsidRPr="0051546B">
        <w:rPr>
          <w:rStyle w:val="Style13ptBold"/>
          <w:color w:val="000000" w:themeColor="text1"/>
          <w:sz w:val="16"/>
          <w:szCs w:val="16"/>
        </w:rPr>
        <w:t xml:space="preserve">[(U.S. Food and Drug Administration, </w:t>
      </w:r>
      <w:r w:rsidRPr="0051546B">
        <w:rPr>
          <w:bCs/>
          <w:color w:val="000000" w:themeColor="text1"/>
          <w:szCs w:val="16"/>
        </w:rPr>
        <w:t>federal agency of the Department of Health and Human Service</w:t>
      </w:r>
      <w:r w:rsidRPr="0051546B">
        <w:rPr>
          <w:rStyle w:val="Style13ptBold"/>
          <w:color w:val="000000" w:themeColor="text1"/>
          <w:sz w:val="16"/>
          <w:szCs w:val="16"/>
        </w:rPr>
        <w:t>) “</w:t>
      </w:r>
      <w:r w:rsidRPr="0051546B">
        <w:rPr>
          <w:color w:val="000000" w:themeColor="text1"/>
          <w:szCs w:val="16"/>
        </w:rPr>
        <w:t>Fact Sheet: FDA at a Glance,” 11/18/2020] JL</w:t>
      </w:r>
    </w:p>
    <w:p w14:paraId="270EF0C8" w14:textId="77777777" w:rsidR="00E80D5B" w:rsidRPr="0051546B" w:rsidRDefault="00E80D5B" w:rsidP="00E80D5B">
      <w:pPr>
        <w:rPr>
          <w:color w:val="000000" w:themeColor="text1"/>
        </w:rPr>
      </w:pPr>
      <w:r w:rsidRPr="00DA7945">
        <w:rPr>
          <w:rStyle w:val="StyleUnderline"/>
          <w:color w:val="000000" w:themeColor="text1"/>
        </w:rPr>
        <w:t xml:space="preserve">There are over </w:t>
      </w:r>
      <w:r w:rsidRPr="00DD25D9">
        <w:rPr>
          <w:rStyle w:val="Emphasis"/>
          <w:color w:val="000000" w:themeColor="text1"/>
          <w:highlight w:val="green"/>
        </w:rPr>
        <w:t>20,000 prescription drug products</w:t>
      </w:r>
      <w:r w:rsidRPr="0051546B">
        <w:rPr>
          <w:rStyle w:val="Emphasis"/>
          <w:color w:val="000000" w:themeColor="text1"/>
        </w:rPr>
        <w:t xml:space="preserve"> approved for marketing</w:t>
      </w:r>
      <w:r w:rsidRPr="0051546B">
        <w:rPr>
          <w:color w:val="000000" w:themeColor="text1"/>
        </w:rPr>
        <w:t>.</w:t>
      </w:r>
    </w:p>
    <w:p w14:paraId="0337EFD8" w14:textId="77777777" w:rsidR="00E80D5B" w:rsidRPr="0051546B" w:rsidRDefault="00E80D5B" w:rsidP="00E80D5B">
      <w:pPr>
        <w:rPr>
          <w:color w:val="000000" w:themeColor="text1"/>
          <w:sz w:val="12"/>
          <w:szCs w:val="12"/>
        </w:rPr>
      </w:pPr>
      <w:r w:rsidRPr="0051546B">
        <w:rPr>
          <w:color w:val="000000" w:themeColor="text1"/>
          <w:sz w:val="12"/>
          <w:szCs w:val="12"/>
        </w:rPr>
        <w:t>FDA oversees over 6,500 different medical device product categories.</w:t>
      </w:r>
    </w:p>
    <w:p w14:paraId="13F8D404" w14:textId="77777777" w:rsidR="00E80D5B" w:rsidRPr="0051546B" w:rsidRDefault="00E80D5B" w:rsidP="00E80D5B">
      <w:pPr>
        <w:rPr>
          <w:color w:val="000000" w:themeColor="text1"/>
          <w:sz w:val="12"/>
          <w:szCs w:val="12"/>
        </w:rPr>
      </w:pPr>
      <w:r w:rsidRPr="0051546B">
        <w:rPr>
          <w:color w:val="000000" w:themeColor="text1"/>
          <w:sz w:val="12"/>
          <w:szCs w:val="12"/>
        </w:rPr>
        <w:t>There are over 1,600 FDA-approved animal drug products.</w:t>
      </w:r>
    </w:p>
    <w:p w14:paraId="4BEA46D1" w14:textId="77777777" w:rsidR="00E80D5B" w:rsidRPr="00DA7945" w:rsidRDefault="00E80D5B" w:rsidP="00E80D5B">
      <w:pPr>
        <w:rPr>
          <w:color w:val="000000" w:themeColor="text1"/>
        </w:rPr>
      </w:pPr>
      <w:r w:rsidRPr="0051546B">
        <w:rPr>
          <w:rStyle w:val="StyleUnderline"/>
          <w:color w:val="000000" w:themeColor="text1"/>
        </w:rPr>
        <w:t xml:space="preserve">There are about </w:t>
      </w:r>
      <w:r w:rsidRPr="00DD25D9">
        <w:rPr>
          <w:rStyle w:val="Emphasis"/>
          <w:color w:val="000000" w:themeColor="text1"/>
          <w:highlight w:val="green"/>
        </w:rPr>
        <w:t>300</w:t>
      </w:r>
      <w:r w:rsidRPr="0051546B">
        <w:rPr>
          <w:rStyle w:val="Emphasis"/>
          <w:color w:val="000000" w:themeColor="text1"/>
        </w:rPr>
        <w:t xml:space="preserve"> FDA-licensed </w:t>
      </w:r>
      <w:r w:rsidRPr="00DD25D9">
        <w:rPr>
          <w:rStyle w:val="Emphasis"/>
          <w:color w:val="000000" w:themeColor="text1"/>
          <w:highlight w:val="green"/>
        </w:rPr>
        <w:t>biologics</w:t>
      </w:r>
      <w:r w:rsidRPr="0051546B">
        <w:rPr>
          <w:rStyle w:val="Emphasis"/>
          <w:color w:val="000000" w:themeColor="text1"/>
        </w:rPr>
        <w:t xml:space="preserve"> products</w:t>
      </w:r>
      <w:r w:rsidRPr="0051546B">
        <w:rPr>
          <w:color w:val="000000" w:themeColor="text1"/>
        </w:rPr>
        <w:t>.</w:t>
      </w:r>
    </w:p>
    <w:p w14:paraId="47DC6E40" w14:textId="75AB9498" w:rsidR="00E80D5B" w:rsidRDefault="00E80D5B" w:rsidP="00E80D5B">
      <w:pPr>
        <w:pStyle w:val="Heading4"/>
      </w:pPr>
    </w:p>
    <w:p w14:paraId="5AD4DB4E" w14:textId="77777777" w:rsidR="00E80D5B" w:rsidRDefault="00E80D5B" w:rsidP="00E80D5B">
      <w:pPr>
        <w:rPr>
          <w:rStyle w:val="StyleUnderline"/>
        </w:rPr>
      </w:pPr>
    </w:p>
    <w:p w14:paraId="73DB3E6C" w14:textId="77777777" w:rsidR="00E80D5B" w:rsidRDefault="00E80D5B" w:rsidP="00E80D5B"/>
    <w:p w14:paraId="3CF6A2A1" w14:textId="77777777" w:rsidR="00E80D5B" w:rsidRDefault="00E80D5B" w:rsidP="00E80D5B">
      <w:pPr>
        <w:keepNext/>
        <w:keepLines/>
        <w:spacing w:before="40" w:after="0"/>
        <w:outlineLvl w:val="3"/>
        <w:rPr>
          <w:rFonts w:eastAsia="MS Gothic" w:cs="Times New Roman"/>
          <w:b/>
          <w:iCs/>
        </w:rPr>
      </w:pPr>
      <w:r w:rsidRPr="005C5BC9">
        <w:rPr>
          <w:rFonts w:eastAsia="MS Gothic" w:cs="Times New Roman"/>
          <w:b/>
          <w:iCs/>
        </w:rPr>
        <w:lastRenderedPageBreak/>
        <w:t xml:space="preserve">1] Semantics outweigh: It’s the only stasis point we know before the round so it controls the internal link to engagement, and there’s no way to use ground if debaters aren’t prepared to defend it.  </w:t>
      </w:r>
    </w:p>
    <w:p w14:paraId="5CC9DBD2" w14:textId="77777777" w:rsidR="00E80D5B" w:rsidRDefault="00E80D5B" w:rsidP="00E80D5B"/>
    <w:p w14:paraId="4702DF41" w14:textId="6E7E6FA1" w:rsidR="00E80D5B" w:rsidRDefault="00E80D5B" w:rsidP="00E80D5B">
      <w:pPr>
        <w:keepNext/>
        <w:keepLines/>
        <w:spacing w:before="40" w:after="0"/>
        <w:outlineLvl w:val="3"/>
        <w:rPr>
          <w:rFonts w:eastAsia="MS Gothic" w:cs="Times New Roman"/>
          <w:b/>
          <w:iCs/>
        </w:rPr>
      </w:pPr>
      <w:r w:rsidRPr="00EE6D45">
        <w:rPr>
          <w:rFonts w:eastAsia="MS Gothic" w:cs="Times New Roman"/>
          <w:b/>
          <w:iCs/>
        </w:rPr>
        <w:t>2] Limits:</w:t>
      </w:r>
      <w:r>
        <w:rPr>
          <w:rFonts w:eastAsia="MS Gothic" w:cs="Times New Roman"/>
          <w:b/>
          <w:iCs/>
        </w:rPr>
        <w:t xml:space="preserve"> </w:t>
      </w:r>
      <w:r w:rsidRPr="00EE6D45">
        <w:rPr>
          <w:rFonts w:eastAsia="MS Gothic" w:cs="Times New Roman"/>
          <w:b/>
          <w:iCs/>
        </w:rPr>
        <w:t xml:space="preserve">there are </w:t>
      </w:r>
      <w:r>
        <w:rPr>
          <w:rFonts w:eastAsia="MS Gothic" w:cs="Times New Roman"/>
          <w:b/>
          <w:iCs/>
        </w:rPr>
        <w:t>over 2</w:t>
      </w:r>
    </w:p>
    <w:p w14:paraId="543BA3E4" w14:textId="77777777" w:rsidR="00E80D5B" w:rsidRDefault="00E80D5B" w:rsidP="00E80D5B"/>
    <w:p w14:paraId="0F0B5585" w14:textId="77777777" w:rsidR="00E80D5B" w:rsidRPr="00EE6D45" w:rsidRDefault="00E80D5B" w:rsidP="00E80D5B">
      <w:pPr>
        <w:keepNext/>
        <w:keepLines/>
        <w:spacing w:before="40" w:after="0"/>
        <w:outlineLvl w:val="3"/>
        <w:rPr>
          <w:rFonts w:eastAsia="MS Gothic" w:cs="Times New Roman"/>
          <w:b/>
          <w:iCs/>
        </w:rPr>
      </w:pPr>
      <w:r w:rsidRPr="00EE6D45">
        <w:rPr>
          <w:rFonts w:eastAsia="MS Gothic" w:cs="Times New Roman"/>
          <w:b/>
          <w:iCs/>
        </w:rPr>
        <w:t xml:space="preserve">D] Paradigm Issues – </w:t>
      </w:r>
    </w:p>
    <w:p w14:paraId="147F33E2" w14:textId="4290798A" w:rsidR="00E80D5B" w:rsidRDefault="00E80D5B" w:rsidP="00E80D5B"/>
    <w:p w14:paraId="3B93867D" w14:textId="259B3DB5" w:rsidR="00E80D5B" w:rsidRDefault="00E80D5B" w:rsidP="00E80D5B"/>
    <w:p w14:paraId="4F9B097E" w14:textId="09C7FE38" w:rsidR="00E80D5B" w:rsidRDefault="00E80D5B" w:rsidP="00E80D5B"/>
    <w:p w14:paraId="58705CD8" w14:textId="69A6B4A4" w:rsidR="00E80D5B" w:rsidRDefault="00E80D5B" w:rsidP="00E80D5B"/>
    <w:p w14:paraId="3B6CE02E" w14:textId="06E5755A" w:rsidR="00E80D5B" w:rsidRDefault="00E80D5B" w:rsidP="00E80D5B">
      <w:r>
        <w:t>]</w:t>
      </w:r>
    </w:p>
    <w:p w14:paraId="2BD3A2A3" w14:textId="71130FBE" w:rsidR="00E80D5B" w:rsidRDefault="00E80D5B" w:rsidP="00E80D5B"/>
    <w:p w14:paraId="034FE5A3" w14:textId="2B294A33" w:rsidR="00E80D5B" w:rsidRDefault="00E80D5B" w:rsidP="00E80D5B"/>
    <w:p w14:paraId="6A1051E8" w14:textId="0F2317C9" w:rsidR="00E80D5B" w:rsidRDefault="00E80D5B" w:rsidP="00E80D5B"/>
    <w:p w14:paraId="50544014" w14:textId="4B2B12BC" w:rsidR="00E80D5B" w:rsidRDefault="00E80D5B" w:rsidP="00E80D5B"/>
    <w:p w14:paraId="4E7A9D79" w14:textId="50F8095E" w:rsidR="00E80D5B" w:rsidRDefault="00E80D5B" w:rsidP="00E80D5B"/>
    <w:p w14:paraId="568C2FE4" w14:textId="7C17CFF3" w:rsidR="00E80D5B" w:rsidRDefault="00E80D5B" w:rsidP="00E80D5B">
      <w:pPr>
        <w:pStyle w:val="Heading2"/>
      </w:pPr>
      <w:r>
        <w:lastRenderedPageBreak/>
        <w:t>3</w:t>
      </w:r>
    </w:p>
    <w:p w14:paraId="4470FFED" w14:textId="77777777" w:rsidR="00E80D5B" w:rsidRDefault="00E80D5B" w:rsidP="00E80D5B">
      <w:pPr>
        <w:pStyle w:val="Heading4"/>
      </w:pPr>
      <w:r>
        <w:t xml:space="preserve">Marxist critique must center around the act of production which lies at the core of the capitalist project. </w:t>
      </w:r>
    </w:p>
    <w:p w14:paraId="3E1702BC" w14:textId="77777777" w:rsidR="00E80D5B" w:rsidRPr="00F32372" w:rsidRDefault="00E80D5B" w:rsidP="00E80D5B">
      <w:r>
        <w:rPr>
          <w:b/>
        </w:rPr>
        <w:t xml:space="preserve">Weeks 11 </w:t>
      </w:r>
      <w:r>
        <w:t xml:space="preserve">Weeks, Kathi, </w:t>
      </w:r>
      <w:r w:rsidRPr="00F32372">
        <w:rPr>
          <w:i/>
          <w:iCs/>
        </w:rPr>
        <w:t>The Problem with Work:</w:t>
      </w:r>
      <w:r>
        <w:rPr>
          <w:i/>
          <w:iCs/>
        </w:rPr>
        <w:t xml:space="preserve"> </w:t>
      </w:r>
      <w:r w:rsidRPr="00F32372">
        <w:rPr>
          <w:i/>
          <w:iCs/>
        </w:rPr>
        <w:t xml:space="preserve">Feminism, Marxism, </w:t>
      </w:r>
      <w:proofErr w:type="spellStart"/>
      <w:r w:rsidRPr="00F32372">
        <w:rPr>
          <w:i/>
          <w:iCs/>
        </w:rPr>
        <w:t>Antiwork</w:t>
      </w:r>
      <w:proofErr w:type="spellEnd"/>
      <w:r w:rsidRPr="00F32372">
        <w:rPr>
          <w:i/>
          <w:iCs/>
        </w:rPr>
        <w:t xml:space="preserve"> Politics, and </w:t>
      </w:r>
      <w:proofErr w:type="spellStart"/>
      <w:r w:rsidRPr="00F32372">
        <w:rPr>
          <w:i/>
          <w:iCs/>
        </w:rPr>
        <w:t>Postwork</w:t>
      </w:r>
      <w:proofErr w:type="spellEnd"/>
      <w:r w:rsidRPr="00F32372">
        <w:rPr>
          <w:i/>
          <w:iCs/>
        </w:rPr>
        <w:t xml:space="preserve"> Imaginaries</w:t>
      </w:r>
      <w:r>
        <w:t xml:space="preserve">. Duke University Press, Durham (2011); DOI: </w:t>
      </w:r>
      <w:hyperlink r:id="rId42" w:tgtFrame="_blank" w:history="1">
        <w:r>
          <w:rPr>
            <w:rStyle w:val="Hyperlink"/>
            <w:rFonts w:ascii="Helvetica" w:hAnsi="Helvetica"/>
            <w:color w:val="006FB7"/>
            <w:sz w:val="21"/>
            <w:szCs w:val="21"/>
            <w:bdr w:val="none" w:sz="0" w:space="0" w:color="auto" w:frame="1"/>
            <w:shd w:val="clear" w:color="auto" w:fill="FFFFFF"/>
          </w:rPr>
          <w:t>https://doi-org.ezproxy2.williams.edu/10.1215/9780822394723</w:t>
        </w:r>
      </w:hyperlink>
      <w:r>
        <w:t>; CE</w:t>
      </w:r>
    </w:p>
    <w:p w14:paraId="13D0C5C2" w14:textId="77777777" w:rsidR="00E80D5B" w:rsidRPr="00F00B2B" w:rsidRDefault="00E80D5B" w:rsidP="00E80D5B">
      <w:pPr>
        <w:rPr>
          <w:rStyle w:val="Emphasis"/>
        </w:rPr>
      </w:pPr>
      <w:r w:rsidRPr="00196E23">
        <w:rPr>
          <w:sz w:val="16"/>
        </w:rPr>
        <w:t>By altering the focus of the study in this way, Marx promises, ‘‘the secret of profit-making’’ will be exposed (280</w:t>
      </w:r>
      <w:r w:rsidRPr="00BA06F7">
        <w:rPr>
          <w:sz w:val="16"/>
        </w:rPr>
        <w:t xml:space="preserve">). </w:t>
      </w:r>
      <w:r w:rsidRPr="00BA06F7">
        <w:rPr>
          <w:rStyle w:val="Emphasis"/>
        </w:rPr>
        <w:t xml:space="preserve">By changing the site of the analysis from a market-based exchange to wage-based </w:t>
      </w:r>
      <w:r w:rsidRPr="00BA06F7">
        <w:rPr>
          <w:sz w:val="16"/>
        </w:rPr>
        <w:t xml:space="preserve">production, the </w:t>
      </w:r>
      <w:r w:rsidRPr="00BA06F7">
        <w:rPr>
          <w:rStyle w:val="Emphasis"/>
        </w:rPr>
        <w:t>labor</w:t>
      </w:r>
      <w:r w:rsidRPr="00BA06F7">
        <w:rPr>
          <w:sz w:val="16"/>
        </w:rPr>
        <w:t>-process itself—that is, the activity of l</w:t>
      </w:r>
      <w:r w:rsidRPr="00BA06F7">
        <w:rPr>
          <w:rStyle w:val="Emphasis"/>
        </w:rPr>
        <w:t>abor and the social relations that shape,</w:t>
      </w:r>
      <w:r w:rsidRPr="00BA06F7">
        <w:rPr>
          <w:sz w:val="16"/>
        </w:rPr>
        <w:t xml:space="preserve"> direct, and manage </w:t>
      </w:r>
      <w:r w:rsidRPr="00BA06F7">
        <w:rPr>
          <w:rStyle w:val="Emphasis"/>
        </w:rPr>
        <w:t>it—will be revealed as the locus of capitalist valorization</w:t>
      </w:r>
      <w:r w:rsidRPr="00BA06F7">
        <w:rPr>
          <w:sz w:val="16"/>
        </w:rPr>
        <w:t xml:space="preserve">. </w:t>
      </w:r>
      <w:proofErr w:type="gramStart"/>
      <w:r w:rsidRPr="00BA06F7">
        <w:rPr>
          <w:sz w:val="16"/>
        </w:rPr>
        <w:t>So</w:t>
      </w:r>
      <w:proofErr w:type="gramEnd"/>
      <w:r w:rsidRPr="00BA06F7">
        <w:rPr>
          <w:sz w:val="16"/>
        </w:rPr>
        <w:t xml:space="preserve"> what are the benefits of this vantage point? What do we see when we shift our angle of vision from the market sphere of exchange to the privatized sphere of production? As the language about revealing secrets suggests, part of what </w:t>
      </w:r>
      <w:r w:rsidRPr="00BA06F7">
        <w:rPr>
          <w:rStyle w:val="Emphasis"/>
        </w:rPr>
        <w:t>Marx seeks to</w:t>
      </w:r>
      <w:r w:rsidRPr="00BA06F7">
        <w:rPr>
          <w:sz w:val="16"/>
        </w:rPr>
        <w:t xml:space="preserve"> accomplish by descending into this ‘‘hidden abode’’ is to </w:t>
      </w:r>
      <w:r w:rsidRPr="00BA06F7">
        <w:rPr>
          <w:rStyle w:val="Emphasis"/>
        </w:rPr>
        <w:t xml:space="preserve">publicize </w:t>
      </w:r>
      <w:r w:rsidRPr="00BA06F7">
        <w:rPr>
          <w:sz w:val="16"/>
        </w:rPr>
        <w:t xml:space="preserve">the world of </w:t>
      </w:r>
      <w:r w:rsidRPr="00BA06F7">
        <w:rPr>
          <w:rStyle w:val="Emphasis"/>
        </w:rPr>
        <w:t>waged work</w:t>
      </w:r>
      <w:r w:rsidRPr="00BA06F7">
        <w:rPr>
          <w:sz w:val="16"/>
        </w:rPr>
        <w:t xml:space="preserve">, to expose it </w:t>
      </w:r>
      <w:r w:rsidRPr="00BA06F7">
        <w:rPr>
          <w:rStyle w:val="Emphasis"/>
        </w:rPr>
        <w:t>as neither natural precursor nor peripheral byproduct of capitalist production, but rather as its central mechanism</w:t>
      </w:r>
      <w:r w:rsidRPr="00BA06F7">
        <w:rPr>
          <w:sz w:val="16"/>
        </w:rPr>
        <w:t xml:space="preserve"> (the wage) and lifeblood (work). With this shift in perspective, </w:t>
      </w:r>
      <w:r w:rsidRPr="00BA06F7">
        <w:rPr>
          <w:rStyle w:val="Emphasis"/>
        </w:rPr>
        <w:t>Marxian political economy recognizes waged labor as central to the capitalist mode of production and claims it as the standpoint from which capitalism’s mysteries can be uncovered and its logics laid bare.</w:t>
      </w:r>
      <w:r w:rsidRPr="00BA06F7">
        <w:rPr>
          <w:sz w:val="16"/>
        </w:rPr>
        <w:t xml:space="preserve"> This</w:t>
      </w:r>
      <w:r w:rsidRPr="00196E23">
        <w:rPr>
          <w:sz w:val="16"/>
        </w:rPr>
        <w:t xml:space="preserve"> recognition of the significance of work remains, I argue, as relevant now as it was when Marx wrote, and it is this observation that my deployment of the category of the work society is intended, in part, to underscore. </w:t>
      </w:r>
      <w:r w:rsidRPr="004D39E6">
        <w:rPr>
          <w:rStyle w:val="Emphasis"/>
          <w:highlight w:val="green"/>
        </w:rPr>
        <w:t>Waged work</w:t>
      </w:r>
      <w:r w:rsidRPr="00196E23">
        <w:rPr>
          <w:sz w:val="16"/>
        </w:rPr>
        <w:t xml:space="preserve"> remains today the centerpiece of late capitalist economic systems; it </w:t>
      </w:r>
      <w:r w:rsidRPr="004D39E6">
        <w:rPr>
          <w:rStyle w:val="Emphasis"/>
          <w:highlight w:val="green"/>
        </w:rPr>
        <w:t>is</w:t>
      </w:r>
      <w:r w:rsidRPr="00196E23">
        <w:rPr>
          <w:sz w:val="16"/>
        </w:rPr>
        <w:t xml:space="preserve">, of course, </w:t>
      </w:r>
      <w:r w:rsidRPr="004D39E6">
        <w:rPr>
          <w:rStyle w:val="Emphasis"/>
          <w:highlight w:val="green"/>
        </w:rPr>
        <w:t>the way most people acquire</w:t>
      </w:r>
      <w:r w:rsidRPr="00196E23">
        <w:rPr>
          <w:sz w:val="16"/>
        </w:rPr>
        <w:t xml:space="preserve"> access to the </w:t>
      </w:r>
      <w:r w:rsidRPr="004D39E6">
        <w:rPr>
          <w:rStyle w:val="Emphasis"/>
          <w:highlight w:val="green"/>
        </w:rPr>
        <w:t>necessities</w:t>
      </w:r>
      <w:r w:rsidRPr="00196E23">
        <w:rPr>
          <w:sz w:val="16"/>
        </w:rPr>
        <w:t xml:space="preserve"> of food, clothing, and shelter. It is not only </w:t>
      </w:r>
      <w:r w:rsidRPr="008E6C19">
        <w:rPr>
          <w:rStyle w:val="Emphasis"/>
        </w:rPr>
        <w:t>the primary mechanism by which income is distributed,</w:t>
      </w:r>
      <w:r w:rsidRPr="00196E23">
        <w:rPr>
          <w:sz w:val="16"/>
        </w:rPr>
        <w:t xml:space="preserve"> </w:t>
      </w:r>
      <w:proofErr w:type="gramStart"/>
      <w:r w:rsidRPr="00196E23">
        <w:rPr>
          <w:sz w:val="16"/>
        </w:rPr>
        <w:t>it is</w:t>
      </w:r>
      <w:proofErr w:type="gramEnd"/>
      <w:r w:rsidRPr="00196E23">
        <w:rPr>
          <w:sz w:val="16"/>
        </w:rPr>
        <w:t xml:space="preserve"> also </w:t>
      </w:r>
      <w:r w:rsidRPr="008E6C19">
        <w:rPr>
          <w:rStyle w:val="Emphasis"/>
        </w:rPr>
        <w:t>the</w:t>
      </w:r>
      <w:r w:rsidRPr="00196E23">
        <w:rPr>
          <w:sz w:val="16"/>
        </w:rPr>
        <w:t xml:space="preserve"> basic </w:t>
      </w:r>
      <w:r w:rsidRPr="008E6C19">
        <w:rPr>
          <w:rStyle w:val="Emphasis"/>
        </w:rPr>
        <w:t>means by which status is allocated</w:t>
      </w:r>
      <w:r w:rsidRPr="00196E23">
        <w:rPr>
          <w:sz w:val="16"/>
        </w:rPr>
        <w:t xml:space="preserve">, and by which most people gain access to healthcare and retirement. After the family, </w:t>
      </w:r>
      <w:r w:rsidRPr="008E6C19">
        <w:rPr>
          <w:rStyle w:val="Emphasis"/>
        </w:rPr>
        <w:t xml:space="preserve">waged work is often </w:t>
      </w:r>
      <w:r w:rsidRPr="00CE1740">
        <w:rPr>
          <w:rStyle w:val="Emphasis"/>
          <w:highlight w:val="green"/>
        </w:rPr>
        <w:t>the most important</w:t>
      </w:r>
      <w:r w:rsidRPr="00196E23">
        <w:rPr>
          <w:sz w:val="16"/>
        </w:rPr>
        <w:t xml:space="preserve">, if not sole, </w:t>
      </w:r>
      <w:r w:rsidRPr="00CE1740">
        <w:rPr>
          <w:rStyle w:val="Emphasis"/>
          <w:highlight w:val="green"/>
        </w:rPr>
        <w:t>source of sociality</w:t>
      </w:r>
      <w:r w:rsidRPr="00196E23">
        <w:rPr>
          <w:sz w:val="16"/>
        </w:rPr>
        <w:t xml:space="preserve"> for millions. </w:t>
      </w:r>
      <w:r w:rsidRPr="00A266BD">
        <w:rPr>
          <w:rStyle w:val="Emphasis"/>
        </w:rPr>
        <w:t>Raising children with attributes that will secure them forms of employment</w:t>
      </w:r>
      <w:r w:rsidRPr="00196E23">
        <w:rPr>
          <w:sz w:val="16"/>
        </w:rPr>
        <w:t xml:space="preserve"> that can match if not surpass the class standing of their parents </w:t>
      </w:r>
      <w:r w:rsidRPr="00A266BD">
        <w:rPr>
          <w:rStyle w:val="Emphasis"/>
        </w:rPr>
        <w:t>is the gold standard of parenting</w:t>
      </w:r>
      <w:r w:rsidRPr="00196E23">
        <w:rPr>
          <w:sz w:val="16"/>
        </w:rPr>
        <w:t xml:space="preserve">. In addition, </w:t>
      </w:r>
      <w:r w:rsidRPr="00CE1740">
        <w:rPr>
          <w:rStyle w:val="Emphasis"/>
          <w:highlight w:val="green"/>
        </w:rPr>
        <w:t>‘‘making people capable of working is</w:t>
      </w:r>
      <w:r w:rsidRPr="00A266BD">
        <w:rPr>
          <w:rStyle w:val="Emphasis"/>
        </w:rPr>
        <w:t>,</w:t>
      </w:r>
      <w:r w:rsidRPr="00196E23">
        <w:rPr>
          <w:sz w:val="16"/>
        </w:rPr>
        <w:t xml:space="preserve">’’ as Nona Glazer notes, </w:t>
      </w:r>
      <w:r w:rsidRPr="00CE1740">
        <w:rPr>
          <w:sz w:val="16"/>
          <w:highlight w:val="green"/>
        </w:rPr>
        <w:t>‘‘</w:t>
      </w:r>
      <w:r w:rsidRPr="00CE1740">
        <w:rPr>
          <w:rStyle w:val="Emphasis"/>
          <w:highlight w:val="green"/>
        </w:rPr>
        <w:t>the central goal of schooling</w:t>
      </w:r>
      <w:r w:rsidRPr="00196E23">
        <w:rPr>
          <w:sz w:val="16"/>
        </w:rPr>
        <w:t xml:space="preserve">, a criterion of successful medical and </w:t>
      </w:r>
      <w:r w:rsidRPr="00CE1740">
        <w:rPr>
          <w:rStyle w:val="Emphasis"/>
          <w:highlight w:val="green"/>
        </w:rPr>
        <w:t>psychiatric treatment</w:t>
      </w:r>
      <w:r w:rsidRPr="00196E23">
        <w:rPr>
          <w:sz w:val="16"/>
        </w:rPr>
        <w:t xml:space="preserve">, and an ostensible goal of most </w:t>
      </w:r>
      <w:r w:rsidRPr="00CE1740">
        <w:rPr>
          <w:rStyle w:val="Emphasis"/>
          <w:highlight w:val="green"/>
        </w:rPr>
        <w:t>welfare policies</w:t>
      </w:r>
      <w:r w:rsidRPr="00196E23">
        <w:rPr>
          <w:sz w:val="16"/>
        </w:rPr>
        <w:t xml:space="preserve"> and unemployment compensation programs’’ (1993, 33). Helping to make people ‘‘work ready’’ and moving them into jobs are central objectives of social work (</w:t>
      </w:r>
      <w:proofErr w:type="spellStart"/>
      <w:r w:rsidRPr="00196E23">
        <w:rPr>
          <w:sz w:val="16"/>
        </w:rPr>
        <w:t>Macarov</w:t>
      </w:r>
      <w:proofErr w:type="spellEnd"/>
      <w:r w:rsidRPr="00196E23">
        <w:rPr>
          <w:sz w:val="16"/>
        </w:rPr>
        <w:t xml:space="preserve"> 1980, 12), a common rationale for </w:t>
      </w:r>
      <w:r w:rsidRPr="00CE1740">
        <w:rPr>
          <w:rStyle w:val="Emphasis"/>
          <w:highlight w:val="green"/>
        </w:rPr>
        <w:t>the prison system, and</w:t>
      </w:r>
      <w:r w:rsidRPr="00E66EE5">
        <w:rPr>
          <w:rStyle w:val="Emphasis"/>
        </w:rPr>
        <w:t xml:space="preserve"> </w:t>
      </w:r>
      <w:r w:rsidRPr="00196E23">
        <w:rPr>
          <w:sz w:val="16"/>
        </w:rPr>
        <w:t>an important inducement to perform</w:t>
      </w:r>
      <w:r w:rsidRPr="00E66EE5">
        <w:rPr>
          <w:rStyle w:val="Emphasis"/>
        </w:rPr>
        <w:t xml:space="preserve"> </w:t>
      </w:r>
      <w:r w:rsidRPr="00CE1740">
        <w:rPr>
          <w:rStyle w:val="Emphasis"/>
          <w:highlight w:val="green"/>
        </w:rPr>
        <w:t>military service</w:t>
      </w:r>
      <w:r w:rsidRPr="00E66EE5">
        <w:rPr>
          <w:rStyle w:val="Emphasis"/>
        </w:rPr>
        <w:t>.</w:t>
      </w:r>
      <w:r w:rsidRPr="00196E23">
        <w:rPr>
          <w:sz w:val="16"/>
        </w:rPr>
        <w:t xml:space="preserve"> Indeed, </w:t>
      </w:r>
      <w:r w:rsidRPr="000D13AE">
        <w:rPr>
          <w:rStyle w:val="Emphasis"/>
          <w:highlight w:val="green"/>
        </w:rPr>
        <w:t>enforcing work</w:t>
      </w:r>
      <w:r w:rsidRPr="00196E23">
        <w:rPr>
          <w:sz w:val="16"/>
        </w:rPr>
        <w:t>, as the other side of defending property rights</w:t>
      </w:r>
      <w:r w:rsidRPr="000D13AE">
        <w:rPr>
          <w:sz w:val="16"/>
          <w:highlight w:val="green"/>
        </w:rPr>
        <w:t xml:space="preserve">, </w:t>
      </w:r>
      <w:r w:rsidRPr="000D13AE">
        <w:rPr>
          <w:rStyle w:val="Emphasis"/>
          <w:highlight w:val="green"/>
        </w:rPr>
        <w:t>is a key function of the state</w:t>
      </w:r>
      <w:r w:rsidRPr="00196E23">
        <w:rPr>
          <w:sz w:val="16"/>
        </w:rPr>
        <w:t xml:space="preserve"> (Seidman 1991, 315), and a particular preoccupation of the postwelfare, neoliberal state. But making public the foundational role of work is only part of what Marx </w:t>
      </w:r>
      <w:r w:rsidRPr="00196E23">
        <w:rPr>
          <w:sz w:val="16"/>
        </w:rPr>
        <w:lastRenderedPageBreak/>
        <w:t>achieves with this change in venue. In descending from the sphere of the market—which he satirized as ‘‘a very Eden’’ of equal rights, individual freedom, and social harmony (1976, 280)—into the privatized spaces of work, Marx seeks not only to publicize but also to politicize the world of work. That is to say, the focus on the consumption of labor seeks to expose the social role of work and, at the same time, to pose it as a political problem. Despite Marx’s insistence tha</w:t>
      </w:r>
      <w:r w:rsidRPr="00BA06F7">
        <w:rPr>
          <w:sz w:val="16"/>
        </w:rPr>
        <w:t xml:space="preserve">t </w:t>
      </w:r>
      <w:r w:rsidRPr="00BA06F7">
        <w:rPr>
          <w:rStyle w:val="Emphasis"/>
        </w:rPr>
        <w:t>waged work for those without other options is a system of ‘‘forced labor’’</w:t>
      </w:r>
      <w:r w:rsidRPr="00BA06F7">
        <w:rPr>
          <w:sz w:val="16"/>
        </w:rPr>
        <w:t xml:space="preserve"> (1964, 111), it remains for the most part an abstract mode of domination. </w:t>
      </w:r>
      <w:r w:rsidRPr="00BA06F7">
        <w:rPr>
          <w:rStyle w:val="Emphasis"/>
        </w:rPr>
        <w:t>In general, it is not the police or</w:t>
      </w:r>
      <w:r w:rsidRPr="00F3481D">
        <w:rPr>
          <w:rStyle w:val="Emphasis"/>
        </w:rPr>
        <w:t xml:space="preserve"> the threat of violence that force us to work, but rather a social system that ensures that working is the only way that most of us can meet our basic needs</w:t>
      </w:r>
      <w:r w:rsidRPr="00196E23">
        <w:rPr>
          <w:sz w:val="16"/>
        </w:rPr>
        <w:t xml:space="preserve">. In this way, as Moishe </w:t>
      </w:r>
      <w:proofErr w:type="spellStart"/>
      <w:r w:rsidRPr="00196E23">
        <w:rPr>
          <w:sz w:val="16"/>
        </w:rPr>
        <w:t>Postone</w:t>
      </w:r>
      <w:proofErr w:type="spellEnd"/>
      <w:r w:rsidRPr="00196E23">
        <w:rPr>
          <w:sz w:val="16"/>
        </w:rPr>
        <w:t xml:space="preserve"> notes, the specific mechanism by which goods and services are distributed in a capitalist society appears to be grounded not in social convention and political power but in human need (1996, 161). </w:t>
      </w:r>
      <w:r w:rsidRPr="00F00B2B">
        <w:rPr>
          <w:rStyle w:val="Emphasis"/>
        </w:rPr>
        <w:t>The social role of waged work has been so naturalized as to seem necessary and inevitable, something that might be tinkered with but never escaped</w:t>
      </w:r>
      <w:r w:rsidRPr="00196E23">
        <w:rPr>
          <w:sz w:val="16"/>
        </w:rPr>
        <w:t xml:space="preserve">. </w:t>
      </w:r>
      <w:proofErr w:type="gramStart"/>
      <w:r w:rsidRPr="00196E23">
        <w:rPr>
          <w:sz w:val="16"/>
        </w:rPr>
        <w:t>Thus</w:t>
      </w:r>
      <w:proofErr w:type="gramEnd"/>
      <w:r w:rsidRPr="00196E23">
        <w:rPr>
          <w:sz w:val="16"/>
        </w:rPr>
        <w:t xml:space="preserve"> Marx seeks both to clarify the economic, social, and political functions of work under capitalism and to problematize the specific ways in which such world-building practices are corralled into industrial forms and capitalist relations of work. </w:t>
      </w:r>
      <w:r w:rsidRPr="009A676C">
        <w:rPr>
          <w:rStyle w:val="Emphasis"/>
          <w:highlight w:val="green"/>
        </w:rPr>
        <w:t>This effort to make work at once public and political is</w:t>
      </w:r>
      <w:r w:rsidRPr="00F00B2B">
        <w:rPr>
          <w:rStyle w:val="Emphasis"/>
        </w:rPr>
        <w:t>, then</w:t>
      </w:r>
      <w:r w:rsidRPr="009A676C">
        <w:rPr>
          <w:rStyle w:val="Emphasis"/>
          <w:highlight w:val="green"/>
        </w:rPr>
        <w:t xml:space="preserve">, one way to counter the forces that would naturalize, privatize, individualize, ontologize, </w:t>
      </w:r>
      <w:proofErr w:type="gramStart"/>
      <w:r w:rsidRPr="009A676C">
        <w:rPr>
          <w:rStyle w:val="Emphasis"/>
          <w:highlight w:val="green"/>
        </w:rPr>
        <w:t>and</w:t>
      </w:r>
      <w:r w:rsidRPr="00F00B2B">
        <w:rPr>
          <w:rStyle w:val="Emphasis"/>
        </w:rPr>
        <w:t xml:space="preserve"> also</w:t>
      </w:r>
      <w:proofErr w:type="gramEnd"/>
      <w:r w:rsidRPr="00F00B2B">
        <w:rPr>
          <w:rStyle w:val="Emphasis"/>
        </w:rPr>
        <w:t xml:space="preserve">, </w:t>
      </w:r>
      <w:r w:rsidRPr="009A676C">
        <w:rPr>
          <w:rStyle w:val="Emphasis"/>
          <w:highlight w:val="green"/>
        </w:rPr>
        <w:t>thereby, depoliticize it.</w:t>
      </w:r>
    </w:p>
    <w:p w14:paraId="4B3F66B0" w14:textId="77777777" w:rsidR="00E80D5B" w:rsidRDefault="00E80D5B" w:rsidP="00E80D5B"/>
    <w:p w14:paraId="7C95873F" w14:textId="323A39C6" w:rsidR="00E80D5B" w:rsidRDefault="00E80D5B" w:rsidP="00E80D5B">
      <w:pPr>
        <w:pStyle w:val="Heading4"/>
      </w:pPr>
      <w:proofErr w:type="spellStart"/>
      <w:r>
        <w:t>Fa</w:t>
      </w:r>
      <w:r>
        <w:t>se</w:t>
      </w:r>
      <w:proofErr w:type="spellEnd"/>
      <w:r>
        <w:t xml:space="preserve"> liberalism. The plan is representative </w:t>
      </w:r>
      <w:proofErr w:type="gramStart"/>
      <w:r>
        <w:t>of  the</w:t>
      </w:r>
      <w:proofErr w:type="gramEnd"/>
      <w:r>
        <w:t xml:space="preserve"> idea that capitalism can be saved- eliminating “intellectual property protections” is a scheme that aims to increase market competition for the purpose of profit.</w:t>
      </w:r>
    </w:p>
    <w:p w14:paraId="0F726683" w14:textId="77777777" w:rsidR="00E80D5B" w:rsidRDefault="00E80D5B" w:rsidP="00E80D5B">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w:t>
      </w:r>
      <w:proofErr w:type="gramStart"/>
      <w:r w:rsidRPr="00901191">
        <w:t>2019,No</w:t>
      </w:r>
      <w:proofErr w:type="gramEnd"/>
      <w:r w:rsidRPr="00901191">
        <w:t xml:space="preserve"> Publication,https://www.bilaterals.org/?free-trade-is-today-s-imperialism, 8-</w:t>
      </w:r>
      <w:r>
        <w:t>21</w:t>
      </w:r>
      <w:r w:rsidRPr="00901191">
        <w:t>-2021 amrita</w:t>
      </w:r>
      <w:r>
        <w:t>]</w:t>
      </w:r>
    </w:p>
    <w:p w14:paraId="32D37559" w14:textId="77777777" w:rsidR="00E80D5B" w:rsidRPr="00074653" w:rsidRDefault="00E80D5B" w:rsidP="00E80D5B">
      <w:pPr>
        <w:rPr>
          <w:sz w:val="16"/>
        </w:rPr>
      </w:pPr>
      <w:r w:rsidRPr="001D4B4C">
        <w:rPr>
          <w:sz w:val="16"/>
        </w:rPr>
        <w:t xml:space="preserve">As Lawrence Summers, economic adviser to the Clinton and Obama administrations, points out, the GATT/WTO free trade regime has been so successful that today’s free trade agreements aren’t even about the traditional obstacles to free trade, as these obstacles are already effectively eliminated in most countries. </w:t>
      </w:r>
      <w:r w:rsidRPr="001D4B4C">
        <w:rPr>
          <w:b/>
          <w:u w:val="single"/>
        </w:rPr>
        <w:t xml:space="preserve">Instead, </w:t>
      </w:r>
      <w:r w:rsidRPr="00BA06F7">
        <w:rPr>
          <w:b/>
          <w:u w:val="single"/>
        </w:rPr>
        <w:t>today’s agreements involve protecting the property rights (especially the intellectual property rights) of multinationals and harmonizing the regulatory regimes across</w:t>
      </w:r>
      <w:r w:rsidRPr="001D4B4C">
        <w:rPr>
          <w:b/>
          <w:u w:val="single"/>
        </w:rPr>
        <w:t xml:space="preserve"> countries with which multinationals must comply. In other words, </w:t>
      </w:r>
      <w:r w:rsidRPr="00BA06F7">
        <w:rPr>
          <w:b/>
          <w:u w:val="single"/>
        </w:rPr>
        <w:t>today’s</w:t>
      </w:r>
      <w:r w:rsidRPr="00074653">
        <w:rPr>
          <w:b/>
          <w:highlight w:val="green"/>
          <w:u w:val="single"/>
        </w:rPr>
        <w:t xml:space="preserve"> free trade agreements are about </w:t>
      </w:r>
      <w:r w:rsidRPr="001D4B4C">
        <w:rPr>
          <w:b/>
          <w:u w:val="single"/>
        </w:rPr>
        <w:t xml:space="preserve">enforcing the </w:t>
      </w:r>
      <w:r w:rsidRPr="00074653">
        <w:rPr>
          <w:b/>
          <w:highlight w:val="green"/>
          <w:u w:val="single"/>
        </w:rPr>
        <w:t>unequal economic relationships</w:t>
      </w:r>
      <w:r w:rsidRPr="001D4B4C">
        <w:rPr>
          <w:b/>
          <w:u w:val="single"/>
        </w:rPr>
        <w:t xml:space="preserve"> that </w:t>
      </w:r>
      <w:r w:rsidRPr="00074653">
        <w:rPr>
          <w:b/>
          <w:highlight w:val="green"/>
          <w:u w:val="single"/>
        </w:rPr>
        <w:t>global North corporations have continued to enjoy since</w:t>
      </w:r>
      <w:r w:rsidRPr="001D4B4C">
        <w:rPr>
          <w:b/>
          <w:u w:val="single"/>
        </w:rPr>
        <w:t xml:space="preserve"> the times of </w:t>
      </w:r>
      <w:r w:rsidRPr="00074653">
        <w:rPr>
          <w:b/>
          <w:highlight w:val="green"/>
          <w:u w:val="single"/>
        </w:rPr>
        <w:t>colonialism</w:t>
      </w:r>
      <w:r w:rsidRPr="001D4B4C">
        <w:rPr>
          <w:b/>
          <w:u w:val="single"/>
        </w:rPr>
        <w:t xml:space="preserve">. The </w:t>
      </w:r>
      <w:r w:rsidRPr="001D4B4C">
        <w:rPr>
          <w:b/>
          <w:u w:val="single"/>
        </w:rPr>
        <w:lastRenderedPageBreak/>
        <w:t xml:space="preserve">most egregious </w:t>
      </w:r>
      <w:r w:rsidRPr="00BA06F7">
        <w:rPr>
          <w:b/>
          <w:u w:val="single"/>
        </w:rPr>
        <w:t xml:space="preserve">example of global North countries using the WTO to codify their colonial unequal economic relationships </w:t>
      </w:r>
      <w:r w:rsidRPr="00074653">
        <w:rPr>
          <w:b/>
          <w:highlight w:val="green"/>
          <w:u w:val="single"/>
        </w:rPr>
        <w:t xml:space="preserve">is </w:t>
      </w:r>
      <w:r w:rsidRPr="001D4B4C">
        <w:rPr>
          <w:b/>
          <w:u w:val="single"/>
        </w:rPr>
        <w:t>the Trade-Related Aspects of Intellectual Property Rights (</w:t>
      </w:r>
      <w:r w:rsidRPr="00074653">
        <w:rPr>
          <w:b/>
          <w:highlight w:val="green"/>
          <w:u w:val="single"/>
        </w:rPr>
        <w:t>TRIPs</w:t>
      </w:r>
      <w:r w:rsidRPr="001D4B4C">
        <w:rPr>
          <w:b/>
          <w:u w:val="single"/>
        </w:rPr>
        <w:t xml:space="preserve">), an agreement that is part of the WTO. TRIPs </w:t>
      </w:r>
      <w:r w:rsidRPr="00074653">
        <w:rPr>
          <w:b/>
          <w:highlight w:val="green"/>
          <w:u w:val="single"/>
        </w:rPr>
        <w:t xml:space="preserve">extend patent, </w:t>
      </w:r>
      <w:proofErr w:type="gramStart"/>
      <w:r w:rsidRPr="00BA06F7">
        <w:rPr>
          <w:b/>
          <w:u w:val="single"/>
        </w:rPr>
        <w:t>copyright</w:t>
      </w:r>
      <w:proofErr w:type="gramEnd"/>
      <w:r w:rsidRPr="00BA06F7">
        <w:rPr>
          <w:b/>
          <w:u w:val="single"/>
        </w:rPr>
        <w:t xml:space="preserve"> and trademark </w:t>
      </w:r>
      <w:r w:rsidRPr="00074653">
        <w:rPr>
          <w:b/>
          <w:highlight w:val="green"/>
          <w:u w:val="single"/>
        </w:rPr>
        <w:t xml:space="preserve">protections to all WTO members </w:t>
      </w:r>
      <w:r w:rsidRPr="001D4B4C">
        <w:rPr>
          <w:b/>
          <w:u w:val="single"/>
        </w:rPr>
        <w:t>— effectively the entire world economy.</w:t>
      </w:r>
      <w:r w:rsidRPr="001D4B4C">
        <w:rPr>
          <w:sz w:val="16"/>
        </w:rPr>
        <w:t xml:space="preserve"> However, </w:t>
      </w:r>
      <w:r w:rsidRPr="001D4B4C">
        <w:rPr>
          <w:b/>
          <w:u w:val="single"/>
        </w:rPr>
        <w:t xml:space="preserve">the global North is a net intellectual property </w:t>
      </w:r>
      <w:proofErr w:type="gramStart"/>
      <w:r w:rsidRPr="001D4B4C">
        <w:rPr>
          <w:b/>
          <w:u w:val="single"/>
        </w:rPr>
        <w:t>producer</w:t>
      </w:r>
      <w:proofErr w:type="gramEnd"/>
      <w:r w:rsidRPr="001D4B4C">
        <w:rPr>
          <w:b/>
          <w:u w:val="single"/>
        </w:rPr>
        <w:t xml:space="preserve"> and the global South is a net intellectual property consumer. </w:t>
      </w:r>
      <w:proofErr w:type="spellStart"/>
      <w:r w:rsidRPr="001D4B4C">
        <w:rPr>
          <w:b/>
          <w:u w:val="single"/>
        </w:rPr>
        <w:t>TRIPs’</w:t>
      </w:r>
      <w:proofErr w:type="spellEnd"/>
      <w:r w:rsidRPr="001D4B4C">
        <w:rPr>
          <w:b/>
          <w:u w:val="single"/>
        </w:rPr>
        <w:t xml:space="preserve"> intellectual property protections </w:t>
      </w:r>
      <w:r w:rsidRPr="00BA06F7">
        <w:rPr>
          <w:b/>
          <w:u w:val="single"/>
        </w:rPr>
        <w:t>extend</w:t>
      </w:r>
      <w:r w:rsidRPr="00074653">
        <w:rPr>
          <w:b/>
          <w:highlight w:val="green"/>
          <w:u w:val="single"/>
        </w:rPr>
        <w:t xml:space="preserve"> to goods like pharmaceuticals</w:t>
      </w:r>
      <w:r w:rsidRPr="001D4B4C">
        <w:rPr>
          <w:sz w:val="16"/>
        </w:rPr>
        <w:t>, digital technology hardware and software, and most art and media entertainment</w:t>
      </w:r>
      <w:r w:rsidRPr="001D4B4C">
        <w:rPr>
          <w:b/>
          <w:u w:val="single"/>
        </w:rPr>
        <w:t xml:space="preserve">. Intellectual property protections </w:t>
      </w:r>
      <w:r w:rsidRPr="00074653">
        <w:rPr>
          <w:b/>
          <w:highlight w:val="green"/>
          <w:u w:val="single"/>
        </w:rPr>
        <w:t xml:space="preserve">allow </w:t>
      </w:r>
      <w:r w:rsidRPr="00BA06F7">
        <w:rPr>
          <w:b/>
          <w:u w:val="single"/>
        </w:rPr>
        <w:t xml:space="preserve">the global </w:t>
      </w:r>
      <w:r w:rsidRPr="00074653">
        <w:rPr>
          <w:b/>
          <w:highlight w:val="green"/>
          <w:u w:val="single"/>
        </w:rPr>
        <w:t xml:space="preserve">North corporations </w:t>
      </w:r>
      <w:r w:rsidRPr="001D4B4C">
        <w:rPr>
          <w:b/>
          <w:u w:val="single"/>
        </w:rPr>
        <w:t xml:space="preserve">that own the patents, </w:t>
      </w:r>
      <w:proofErr w:type="gramStart"/>
      <w:r w:rsidRPr="001D4B4C">
        <w:rPr>
          <w:b/>
          <w:u w:val="single"/>
        </w:rPr>
        <w:t>copyrights</w:t>
      </w:r>
      <w:proofErr w:type="gramEnd"/>
      <w:r w:rsidRPr="001D4B4C">
        <w:rPr>
          <w:b/>
          <w:u w:val="single"/>
        </w:rPr>
        <w:t xml:space="preserve"> and trademarks for these products </w:t>
      </w:r>
      <w:r w:rsidRPr="00074653">
        <w:rPr>
          <w:b/>
          <w:highlight w:val="green"/>
          <w:u w:val="single"/>
        </w:rPr>
        <w:t xml:space="preserve">to maintain monopoly </w:t>
      </w:r>
      <w:r w:rsidRPr="00BA06F7">
        <w:rPr>
          <w:b/>
          <w:u w:val="single"/>
        </w:rPr>
        <w:t>contro</w:t>
      </w:r>
      <w:r w:rsidRPr="00074653">
        <w:rPr>
          <w:b/>
          <w:highlight w:val="green"/>
          <w:u w:val="single"/>
        </w:rPr>
        <w:t>l over them</w:t>
      </w:r>
      <w:r w:rsidRPr="001D4B4C">
        <w:rPr>
          <w:b/>
          <w:u w:val="single"/>
        </w:rPr>
        <w:t xml:space="preserve">. Global North corporations can </w:t>
      </w:r>
      <w:r w:rsidRPr="00BA06F7">
        <w:rPr>
          <w:b/>
          <w:u w:val="single"/>
        </w:rPr>
        <w:t>charge high prices for pharmaceuticals and digital technology to global South consu</w:t>
      </w:r>
      <w:r w:rsidRPr="001D4B4C">
        <w:rPr>
          <w:b/>
          <w:u w:val="single"/>
        </w:rPr>
        <w:t xml:space="preserve">mers, transferring wealth to global North corporations. Further, </w:t>
      </w:r>
      <w:r w:rsidRPr="00074653">
        <w:rPr>
          <w:b/>
          <w:highlight w:val="green"/>
          <w:u w:val="single"/>
        </w:rPr>
        <w:t>i</w:t>
      </w:r>
      <w:r w:rsidRPr="00BA06F7">
        <w:rPr>
          <w:b/>
          <w:u w:val="single"/>
        </w:rPr>
        <w:t>ntellectual</w:t>
      </w:r>
      <w:r w:rsidRPr="00074653">
        <w:rPr>
          <w:b/>
          <w:highlight w:val="green"/>
          <w:u w:val="single"/>
        </w:rPr>
        <w:t xml:space="preserve"> p</w:t>
      </w:r>
      <w:r w:rsidRPr="00BA06F7">
        <w:rPr>
          <w:b/>
          <w:u w:val="single"/>
        </w:rPr>
        <w:t xml:space="preserve">roperty </w:t>
      </w:r>
      <w:r w:rsidRPr="00074653">
        <w:rPr>
          <w:b/>
          <w:highlight w:val="green"/>
          <w:u w:val="single"/>
        </w:rPr>
        <w:t>pr</w:t>
      </w:r>
      <w:r w:rsidRPr="00BA06F7">
        <w:rPr>
          <w:b/>
          <w:u w:val="single"/>
        </w:rPr>
        <w:t>otections</w:t>
      </w:r>
      <w:r w:rsidRPr="00074653">
        <w:rPr>
          <w:b/>
          <w:highlight w:val="green"/>
          <w:u w:val="single"/>
        </w:rPr>
        <w:t xml:space="preserve"> make it impossible for global South corporations to compete with global North </w:t>
      </w:r>
      <w:r w:rsidRPr="001D4B4C">
        <w:rPr>
          <w:b/>
          <w:u w:val="single"/>
        </w:rPr>
        <w:t>corporations to produce these goods, meaning that global North corporations can continue to monopolize the profits</w:t>
      </w:r>
      <w:r w:rsidRPr="001D4B4C">
        <w:rPr>
          <w:sz w:val="16"/>
        </w:rPr>
        <w:t xml:space="preserve">. Since the post-WWII restructuring of the international economy, global South countries have needed to find capital to develop their own industries. </w:t>
      </w:r>
      <w:r w:rsidRPr="001D4B4C">
        <w:rPr>
          <w:b/>
          <w:u w:val="single"/>
        </w:rPr>
        <w:t>The GATT/</w:t>
      </w:r>
      <w:r w:rsidRPr="00BA06F7">
        <w:rPr>
          <w:b/>
          <w:u w:val="single"/>
        </w:rPr>
        <w:t>WTO free trade framework bars global South countries from creating policies that can help their own industries develop their own surplus capital, as described above, so global South countries have resorted to borrowing money from the financial sector</w:t>
      </w:r>
      <w:r w:rsidRPr="00BA06F7">
        <w:rPr>
          <w:sz w:val="16"/>
        </w:rPr>
        <w:t xml:space="preserve">. The IMF and the World Bank have promoted and subsidized global North </w:t>
      </w:r>
      <w:proofErr w:type="spellStart"/>
      <w:r w:rsidRPr="00BA06F7">
        <w:rPr>
          <w:sz w:val="16"/>
        </w:rPr>
        <w:t>banks</w:t>
      </w:r>
      <w:proofErr w:type="spellEnd"/>
      <w:r w:rsidRPr="00BA06F7">
        <w:rPr>
          <w:sz w:val="16"/>
        </w:rPr>
        <w:t xml:space="preserve"> lending to global South </w:t>
      </w:r>
      <w:proofErr w:type="gramStart"/>
      <w:r w:rsidRPr="00BA06F7">
        <w:rPr>
          <w:sz w:val="16"/>
        </w:rPr>
        <w:t>countries, and</w:t>
      </w:r>
      <w:proofErr w:type="gramEnd"/>
      <w:r w:rsidRPr="00BA06F7">
        <w:rPr>
          <w:sz w:val="16"/>
        </w:rPr>
        <w:t xml:space="preserve"> have only made capital available to global South countries if they accept the conditions of the North’s free trade policies, as well as privatization of any state-owned businesses and deregulation of their economies. </w:t>
      </w:r>
      <w:r w:rsidRPr="00BA06F7">
        <w:rPr>
          <w:b/>
          <w:u w:val="single"/>
        </w:rPr>
        <w:t>Through the work of GATT/WTO, the IMF and the World Bank, global South governments and corporations have been kept in the unequal economic position developed</w:t>
      </w:r>
      <w:r w:rsidRPr="001D4B4C">
        <w:rPr>
          <w:b/>
          <w:u w:val="single"/>
        </w:rPr>
        <w:t xml:space="preserve"> during colonialism.</w:t>
      </w:r>
      <w:r w:rsidRPr="001D4B4C">
        <w:rPr>
          <w:sz w:val="16"/>
        </w:rPr>
        <w:t xml:space="preserve"> As Vijay </w:t>
      </w:r>
      <w:proofErr w:type="spellStart"/>
      <w:r w:rsidRPr="001D4B4C">
        <w:rPr>
          <w:sz w:val="16"/>
        </w:rPr>
        <w:t>Prashad</w:t>
      </w:r>
      <w:proofErr w:type="spellEnd"/>
      <w:r w:rsidRPr="001D4B4C">
        <w:rPr>
          <w:sz w:val="16"/>
        </w:rPr>
        <w:t xml:space="preserve"> explains, US and Western militaries have also helped to expand free trade throughout the world by supporting military dictators and military coups throughout Asia, </w:t>
      </w:r>
      <w:proofErr w:type="gramStart"/>
      <w:r w:rsidRPr="001D4B4C">
        <w:rPr>
          <w:sz w:val="16"/>
        </w:rPr>
        <w:t>Africa</w:t>
      </w:r>
      <w:proofErr w:type="gramEnd"/>
      <w:r w:rsidRPr="001D4B4C">
        <w:rPr>
          <w:sz w:val="16"/>
        </w:rPr>
        <w:t xml:space="preserve"> and Latin America. </w:t>
      </w:r>
      <w:r w:rsidRPr="001D4B4C">
        <w:rPr>
          <w:b/>
          <w:u w:val="single"/>
        </w:rPr>
        <w:t xml:space="preserve">This </w:t>
      </w:r>
      <w:r w:rsidRPr="00074653">
        <w:rPr>
          <w:b/>
          <w:highlight w:val="green"/>
          <w:u w:val="single"/>
        </w:rPr>
        <w:t>economic and military violence is the visible hand the global North government</w:t>
      </w:r>
      <w:r w:rsidRPr="001D4B4C">
        <w:rPr>
          <w:b/>
          <w:u w:val="single"/>
        </w:rPr>
        <w:t>s and corporations have used to concentrate the world’s wealth</w:t>
      </w:r>
      <w:r w:rsidRPr="001D4B4C">
        <w:rPr>
          <w:sz w:val="16"/>
        </w:rPr>
        <w:t>. This visible hand explains how global North, and especially US, corporations continue to own and control a disproportionate amount of the most profitable industries in the global economy.</w:t>
      </w:r>
    </w:p>
    <w:p w14:paraId="7549B54A" w14:textId="77777777" w:rsidR="00E80D5B" w:rsidRDefault="00E80D5B" w:rsidP="00E80D5B">
      <w:pPr>
        <w:pStyle w:val="Heading4"/>
      </w:pPr>
      <w:r>
        <w:t>Second is WTO legitimacy. The plan is a colonialist revision that re-packages the WTO as a legitimate organization that can overcome its insidious past towards a future of equal free trade—that decks class consciousness.</w:t>
      </w:r>
    </w:p>
    <w:p w14:paraId="27BCCF8C" w14:textId="77777777" w:rsidR="00E80D5B" w:rsidRDefault="00E80D5B" w:rsidP="00E80D5B">
      <w:r>
        <w:rPr>
          <w:rStyle w:val="Style13ptBold"/>
        </w:rPr>
        <w:t xml:space="preserve">Gilbert 19 </w:t>
      </w:r>
      <w:r>
        <w:t>[</w:t>
      </w:r>
      <w:r w:rsidRPr="00901191">
        <w:t xml:space="preserve">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w:t>
      </w:r>
      <w:r w:rsidRPr="00901191">
        <w:lastRenderedPageBreak/>
        <w:t>International Journal of Refugee Law from 2002-15 and is co-Editor-in-Chief as of September 2019; he also sits on the Advisory Board.</w:t>
      </w:r>
      <w:r>
        <w:t xml:space="preserve">, </w:t>
      </w:r>
      <w:r w:rsidRPr="00901191">
        <w:t>“Free trade” is today’s imperialism by the 1 percent, 1-13-</w:t>
      </w:r>
      <w:proofErr w:type="gramStart"/>
      <w:r w:rsidRPr="00901191">
        <w:t>2019,No</w:t>
      </w:r>
      <w:proofErr w:type="gramEnd"/>
      <w:r w:rsidRPr="00901191">
        <w:t xml:space="preserve"> Publication,https://www.bilaterals.org/?free-trade-is-today-s-imperialism, 8-</w:t>
      </w:r>
      <w:r>
        <w:t>21</w:t>
      </w:r>
      <w:r w:rsidRPr="00901191">
        <w:t>-2021 amrita</w:t>
      </w:r>
      <w:r>
        <w:t>]</w:t>
      </w:r>
    </w:p>
    <w:p w14:paraId="1172E47C" w14:textId="77777777" w:rsidR="00E80D5B" w:rsidRDefault="00E80D5B" w:rsidP="00E80D5B">
      <w:r w:rsidRPr="001D4B4C">
        <w:rPr>
          <w:sz w:val="16"/>
        </w:rPr>
        <w:t xml:space="preserve">Free Trade Imperialism: </w:t>
      </w:r>
      <w:r w:rsidRPr="001D4B4C">
        <w:rPr>
          <w:b/>
          <w:u w:val="single"/>
        </w:rPr>
        <w:t xml:space="preserve">Continuing the Unequal Trade of Colonialism </w:t>
      </w:r>
      <w:r w:rsidRPr="00074653">
        <w:rPr>
          <w:b/>
          <w:highlight w:val="green"/>
          <w:u w:val="single"/>
        </w:rPr>
        <w:t xml:space="preserve">With </w:t>
      </w:r>
      <w:r w:rsidRPr="00BA06F7">
        <w:rPr>
          <w:b/>
          <w:u w:val="single"/>
        </w:rPr>
        <w:t>mass</w:t>
      </w:r>
      <w:r w:rsidRPr="00074653">
        <w:rPr>
          <w:b/>
          <w:highlight w:val="green"/>
          <w:u w:val="single"/>
        </w:rPr>
        <w:t xml:space="preserve"> global South resistance to colonialism increasing</w:t>
      </w:r>
      <w:r w:rsidRPr="001D4B4C">
        <w:rPr>
          <w:b/>
          <w:u w:val="single"/>
        </w:rPr>
        <w:t xml:space="preserve"> in the early 1900s and intensifying in the aftermath of the world wars, </w:t>
      </w:r>
      <w:r w:rsidRPr="00074653">
        <w:rPr>
          <w:b/>
          <w:highlight w:val="green"/>
          <w:u w:val="single"/>
        </w:rPr>
        <w:t xml:space="preserve">global North corporations </w:t>
      </w:r>
      <w:r w:rsidRPr="001D4B4C">
        <w:rPr>
          <w:b/>
          <w:u w:val="single"/>
        </w:rPr>
        <w:t xml:space="preserve">and governments </w:t>
      </w:r>
      <w:r w:rsidRPr="00074653">
        <w:rPr>
          <w:b/>
          <w:highlight w:val="green"/>
          <w:u w:val="single"/>
        </w:rPr>
        <w:t>no longer needed colonialism.</w:t>
      </w:r>
      <w:r w:rsidRPr="001D4B4C">
        <w:rPr>
          <w:sz w:val="16"/>
        </w:rPr>
        <w:t xml:space="preserve"> From their perspective, moving toward the international economic model that would become free trade was much more cost-effective. As the US sociologist Johanna </w:t>
      </w:r>
      <w:proofErr w:type="spellStart"/>
      <w:r w:rsidRPr="001D4B4C">
        <w:rPr>
          <w:sz w:val="16"/>
        </w:rPr>
        <w:t>Bockman</w:t>
      </w:r>
      <w:proofErr w:type="spellEnd"/>
      <w:r w:rsidRPr="001D4B4C">
        <w:rPr>
          <w:sz w:val="16"/>
        </w:rPr>
        <w:t xml:space="preserve"> writes of US government and business elites in the aftermath of the second world war, </w:t>
      </w:r>
      <w:r w:rsidRPr="00074653">
        <w:rPr>
          <w:b/>
          <w:highlight w:val="green"/>
          <w:u w:val="single"/>
        </w:rPr>
        <w:t xml:space="preserve">“[They] supported neither free trade </w:t>
      </w:r>
      <w:r w:rsidRPr="001D4B4C">
        <w:rPr>
          <w:b/>
          <w:u w:val="single"/>
        </w:rPr>
        <w:t xml:space="preserve">nor globalization </w:t>
      </w:r>
      <w:r w:rsidRPr="00074653">
        <w:rPr>
          <w:b/>
          <w:highlight w:val="green"/>
          <w:u w:val="single"/>
        </w:rPr>
        <w:t>imagined as a level playing fiel</w:t>
      </w:r>
      <w:r w:rsidRPr="001D4B4C">
        <w:rPr>
          <w:b/>
          <w:u w:val="single"/>
        </w:rPr>
        <w:t xml:space="preserve">d with flows moving evenly around the globe. Instead, </w:t>
      </w:r>
      <w:r w:rsidRPr="00074653">
        <w:rPr>
          <w:b/>
          <w:highlight w:val="green"/>
          <w:u w:val="single"/>
        </w:rPr>
        <w:t xml:space="preserve">they supported the international neocolonial system </w:t>
      </w:r>
      <w:r w:rsidRPr="001D4B4C">
        <w:rPr>
          <w:b/>
          <w:u w:val="single"/>
        </w:rPr>
        <w:t xml:space="preserve">through the [General Agreement on Tariffs and Trade </w:t>
      </w:r>
      <w:r w:rsidRPr="00074653">
        <w:rPr>
          <w:b/>
          <w:highlight w:val="green"/>
          <w:u w:val="single"/>
        </w:rPr>
        <w:t>(GATT</w:t>
      </w:r>
      <w:r w:rsidRPr="001D4B4C">
        <w:rPr>
          <w:b/>
          <w:u w:val="single"/>
        </w:rPr>
        <w:t xml:space="preserve">)], </w:t>
      </w:r>
      <w:r w:rsidRPr="00074653">
        <w:rPr>
          <w:b/>
          <w:highlight w:val="green"/>
          <w:u w:val="single"/>
        </w:rPr>
        <w:t xml:space="preserve">while using the rhetoric of free trade </w:t>
      </w:r>
      <w:r w:rsidRPr="001D4B4C">
        <w:rPr>
          <w:b/>
          <w:u w:val="single"/>
        </w:rPr>
        <w:t xml:space="preserve">and modernization </w:t>
      </w:r>
      <w:r w:rsidRPr="00074653">
        <w:rPr>
          <w:b/>
          <w:highlight w:val="green"/>
          <w:u w:val="single"/>
        </w:rPr>
        <w:t>to support US</w:t>
      </w:r>
      <w:r w:rsidRPr="001D4B4C">
        <w:rPr>
          <w:b/>
          <w:u w:val="single"/>
        </w:rPr>
        <w:t xml:space="preserve"> national </w:t>
      </w:r>
      <w:r w:rsidRPr="00074653">
        <w:rPr>
          <w:b/>
          <w:highlight w:val="green"/>
          <w:u w:val="single"/>
        </w:rPr>
        <w:t>interests</w:t>
      </w:r>
      <w:r w:rsidRPr="001D4B4C">
        <w:rPr>
          <w:b/>
          <w:u w:val="single"/>
        </w:rPr>
        <w:t>.”</w:t>
      </w:r>
      <w:r w:rsidRPr="001D4B4C">
        <w:rPr>
          <w:sz w:val="16"/>
        </w:rPr>
        <w:t xml:space="preserve"> Roughly 70 years after the global North created the post-second world war international order, global North corporations continue to own and control a disproportionate amount of the most profitable industries in the global economy. Though many US commentators warn of the rise of Brazil, Russia, India and China, US corporations, in 2013, still had leading positions in 18 of the 25 most profitable industries. Moreover</w:t>
      </w:r>
      <w:r w:rsidRPr="001D4B4C">
        <w:rPr>
          <w:b/>
          <w:u w:val="single"/>
        </w:rPr>
        <w:t xml:space="preserve">, </w:t>
      </w:r>
      <w:r w:rsidRPr="00074653">
        <w:rPr>
          <w:b/>
          <w:highlight w:val="green"/>
          <w:u w:val="single"/>
        </w:rPr>
        <w:t xml:space="preserve">US corporations are dominant in </w:t>
      </w:r>
      <w:r w:rsidRPr="001D4B4C">
        <w:rPr>
          <w:b/>
          <w:u w:val="single"/>
        </w:rPr>
        <w:t xml:space="preserve">the </w:t>
      </w:r>
      <w:r w:rsidRPr="00074653">
        <w:rPr>
          <w:b/>
          <w:highlight w:val="green"/>
          <w:u w:val="single"/>
        </w:rPr>
        <w:t xml:space="preserve">most profitable </w:t>
      </w:r>
      <w:r w:rsidRPr="001D4B4C">
        <w:rPr>
          <w:b/>
          <w:u w:val="single"/>
        </w:rPr>
        <w:t xml:space="preserve">advanced </w:t>
      </w:r>
      <w:r w:rsidRPr="00074653">
        <w:rPr>
          <w:b/>
          <w:highlight w:val="green"/>
          <w:u w:val="single"/>
        </w:rPr>
        <w:t xml:space="preserve">industries, including </w:t>
      </w:r>
      <w:r w:rsidRPr="001D4B4C">
        <w:rPr>
          <w:b/>
          <w:u w:val="single"/>
        </w:rPr>
        <w:t xml:space="preserve">banking and financial services, aerospace and defense, chemicals, computer hardware and software, insurance, </w:t>
      </w:r>
      <w:r w:rsidRPr="00074653">
        <w:rPr>
          <w:b/>
          <w:highlight w:val="green"/>
          <w:u w:val="single"/>
        </w:rPr>
        <w:t>pharmaceuticals</w:t>
      </w:r>
      <w:r w:rsidRPr="001D4B4C">
        <w:rPr>
          <w:b/>
          <w:u w:val="single"/>
        </w:rPr>
        <w:t>, heavy machinery, and oil and gas.</w:t>
      </w:r>
      <w:r w:rsidRPr="001D4B4C">
        <w:rPr>
          <w:sz w:val="16"/>
        </w:rPr>
        <w:t xml:space="preserve"> While the US has roughly 5 percent of the world’s population and 25 percent of the global share of gross domestic product, US corporations likely control far more than 25 percent of the profit-producing capital in the world. </w:t>
      </w:r>
      <w:r w:rsidRPr="001D4B4C">
        <w:rPr>
          <w:b/>
          <w:u w:val="single"/>
        </w:rPr>
        <w:t xml:space="preserve">These </w:t>
      </w:r>
      <w:r w:rsidRPr="00074653">
        <w:rPr>
          <w:b/>
          <w:highlight w:val="green"/>
          <w:u w:val="single"/>
        </w:rPr>
        <w:t>profits are concentrated among</w:t>
      </w:r>
      <w:r w:rsidRPr="001D4B4C">
        <w:rPr>
          <w:b/>
          <w:u w:val="single"/>
        </w:rPr>
        <w:t xml:space="preserve"> the </w:t>
      </w:r>
      <w:r w:rsidRPr="00074653">
        <w:rPr>
          <w:b/>
          <w:highlight w:val="green"/>
          <w:u w:val="single"/>
        </w:rPr>
        <w:t>shareholders of multinationals incorporated in the US</w:t>
      </w:r>
      <w:r w:rsidRPr="001D4B4C">
        <w:rPr>
          <w:b/>
          <w:u w:val="single"/>
        </w:rPr>
        <w:t xml:space="preserve">, which, according to one estimate, are at least 85 percent owned by US citizens. </w:t>
      </w:r>
      <w:r w:rsidRPr="00074653">
        <w:rPr>
          <w:b/>
          <w:highlight w:val="green"/>
          <w:u w:val="single"/>
        </w:rPr>
        <w:t>These profits are not being shared with vast majority of people</w:t>
      </w:r>
      <w:r w:rsidRPr="001D4B4C">
        <w:rPr>
          <w:b/>
          <w:u w:val="single"/>
        </w:rPr>
        <w:t xml:space="preserve"> in the world, most of whom do not own any wealth, let alone shares in corporations.</w:t>
      </w:r>
      <w:r w:rsidRPr="001D4B4C">
        <w:rPr>
          <w:sz w:val="16"/>
        </w:rPr>
        <w:t xml:space="preserve"> Global North and US multinational dominance of the world economy is not an accident, as global North governments and multinationals have used the international </w:t>
      </w:r>
      <w:proofErr w:type="gramStart"/>
      <w:r w:rsidRPr="001D4B4C">
        <w:rPr>
          <w:sz w:val="16"/>
        </w:rPr>
        <w:t>institutions</w:t>
      </w:r>
      <w:proofErr w:type="gramEnd"/>
      <w:r w:rsidRPr="001D4B4C">
        <w:rPr>
          <w:sz w:val="16"/>
        </w:rPr>
        <w:t xml:space="preserve"> they created following the second world war to continue to dominate the world economy. </w:t>
      </w:r>
      <w:r w:rsidRPr="001D4B4C">
        <w:rPr>
          <w:b/>
          <w:u w:val="single"/>
        </w:rPr>
        <w:t xml:space="preserve">These </w:t>
      </w:r>
      <w:r w:rsidRPr="00074653">
        <w:rPr>
          <w:b/>
          <w:highlight w:val="green"/>
          <w:u w:val="single"/>
        </w:rPr>
        <w:t xml:space="preserve">institutions include </w:t>
      </w:r>
      <w:r w:rsidRPr="001D4B4C">
        <w:rPr>
          <w:b/>
          <w:u w:val="single"/>
        </w:rPr>
        <w:t>the United Nations; the GATT, which has since become the World Trade Organization (</w:t>
      </w:r>
      <w:r w:rsidRPr="00074653">
        <w:rPr>
          <w:b/>
          <w:highlight w:val="green"/>
          <w:u w:val="single"/>
        </w:rPr>
        <w:t>WTO</w:t>
      </w:r>
      <w:r w:rsidRPr="001D4B4C">
        <w:rPr>
          <w:b/>
          <w:u w:val="single"/>
        </w:rPr>
        <w:t>); the International Monetary Fund (</w:t>
      </w:r>
      <w:r w:rsidRPr="00A45E28">
        <w:rPr>
          <w:b/>
          <w:u w:val="single"/>
        </w:rPr>
        <w:t>I</w:t>
      </w:r>
      <w:r w:rsidRPr="001D4B4C">
        <w:rPr>
          <w:b/>
          <w:u w:val="single"/>
        </w:rPr>
        <w:t xml:space="preserve">MF); and the World Bank. The WTO is </w:t>
      </w:r>
      <w:r w:rsidRPr="00074653">
        <w:rPr>
          <w:b/>
          <w:highlight w:val="green"/>
          <w:u w:val="single"/>
        </w:rPr>
        <w:t>the main international institution that makes and enforces trade policies</w:t>
      </w:r>
      <w:r w:rsidRPr="001D4B4C">
        <w:rPr>
          <w:b/>
          <w:u w:val="single"/>
        </w:rPr>
        <w:t>. The core GATT/WTO principles are “non-discrimination” and “national treatment.</w:t>
      </w:r>
      <w:r w:rsidRPr="001D4B4C">
        <w:rPr>
          <w:sz w:val="16"/>
        </w:rPr>
        <w:t xml:space="preserve">” Non-discrimination means that countries will not use their trade policies to discriminate between goods that are produced in different foreign countries. National treatment means that countries will not use their trade policies to favor products produced in their own country over products produced in any other country. As described above, global North countries used their trade policies to promote the products of the corporations based in their countries for centuries. </w:t>
      </w:r>
      <w:r w:rsidRPr="001D4B4C">
        <w:rPr>
          <w:b/>
          <w:u w:val="single"/>
        </w:rPr>
        <w:t xml:space="preserve">The </w:t>
      </w:r>
      <w:r w:rsidRPr="00074653">
        <w:rPr>
          <w:b/>
          <w:highlight w:val="green"/>
          <w:u w:val="single"/>
        </w:rPr>
        <w:t xml:space="preserve">free trade principles of non-discrimination and national treatment deny the ability </w:t>
      </w:r>
      <w:r w:rsidRPr="001D4B4C">
        <w:rPr>
          <w:b/>
          <w:u w:val="single"/>
        </w:rPr>
        <w:t xml:space="preserve">of any country </w:t>
      </w:r>
      <w:r w:rsidRPr="00074653">
        <w:rPr>
          <w:b/>
          <w:highlight w:val="green"/>
          <w:u w:val="single"/>
        </w:rPr>
        <w:t>to use those same policies</w:t>
      </w:r>
      <w:r w:rsidRPr="001D4B4C">
        <w:rPr>
          <w:b/>
          <w:u w:val="single"/>
        </w:rPr>
        <w:t xml:space="preserve"> today. This </w:t>
      </w:r>
      <w:r w:rsidRPr="00796A92">
        <w:rPr>
          <w:b/>
          <w:u w:val="single"/>
        </w:rPr>
        <w:t xml:space="preserve">allows global North corporations to ensure </w:t>
      </w:r>
      <w:r w:rsidRPr="00796A92">
        <w:rPr>
          <w:b/>
          <w:u w:val="single"/>
        </w:rPr>
        <w:lastRenderedPageBreak/>
        <w:t xml:space="preserve">that global South governments will not create policies </w:t>
      </w:r>
      <w:r w:rsidRPr="00074653">
        <w:rPr>
          <w:b/>
          <w:highlight w:val="green"/>
          <w:u w:val="single"/>
        </w:rPr>
        <w:t xml:space="preserve">that can </w:t>
      </w:r>
      <w:r w:rsidRPr="001D4B4C">
        <w:rPr>
          <w:b/>
          <w:u w:val="single"/>
        </w:rPr>
        <w:t xml:space="preserve">help their own corporations </w:t>
      </w:r>
      <w:r w:rsidRPr="00074653">
        <w:rPr>
          <w:b/>
          <w:highlight w:val="green"/>
          <w:u w:val="single"/>
        </w:rPr>
        <w:t xml:space="preserve">develop the wealth </w:t>
      </w:r>
      <w:r w:rsidRPr="001D4B4C">
        <w:rPr>
          <w:b/>
          <w:u w:val="single"/>
        </w:rPr>
        <w:t>they need to compete</w:t>
      </w:r>
      <w:r w:rsidRPr="001D4B4C">
        <w:rPr>
          <w:sz w:val="16"/>
        </w:rPr>
        <w:t xml:space="preserve">. </w:t>
      </w:r>
      <w:r w:rsidRPr="001D4B4C">
        <w:rPr>
          <w:b/>
          <w:u w:val="single"/>
        </w:rPr>
        <w:t>Additionally, since the GATT/</w:t>
      </w:r>
      <w:r w:rsidRPr="00074653">
        <w:rPr>
          <w:b/>
          <w:highlight w:val="green"/>
          <w:u w:val="single"/>
        </w:rPr>
        <w:t>WTO free trade framework facilitates continued global North</w:t>
      </w:r>
      <w:r w:rsidRPr="001D4B4C">
        <w:rPr>
          <w:b/>
          <w:u w:val="single"/>
        </w:rPr>
        <w:t xml:space="preserve"> corporate </w:t>
      </w:r>
      <w:r w:rsidRPr="00074653">
        <w:rPr>
          <w:b/>
          <w:highlight w:val="green"/>
          <w:u w:val="single"/>
        </w:rPr>
        <w:t>control</w:t>
      </w:r>
      <w:r w:rsidRPr="001D4B4C">
        <w:rPr>
          <w:b/>
          <w:u w:val="single"/>
        </w:rPr>
        <w:t xml:space="preserve"> over advanced industries, global North corporations are far more likely to develop the high-tech industries of the future, </w:t>
      </w:r>
      <w:r w:rsidRPr="00074653">
        <w:rPr>
          <w:b/>
          <w:highlight w:val="green"/>
          <w:u w:val="single"/>
        </w:rPr>
        <w:t xml:space="preserve">as they own the profits from today’s advanced industries </w:t>
      </w:r>
      <w:r w:rsidRPr="001D4B4C">
        <w:rPr>
          <w:b/>
          <w:u w:val="single"/>
        </w:rPr>
        <w:t>which they can invest in research and development.</w:t>
      </w:r>
    </w:p>
    <w:p w14:paraId="7FB42C7B" w14:textId="77777777" w:rsidR="00E80D5B" w:rsidRDefault="00E80D5B" w:rsidP="00E80D5B"/>
    <w:p w14:paraId="3E1B56CE" w14:textId="77777777" w:rsidR="00E80D5B" w:rsidRDefault="00E80D5B" w:rsidP="00E80D5B">
      <w:pPr>
        <w:pStyle w:val="Heading4"/>
      </w:pPr>
      <w:r>
        <w:t xml:space="preserve">Capitalism will, without a doubt, cause us to die by climate change—this card is amazing </w:t>
      </w:r>
      <w:proofErr w:type="gramStart"/>
      <w:r>
        <w:t>and also</w:t>
      </w:r>
      <w:proofErr w:type="gramEnd"/>
      <w:r>
        <w:t xml:space="preserve"> preempts all their “cap solves climate change” answers. #</w:t>
      </w:r>
      <w:proofErr w:type="gramStart"/>
      <w:r>
        <w:t>amritaisthebest</w:t>
      </w:r>
      <w:proofErr w:type="gramEnd"/>
    </w:p>
    <w:p w14:paraId="39DDFADF" w14:textId="77777777" w:rsidR="00E80D5B" w:rsidRPr="00074653" w:rsidRDefault="00E80D5B" w:rsidP="00E80D5B">
      <w:pPr>
        <w:rPr>
          <w:u w:val="single"/>
        </w:rPr>
      </w:pPr>
      <w:r w:rsidRPr="008D4B23">
        <w:rPr>
          <w:rStyle w:val="Style13ptBold"/>
        </w:rPr>
        <w:t xml:space="preserve">Foster </w:t>
      </w:r>
      <w:r>
        <w:rPr>
          <w:rStyle w:val="Style13ptBold"/>
        </w:rPr>
        <w:t>18</w:t>
      </w:r>
      <w:r w:rsidRPr="0041258C">
        <w:t xml:space="preserve"> [</w:t>
      </w:r>
      <w:r w:rsidRPr="0097723B">
        <w:t xml:space="preserve">John Bellamy Foster, John Bellamy Foster is a professor of sociology at the University of Oregon </w:t>
      </w:r>
      <w:proofErr w:type="gramStart"/>
      <w:r w:rsidRPr="0097723B">
        <w:t>and also</w:t>
      </w:r>
      <w:proofErr w:type="gramEnd"/>
      <w:r w:rsidRPr="0097723B">
        <w:t xml:space="preserve"> editor of Monthly Review. He writes about political economy of capitalism and economic crisis, ecology and ecological crisis, and Marxist theory. “Making War on the Planet</w:t>
      </w:r>
      <w:r>
        <w:t xml:space="preserve">.” Monthly Review. September 1, 2018. </w:t>
      </w:r>
      <w:hyperlink r:id="rId43" w:history="1">
        <w:r w:rsidRPr="00074048">
          <w:rPr>
            <w:rStyle w:val="Hyperlink"/>
          </w:rPr>
          <w:t>https://monthlyreview.org/2018/09/01/making-war-on-the-planet/</w:t>
        </w:r>
      </w:hyperlink>
      <w:r>
        <w:t xml:space="preserve"> recut 8-22-2021 amrita]</w:t>
      </w:r>
    </w:p>
    <w:p w14:paraId="13EE1548" w14:textId="77777777" w:rsidR="00E80D5B" w:rsidRPr="00D3299D" w:rsidRDefault="00E80D5B" w:rsidP="00E80D5B">
      <w:pPr>
        <w:rPr>
          <w:sz w:val="14"/>
        </w:rPr>
      </w:pPr>
      <w:r w:rsidRPr="00074653">
        <w:rPr>
          <w:rStyle w:val="Emphasis"/>
          <w:highlight w:val="green"/>
        </w:rPr>
        <w:t>A short fuse is burning.</w:t>
      </w:r>
      <w:r w:rsidRPr="00074653">
        <w:rPr>
          <w:sz w:val="14"/>
          <w:highlight w:val="green"/>
        </w:rPr>
        <w:t xml:space="preserve"> </w:t>
      </w:r>
      <w:r w:rsidRPr="00074653">
        <w:rPr>
          <w:rStyle w:val="StyleUnderline"/>
        </w:rPr>
        <w:t xml:space="preserve">At the present rate of global emissions, </w:t>
      </w:r>
      <w:r w:rsidRPr="00074653">
        <w:rPr>
          <w:rStyle w:val="StyleUnderline"/>
          <w:highlight w:val="green"/>
        </w:rPr>
        <w:t>the world is projected to</w:t>
      </w:r>
      <w:r w:rsidRPr="00074653">
        <w:rPr>
          <w:rStyle w:val="StyleUnderline"/>
        </w:rPr>
        <w:t xml:space="preserve"> reach the trillionth metric ton of cumulative carbon emissions, </w:t>
      </w:r>
      <w:r w:rsidRPr="00074653">
        <w:rPr>
          <w:rStyle w:val="StyleUnderline"/>
          <w:highlight w:val="green"/>
        </w:rPr>
        <w:t>break</w:t>
      </w:r>
      <w:r w:rsidRPr="00074653">
        <w:rPr>
          <w:rStyle w:val="StyleUnderline"/>
        </w:rPr>
        <w:t xml:space="preserve">ing </w:t>
      </w:r>
      <w:r w:rsidRPr="00074653">
        <w:rPr>
          <w:rStyle w:val="StyleUnderline"/>
          <w:highlight w:val="green"/>
        </w:rPr>
        <w:t>the</w:t>
      </w:r>
      <w:r w:rsidRPr="00074653">
        <w:rPr>
          <w:rStyle w:val="StyleUnderline"/>
        </w:rPr>
        <w:t xml:space="preserve"> global </w:t>
      </w:r>
      <w:r w:rsidRPr="00074653">
        <w:rPr>
          <w:rStyle w:val="StyleUnderline"/>
          <w:highlight w:val="green"/>
        </w:rPr>
        <w:t xml:space="preserve">carbon budget, in </w:t>
      </w:r>
      <w:r w:rsidRPr="00074653">
        <w:rPr>
          <w:rStyle w:val="Emphasis"/>
          <w:highlight w:val="green"/>
        </w:rPr>
        <w:t>less than two decades</w:t>
      </w:r>
      <w:r w:rsidRPr="00074653">
        <w:rPr>
          <w:sz w:val="14"/>
        </w:rPr>
        <w:t>.</w:t>
      </w:r>
      <w:hyperlink r:id="rId44" w:anchor="en1" w:history="1">
        <w:r w:rsidRPr="00074653">
          <w:rPr>
            <w:rStyle w:val="Hyperlink"/>
            <w:sz w:val="14"/>
          </w:rPr>
          <w:t>1</w:t>
        </w:r>
      </w:hyperlink>
      <w:r w:rsidRPr="00074653">
        <w:rPr>
          <w:sz w:val="14"/>
        </w:rPr>
        <w:t xml:space="preserve"> </w:t>
      </w:r>
      <w:r w:rsidRPr="00074653">
        <w:rPr>
          <w:rStyle w:val="StyleUnderline"/>
        </w:rPr>
        <w:t xml:space="preserve">This would usher in a period of dangerous </w:t>
      </w:r>
      <w:r w:rsidRPr="00074653">
        <w:rPr>
          <w:rStyle w:val="StyleUnderline"/>
          <w:highlight w:val="green"/>
        </w:rPr>
        <w:t>climate</w:t>
      </w:r>
      <w:r w:rsidRPr="00074653">
        <w:rPr>
          <w:rStyle w:val="StyleUnderline"/>
        </w:rPr>
        <w:t xml:space="preserve"> </w:t>
      </w:r>
      <w:r w:rsidRPr="00074653">
        <w:rPr>
          <w:rStyle w:val="StyleUnderline"/>
          <w:highlight w:val="green"/>
        </w:rPr>
        <w:t xml:space="preserve">change </w:t>
      </w:r>
      <w:r w:rsidRPr="00074653">
        <w:rPr>
          <w:rStyle w:val="StyleUnderline"/>
        </w:rPr>
        <w:t xml:space="preserve">that </w:t>
      </w:r>
      <w:r w:rsidRPr="00074653">
        <w:rPr>
          <w:rStyle w:val="Emphasis"/>
          <w:highlight w:val="green"/>
        </w:rPr>
        <w:t>could</w:t>
      </w:r>
      <w:r w:rsidRPr="00074653">
        <w:rPr>
          <w:rStyle w:val="Emphasis"/>
        </w:rPr>
        <w:t xml:space="preserve"> well </w:t>
      </w:r>
      <w:r w:rsidRPr="00074653">
        <w:rPr>
          <w:rStyle w:val="Emphasis"/>
          <w:highlight w:val="green"/>
        </w:rPr>
        <w:t>prove irreversible</w:t>
      </w:r>
      <w:r w:rsidRPr="00074653">
        <w:rPr>
          <w:rStyle w:val="StyleUnderline"/>
        </w:rPr>
        <w:t>, affecting the climate for centuries if not millennia</w:t>
      </w:r>
      <w:r w:rsidRPr="00074653">
        <w:rPr>
          <w:sz w:val="14"/>
        </w:rPr>
        <w:t xml:space="preserve">. </w:t>
      </w:r>
      <w:r w:rsidRPr="00074653">
        <w:rPr>
          <w:rStyle w:val="Emphasis"/>
        </w:rPr>
        <w:t xml:space="preserve">Even if the entire world economy were to cease emitting carbon dioxide </w:t>
      </w:r>
      <w:proofErr w:type="gramStart"/>
      <w:r w:rsidRPr="00074653">
        <w:rPr>
          <w:rStyle w:val="Emphasis"/>
        </w:rPr>
        <w:t>at the present moment</w:t>
      </w:r>
      <w:proofErr w:type="gramEnd"/>
      <w:r w:rsidRPr="00074653">
        <w:rPr>
          <w:rStyle w:val="StyleUnderline"/>
        </w:rPr>
        <w:t xml:space="preserve">, the extra carbon already accumulated in the atmosphere virtually guarantees that </w:t>
      </w:r>
      <w:r w:rsidRPr="00074653">
        <w:rPr>
          <w:rStyle w:val="Emphasis"/>
        </w:rPr>
        <w:t>climate change will continue</w:t>
      </w:r>
      <w:r w:rsidRPr="00074653">
        <w:rPr>
          <w:rStyle w:val="StyleUnderline"/>
        </w:rPr>
        <w:t xml:space="preserve"> with damaging effects to the human species and life in general</w:t>
      </w:r>
      <w:r w:rsidRPr="00074653">
        <w:rPr>
          <w:sz w:val="14"/>
        </w:rPr>
        <w:t xml:space="preserve">. However, </w:t>
      </w:r>
      <w:r w:rsidRPr="00074653">
        <w:rPr>
          <w:rStyle w:val="StyleUnderline"/>
        </w:rPr>
        <w:t xml:space="preserve">reaching the 2°C increase in global average temperature guardrail, associated with a level of carbon concentration in the environment of 450 ppm, would lead to </w:t>
      </w:r>
      <w:r w:rsidRPr="00074653">
        <w:rPr>
          <w:rStyle w:val="Emphasis"/>
        </w:rPr>
        <w:t>a qualitatively different condition</w:t>
      </w:r>
      <w:r w:rsidRPr="00074653">
        <w:rPr>
          <w:sz w:val="14"/>
        </w:rPr>
        <w:t xml:space="preserve">. At that point, </w:t>
      </w:r>
      <w:r w:rsidRPr="00074653">
        <w:rPr>
          <w:rStyle w:val="StyleUnderline"/>
        </w:rPr>
        <w:t>climate feedbacks would increasingly come into play threatening to catapult global average temperatures to 3°C or 4°C above preindustrial levels within this century, in the lifetime of many individuals alive today.</w:t>
      </w:r>
      <w:r w:rsidRPr="00074653">
        <w:rPr>
          <w:sz w:val="14"/>
        </w:rPr>
        <w:t xml:space="preserve"> </w:t>
      </w:r>
      <w:r w:rsidRPr="00074653">
        <w:rPr>
          <w:rStyle w:val="StyleUnderline"/>
          <w:highlight w:val="green"/>
        </w:rPr>
        <w:t xml:space="preserve">The situation is </w:t>
      </w:r>
      <w:r w:rsidRPr="00074653">
        <w:rPr>
          <w:rStyle w:val="StyleUnderline"/>
        </w:rPr>
        <w:t xml:space="preserve">only </w:t>
      </w:r>
      <w:r w:rsidRPr="00074653">
        <w:rPr>
          <w:rStyle w:val="StyleUnderline"/>
          <w:highlight w:val="green"/>
        </w:rPr>
        <w:t xml:space="preserve">made more serious </w:t>
      </w:r>
      <w:r w:rsidRPr="00074653">
        <w:rPr>
          <w:rStyle w:val="StyleUnderline"/>
        </w:rPr>
        <w:t>by the emission of other greenhouse gases, including methane and nitrous oxide</w:t>
      </w:r>
      <w:r w:rsidRPr="00074653">
        <w:rPr>
          <w:sz w:val="14"/>
        </w:rPr>
        <w:t xml:space="preserve">. </w:t>
      </w:r>
      <w:r w:rsidRPr="00074653">
        <w:rPr>
          <w:rStyle w:val="StyleUnderline"/>
        </w:rPr>
        <w:t xml:space="preserve">The enormous dangers that </w:t>
      </w:r>
      <w:r w:rsidRPr="00074653">
        <w:rPr>
          <w:rStyle w:val="Emphasis"/>
        </w:rPr>
        <w:t xml:space="preserve">rapid climate change present to </w:t>
      </w:r>
      <w:proofErr w:type="gramStart"/>
      <w:r w:rsidRPr="00074653">
        <w:rPr>
          <w:rStyle w:val="Emphasis"/>
        </w:rPr>
        <w:t>humanity as a whole</w:t>
      </w:r>
      <w:r w:rsidRPr="00074653">
        <w:rPr>
          <w:rStyle w:val="StyleUnderline"/>
        </w:rPr>
        <w:t>, and</w:t>
      </w:r>
      <w:proofErr w:type="gramEnd"/>
      <w:r w:rsidRPr="00074653">
        <w:rPr>
          <w:rStyle w:val="StyleUnderline"/>
        </w:rPr>
        <w:t xml:space="preserve"> the inability of the existing capitalist </w:t>
      </w:r>
      <w:r w:rsidRPr="00074653">
        <w:rPr>
          <w:rStyle w:val="StyleUnderline"/>
        </w:rPr>
        <w:lastRenderedPageBreak/>
        <w:t>political-economic structure to address them, symbolized by</w:t>
      </w:r>
      <w:r w:rsidRPr="00074653">
        <w:rPr>
          <w:sz w:val="14"/>
        </w:rPr>
        <w:t xml:space="preserve"> the presence of Donald </w:t>
      </w:r>
      <w:r w:rsidRPr="00074653">
        <w:rPr>
          <w:rStyle w:val="StyleUnderline"/>
        </w:rPr>
        <w:t xml:space="preserve">Trump in the White House, have </w:t>
      </w:r>
      <w:r w:rsidRPr="00074653">
        <w:rPr>
          <w:rStyle w:val="StyleUnderline"/>
          <w:highlight w:val="green"/>
        </w:rPr>
        <w:t>engendered a desperate search for technofixes</w:t>
      </w:r>
      <w:r w:rsidRPr="00074653">
        <w:rPr>
          <w:sz w:val="14"/>
          <w:highlight w:val="green"/>
        </w:rPr>
        <w:t xml:space="preserve"> </w:t>
      </w:r>
      <w:r w:rsidRPr="00074653">
        <w:rPr>
          <w:sz w:val="14"/>
        </w:rPr>
        <w:t xml:space="preserve">in the form of schemes for geoengineering, defined as massive, deliberate human interventions to manipulate the entire climate or the planet as a whole. Not only is geoengineering now being enthusiastically pushed by today’s billionaire class, as represented by figures like Bill Gates and Richard Branson; by environmental organizations such as the Environmental Defense Fund and the Natural Resources Defense Council; by think tanks like the Breakthrough Institute and Climate Code Red; and by fossil-fuel corporations like Exxon Mobil and Shell—it is also being actively pursued by the governments of the United States, the United Kingdom, China, and Russia. The UN Intergovernmental Panel on Climate Change (IPCC) has incorporated negative emissions strategies based on geoengineering (in the form of </w:t>
      </w:r>
      <w:proofErr w:type="gramStart"/>
      <w:r w:rsidRPr="00074653">
        <w:rPr>
          <w:sz w:val="14"/>
        </w:rPr>
        <w:t>Bio-energy</w:t>
      </w:r>
      <w:proofErr w:type="gramEnd"/>
      <w:r w:rsidRPr="00074653">
        <w:rPr>
          <w:sz w:val="14"/>
        </w:rPr>
        <w:t xml:space="preserve"> with Carbon Capture and Storage, or BECCS) into nearly all of its climate models. Even some figures on the political left (where “accelerationist” ideas have recently taken hold in some quarters) have grabbed uncritically onto geoengineering as a </w:t>
      </w:r>
      <w:proofErr w:type="spellStart"/>
      <w:r w:rsidRPr="00074653">
        <w:rPr>
          <w:sz w:val="14"/>
        </w:rPr>
        <w:t>deus</w:t>
      </w:r>
      <w:proofErr w:type="spellEnd"/>
      <w:r w:rsidRPr="00074653">
        <w:rPr>
          <w:sz w:val="14"/>
        </w:rPr>
        <w:t xml:space="preserve"> ex </w:t>
      </w:r>
      <w:proofErr w:type="spellStart"/>
      <w:r w:rsidRPr="00074653">
        <w:rPr>
          <w:sz w:val="14"/>
        </w:rPr>
        <w:t>machina</w:t>
      </w:r>
      <w:proofErr w:type="spellEnd"/>
      <w:r w:rsidRPr="00074653">
        <w:rPr>
          <w:sz w:val="14"/>
        </w:rPr>
        <w:t>—a way of defending an ecomodernist economic and technological strategy—as witnessed by a number of contributions to Jacobin magazine’s Summer 2017 Earth, Wind, and Fire issue.</w:t>
      </w:r>
      <w:hyperlink r:id="rId45" w:anchor="en2" w:history="1">
        <w:r w:rsidRPr="00074653">
          <w:rPr>
            <w:rStyle w:val="Hyperlink"/>
            <w:sz w:val="14"/>
          </w:rPr>
          <w:t>2</w:t>
        </w:r>
      </w:hyperlink>
      <w:r w:rsidRPr="00074653">
        <w:rPr>
          <w:sz w:val="14"/>
        </w:rPr>
        <w:t xml:space="preserve"> If the Earth System is to avoid 450 ppm of carbon concentration in the atmosphere and is to return to the Holocene average of 350 ppm, some negative emissions by technological means, and hence geoengineering on at least a limited scale, will be required, according to leading climatologist James Hansen.</w:t>
      </w:r>
      <w:hyperlink r:id="rId46" w:anchor="en3" w:history="1">
        <w:r w:rsidRPr="00074653">
          <w:rPr>
            <w:rStyle w:val="Hyperlink"/>
            <w:sz w:val="14"/>
          </w:rPr>
          <w:t>3</w:t>
        </w:r>
      </w:hyperlink>
      <w:r w:rsidRPr="00074653">
        <w:rPr>
          <w:sz w:val="14"/>
        </w:rPr>
        <w:t xml:space="preserve"> Hansen’s strategy, however, like most others, remains based on the current system, that is, it excludes the possibility of a full-scale ecological revolution, involving the self-mobilization of the population around production and consumption. What remains certain is that any attempt to implement geoengineering (even in the form of technological schemes for carbon removal) as the dominant strategy for addressing global warming, subordinated to the ends of capital accumulation, would prove fatal to humanity. The costs of such action, the burden it would put on future generations, and the dangers to living species, including our own, are so great that the only rational course is a long ecological revolution aimed at the most rapid possible reduction in carbon dioxide and other greenhouse gas emissions, coupled with an emphasis on agroecology and restoration of global ecosystems, including forests, to absorb carbon dioxide.</w:t>
      </w:r>
      <w:hyperlink r:id="rId47" w:anchor="en4" w:history="1">
        <w:r w:rsidRPr="00074653">
          <w:rPr>
            <w:rStyle w:val="Hyperlink"/>
            <w:sz w:val="14"/>
          </w:rPr>
          <w:t>4</w:t>
        </w:r>
      </w:hyperlink>
      <w:r w:rsidRPr="00074653">
        <w:rPr>
          <w:sz w:val="14"/>
        </w:rPr>
        <w:t xml:space="preserve"> This would need to be accompanied by a far-reaching reconstitution of society at large, aimed at the reinstitution on a higher level of collective and egalitarian practices that were undermined by the rise of capitalism. Geoengineering the Planet Under the Regime of Fossil Capital Geoengineering as an </w:t>
      </w:r>
      <w:proofErr w:type="gramStart"/>
      <w:r w:rsidRPr="00074653">
        <w:rPr>
          <w:sz w:val="14"/>
        </w:rPr>
        <w:t>idea dates</w:t>
      </w:r>
      <w:proofErr w:type="gramEnd"/>
      <w:r w:rsidRPr="00074653">
        <w:rPr>
          <w:sz w:val="14"/>
        </w:rPr>
        <w:t xml:space="preserve"> back to the period of the first discoveries of rapid anthropogenic climate change. Beginning in the early 1960s, the Soviet Union’s (and at that time the world’s) leading climatologist, Mikhail </w:t>
      </w:r>
      <w:proofErr w:type="spellStart"/>
      <w:r w:rsidRPr="00074653">
        <w:rPr>
          <w:sz w:val="14"/>
        </w:rPr>
        <w:t>Budyko</w:t>
      </w:r>
      <w:proofErr w:type="spellEnd"/>
      <w:r w:rsidRPr="00074653">
        <w:rPr>
          <w:sz w:val="14"/>
        </w:rPr>
        <w:t>, was the first to issue a number of warnings on the inevitably of accelerated global climate change in the case of industrial systems based on the burning of fossil fuels.</w:t>
      </w:r>
      <w:hyperlink r:id="rId48" w:anchor="en5" w:history="1">
        <w:r w:rsidRPr="00074653">
          <w:rPr>
            <w:rStyle w:val="Hyperlink"/>
            <w:sz w:val="14"/>
          </w:rPr>
          <w:t>5</w:t>
        </w:r>
      </w:hyperlink>
      <w:r w:rsidRPr="00074653">
        <w:rPr>
          <w:sz w:val="14"/>
        </w:rPr>
        <w:t xml:space="preserve"> Although anthropogenic climate change had long been recognized, what was new was the discovery of major climate feedbacks such as the melting of Arctic ice and the disruption of the albedo effect as reflective white ice was replaced with blue seawater, increasing the amount of solar radiation absorbed by the planet and ratcheting up global average temperature. In 1974, </w:t>
      </w:r>
      <w:proofErr w:type="spellStart"/>
      <w:r w:rsidRPr="00074653">
        <w:rPr>
          <w:sz w:val="14"/>
        </w:rPr>
        <w:t>Budyko</w:t>
      </w:r>
      <w:proofErr w:type="spellEnd"/>
      <w:r w:rsidRPr="00074653">
        <w:rPr>
          <w:sz w:val="14"/>
        </w:rPr>
        <w:t xml:space="preserve"> offered, as a possible solution to climate change, the use of high-flying planes to release sulfur particles (forming sulfate aerosols) into the stratosphere. This was meant to mimic the role played by volcanic action in propelling sulfur into the atmosphere, thus creating a partial barrier, limiting incoming solar radiation. </w:t>
      </w:r>
      <w:r w:rsidRPr="0041258C">
        <w:rPr>
          <w:b/>
          <w:u w:val="single"/>
        </w:rPr>
        <w:t xml:space="preserve">The rationale he offered was that </w:t>
      </w:r>
      <w:r w:rsidRPr="004B38AC">
        <w:rPr>
          <w:b/>
          <w:highlight w:val="green"/>
          <w:u w:val="single"/>
        </w:rPr>
        <w:t>capitalist economies</w:t>
      </w:r>
      <w:r w:rsidRPr="0041258C">
        <w:rPr>
          <w:b/>
          <w:u w:val="single"/>
        </w:rPr>
        <w:t xml:space="preserve">, in particular, </w:t>
      </w:r>
      <w:r w:rsidRPr="004B38AC">
        <w:rPr>
          <w:b/>
          <w:highlight w:val="green"/>
          <w:u w:val="single"/>
        </w:rPr>
        <w:t>would not be able to curtail capital-accumulation-based growth</w:t>
      </w:r>
      <w:r w:rsidRPr="0041258C">
        <w:rPr>
          <w:b/>
          <w:u w:val="single"/>
        </w:rPr>
        <w:t xml:space="preserve">, energy use, and emissions, </w:t>
      </w:r>
      <w:r w:rsidRPr="004B38AC">
        <w:rPr>
          <w:b/>
          <w:highlight w:val="green"/>
          <w:u w:val="single"/>
        </w:rPr>
        <w:t>despite</w:t>
      </w:r>
      <w:r w:rsidRPr="0041258C">
        <w:rPr>
          <w:b/>
          <w:u w:val="single"/>
        </w:rPr>
        <w:t xml:space="preserve"> the </w:t>
      </w:r>
      <w:r w:rsidRPr="004B38AC">
        <w:rPr>
          <w:b/>
          <w:highlight w:val="green"/>
          <w:u w:val="single"/>
        </w:rPr>
        <w:t>dange</w:t>
      </w:r>
      <w:r w:rsidRPr="0041258C">
        <w:rPr>
          <w:b/>
          <w:u w:val="single"/>
        </w:rPr>
        <w:t>r to the climate</w:t>
      </w:r>
      <w:r w:rsidRPr="00074653">
        <w:rPr>
          <w:sz w:val="14"/>
        </w:rPr>
        <w:t>.</w:t>
      </w:r>
      <w:hyperlink r:id="rId49" w:anchor="en6" w:history="1">
        <w:r w:rsidRPr="00074653">
          <w:rPr>
            <w:rStyle w:val="Hyperlink"/>
            <w:sz w:val="14"/>
          </w:rPr>
          <w:t>6</w:t>
        </w:r>
      </w:hyperlink>
      <w:r w:rsidRPr="00074653">
        <w:rPr>
          <w:sz w:val="14"/>
        </w:rPr>
        <w:t xml:space="preserve"> Consequently, technological alternatives to stabilize the climate would have to be explored. But it was not until 1977 when the Italian physicist Cesare Marchetti proposed a scheme for capturing carbon dioxide emissions from electrical power plants and using pipes to sequester them in the ocean depths that the word “geoengineering” itself was to appear.</w:t>
      </w:r>
      <w:hyperlink r:id="rId50" w:anchor="en7" w:history="1">
        <w:r w:rsidRPr="00074653">
          <w:rPr>
            <w:rStyle w:val="Hyperlink"/>
            <w:sz w:val="14"/>
          </w:rPr>
          <w:t>7</w:t>
        </w:r>
      </w:hyperlink>
      <w:r w:rsidRPr="00074653">
        <w:rPr>
          <w:sz w:val="14"/>
        </w:rPr>
        <w:t xml:space="preserve"> </w:t>
      </w:r>
      <w:proofErr w:type="spellStart"/>
      <w:r w:rsidRPr="00074653">
        <w:rPr>
          <w:sz w:val="14"/>
        </w:rPr>
        <w:t>Budyko’s</w:t>
      </w:r>
      <w:proofErr w:type="spellEnd"/>
      <w:r w:rsidRPr="00074653">
        <w:rPr>
          <w:sz w:val="14"/>
        </w:rPr>
        <w:t xml:space="preserve"> pioneering proposal to use sulfur particles to block a part of the sun’s rays, now known as “stratospheric aerosol injection,” and Marchetti’s early notion of capturing and sequestering carbon in the ocean, stand for the two main general approaches to geoengineering—respectively, solar radiation management (SRM) and carbon dioxide removal (CDR). SRM is designed to limit the solar radiation reaching the earth. CDR seeks to capture and remove carbon to decrease the amount entering the atmosphere. Besides stratospheric aerosol injection, first proposed by </w:t>
      </w:r>
      <w:proofErr w:type="spellStart"/>
      <w:r w:rsidRPr="00074653">
        <w:rPr>
          <w:sz w:val="14"/>
        </w:rPr>
        <w:t>Budyko</w:t>
      </w:r>
      <w:proofErr w:type="spellEnd"/>
      <w:r w:rsidRPr="00074653">
        <w:rPr>
          <w:sz w:val="14"/>
        </w:rPr>
        <w:t>, another approach to SRM that has gained influential adherents in recent years is marine cloud brightening. This would involve cooling the earth by modifying low-lying, stratocumulus clouds covering around a third of the ocean, making them more reflective. In the standard scenario, a special fleet of 1,500 unmanned, satellite-controlled ships would roam the ocean spraying submicron drops of seawater in the air, which would evaporate leaving salty residues. These bright salt particles would reflect incoming solar radiation. They would also act as cloud condensation nuclei, increasing the surface area of the clouds, with the result that more solar radiation would be reflected. Both stratospheric aerosol injection and marine cloud brightening are widely criticized as posing enormous hazards on top of climate change itself, while simply addressing the symptoms not the cause of climate change. Stratospheric aerosol injection—to be delivered to the stratosphere by means of hoses, cannons, balloons, or planes—would alter the global hydrological cycle with enormous unpredictable effects, likely leading to massive droughts in major regions of the planet. It is feared that it could shut down the Indian monsoon system disrupting agriculture for as many as 2 billion people.</w:t>
      </w:r>
      <w:hyperlink r:id="rId51" w:anchor="en8" w:history="1">
        <w:r w:rsidRPr="00074653">
          <w:rPr>
            <w:rStyle w:val="Hyperlink"/>
            <w:sz w:val="14"/>
          </w:rPr>
          <w:t>8</w:t>
        </w:r>
      </w:hyperlink>
      <w:r w:rsidRPr="00074653">
        <w:rPr>
          <w:sz w:val="14"/>
        </w:rPr>
        <w:t xml:space="preserve"> There are also worries that it might affect photosynthesis and crop production over much of the globe.</w:t>
      </w:r>
      <w:hyperlink r:id="rId52" w:anchor="en9" w:history="1">
        <w:r w:rsidRPr="00074653">
          <w:rPr>
            <w:rStyle w:val="Hyperlink"/>
            <w:sz w:val="14"/>
          </w:rPr>
          <w:t>9</w:t>
        </w:r>
      </w:hyperlink>
      <w:r w:rsidRPr="00074653">
        <w:rPr>
          <w:sz w:val="14"/>
        </w:rPr>
        <w:t xml:space="preserve"> The injection of sulfur particles into the atmosphere could contribute to depletion of the ozone layer.</w:t>
      </w:r>
      <w:hyperlink r:id="rId53" w:anchor="en10" w:history="1">
        <w:r w:rsidRPr="00074653">
          <w:rPr>
            <w:rStyle w:val="Hyperlink"/>
            <w:sz w:val="14"/>
          </w:rPr>
          <w:t>10</w:t>
        </w:r>
      </w:hyperlink>
      <w:r w:rsidRPr="00074653">
        <w:rPr>
          <w:sz w:val="14"/>
        </w:rPr>
        <w:t xml:space="preserve"> Much of the extra sulfur would end up dropping to the earth, leading to acid rain.</w:t>
      </w:r>
      <w:hyperlink r:id="rId54" w:anchor="en11" w:history="1">
        <w:r w:rsidRPr="00074653">
          <w:rPr>
            <w:rStyle w:val="Hyperlink"/>
            <w:sz w:val="14"/>
          </w:rPr>
          <w:t>11</w:t>
        </w:r>
      </w:hyperlink>
      <w:r w:rsidRPr="00074653">
        <w:rPr>
          <w:sz w:val="14"/>
        </w:rPr>
        <w:t xml:space="preserve"> </w:t>
      </w:r>
      <w:r w:rsidRPr="004B38AC">
        <w:rPr>
          <w:b/>
          <w:u w:val="single"/>
        </w:rPr>
        <w:t xml:space="preserve">Most worrisome of all, </w:t>
      </w:r>
      <w:r w:rsidRPr="004B38AC">
        <w:rPr>
          <w:b/>
          <w:highlight w:val="green"/>
          <w:u w:val="single"/>
        </w:rPr>
        <w:t xml:space="preserve">stratospheric aerosol injection would have to be repeated </w:t>
      </w:r>
      <w:r w:rsidRPr="004B38AC">
        <w:rPr>
          <w:b/>
          <w:u w:val="single"/>
        </w:rPr>
        <w:t>year after year. At termination the rise in temperature associated with additional carbon buildup would come almost at once with world temperature conceivably rising by 2–3°C in a decade—a phenomenon referred to as the “termination problem.”</w:t>
      </w:r>
      <w:hyperlink r:id="rId55" w:anchor="en12" w:history="1">
        <w:r w:rsidRPr="00074653">
          <w:rPr>
            <w:rStyle w:val="Hyperlink"/>
            <w:sz w:val="14"/>
          </w:rPr>
          <w:t>12</w:t>
        </w:r>
      </w:hyperlink>
      <w:r w:rsidRPr="00074653">
        <w:rPr>
          <w:sz w:val="14"/>
        </w:rPr>
        <w:t xml:space="preserve"> As with stratospheric aerosol injection, </w:t>
      </w:r>
      <w:r w:rsidRPr="004B38AC">
        <w:rPr>
          <w:b/>
          <w:highlight w:val="green"/>
          <w:u w:val="single"/>
        </w:rPr>
        <w:t xml:space="preserve">marine cloud brightening would drastically affect the hydrological cycle </w:t>
      </w:r>
      <w:r w:rsidRPr="004B38AC">
        <w:rPr>
          <w:b/>
          <w:u w:val="single"/>
        </w:rPr>
        <w:t>in unpredictable ways</w:t>
      </w:r>
      <w:r w:rsidRPr="00074653">
        <w:rPr>
          <w:sz w:val="14"/>
        </w:rPr>
        <w:t>. For example, it could generate a severe drought in the Amazon, drying up the world’s most vital terrestrial ecosystem with incalculable and catastrophic effects for Earth System stability.</w:t>
      </w:r>
      <w:hyperlink r:id="rId56" w:anchor="en13" w:history="1">
        <w:r w:rsidRPr="00074653">
          <w:rPr>
            <w:rStyle w:val="Hyperlink"/>
            <w:sz w:val="14"/>
          </w:rPr>
          <w:t>13</w:t>
        </w:r>
      </w:hyperlink>
      <w:r w:rsidRPr="00074653">
        <w:rPr>
          <w:sz w:val="14"/>
        </w:rPr>
        <w:t xml:space="preserve"> Many of the dangers of cloud brightening are similar to those of stratospheric aerosol depletion. Like other forms of SRM, it would do nothing to stop ocean acidification caused by rising carbon dioxide levels. The first form of CDR to attract significant attention from economic interests and investors was the idea of fertilizing the ocean with iron, thereby boosting the growth of phytoplankton </w:t>
      </w:r>
      <w:proofErr w:type="gramStart"/>
      <w:r w:rsidRPr="00074653">
        <w:rPr>
          <w:sz w:val="14"/>
        </w:rPr>
        <w:t>so as to</w:t>
      </w:r>
      <w:proofErr w:type="gramEnd"/>
      <w:r w:rsidRPr="00074653">
        <w:rPr>
          <w:sz w:val="14"/>
        </w:rPr>
        <w:t xml:space="preserve"> promote greater ocean uptake of carbon. There have been a dozen experiments in this area and the difficulties attending this scheme have proven to be legion. </w:t>
      </w:r>
      <w:r w:rsidRPr="004B38AC">
        <w:rPr>
          <w:sz w:val="14"/>
          <w:szCs w:val="14"/>
        </w:rPr>
        <w:t xml:space="preserve">The effects on the ecological cycles of phytoplankton, zooplankton, and a host of other marine species all the way up to whales at the top of the food chain are indeterminate. Although some </w:t>
      </w:r>
      <w:r w:rsidRPr="004B38AC">
        <w:rPr>
          <w:sz w:val="14"/>
          <w:szCs w:val="14"/>
        </w:rPr>
        <w:lastRenderedPageBreak/>
        <w:t>parts of the ocean would become greener due to the additional iron, other parts would become bluer, more devoid of life, because they would be deprived of the nutrients—nitrate, phosphorus, and silica—needed for growth.</w:t>
      </w:r>
      <w:hyperlink r:id="rId57" w:anchor="en14" w:history="1">
        <w:r w:rsidRPr="004B38AC">
          <w:rPr>
            <w:rStyle w:val="Hyperlink"/>
            <w:sz w:val="14"/>
            <w:szCs w:val="14"/>
          </w:rPr>
          <w:t>14</w:t>
        </w:r>
      </w:hyperlink>
      <w:r w:rsidRPr="004B38AC">
        <w:rPr>
          <w:sz w:val="14"/>
          <w:szCs w:val="14"/>
        </w:rPr>
        <w:t xml:space="preserve"> Evidence suggests that the vast portion of the carbon taken in by the ocean would stay on the surface or the intermediate levels of the ocean, with only a tiny part entering the ocean depths, where it would be naturally sequestered.</w:t>
      </w:r>
      <w:hyperlink r:id="rId58" w:anchor="en15" w:history="1">
        <w:r w:rsidRPr="00074653">
          <w:rPr>
            <w:rStyle w:val="Hyperlink"/>
            <w:sz w:val="14"/>
          </w:rPr>
          <w:t>15</w:t>
        </w:r>
      </w:hyperlink>
      <w:r w:rsidRPr="00074653">
        <w:rPr>
          <w:sz w:val="14"/>
        </w:rPr>
        <w:t xml:space="preserve"> Among the various CDR schemas, it is BECCS, because of its promise of negative emissions, which today is attracting the most support. This is because it seems to allow nations to overshoot climate targets on the basis that the carbon can be removed from the atmosphere decades later. Although BECCS exists at present largely as an untested computer model, it is now incorporated into almost all climate models utilized by the IPCC.</w:t>
      </w:r>
      <w:hyperlink r:id="rId59" w:anchor="en16" w:history="1">
        <w:r w:rsidRPr="00074653">
          <w:rPr>
            <w:rStyle w:val="Hyperlink"/>
            <w:sz w:val="14"/>
          </w:rPr>
          <w:t>16</w:t>
        </w:r>
      </w:hyperlink>
      <w:r w:rsidRPr="00074653">
        <w:rPr>
          <w:sz w:val="14"/>
        </w:rPr>
        <w:t xml:space="preserve"> As modeled, </w:t>
      </w:r>
      <w:r w:rsidRPr="004B38AC">
        <w:rPr>
          <w:b/>
          <w:highlight w:val="green"/>
          <w:u w:val="single"/>
        </w:rPr>
        <w:t>BECCS would burn cultivated crops</w:t>
      </w:r>
      <w:r w:rsidRPr="004B38AC">
        <w:rPr>
          <w:b/>
          <w:u w:val="single"/>
        </w:rPr>
        <w:t xml:space="preserve"> in order to generate electricity, with the capture and underground storage of the resulting carbon dioxide. In theory, since plant crops can be seen as carbon neutral—taking carbon dioxide from the atmosphere and then eventually releasing it again—BECCS, by burning biomass and then capturing and sequestering the resulting carbon emissions, would be a means of generating electricity while at the same time resulting in a net reduction of atmospheric carbon. BECCS, however, comes into question the moment one moves from the abstract to the concrete. </w:t>
      </w:r>
      <w:r w:rsidRPr="00074653">
        <w:rPr>
          <w:sz w:val="14"/>
        </w:rPr>
        <w:t>The IPCC’s median-level models are projected to remove 630 gigatons of carbon dioxide from the atmosphere, around two thirds of the total emitted between the Industrial Revolution and 2011.</w:t>
      </w:r>
      <w:hyperlink r:id="rId60" w:anchor="en17" w:history="1">
        <w:r w:rsidRPr="00074653">
          <w:rPr>
            <w:rStyle w:val="Hyperlink"/>
            <w:sz w:val="14"/>
          </w:rPr>
          <w:t>17</w:t>
        </w:r>
      </w:hyperlink>
      <w:r w:rsidRPr="00074653">
        <w:rPr>
          <w:sz w:val="14"/>
        </w:rPr>
        <w:t xml:space="preserve"> This would occur on vast crop plantations to be run by agribusiness. </w:t>
      </w:r>
      <w:r w:rsidRPr="004B38AC">
        <w:rPr>
          <w:b/>
          <w:u w:val="single"/>
        </w:rPr>
        <w:t>To remove a trillion tons of carbon dioxide from the atmosphere as envisioned in the more ambitious scenarios would take up a land twice the size of India (or equal to Australia), about half as much land as currently farmed globally, requiring a supply of freshwater equal to current total global agricultural usage.</w:t>
      </w:r>
      <w:hyperlink r:id="rId61" w:anchor="en18" w:history="1">
        <w:r w:rsidRPr="00074653">
          <w:rPr>
            <w:rStyle w:val="Hyperlink"/>
            <w:sz w:val="14"/>
          </w:rPr>
          <w:t>18</w:t>
        </w:r>
      </w:hyperlink>
      <w:r w:rsidRPr="00074653">
        <w:rPr>
          <w:sz w:val="14"/>
        </w:rPr>
        <w:t xml:space="preserve"> The costs of implementing BECCS on the imagined scales have been estimated by climatologist James Hansen—who critically notes that negative emissions have “spread like a cancer” in the IPCC climate models—to be on the order of hundreds of trillions of dollars, with “minimal estimated costs” ranging as high as $570 trillion this century.</w:t>
      </w:r>
      <w:hyperlink r:id="rId62" w:anchor="en19" w:history="1">
        <w:r w:rsidRPr="00074653">
          <w:rPr>
            <w:rStyle w:val="Hyperlink"/>
            <w:sz w:val="14"/>
          </w:rPr>
          <w:t>19</w:t>
        </w:r>
      </w:hyperlink>
      <w:r w:rsidRPr="00074653">
        <w:rPr>
          <w:sz w:val="14"/>
        </w:rPr>
        <w:t xml:space="preserve"> The effects of BECCS—used as a primary mechanism and designed to avoid confrontation with the present system of production—would therefore be a massive displacement of small farmers and global food production. Moreover, the notion that the forms of large-scale, commercial agricultural production presumed in BECCS models would be carbon neutral and would thus result in negative emissions with sequestration has been shown to be exaggerated or false when the larger effects on global land use are </w:t>
      </w:r>
      <w:proofErr w:type="gramStart"/>
      <w:r w:rsidRPr="00074653">
        <w:rPr>
          <w:sz w:val="14"/>
        </w:rPr>
        <w:t>taken into account</w:t>
      </w:r>
      <w:proofErr w:type="gramEnd"/>
      <w:r w:rsidRPr="00074653">
        <w:rPr>
          <w:sz w:val="14"/>
        </w:rPr>
        <w:t>. BECCS crop cultivation is expected to take place on vast monoculture plantations, displacing other forms of land use. Yet, biologically diverse ecosystems have substantially higher rates of carbon sequestration in soil and biomass than does monocrop agriculture.</w:t>
      </w:r>
      <w:hyperlink r:id="rId63" w:anchor="en20" w:history="1">
        <w:r w:rsidRPr="00074653">
          <w:rPr>
            <w:rStyle w:val="Hyperlink"/>
            <w:sz w:val="14"/>
          </w:rPr>
          <w:t>20</w:t>
        </w:r>
      </w:hyperlink>
      <w:r w:rsidRPr="00074653">
        <w:rPr>
          <w:sz w:val="14"/>
        </w:rPr>
        <w:t xml:space="preserve"> An alternative to BECCS in promoting carbon sequestration would be to promote massive, planetary ecological restoration, including reforestation, together with the promotion of agroecology modeled on traditional forms of agriculture organized around nutrient recycling and improved soil management methods.</w:t>
      </w:r>
      <w:hyperlink r:id="rId64" w:anchor="en21" w:history="1">
        <w:r w:rsidRPr="00074653">
          <w:rPr>
            <w:rStyle w:val="Hyperlink"/>
            <w:sz w:val="14"/>
          </w:rPr>
          <w:t>21</w:t>
        </w:r>
      </w:hyperlink>
      <w:r w:rsidRPr="00074653">
        <w:rPr>
          <w:sz w:val="14"/>
        </w:rPr>
        <w:t>This would avoid the metabolic rift associated with agribusiness monocultures, which are less efficient both in terms of food production per hectare and carbon sequestration. Another commonly advocated technofix,</w:t>
      </w:r>
      <w:r w:rsidRPr="004B38AC">
        <w:rPr>
          <w:sz w:val="14"/>
          <w:szCs w:val="14"/>
        </w:rPr>
        <w:t xml:space="preserve"> carbon</w:t>
      </w:r>
      <w:r w:rsidRPr="00074653">
        <w:rPr>
          <w:sz w:val="14"/>
        </w:rPr>
        <w:t xml:space="preserve"> capture and sequestration (CCS), is not strictly a form of geoengineering since it is directed at capturing and sequestering carbon emissions of </w:t>
      </w:r>
      <w:proofErr w:type="gramStart"/>
      <w:r w:rsidRPr="00074653">
        <w:rPr>
          <w:sz w:val="14"/>
        </w:rPr>
        <w:t>particular electrical</w:t>
      </w:r>
      <w:proofErr w:type="gramEnd"/>
      <w:r w:rsidRPr="00074653">
        <w:rPr>
          <w:sz w:val="14"/>
        </w:rPr>
        <w:t xml:space="preserve"> plants, such as coal-fired power plants. However, </w:t>
      </w:r>
      <w:r w:rsidRPr="004B38AC">
        <w:rPr>
          <w:b/>
          <w:u w:val="single"/>
        </w:rPr>
        <w:t>the promotion of a CCS infrastructure on a planetary scale as a means of addressing climate change—thereby skirting the necessity of an ecological revolution in production and consumption—is best seen as a form of planetary geoengineering due to its immense projected economic and ecological scale</w:t>
      </w:r>
      <w:r w:rsidRPr="00074653">
        <w:rPr>
          <w:sz w:val="14"/>
        </w:rPr>
        <w:t xml:space="preserve">. Although CCS would theoretically allow the burning of fossil fuels from electrical power plants with no carbon emissions into the atmosphere, </w:t>
      </w:r>
      <w:r w:rsidRPr="004B38AC">
        <w:rPr>
          <w:b/>
          <w:highlight w:val="green"/>
          <w:u w:val="single"/>
        </w:rPr>
        <w:t>the scale and the costs of CCS operations are prohibitive</w:t>
      </w:r>
      <w:r w:rsidRPr="004B38AC">
        <w:rPr>
          <w:b/>
          <w:u w:val="single"/>
        </w:rPr>
        <w:t>.</w:t>
      </w:r>
      <w:r w:rsidRPr="00074653">
        <w:rPr>
          <w:sz w:val="14"/>
        </w:rPr>
        <w:t xml:space="preserve"> As Clive Hamilton writes in </w:t>
      </w:r>
      <w:proofErr w:type="spellStart"/>
      <w:r w:rsidRPr="00074653">
        <w:rPr>
          <w:sz w:val="14"/>
        </w:rPr>
        <w:t>Earthmasters</w:t>
      </w:r>
      <w:proofErr w:type="spellEnd"/>
      <w:r w:rsidRPr="00074653">
        <w:rPr>
          <w:sz w:val="14"/>
        </w:rPr>
        <w:t>: The Dawn of the Age of Climate Engineering, CCS for a single “standard-sized 1,000 megawatt coal-fired plant….would need 30 kilometers of air-sucking machinery and six chemical plants, with a footprint of 6 square kilometers.”</w:t>
      </w:r>
      <w:hyperlink r:id="rId65" w:anchor="en22" w:history="1">
        <w:r w:rsidRPr="00074653">
          <w:rPr>
            <w:rStyle w:val="Hyperlink"/>
            <w:sz w:val="14"/>
          </w:rPr>
          <w:t>22</w:t>
        </w:r>
      </w:hyperlink>
      <w:r w:rsidRPr="00074653">
        <w:rPr>
          <w:sz w:val="14"/>
        </w:rPr>
        <w:t xml:space="preserve"> Energy expert Vaclav </w:t>
      </w:r>
      <w:proofErr w:type="spellStart"/>
      <w:r w:rsidRPr="00074653">
        <w:rPr>
          <w:sz w:val="14"/>
        </w:rPr>
        <w:t>Smil</w:t>
      </w:r>
      <w:proofErr w:type="spellEnd"/>
      <w:r w:rsidRPr="00074653">
        <w:rPr>
          <w:sz w:val="14"/>
        </w:rPr>
        <w:t xml:space="preserve"> has calculated that, “in order to sequester just a fifth of current [2010] CO2 emissions we would have to create an entirely new worldwide absorption-gathering-compression-transportation-storage industry whose annual throughput would have to be about 70 percent larger than the annual volume now handled by the global crude oil industry, whose immense infrastructure of wells, pipelines, compressor stations and storage took generations to build.”</w:t>
      </w:r>
      <w:hyperlink r:id="rId66" w:anchor="en23" w:history="1">
        <w:r w:rsidRPr="00074653">
          <w:rPr>
            <w:rStyle w:val="Hyperlink"/>
            <w:sz w:val="14"/>
          </w:rPr>
          <w:t>23</w:t>
        </w:r>
      </w:hyperlink>
      <w:r w:rsidRPr="00074653">
        <w:rPr>
          <w:sz w:val="14"/>
        </w:rPr>
        <w:t xml:space="preserve"> </w:t>
      </w:r>
      <w:r w:rsidRPr="004B38AC">
        <w:rPr>
          <w:b/>
          <w:u w:val="single"/>
        </w:rPr>
        <w:t>Capturing and sequestering current U.S. carbon dioxide emissions would require 130 billion tons of water per year, equal to about half the annual flow of the Columbia River. This new gigantic infrastructure would be placed on top of the current fossil fuel infrastructure—all in order to allow for the continued burning of fossil fuels</w:t>
      </w:r>
      <w:r w:rsidRPr="00074653">
        <w:rPr>
          <w:sz w:val="14"/>
        </w:rPr>
        <w:t>.</w:t>
      </w:r>
      <w:hyperlink r:id="rId67" w:anchor="en24" w:history="1">
        <w:r w:rsidRPr="00074653">
          <w:rPr>
            <w:rStyle w:val="Hyperlink"/>
            <w:sz w:val="14"/>
          </w:rPr>
          <w:t>24</w:t>
        </w:r>
      </w:hyperlink>
      <w:r w:rsidRPr="00074653">
        <w:rPr>
          <w:sz w:val="14"/>
        </w:rPr>
        <w:t xml:space="preserve"> A Planetary Precautionary Principle for the Anthropocene </w:t>
      </w:r>
      <w:r w:rsidRPr="00074653">
        <w:rPr>
          <w:rStyle w:val="StyleUnderline"/>
        </w:rPr>
        <w:t xml:space="preserve">If </w:t>
      </w:r>
      <w:r w:rsidRPr="00074653">
        <w:rPr>
          <w:rStyle w:val="StyleUnderline"/>
          <w:highlight w:val="green"/>
        </w:rPr>
        <w:t xml:space="preserve">today’s </w:t>
      </w:r>
      <w:r w:rsidRPr="00074653">
        <w:rPr>
          <w:rStyle w:val="StyleUnderline"/>
        </w:rPr>
        <w:t xml:space="preserve">planetary </w:t>
      </w:r>
      <w:r w:rsidRPr="00074653">
        <w:rPr>
          <w:rStyle w:val="StyleUnderline"/>
          <w:highlight w:val="green"/>
        </w:rPr>
        <w:t xml:space="preserve">ecological </w:t>
      </w:r>
      <w:r w:rsidRPr="00074653">
        <w:rPr>
          <w:rStyle w:val="StyleUnderline"/>
          <w:highlight w:val="green"/>
        </w:rPr>
        <w:lastRenderedPageBreak/>
        <w:t xml:space="preserve">emergency is a product of centuries of war on the planet as </w:t>
      </w:r>
      <w:r w:rsidRPr="00074653">
        <w:rPr>
          <w:rStyle w:val="StyleUnderline"/>
        </w:rPr>
        <w:t xml:space="preserve">a mechanism of </w:t>
      </w:r>
      <w:r w:rsidRPr="00074653">
        <w:rPr>
          <w:rStyle w:val="StyleUnderline"/>
          <w:highlight w:val="green"/>
        </w:rPr>
        <w:t>capital accumulation</w:t>
      </w:r>
      <w:r w:rsidRPr="00074653">
        <w:rPr>
          <w:rStyle w:val="StyleUnderline"/>
        </w:rPr>
        <w:t xml:space="preserve">, fossil-capital generated geoengineering schemes can be seen as gargantuan projects for keeping the system going by </w:t>
      </w:r>
      <w:r w:rsidRPr="00074653">
        <w:rPr>
          <w:rStyle w:val="Emphasis"/>
        </w:rPr>
        <w:t>carrying this war to its ultimate level</w:t>
      </w:r>
      <w:r w:rsidRPr="00074653">
        <w:rPr>
          <w:sz w:val="14"/>
        </w:rPr>
        <w:t xml:space="preserve">. </w:t>
      </w:r>
      <w:r w:rsidRPr="00074653">
        <w:rPr>
          <w:rStyle w:val="StyleUnderline"/>
        </w:rPr>
        <w:t>Geoengineering</w:t>
      </w:r>
      <w:r w:rsidRPr="00074653">
        <w:rPr>
          <w:sz w:val="14"/>
        </w:rPr>
        <w:t xml:space="preserve"> under the present regime of accumulation </w:t>
      </w:r>
      <w:r w:rsidRPr="00074653">
        <w:rPr>
          <w:rStyle w:val="StyleUnderline"/>
        </w:rPr>
        <w:t xml:space="preserve">has </w:t>
      </w:r>
      <w:r w:rsidRPr="00074653">
        <w:rPr>
          <w:rStyle w:val="Emphasis"/>
          <w:highlight w:val="green"/>
        </w:rPr>
        <w:t>the sole objective of keeping the status quo intact</w:t>
      </w:r>
      <w:r w:rsidRPr="00074653">
        <w:rPr>
          <w:rStyle w:val="StyleUnderline"/>
        </w:rPr>
        <w:t>—neither disturbing the dominant relations of capitalist production nor even seeking so much as to overturn the fossil-fuel industry with which capital is deeply intertwined</w:t>
      </w:r>
      <w:r w:rsidRPr="00074653">
        <w:rPr>
          <w:sz w:val="14"/>
        </w:rPr>
        <w:t xml:space="preserve">. </w:t>
      </w:r>
      <w:r w:rsidRPr="00074653">
        <w:rPr>
          <w:rStyle w:val="StyleUnderline"/>
          <w:highlight w:val="green"/>
        </w:rPr>
        <w:t>Profits</w:t>
      </w:r>
      <w:r w:rsidRPr="00074653">
        <w:rPr>
          <w:rStyle w:val="StyleUnderline"/>
        </w:rPr>
        <w:t xml:space="preserve">, production, and overcoming energy poverty in the poorer parts of the world thus </w:t>
      </w:r>
      <w:r w:rsidRPr="00074653">
        <w:rPr>
          <w:rStyle w:val="StyleUnderline"/>
          <w:highlight w:val="green"/>
        </w:rPr>
        <w:t>become justifications for keeping the</w:t>
      </w:r>
      <w:r w:rsidRPr="00074653">
        <w:rPr>
          <w:rStyle w:val="StyleUnderline"/>
        </w:rPr>
        <w:t xml:space="preserve"> present fossil-capital </w:t>
      </w:r>
      <w:r w:rsidRPr="00074653">
        <w:rPr>
          <w:rStyle w:val="StyleUnderline"/>
          <w:highlight w:val="green"/>
        </w:rPr>
        <w:t xml:space="preserve">system going, </w:t>
      </w:r>
      <w:r w:rsidRPr="00074653">
        <w:rPr>
          <w:rStyle w:val="Emphasis"/>
          <w:highlight w:val="green"/>
        </w:rPr>
        <w:t xml:space="preserve">maintaining at all </w:t>
      </w:r>
      <w:proofErr w:type="gramStart"/>
      <w:r w:rsidRPr="00074653">
        <w:rPr>
          <w:rStyle w:val="Emphasis"/>
          <w:highlight w:val="green"/>
        </w:rPr>
        <w:t>cost</w:t>
      </w:r>
      <w:proofErr w:type="gramEnd"/>
      <w:r w:rsidRPr="00074653">
        <w:rPr>
          <w:rStyle w:val="Emphasis"/>
          <w:highlight w:val="green"/>
        </w:rPr>
        <w:t xml:space="preserve"> the</w:t>
      </w:r>
      <w:r w:rsidRPr="00074653">
        <w:rPr>
          <w:rStyle w:val="Emphasis"/>
        </w:rPr>
        <w:t xml:space="preserve"> existing </w:t>
      </w:r>
      <w:r w:rsidRPr="00074653">
        <w:rPr>
          <w:rStyle w:val="Emphasis"/>
          <w:highlight w:val="green"/>
        </w:rPr>
        <w:t>capitalist</w:t>
      </w:r>
      <w:r w:rsidRPr="00074653">
        <w:rPr>
          <w:rStyle w:val="Emphasis"/>
        </w:rPr>
        <w:t xml:space="preserve"> </w:t>
      </w:r>
      <w:r w:rsidRPr="00074653">
        <w:rPr>
          <w:rStyle w:val="Emphasis"/>
          <w:highlight w:val="green"/>
        </w:rPr>
        <w:t>environmental regime</w:t>
      </w:r>
      <w:r w:rsidRPr="00074653">
        <w:rPr>
          <w:rStyle w:val="Emphasis"/>
        </w:rPr>
        <w:t>.</w:t>
      </w:r>
      <w:r w:rsidRPr="00074653">
        <w:rPr>
          <w:sz w:val="14"/>
        </w:rPr>
        <w:t xml:space="preserve"> The Promethean mentality behind </w:t>
      </w:r>
      <w:r w:rsidRPr="00074653">
        <w:rPr>
          <w:rStyle w:val="StyleUnderline"/>
        </w:rPr>
        <w:t>this is well captured by a question that Rex Tillerson</w:t>
      </w:r>
      <w:r w:rsidRPr="00074653">
        <w:rPr>
          <w:sz w:val="14"/>
        </w:rPr>
        <w:t xml:space="preserve"> then CEO of Exxon Mobil Corporation </w:t>
      </w:r>
      <w:r w:rsidRPr="00074653">
        <w:rPr>
          <w:rStyle w:val="StyleUnderline"/>
        </w:rPr>
        <w:t>asked—without a trace of irony</w:t>
      </w:r>
      <w:r w:rsidRPr="00074653">
        <w:rPr>
          <w:sz w:val="14"/>
        </w:rPr>
        <w:t>—at an annual shareholders meeting in 2013: “</w:t>
      </w:r>
      <w:r w:rsidRPr="00074653">
        <w:rPr>
          <w:rStyle w:val="StyleUnderline"/>
        </w:rPr>
        <w:t>What good is it to save the planet if humanity suffers?</w:t>
      </w:r>
      <w:r w:rsidRPr="00074653">
        <w:rPr>
          <w:sz w:val="14"/>
        </w:rPr>
        <w:t>”</w:t>
      </w:r>
      <w:hyperlink r:id="rId68" w:anchor="en25" w:history="1">
        <w:r w:rsidRPr="00074653">
          <w:rPr>
            <w:rStyle w:val="Hyperlink"/>
            <w:sz w:val="14"/>
          </w:rPr>
          <w:t>25</w:t>
        </w:r>
      </w:hyperlink>
      <w:r w:rsidRPr="00074653">
        <w:rPr>
          <w:sz w:val="14"/>
        </w:rPr>
        <w:t xml:space="preserve"> </w:t>
      </w:r>
      <w:r w:rsidRPr="00074653">
        <w:rPr>
          <w:rStyle w:val="StyleUnderline"/>
        </w:rPr>
        <w:t xml:space="preserve">The whole history of ecological crisis leading up the present planetary emergency, punctuated by numerous disasters—from the near total destruction of the ozone layer, to nutrient loading and the spread of dead zones in the ocean, to climate change itself—serves to highlight the </w:t>
      </w:r>
      <w:r w:rsidRPr="00074653">
        <w:rPr>
          <w:rStyle w:val="Emphasis"/>
        </w:rPr>
        <w:t>march of folly associated with any attempt to engineer the entire planet</w:t>
      </w:r>
      <w:r w:rsidRPr="00074653">
        <w:rPr>
          <w:sz w:val="14"/>
        </w:rPr>
        <w:t xml:space="preserve">. </w:t>
      </w:r>
      <w:r w:rsidRPr="00074653">
        <w:rPr>
          <w:rStyle w:val="StyleUnderline"/>
        </w:rPr>
        <w:t>The complexity of the Earth System guarantees that enormous unforeseen consequences would emerge.</w:t>
      </w:r>
      <w:r w:rsidRPr="00074653">
        <w:rPr>
          <w:sz w:val="14"/>
        </w:rPr>
        <w:t xml:space="preserve"> As Frederick Engels warned in the nineteenth century, “</w:t>
      </w:r>
      <w:r w:rsidRPr="00074653">
        <w:rPr>
          <w:rStyle w:val="StyleUnderline"/>
        </w:rPr>
        <w:t xml:space="preserve">Let us not…flatter ourselves overmuch on account of our human victories over nature. </w:t>
      </w:r>
      <w:r w:rsidRPr="00074653">
        <w:rPr>
          <w:rStyle w:val="Emphasis"/>
        </w:rPr>
        <w:t>For each such victory nature takes its revenge on us</w:t>
      </w:r>
      <w:r w:rsidRPr="00074653">
        <w:rPr>
          <w:rStyle w:val="StyleUnderline"/>
        </w:rPr>
        <w:t>.</w:t>
      </w:r>
      <w:r w:rsidRPr="00074653">
        <w:rPr>
          <w:sz w:val="14"/>
        </w:rPr>
        <w:t xml:space="preserve"> </w:t>
      </w:r>
      <w:r w:rsidRPr="00074653">
        <w:rPr>
          <w:rStyle w:val="StyleUnderline"/>
        </w:rPr>
        <w:t>Each victory, it is true, in the first place brings about the results we expected, but in the second and third places it has quite different, unforeseen effects which only too often cancel the first</w:t>
      </w:r>
      <w:r w:rsidRPr="00074653">
        <w:rPr>
          <w:sz w:val="14"/>
        </w:rPr>
        <w:t>.”</w:t>
      </w:r>
      <w:hyperlink r:id="rId69" w:anchor="en26" w:history="1">
        <w:r w:rsidRPr="00074653">
          <w:rPr>
            <w:rStyle w:val="Hyperlink"/>
            <w:sz w:val="14"/>
          </w:rPr>
          <w:t>26</w:t>
        </w:r>
      </w:hyperlink>
      <w:r w:rsidRPr="00074653">
        <w:rPr>
          <w:sz w:val="14"/>
        </w:rPr>
        <w:t xml:space="preserve"> In the face of uncertainty, coupled with an extremely high likelihood of inflicting incalculable harm on the Earth System, </w:t>
      </w:r>
      <w:r w:rsidRPr="00074653">
        <w:rPr>
          <w:rStyle w:val="StyleUnderline"/>
        </w:rPr>
        <w:t xml:space="preserve">it is essential to invoke what is known as the Precautionary Principle </w:t>
      </w:r>
      <w:r w:rsidRPr="00074653">
        <w:rPr>
          <w:sz w:val="14"/>
        </w:rPr>
        <w:t>whenever the question of planetary geoengineering is raised. As ecological economist Paul Burkett has explained, the strong version of the Precautionary Principle, necessarily encompasses the following: (1) The Precautionary Principle Proper, which says that if an action may cause serious harm, there is a case for counteracting measures to ensure that the action does not take place. (2) The Principle of Reverse Onus, under which it is the responsibility of those supporting an action to show that it is not seriously harmful, thereby shifting the burden of proof off those potentially harmed by the action (</w:t>
      </w:r>
      <w:proofErr w:type="gramStart"/>
      <w:r w:rsidRPr="00074653">
        <w:rPr>
          <w:sz w:val="14"/>
        </w:rPr>
        <w:t>e.g.</w:t>
      </w:r>
      <w:proofErr w:type="gramEnd"/>
      <w:r w:rsidRPr="00074653">
        <w:rPr>
          <w:sz w:val="14"/>
        </w:rPr>
        <w:t xml:space="preserve"> the general population and other species occupying the environment). In short, it is safety, rather than potential harm, that needs to be demonstrated. (3) The Principle of Alternative Assessment, stipulating that no potentially harmful action will be undertaken if there are alternative actions available that safely achieve the same goals as the action proposed. (4) All societal deliberations bearing on the application of features 1 through 3 must be open, informed, and democratic, and must include all affected parties.</w:t>
      </w:r>
      <w:hyperlink r:id="rId70" w:anchor="en27" w:history="1">
        <w:r w:rsidRPr="00074653">
          <w:rPr>
            <w:rStyle w:val="Hyperlink"/>
            <w:sz w:val="14"/>
          </w:rPr>
          <w:t>27</w:t>
        </w:r>
      </w:hyperlink>
      <w:r w:rsidRPr="00074653">
        <w:rPr>
          <w:sz w:val="14"/>
        </w:rPr>
        <w:t xml:space="preserve"> It is clear that geoengineering promoted in a context of a capitalist regime of maximum accumulation would be ruled out completely by a strong Precautionary Principle based on each of the criteria listed above. There is a near certainty of extreme damage to the human species as a whole arising from </w:t>
      </w:r>
      <w:proofErr w:type="gramStart"/>
      <w:r w:rsidRPr="00074653">
        <w:rPr>
          <w:sz w:val="14"/>
        </w:rPr>
        <w:t>all of</w:t>
      </w:r>
      <w:proofErr w:type="gramEnd"/>
      <w:r w:rsidRPr="00074653">
        <w:rPr>
          <w:sz w:val="14"/>
        </w:rPr>
        <w:t xml:space="preserve"> the major geoengineering proposals. If the onus were placed on status quo proponents of capitalist geoengineering to demonstrate that great harm to the planet as a place of human habitation would not be inflicted, such proposals would fail the test. Since the alternative of not burning fossil fuels and promoting alternative forms of energy is entirely feasible, while planetary geoengineering carries with it immense added dangers for the Earth System as a whole, such a technofix as a primary means of checking global warming would be excluded by that criterion, too. Finally, geoengineering under the present economic and social system invariably involves some entity from the power structure—a single multi-billionaire, a corporation, a government, or an international organization—implementing such action ostensibly on behalf of </w:t>
      </w:r>
      <w:proofErr w:type="gramStart"/>
      <w:r w:rsidRPr="00074653">
        <w:rPr>
          <w:sz w:val="14"/>
        </w:rPr>
        <w:t>humanity as a whole, while</w:t>
      </w:r>
      <w:proofErr w:type="gramEnd"/>
      <w:r w:rsidRPr="00074653">
        <w:rPr>
          <w:sz w:val="14"/>
        </w:rPr>
        <w:t xml:space="preserve"> leaving most affected parties worldwide out of the decision-making process, with hundreds of millions, perhaps billions, of people paying the environmental costs, often with their lives. In short, geoengineering, particularly if subordinated to the capital accumulation process, violates the most sacred version of the Precautionary Principle, dating back to antiquity: First Do No Harm. </w:t>
      </w:r>
      <w:r w:rsidRPr="00074653">
        <w:rPr>
          <w:rStyle w:val="Emphasis"/>
        </w:rPr>
        <w:t>Eco-</w:t>
      </w:r>
      <w:r w:rsidRPr="00074653">
        <w:rPr>
          <w:rStyle w:val="Emphasis"/>
        </w:rPr>
        <w:lastRenderedPageBreak/>
        <w:t>Revolution as the Only Alternative</w:t>
      </w:r>
      <w:r>
        <w:rPr>
          <w:rStyle w:val="Emphasis"/>
        </w:rPr>
        <w:t xml:space="preserve"> </w:t>
      </w:r>
      <w:r w:rsidRPr="00074653">
        <w:rPr>
          <w:rStyle w:val="StyleUnderline"/>
        </w:rPr>
        <w:t>As an extension of the current war on the planet, a regime of climate geoengineering designed to keep the present mode of production going is sharply opposed to the view enunciated by Barry Commoner</w:t>
      </w:r>
      <w:r w:rsidRPr="00074653">
        <w:rPr>
          <w:sz w:val="14"/>
        </w:rPr>
        <w:t xml:space="preserve"> in 1992 in Making Peace with the Planet, where he wrote: “</w:t>
      </w:r>
      <w:r w:rsidRPr="00074653">
        <w:rPr>
          <w:rStyle w:val="StyleUnderline"/>
        </w:rPr>
        <w:t xml:space="preserve">If </w:t>
      </w:r>
      <w:r w:rsidRPr="00E462EF">
        <w:rPr>
          <w:rStyle w:val="StyleUnderline"/>
        </w:rPr>
        <w:t xml:space="preserve">the environment is polluted and the economy is sick, </w:t>
      </w:r>
      <w:r w:rsidRPr="00E462EF">
        <w:rPr>
          <w:rStyle w:val="Emphasis"/>
        </w:rPr>
        <w:t>the virus that causes both will be found in the system of production</w:t>
      </w:r>
      <w:r w:rsidRPr="00E462EF">
        <w:rPr>
          <w:sz w:val="14"/>
        </w:rPr>
        <w:t>.”</w:t>
      </w:r>
      <w:hyperlink r:id="rId71" w:anchor="en28" w:history="1">
        <w:r w:rsidRPr="00E462EF">
          <w:rPr>
            <w:rStyle w:val="Hyperlink"/>
            <w:sz w:val="14"/>
          </w:rPr>
          <w:t>28</w:t>
        </w:r>
      </w:hyperlink>
      <w:r w:rsidRPr="00E462EF">
        <w:rPr>
          <w:sz w:val="14"/>
        </w:rPr>
        <w:t xml:space="preserve"> </w:t>
      </w:r>
      <w:r w:rsidRPr="00E462EF">
        <w:rPr>
          <w:rStyle w:val="StyleUnderline"/>
        </w:rPr>
        <w:t>There can be no doubt today that it is the</w:t>
      </w:r>
      <w:r w:rsidRPr="00074653">
        <w:rPr>
          <w:rStyle w:val="StyleUnderline"/>
        </w:rPr>
        <w:t xml:space="preserve"> present mode of production, particularly the system of </w:t>
      </w:r>
      <w:r w:rsidRPr="00E462EF">
        <w:rPr>
          <w:rStyle w:val="StyleUnderline"/>
        </w:rPr>
        <w:t>fossil capital, that needs to change on a global scale</w:t>
      </w:r>
      <w:r w:rsidRPr="00E462EF">
        <w:rPr>
          <w:sz w:val="14"/>
        </w:rPr>
        <w:t xml:space="preserve">. </w:t>
      </w:r>
      <w:proofErr w:type="gramStart"/>
      <w:r w:rsidRPr="00E462EF">
        <w:rPr>
          <w:rStyle w:val="Emphasis"/>
        </w:rPr>
        <w:t>In order to</w:t>
      </w:r>
      <w:proofErr w:type="gramEnd"/>
      <w:r w:rsidRPr="00E462EF">
        <w:rPr>
          <w:rStyle w:val="Emphasis"/>
        </w:rPr>
        <w:t xml:space="preserve"> stop climate change, the world economy must quickly shift to zero net carbon dioxide emissions.</w:t>
      </w:r>
      <w:r w:rsidRPr="00E462EF">
        <w:rPr>
          <w:sz w:val="14"/>
        </w:rPr>
        <w:t xml:space="preserve"> This is well within reach</w:t>
      </w:r>
      <w:r w:rsidRPr="00074653">
        <w:rPr>
          <w:sz w:val="14"/>
        </w:rPr>
        <w:t xml:space="preserve"> with a concerted effort by human society as a whole utilizing already existing sustainable technological means—particularly when coupled with necessary changes in social organization to reduce the colossal waste of resources and lives that is built into the current alienated system of production. </w:t>
      </w:r>
      <w:r w:rsidRPr="00E462EF">
        <w:rPr>
          <w:rStyle w:val="StyleUnderline"/>
          <w:highlight w:val="green"/>
        </w:rPr>
        <w:t xml:space="preserve">Such changes could not </w:t>
      </w:r>
      <w:r w:rsidRPr="00E462EF">
        <w:rPr>
          <w:rStyle w:val="StyleUnderline"/>
        </w:rPr>
        <w:t>simply</w:t>
      </w:r>
      <w:r w:rsidRPr="00E462EF">
        <w:rPr>
          <w:rStyle w:val="StyleUnderline"/>
          <w:highlight w:val="green"/>
        </w:rPr>
        <w:t xml:space="preserve"> be implemented from </w:t>
      </w:r>
      <w:r w:rsidRPr="00E462EF">
        <w:rPr>
          <w:rStyle w:val="StyleUnderline"/>
        </w:rPr>
        <w:t>the</w:t>
      </w:r>
      <w:r w:rsidRPr="00E462EF">
        <w:rPr>
          <w:rStyle w:val="StyleUnderline"/>
          <w:highlight w:val="green"/>
        </w:rPr>
        <w:t xml:space="preserve"> top </w:t>
      </w:r>
      <w:r w:rsidRPr="00E462EF">
        <w:rPr>
          <w:rStyle w:val="StyleUnderline"/>
        </w:rPr>
        <w:t>by</w:t>
      </w:r>
      <w:r w:rsidRPr="00E462EF">
        <w:rPr>
          <w:rStyle w:val="StyleUnderline"/>
          <w:highlight w:val="green"/>
        </w:rPr>
        <w:t xml:space="preserve"> elites,</w:t>
      </w:r>
      <w:r w:rsidRPr="00E462EF">
        <w:rPr>
          <w:rStyle w:val="StyleUnderline"/>
        </w:rPr>
        <w:t xml:space="preserve"> but rather </w:t>
      </w:r>
      <w:r w:rsidRPr="00E462EF">
        <w:rPr>
          <w:rStyle w:val="StyleUnderline"/>
          <w:highlight w:val="green"/>
        </w:rPr>
        <w:t>would require</w:t>
      </w:r>
      <w:r w:rsidRPr="00074653">
        <w:rPr>
          <w:rStyle w:val="StyleUnderline"/>
        </w:rPr>
        <w:t xml:space="preserve"> the self-</w:t>
      </w:r>
      <w:r w:rsidRPr="00074653">
        <w:rPr>
          <w:rStyle w:val="StyleUnderline"/>
          <w:highlight w:val="green"/>
        </w:rPr>
        <w:t>mobilization of the population</w:t>
      </w:r>
      <w:r w:rsidRPr="00074653">
        <w:rPr>
          <w:sz w:val="14"/>
        </w:rPr>
        <w:t>, inspired by the revolutionary actions of youth aimed at egalitarian, ecological, collective, and socialized solutions—recognizing that it is the world that they will inherit that is m</w:t>
      </w:r>
      <w:r w:rsidRPr="00E462EF">
        <w:rPr>
          <w:sz w:val="14"/>
        </w:rPr>
        <w:t xml:space="preserve">ost at stake. </w:t>
      </w:r>
      <w:r w:rsidRPr="00E462EF">
        <w:rPr>
          <w:rStyle w:val="StyleUnderline"/>
        </w:rPr>
        <w:t>Today’s necessary ecological revolution would include for start</w:t>
      </w:r>
      <w:r w:rsidRPr="00074653">
        <w:rPr>
          <w:rStyle w:val="StyleUnderline"/>
        </w:rPr>
        <w:t xml:space="preserve">ers: (1) </w:t>
      </w:r>
      <w:r w:rsidRPr="00074653">
        <w:rPr>
          <w:rStyle w:val="Emphasis"/>
          <w:highlight w:val="green"/>
        </w:rPr>
        <w:t>an emergency moratorium on economic growth</w:t>
      </w:r>
      <w:r w:rsidRPr="00074653">
        <w:rPr>
          <w:rStyle w:val="StyleUnderline"/>
          <w:highlight w:val="green"/>
        </w:rPr>
        <w:t xml:space="preserve"> </w:t>
      </w:r>
      <w:r w:rsidRPr="00074653">
        <w:rPr>
          <w:rStyle w:val="StyleUnderline"/>
        </w:rPr>
        <w:t xml:space="preserve">in the rich countries </w:t>
      </w:r>
      <w:r w:rsidRPr="00074653">
        <w:rPr>
          <w:rStyle w:val="StyleUnderline"/>
          <w:highlight w:val="green"/>
        </w:rPr>
        <w:t>coupled with downward redistribution of income and wealth</w:t>
      </w:r>
      <w:r w:rsidRPr="00074653">
        <w:rPr>
          <w:rStyle w:val="StyleUnderline"/>
        </w:rPr>
        <w:t>; (2) radical reductions in greenhouse gas emissions; (3) rapid phase-out of the entire fossil fuel energy structure</w:t>
      </w:r>
      <w:r w:rsidRPr="00074653">
        <w:rPr>
          <w:sz w:val="14"/>
        </w:rPr>
        <w:t xml:space="preserve">; (4) substitution of an alternative energy infrastructure based on sustainable alternatives such as solar and wind power and rooted in local control; (5) massive cuts in military spending with the freed-up economic surplus to be used for ecological conversion; (6) promotion of circular economies and zero-waste systems to decrease the throughput of energy and resources; (7) building effective public transportation, together with measures to decrease dependence on the private automobile; (8) restoration of global ecosystems in line with local, including indigenous, communities; (9) transformation of destructive, energy-and chemical-intensive agribusiness-monocultural production into agroecology, based on sustainable small farms and peasant cultivation with their greater productivity of food per acre; (10) institution of strong controls on the emission of toxic chemicals; (11) prohibition of the privatization of freshwater resources; (12) imposition of strong, human-community-based management of the ocean commons geared to sustainability; (13) institution of dramatic new measures to protect endangered species; (14) strict limits imposed on excessive and destructive consumer marketing by corporations; (15) reorganization of production to break down current commodity chains geared to rapacious accumulation and the philosophy of après </w:t>
      </w:r>
      <w:proofErr w:type="spellStart"/>
      <w:r w:rsidRPr="00074653">
        <w:rPr>
          <w:sz w:val="14"/>
        </w:rPr>
        <w:t>moi</w:t>
      </w:r>
      <w:proofErr w:type="spellEnd"/>
      <w:r w:rsidRPr="00074653">
        <w:rPr>
          <w:sz w:val="14"/>
        </w:rPr>
        <w:t xml:space="preserve"> le </w:t>
      </w:r>
      <w:proofErr w:type="spellStart"/>
      <w:r w:rsidRPr="00074653">
        <w:rPr>
          <w:sz w:val="14"/>
        </w:rPr>
        <w:t>déluge</w:t>
      </w:r>
      <w:proofErr w:type="spellEnd"/>
      <w:r w:rsidRPr="00074653">
        <w:rPr>
          <w:sz w:val="14"/>
        </w:rPr>
        <w:t>; and (16) the development of more rational, equitable, less wasteful, and more collective forms of production.</w:t>
      </w:r>
      <w:hyperlink r:id="rId72" w:anchor="en29" w:history="1">
        <w:r w:rsidRPr="00E462EF">
          <w:rPr>
            <w:rStyle w:val="Hyperlink"/>
            <w:sz w:val="14"/>
          </w:rPr>
          <w:t>29</w:t>
        </w:r>
      </w:hyperlink>
      <w:r w:rsidRPr="00E462EF">
        <w:rPr>
          <w:sz w:val="14"/>
        </w:rPr>
        <w:t xml:space="preserve"> </w:t>
      </w:r>
      <w:r w:rsidRPr="00E462EF">
        <w:rPr>
          <w:rStyle w:val="StyleUnderline"/>
          <w:highlight w:val="green"/>
        </w:rPr>
        <w:t>Priority i</w:t>
      </w:r>
      <w:r w:rsidRPr="00E462EF">
        <w:rPr>
          <w:rStyle w:val="StyleUnderline"/>
        </w:rPr>
        <w:t xml:space="preserve">n such an </w:t>
      </w:r>
      <w:r w:rsidRPr="00E462EF">
        <w:rPr>
          <w:rStyle w:val="StyleUnderline"/>
          <w:highlight w:val="green"/>
        </w:rPr>
        <w:t>eco-revolution would</w:t>
      </w:r>
      <w:r w:rsidRPr="00E462EF">
        <w:rPr>
          <w:rStyle w:val="StyleUnderline"/>
        </w:rPr>
        <w:t xml:space="preserve"> need to </w:t>
      </w:r>
      <w:r w:rsidRPr="00E462EF">
        <w:rPr>
          <w:rStyle w:val="StyleUnderline"/>
          <w:highlight w:val="green"/>
        </w:rPr>
        <w:t>be given to</w:t>
      </w:r>
      <w:r w:rsidRPr="00E462EF">
        <w:rPr>
          <w:rStyle w:val="StyleUnderline"/>
        </w:rPr>
        <w:t xml:space="preserve"> the fastest </w:t>
      </w:r>
      <w:r w:rsidRPr="00E462EF">
        <w:rPr>
          <w:rStyle w:val="StyleUnderline"/>
          <w:highlight w:val="green"/>
        </w:rPr>
        <w:t>imaginable elimination of fossil fuel emissions</w:t>
      </w:r>
      <w:r w:rsidRPr="00E462EF">
        <w:rPr>
          <w:rStyle w:val="StyleUnderline"/>
        </w:rPr>
        <w:t>, but this would in turn require fundamental change</w:t>
      </w:r>
      <w:r w:rsidRPr="00074653">
        <w:rPr>
          <w:rStyle w:val="StyleUnderline"/>
          <w:highlight w:val="green"/>
        </w:rPr>
        <w:t xml:space="preserve">s </w:t>
      </w:r>
      <w:r w:rsidRPr="00074653">
        <w:rPr>
          <w:rStyle w:val="StyleUnderline"/>
        </w:rPr>
        <w:t>in the human relationship to the earth</w:t>
      </w:r>
      <w:r w:rsidRPr="00074653">
        <w:rPr>
          <w:sz w:val="14"/>
        </w:rPr>
        <w:t xml:space="preserve"> and in the relationship of human beings to each other. A new emphasis would have to be placed on sustainable human development and the creation of an organic system of social metabolic reproduction. Centuries of exploitation and expropriation, including divisions </w:t>
      </w:r>
      <w:proofErr w:type="gramStart"/>
      <w:r w:rsidRPr="00074653">
        <w:rPr>
          <w:sz w:val="14"/>
        </w:rPr>
        <w:t>on the basis of</w:t>
      </w:r>
      <w:proofErr w:type="gramEnd"/>
      <w:r w:rsidRPr="00074653">
        <w:rPr>
          <w:sz w:val="14"/>
        </w:rPr>
        <w:t xml:space="preserve"> class, gender, race, and ethnicity, would have to be transcended. </w:t>
      </w:r>
      <w:r w:rsidRPr="00074653">
        <w:rPr>
          <w:rStyle w:val="StyleUnderline"/>
        </w:rPr>
        <w:t>The historical logic posed by current conditions thus points to the necessity of a long ecological revolution, putting into place a new system of sustainable human development aimed at addressing the totality of needs of human beings as both natural and social beings: what is now called</w:t>
      </w:r>
      <w:r>
        <w:rPr>
          <w:rStyle w:val="StyleUnderline"/>
        </w:rPr>
        <w:t xml:space="preserve"> </w:t>
      </w:r>
      <w:proofErr w:type="spellStart"/>
      <w:r w:rsidRPr="00074653">
        <w:rPr>
          <w:rStyle w:val="StyleUnderline"/>
        </w:rPr>
        <w:t>ecosocialism</w:t>
      </w:r>
      <w:proofErr w:type="spellEnd"/>
      <w:r w:rsidRPr="00074653">
        <w:rPr>
          <w:rStyle w:val="StyleUnderline"/>
        </w:rPr>
        <w:t>.</w:t>
      </w:r>
      <w:r>
        <w:rPr>
          <w:rStyle w:val="StyleUnderline"/>
        </w:rPr>
        <w:t xml:space="preserve"> </w:t>
      </w:r>
    </w:p>
    <w:p w14:paraId="2FB31D96" w14:textId="77777777" w:rsidR="00E80D5B" w:rsidRDefault="00E80D5B" w:rsidP="00E80D5B"/>
    <w:p w14:paraId="0582C056" w14:textId="77777777" w:rsidR="00E80D5B" w:rsidRDefault="00E80D5B" w:rsidP="00E80D5B">
      <w:pPr>
        <w:pStyle w:val="Heading4"/>
      </w:pPr>
      <w:r>
        <w:lastRenderedPageBreak/>
        <w:t>Endorse a dictatorship of the proletariat. A dictatorship is required to solidify our transition to communism and is why you should reject any perm that attempts to preserve the state apparatus.</w:t>
      </w:r>
    </w:p>
    <w:p w14:paraId="0419699B" w14:textId="77777777" w:rsidR="00E80D5B" w:rsidRPr="005C162C" w:rsidRDefault="00E80D5B" w:rsidP="00E80D5B">
      <w:r>
        <w:rPr>
          <w:rStyle w:val="Style13ptBold"/>
        </w:rPr>
        <w:t xml:space="preserve">Revolution 73 </w:t>
      </w:r>
      <w:r>
        <w:t xml:space="preserve">Proletarian Dictatorship Vs. Bourgeois “Democracy”; Encyclopedia of Anti-Revisionism On-Line; Revolution; May 1973; Edited by Paul Saba; </w:t>
      </w:r>
      <w:hyperlink r:id="rId73" w:history="1">
        <w:r>
          <w:rPr>
            <w:rStyle w:val="Hyperlink"/>
          </w:rPr>
          <w:t>https://www.marxists.org/history/erol/ncm-1/pd-v-bd.htm</w:t>
        </w:r>
      </w:hyperlink>
      <w:r>
        <w:t>; CE</w:t>
      </w:r>
    </w:p>
    <w:p w14:paraId="5DF501ED" w14:textId="77777777" w:rsidR="00E80D5B" w:rsidRPr="00730973" w:rsidRDefault="00E80D5B" w:rsidP="00E80D5B">
      <w:pPr>
        <w:rPr>
          <w:sz w:val="16"/>
        </w:rPr>
      </w:pPr>
      <w:r w:rsidRPr="005C162C">
        <w:rPr>
          <w:rStyle w:val="Emphasis"/>
        </w:rPr>
        <w:t xml:space="preserve">This situation can only be reversed by socialist revolution to overthrow capitalist rule. </w:t>
      </w:r>
      <w:r w:rsidRPr="00730973">
        <w:rPr>
          <w:sz w:val="16"/>
        </w:rPr>
        <w:t xml:space="preserve">The first task of this revolution is to smash the power of the bourgeois state through the armed might of the workers and their allies. </w:t>
      </w:r>
      <w:r w:rsidRPr="00E462EF">
        <w:rPr>
          <w:rStyle w:val="Emphasis"/>
          <w:highlight w:val="lightGray"/>
        </w:rPr>
        <w:t>The bourgeoisie and its armed forces are disarmed. The political structure and the courts and bureaucracies of the bourgeois state–and all its rules and regulations aimed at enslaving the people–are abolished. Once in power the working class moves to socialize the ownership of the means of production-</w:t>
      </w:r>
      <w:r w:rsidRPr="00E462EF">
        <w:rPr>
          <w:sz w:val="16"/>
          <w:highlight w:val="lightGray"/>
        </w:rPr>
        <w:t>making them the common property of society–to resolve the</w:t>
      </w:r>
      <w:r w:rsidRPr="00730973">
        <w:rPr>
          <w:sz w:val="16"/>
        </w:rPr>
        <w:t xml:space="preserve"> basic contradiction of capitalism, to break down the </w:t>
      </w:r>
      <w:proofErr w:type="gramStart"/>
      <w:r w:rsidRPr="00730973">
        <w:rPr>
          <w:sz w:val="16"/>
        </w:rPr>
        <w:t>obstacles</w:t>
      </w:r>
      <w:proofErr w:type="gramEnd"/>
      <w:r w:rsidRPr="00730973">
        <w:rPr>
          <w:sz w:val="16"/>
        </w:rPr>
        <w:t xml:space="preserve"> capitalism puts in the way of progress, and makes possible the rapid development of society. Socialism is a higher form of society than </w:t>
      </w:r>
      <w:proofErr w:type="gramStart"/>
      <w:r w:rsidRPr="00730973">
        <w:rPr>
          <w:sz w:val="16"/>
        </w:rPr>
        <w:t>capitalism, and</w:t>
      </w:r>
      <w:proofErr w:type="gramEnd"/>
      <w:r w:rsidRPr="00730973">
        <w:rPr>
          <w:sz w:val="16"/>
        </w:rPr>
        <w:t xml:space="preserve"> is bound to replace it all over the world, just as capitalism replaced the feudal system of landlords and serfs. </w:t>
      </w:r>
      <w:r w:rsidRPr="005C162C">
        <w:rPr>
          <w:rStyle w:val="Emphasis"/>
        </w:rPr>
        <w:t xml:space="preserve">In the process of socialist </w:t>
      </w:r>
      <w:proofErr w:type="gramStart"/>
      <w:r w:rsidRPr="005C162C">
        <w:rPr>
          <w:rStyle w:val="Emphasis"/>
        </w:rPr>
        <w:t>revolution</w:t>
      </w:r>
      <w:proofErr w:type="gramEnd"/>
      <w:r w:rsidRPr="005C162C">
        <w:rPr>
          <w:rStyle w:val="Emphasis"/>
        </w:rPr>
        <w:t xml:space="preserve"> </w:t>
      </w:r>
      <w:r w:rsidRPr="00730973">
        <w:rPr>
          <w:rStyle w:val="Emphasis"/>
          <w:highlight w:val="green"/>
        </w:rPr>
        <w:t xml:space="preserve">the working class </w:t>
      </w:r>
      <w:r w:rsidRPr="00730973">
        <w:rPr>
          <w:rStyle w:val="Emphasis"/>
        </w:rPr>
        <w:t xml:space="preserve">and its allies </w:t>
      </w:r>
      <w:r w:rsidRPr="00730973">
        <w:rPr>
          <w:rStyle w:val="Emphasis"/>
          <w:highlight w:val="green"/>
        </w:rPr>
        <w:t>builds up</w:t>
      </w:r>
      <w:r w:rsidRPr="005C162C">
        <w:rPr>
          <w:rStyle w:val="Emphasis"/>
        </w:rPr>
        <w:t xml:space="preserve"> their own state machine, </w:t>
      </w:r>
      <w:r w:rsidRPr="00730973">
        <w:rPr>
          <w:rStyle w:val="Emphasis"/>
          <w:highlight w:val="green"/>
        </w:rPr>
        <w:t>the dictatorship of the proletariat</w:t>
      </w:r>
      <w:r w:rsidRPr="005C162C">
        <w:rPr>
          <w:rStyle w:val="Emphasis"/>
        </w:rPr>
        <w:t xml:space="preserve">. Workers are armed and organized into people’s militias and armed forces. The capitalists and their enforcers are punished for their crimes against the people. This dictatorship imposed by the working class on the former exploiters and over new capitalist elements who arise under socialism is </w:t>
      </w:r>
      <w:proofErr w:type="gramStart"/>
      <w:r w:rsidRPr="005C162C">
        <w:rPr>
          <w:rStyle w:val="Emphasis"/>
        </w:rPr>
        <w:t>absolutely necessary</w:t>
      </w:r>
      <w:proofErr w:type="gramEnd"/>
      <w:r w:rsidRPr="005C162C">
        <w:rPr>
          <w:rStyle w:val="Emphasis"/>
        </w:rPr>
        <w:t xml:space="preserve"> in order to crush their resistance and prevent them from wrecking socialism and restoring their rule.</w:t>
      </w:r>
      <w:r>
        <w:rPr>
          <w:rStyle w:val="Emphasis"/>
        </w:rPr>
        <w:t xml:space="preserve"> </w:t>
      </w:r>
      <w:r w:rsidRPr="00730973">
        <w:rPr>
          <w:sz w:val="16"/>
        </w:rPr>
        <w:t xml:space="preserve">Although this country’s capitalists like to point to the Soviet Union today and say, “This is what communism means,” </w:t>
      </w:r>
      <w:r w:rsidRPr="005C162C">
        <w:rPr>
          <w:rStyle w:val="Emphasis"/>
        </w:rPr>
        <w:t>the dictatorship of the proletariat is not what exists in the Soviet Union</w:t>
      </w:r>
      <w:r w:rsidRPr="00730973">
        <w:rPr>
          <w:sz w:val="16"/>
        </w:rPr>
        <w:t xml:space="preserve"> today. The working class was once in power in the Soviet Union and was building a powerful socialist society which was the bright hope of workers around the world. But the capitalist class was able to stage a </w:t>
      </w:r>
      <w:proofErr w:type="gramStart"/>
      <w:r w:rsidRPr="00730973">
        <w:rPr>
          <w:sz w:val="16"/>
        </w:rPr>
        <w:t>comeback, when</w:t>
      </w:r>
      <w:proofErr w:type="gramEnd"/>
      <w:r w:rsidRPr="00730973">
        <w:rPr>
          <w:sz w:val="16"/>
        </w:rPr>
        <w:t xml:space="preserve"> a new bourgeoisie seized power in the mid-’50s and turned the Soviet Union back from a socialist country to a capitalist country. Today </w:t>
      </w:r>
      <w:r w:rsidRPr="00730973">
        <w:rPr>
          <w:rStyle w:val="Emphasis"/>
          <w:highlight w:val="green"/>
        </w:rPr>
        <w:t>the Soviet Union</w:t>
      </w:r>
      <w:r w:rsidRPr="005C162C">
        <w:rPr>
          <w:rStyle w:val="Emphasis"/>
        </w:rPr>
        <w:t xml:space="preserve">, </w:t>
      </w:r>
      <w:r w:rsidRPr="00E462EF">
        <w:rPr>
          <w:rStyle w:val="Emphasis"/>
        </w:rPr>
        <w:t>as well as Cuba and most Eastern European countries</w:t>
      </w:r>
      <w:r w:rsidRPr="00E462EF">
        <w:rPr>
          <w:sz w:val="16"/>
        </w:rPr>
        <w:t xml:space="preserve"> under</w:t>
      </w:r>
      <w:r w:rsidRPr="00730973">
        <w:rPr>
          <w:sz w:val="16"/>
        </w:rPr>
        <w:t xml:space="preserve"> its thumb, </w:t>
      </w:r>
      <w:r w:rsidRPr="00730973">
        <w:rPr>
          <w:rStyle w:val="Emphasis"/>
          <w:highlight w:val="green"/>
        </w:rPr>
        <w:t xml:space="preserve">are </w:t>
      </w:r>
      <w:r w:rsidRPr="00E462EF">
        <w:rPr>
          <w:rStyle w:val="Emphasis"/>
        </w:rPr>
        <w:t>examples of bourgeois dictatorships. They</w:t>
      </w:r>
      <w:r w:rsidRPr="00730973">
        <w:rPr>
          <w:rStyle w:val="Emphasis"/>
          <w:highlight w:val="green"/>
        </w:rPr>
        <w:t xml:space="preserve"> disguise themselves as socialist countries</w:t>
      </w:r>
      <w:r w:rsidRPr="005C162C">
        <w:rPr>
          <w:rStyle w:val="Emphasis"/>
        </w:rPr>
        <w:t xml:space="preserve"> where the </w:t>
      </w:r>
      <w:proofErr w:type="gramStart"/>
      <w:r w:rsidRPr="005C162C">
        <w:rPr>
          <w:rStyle w:val="Emphasis"/>
        </w:rPr>
        <w:t>working class</w:t>
      </w:r>
      <w:proofErr w:type="gramEnd"/>
      <w:r w:rsidRPr="005C162C">
        <w:rPr>
          <w:rStyle w:val="Emphasis"/>
        </w:rPr>
        <w:t xml:space="preserve"> rules, </w:t>
      </w:r>
      <w:r w:rsidRPr="00730973">
        <w:rPr>
          <w:rStyle w:val="Emphasis"/>
          <w:highlight w:val="green"/>
        </w:rPr>
        <w:t>but in reality a new capitalist class</w:t>
      </w:r>
      <w:r w:rsidRPr="005C162C">
        <w:rPr>
          <w:rStyle w:val="Emphasis"/>
        </w:rPr>
        <w:t xml:space="preserve"> rules and </w:t>
      </w:r>
      <w:r w:rsidRPr="00730973">
        <w:rPr>
          <w:rStyle w:val="Emphasis"/>
          <w:highlight w:val="green"/>
        </w:rPr>
        <w:t>enforces</w:t>
      </w:r>
      <w:r w:rsidRPr="005C162C">
        <w:rPr>
          <w:rStyle w:val="Emphasis"/>
        </w:rPr>
        <w:t xml:space="preserve"> its strict </w:t>
      </w:r>
      <w:r w:rsidRPr="00730973">
        <w:rPr>
          <w:rStyle w:val="Emphasis"/>
          <w:highlight w:val="green"/>
        </w:rPr>
        <w:t>dictatorship over the working class.</w:t>
      </w:r>
      <w:r>
        <w:rPr>
          <w:rStyle w:val="Emphasis"/>
        </w:rPr>
        <w:t xml:space="preserve"> </w:t>
      </w:r>
      <w:r w:rsidRPr="00730973">
        <w:rPr>
          <w:sz w:val="16"/>
        </w:rPr>
        <w:t xml:space="preserve">The dramatic events in China since the death of Mao </w:t>
      </w:r>
      <w:proofErr w:type="spellStart"/>
      <w:r w:rsidRPr="00730973">
        <w:rPr>
          <w:sz w:val="16"/>
        </w:rPr>
        <w:t>Tsetung</w:t>
      </w:r>
      <w:proofErr w:type="spellEnd"/>
      <w:r w:rsidRPr="00730973">
        <w:rPr>
          <w:sz w:val="16"/>
        </w:rPr>
        <w:t xml:space="preserve"> and the arrest of those most closely associated with him are signs of the fact that a new bourgeoisie has seized the reins in China and is attempting to steer this country, too, down the capitalist road. </w:t>
      </w:r>
      <w:r w:rsidRPr="00E462EF">
        <w:rPr>
          <w:rStyle w:val="Emphasis"/>
        </w:rPr>
        <w:t xml:space="preserve">The dictatorship of the proletariat is qualitatively different from the bourgeois </w:t>
      </w:r>
      <w:r w:rsidRPr="00E462EF">
        <w:rPr>
          <w:rStyle w:val="Emphasis"/>
        </w:rPr>
        <w:lastRenderedPageBreak/>
        <w:t>state that exists in the U.S. and the Soviet Union and other capitalist countries. Its purpose is not to enforce exploitation and the rule of a tiny minority</w:t>
      </w:r>
      <w:r w:rsidRPr="00730973">
        <w:rPr>
          <w:rStyle w:val="Emphasis"/>
          <w:highlight w:val="green"/>
        </w:rPr>
        <w:t>. The proletarian state</w:t>
      </w:r>
      <w:r w:rsidRPr="005C162C">
        <w:rPr>
          <w:rStyle w:val="Emphasis"/>
        </w:rPr>
        <w:t xml:space="preserve"> for the first time in history </w:t>
      </w:r>
      <w:r w:rsidRPr="00730973">
        <w:rPr>
          <w:rStyle w:val="Emphasis"/>
          <w:highlight w:val="green"/>
        </w:rPr>
        <w:t xml:space="preserve">means </w:t>
      </w:r>
      <w:r w:rsidRPr="00E462EF">
        <w:rPr>
          <w:rStyle w:val="Emphasis"/>
        </w:rPr>
        <w:t>the</w:t>
      </w:r>
      <w:r w:rsidRPr="00730973">
        <w:rPr>
          <w:rStyle w:val="Emphasis"/>
          <w:highlight w:val="green"/>
        </w:rPr>
        <w:t xml:space="preserve"> rule of the majority, the working class, allied with </w:t>
      </w:r>
      <w:proofErr w:type="gramStart"/>
      <w:r w:rsidRPr="00730973">
        <w:rPr>
          <w:rStyle w:val="Emphasis"/>
          <w:highlight w:val="green"/>
        </w:rPr>
        <w:t>all of</w:t>
      </w:r>
      <w:proofErr w:type="gramEnd"/>
      <w:r w:rsidRPr="00730973">
        <w:rPr>
          <w:rStyle w:val="Emphasis"/>
          <w:highlight w:val="green"/>
        </w:rPr>
        <w:t xml:space="preserve"> the oppressed.</w:t>
      </w:r>
      <w:r>
        <w:rPr>
          <w:rStyle w:val="Emphasis"/>
        </w:rPr>
        <w:t xml:space="preserve"> </w:t>
      </w:r>
      <w:proofErr w:type="gramStart"/>
      <w:r w:rsidRPr="00730973">
        <w:rPr>
          <w:sz w:val="16"/>
        </w:rPr>
        <w:t>At the same time that</w:t>
      </w:r>
      <w:proofErr w:type="gramEnd"/>
      <w:r w:rsidRPr="00730973">
        <w:rPr>
          <w:sz w:val="16"/>
        </w:rPr>
        <w:t xml:space="preserve"> there is a dictatorship over the former capitalist exploiters there is the unparalleled extension of real democracy for those oppressed by capitalism–the working people. </w:t>
      </w:r>
      <w:r w:rsidRPr="00E462EF">
        <w:rPr>
          <w:rStyle w:val="Emphasis"/>
        </w:rPr>
        <w:t>The proletarian state is a million times more democratic than even the most democratic capitalist state. No longer do a handful of parasites run society for their own private profit and the working</w:t>
      </w:r>
      <w:r w:rsidRPr="005C162C">
        <w:rPr>
          <w:rStyle w:val="Emphasis"/>
        </w:rPr>
        <w:t xml:space="preserve"> class sets out to transform all of society. To accomplish </w:t>
      </w:r>
      <w:r w:rsidRPr="00730973">
        <w:rPr>
          <w:rStyle w:val="Emphasis"/>
        </w:rPr>
        <w:t>this the government is set up and run by workers</w:t>
      </w:r>
      <w:r w:rsidRPr="005C162C">
        <w:rPr>
          <w:rStyle w:val="Emphasis"/>
        </w:rPr>
        <w:t xml:space="preserve">, and </w:t>
      </w:r>
      <w:r w:rsidRPr="00E462EF">
        <w:rPr>
          <w:rStyle w:val="Emphasis"/>
        </w:rPr>
        <w:t>the press, television stations, schools, etc., which the capitalists use to mold public opinion and shore up their rule, are stripped from them and become the common property of the working class and the</w:t>
      </w:r>
      <w:r w:rsidRPr="005C162C">
        <w:rPr>
          <w:rStyle w:val="Emphasis"/>
        </w:rPr>
        <w:t xml:space="preserve"> masses of people.</w:t>
      </w:r>
      <w:r>
        <w:rPr>
          <w:rStyle w:val="Emphasis"/>
        </w:rPr>
        <w:t xml:space="preserve"> </w:t>
      </w:r>
      <w:r w:rsidRPr="00730973">
        <w:rPr>
          <w:sz w:val="16"/>
        </w:rPr>
        <w:t xml:space="preserve">Since the working class and the socialist society built under its leadership represent the interests of the great majority of society, the workers openly proclaim their rule and openly dictate to their former exploiters and tormentors. </w:t>
      </w:r>
      <w:r w:rsidRPr="00E462EF">
        <w:rPr>
          <w:rStyle w:val="Emphasis"/>
        </w:rPr>
        <w:t>The rule of the working class cannot be exercised by deceiving the masses of people, but only by their active involvement in every part of the political life</w:t>
      </w:r>
      <w:r w:rsidRPr="005C162C">
        <w:rPr>
          <w:rStyle w:val="Emphasis"/>
        </w:rPr>
        <w:t xml:space="preserve"> of society and raising their political consciousness.</w:t>
      </w:r>
      <w:r>
        <w:rPr>
          <w:rStyle w:val="Emphasis"/>
        </w:rPr>
        <w:t xml:space="preserve"> </w:t>
      </w:r>
      <w:r w:rsidRPr="00730973">
        <w:rPr>
          <w:sz w:val="16"/>
        </w:rPr>
        <w:t xml:space="preserve">But </w:t>
      </w:r>
      <w:r w:rsidRPr="00730973">
        <w:rPr>
          <w:rStyle w:val="Emphasis"/>
          <w:highlight w:val="green"/>
        </w:rPr>
        <w:t xml:space="preserve">socialism is not a </w:t>
      </w:r>
      <w:proofErr w:type="gramStart"/>
      <w:r w:rsidRPr="00730973">
        <w:rPr>
          <w:rStyle w:val="Emphasis"/>
          <w:highlight w:val="green"/>
        </w:rPr>
        <w:t>Utopia</w:t>
      </w:r>
      <w:proofErr w:type="gramEnd"/>
      <w:r w:rsidRPr="00E462EF">
        <w:rPr>
          <w:rStyle w:val="Emphasis"/>
        </w:rPr>
        <w:t xml:space="preserve">. It replaces </w:t>
      </w:r>
      <w:proofErr w:type="gramStart"/>
      <w:r w:rsidRPr="00E462EF">
        <w:rPr>
          <w:rStyle w:val="Emphasis"/>
        </w:rPr>
        <w:t>capitalism, but</w:t>
      </w:r>
      <w:proofErr w:type="gramEnd"/>
      <w:r w:rsidRPr="00E462EF">
        <w:rPr>
          <w:rStyle w:val="Emphasis"/>
        </w:rPr>
        <w:t xml:space="preserve"> cannot do away in one stroke with the inequalities, the old</w:t>
      </w:r>
      <w:r w:rsidRPr="005C162C">
        <w:rPr>
          <w:rStyle w:val="Emphasis"/>
        </w:rPr>
        <w:t xml:space="preserve"> selfish ideas and the </w:t>
      </w:r>
      <w:r w:rsidRPr="00E462EF">
        <w:rPr>
          <w:rStyle w:val="Emphasis"/>
        </w:rPr>
        <w:t xml:space="preserve">remnants of capitalism. Socialism itself is only the lower stage and transition to a still higher form of society, communism, where there will no longer be any classes, and, therefore, there will no longer be any need for the dictatorship of the proletariat. </w:t>
      </w:r>
      <w:r w:rsidRPr="00E462EF">
        <w:rPr>
          <w:sz w:val="16"/>
        </w:rPr>
        <w:t>During this entire transition period</w:t>
      </w:r>
      <w:r w:rsidRPr="00730973">
        <w:rPr>
          <w:sz w:val="16"/>
        </w:rPr>
        <w:t xml:space="preserve">, the working class must maintain and strengthen its rule over the former exploiters and the new bourgeois elements that arise under socialism, prevent them from subverting the new society and restoring the old, and overcome the remaining influences of their dog-eat-dog, “look out for number one” philosophy. </w:t>
      </w:r>
      <w:r w:rsidRPr="00730973">
        <w:rPr>
          <w:rStyle w:val="Emphasis"/>
          <w:highlight w:val="green"/>
        </w:rPr>
        <w:t>When everyone in society can share equally in mental and manual work</w:t>
      </w:r>
      <w:r w:rsidRPr="00730973">
        <w:rPr>
          <w:rStyle w:val="Emphasis"/>
        </w:rPr>
        <w:t xml:space="preserve">, in producing goods </w:t>
      </w:r>
      <w:r w:rsidRPr="00E462EF">
        <w:rPr>
          <w:rStyle w:val="Emphasis"/>
        </w:rPr>
        <w:t>and services and managing the affairs of society; when the outlook of the working class, putting the common good above narrow, individual interests, has become “second nature” to members of society; when goods and services can be produced so abundantly that money is no longer needed to exchange them and they can be distributed to people solely according to their needs; then society will have reached the stage of communism. Classes will have</w:t>
      </w:r>
      <w:r w:rsidRPr="00730973">
        <w:rPr>
          <w:rStyle w:val="Emphasis"/>
        </w:rPr>
        <w:t xml:space="preserve"> been </w:t>
      </w:r>
      <w:proofErr w:type="gramStart"/>
      <w:r w:rsidRPr="00730973">
        <w:rPr>
          <w:rStyle w:val="Emphasis"/>
        </w:rPr>
        <w:t>completely eliminated</w:t>
      </w:r>
      <w:proofErr w:type="gramEnd"/>
      <w:r w:rsidRPr="00730973">
        <w:rPr>
          <w:rStyle w:val="Emphasis"/>
        </w:rPr>
        <w:t xml:space="preserve">, and </w:t>
      </w:r>
      <w:r w:rsidRPr="00730973">
        <w:rPr>
          <w:rStyle w:val="Emphasis"/>
          <w:highlight w:val="green"/>
        </w:rPr>
        <w:t>the state</w:t>
      </w:r>
      <w:r w:rsidRPr="00730973">
        <w:rPr>
          <w:rStyle w:val="Emphasis"/>
        </w:rPr>
        <w:t xml:space="preserve"> as such </w:t>
      </w:r>
      <w:r w:rsidRPr="00730973">
        <w:rPr>
          <w:rStyle w:val="Emphasis"/>
          <w:highlight w:val="green"/>
        </w:rPr>
        <w:t xml:space="preserve">will be replaced by the common administration of society by all its </w:t>
      </w:r>
      <w:r w:rsidRPr="00730973">
        <w:rPr>
          <w:rStyle w:val="Emphasis"/>
          <w:highlight w:val="green"/>
        </w:rPr>
        <w:lastRenderedPageBreak/>
        <w:t>members</w:t>
      </w:r>
      <w:r w:rsidRPr="00730973">
        <w:rPr>
          <w:rStyle w:val="Emphasis"/>
        </w:rPr>
        <w:t>.</w:t>
      </w:r>
      <w:r w:rsidRPr="00730973">
        <w:rPr>
          <w:sz w:val="16"/>
        </w:rPr>
        <w:t xml:space="preserve"> As this happens, throughout the world, mankind will have scaled a great mountain and will look out on a whole new horizon. The experience of the socialist countries, the Soviet Union under the leadership of Lenin and Stalin and the People’s Republic of China during the lifetime of Mao </w:t>
      </w:r>
      <w:proofErr w:type="spellStart"/>
      <w:r w:rsidRPr="00730973">
        <w:rPr>
          <w:sz w:val="16"/>
        </w:rPr>
        <w:t>Tsetung</w:t>
      </w:r>
      <w:proofErr w:type="spellEnd"/>
      <w:r w:rsidRPr="00730973">
        <w:rPr>
          <w:sz w:val="16"/>
        </w:rPr>
        <w:t xml:space="preserve">, has shown that </w:t>
      </w:r>
      <w:r w:rsidRPr="00730973">
        <w:rPr>
          <w:rStyle w:val="Emphasis"/>
        </w:rPr>
        <w:t>the working class can overthrow the exploiters and run society in the interests of the masses of people</w:t>
      </w:r>
      <w:r w:rsidRPr="00730973">
        <w:rPr>
          <w:sz w:val="16"/>
        </w:rPr>
        <w:t>. The fact that the rule of the working class was overthrown in the Soviet Union and now temporarily in China also shows how stubborn the class struggle is under socialism and the need for the proletarian dictatorship to be maintained. Communism will show that the people can do away completely and forever with the institutions and influences of capitalism and all other forms of class society. Karl Marx, founder of communist philosophy and of the revolutionary workers movement, wrote, “The existence of classes is only bound up with particular phases in the development of production . . . the class struggle necessarily leads to the dictatorship of the proletariat. . . [and] this dictatorship itself only constitutes the transition to the abolition of classes and to a classless society</w:t>
      </w:r>
      <w:proofErr w:type="gramStart"/>
      <w:r w:rsidRPr="00730973">
        <w:rPr>
          <w:sz w:val="16"/>
        </w:rPr>
        <w:t>. ”</w:t>
      </w:r>
      <w:proofErr w:type="gramEnd"/>
    </w:p>
    <w:p w14:paraId="1B57B7CB" w14:textId="77777777" w:rsidR="00E80D5B" w:rsidRPr="00D3299D" w:rsidRDefault="00E80D5B" w:rsidP="00E80D5B"/>
    <w:p w14:paraId="38919EC1" w14:textId="342421DB" w:rsidR="00E80D5B" w:rsidRDefault="00E80D5B" w:rsidP="00E80D5B">
      <w:pPr>
        <w:pStyle w:val="Heading2"/>
      </w:pPr>
      <w:r>
        <w:lastRenderedPageBreak/>
        <w:t>Case</w:t>
      </w:r>
    </w:p>
    <w:p w14:paraId="1CB7B77E" w14:textId="77777777" w:rsidR="00E80D5B" w:rsidRDefault="00E80D5B" w:rsidP="00E80D5B">
      <w:pPr>
        <w:pStyle w:val="Heading4"/>
      </w:pPr>
      <w:r>
        <w:t xml:space="preserve">Impact </w:t>
      </w:r>
      <w:proofErr w:type="spellStart"/>
      <w:r>
        <w:t>ev</w:t>
      </w:r>
      <w:proofErr w:type="spellEnd"/>
      <w:r>
        <w:t xml:space="preserve"> is about CURRENT Crispr technology, not future technology---no reason more innovation is key</w:t>
      </w:r>
    </w:p>
    <w:p w14:paraId="4F0718F1" w14:textId="77777777" w:rsidR="00E80D5B" w:rsidRDefault="00E80D5B" w:rsidP="00E80D5B">
      <w:pPr>
        <w:pStyle w:val="Heading4"/>
      </w:pPr>
      <w:r>
        <w:t xml:space="preserve">Impact is wrong---doesn’t assume burnout, which naturally caps disease because of the lethality/transmissibility tradeoff </w:t>
      </w:r>
    </w:p>
    <w:p w14:paraId="5E54A9EB" w14:textId="77777777" w:rsidR="00E80D5B" w:rsidRDefault="00E80D5B" w:rsidP="00E80D5B">
      <w:pPr>
        <w:pStyle w:val="Heading4"/>
      </w:pPr>
      <w:r>
        <w:t xml:space="preserve">Covid, black plague, </w:t>
      </w:r>
      <w:proofErr w:type="spellStart"/>
      <w:r>
        <w:t>sars</w:t>
      </w:r>
      <w:proofErr w:type="spellEnd"/>
      <w:r>
        <w:t xml:space="preserve">, </w:t>
      </w:r>
      <w:proofErr w:type="spellStart"/>
      <w:r>
        <w:t>ebola</w:t>
      </w:r>
      <w:proofErr w:type="spellEnd"/>
      <w:r>
        <w:t xml:space="preserve"> all disprove extinction</w:t>
      </w:r>
    </w:p>
    <w:p w14:paraId="71078A70" w14:textId="77777777" w:rsidR="00E80D5B" w:rsidRDefault="00E80D5B" w:rsidP="00E80D5B">
      <w:pPr>
        <w:pStyle w:val="Heading4"/>
      </w:pPr>
      <w:r>
        <w:t xml:space="preserve">Patent litigation’s impact is uncertain – that’s 1ac </w:t>
      </w:r>
      <w:proofErr w:type="spellStart"/>
      <w:r>
        <w:t>Mischel</w:t>
      </w:r>
      <w:proofErr w:type="spellEnd"/>
    </w:p>
    <w:p w14:paraId="4956E45F" w14:textId="77777777" w:rsidR="00E80D5B" w:rsidRPr="006A4381" w:rsidRDefault="00E80D5B" w:rsidP="00E80D5B">
      <w:pPr>
        <w:rPr>
          <w:rStyle w:val="Style13ptBold"/>
        </w:rPr>
      </w:pPr>
      <w:proofErr w:type="spellStart"/>
      <w:r w:rsidRPr="006A4381">
        <w:rPr>
          <w:rStyle w:val="Style13ptBold"/>
        </w:rPr>
        <w:t>Mischel</w:t>
      </w:r>
      <w:proofErr w:type="spellEnd"/>
      <w:r w:rsidRPr="006A4381">
        <w:rPr>
          <w:rStyle w:val="Style13ptBold"/>
        </w:rPr>
        <w:t xml:space="preserve"> 4/27 </w:t>
      </w:r>
      <w:r w:rsidRPr="006A4381">
        <w:t xml:space="preserve">[(Fiona </w:t>
      </w:r>
      <w:proofErr w:type="spellStart"/>
      <w:r w:rsidRPr="006A4381">
        <w:t>Mischel</w:t>
      </w:r>
      <w:proofErr w:type="spellEnd"/>
      <w:r w:rsidRPr="006A4381">
        <w:t xml:space="preserve">, Editor-in-Chief of </w:t>
      </w:r>
      <w:proofErr w:type="spellStart"/>
      <w:r w:rsidRPr="006A4381">
        <w:t>SynBioBeta</w:t>
      </w:r>
      <w:proofErr w:type="spellEnd"/>
      <w:r w:rsidRPr="006A4381">
        <w:t xml:space="preserve">. She frequently covers sustainability, CRISPR research, food and agriculture technology, and biotech for space travel.) “Who Owns CRISPR in 2021? It’s Even More Complicated Than You Think” </w:t>
      </w:r>
      <w:proofErr w:type="spellStart"/>
      <w:r w:rsidRPr="006A4381">
        <w:t>SynBioBeta</w:t>
      </w:r>
      <w:proofErr w:type="spellEnd"/>
      <w:r w:rsidRPr="006A4381">
        <w:t>, 4/27/2021. https://synbiobeta.com/who-owns-crispr-in-2021-its-even-more-complicated-than-you-think/] BC</w:t>
      </w:r>
    </w:p>
    <w:p w14:paraId="2583E9C1" w14:textId="77777777" w:rsidR="00E80D5B" w:rsidRPr="00E66EA5" w:rsidRDefault="00E80D5B" w:rsidP="00E80D5B"/>
    <w:p w14:paraId="50AB5167" w14:textId="77777777" w:rsidR="00E80D5B" w:rsidRPr="00E66EA5" w:rsidRDefault="00E80D5B" w:rsidP="00E80D5B">
      <w:pPr>
        <w:rPr>
          <w:sz w:val="6"/>
          <w:szCs w:val="6"/>
        </w:rPr>
      </w:pPr>
      <w:r w:rsidRPr="00E66EA5">
        <w:rPr>
          <w:sz w:val="6"/>
          <w:szCs w:val="6"/>
        </w:rPr>
        <w:t xml:space="preserve">Still Want </w:t>
      </w:r>
      <w:proofErr w:type="gramStart"/>
      <w:r w:rsidRPr="00E66EA5">
        <w:rPr>
          <w:sz w:val="6"/>
          <w:szCs w:val="6"/>
        </w:rPr>
        <w:t>To</w:t>
      </w:r>
      <w:proofErr w:type="gramEnd"/>
      <w:r w:rsidRPr="00E66EA5">
        <w:rPr>
          <w:sz w:val="6"/>
          <w:szCs w:val="6"/>
        </w:rPr>
        <w:t xml:space="preserve"> Patent CRISPR? Here’s What You Need </w:t>
      </w:r>
      <w:proofErr w:type="gramStart"/>
      <w:r w:rsidRPr="00E66EA5">
        <w:rPr>
          <w:sz w:val="6"/>
          <w:szCs w:val="6"/>
        </w:rPr>
        <w:t>To</w:t>
      </w:r>
      <w:proofErr w:type="gramEnd"/>
      <w:r w:rsidRPr="00E66EA5">
        <w:rPr>
          <w:sz w:val="6"/>
          <w:szCs w:val="6"/>
        </w:rPr>
        <w:t xml:space="preserve"> Know</w:t>
      </w:r>
    </w:p>
    <w:p w14:paraId="575EB069" w14:textId="77777777" w:rsidR="00E80D5B" w:rsidRPr="00E66EA5" w:rsidRDefault="00E80D5B" w:rsidP="00E80D5B">
      <w:pPr>
        <w:rPr>
          <w:rStyle w:val="StyleUnderline"/>
          <w:sz w:val="6"/>
          <w:szCs w:val="6"/>
        </w:rPr>
      </w:pPr>
      <w:r w:rsidRPr="00E66EA5">
        <w:rPr>
          <w:rStyle w:val="StyleUnderline"/>
          <w:sz w:val="6"/>
          <w:szCs w:val="6"/>
        </w:rPr>
        <w:t xml:space="preserve">The biggest challenge for anyone trying to sort out CRISPR patent rights is fully understanding just how many patents there are. </w:t>
      </w:r>
    </w:p>
    <w:p w14:paraId="66A29DBC" w14:textId="77777777" w:rsidR="00E80D5B" w:rsidRPr="00E66EA5" w:rsidRDefault="00E80D5B" w:rsidP="00E80D5B">
      <w:pPr>
        <w:rPr>
          <w:rStyle w:val="StyleUnderline"/>
          <w:sz w:val="6"/>
          <w:szCs w:val="6"/>
        </w:rPr>
      </w:pPr>
      <w:r w:rsidRPr="00E66EA5">
        <w:rPr>
          <w:sz w:val="6"/>
          <w:szCs w:val="6"/>
        </w:rPr>
        <w:t xml:space="preserve">A search in the </w:t>
      </w:r>
      <w:r w:rsidRPr="00E66EA5">
        <w:rPr>
          <w:rStyle w:val="StyleUnderline"/>
          <w:sz w:val="6"/>
          <w:szCs w:val="6"/>
          <w:highlight w:val="green"/>
        </w:rPr>
        <w:t>USPTO revealed</w:t>
      </w:r>
      <w:r w:rsidRPr="00E66EA5">
        <w:rPr>
          <w:rStyle w:val="StyleUnderline"/>
          <w:sz w:val="6"/>
          <w:szCs w:val="6"/>
        </w:rPr>
        <w:t xml:space="preserve"> </w:t>
      </w:r>
      <w:r w:rsidRPr="00E66EA5">
        <w:rPr>
          <w:rStyle w:val="Emphasis"/>
          <w:sz w:val="6"/>
          <w:szCs w:val="6"/>
        </w:rPr>
        <w:t>262</w:t>
      </w:r>
      <w:r w:rsidRPr="00E66EA5">
        <w:rPr>
          <w:rStyle w:val="StyleUnderline"/>
          <w:sz w:val="6"/>
          <w:szCs w:val="6"/>
        </w:rPr>
        <w:t xml:space="preserve"> patents or patent applications listing CRISPR-Cas9 and </w:t>
      </w:r>
      <w:r w:rsidRPr="00E66EA5">
        <w:rPr>
          <w:rStyle w:val="StyleUnderline"/>
          <w:sz w:val="6"/>
          <w:szCs w:val="6"/>
          <w:highlight w:val="green"/>
        </w:rPr>
        <w:t xml:space="preserve">over </w:t>
      </w:r>
      <w:r w:rsidRPr="00E66EA5">
        <w:rPr>
          <w:rStyle w:val="Emphasis"/>
          <w:sz w:val="6"/>
          <w:szCs w:val="6"/>
          <w:highlight w:val="green"/>
        </w:rPr>
        <w:t>5,000</w:t>
      </w:r>
      <w:r w:rsidRPr="00E66EA5">
        <w:rPr>
          <w:rStyle w:val="StyleUnderline"/>
          <w:sz w:val="6"/>
          <w:szCs w:val="6"/>
        </w:rPr>
        <w:t xml:space="preserve"> general </w:t>
      </w:r>
      <w:r w:rsidRPr="00E66EA5">
        <w:rPr>
          <w:rStyle w:val="StyleUnderline"/>
          <w:sz w:val="6"/>
          <w:szCs w:val="6"/>
          <w:highlight w:val="green"/>
        </w:rPr>
        <w:t>CRISPR patents</w:t>
      </w:r>
      <w:r w:rsidRPr="00E66EA5">
        <w:rPr>
          <w:sz w:val="6"/>
          <w:szCs w:val="6"/>
        </w:rPr>
        <w:t xml:space="preserve">. And these are only the patent applications for Cas9. </w:t>
      </w:r>
      <w:r w:rsidRPr="00E66EA5">
        <w:rPr>
          <w:rStyle w:val="StyleUnderline"/>
          <w:sz w:val="6"/>
          <w:szCs w:val="6"/>
          <w:highlight w:val="green"/>
        </w:rPr>
        <w:t>This doesn’t include</w:t>
      </w:r>
      <w:r w:rsidRPr="00E66EA5">
        <w:rPr>
          <w:rStyle w:val="StyleUnderline"/>
          <w:sz w:val="6"/>
          <w:szCs w:val="6"/>
        </w:rPr>
        <w:t xml:space="preserve"> the growing number of patents for </w:t>
      </w:r>
      <w:r w:rsidRPr="00E66EA5">
        <w:rPr>
          <w:rStyle w:val="StyleUnderline"/>
          <w:sz w:val="6"/>
          <w:szCs w:val="6"/>
          <w:highlight w:val="green"/>
        </w:rPr>
        <w:t>other</w:t>
      </w:r>
      <w:r w:rsidRPr="00E66EA5">
        <w:rPr>
          <w:rStyle w:val="StyleUnderline"/>
          <w:sz w:val="6"/>
          <w:szCs w:val="6"/>
        </w:rPr>
        <w:t xml:space="preserve"> </w:t>
      </w:r>
      <w:proofErr w:type="gramStart"/>
      <w:r w:rsidRPr="00E66EA5">
        <w:rPr>
          <w:rStyle w:val="StyleUnderline"/>
          <w:sz w:val="6"/>
          <w:szCs w:val="6"/>
        </w:rPr>
        <w:t>Cas</w:t>
      </w:r>
      <w:proofErr w:type="gramEnd"/>
      <w:r w:rsidRPr="00E66EA5">
        <w:rPr>
          <w:rStyle w:val="StyleUnderline"/>
          <w:sz w:val="6"/>
          <w:szCs w:val="6"/>
        </w:rPr>
        <w:t xml:space="preserve"> </w:t>
      </w:r>
      <w:r w:rsidRPr="00E66EA5">
        <w:rPr>
          <w:rStyle w:val="StyleUnderline"/>
          <w:sz w:val="6"/>
          <w:szCs w:val="6"/>
          <w:highlight w:val="green"/>
        </w:rPr>
        <w:t>molecules or</w:t>
      </w:r>
      <w:r w:rsidRPr="00E66EA5">
        <w:rPr>
          <w:rStyle w:val="StyleUnderline"/>
          <w:sz w:val="6"/>
          <w:szCs w:val="6"/>
        </w:rPr>
        <w:t xml:space="preserve"> Cas molecules yet to be discovered. This also doesn’t include patent applications in other big synthetic biology </w:t>
      </w:r>
      <w:r w:rsidRPr="00E66EA5">
        <w:rPr>
          <w:rStyle w:val="StyleUnderline"/>
          <w:sz w:val="6"/>
          <w:szCs w:val="6"/>
          <w:highlight w:val="green"/>
        </w:rPr>
        <w:t>regions like China, Europe, the UK, and Israel.</w:t>
      </w:r>
    </w:p>
    <w:p w14:paraId="078A1D3A" w14:textId="77777777" w:rsidR="00E80D5B" w:rsidRPr="00E66EA5" w:rsidRDefault="00E80D5B" w:rsidP="00E80D5B">
      <w:pPr>
        <w:rPr>
          <w:rStyle w:val="Emphasis"/>
          <w:sz w:val="6"/>
          <w:szCs w:val="6"/>
        </w:rPr>
      </w:pPr>
      <w:r w:rsidRPr="00E66EA5">
        <w:rPr>
          <w:rStyle w:val="Emphasis"/>
          <w:sz w:val="6"/>
          <w:szCs w:val="6"/>
        </w:rPr>
        <w:t xml:space="preserve">The </w:t>
      </w:r>
      <w:r w:rsidRPr="00E66EA5">
        <w:rPr>
          <w:rStyle w:val="Emphasis"/>
          <w:sz w:val="6"/>
          <w:szCs w:val="6"/>
          <w:highlight w:val="green"/>
        </w:rPr>
        <w:t>competition</w:t>
      </w:r>
      <w:r w:rsidRPr="00E66EA5">
        <w:rPr>
          <w:rStyle w:val="Emphasis"/>
          <w:sz w:val="6"/>
          <w:szCs w:val="6"/>
        </w:rPr>
        <w:t xml:space="preserve"> for CRISPR patents </w:t>
      </w:r>
      <w:r w:rsidRPr="00E66EA5">
        <w:rPr>
          <w:rStyle w:val="Emphasis"/>
          <w:sz w:val="6"/>
          <w:szCs w:val="6"/>
          <w:highlight w:val="green"/>
        </w:rPr>
        <w:t>is unlikely to diminish</w:t>
      </w:r>
      <w:r w:rsidRPr="00E66EA5">
        <w:rPr>
          <w:rStyle w:val="Emphasis"/>
          <w:sz w:val="6"/>
          <w:szCs w:val="6"/>
        </w:rPr>
        <w:t xml:space="preserve"> in the future as more companies and academic centers clamber to join the race</w:t>
      </w:r>
      <w:r w:rsidRPr="00E66EA5">
        <w:rPr>
          <w:sz w:val="6"/>
          <w:szCs w:val="6"/>
        </w:rPr>
        <w:t xml:space="preserve">. </w:t>
      </w:r>
      <w:r w:rsidRPr="00E66EA5">
        <w:rPr>
          <w:rStyle w:val="StyleUnderline"/>
          <w:sz w:val="6"/>
          <w:szCs w:val="6"/>
        </w:rPr>
        <w:t>The race has become increasingly global with more countries filing for CRISPR patents—</w:t>
      </w:r>
      <w:r w:rsidRPr="00E66EA5">
        <w:rPr>
          <w:rStyle w:val="Emphasis"/>
          <w:sz w:val="6"/>
          <w:szCs w:val="6"/>
        </w:rPr>
        <w:t>new patents are filed at a rate of 200 per month.</w:t>
      </w:r>
    </w:p>
    <w:p w14:paraId="588FEB12" w14:textId="77777777" w:rsidR="00E80D5B" w:rsidRPr="006A4381" w:rsidRDefault="00E80D5B" w:rsidP="00E80D5B">
      <w:pPr>
        <w:rPr>
          <w:rStyle w:val="Emphasis"/>
        </w:rPr>
      </w:pPr>
      <w:r w:rsidRPr="00E66EA5">
        <w:rPr>
          <w:sz w:val="30"/>
          <w:szCs w:val="30"/>
          <w:highlight w:val="cyan"/>
        </w:rPr>
        <w:t>What isn’t clear is how these enormous numbers of CRISPR patents will affect the future of science</w:t>
      </w:r>
      <w:r w:rsidRPr="006A4381">
        <w:t xml:space="preserve">. </w:t>
      </w:r>
      <w:r w:rsidRPr="006A4381">
        <w:rPr>
          <w:rStyle w:val="StyleUnderline"/>
        </w:rPr>
        <w:t xml:space="preserve">Will they hamper progress by limiting the commercial use of the technology, or will researchers prevail and make new therapies accessible to everyone? </w:t>
      </w:r>
      <w:r w:rsidRPr="006A4381">
        <w:t>When the dust settles—if it does at all—</w:t>
      </w:r>
      <w:r w:rsidRPr="006A4381">
        <w:rPr>
          <w:rStyle w:val="StyleUnderline"/>
        </w:rPr>
        <w:t>the hope is that CRISPR technology will be accessible for a wide range of applications at a competitive</w:t>
      </w:r>
      <w:r w:rsidRPr="006A4381">
        <w:t xml:space="preserve"> cost. </w:t>
      </w:r>
      <w:r w:rsidRPr="006A4381">
        <w:rPr>
          <w:rStyle w:val="Emphasis"/>
        </w:rPr>
        <w:t xml:space="preserve">The </w:t>
      </w:r>
      <w:r w:rsidRPr="006A4381">
        <w:rPr>
          <w:rStyle w:val="Emphasis"/>
          <w:highlight w:val="green"/>
        </w:rPr>
        <w:t>power to</w:t>
      </w:r>
      <w:r w:rsidRPr="006A4381">
        <w:rPr>
          <w:rStyle w:val="Emphasis"/>
        </w:rPr>
        <w:t xml:space="preserve"> </w:t>
      </w:r>
      <w:r w:rsidRPr="006A4381">
        <w:rPr>
          <w:rStyle w:val="Emphasis"/>
          <w:highlight w:val="green"/>
        </w:rPr>
        <w:t>engineer</w:t>
      </w:r>
      <w:r w:rsidRPr="006A4381">
        <w:rPr>
          <w:rStyle w:val="Emphasis"/>
        </w:rPr>
        <w:t xml:space="preserve"> biology </w:t>
      </w:r>
      <w:r w:rsidRPr="006A4381">
        <w:rPr>
          <w:rStyle w:val="Emphasis"/>
          <w:highlight w:val="green"/>
        </w:rPr>
        <w:t>should not be limited</w:t>
      </w:r>
      <w:r w:rsidRPr="006A4381">
        <w:rPr>
          <w:rStyle w:val="Emphasis"/>
        </w:rPr>
        <w:t xml:space="preserve"> to the very few.</w:t>
      </w:r>
      <w:r w:rsidRPr="006A4381">
        <w:t xml:space="preserve"> We are now in the Age of Biology. </w:t>
      </w:r>
      <w:r w:rsidRPr="006A4381">
        <w:rPr>
          <w:rStyle w:val="Emphasis"/>
        </w:rPr>
        <w:t>If we are to build a better future, we cannot leave the fundamental promise of science in the dust.</w:t>
      </w:r>
    </w:p>
    <w:p w14:paraId="243A09CD" w14:textId="77777777" w:rsidR="00E80D5B" w:rsidRDefault="00E80D5B" w:rsidP="00E80D5B">
      <w:pPr>
        <w:pStyle w:val="Heading4"/>
      </w:pPr>
      <w:r>
        <w:t>Internal link card about disputes is WAY too old – says the internal should have happened in 2018 lol</w:t>
      </w:r>
    </w:p>
    <w:p w14:paraId="6196C567" w14:textId="77777777" w:rsidR="00E80D5B" w:rsidRPr="006A4381" w:rsidRDefault="00E80D5B" w:rsidP="00E80D5B">
      <w:pPr>
        <w:rPr>
          <w:b/>
        </w:rPr>
      </w:pPr>
      <w:proofErr w:type="spellStart"/>
      <w:r w:rsidRPr="006A4381">
        <w:rPr>
          <w:rStyle w:val="Style13ptBold"/>
        </w:rPr>
        <w:t>Stramiello</w:t>
      </w:r>
      <w:proofErr w:type="spellEnd"/>
      <w:r w:rsidRPr="006A4381">
        <w:rPr>
          <w:rStyle w:val="Style13ptBold"/>
        </w:rPr>
        <w:t xml:space="preserve"> 18 </w:t>
      </w:r>
      <w:r w:rsidRPr="006A4381">
        <w:t xml:space="preserve">[(Michael, PhD, an intellectual property litigation associate in Washington, DC. His practice focuses on the life sciences industry.) “CRISPR: The New Frontier of Biotechnology Innovation” American Bar Association, Jan/Feb 2018. </w:t>
      </w:r>
      <w:hyperlink r:id="rId74" w:history="1">
        <w:r w:rsidRPr="006A4381">
          <w:rPr>
            <w:rStyle w:val="Hyperlink"/>
          </w:rPr>
          <w:t>https://www.americanbar.org/groups/intellectual_property_law/publications/la</w:t>
        </w:r>
        <w:r w:rsidRPr="006A4381">
          <w:rPr>
            <w:rStyle w:val="Hyperlink"/>
          </w:rPr>
          <w:lastRenderedPageBreak/>
          <w:t>ndslide/2017-18/january-february/crispr-new-frontier-biotechnology-innovation-digital-feature/</w:t>
        </w:r>
      </w:hyperlink>
      <w:r w:rsidRPr="006A4381">
        <w:t>] BC</w:t>
      </w:r>
    </w:p>
    <w:p w14:paraId="701FE8A4" w14:textId="77777777" w:rsidR="00E80D5B" w:rsidRPr="00E66EA5" w:rsidRDefault="00E80D5B" w:rsidP="00E80D5B">
      <w:pPr>
        <w:rPr>
          <w:rStyle w:val="Emphasis"/>
          <w:sz w:val="6"/>
          <w:szCs w:val="6"/>
        </w:rPr>
      </w:pPr>
      <w:r w:rsidRPr="00E66EA5">
        <w:rPr>
          <w:rStyle w:val="StyleUnderline"/>
          <w:sz w:val="6"/>
          <w:szCs w:val="6"/>
        </w:rPr>
        <w:t>As the UC-Broad interference winds down</w:t>
      </w:r>
      <w:r w:rsidRPr="00E66EA5">
        <w:rPr>
          <w:sz w:val="6"/>
          <w:szCs w:val="6"/>
        </w:rPr>
        <w:t xml:space="preserve">, </w:t>
      </w:r>
      <w:r w:rsidRPr="00E66EA5">
        <w:rPr>
          <w:rStyle w:val="Emphasis"/>
          <w:sz w:val="6"/>
          <w:szCs w:val="6"/>
        </w:rPr>
        <w:t>CRISPR watchers should not lose sight of the USPTO</w:t>
      </w:r>
      <w:r w:rsidRPr="00E66EA5">
        <w:rPr>
          <w:sz w:val="6"/>
          <w:szCs w:val="6"/>
        </w:rPr>
        <w:t xml:space="preserve">, </w:t>
      </w:r>
      <w:r w:rsidRPr="00E66EA5">
        <w:rPr>
          <w:rStyle w:val="StyleUnderline"/>
          <w:sz w:val="6"/>
          <w:szCs w:val="6"/>
        </w:rPr>
        <w:t xml:space="preserve">where more </w:t>
      </w:r>
      <w:r w:rsidRPr="00E66EA5">
        <w:rPr>
          <w:rStyle w:val="StyleUnderline"/>
          <w:sz w:val="6"/>
          <w:szCs w:val="6"/>
          <w:highlight w:val="green"/>
        </w:rPr>
        <w:t>challenges</w:t>
      </w:r>
      <w:r w:rsidRPr="00E66EA5">
        <w:rPr>
          <w:rStyle w:val="StyleUnderline"/>
          <w:sz w:val="6"/>
          <w:szCs w:val="6"/>
        </w:rPr>
        <w:t xml:space="preserve"> may </w:t>
      </w:r>
      <w:r w:rsidRPr="00E66EA5">
        <w:rPr>
          <w:rStyle w:val="Emphasis"/>
          <w:sz w:val="6"/>
          <w:szCs w:val="6"/>
          <w:highlight w:val="green"/>
        </w:rPr>
        <w:t xml:space="preserve">wait in </w:t>
      </w:r>
      <w:r w:rsidRPr="00E66EA5">
        <w:rPr>
          <w:rStyle w:val="Emphasis"/>
          <w:sz w:val="6"/>
          <w:szCs w:val="6"/>
        </w:rPr>
        <w:t xml:space="preserve">the </w:t>
      </w:r>
      <w:r w:rsidRPr="00E66EA5">
        <w:rPr>
          <w:rStyle w:val="Emphasis"/>
          <w:sz w:val="6"/>
          <w:szCs w:val="6"/>
          <w:highlight w:val="green"/>
        </w:rPr>
        <w:t>wings</w:t>
      </w:r>
      <w:r w:rsidRPr="00E66EA5">
        <w:rPr>
          <w:sz w:val="6"/>
          <w:szCs w:val="6"/>
        </w:rPr>
        <w:t xml:space="preserve">. For example, </w:t>
      </w:r>
      <w:r w:rsidRPr="00E66EA5">
        <w:rPr>
          <w:rStyle w:val="StyleUnderline"/>
          <w:sz w:val="6"/>
          <w:szCs w:val="6"/>
        </w:rPr>
        <w:t xml:space="preserve">at least one ex </w:t>
      </w:r>
      <w:proofErr w:type="spellStart"/>
      <w:r w:rsidRPr="00E66EA5">
        <w:rPr>
          <w:rStyle w:val="StyleUnderline"/>
          <w:sz w:val="6"/>
          <w:szCs w:val="6"/>
        </w:rPr>
        <w:t>parte</w:t>
      </w:r>
      <w:proofErr w:type="spellEnd"/>
      <w:r w:rsidRPr="00E66EA5">
        <w:rPr>
          <w:rStyle w:val="StyleUnderline"/>
          <w:sz w:val="6"/>
          <w:szCs w:val="6"/>
        </w:rPr>
        <w:t xml:space="preserve"> reexamination against a foundational patent owned by Broad has already been granted</w:t>
      </w:r>
      <w:r w:rsidRPr="00E66EA5">
        <w:rPr>
          <w:sz w:val="6"/>
          <w:szCs w:val="6"/>
        </w:rPr>
        <w:t xml:space="preserve"> (and suspended until the interference concludes). </w:t>
      </w:r>
      <w:r w:rsidRPr="00E66EA5">
        <w:rPr>
          <w:rStyle w:val="Emphasis"/>
          <w:sz w:val="6"/>
          <w:szCs w:val="6"/>
        </w:rPr>
        <w:t xml:space="preserve">There is also </w:t>
      </w:r>
      <w:r w:rsidRPr="00E66EA5">
        <w:rPr>
          <w:rStyle w:val="Emphasis"/>
          <w:sz w:val="6"/>
          <w:szCs w:val="6"/>
          <w:highlight w:val="green"/>
        </w:rPr>
        <w:t>a looming threat of</w:t>
      </w:r>
      <w:r w:rsidRPr="00E66EA5">
        <w:rPr>
          <w:rStyle w:val="Emphasis"/>
          <w:sz w:val="6"/>
          <w:szCs w:val="6"/>
        </w:rPr>
        <w:t xml:space="preserve"> additional </w:t>
      </w:r>
      <w:r w:rsidRPr="00E66EA5">
        <w:rPr>
          <w:rStyle w:val="Emphasis"/>
          <w:sz w:val="6"/>
          <w:szCs w:val="6"/>
          <w:highlight w:val="green"/>
        </w:rPr>
        <w:t>interferences</w:t>
      </w:r>
      <w:r w:rsidRPr="00E66EA5">
        <w:rPr>
          <w:sz w:val="6"/>
          <w:szCs w:val="6"/>
        </w:rPr>
        <w:t xml:space="preserve">, </w:t>
      </w:r>
      <w:r w:rsidRPr="00E66EA5">
        <w:rPr>
          <w:rStyle w:val="StyleUnderline"/>
          <w:sz w:val="6"/>
          <w:szCs w:val="6"/>
        </w:rPr>
        <w:t>as mentioned in recent USPTO communications</w:t>
      </w:r>
      <w:r w:rsidRPr="00E66EA5">
        <w:rPr>
          <w:sz w:val="6"/>
          <w:szCs w:val="6"/>
        </w:rPr>
        <w:t>19 a</w:t>
      </w:r>
      <w:r w:rsidRPr="00E66EA5">
        <w:rPr>
          <w:rStyle w:val="StyleUnderline"/>
          <w:sz w:val="6"/>
          <w:szCs w:val="6"/>
        </w:rPr>
        <w:t>nd acknowledged in the pre-IPO disclosures of all three CRISPR-centric biotechnology companies publicly traded in the United States</w:t>
      </w:r>
      <w:r w:rsidRPr="00E66EA5">
        <w:rPr>
          <w:sz w:val="6"/>
          <w:szCs w:val="6"/>
        </w:rPr>
        <w:t xml:space="preserve"> (i.e., CRISPR Therapeutics AG, </w:t>
      </w:r>
      <w:proofErr w:type="spellStart"/>
      <w:r w:rsidRPr="00E66EA5">
        <w:rPr>
          <w:sz w:val="6"/>
          <w:szCs w:val="6"/>
        </w:rPr>
        <w:t>Editas</w:t>
      </w:r>
      <w:proofErr w:type="spellEnd"/>
      <w:r w:rsidRPr="00E66EA5">
        <w:rPr>
          <w:sz w:val="6"/>
          <w:szCs w:val="6"/>
        </w:rPr>
        <w:t xml:space="preserve"> Medicine Inc., and </w:t>
      </w:r>
      <w:proofErr w:type="spellStart"/>
      <w:r w:rsidRPr="00E66EA5">
        <w:rPr>
          <w:sz w:val="6"/>
          <w:szCs w:val="6"/>
        </w:rPr>
        <w:t>Intellia</w:t>
      </w:r>
      <w:proofErr w:type="spellEnd"/>
      <w:r w:rsidRPr="00E66EA5">
        <w:rPr>
          <w:sz w:val="6"/>
          <w:szCs w:val="6"/>
        </w:rPr>
        <w:t xml:space="preserve"> Therapeutics Inc.). </w:t>
      </w:r>
      <w:r w:rsidRPr="00E66EA5">
        <w:rPr>
          <w:rStyle w:val="Emphasis"/>
          <w:sz w:val="6"/>
          <w:szCs w:val="6"/>
        </w:rPr>
        <w:t xml:space="preserve">Potential </w:t>
      </w:r>
      <w:r w:rsidRPr="00E66EA5">
        <w:rPr>
          <w:rStyle w:val="Emphasis"/>
          <w:sz w:val="6"/>
          <w:szCs w:val="6"/>
          <w:highlight w:val="green"/>
        </w:rPr>
        <w:t>dark</w:t>
      </w:r>
      <w:r w:rsidRPr="00E66EA5">
        <w:rPr>
          <w:rStyle w:val="Emphasis"/>
          <w:sz w:val="6"/>
          <w:szCs w:val="6"/>
        </w:rPr>
        <w:t xml:space="preserve"> </w:t>
      </w:r>
      <w:r w:rsidRPr="00E66EA5">
        <w:rPr>
          <w:rStyle w:val="Emphasis"/>
          <w:sz w:val="6"/>
          <w:szCs w:val="6"/>
          <w:highlight w:val="green"/>
        </w:rPr>
        <w:t>horses</w:t>
      </w:r>
      <w:r w:rsidRPr="00E66EA5">
        <w:rPr>
          <w:rStyle w:val="Emphasis"/>
          <w:sz w:val="6"/>
          <w:szCs w:val="6"/>
        </w:rPr>
        <w:t xml:space="preserve"> identified in those filings include:</w:t>
      </w:r>
      <w:r w:rsidRPr="00E66EA5">
        <w:rPr>
          <w:sz w:val="6"/>
          <w:szCs w:val="6"/>
        </w:rPr>
        <w:t xml:space="preserve"> (1) </w:t>
      </w:r>
      <w:r w:rsidRPr="00E66EA5">
        <w:rPr>
          <w:rStyle w:val="Emphasis"/>
          <w:sz w:val="6"/>
          <w:szCs w:val="6"/>
        </w:rPr>
        <w:t>Rockefeller University</w:t>
      </w:r>
      <w:r w:rsidRPr="00E66EA5">
        <w:rPr>
          <w:sz w:val="6"/>
          <w:szCs w:val="6"/>
        </w:rPr>
        <w:t xml:space="preserve">, </w:t>
      </w:r>
      <w:r w:rsidRPr="00E66EA5">
        <w:rPr>
          <w:rStyle w:val="StyleUnderline"/>
          <w:sz w:val="6"/>
          <w:szCs w:val="6"/>
        </w:rPr>
        <w:t>a joint applicant on certain Broad applications</w:t>
      </w:r>
      <w:r w:rsidRPr="00E66EA5">
        <w:rPr>
          <w:sz w:val="6"/>
          <w:szCs w:val="6"/>
        </w:rPr>
        <w:t xml:space="preserve">; (2) </w:t>
      </w:r>
      <w:proofErr w:type="spellStart"/>
      <w:r w:rsidRPr="00E66EA5">
        <w:rPr>
          <w:rStyle w:val="Emphasis"/>
          <w:sz w:val="6"/>
          <w:szCs w:val="6"/>
        </w:rPr>
        <w:t>ToolGen</w:t>
      </w:r>
      <w:proofErr w:type="spellEnd"/>
      <w:r w:rsidRPr="00E66EA5">
        <w:rPr>
          <w:rStyle w:val="Emphasis"/>
          <w:sz w:val="6"/>
          <w:szCs w:val="6"/>
        </w:rPr>
        <w:t xml:space="preserve"> I</w:t>
      </w:r>
      <w:r w:rsidRPr="00E66EA5">
        <w:rPr>
          <w:sz w:val="6"/>
          <w:szCs w:val="6"/>
        </w:rPr>
        <w:t xml:space="preserve">nc., </w:t>
      </w:r>
      <w:r w:rsidRPr="00E66EA5">
        <w:rPr>
          <w:rStyle w:val="StyleUnderline"/>
          <w:sz w:val="6"/>
          <w:szCs w:val="6"/>
        </w:rPr>
        <w:t>whose suggestions of interference against Broad are still pending</w:t>
      </w:r>
      <w:r w:rsidRPr="00E66EA5">
        <w:rPr>
          <w:sz w:val="6"/>
          <w:szCs w:val="6"/>
        </w:rPr>
        <w:t xml:space="preserve">; and (3) </w:t>
      </w:r>
      <w:r w:rsidRPr="00E66EA5">
        <w:rPr>
          <w:rStyle w:val="Emphasis"/>
          <w:sz w:val="6"/>
          <w:szCs w:val="6"/>
        </w:rPr>
        <w:t>Vilnius University</w:t>
      </w:r>
      <w:r w:rsidRPr="00E66EA5">
        <w:rPr>
          <w:sz w:val="6"/>
          <w:szCs w:val="6"/>
        </w:rPr>
        <w:t xml:space="preserve">, </w:t>
      </w:r>
      <w:r w:rsidRPr="00E66EA5">
        <w:rPr>
          <w:rStyle w:val="StyleUnderline"/>
          <w:sz w:val="6"/>
          <w:szCs w:val="6"/>
        </w:rPr>
        <w:t>which has its own US patent for use of CRISPR/Cas9 systems and is party to a cross-licensing agreement with one of UC’s licensees.</w:t>
      </w:r>
      <w:r w:rsidRPr="00E66EA5">
        <w:rPr>
          <w:sz w:val="6"/>
          <w:szCs w:val="6"/>
        </w:rPr>
        <w:t xml:space="preserve"> </w:t>
      </w:r>
      <w:r w:rsidRPr="00E66EA5">
        <w:rPr>
          <w:rStyle w:val="Emphasis"/>
          <w:sz w:val="6"/>
          <w:szCs w:val="6"/>
        </w:rPr>
        <w:t xml:space="preserve">Other entities </w:t>
      </w:r>
      <w:r w:rsidRPr="00E66EA5">
        <w:rPr>
          <w:rStyle w:val="Emphasis"/>
          <w:sz w:val="6"/>
          <w:szCs w:val="6"/>
          <w:highlight w:val="green"/>
        </w:rPr>
        <w:t>may</w:t>
      </w:r>
      <w:r w:rsidRPr="00E66EA5">
        <w:rPr>
          <w:rStyle w:val="Emphasis"/>
          <w:sz w:val="6"/>
          <w:szCs w:val="6"/>
        </w:rPr>
        <w:t xml:space="preserve"> also </w:t>
      </w:r>
      <w:r w:rsidRPr="00E66EA5">
        <w:rPr>
          <w:rStyle w:val="Emphasis"/>
          <w:sz w:val="6"/>
          <w:szCs w:val="6"/>
          <w:highlight w:val="green"/>
        </w:rPr>
        <w:t xml:space="preserve">come out of </w:t>
      </w:r>
      <w:r w:rsidRPr="00E66EA5">
        <w:rPr>
          <w:rStyle w:val="Emphasis"/>
          <w:sz w:val="6"/>
          <w:szCs w:val="6"/>
        </w:rPr>
        <w:t xml:space="preserve">the </w:t>
      </w:r>
      <w:r w:rsidRPr="00E66EA5">
        <w:rPr>
          <w:rStyle w:val="Emphasis"/>
          <w:sz w:val="6"/>
          <w:szCs w:val="6"/>
          <w:highlight w:val="green"/>
        </w:rPr>
        <w:t>woodwork</w:t>
      </w:r>
      <w:r w:rsidRPr="00E66EA5">
        <w:rPr>
          <w:rStyle w:val="Emphasis"/>
          <w:sz w:val="6"/>
          <w:szCs w:val="6"/>
        </w:rPr>
        <w:t xml:space="preserve"> with freedom-to-operate strategies that challenge key patents via inter </w:t>
      </w:r>
      <w:proofErr w:type="spellStart"/>
      <w:r w:rsidRPr="00E66EA5">
        <w:rPr>
          <w:rStyle w:val="Emphasis"/>
          <w:sz w:val="6"/>
          <w:szCs w:val="6"/>
        </w:rPr>
        <w:t>partes</w:t>
      </w:r>
      <w:proofErr w:type="spellEnd"/>
      <w:r w:rsidRPr="00E66EA5">
        <w:rPr>
          <w:rStyle w:val="Emphasis"/>
          <w:sz w:val="6"/>
          <w:szCs w:val="6"/>
        </w:rPr>
        <w:t xml:space="preserve"> review or post-grant review.</w:t>
      </w:r>
    </w:p>
    <w:p w14:paraId="132CCED2" w14:textId="77777777" w:rsidR="00E80D5B" w:rsidRPr="006A4381" w:rsidRDefault="00E80D5B" w:rsidP="00E80D5B">
      <w:r w:rsidRPr="00E66EA5">
        <w:rPr>
          <w:rStyle w:val="StyleUnderline"/>
          <w:sz w:val="30"/>
          <w:szCs w:val="30"/>
          <w:highlight w:val="cyan"/>
        </w:rPr>
        <w:t xml:space="preserve">Additional CRISPR disputes will happen overseas </w:t>
      </w:r>
      <w:r w:rsidRPr="00E66EA5">
        <w:rPr>
          <w:sz w:val="30"/>
          <w:szCs w:val="30"/>
          <w:highlight w:val="cyan"/>
        </w:rPr>
        <w:t>in 2018</w:t>
      </w:r>
      <w:r w:rsidRPr="006A4381">
        <w:t xml:space="preserve">—and </w:t>
      </w:r>
      <w:r w:rsidRPr="006A4381">
        <w:rPr>
          <w:rStyle w:val="StyleUnderline"/>
        </w:rPr>
        <w:t xml:space="preserve">if patent grants are any indicator, </w:t>
      </w:r>
      <w:r w:rsidRPr="006A4381">
        <w:rPr>
          <w:rStyle w:val="StyleUnderline"/>
          <w:highlight w:val="green"/>
        </w:rPr>
        <w:t xml:space="preserve">foreign agencies might </w:t>
      </w:r>
      <w:r w:rsidRPr="006A4381">
        <w:rPr>
          <w:rStyle w:val="Emphasis"/>
          <w:highlight w:val="green"/>
        </w:rPr>
        <w:t>not</w:t>
      </w:r>
      <w:r w:rsidRPr="006A4381">
        <w:rPr>
          <w:rStyle w:val="Emphasis"/>
        </w:rPr>
        <w:t xml:space="preserve"> simply </w:t>
      </w:r>
      <w:r w:rsidRPr="006A4381">
        <w:rPr>
          <w:rStyle w:val="Emphasis"/>
          <w:highlight w:val="green"/>
        </w:rPr>
        <w:t xml:space="preserve">follow </w:t>
      </w:r>
      <w:r w:rsidRPr="006A4381">
        <w:rPr>
          <w:rStyle w:val="Emphasis"/>
        </w:rPr>
        <w:t xml:space="preserve">the </w:t>
      </w:r>
      <w:r w:rsidRPr="006A4381">
        <w:rPr>
          <w:rStyle w:val="Emphasis"/>
          <w:highlight w:val="green"/>
        </w:rPr>
        <w:t>USPTO</w:t>
      </w:r>
      <w:r w:rsidRPr="006A4381">
        <w:rPr>
          <w:rStyle w:val="Emphasis"/>
        </w:rPr>
        <w:t>’s lead.</w:t>
      </w:r>
      <w:r w:rsidRPr="006A4381">
        <w:rPr>
          <w:rStyle w:val="StyleUnderline"/>
        </w:rPr>
        <w:t xml:space="preserve"> </w:t>
      </w:r>
      <w:r w:rsidRPr="006A4381">
        <w:t>The European Patent Office’s (</w:t>
      </w:r>
      <w:r w:rsidRPr="006A4381">
        <w:rPr>
          <w:rStyle w:val="StyleUnderline"/>
          <w:highlight w:val="green"/>
        </w:rPr>
        <w:t>EPO’s</w:t>
      </w:r>
      <w:r w:rsidRPr="006A4381">
        <w:t>) Opposition Division (</w:t>
      </w:r>
      <w:r w:rsidRPr="006A4381">
        <w:rPr>
          <w:rStyle w:val="StyleUnderline"/>
          <w:highlight w:val="green"/>
        </w:rPr>
        <w:t>OD</w:t>
      </w:r>
      <w:r w:rsidRPr="006A4381">
        <w:t xml:space="preserve">) will kick things off on January 16, when it </w:t>
      </w:r>
      <w:r w:rsidRPr="006A4381">
        <w:rPr>
          <w:rStyle w:val="StyleUnderline"/>
        </w:rPr>
        <w:t xml:space="preserve">hears oral arguments in oppositions lodged against a foundational patent owned by Broad. </w:t>
      </w:r>
      <w:r w:rsidRPr="006A4381">
        <w:t xml:space="preserve">Among other things, </w:t>
      </w:r>
      <w:r w:rsidRPr="006A4381">
        <w:rPr>
          <w:rStyle w:val="Emphasis"/>
        </w:rPr>
        <w:t xml:space="preserve">challengers have </w:t>
      </w:r>
      <w:r w:rsidRPr="006A4381">
        <w:rPr>
          <w:rStyle w:val="Emphasis"/>
          <w:highlight w:val="green"/>
        </w:rPr>
        <w:t>attacked</w:t>
      </w:r>
      <w:r w:rsidRPr="006A4381">
        <w:rPr>
          <w:rStyle w:val="Emphasis"/>
        </w:rPr>
        <w:t xml:space="preserve"> the purported novelty of </w:t>
      </w:r>
      <w:r w:rsidRPr="006A4381">
        <w:rPr>
          <w:rStyle w:val="Emphasis"/>
          <w:highlight w:val="green"/>
        </w:rPr>
        <w:t>Broad’s claims</w:t>
      </w:r>
      <w:r w:rsidRPr="006A4381">
        <w:rPr>
          <w:rStyle w:val="Emphasis"/>
        </w:rPr>
        <w:t>, a determination that may hinge on whether Broad validly claimed priority to two of its early applications</w:t>
      </w:r>
      <w:r w:rsidRPr="006A4381">
        <w:t xml:space="preserve">. If it did not, </w:t>
      </w:r>
      <w:r w:rsidRPr="006A4381">
        <w:rPr>
          <w:rStyle w:val="Emphasis"/>
        </w:rPr>
        <w:t>at least seven of Broad’s other opposed patents may be vulnerable too</w:t>
      </w:r>
      <w:r w:rsidRPr="006A4381">
        <w:t xml:space="preserve">. The OD has already issued a preliminary opinion indicating that it </w:t>
      </w:r>
      <w:r w:rsidRPr="006A4381">
        <w:rPr>
          <w:rStyle w:val="StyleUnderline"/>
        </w:rPr>
        <w:t>expects the oppositions to succee</w:t>
      </w:r>
      <w:r w:rsidRPr="006A4381">
        <w:t xml:space="preserve">d.20 While that opinion is nonbinding, </w:t>
      </w:r>
      <w:r w:rsidRPr="006A4381">
        <w:rPr>
          <w:rStyle w:val="StyleUnderline"/>
        </w:rPr>
        <w:t>European analysts have stressed that it is usually “very difficult” to sway the OD from its preliminary view</w:t>
      </w:r>
      <w:r w:rsidRPr="006A4381">
        <w:t xml:space="preserve">s.21 In any event, </w:t>
      </w:r>
      <w:r w:rsidRPr="006A4381">
        <w:rPr>
          <w:rStyle w:val="StyleUnderline"/>
        </w:rPr>
        <w:t xml:space="preserve">Broad will not be the only foundational patent holder fighting to keep its rights alive across the pond in 2018, as the EPO has also granted noteworthy patent rights to UC, Sigma-Aldrich, and </w:t>
      </w:r>
      <w:proofErr w:type="spellStart"/>
      <w:r w:rsidRPr="006A4381">
        <w:rPr>
          <w:rStyle w:val="StyleUnderline"/>
        </w:rPr>
        <w:t>Cellectis</w:t>
      </w:r>
      <w:proofErr w:type="spellEnd"/>
      <w:r w:rsidRPr="006A4381">
        <w:rPr>
          <w:rStyle w:val="StyleUnderline"/>
        </w:rPr>
        <w:t>, thus opening nine-month windows for would-be challengers to file post-grant oppositions. The fight over UC’s patent</w:t>
      </w:r>
      <w:r w:rsidRPr="006A4381">
        <w:t xml:space="preserve">, which controversially covers use of CRISPR in both prokaryotes and eukaryotes, </w:t>
      </w:r>
      <w:r w:rsidRPr="006A4381">
        <w:rPr>
          <w:rStyle w:val="StyleUnderline"/>
        </w:rPr>
        <w:t>may be especially heated</w:t>
      </w:r>
      <w:r w:rsidRPr="006A4381">
        <w:t>. It has already withstood over a half dozen third-party observations (including some filed by Broad),22 and at least two groups have now filed post-grant oppositions.23</w:t>
      </w:r>
    </w:p>
    <w:p w14:paraId="39070FDA" w14:textId="77777777" w:rsidR="00E80D5B" w:rsidRPr="006A4381" w:rsidRDefault="00E80D5B" w:rsidP="00E80D5B">
      <w:r w:rsidRPr="00E66EA5">
        <w:rPr>
          <w:rStyle w:val="StyleUnderline"/>
          <w:sz w:val="30"/>
          <w:szCs w:val="30"/>
          <w:highlight w:val="cyan"/>
        </w:rPr>
        <w:t>China</w:t>
      </w:r>
      <w:r w:rsidRPr="00E66EA5">
        <w:rPr>
          <w:sz w:val="30"/>
          <w:szCs w:val="30"/>
        </w:rPr>
        <w:t xml:space="preserve">, home to the world’s </w:t>
      </w:r>
      <w:proofErr w:type="gramStart"/>
      <w:r w:rsidRPr="00E66EA5">
        <w:rPr>
          <w:sz w:val="30"/>
          <w:szCs w:val="30"/>
        </w:rPr>
        <w:t>second-busiest</w:t>
      </w:r>
      <w:proofErr w:type="gramEnd"/>
      <w:r w:rsidRPr="00E66EA5">
        <w:rPr>
          <w:sz w:val="30"/>
          <w:szCs w:val="30"/>
        </w:rPr>
        <w:t xml:space="preserve"> CRISPR patent landscape (after the United States), </w:t>
      </w:r>
      <w:r w:rsidRPr="00E66EA5">
        <w:rPr>
          <w:rStyle w:val="StyleUnderline"/>
          <w:sz w:val="30"/>
          <w:szCs w:val="30"/>
          <w:highlight w:val="cyan"/>
        </w:rPr>
        <w:t xml:space="preserve">may host similar turf wars </w:t>
      </w:r>
      <w:r w:rsidRPr="00E66EA5">
        <w:rPr>
          <w:sz w:val="30"/>
          <w:szCs w:val="30"/>
          <w:highlight w:val="cyan"/>
        </w:rPr>
        <w:t>in 2018</w:t>
      </w:r>
      <w:r w:rsidRPr="006A4381">
        <w:t xml:space="preserve">. UC and Broad, among many others, are already on the scene and may be drawing up battle plans. </w:t>
      </w:r>
      <w:r w:rsidRPr="006A4381">
        <w:rPr>
          <w:rStyle w:val="StyleUnderline"/>
        </w:rPr>
        <w:t xml:space="preserve">While Broad’s applications remain pending, </w:t>
      </w:r>
      <w:r w:rsidRPr="006A4381">
        <w:rPr>
          <w:rStyle w:val="StyleUnderline"/>
          <w:highlight w:val="green"/>
        </w:rPr>
        <w:t>China’s S</w:t>
      </w:r>
      <w:r w:rsidRPr="006A4381">
        <w:rPr>
          <w:rStyle w:val="StyleUnderline"/>
        </w:rPr>
        <w:t xml:space="preserve">tate </w:t>
      </w:r>
      <w:r w:rsidRPr="006A4381">
        <w:rPr>
          <w:rStyle w:val="StyleUnderline"/>
          <w:highlight w:val="green"/>
        </w:rPr>
        <w:t>I</w:t>
      </w:r>
      <w:r w:rsidRPr="006A4381">
        <w:rPr>
          <w:rStyle w:val="StyleUnderline"/>
        </w:rPr>
        <w:t xml:space="preserve">ntellectual </w:t>
      </w:r>
      <w:r w:rsidRPr="006A4381">
        <w:rPr>
          <w:rStyle w:val="StyleUnderline"/>
          <w:highlight w:val="green"/>
        </w:rPr>
        <w:t>P</w:t>
      </w:r>
      <w:r w:rsidRPr="006A4381">
        <w:rPr>
          <w:rStyle w:val="StyleUnderline"/>
        </w:rPr>
        <w:t xml:space="preserve">roperty </w:t>
      </w:r>
      <w:r w:rsidRPr="006A4381">
        <w:rPr>
          <w:rStyle w:val="StyleUnderline"/>
          <w:highlight w:val="green"/>
        </w:rPr>
        <w:t>O</w:t>
      </w:r>
      <w:r w:rsidRPr="006A4381">
        <w:rPr>
          <w:rStyle w:val="StyleUnderline"/>
        </w:rPr>
        <w:t xml:space="preserve">ffice </w:t>
      </w:r>
      <w:r w:rsidRPr="006A4381">
        <w:rPr>
          <w:rStyle w:val="StyleUnderline"/>
          <w:highlight w:val="green"/>
        </w:rPr>
        <w:t>announced</w:t>
      </w:r>
      <w:r w:rsidRPr="006A4381">
        <w:rPr>
          <w:rStyle w:val="StyleUnderline"/>
        </w:rPr>
        <w:t xml:space="preserve"> in June </w:t>
      </w:r>
      <w:r w:rsidRPr="006A4381">
        <w:rPr>
          <w:rStyle w:val="StyleUnderline"/>
          <w:highlight w:val="green"/>
        </w:rPr>
        <w:t>its intention to grant</w:t>
      </w:r>
      <w:r w:rsidRPr="006A4381">
        <w:rPr>
          <w:rStyle w:val="StyleUnderline"/>
        </w:rPr>
        <w:t xml:space="preserve"> UC a </w:t>
      </w:r>
      <w:r w:rsidRPr="006A4381">
        <w:rPr>
          <w:rStyle w:val="StyleUnderline"/>
          <w:highlight w:val="green"/>
        </w:rPr>
        <w:t>patent covering CRISPR</w:t>
      </w:r>
      <w:r w:rsidRPr="006A4381">
        <w:rPr>
          <w:rStyle w:val="StyleUnderline"/>
        </w:rPr>
        <w:t>/Cas9 methods and compositions for applications in any environment</w:t>
      </w:r>
      <w:r w:rsidRPr="006A4381">
        <w:t>. One of UC’s key licensees in human therapeutics praised the decision as “further global recognition that [UC and its collaborators] are the pioneers in the application of CRISPR/Cas9 in all cell types.”24 Not missing a beat, Broad issued an ominous reminder that “[</w:t>
      </w:r>
      <w:proofErr w:type="spellStart"/>
      <w:r w:rsidRPr="006A4381">
        <w:t>i</w:t>
      </w:r>
      <w:proofErr w:type="spellEnd"/>
      <w:r w:rsidRPr="006A4381">
        <w:t>]n China, patents are subject to invalidation proceedings after they are issued.”25</w:t>
      </w:r>
    </w:p>
    <w:p w14:paraId="5EF7F58F" w14:textId="77777777" w:rsidR="00E80D5B" w:rsidRDefault="00E80D5B" w:rsidP="00E80D5B">
      <w:pPr>
        <w:pStyle w:val="Heading4"/>
      </w:pPr>
      <w:r>
        <w:lastRenderedPageBreak/>
        <w:t xml:space="preserve">Litigation among </w:t>
      </w:r>
      <w:proofErr w:type="spellStart"/>
      <w:r>
        <w:t>unviersieies</w:t>
      </w:r>
      <w:proofErr w:type="spellEnd"/>
      <w:r>
        <w:t xml:space="preserve"> is rare – their </w:t>
      </w:r>
      <w:proofErr w:type="spellStart"/>
      <w:r>
        <w:t>ev</w:t>
      </w:r>
      <w:proofErr w:type="spellEnd"/>
    </w:p>
    <w:p w14:paraId="69946735" w14:textId="77777777" w:rsidR="00E80D5B" w:rsidRPr="006A4381" w:rsidRDefault="00E80D5B" w:rsidP="00E80D5B">
      <w:pPr>
        <w:rPr>
          <w:rStyle w:val="Style13ptBold"/>
        </w:rPr>
      </w:pPr>
      <w:proofErr w:type="spellStart"/>
      <w:r w:rsidRPr="006A4381">
        <w:rPr>
          <w:rStyle w:val="Style13ptBold"/>
        </w:rPr>
        <w:t>Sherkow</w:t>
      </w:r>
      <w:proofErr w:type="spellEnd"/>
      <w:r w:rsidRPr="006A4381">
        <w:rPr>
          <w:rStyle w:val="Style13ptBold"/>
        </w:rPr>
        <w:t xml:space="preserve"> 17 </w:t>
      </w:r>
      <w:r w:rsidRPr="006A4381">
        <w:t xml:space="preserve">[(Jacob, Professor of Law at the College of Law and Affiliate of the Carl R. </w:t>
      </w:r>
      <w:proofErr w:type="spellStart"/>
      <w:r w:rsidRPr="006A4381">
        <w:t>Woese</w:t>
      </w:r>
      <w:proofErr w:type="spellEnd"/>
      <w:r w:rsidRPr="006A4381">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6A4381">
        <w:t>Sherkow</w:t>
      </w:r>
      <w:proofErr w:type="spellEnd"/>
      <w:r w:rsidRPr="006A4381">
        <w:t xml:space="preserve"> has also been a Permanent Visiting Professor at the Center for Advanced Studies in Biomedical Innovation Law (“</w:t>
      </w:r>
      <w:proofErr w:type="spellStart"/>
      <w:r w:rsidRPr="006A4381">
        <w:t>CeBIL</w:t>
      </w:r>
      <w:proofErr w:type="spellEnd"/>
      <w:r w:rsidRPr="006A4381">
        <w:t xml:space="preserve">”) at the University of Copenhagen Faculty of Law.) “Patent protection for CRISPR: an ELSI review” Journal of Law and the Biosciences 12/7/2017 </w:t>
      </w:r>
      <w:hyperlink r:id="rId75" w:history="1">
        <w:r w:rsidRPr="006A4381">
          <w:rPr>
            <w:rStyle w:val="Hyperlink"/>
          </w:rPr>
          <w:t>https://www.ncbi.nlm.nih.gov/pmc/articles/PMC5965580/</w:t>
        </w:r>
      </w:hyperlink>
      <w:r w:rsidRPr="006A4381">
        <w:t>] BC</w:t>
      </w:r>
    </w:p>
    <w:p w14:paraId="7D484A8C" w14:textId="77777777" w:rsidR="00E80D5B" w:rsidRPr="00E66EA5" w:rsidRDefault="00E80D5B" w:rsidP="00E80D5B">
      <w:pPr>
        <w:rPr>
          <w:sz w:val="30"/>
          <w:szCs w:val="30"/>
        </w:rPr>
      </w:pPr>
      <w:r w:rsidRPr="006A4381">
        <w:rPr>
          <w:rStyle w:val="StyleUnderline"/>
        </w:rPr>
        <w:t xml:space="preserve">One notable aspect of the CRISPR </w:t>
      </w:r>
      <w:r w:rsidRPr="006A4381">
        <w:rPr>
          <w:rStyle w:val="StyleUnderline"/>
          <w:highlight w:val="green"/>
        </w:rPr>
        <w:t>patent dispute</w:t>
      </w:r>
      <w:r w:rsidRPr="006A4381">
        <w:rPr>
          <w:rStyle w:val="StyleUnderline"/>
        </w:rPr>
        <w:t xml:space="preserve"> is that it is, by and large, a </w:t>
      </w:r>
      <w:r w:rsidRPr="006A4381">
        <w:rPr>
          <w:rStyle w:val="Emphasis"/>
        </w:rPr>
        <w:t>dispute between academic research institutions</w:t>
      </w:r>
      <w:r w:rsidRPr="006A4381">
        <w:t xml:space="preserve">. </w:t>
      </w:r>
      <w:r w:rsidRPr="006A4381">
        <w:rPr>
          <w:rStyle w:val="StyleUnderline"/>
        </w:rPr>
        <w:t>It pits lawyers representing the University of California against lawyers representing the Broad Institute of MIT and Harvard</w:t>
      </w:r>
      <w:r w:rsidRPr="006A4381">
        <w:t>.22 To be sure, university rivalries are common.23</w:t>
      </w:r>
      <w:r w:rsidRPr="006A4381">
        <w:rPr>
          <w:rStyle w:val="Emphasis"/>
        </w:rPr>
        <w:t xml:space="preserve"> But because universities share among themselves a larger mission to create and disseminate knowledge to the public, </w:t>
      </w:r>
      <w:r w:rsidRPr="00E66EA5">
        <w:rPr>
          <w:rStyle w:val="Emphasis"/>
          <w:sz w:val="30"/>
          <w:szCs w:val="30"/>
          <w:highlight w:val="cyan"/>
        </w:rPr>
        <w:t>litigiousness among them has been historically rare</w:t>
      </w:r>
      <w:r w:rsidRPr="00E66EA5">
        <w:rPr>
          <w:sz w:val="30"/>
          <w:szCs w:val="30"/>
        </w:rPr>
        <w:t>.24</w:t>
      </w:r>
    </w:p>
    <w:p w14:paraId="5960C515" w14:textId="77777777" w:rsidR="00E80D5B" w:rsidRDefault="00E80D5B" w:rsidP="00E80D5B">
      <w:pPr>
        <w:pStyle w:val="Heading4"/>
      </w:pPr>
      <w:r>
        <w:t>It’s also non-falsifiable</w:t>
      </w:r>
    </w:p>
    <w:p w14:paraId="7075A9F1" w14:textId="77777777" w:rsidR="00E80D5B" w:rsidRPr="006A4381" w:rsidRDefault="00E80D5B" w:rsidP="00E80D5B">
      <w:pPr>
        <w:rPr>
          <w:rStyle w:val="Style13ptBold"/>
        </w:rPr>
      </w:pPr>
      <w:proofErr w:type="spellStart"/>
      <w:r w:rsidRPr="006A4381">
        <w:rPr>
          <w:rStyle w:val="Style13ptBold"/>
        </w:rPr>
        <w:t>Sherkow</w:t>
      </w:r>
      <w:proofErr w:type="spellEnd"/>
      <w:r w:rsidRPr="006A4381">
        <w:rPr>
          <w:rStyle w:val="Style13ptBold"/>
        </w:rPr>
        <w:t xml:space="preserve"> 17 </w:t>
      </w:r>
      <w:r w:rsidRPr="006A4381">
        <w:t xml:space="preserve">[(Jacob, Professor of Law at the College of Law and Affiliate of the Carl R. </w:t>
      </w:r>
      <w:proofErr w:type="spellStart"/>
      <w:r w:rsidRPr="006A4381">
        <w:t>Woese</w:t>
      </w:r>
      <w:proofErr w:type="spellEnd"/>
      <w:r w:rsidRPr="006A4381">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6A4381">
        <w:t>Sherkow</w:t>
      </w:r>
      <w:proofErr w:type="spellEnd"/>
      <w:r w:rsidRPr="006A4381">
        <w:t xml:space="preserve"> has also been a Permanent Visiting Professor at the Center for Advanced Studies in Biomedical Innovation Law (“</w:t>
      </w:r>
      <w:proofErr w:type="spellStart"/>
      <w:r w:rsidRPr="006A4381">
        <w:t>CeBIL</w:t>
      </w:r>
      <w:proofErr w:type="spellEnd"/>
      <w:r w:rsidRPr="006A4381">
        <w:t xml:space="preserve">”) at the University of Copenhagen Faculty of Law.) “Patent protection for CRISPR: an ELSI review” Journal of Law and the Biosciences 12/7/2017 </w:t>
      </w:r>
      <w:hyperlink r:id="rId76" w:history="1">
        <w:r w:rsidRPr="006A4381">
          <w:rPr>
            <w:rStyle w:val="Hyperlink"/>
          </w:rPr>
          <w:t>https://www.ncbi.nlm.nih.gov/pmc/articles/PMC5965580/</w:t>
        </w:r>
      </w:hyperlink>
      <w:r w:rsidRPr="006A4381">
        <w:t>] BC</w:t>
      </w:r>
    </w:p>
    <w:p w14:paraId="6D05714B" w14:textId="77777777" w:rsidR="00E80D5B" w:rsidRPr="00E66EA5" w:rsidRDefault="00E80D5B" w:rsidP="00E80D5B"/>
    <w:p w14:paraId="04D83612" w14:textId="77777777" w:rsidR="00E80D5B" w:rsidRPr="00E66EA5" w:rsidRDefault="00E80D5B" w:rsidP="00E80D5B">
      <w:pPr>
        <w:rPr>
          <w:rStyle w:val="StyleUnderline"/>
          <w:sz w:val="6"/>
          <w:szCs w:val="6"/>
        </w:rPr>
      </w:pPr>
      <w:r w:rsidRPr="00E66EA5">
        <w:rPr>
          <w:rStyle w:val="StyleUnderline"/>
          <w:sz w:val="6"/>
          <w:szCs w:val="6"/>
        </w:rPr>
        <w:lastRenderedPageBreak/>
        <w:t>University-against-university patent disputes</w:t>
      </w:r>
      <w:r w:rsidRPr="00E66EA5">
        <w:rPr>
          <w:sz w:val="6"/>
          <w:szCs w:val="6"/>
        </w:rPr>
        <w:t xml:space="preserve">, like CRISPR, </w:t>
      </w:r>
      <w:r w:rsidRPr="00E66EA5">
        <w:rPr>
          <w:rStyle w:val="Emphasis"/>
          <w:sz w:val="6"/>
          <w:szCs w:val="6"/>
          <w:highlight w:val="green"/>
        </w:rPr>
        <w:t>complicate</w:t>
      </w:r>
      <w:r w:rsidRPr="00E66EA5">
        <w:rPr>
          <w:rStyle w:val="Emphasis"/>
          <w:sz w:val="6"/>
          <w:szCs w:val="6"/>
        </w:rPr>
        <w:t xml:space="preserve"> interinstitutional </w:t>
      </w:r>
      <w:r w:rsidRPr="00E66EA5">
        <w:rPr>
          <w:rStyle w:val="Emphasis"/>
          <w:sz w:val="6"/>
          <w:szCs w:val="6"/>
          <w:highlight w:val="green"/>
        </w:rPr>
        <w:t>research agreements</w:t>
      </w:r>
      <w:r w:rsidRPr="00E66EA5">
        <w:rPr>
          <w:rStyle w:val="Emphasis"/>
          <w:sz w:val="6"/>
          <w:szCs w:val="6"/>
        </w:rPr>
        <w:t xml:space="preserve"> on several levels</w:t>
      </w:r>
      <w:r w:rsidRPr="00E66EA5">
        <w:rPr>
          <w:sz w:val="6"/>
          <w:szCs w:val="6"/>
        </w:rPr>
        <w:t xml:space="preserve">. First, </w:t>
      </w:r>
      <w:r w:rsidRPr="00E66EA5">
        <w:rPr>
          <w:rStyle w:val="Emphasis"/>
          <w:sz w:val="6"/>
          <w:szCs w:val="6"/>
        </w:rPr>
        <w:t xml:space="preserve">they have the potential to </w:t>
      </w:r>
      <w:r w:rsidRPr="00E66EA5">
        <w:rPr>
          <w:rStyle w:val="Emphasis"/>
          <w:sz w:val="6"/>
          <w:szCs w:val="6"/>
          <w:highlight w:val="green"/>
        </w:rPr>
        <w:t>chill</w:t>
      </w:r>
      <w:r w:rsidRPr="00E66EA5">
        <w:rPr>
          <w:rStyle w:val="Emphasis"/>
          <w:sz w:val="6"/>
          <w:szCs w:val="6"/>
        </w:rPr>
        <w:t xml:space="preserve"> formal interinstitutional research </w:t>
      </w:r>
      <w:r w:rsidRPr="00E66EA5">
        <w:rPr>
          <w:rStyle w:val="Emphasis"/>
          <w:sz w:val="6"/>
          <w:szCs w:val="6"/>
          <w:highlight w:val="green"/>
        </w:rPr>
        <w:t>collaborations</w:t>
      </w:r>
      <w:r w:rsidRPr="00E66EA5">
        <w:rPr>
          <w:rStyle w:val="Emphasis"/>
          <w:sz w:val="6"/>
          <w:szCs w:val="6"/>
        </w:rPr>
        <w:t xml:space="preserve"> among universities</w:t>
      </w:r>
      <w:r w:rsidRPr="00E66EA5">
        <w:rPr>
          <w:sz w:val="6"/>
          <w:szCs w:val="6"/>
        </w:rPr>
        <w:t xml:space="preserve"> if the institutions cannot agree on intellectual property issues beforehand.25 </w:t>
      </w:r>
      <w:r w:rsidRPr="00E66EA5">
        <w:rPr>
          <w:rStyle w:val="StyleUnderline"/>
          <w:sz w:val="6"/>
          <w:szCs w:val="6"/>
        </w:rPr>
        <w:t xml:space="preserve">Universities may simply be unwilling to enter into such agreements in the first instance, </w:t>
      </w:r>
      <w:r w:rsidRPr="00E66EA5">
        <w:rPr>
          <w:rStyle w:val="StyleUnderline"/>
          <w:sz w:val="6"/>
          <w:szCs w:val="6"/>
          <w:highlight w:val="green"/>
        </w:rPr>
        <w:t>or</w:t>
      </w:r>
      <w:r w:rsidRPr="00E66EA5">
        <w:rPr>
          <w:rStyle w:val="StyleUnderline"/>
          <w:sz w:val="6"/>
          <w:szCs w:val="6"/>
        </w:rPr>
        <w:t xml:space="preserve">, perhaps more perniciously, </w:t>
      </w:r>
      <w:r w:rsidRPr="00E66EA5">
        <w:rPr>
          <w:rStyle w:val="StyleUnderline"/>
          <w:sz w:val="6"/>
          <w:szCs w:val="6"/>
          <w:highlight w:val="green"/>
        </w:rPr>
        <w:t>discourage</w:t>
      </w:r>
      <w:r w:rsidRPr="006A4381">
        <w:rPr>
          <w:rStyle w:val="StyleUnderline"/>
        </w:rPr>
        <w:t xml:space="preserve"> their faculty from informally </w:t>
      </w:r>
      <w:r w:rsidRPr="006A4381">
        <w:rPr>
          <w:rStyle w:val="StyleUnderline"/>
          <w:highlight w:val="green"/>
        </w:rPr>
        <w:t>developing</w:t>
      </w:r>
      <w:r w:rsidRPr="006A4381">
        <w:rPr>
          <w:rStyle w:val="StyleUnderline"/>
        </w:rPr>
        <w:t xml:space="preserve"> such </w:t>
      </w:r>
      <w:r w:rsidRPr="006A4381">
        <w:rPr>
          <w:rStyle w:val="StyleUnderline"/>
          <w:highlight w:val="green"/>
        </w:rPr>
        <w:t>networks</w:t>
      </w:r>
      <w:r w:rsidRPr="006A4381">
        <w:t xml:space="preserve">.26 </w:t>
      </w:r>
      <w:r w:rsidRPr="00625490">
        <w:rPr>
          <w:highlight w:val="cyan"/>
        </w:rPr>
        <w:t>While the empirical evidence for such a diminishment in collaborative efforts is slight—difficult to demonstrate, in part, because it requires the proof of opportunities not taken by universities</w:t>
      </w:r>
      <w:r w:rsidRPr="006A4381">
        <w:t xml:space="preserve">—some </w:t>
      </w:r>
      <w:r w:rsidRPr="006A4381">
        <w:rPr>
          <w:rStyle w:val="StyleUnderline"/>
        </w:rPr>
        <w:t xml:space="preserve">recent survey </w:t>
      </w:r>
      <w:r w:rsidRPr="00E66EA5">
        <w:rPr>
          <w:rStyle w:val="StyleUnderline"/>
          <w:sz w:val="6"/>
          <w:szCs w:val="6"/>
        </w:rPr>
        <w:t>data have found that ‘institutionally mandated [materials transfer agreements] put sand in the wheels of a lively system of intra-disciplinary exchanges of research tools’</w:t>
      </w:r>
      <w:r w:rsidRPr="00E66EA5">
        <w:rPr>
          <w:sz w:val="6"/>
          <w:szCs w:val="6"/>
        </w:rPr>
        <w:t xml:space="preserve">.27 Aside from this, there is substantial anecdotal evidence of institutional difficulties in creating such agreements.28 It stands to reason that, </w:t>
      </w:r>
      <w:r w:rsidRPr="00E66EA5">
        <w:rPr>
          <w:rStyle w:val="Emphasis"/>
          <w:sz w:val="6"/>
          <w:szCs w:val="6"/>
        </w:rPr>
        <w:t xml:space="preserve">at least in some instances, these </w:t>
      </w:r>
      <w:r w:rsidRPr="00E66EA5">
        <w:rPr>
          <w:rStyle w:val="Emphasis"/>
          <w:sz w:val="6"/>
          <w:szCs w:val="6"/>
          <w:highlight w:val="green"/>
        </w:rPr>
        <w:t>difficulties</w:t>
      </w:r>
      <w:r w:rsidRPr="00E66EA5">
        <w:rPr>
          <w:rStyle w:val="Emphasis"/>
          <w:sz w:val="6"/>
          <w:szCs w:val="6"/>
        </w:rPr>
        <w:t xml:space="preserve"> have </w:t>
      </w:r>
      <w:r w:rsidRPr="00E66EA5">
        <w:rPr>
          <w:rStyle w:val="Emphasis"/>
          <w:sz w:val="6"/>
          <w:szCs w:val="6"/>
          <w:highlight w:val="green"/>
        </w:rPr>
        <w:t>end</w:t>
      </w:r>
      <w:r w:rsidRPr="00E66EA5">
        <w:rPr>
          <w:rStyle w:val="Emphasis"/>
          <w:sz w:val="6"/>
          <w:szCs w:val="6"/>
        </w:rPr>
        <w:t xml:space="preserve">ed some </w:t>
      </w:r>
      <w:r w:rsidRPr="00E66EA5">
        <w:rPr>
          <w:rStyle w:val="Emphasis"/>
          <w:sz w:val="6"/>
          <w:szCs w:val="6"/>
          <w:highlight w:val="green"/>
        </w:rPr>
        <w:t>collaborations before they</w:t>
      </w:r>
      <w:r w:rsidRPr="00E66EA5">
        <w:rPr>
          <w:rStyle w:val="Emphasis"/>
          <w:sz w:val="6"/>
          <w:szCs w:val="6"/>
        </w:rPr>
        <w:t xml:space="preserve"> could </w:t>
      </w:r>
      <w:r w:rsidRPr="00E66EA5">
        <w:rPr>
          <w:rStyle w:val="Emphasis"/>
          <w:sz w:val="6"/>
          <w:szCs w:val="6"/>
          <w:highlight w:val="green"/>
        </w:rPr>
        <w:t>begin</w:t>
      </w:r>
      <w:r w:rsidRPr="00E66EA5">
        <w:rPr>
          <w:sz w:val="6"/>
          <w:szCs w:val="6"/>
        </w:rPr>
        <w:t xml:space="preserve">. More immediately, </w:t>
      </w:r>
      <w:r w:rsidRPr="00E66EA5">
        <w:rPr>
          <w:rStyle w:val="Emphasis"/>
          <w:sz w:val="6"/>
          <w:szCs w:val="6"/>
        </w:rPr>
        <w:t>this is a current issue with the CRISPR patent dispute</w:t>
      </w:r>
      <w:r w:rsidRPr="00E66EA5">
        <w:rPr>
          <w:rStyle w:val="StyleUnderline"/>
          <w:sz w:val="6"/>
          <w:szCs w:val="6"/>
        </w:rPr>
        <w:t xml:space="preserve"> given some internal dissention between </w:t>
      </w:r>
      <w:proofErr w:type="spellStart"/>
      <w:r w:rsidRPr="00E66EA5">
        <w:rPr>
          <w:rStyle w:val="StyleUnderline"/>
          <w:sz w:val="6"/>
          <w:szCs w:val="6"/>
        </w:rPr>
        <w:t>Doudna</w:t>
      </w:r>
      <w:proofErr w:type="spellEnd"/>
      <w:r w:rsidRPr="00E66EA5">
        <w:rPr>
          <w:rStyle w:val="StyleUnderline"/>
          <w:sz w:val="6"/>
          <w:szCs w:val="6"/>
        </w:rPr>
        <w:t xml:space="preserve"> and Charpentier's respective institutions concerning the intellectual property involved.</w:t>
      </w:r>
      <w:r w:rsidRPr="00E66EA5">
        <w:rPr>
          <w:sz w:val="6"/>
          <w:szCs w:val="6"/>
        </w:rPr>
        <w:t xml:space="preserve"> Although </w:t>
      </w:r>
      <w:proofErr w:type="spellStart"/>
      <w:r w:rsidRPr="00E66EA5">
        <w:rPr>
          <w:sz w:val="6"/>
          <w:szCs w:val="6"/>
        </w:rPr>
        <w:t>Doudna</w:t>
      </w:r>
      <w:proofErr w:type="spellEnd"/>
      <w:r w:rsidRPr="00E66EA5">
        <w:rPr>
          <w:sz w:val="6"/>
          <w:szCs w:val="6"/>
        </w:rPr>
        <w:t xml:space="preserve"> and Charpentier filed their joint patent application in 2012, their institutions did not formally assent to a cross-licensing agreement until December 2016.</w:t>
      </w:r>
      <w:r w:rsidRPr="00E66EA5">
        <w:rPr>
          <w:rStyle w:val="StyleUnderline"/>
          <w:sz w:val="6"/>
          <w:szCs w:val="6"/>
        </w:rPr>
        <w:t>29 If assenting to a cross-licensing agreement for a single piece of technology has proved difficult, it is unclear how the two institutions will deal with one another on future collaborations.</w:t>
      </w:r>
    </w:p>
    <w:p w14:paraId="759F12B3" w14:textId="77777777" w:rsidR="00E80D5B" w:rsidRPr="00E66EA5" w:rsidRDefault="00E80D5B" w:rsidP="00E80D5B">
      <w:pPr>
        <w:rPr>
          <w:sz w:val="6"/>
          <w:szCs w:val="6"/>
        </w:rPr>
      </w:pPr>
      <w:r w:rsidRPr="00E66EA5">
        <w:rPr>
          <w:sz w:val="6"/>
          <w:szCs w:val="6"/>
        </w:rPr>
        <w:t xml:space="preserve">Second, even with some friction between universities over obtaining patents for their researchers’ work, </w:t>
      </w:r>
      <w:r w:rsidRPr="00E66EA5">
        <w:rPr>
          <w:rStyle w:val="Emphasis"/>
          <w:sz w:val="6"/>
          <w:szCs w:val="6"/>
          <w:highlight w:val="green"/>
        </w:rPr>
        <w:t>it has been rare for universities to sue</w:t>
      </w:r>
      <w:r w:rsidRPr="00E66EA5">
        <w:rPr>
          <w:rStyle w:val="Emphasis"/>
          <w:sz w:val="6"/>
          <w:szCs w:val="6"/>
        </w:rPr>
        <w:t xml:space="preserve"> one </w:t>
      </w:r>
      <w:r w:rsidRPr="00E66EA5">
        <w:rPr>
          <w:rStyle w:val="Emphasis"/>
          <w:sz w:val="6"/>
          <w:szCs w:val="6"/>
          <w:highlight w:val="green"/>
        </w:rPr>
        <w:t xml:space="preserve">another </w:t>
      </w:r>
      <w:r w:rsidRPr="00E66EA5">
        <w:rPr>
          <w:rStyle w:val="Emphasis"/>
          <w:sz w:val="6"/>
          <w:szCs w:val="6"/>
        </w:rPr>
        <w:t>regarding inventorship—</w:t>
      </w:r>
      <w:r w:rsidRPr="00E66EA5">
        <w:rPr>
          <w:rStyle w:val="Emphasis"/>
          <w:sz w:val="6"/>
          <w:szCs w:val="6"/>
          <w:highlight w:val="green"/>
        </w:rPr>
        <w:t>until now</w:t>
      </w:r>
      <w:r w:rsidRPr="00E66EA5">
        <w:rPr>
          <w:sz w:val="6"/>
          <w:szCs w:val="6"/>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E66EA5">
        <w:rPr>
          <w:rStyle w:val="StyleUnderline"/>
          <w:sz w:val="6"/>
          <w:szCs w:val="6"/>
        </w:rPr>
        <w:t>That dispute—despite several rounds of appeals—is still ongoing</w:t>
      </w:r>
      <w:r w:rsidRPr="00E66EA5">
        <w:rPr>
          <w:sz w:val="6"/>
          <w:szCs w:val="6"/>
        </w:rPr>
        <w:t xml:space="preserve">.32 Such </w:t>
      </w:r>
      <w:r w:rsidRPr="00E66EA5">
        <w:rPr>
          <w:rStyle w:val="Emphasis"/>
          <w:sz w:val="6"/>
          <w:szCs w:val="6"/>
        </w:rPr>
        <w:t>patent disputes are costly, high stakes, and high profile</w:t>
      </w:r>
      <w:r w:rsidRPr="00E66EA5">
        <w:rPr>
          <w:sz w:val="6"/>
          <w:szCs w:val="6"/>
        </w:rPr>
        <w:t xml:space="preserve">. And while the </w:t>
      </w:r>
      <w:r w:rsidRPr="00E66EA5">
        <w:rPr>
          <w:rStyle w:val="StyleUnderline"/>
          <w:sz w:val="6"/>
          <w:szCs w:val="6"/>
          <w:highlight w:val="green"/>
        </w:rPr>
        <w:t>CRISPR</w:t>
      </w:r>
      <w:r w:rsidRPr="00E66EA5">
        <w:rPr>
          <w:sz w:val="6"/>
          <w:szCs w:val="6"/>
        </w:rPr>
        <w:t xml:space="preserve"> patent dispute itself is not a cause of such conflict, it </w:t>
      </w:r>
      <w:r w:rsidRPr="00E66EA5">
        <w:rPr>
          <w:rStyle w:val="StyleUnderline"/>
          <w:sz w:val="6"/>
          <w:szCs w:val="6"/>
          <w:highlight w:val="green"/>
        </w:rPr>
        <w:t>has become emblematic</w:t>
      </w:r>
      <w:r w:rsidRPr="00E66EA5">
        <w:rPr>
          <w:rStyle w:val="StyleUnderline"/>
          <w:sz w:val="6"/>
          <w:szCs w:val="6"/>
        </w:rPr>
        <w:t>—</w:t>
      </w:r>
      <w:r w:rsidRPr="00E66EA5">
        <w:rPr>
          <w:rStyle w:val="StyleUnderline"/>
          <w:sz w:val="6"/>
          <w:szCs w:val="6"/>
          <w:highlight w:val="green"/>
        </w:rPr>
        <w:t>and</w:t>
      </w:r>
      <w:r w:rsidRPr="00E66EA5">
        <w:rPr>
          <w:rStyle w:val="StyleUnderline"/>
          <w:sz w:val="6"/>
          <w:szCs w:val="6"/>
        </w:rPr>
        <w:t xml:space="preserve"> potentially </w:t>
      </w:r>
      <w:r w:rsidRPr="00E66EA5">
        <w:rPr>
          <w:rStyle w:val="StyleUnderline"/>
          <w:sz w:val="6"/>
          <w:szCs w:val="6"/>
          <w:highlight w:val="green"/>
        </w:rPr>
        <w:t>prophetic</w:t>
      </w:r>
      <w:r w:rsidRPr="00E66EA5">
        <w:rPr>
          <w:rStyle w:val="StyleUnderline"/>
          <w:sz w:val="6"/>
          <w:szCs w:val="6"/>
        </w:rPr>
        <w:t>—of the tenor of such disputes today.</w:t>
      </w:r>
      <w:r w:rsidRPr="00E66EA5">
        <w:rPr>
          <w:sz w:val="6"/>
          <w:szCs w:val="6"/>
        </w:rPr>
        <w:t xml:space="preserve"> </w:t>
      </w:r>
      <w:r w:rsidRPr="00E66EA5">
        <w:rPr>
          <w:rStyle w:val="Emphasis"/>
          <w:sz w:val="6"/>
          <w:szCs w:val="6"/>
        </w:rPr>
        <w:t>Avoiding them in the first instance is a sensible institutional priority.</w:t>
      </w:r>
      <w:r w:rsidRPr="00E66EA5">
        <w:rPr>
          <w:sz w:val="6"/>
          <w:szCs w:val="6"/>
        </w:rPr>
        <w:t xml:space="preserve"> But that sometimes comes at the cost of avoiding one's colleagues.33</w:t>
      </w:r>
    </w:p>
    <w:p w14:paraId="729D45C6" w14:textId="77777777" w:rsidR="00E80D5B" w:rsidRPr="006A4381" w:rsidRDefault="00E80D5B" w:rsidP="00E80D5B">
      <w:r w:rsidRPr="006A4381">
        <w:t xml:space="preserve">Third, </w:t>
      </w:r>
      <w:r w:rsidRPr="006A4381">
        <w:rPr>
          <w:rStyle w:val="StyleUnderline"/>
        </w:rPr>
        <w:t xml:space="preserve">even apart from the administrative institutional level, </w:t>
      </w:r>
      <w:r w:rsidRPr="006A4381">
        <w:rPr>
          <w:rStyle w:val="Emphasis"/>
          <w:highlight w:val="green"/>
        </w:rPr>
        <w:t>patent disputes</w:t>
      </w:r>
      <w:r w:rsidRPr="006A4381">
        <w:rPr>
          <w:rStyle w:val="Emphasis"/>
        </w:rPr>
        <w:t xml:space="preserve"> like </w:t>
      </w:r>
      <w:proofErr w:type="gramStart"/>
      <w:r w:rsidRPr="006A4381">
        <w:rPr>
          <w:rStyle w:val="Emphasis"/>
        </w:rPr>
        <w:t xml:space="preserve">these </w:t>
      </w:r>
      <w:r w:rsidRPr="006A4381">
        <w:rPr>
          <w:rStyle w:val="Emphasis"/>
          <w:highlight w:val="green"/>
        </w:rPr>
        <w:t>damper</w:t>
      </w:r>
      <w:proofErr w:type="gramEnd"/>
      <w:r w:rsidRPr="006A4381">
        <w:rPr>
          <w:rStyle w:val="Emphasis"/>
        </w:rPr>
        <w:t xml:space="preserve"> the culture of scientific </w:t>
      </w:r>
      <w:r w:rsidRPr="006A4381">
        <w:rPr>
          <w:rStyle w:val="Emphasis"/>
          <w:highlight w:val="green"/>
        </w:rPr>
        <w:t>collaboration</w:t>
      </w:r>
      <w:r w:rsidRPr="006A4381">
        <w:rPr>
          <w:rStyle w:val="StyleUnderline"/>
        </w:rPr>
        <w:t xml:space="preserve">, clearly </w:t>
      </w:r>
      <w:r w:rsidRPr="006A4381">
        <w:rPr>
          <w:rStyle w:val="StyleUnderline"/>
          <w:highlight w:val="green"/>
        </w:rPr>
        <w:t>something of tremendous import to</w:t>
      </w:r>
      <w:r w:rsidRPr="006A4381">
        <w:rPr>
          <w:rStyle w:val="StyleUnderline"/>
        </w:rPr>
        <w:t xml:space="preserve"> modern </w:t>
      </w:r>
      <w:r w:rsidRPr="006A4381">
        <w:rPr>
          <w:rStyle w:val="StyleUnderline"/>
          <w:highlight w:val="green"/>
        </w:rPr>
        <w:t>science</w:t>
      </w:r>
      <w:r w:rsidRPr="006A4381">
        <w:rPr>
          <w:rStyle w:val="StyleUnderline"/>
        </w:rPr>
        <w:t>.</w:t>
      </w:r>
      <w:r w:rsidRPr="006A4381">
        <w:t xml:space="preserve">34 </w:t>
      </w:r>
      <w:r w:rsidRPr="00625490">
        <w:rPr>
          <w:rStyle w:val="StyleUnderline"/>
          <w:highlight w:val="cyan"/>
        </w:rPr>
        <w:t>Putting a price on a loosely defined culture</w:t>
      </w:r>
      <w:r w:rsidRPr="006A4381">
        <w:rPr>
          <w:rStyle w:val="StyleUnderline"/>
        </w:rPr>
        <w:t xml:space="preserve"> of scientific </w:t>
      </w:r>
      <w:r w:rsidRPr="00625490">
        <w:rPr>
          <w:rStyle w:val="StyleUnderline"/>
          <w:highlight w:val="cyan"/>
        </w:rPr>
        <w:t>collaboration is difficult—its loss is difficult to quantify</w:t>
      </w:r>
      <w:r w:rsidRPr="006A4381">
        <w:t xml:space="preserve">. Nonetheless, many of </w:t>
      </w:r>
      <w:r w:rsidRPr="006A4381">
        <w:rPr>
          <w:rStyle w:val="Emphasis"/>
        </w:rPr>
        <w:t xml:space="preserve">the </w:t>
      </w:r>
      <w:r w:rsidRPr="006A4381">
        <w:rPr>
          <w:rStyle w:val="Emphasis"/>
          <w:highlight w:val="green"/>
        </w:rPr>
        <w:t>most significant breakthroughs</w:t>
      </w:r>
      <w:r w:rsidRPr="006A4381">
        <w:rPr>
          <w:rStyle w:val="Emphasis"/>
        </w:rPr>
        <w:t xml:space="preserve"> of the past century </w:t>
      </w:r>
      <w:r w:rsidRPr="006A4381">
        <w:rPr>
          <w:rStyle w:val="Emphasis"/>
          <w:highlight w:val="green"/>
        </w:rPr>
        <w:t>arose</w:t>
      </w:r>
      <w:r w:rsidRPr="006A4381">
        <w:rPr>
          <w:rStyle w:val="Emphasis"/>
        </w:rPr>
        <w:t xml:space="preserve"> in part </w:t>
      </w:r>
      <w:r w:rsidRPr="006A4381">
        <w:rPr>
          <w:rStyle w:val="Emphasis"/>
          <w:highlight w:val="green"/>
        </w:rPr>
        <w:t>from</w:t>
      </w:r>
      <w:r w:rsidRPr="006A4381">
        <w:rPr>
          <w:rStyle w:val="Emphasis"/>
        </w:rPr>
        <w:t xml:space="preserve"> a culture of </w:t>
      </w:r>
      <w:r w:rsidRPr="006A4381">
        <w:rPr>
          <w:rStyle w:val="Emphasis"/>
          <w:highlight w:val="green"/>
        </w:rPr>
        <w:t>scientific openness</w:t>
      </w:r>
      <w:r w:rsidRPr="006A4381">
        <w:rPr>
          <w:rStyle w:val="Emphasis"/>
        </w:rPr>
        <w:t xml:space="preserve"> and collegiality</w:t>
      </w:r>
      <w:r w:rsidRPr="006A4381">
        <w:t>.</w:t>
      </w:r>
      <w:r w:rsidRPr="006A4381">
        <w:rPr>
          <w:rStyle w:val="StyleUnderline"/>
        </w:rPr>
        <w:t>35 Abandoning that in favor of inur</w:t>
      </w:r>
      <w:r w:rsidRPr="006A4381">
        <w:rPr>
          <w:rStyle w:val="Emphasis"/>
        </w:rPr>
        <w:t>ing patent rights</w:t>
      </w:r>
      <w:r w:rsidRPr="006A4381">
        <w:rPr>
          <w:rStyle w:val="StyleUnderline"/>
        </w:rPr>
        <w:t xml:space="preserve"> to researchers from a single institution seems, at best, unwise</w:t>
      </w:r>
      <w:r w:rsidRPr="006A4381">
        <w:t xml:space="preserve">. Relatedly, </w:t>
      </w:r>
      <w:r w:rsidRPr="006A4381">
        <w:rPr>
          <w:rStyle w:val="Emphasis"/>
        </w:rPr>
        <w:t>it may erode scientists’ penchant for honest, if critical assessments, of their own work among collaborators and colleagues</w:t>
      </w:r>
      <w:r w:rsidRPr="006A4381">
        <w:t xml:space="preserve">. </w:t>
      </w:r>
      <w:r w:rsidRPr="006A4381">
        <w:rPr>
          <w:rStyle w:val="StyleUnderline"/>
        </w:rPr>
        <w:t xml:space="preserve">A key piece of evidence used in the U.S. CRISPR patent interference against the University of California was </w:t>
      </w:r>
      <w:proofErr w:type="gramStart"/>
      <w:r w:rsidRPr="006A4381">
        <w:rPr>
          <w:rStyle w:val="StyleUnderline"/>
        </w:rPr>
        <w:t>a single one</w:t>
      </w:r>
      <w:proofErr w:type="gramEnd"/>
      <w:r w:rsidRPr="006A4381">
        <w:rPr>
          <w:rStyle w:val="StyleUnderline"/>
        </w:rPr>
        <w:t xml:space="preserve"> of </w:t>
      </w:r>
      <w:proofErr w:type="spellStart"/>
      <w:r w:rsidRPr="006A4381">
        <w:rPr>
          <w:rStyle w:val="StyleUnderline"/>
        </w:rPr>
        <w:t>Doudna's</w:t>
      </w:r>
      <w:proofErr w:type="spellEnd"/>
      <w:r w:rsidRPr="006A4381">
        <w:rPr>
          <w:rStyle w:val="StyleUnderline"/>
        </w:rPr>
        <w:t xml:space="preserve"> public statements that her collaborators ‘weren’t sure if CRISPR/Cas9 would work in eukaryotes—plant and animal cells’</w:t>
      </w:r>
      <w:r w:rsidRPr="006A4381">
        <w:t xml:space="preserve">.36 </w:t>
      </w:r>
      <w:r w:rsidRPr="006A4381">
        <w:rPr>
          <w:rStyle w:val="StyleUnderline"/>
        </w:rPr>
        <w:t>That statement has now echoed throughout laboratories across the USA as a cautionary tale against critical reflections of one's work—at least while patents are pending</w:t>
      </w:r>
      <w:r w:rsidRPr="006A4381">
        <w:t>.37</w:t>
      </w:r>
    </w:p>
    <w:p w14:paraId="168ABABD" w14:textId="77777777" w:rsidR="00E80D5B" w:rsidRDefault="00E80D5B" w:rsidP="00E80D5B">
      <w:pPr>
        <w:pStyle w:val="Heading4"/>
      </w:pPr>
      <w:r>
        <w:t xml:space="preserve">Internal is empirically denied – again, their </w:t>
      </w:r>
      <w:proofErr w:type="spellStart"/>
      <w:r>
        <w:t>ev</w:t>
      </w:r>
      <w:proofErr w:type="spellEnd"/>
      <w:r>
        <w:t>!</w:t>
      </w:r>
    </w:p>
    <w:p w14:paraId="632A973C" w14:textId="77777777" w:rsidR="00E80D5B" w:rsidRPr="006A4381" w:rsidRDefault="00E80D5B" w:rsidP="00E80D5B">
      <w:pPr>
        <w:rPr>
          <w:rStyle w:val="Style13ptBold"/>
        </w:rPr>
      </w:pPr>
      <w:r w:rsidRPr="006A4381">
        <w:rPr>
          <w:rStyle w:val="Style13ptBold"/>
        </w:rPr>
        <w:t xml:space="preserve">Reader 10/10 </w:t>
      </w:r>
      <w:r w:rsidRPr="006A4381">
        <w:t xml:space="preserve">[(Ruth, a writer for fast company. She covers the intersection of health and technology) “2 women won the Nobel for CRISPR, but the battle for its patent rages on” Fast Company, 10/10/2020 </w:t>
      </w:r>
      <w:hyperlink r:id="rId77" w:history="1">
        <w:r w:rsidRPr="006A4381">
          <w:rPr>
            <w:rStyle w:val="Hyperlink"/>
          </w:rPr>
          <w:t>https://www.fastcompany.com/90561762/nobel-prize-jennifer-doudna-emmanuelle-charpentier-crispr-patent-lawsuit</w:t>
        </w:r>
      </w:hyperlink>
      <w:r w:rsidRPr="006A4381">
        <w:t>] BC</w:t>
      </w:r>
    </w:p>
    <w:p w14:paraId="73F8C9F0" w14:textId="77777777" w:rsidR="00E80D5B" w:rsidRPr="00E66EA5" w:rsidRDefault="00E80D5B" w:rsidP="00E80D5B">
      <w:pPr>
        <w:rPr>
          <w:sz w:val="10"/>
          <w:szCs w:val="10"/>
        </w:rPr>
      </w:pPr>
      <w:r w:rsidRPr="00E66EA5">
        <w:rPr>
          <w:sz w:val="10"/>
          <w:szCs w:val="10"/>
        </w:rPr>
        <w:t>CRISPR’S UNCERTAIN FUTURE</w:t>
      </w:r>
    </w:p>
    <w:p w14:paraId="2A67E0AB" w14:textId="77777777" w:rsidR="00E80D5B" w:rsidRPr="00E66EA5" w:rsidRDefault="00E80D5B" w:rsidP="00E80D5B">
      <w:pPr>
        <w:rPr>
          <w:rStyle w:val="StyleUnderline"/>
          <w:sz w:val="10"/>
          <w:szCs w:val="10"/>
        </w:rPr>
      </w:pPr>
      <w:r w:rsidRPr="00E66EA5">
        <w:rPr>
          <w:sz w:val="10"/>
          <w:szCs w:val="10"/>
        </w:rPr>
        <w:t xml:space="preserve">While the Nobel award certainly affixes </w:t>
      </w:r>
      <w:proofErr w:type="spellStart"/>
      <w:r w:rsidRPr="00E66EA5">
        <w:rPr>
          <w:sz w:val="10"/>
          <w:szCs w:val="10"/>
        </w:rPr>
        <w:t>Doudna</w:t>
      </w:r>
      <w:proofErr w:type="spellEnd"/>
      <w:r w:rsidRPr="00E66EA5">
        <w:rPr>
          <w:sz w:val="10"/>
          <w:szCs w:val="10"/>
        </w:rPr>
        <w:t xml:space="preserve"> and Charpentier’s place in history, </w:t>
      </w:r>
      <w:r w:rsidRPr="00E66EA5">
        <w:rPr>
          <w:rStyle w:val="Emphasis"/>
          <w:sz w:val="10"/>
          <w:szCs w:val="10"/>
        </w:rPr>
        <w:t xml:space="preserve">the ongoing </w:t>
      </w:r>
      <w:r w:rsidRPr="00E66EA5">
        <w:rPr>
          <w:rStyle w:val="Emphasis"/>
          <w:sz w:val="10"/>
          <w:szCs w:val="10"/>
          <w:highlight w:val="green"/>
        </w:rPr>
        <w:t xml:space="preserve">litigation continues to hang </w:t>
      </w:r>
      <w:r w:rsidRPr="00E66EA5">
        <w:rPr>
          <w:rStyle w:val="Emphasis"/>
          <w:sz w:val="10"/>
          <w:szCs w:val="10"/>
        </w:rPr>
        <w:t xml:space="preserve">heavy </w:t>
      </w:r>
      <w:r w:rsidRPr="00E66EA5">
        <w:rPr>
          <w:rStyle w:val="Emphasis"/>
          <w:sz w:val="10"/>
          <w:szCs w:val="10"/>
          <w:highlight w:val="green"/>
        </w:rPr>
        <w:t xml:space="preserve">over </w:t>
      </w:r>
      <w:r w:rsidRPr="00E66EA5">
        <w:rPr>
          <w:rStyle w:val="Emphasis"/>
          <w:sz w:val="10"/>
          <w:szCs w:val="10"/>
        </w:rPr>
        <w:t xml:space="preserve">the development of </w:t>
      </w:r>
      <w:r w:rsidRPr="00E66EA5">
        <w:rPr>
          <w:rStyle w:val="Emphasis"/>
          <w:sz w:val="10"/>
          <w:szCs w:val="10"/>
          <w:highlight w:val="green"/>
        </w:rPr>
        <w:t>CRISPR</w:t>
      </w:r>
      <w:r w:rsidRPr="00E66EA5">
        <w:rPr>
          <w:rStyle w:val="Emphasis"/>
          <w:sz w:val="10"/>
          <w:szCs w:val="10"/>
        </w:rPr>
        <w:t xml:space="preserve"> Cas-9’s editing </w:t>
      </w:r>
      <w:r w:rsidRPr="00E66EA5">
        <w:rPr>
          <w:rStyle w:val="Emphasis"/>
          <w:sz w:val="10"/>
          <w:szCs w:val="10"/>
          <w:highlight w:val="green"/>
        </w:rPr>
        <w:t>capability</w:t>
      </w:r>
      <w:r w:rsidRPr="00E66EA5">
        <w:rPr>
          <w:sz w:val="10"/>
          <w:szCs w:val="10"/>
        </w:rPr>
        <w:t xml:space="preserve">. </w:t>
      </w:r>
      <w:r w:rsidRPr="00E66EA5">
        <w:rPr>
          <w:rStyle w:val="StyleUnderline"/>
          <w:sz w:val="10"/>
          <w:szCs w:val="10"/>
        </w:rPr>
        <w:t xml:space="preserve">Some scientists feel that with so much public money involved in discoveries such as the ones around CRISPR Cas-9, </w:t>
      </w:r>
      <w:r w:rsidRPr="00E66EA5">
        <w:rPr>
          <w:rStyle w:val="Emphasis"/>
          <w:sz w:val="10"/>
          <w:szCs w:val="10"/>
          <w:highlight w:val="green"/>
        </w:rPr>
        <w:t xml:space="preserve">no one should have </w:t>
      </w:r>
      <w:r w:rsidRPr="00E66EA5">
        <w:rPr>
          <w:rStyle w:val="Emphasis"/>
          <w:sz w:val="10"/>
          <w:szCs w:val="10"/>
        </w:rPr>
        <w:t xml:space="preserve">a </w:t>
      </w:r>
      <w:r w:rsidRPr="00E66EA5">
        <w:rPr>
          <w:rStyle w:val="Emphasis"/>
          <w:sz w:val="10"/>
          <w:szCs w:val="10"/>
          <w:highlight w:val="green"/>
        </w:rPr>
        <w:t xml:space="preserve">right to </w:t>
      </w:r>
      <w:r w:rsidRPr="00E66EA5">
        <w:rPr>
          <w:rStyle w:val="Emphasis"/>
          <w:sz w:val="10"/>
          <w:szCs w:val="10"/>
        </w:rPr>
        <w:t xml:space="preserve">the </w:t>
      </w:r>
      <w:r w:rsidRPr="00E66EA5">
        <w:rPr>
          <w:rStyle w:val="Emphasis"/>
          <w:sz w:val="10"/>
          <w:szCs w:val="10"/>
          <w:highlight w:val="green"/>
        </w:rPr>
        <w:t>i</w:t>
      </w:r>
      <w:r w:rsidRPr="00E66EA5">
        <w:rPr>
          <w:rStyle w:val="Emphasis"/>
          <w:sz w:val="10"/>
          <w:szCs w:val="10"/>
        </w:rPr>
        <w:t xml:space="preserve">ntellectual </w:t>
      </w:r>
      <w:r w:rsidRPr="00E66EA5">
        <w:rPr>
          <w:rStyle w:val="Emphasis"/>
          <w:sz w:val="10"/>
          <w:szCs w:val="10"/>
          <w:highlight w:val="green"/>
        </w:rPr>
        <w:t>p</w:t>
      </w:r>
      <w:r w:rsidRPr="00E66EA5">
        <w:rPr>
          <w:rStyle w:val="Emphasis"/>
          <w:sz w:val="10"/>
          <w:szCs w:val="10"/>
        </w:rPr>
        <w:t>roperty</w:t>
      </w:r>
      <w:r w:rsidRPr="00E66EA5">
        <w:rPr>
          <w:sz w:val="10"/>
          <w:szCs w:val="10"/>
        </w:rPr>
        <w:t>.</w:t>
      </w:r>
      <w:r w:rsidRPr="00E66EA5">
        <w:rPr>
          <w:rStyle w:val="Emphasis"/>
          <w:sz w:val="10"/>
          <w:szCs w:val="10"/>
        </w:rPr>
        <w:t xml:space="preserve"> This would </w:t>
      </w:r>
      <w:r w:rsidRPr="00E66EA5">
        <w:rPr>
          <w:rStyle w:val="Emphasis"/>
          <w:sz w:val="10"/>
          <w:szCs w:val="10"/>
          <w:highlight w:val="green"/>
        </w:rPr>
        <w:t>keep</w:t>
      </w:r>
      <w:r w:rsidRPr="00E66EA5">
        <w:rPr>
          <w:rStyle w:val="Emphasis"/>
          <w:sz w:val="10"/>
          <w:szCs w:val="10"/>
        </w:rPr>
        <w:t xml:space="preserve"> the </w:t>
      </w:r>
      <w:r w:rsidRPr="00E66EA5">
        <w:rPr>
          <w:rStyle w:val="Emphasis"/>
          <w:sz w:val="10"/>
          <w:szCs w:val="10"/>
          <w:highlight w:val="green"/>
        </w:rPr>
        <w:t>science open and allow others to innovate</w:t>
      </w:r>
      <w:r w:rsidRPr="00E66EA5">
        <w:rPr>
          <w:rStyle w:val="Emphasis"/>
          <w:sz w:val="10"/>
          <w:szCs w:val="10"/>
        </w:rPr>
        <w:t xml:space="preserve"> on top of it </w:t>
      </w:r>
      <w:r w:rsidRPr="00E66EA5">
        <w:rPr>
          <w:rStyle w:val="Emphasis"/>
          <w:sz w:val="10"/>
          <w:szCs w:val="10"/>
          <w:highlight w:val="green"/>
        </w:rPr>
        <w:t>without</w:t>
      </w:r>
      <w:r w:rsidRPr="00E66EA5">
        <w:rPr>
          <w:rStyle w:val="Emphasis"/>
          <w:sz w:val="10"/>
          <w:szCs w:val="10"/>
        </w:rPr>
        <w:t xml:space="preserve"> the </w:t>
      </w:r>
      <w:r w:rsidRPr="00E66EA5">
        <w:rPr>
          <w:rStyle w:val="Emphasis"/>
          <w:sz w:val="10"/>
          <w:szCs w:val="10"/>
          <w:highlight w:val="green"/>
        </w:rPr>
        <w:t>fear of litigation or</w:t>
      </w:r>
      <w:r w:rsidRPr="00E66EA5">
        <w:rPr>
          <w:rStyle w:val="Emphasis"/>
          <w:sz w:val="10"/>
          <w:szCs w:val="10"/>
        </w:rPr>
        <w:t xml:space="preserve"> the </w:t>
      </w:r>
      <w:proofErr w:type="gramStart"/>
      <w:r w:rsidRPr="00E66EA5">
        <w:rPr>
          <w:rStyle w:val="Emphasis"/>
          <w:sz w:val="10"/>
          <w:szCs w:val="10"/>
        </w:rPr>
        <w:t>sometimes high</w:t>
      </w:r>
      <w:proofErr w:type="gramEnd"/>
      <w:r w:rsidRPr="00E66EA5">
        <w:rPr>
          <w:rStyle w:val="Emphasis"/>
          <w:sz w:val="10"/>
          <w:szCs w:val="10"/>
        </w:rPr>
        <w:t xml:space="preserve"> costs of </w:t>
      </w:r>
      <w:r w:rsidRPr="00E66EA5">
        <w:rPr>
          <w:rStyle w:val="Emphasis"/>
          <w:sz w:val="10"/>
          <w:szCs w:val="10"/>
          <w:highlight w:val="green"/>
        </w:rPr>
        <w:t>royalties</w:t>
      </w:r>
      <w:r w:rsidRPr="00E66EA5">
        <w:rPr>
          <w:rStyle w:val="Emphasis"/>
          <w:sz w:val="10"/>
          <w:szCs w:val="10"/>
        </w:rPr>
        <w:t xml:space="preserve">. </w:t>
      </w:r>
      <w:r w:rsidRPr="00E66EA5">
        <w:rPr>
          <w:sz w:val="10"/>
          <w:szCs w:val="10"/>
        </w:rPr>
        <w:t xml:space="preserve">Meanwhile, </w:t>
      </w:r>
      <w:r w:rsidRPr="00E66EA5">
        <w:rPr>
          <w:rStyle w:val="StyleUnderline"/>
          <w:sz w:val="10"/>
          <w:szCs w:val="10"/>
        </w:rPr>
        <w:t>investors, ever aware of the legal landscape, are looking to finance new biotechnology that doesn’t infringe on the existing CRISPR patents.</w:t>
      </w:r>
    </w:p>
    <w:p w14:paraId="6E22C9EC" w14:textId="77777777" w:rsidR="00E80D5B" w:rsidRPr="00E66EA5" w:rsidRDefault="00E80D5B" w:rsidP="00E80D5B">
      <w:pPr>
        <w:rPr>
          <w:sz w:val="10"/>
          <w:szCs w:val="10"/>
        </w:rPr>
      </w:pPr>
      <w:r w:rsidRPr="00E66EA5">
        <w:rPr>
          <w:sz w:val="10"/>
          <w:szCs w:val="10"/>
        </w:rPr>
        <w:t xml:space="preserve">“We’re mindful that that </w:t>
      </w:r>
      <w:r w:rsidRPr="00E66EA5">
        <w:rPr>
          <w:rStyle w:val="Emphasis"/>
          <w:sz w:val="10"/>
          <w:szCs w:val="10"/>
          <w:highlight w:val="green"/>
        </w:rPr>
        <w:t xml:space="preserve">litigation </w:t>
      </w:r>
      <w:r w:rsidRPr="00E66EA5">
        <w:rPr>
          <w:rStyle w:val="Emphasis"/>
          <w:sz w:val="10"/>
          <w:szCs w:val="10"/>
        </w:rPr>
        <w:t>is going to</w:t>
      </w:r>
      <w:r w:rsidRPr="00E66EA5">
        <w:rPr>
          <w:rStyle w:val="Emphasis"/>
          <w:sz w:val="10"/>
          <w:szCs w:val="10"/>
          <w:highlight w:val="green"/>
        </w:rPr>
        <w:t xml:space="preserve"> have an impact on</w:t>
      </w:r>
      <w:r w:rsidRPr="00E66EA5">
        <w:rPr>
          <w:rStyle w:val="Emphasis"/>
          <w:sz w:val="10"/>
          <w:szCs w:val="10"/>
        </w:rPr>
        <w:t xml:space="preserve"> the freedom that our </w:t>
      </w:r>
      <w:r w:rsidRPr="00E66EA5">
        <w:rPr>
          <w:rStyle w:val="Emphasis"/>
          <w:sz w:val="10"/>
          <w:szCs w:val="10"/>
          <w:highlight w:val="green"/>
        </w:rPr>
        <w:t>companies</w:t>
      </w:r>
      <w:r w:rsidRPr="00E66EA5">
        <w:rPr>
          <w:rStyle w:val="Emphasis"/>
          <w:sz w:val="10"/>
          <w:szCs w:val="10"/>
        </w:rPr>
        <w:t xml:space="preserve"> have to operate in</w:t>
      </w:r>
      <w:r w:rsidRPr="00E66EA5">
        <w:rPr>
          <w:sz w:val="10"/>
          <w:szCs w:val="10"/>
        </w:rPr>
        <w:t>,” says Paul Conley, a managing director at venture capital firm Paladin Capital Group. “</w:t>
      </w:r>
      <w:r w:rsidRPr="00E66EA5">
        <w:rPr>
          <w:rStyle w:val="StyleUnderline"/>
          <w:sz w:val="10"/>
          <w:szCs w:val="10"/>
        </w:rPr>
        <w:t>We try to remain agnostic by finding the companies who are using CRISPR machinery—these nucleases—that definitely don’t tread on any of the IP that’s being litigated.</w:t>
      </w:r>
      <w:r w:rsidRPr="00E66EA5">
        <w:rPr>
          <w:sz w:val="10"/>
          <w:szCs w:val="10"/>
        </w:rPr>
        <w:t>”</w:t>
      </w:r>
    </w:p>
    <w:p w14:paraId="47A95FB7" w14:textId="77777777" w:rsidR="00E80D5B" w:rsidRPr="006A4381" w:rsidRDefault="00E80D5B" w:rsidP="00E80D5B">
      <w:pPr>
        <w:rPr>
          <w:rStyle w:val="Emphasis"/>
        </w:rPr>
      </w:pPr>
      <w:r w:rsidRPr="00625490">
        <w:rPr>
          <w:highlight w:val="cyan"/>
        </w:rPr>
        <w:lastRenderedPageBreak/>
        <w:t>That litigation hasn’t entirely stopped CRISPR exploration</w:t>
      </w:r>
      <w:r w:rsidRPr="006A4381">
        <w:t xml:space="preserve">. In fact, </w:t>
      </w:r>
      <w:r w:rsidRPr="00625490">
        <w:rPr>
          <w:highlight w:val="cyan"/>
        </w:rPr>
        <w:t>a whole industry of apparatuses and chemicals has emerged to facilitate CRISPR gene edits</w:t>
      </w:r>
      <w:r w:rsidRPr="006A4381">
        <w:t xml:space="preserve">. CRISPR Cas-9 is showing promising results as a treatment for rare diseases such as sickle cell anemia as well as an implement for biomanufacturing. </w:t>
      </w:r>
      <w:r w:rsidRPr="006A4381">
        <w:rPr>
          <w:rStyle w:val="StyleUnderline"/>
        </w:rPr>
        <w:t xml:space="preserve">But the litigation may be shifting gene-editing research. </w:t>
      </w:r>
      <w:r w:rsidRPr="006A4381">
        <w:t xml:space="preserve">Like any technology, </w:t>
      </w:r>
      <w:r w:rsidRPr="006A4381">
        <w:rPr>
          <w:rStyle w:val="Emphasis"/>
        </w:rPr>
        <w:t xml:space="preserve">CRISPR </w:t>
      </w:r>
      <w:r w:rsidRPr="006A4381">
        <w:rPr>
          <w:rStyle w:val="Emphasis"/>
          <w:highlight w:val="green"/>
        </w:rPr>
        <w:t>Cas-9 is not perfect</w:t>
      </w:r>
      <w:r w:rsidRPr="006A4381">
        <w:t xml:space="preserve">. </w:t>
      </w:r>
      <w:r w:rsidRPr="006A4381">
        <w:rPr>
          <w:rStyle w:val="StyleUnderline"/>
        </w:rPr>
        <w:t>It’s not as precise as some scientists would like, and it can have unanticipated effects outside of the desired outcome.</w:t>
      </w:r>
      <w:r w:rsidRPr="006A4381">
        <w:t xml:space="preserve"> </w:t>
      </w:r>
      <w:r w:rsidRPr="006A4381">
        <w:rPr>
          <w:rStyle w:val="StyleUnderline"/>
          <w:highlight w:val="green"/>
        </w:rPr>
        <w:t>Scientists who don’t</w:t>
      </w:r>
      <w:r w:rsidRPr="006A4381">
        <w:rPr>
          <w:rStyle w:val="StyleUnderline"/>
        </w:rPr>
        <w:t xml:space="preserve"> already </w:t>
      </w:r>
      <w:r w:rsidRPr="006A4381">
        <w:rPr>
          <w:rStyle w:val="StyleUnderline"/>
          <w:highlight w:val="green"/>
        </w:rPr>
        <w:t xml:space="preserve">have a </w:t>
      </w:r>
      <w:r w:rsidRPr="006A4381">
        <w:rPr>
          <w:rStyle w:val="StyleUnderline"/>
        </w:rPr>
        <w:t xml:space="preserve">claim to the CRISPR Cas-9 system may be more inclined to seek out other gene-editing opportunities rather than improve Cas-9. Conley says </w:t>
      </w:r>
      <w:r w:rsidRPr="006A4381">
        <w:rPr>
          <w:rStyle w:val="Emphasis"/>
        </w:rPr>
        <w:t xml:space="preserve">scientists </w:t>
      </w:r>
      <w:r w:rsidRPr="006A4381">
        <w:rPr>
          <w:rStyle w:val="Emphasis"/>
          <w:highlight w:val="green"/>
        </w:rPr>
        <w:t>may be wary of pushing</w:t>
      </w:r>
      <w:r w:rsidRPr="006A4381">
        <w:rPr>
          <w:rStyle w:val="Emphasis"/>
        </w:rPr>
        <w:t xml:space="preserve"> the technology </w:t>
      </w:r>
      <w:r w:rsidRPr="006A4381">
        <w:rPr>
          <w:rStyle w:val="Emphasis"/>
          <w:highlight w:val="green"/>
        </w:rPr>
        <w:t>ahead</w:t>
      </w:r>
      <w:r w:rsidRPr="006A4381">
        <w:rPr>
          <w:rStyle w:val="Emphasis"/>
        </w:rPr>
        <w:t>.</w:t>
      </w:r>
    </w:p>
    <w:p w14:paraId="47C9C86C" w14:textId="77777777" w:rsidR="00E80D5B" w:rsidRDefault="00E80D5B" w:rsidP="00E80D5B">
      <w:pPr>
        <w:pStyle w:val="Heading4"/>
      </w:pPr>
      <w:r>
        <w:t xml:space="preserve">CRISPR use is commonplace in universities now </w:t>
      </w:r>
    </w:p>
    <w:p w14:paraId="231AA204" w14:textId="77777777" w:rsidR="00E80D5B" w:rsidRDefault="00E80D5B" w:rsidP="00E80D5B">
      <w:pPr>
        <w:rPr>
          <w:sz w:val="48"/>
        </w:rPr>
      </w:pPr>
      <w:r>
        <w:t xml:space="preserve">Chris </w:t>
      </w:r>
      <w:r w:rsidRPr="00443F16">
        <w:rPr>
          <w:b/>
          <w:bCs/>
          <w:szCs w:val="22"/>
        </w:rPr>
        <w:t>Tachibana 19</w:t>
      </w:r>
      <w:r>
        <w:t xml:space="preserve">. Writer, Science, “Beyond CRISPR: What's current and upcoming in genome editing,” Science, September 27, 2019, </w:t>
      </w:r>
      <w:hyperlink r:id="rId78" w:history="1">
        <w:r w:rsidRPr="008D176C">
          <w:rPr>
            <w:rStyle w:val="Hyperlink"/>
          </w:rPr>
          <w:t>https://www.science.org/features/2019/09/beyond-crispr-what-s-current-and-upcoming-genome-editing</w:t>
        </w:r>
      </w:hyperlink>
      <w:r>
        <w:t xml:space="preserve">, RJP, </w:t>
      </w:r>
      <w:proofErr w:type="spellStart"/>
      <w:r>
        <w:t>DebateDrills</w:t>
      </w:r>
      <w:proofErr w:type="spellEnd"/>
      <w:r>
        <w:t xml:space="preserve"> </w:t>
      </w:r>
    </w:p>
    <w:p w14:paraId="4FC63191" w14:textId="77777777" w:rsidR="00E80D5B" w:rsidRPr="00443F16" w:rsidRDefault="00E80D5B" w:rsidP="00E80D5B"/>
    <w:p w14:paraId="016877C6" w14:textId="77777777" w:rsidR="00E80D5B" w:rsidRPr="00443F16" w:rsidRDefault="00E80D5B" w:rsidP="00E80D5B">
      <w:pPr>
        <w:rPr>
          <w:rStyle w:val="Style13ptBold"/>
          <w:b w:val="0"/>
          <w:bCs/>
          <w:sz w:val="22"/>
          <w:szCs w:val="22"/>
        </w:rPr>
      </w:pPr>
      <w:r w:rsidRPr="00443F16">
        <w:rPr>
          <w:rStyle w:val="Style13ptBold"/>
          <w:b w:val="0"/>
          <w:bCs/>
          <w:sz w:val="22"/>
          <w:szCs w:val="22"/>
          <w:highlight w:val="green"/>
          <w:u w:val="single"/>
        </w:rPr>
        <w:t xml:space="preserve">How did "genome editing" become a </w:t>
      </w:r>
      <w:r w:rsidRPr="00443F16">
        <w:rPr>
          <w:rStyle w:val="Emphasis"/>
          <w:highlight w:val="green"/>
        </w:rPr>
        <w:t>household phrase so quickly</w:t>
      </w:r>
      <w:r w:rsidRPr="00443F16">
        <w:rPr>
          <w:rStyle w:val="Style13ptBold"/>
          <w:b w:val="0"/>
          <w:bCs/>
          <w:sz w:val="22"/>
          <w:szCs w:val="22"/>
          <w:u w:val="single"/>
        </w:rPr>
        <w:t>?</w:t>
      </w:r>
      <w:r w:rsidRPr="00443F16">
        <w:rPr>
          <w:rStyle w:val="Style13ptBold"/>
          <w:b w:val="0"/>
          <w:bCs/>
          <w:sz w:val="22"/>
          <w:szCs w:val="22"/>
        </w:rPr>
        <w:t xml:space="preserve"> This question, posed by Jerel Davis of the investment firm Versant Ventures, opened a gene-editing panel at the 2019 Life Science Innovation Northwest (LSINW) conference in Seattle, Washington. "Genome editing is a juxtaposition of two discoveries," explained panelist Philip Gregory from the gene and cell therapy company Bluebird Bio: Nucleases can make double-stranded DNA breaks (DSBs) at specific sequences, and DSBs activate repairs that can change DNA.</w:t>
      </w:r>
    </w:p>
    <w:p w14:paraId="1FC79038" w14:textId="77777777" w:rsidR="00E80D5B" w:rsidRPr="00443F16" w:rsidRDefault="00E80D5B" w:rsidP="00E80D5B">
      <w:pPr>
        <w:rPr>
          <w:rStyle w:val="Style13ptBold"/>
          <w:b w:val="0"/>
          <w:bCs/>
          <w:sz w:val="22"/>
          <w:szCs w:val="22"/>
        </w:rPr>
      </w:pPr>
      <w:r w:rsidRPr="00443F16">
        <w:rPr>
          <w:rStyle w:val="Style13ptBold"/>
          <w:b w:val="0"/>
          <w:bCs/>
          <w:sz w:val="22"/>
          <w:szCs w:val="22"/>
        </w:rPr>
        <w:t>DSB repair has two mechanisms. Nonhomologous end joining (NHEJ) links ends together, often creating insertions and deletions (indels) in the process. In genome editing, this can be used to knock out gene function. Homology-directed repair (HDR) fixes DSBs using DNA with a similar sequence. Providing cells with external homologous donor DNA introduces edits via HDR.</w:t>
      </w:r>
    </w:p>
    <w:p w14:paraId="45F46B0B" w14:textId="77777777" w:rsidR="00E80D5B" w:rsidRPr="00443F16" w:rsidRDefault="00E80D5B" w:rsidP="00E80D5B">
      <w:pPr>
        <w:rPr>
          <w:rStyle w:val="Style13ptBold"/>
          <w:b w:val="0"/>
          <w:bCs/>
          <w:sz w:val="22"/>
          <w:szCs w:val="22"/>
        </w:rPr>
      </w:pPr>
      <w:r w:rsidRPr="00443F16">
        <w:rPr>
          <w:rStyle w:val="Style13ptBold"/>
          <w:b w:val="0"/>
          <w:bCs/>
          <w:sz w:val="22"/>
          <w:szCs w:val="22"/>
        </w:rPr>
        <w:t xml:space="preserve">Many genome-editing systems work by activating DSB repair at specific sites using engineered zinc-finger nucleases (ZFNs), transcription activator-like effector-based nucleases (TALENs), or </w:t>
      </w:r>
      <w:proofErr w:type="spellStart"/>
      <w:r w:rsidRPr="00443F16">
        <w:rPr>
          <w:rStyle w:val="Style13ptBold"/>
          <w:b w:val="0"/>
          <w:bCs/>
          <w:sz w:val="22"/>
          <w:szCs w:val="22"/>
        </w:rPr>
        <w:t>meganucleases</w:t>
      </w:r>
      <w:proofErr w:type="spellEnd"/>
      <w:r w:rsidRPr="00443F16">
        <w:rPr>
          <w:rStyle w:val="Style13ptBold"/>
          <w:b w:val="0"/>
          <w:bCs/>
          <w:sz w:val="22"/>
          <w:szCs w:val="22"/>
        </w:rPr>
        <w:t xml:space="preserve"> (1). Currently, the dominant genome-editing method is CRISPR-Cas9 (clustered regularly interspaced short palindromic repeats-CRISPR-associated protein 9) (2). How do researchers choose among these systems?</w:t>
      </w:r>
    </w:p>
    <w:p w14:paraId="4CBB5AE7" w14:textId="77777777" w:rsidR="00E80D5B" w:rsidRPr="00443F16" w:rsidRDefault="00E80D5B" w:rsidP="00E80D5B">
      <w:pPr>
        <w:rPr>
          <w:rStyle w:val="Style13ptBold"/>
          <w:b w:val="0"/>
          <w:bCs/>
          <w:sz w:val="22"/>
          <w:szCs w:val="22"/>
        </w:rPr>
      </w:pPr>
      <w:r w:rsidRPr="00443F16">
        <w:rPr>
          <w:rStyle w:val="Style13ptBold"/>
          <w:b w:val="0"/>
          <w:bCs/>
          <w:sz w:val="22"/>
          <w:szCs w:val="22"/>
        </w:rPr>
        <w:t xml:space="preserve">"The primary consideration is the end product," says Jon </w:t>
      </w:r>
      <w:proofErr w:type="spellStart"/>
      <w:r w:rsidRPr="00443F16">
        <w:rPr>
          <w:rStyle w:val="Style13ptBold"/>
          <w:b w:val="0"/>
          <w:bCs/>
          <w:sz w:val="22"/>
          <w:szCs w:val="22"/>
        </w:rPr>
        <w:t>Hennebold</w:t>
      </w:r>
      <w:proofErr w:type="spellEnd"/>
      <w:r w:rsidRPr="00443F16">
        <w:rPr>
          <w:rStyle w:val="Style13ptBold"/>
          <w:b w:val="0"/>
          <w:bCs/>
          <w:sz w:val="22"/>
          <w:szCs w:val="22"/>
        </w:rPr>
        <w:t xml:space="preserve">, Oregon Health &amp; Science University in Portland. </w:t>
      </w:r>
      <w:proofErr w:type="spellStart"/>
      <w:r w:rsidRPr="00443F16">
        <w:rPr>
          <w:rStyle w:val="Style13ptBold"/>
          <w:b w:val="0"/>
          <w:bCs/>
          <w:sz w:val="22"/>
          <w:szCs w:val="22"/>
        </w:rPr>
        <w:t>Hennebold</w:t>
      </w:r>
      <w:proofErr w:type="spellEnd"/>
      <w:r w:rsidRPr="00443F16">
        <w:rPr>
          <w:rStyle w:val="Style13ptBold"/>
          <w:b w:val="0"/>
          <w:bCs/>
          <w:sz w:val="22"/>
          <w:szCs w:val="22"/>
        </w:rPr>
        <w:t xml:space="preserve"> leads a multisite U.S. National Institutes of Health–funded program on genome-editing efficiency and safety. Companies use proprietary genome-editing systems optimized for specificity to reduce off-target effects (mutations at unintended sites). Most academic labs can get the product they want with CRISPR, which is fast and easy. "You can </w:t>
      </w:r>
      <w:r w:rsidRPr="00443F16">
        <w:rPr>
          <w:rStyle w:val="Style13ptBold"/>
          <w:b w:val="0"/>
          <w:bCs/>
          <w:sz w:val="22"/>
          <w:szCs w:val="22"/>
        </w:rPr>
        <w:lastRenderedPageBreak/>
        <w:t xml:space="preserve">order the components and get started in 24 to 48 hours," </w:t>
      </w:r>
      <w:proofErr w:type="spellStart"/>
      <w:r w:rsidRPr="00443F16">
        <w:rPr>
          <w:rStyle w:val="Style13ptBold"/>
          <w:b w:val="0"/>
          <w:bCs/>
          <w:sz w:val="22"/>
          <w:szCs w:val="22"/>
        </w:rPr>
        <w:t>Hennebold</w:t>
      </w:r>
      <w:proofErr w:type="spellEnd"/>
      <w:r w:rsidRPr="00443F16">
        <w:rPr>
          <w:rStyle w:val="Style13ptBold"/>
          <w:b w:val="0"/>
          <w:bCs/>
          <w:sz w:val="22"/>
          <w:szCs w:val="22"/>
        </w:rPr>
        <w:t xml:space="preserve"> says, "Other methods don't have that commercial support."</w:t>
      </w:r>
    </w:p>
    <w:p w14:paraId="4A9B203E" w14:textId="77777777" w:rsidR="00E80D5B" w:rsidRPr="00443F16" w:rsidRDefault="00E80D5B" w:rsidP="00E80D5B">
      <w:pPr>
        <w:rPr>
          <w:rStyle w:val="Emphasis"/>
        </w:rPr>
      </w:pPr>
      <w:r w:rsidRPr="00443F16">
        <w:rPr>
          <w:rStyle w:val="Emphasis"/>
          <w:highlight w:val="green"/>
        </w:rPr>
        <w:t>CRISPR: It gets the job done</w:t>
      </w:r>
    </w:p>
    <w:p w14:paraId="3C30B993" w14:textId="77777777" w:rsidR="00E80D5B" w:rsidRPr="00443F16" w:rsidRDefault="00E80D5B" w:rsidP="00E80D5B">
      <w:pPr>
        <w:rPr>
          <w:rStyle w:val="Style13ptBold"/>
          <w:b w:val="0"/>
          <w:bCs/>
          <w:sz w:val="22"/>
          <w:szCs w:val="22"/>
        </w:rPr>
      </w:pPr>
      <w:r w:rsidRPr="00443F16">
        <w:rPr>
          <w:rStyle w:val="Style13ptBold"/>
          <w:b w:val="0"/>
          <w:bCs/>
          <w:sz w:val="22"/>
          <w:szCs w:val="22"/>
          <w:u w:val="single"/>
        </w:rPr>
        <w:t>Academic labs have no reason to work with other methods</w:t>
      </w:r>
      <w:r w:rsidRPr="00443F16">
        <w:rPr>
          <w:rStyle w:val="Style13ptBold"/>
          <w:b w:val="0"/>
          <w:bCs/>
          <w:sz w:val="22"/>
          <w:szCs w:val="22"/>
        </w:rPr>
        <w:t xml:space="preserve">," says Charles </w:t>
      </w:r>
      <w:proofErr w:type="spellStart"/>
      <w:r w:rsidRPr="00443F16">
        <w:rPr>
          <w:rStyle w:val="Style13ptBold"/>
          <w:b w:val="0"/>
          <w:bCs/>
          <w:sz w:val="22"/>
          <w:szCs w:val="22"/>
        </w:rPr>
        <w:t>Gersbach</w:t>
      </w:r>
      <w:proofErr w:type="spellEnd"/>
      <w:r w:rsidRPr="00443F16">
        <w:rPr>
          <w:rStyle w:val="Style13ptBold"/>
          <w:b w:val="0"/>
          <w:bCs/>
          <w:sz w:val="22"/>
          <w:szCs w:val="22"/>
        </w:rPr>
        <w:t xml:space="preserve">, a biomedical engineer at Duke University in Durham, North Carolina. "For plain-vanilla genome editing, Cas9 and a gRNA will get the job done." Cas9, an enzyme from bacterial antiviral systems, makes DSBs at DNA sites that are complementary to a guide RNA (gRNA) </w:t>
      </w:r>
      <w:proofErr w:type="gramStart"/>
      <w:r w:rsidRPr="00443F16">
        <w:rPr>
          <w:rStyle w:val="Style13ptBold"/>
          <w:b w:val="0"/>
          <w:bCs/>
          <w:sz w:val="22"/>
          <w:szCs w:val="22"/>
        </w:rPr>
        <w:t>and also</w:t>
      </w:r>
      <w:proofErr w:type="gramEnd"/>
      <w:r w:rsidRPr="00443F16">
        <w:rPr>
          <w:rStyle w:val="Style13ptBold"/>
          <w:b w:val="0"/>
          <w:bCs/>
          <w:sz w:val="22"/>
          <w:szCs w:val="22"/>
        </w:rPr>
        <w:t xml:space="preserve"> have a nearby protospacer-adjacent motif (PAM) sequence. CRISPR repeats aren't needed for editing, so Cas9 plus a gRNA can knock out genes by NHEJ. Providing a DNA fragment promotes HDR-mediated edits.</w:t>
      </w:r>
    </w:p>
    <w:p w14:paraId="344C0815" w14:textId="77777777" w:rsidR="00E80D5B" w:rsidRPr="00443F16" w:rsidRDefault="00E80D5B" w:rsidP="00E80D5B">
      <w:pPr>
        <w:rPr>
          <w:rStyle w:val="Style13ptBold"/>
          <w:b w:val="0"/>
          <w:bCs/>
          <w:sz w:val="22"/>
          <w:szCs w:val="22"/>
        </w:rPr>
      </w:pPr>
      <w:r w:rsidRPr="00443F16">
        <w:rPr>
          <w:rStyle w:val="Style13ptBold"/>
          <w:b w:val="0"/>
          <w:bCs/>
          <w:sz w:val="22"/>
          <w:szCs w:val="22"/>
        </w:rPr>
        <w:t xml:space="preserve">Ru </w:t>
      </w:r>
      <w:proofErr w:type="spellStart"/>
      <w:r w:rsidRPr="00443F16">
        <w:rPr>
          <w:rStyle w:val="Style13ptBold"/>
          <w:b w:val="0"/>
          <w:bCs/>
          <w:sz w:val="22"/>
          <w:szCs w:val="22"/>
        </w:rPr>
        <w:t>Gunawardane</w:t>
      </w:r>
      <w:proofErr w:type="spellEnd"/>
      <w:r w:rsidRPr="00443F16">
        <w:rPr>
          <w:rStyle w:val="Style13ptBold"/>
          <w:b w:val="0"/>
          <w:bCs/>
          <w:sz w:val="22"/>
          <w:szCs w:val="22"/>
        </w:rPr>
        <w:t xml:space="preserve">, director of Stem Cells and Gene Editing at </w:t>
      </w:r>
      <w:r w:rsidRPr="00443F16">
        <w:rPr>
          <w:rStyle w:val="Style13ptBold"/>
          <w:b w:val="0"/>
          <w:bCs/>
          <w:sz w:val="22"/>
          <w:szCs w:val="22"/>
          <w:highlight w:val="green"/>
          <w:u w:val="single"/>
        </w:rPr>
        <w:t>Seattle's Allen Institute</w:t>
      </w:r>
      <w:r w:rsidRPr="00443F16">
        <w:rPr>
          <w:rStyle w:val="Style13ptBold"/>
          <w:b w:val="0"/>
          <w:bCs/>
          <w:sz w:val="22"/>
          <w:szCs w:val="22"/>
        </w:rPr>
        <w:t xml:space="preserve"> for Cell Science and an LSINW panelist, </w:t>
      </w:r>
      <w:r w:rsidRPr="00443F16">
        <w:rPr>
          <w:rStyle w:val="Style13ptBold"/>
          <w:b w:val="0"/>
          <w:bCs/>
          <w:sz w:val="22"/>
          <w:szCs w:val="22"/>
          <w:highlight w:val="green"/>
          <w:u w:val="single"/>
        </w:rPr>
        <w:t>says</w:t>
      </w:r>
      <w:r w:rsidRPr="00443F16">
        <w:rPr>
          <w:rStyle w:val="Style13ptBold"/>
          <w:b w:val="0"/>
          <w:bCs/>
          <w:sz w:val="22"/>
          <w:szCs w:val="22"/>
          <w:highlight w:val="green"/>
        </w:rPr>
        <w:t xml:space="preserve"> </w:t>
      </w:r>
      <w:r w:rsidRPr="00443F16">
        <w:rPr>
          <w:rStyle w:val="Style13ptBold"/>
          <w:b w:val="0"/>
          <w:bCs/>
          <w:sz w:val="22"/>
          <w:szCs w:val="22"/>
          <w:highlight w:val="green"/>
          <w:u w:val="single"/>
        </w:rPr>
        <w:t xml:space="preserve">CRISPR has </w:t>
      </w:r>
      <w:r w:rsidRPr="00443F16">
        <w:rPr>
          <w:rStyle w:val="Emphasis"/>
          <w:highlight w:val="green"/>
        </w:rPr>
        <w:t>been "a game changer</w:t>
      </w:r>
      <w:r w:rsidRPr="00443F16">
        <w:rPr>
          <w:rStyle w:val="Style13ptBold"/>
          <w:b w:val="0"/>
          <w:bCs/>
          <w:sz w:val="22"/>
          <w:szCs w:val="22"/>
          <w:u w:val="single"/>
        </w:rPr>
        <w:t>" in fulfilling the institute's mission of understanding how cells act in normal, disease, and treatment conditions</w:t>
      </w:r>
      <w:r w:rsidRPr="00443F16">
        <w:rPr>
          <w:rStyle w:val="Style13ptBold"/>
          <w:b w:val="0"/>
          <w:bCs/>
          <w:sz w:val="22"/>
          <w:szCs w:val="22"/>
        </w:rPr>
        <w:t>. Researchers at the institute use CRISPR to tag organelle markers in stem cells with fluorescent proteins, then track these fusion proteins and their interactions under different situations. Currently, their work includes differentiating tagged cells into cardiomyocytes.</w:t>
      </w:r>
    </w:p>
    <w:p w14:paraId="63DED2A3" w14:textId="77777777" w:rsidR="00E80D5B" w:rsidRPr="00443F16" w:rsidRDefault="00E80D5B" w:rsidP="00E80D5B">
      <w:pPr>
        <w:rPr>
          <w:rStyle w:val="Style13ptBold"/>
          <w:b w:val="0"/>
          <w:bCs/>
          <w:sz w:val="22"/>
          <w:szCs w:val="22"/>
        </w:rPr>
      </w:pPr>
      <w:r w:rsidRPr="00443F16">
        <w:rPr>
          <w:rStyle w:val="Style13ptBold"/>
          <w:b w:val="0"/>
          <w:bCs/>
          <w:sz w:val="22"/>
          <w:szCs w:val="22"/>
        </w:rPr>
        <w:t>"</w:t>
      </w:r>
      <w:r w:rsidRPr="00443F16">
        <w:rPr>
          <w:rStyle w:val="Emphasis"/>
          <w:highlight w:val="green"/>
        </w:rPr>
        <w:t>We've tagged 40 to 50 sites so far</w:t>
      </w:r>
      <w:r w:rsidRPr="00443F16">
        <w:rPr>
          <w:rStyle w:val="Emphasis"/>
        </w:rPr>
        <w:t>,"</w:t>
      </w:r>
      <w:r w:rsidRPr="00443F16">
        <w:rPr>
          <w:rStyle w:val="Style13ptBold"/>
          <w:b w:val="0"/>
          <w:bCs/>
          <w:sz w:val="22"/>
          <w:szCs w:val="22"/>
        </w:rPr>
        <w:t xml:space="preserve"> </w:t>
      </w:r>
      <w:proofErr w:type="spellStart"/>
      <w:r w:rsidRPr="00443F16">
        <w:rPr>
          <w:rStyle w:val="Style13ptBold"/>
          <w:b w:val="0"/>
          <w:bCs/>
          <w:sz w:val="22"/>
          <w:szCs w:val="22"/>
        </w:rPr>
        <w:t>Gunawardane</w:t>
      </w:r>
      <w:proofErr w:type="spellEnd"/>
      <w:r w:rsidRPr="00443F16">
        <w:rPr>
          <w:rStyle w:val="Style13ptBold"/>
          <w:b w:val="0"/>
          <w:bCs/>
          <w:sz w:val="22"/>
          <w:szCs w:val="22"/>
        </w:rPr>
        <w:t xml:space="preserve"> says. "Once you have the CRISPR platform, all you have to change is the gRNA and the template for introducing the tag at the right location in the genome." However, institute researchers do months of downstream quality control, such as live imaging and sequencing, before using the cells experimentally or making them available for research.</w:t>
      </w:r>
    </w:p>
    <w:p w14:paraId="76439C37" w14:textId="77777777" w:rsidR="00E80D5B" w:rsidRPr="00443F16" w:rsidRDefault="00E80D5B" w:rsidP="00E80D5B">
      <w:pPr>
        <w:rPr>
          <w:rStyle w:val="Style13ptBold"/>
          <w:b w:val="0"/>
          <w:bCs/>
          <w:sz w:val="22"/>
          <w:szCs w:val="22"/>
          <w:u w:val="single"/>
        </w:rPr>
      </w:pPr>
      <w:proofErr w:type="spellStart"/>
      <w:r w:rsidRPr="00443F16">
        <w:rPr>
          <w:rStyle w:val="Style13ptBold"/>
          <w:b w:val="0"/>
          <w:bCs/>
          <w:sz w:val="22"/>
          <w:szCs w:val="22"/>
        </w:rPr>
        <w:t>Caixia</w:t>
      </w:r>
      <w:proofErr w:type="spellEnd"/>
      <w:r w:rsidRPr="00443F16">
        <w:rPr>
          <w:rStyle w:val="Style13ptBold"/>
          <w:b w:val="0"/>
          <w:bCs/>
          <w:sz w:val="22"/>
          <w:szCs w:val="22"/>
        </w:rPr>
        <w:t xml:space="preserve"> </w:t>
      </w:r>
      <w:r w:rsidRPr="00443F16">
        <w:rPr>
          <w:rStyle w:val="Style13ptBold"/>
          <w:b w:val="0"/>
          <w:bCs/>
          <w:sz w:val="22"/>
          <w:szCs w:val="22"/>
          <w:u w:val="single"/>
        </w:rPr>
        <w:t>Gao, a plant biologist at the C</w:t>
      </w:r>
      <w:r w:rsidRPr="00443F16">
        <w:rPr>
          <w:rStyle w:val="Style13ptBold"/>
          <w:b w:val="0"/>
          <w:bCs/>
          <w:sz w:val="22"/>
          <w:szCs w:val="22"/>
          <w:highlight w:val="green"/>
          <w:u w:val="single"/>
        </w:rPr>
        <w:t xml:space="preserve">hinese Academy of Sciences in Beijing, says </w:t>
      </w:r>
      <w:r w:rsidRPr="00443F16">
        <w:rPr>
          <w:rStyle w:val="Emphasis"/>
          <w:highlight w:val="green"/>
        </w:rPr>
        <w:t>CRISPR is also common</w:t>
      </w:r>
      <w:r w:rsidRPr="00443F16">
        <w:rPr>
          <w:rStyle w:val="Emphasis"/>
        </w:rPr>
        <w:t xml:space="preserve"> in her field</w:t>
      </w:r>
      <w:r w:rsidRPr="00443F16">
        <w:rPr>
          <w:rStyle w:val="Style13ptBold"/>
          <w:b w:val="0"/>
          <w:bCs/>
          <w:sz w:val="22"/>
          <w:szCs w:val="22"/>
          <w:u w:val="single"/>
        </w:rPr>
        <w:t>.</w:t>
      </w:r>
      <w:r w:rsidRPr="00443F16">
        <w:rPr>
          <w:rStyle w:val="Style13ptBold"/>
          <w:b w:val="0"/>
          <w:bCs/>
          <w:sz w:val="22"/>
          <w:szCs w:val="22"/>
        </w:rPr>
        <w:t xml:space="preserve"> "All methods are very efficient at making site-specific mutations," she says, "but </w:t>
      </w:r>
      <w:r w:rsidRPr="00443F16">
        <w:rPr>
          <w:rStyle w:val="Style13ptBold"/>
          <w:b w:val="0"/>
          <w:bCs/>
          <w:sz w:val="22"/>
          <w:szCs w:val="22"/>
          <w:highlight w:val="green"/>
          <w:u w:val="single"/>
        </w:rPr>
        <w:t>CRISPR takes the least time and has the lowest costs."</w:t>
      </w:r>
    </w:p>
    <w:p w14:paraId="1ACCE47E" w14:textId="77777777" w:rsidR="00E80D5B" w:rsidRDefault="00E80D5B" w:rsidP="00E80D5B">
      <w:pPr>
        <w:pStyle w:val="Heading4"/>
      </w:pPr>
      <w:proofErr w:type="gramStart"/>
      <w:r>
        <w:t>Or,</w:t>
      </w:r>
      <w:proofErr w:type="gramEnd"/>
      <w:r>
        <w:t xml:space="preserve"> it’s getting banned---momentum building</w:t>
      </w:r>
    </w:p>
    <w:p w14:paraId="416668A6" w14:textId="77777777" w:rsidR="00E80D5B" w:rsidRPr="00B5795F" w:rsidRDefault="00E80D5B" w:rsidP="00E80D5B">
      <w:pPr>
        <w:rPr>
          <w:spacing w:val="8"/>
          <w:szCs w:val="22"/>
        </w:rPr>
      </w:pPr>
      <w:r w:rsidRPr="00B5795F">
        <w:rPr>
          <w:szCs w:val="22"/>
        </w:rPr>
        <w:t xml:space="preserve">Alice </w:t>
      </w:r>
      <w:r w:rsidRPr="00B5795F">
        <w:rPr>
          <w:b/>
          <w:bCs/>
          <w:szCs w:val="22"/>
        </w:rPr>
        <w:t>Park 19</w:t>
      </w:r>
      <w:r w:rsidRPr="00B5795F">
        <w:rPr>
          <w:szCs w:val="22"/>
        </w:rPr>
        <w:t xml:space="preserve">. </w:t>
      </w:r>
      <w:r w:rsidRPr="00B5795F">
        <w:rPr>
          <w:szCs w:val="22"/>
          <w:shd w:val="clear" w:color="auto" w:fill="FFFFFF"/>
        </w:rPr>
        <w:t xml:space="preserve">Alice Park is a staff writer at TIME. She has reported on the breaking frontiers of health and medicine in articles covering issues such as AIDS, </w:t>
      </w:r>
      <w:proofErr w:type="gramStart"/>
      <w:r w:rsidRPr="00B5795F">
        <w:rPr>
          <w:szCs w:val="22"/>
          <w:shd w:val="clear" w:color="auto" w:fill="FFFFFF"/>
        </w:rPr>
        <w:t>anxiety</w:t>
      </w:r>
      <w:proofErr w:type="gramEnd"/>
      <w:r w:rsidRPr="00B5795F">
        <w:rPr>
          <w:szCs w:val="22"/>
          <w:shd w:val="clear" w:color="auto" w:fill="FFFFFF"/>
        </w:rPr>
        <w:t xml:space="preserve"> and Alzheimer's </w:t>
      </w:r>
      <w:r w:rsidRPr="00B5795F">
        <w:t>disease. Her latest book is </w:t>
      </w:r>
      <w:hyperlink r:id="rId79" w:history="1">
        <w:r w:rsidRPr="00B5795F">
          <w:t>The Stem Cell Hope: How Stem Cell Medicine Can Change Our Lives.</w:t>
        </w:r>
      </w:hyperlink>
      <w:r w:rsidRPr="00B5795F">
        <w:t xml:space="preserve"> “Experts Are Calling for a Ban on Gene Editing of Human Embryos. Here's Why They're Worried,” TIME, March 13, 2019, </w:t>
      </w:r>
      <w:hyperlink r:id="rId80" w:history="1">
        <w:r w:rsidRPr="00B5795F">
          <w:t>https://time.com/5550654/crispr-gene-editing-human-embryos-ban/</w:t>
        </w:r>
      </w:hyperlink>
      <w:r w:rsidRPr="00B5795F">
        <w:t xml:space="preserve">, RJP, </w:t>
      </w:r>
      <w:proofErr w:type="spellStart"/>
      <w:r w:rsidRPr="00B5795F">
        <w:t>DebateDrills</w:t>
      </w:r>
      <w:proofErr w:type="spellEnd"/>
    </w:p>
    <w:p w14:paraId="10C98EF6" w14:textId="77777777" w:rsidR="00E80D5B" w:rsidRPr="00B5795F" w:rsidRDefault="00E80D5B" w:rsidP="00E80D5B">
      <w:pPr>
        <w:spacing w:line="240" w:lineRule="atLeast"/>
        <w:textAlignment w:val="baseline"/>
        <w:rPr>
          <w:rFonts w:ascii="Arial" w:hAnsi="Arial" w:cs="Arial"/>
        </w:rPr>
      </w:pPr>
      <w:r>
        <w:rPr>
          <w:rFonts w:ascii="Arial" w:hAnsi="Arial" w:cs="Arial"/>
        </w:rPr>
        <w:t> </w:t>
      </w:r>
    </w:p>
    <w:p w14:paraId="1F7E2100" w14:textId="77777777" w:rsidR="00E80D5B" w:rsidRPr="00B5795F" w:rsidRDefault="00E80D5B" w:rsidP="00E80D5B">
      <w:pPr>
        <w:rPr>
          <w:rStyle w:val="Style13ptBold"/>
          <w:b w:val="0"/>
          <w:bCs/>
          <w:sz w:val="22"/>
          <w:szCs w:val="22"/>
        </w:rPr>
      </w:pPr>
      <w:r w:rsidRPr="00B5795F">
        <w:rPr>
          <w:rStyle w:val="Style13ptBold"/>
          <w:b w:val="0"/>
          <w:bCs/>
          <w:sz w:val="22"/>
          <w:szCs w:val="22"/>
        </w:rPr>
        <w:t>Now, </w:t>
      </w:r>
      <w:hyperlink r:id="rId81" w:tgtFrame="_blank" w:history="1">
        <w:r w:rsidRPr="00B5795F">
          <w:rPr>
            <w:rStyle w:val="Style13ptBold"/>
            <w:b w:val="0"/>
            <w:bCs/>
            <w:sz w:val="22"/>
            <w:szCs w:val="22"/>
            <w:u w:val="single"/>
          </w:rPr>
          <w:t>in the journal Nature</w:t>
        </w:r>
      </w:hyperlink>
      <w:r w:rsidRPr="00B5795F">
        <w:rPr>
          <w:rStyle w:val="Style13ptBold"/>
          <w:b w:val="0"/>
          <w:bCs/>
          <w:sz w:val="22"/>
          <w:szCs w:val="22"/>
          <w:u w:val="single"/>
        </w:rPr>
        <w:t xml:space="preserve">, a group of </w:t>
      </w:r>
      <w:r w:rsidRPr="00B5795F">
        <w:rPr>
          <w:rStyle w:val="Style13ptBold"/>
          <w:b w:val="0"/>
          <w:bCs/>
          <w:sz w:val="22"/>
          <w:szCs w:val="22"/>
          <w:highlight w:val="green"/>
          <w:u w:val="single"/>
        </w:rPr>
        <w:t>18 scientists from seven countries</w:t>
      </w:r>
      <w:r w:rsidRPr="00B5795F">
        <w:rPr>
          <w:rStyle w:val="Style13ptBold"/>
          <w:b w:val="0"/>
          <w:bCs/>
          <w:sz w:val="22"/>
          <w:szCs w:val="22"/>
        </w:rPr>
        <w:t xml:space="preserve"> (Canada, China, France, Germany, Italy, New Zealand and the U.S.) </w:t>
      </w:r>
      <w:r w:rsidRPr="00B5795F">
        <w:rPr>
          <w:rStyle w:val="Style13ptBold"/>
          <w:b w:val="0"/>
          <w:bCs/>
          <w:sz w:val="22"/>
          <w:szCs w:val="22"/>
          <w:highlight w:val="green"/>
          <w:u w:val="single"/>
        </w:rPr>
        <w:t xml:space="preserve">have called for a </w:t>
      </w:r>
      <w:r w:rsidRPr="00B5795F">
        <w:rPr>
          <w:rStyle w:val="Emphasis"/>
          <w:highlight w:val="green"/>
        </w:rPr>
        <w:t>voluntary moratorium</w:t>
      </w:r>
      <w:r w:rsidRPr="00B5795F">
        <w:rPr>
          <w:rStyle w:val="Style13ptBold"/>
          <w:b w:val="0"/>
          <w:bCs/>
          <w:sz w:val="22"/>
          <w:szCs w:val="22"/>
          <w:u w:val="single"/>
        </w:rPr>
        <w:t xml:space="preserve"> on all studies involving gene editing of human eggs, sperm or embryos</w:t>
      </w:r>
      <w:r w:rsidRPr="00B5795F">
        <w:rPr>
          <w:rStyle w:val="Style13ptBold"/>
          <w:b w:val="0"/>
          <w:bCs/>
          <w:sz w:val="22"/>
          <w:szCs w:val="22"/>
        </w:rPr>
        <w:t xml:space="preserve"> — so-called germline </w:t>
      </w:r>
      <w:r w:rsidRPr="00B5795F">
        <w:rPr>
          <w:rStyle w:val="Style13ptBold"/>
          <w:b w:val="0"/>
          <w:bCs/>
          <w:sz w:val="22"/>
          <w:szCs w:val="22"/>
        </w:rPr>
        <w:lastRenderedPageBreak/>
        <w:t xml:space="preserve">cells. </w:t>
      </w:r>
      <w:r w:rsidRPr="00B5795F">
        <w:rPr>
          <w:rStyle w:val="Style13ptBold"/>
          <w:b w:val="0"/>
          <w:bCs/>
          <w:sz w:val="22"/>
          <w:szCs w:val="22"/>
          <w:highlight w:val="green"/>
          <w:u w:val="single"/>
        </w:rPr>
        <w:t>Scientists </w:t>
      </w:r>
      <w:hyperlink r:id="rId82" w:tgtFrame="_blank" w:history="1">
        <w:r w:rsidRPr="00B5795F">
          <w:rPr>
            <w:rStyle w:val="Style13ptBold"/>
            <w:b w:val="0"/>
            <w:bCs/>
            <w:sz w:val="22"/>
            <w:szCs w:val="22"/>
            <w:highlight w:val="green"/>
            <w:u w:val="single"/>
          </w:rPr>
          <w:t>proposed a similar moratorium in 2015</w:t>
        </w:r>
      </w:hyperlink>
      <w:r w:rsidRPr="00B5795F">
        <w:rPr>
          <w:rStyle w:val="Style13ptBold"/>
          <w:b w:val="0"/>
          <w:bCs/>
          <w:sz w:val="22"/>
          <w:szCs w:val="22"/>
          <w:highlight w:val="green"/>
          <w:u w:val="single"/>
        </w:rPr>
        <w:t>, a few years after CRISPR was first described</w:t>
      </w:r>
      <w:r w:rsidRPr="00B5795F">
        <w:rPr>
          <w:rStyle w:val="Style13ptBold"/>
          <w:b w:val="0"/>
          <w:bCs/>
          <w:sz w:val="22"/>
          <w:szCs w:val="22"/>
        </w:rPr>
        <w:t xml:space="preserve">. But in the newer version, </w:t>
      </w:r>
      <w:r w:rsidRPr="00B5795F">
        <w:rPr>
          <w:rStyle w:val="Style13ptBold"/>
          <w:b w:val="0"/>
          <w:bCs/>
          <w:sz w:val="22"/>
          <w:szCs w:val="22"/>
          <w:highlight w:val="green"/>
          <w:u w:val="single"/>
        </w:rPr>
        <w:t xml:space="preserve">the scientists go further, asking not just individual researchers to agree to stop work on gene editing human germline cells, but calling on nations to create </w:t>
      </w:r>
      <w:r w:rsidRPr="00B5795F">
        <w:rPr>
          <w:rStyle w:val="Emphasis"/>
          <w:highlight w:val="green"/>
        </w:rPr>
        <w:t>explicit laws</w:t>
      </w:r>
      <w:r w:rsidRPr="00B5795F">
        <w:rPr>
          <w:rStyle w:val="Emphasis"/>
        </w:rPr>
        <w:t xml:space="preserve"> or regulations </w:t>
      </w:r>
      <w:r w:rsidRPr="00B5795F">
        <w:rPr>
          <w:rStyle w:val="Emphasis"/>
          <w:highlight w:val="green"/>
        </w:rPr>
        <w:t>to prevent such studies</w:t>
      </w:r>
      <w:r w:rsidRPr="00B5795F">
        <w:rPr>
          <w:rStyle w:val="Style13ptBold"/>
          <w:b w:val="0"/>
          <w:bCs/>
          <w:sz w:val="22"/>
          <w:szCs w:val="22"/>
          <w:u w:val="single"/>
        </w:rPr>
        <w:t xml:space="preserve"> for now</w:t>
      </w:r>
      <w:r w:rsidRPr="00B5795F">
        <w:rPr>
          <w:rStyle w:val="Style13ptBold"/>
          <w:b w:val="0"/>
          <w:bCs/>
          <w:sz w:val="22"/>
          <w:szCs w:val="22"/>
        </w:rPr>
        <w:t xml:space="preserve">, and to develop a framework for allowing the studies when they </w:t>
      </w:r>
      <w:proofErr w:type="gramStart"/>
      <w:r w:rsidRPr="00B5795F">
        <w:rPr>
          <w:rStyle w:val="Style13ptBold"/>
          <w:b w:val="0"/>
          <w:bCs/>
          <w:sz w:val="22"/>
          <w:szCs w:val="22"/>
        </w:rPr>
        <w:t>deem</w:t>
      </w:r>
      <w:proofErr w:type="gramEnd"/>
      <w:r w:rsidRPr="00B5795F">
        <w:rPr>
          <w:rStyle w:val="Style13ptBold"/>
          <w:b w:val="0"/>
          <w:bCs/>
          <w:sz w:val="22"/>
          <w:szCs w:val="22"/>
        </w:rPr>
        <w:t xml:space="preserve"> they are safe and acceptable.</w:t>
      </w:r>
    </w:p>
    <w:p w14:paraId="44C4C83A" w14:textId="77777777" w:rsidR="00E80D5B" w:rsidRDefault="00E80D5B" w:rsidP="00E80D5B">
      <w:pPr>
        <w:shd w:val="clear" w:color="auto" w:fill="FFFFFF"/>
        <w:jc w:val="center"/>
        <w:rPr>
          <w:rFonts w:ascii="Georgia" w:hAnsi="Georgia" w:cs="Arial"/>
          <w:spacing w:val="8"/>
          <w:sz w:val="27"/>
          <w:szCs w:val="27"/>
        </w:rPr>
      </w:pPr>
    </w:p>
    <w:p w14:paraId="4C4240FF" w14:textId="77777777" w:rsidR="00E80D5B" w:rsidRDefault="00E80D5B" w:rsidP="00E80D5B">
      <w:pPr>
        <w:pStyle w:val="Heading4"/>
      </w:pPr>
      <w:r>
        <w:t>Tech is outpacing regs and litigation---CRISPR is inevitable.</w:t>
      </w:r>
    </w:p>
    <w:p w14:paraId="24C44E01" w14:textId="77777777" w:rsidR="00E80D5B" w:rsidRPr="00B5795F" w:rsidRDefault="00E80D5B" w:rsidP="00E80D5B">
      <w:pPr>
        <w:rPr>
          <w:spacing w:val="8"/>
          <w:szCs w:val="22"/>
        </w:rPr>
      </w:pPr>
      <w:r w:rsidRPr="00B5795F">
        <w:rPr>
          <w:szCs w:val="22"/>
        </w:rPr>
        <w:t xml:space="preserve">Alice </w:t>
      </w:r>
      <w:r w:rsidRPr="00B5795F">
        <w:rPr>
          <w:b/>
          <w:bCs/>
          <w:szCs w:val="22"/>
        </w:rPr>
        <w:t>Park 19</w:t>
      </w:r>
      <w:r w:rsidRPr="00B5795F">
        <w:rPr>
          <w:szCs w:val="22"/>
        </w:rPr>
        <w:t xml:space="preserve">. </w:t>
      </w:r>
      <w:r w:rsidRPr="00B5795F">
        <w:rPr>
          <w:szCs w:val="22"/>
          <w:shd w:val="clear" w:color="auto" w:fill="FFFFFF"/>
        </w:rPr>
        <w:t xml:space="preserve">Alice Park is a staff writer at TIME. She has reported on the breaking frontiers of health and medicine in articles covering issues such as AIDS, </w:t>
      </w:r>
      <w:proofErr w:type="gramStart"/>
      <w:r w:rsidRPr="00B5795F">
        <w:rPr>
          <w:szCs w:val="22"/>
          <w:shd w:val="clear" w:color="auto" w:fill="FFFFFF"/>
        </w:rPr>
        <w:t>anxiety</w:t>
      </w:r>
      <w:proofErr w:type="gramEnd"/>
      <w:r w:rsidRPr="00B5795F">
        <w:rPr>
          <w:szCs w:val="22"/>
          <w:shd w:val="clear" w:color="auto" w:fill="FFFFFF"/>
        </w:rPr>
        <w:t xml:space="preserve"> and Alzheimer's </w:t>
      </w:r>
      <w:r w:rsidRPr="00B5795F">
        <w:t>disease. Her latest book is </w:t>
      </w:r>
      <w:hyperlink r:id="rId83" w:history="1">
        <w:r w:rsidRPr="00B5795F">
          <w:t>The Stem Cell Hope: How Stem Cell Medicine Can Change Our Lives.</w:t>
        </w:r>
      </w:hyperlink>
      <w:r w:rsidRPr="00B5795F">
        <w:t xml:space="preserve"> “Experts Are Calling for a Ban on Gene Editing of Human Embryos. Here's Why They're Worried,” TIME, March 13, 2019, </w:t>
      </w:r>
      <w:hyperlink r:id="rId84" w:history="1">
        <w:r w:rsidRPr="00B5795F">
          <w:t>https://time.com/5550654/crispr-gene-editing-human-embryos-ban/</w:t>
        </w:r>
      </w:hyperlink>
      <w:r w:rsidRPr="00B5795F">
        <w:t xml:space="preserve">, RJP, </w:t>
      </w:r>
      <w:proofErr w:type="spellStart"/>
      <w:r w:rsidRPr="00B5795F">
        <w:t>DebateDrills</w:t>
      </w:r>
      <w:proofErr w:type="spellEnd"/>
    </w:p>
    <w:p w14:paraId="19F14E43" w14:textId="77777777" w:rsidR="00E80D5B" w:rsidRPr="00B5795F" w:rsidRDefault="00E80D5B" w:rsidP="00E80D5B"/>
    <w:p w14:paraId="59542845" w14:textId="77777777" w:rsidR="00E80D5B" w:rsidRPr="00B5795F" w:rsidRDefault="00E80D5B" w:rsidP="00E80D5B">
      <w:pPr>
        <w:rPr>
          <w:u w:val="single"/>
        </w:rPr>
      </w:pPr>
      <w:r w:rsidRPr="00B5795F">
        <w:t xml:space="preserve">That’s what prompted experts in the field to initially call for a moratorium in 2015, but the </w:t>
      </w:r>
      <w:r w:rsidRPr="00B5795F">
        <w:rPr>
          <w:highlight w:val="green"/>
          <w:u w:val="single"/>
        </w:rPr>
        <w:t xml:space="preserve">technology has </w:t>
      </w:r>
      <w:r w:rsidRPr="00B5795F">
        <w:rPr>
          <w:rStyle w:val="Emphasis"/>
          <w:highlight w:val="green"/>
        </w:rPr>
        <w:t>moved so quickly</w:t>
      </w:r>
      <w:r w:rsidRPr="00B5795F">
        <w:rPr>
          <w:highlight w:val="green"/>
          <w:u w:val="single"/>
        </w:rPr>
        <w:t xml:space="preserve"> that testing the use of CRISPR in people is looming as an inevitable reality</w:t>
      </w:r>
      <w:r w:rsidRPr="00B5795F">
        <w:t xml:space="preserve">. Then He made his startling announcement, which highlighted the fact that scientists — along with </w:t>
      </w:r>
      <w:r w:rsidRPr="00B5795F">
        <w:rPr>
          <w:highlight w:val="green"/>
          <w:u w:val="single"/>
        </w:rPr>
        <w:t>governments</w:t>
      </w:r>
      <w:r w:rsidRPr="00B5795F">
        <w:rPr>
          <w:u w:val="single"/>
        </w:rPr>
        <w:t xml:space="preserve"> and society at large — </w:t>
      </w:r>
      <w:r w:rsidRPr="00B5795F">
        <w:rPr>
          <w:highlight w:val="green"/>
          <w:u w:val="single"/>
        </w:rPr>
        <w:t xml:space="preserve">are </w:t>
      </w:r>
      <w:r w:rsidRPr="00B5795F">
        <w:rPr>
          <w:rStyle w:val="Emphasis"/>
          <w:highlight w:val="green"/>
        </w:rPr>
        <w:t>poorly prepared to address</w:t>
      </w:r>
      <w:r w:rsidRPr="00B5795F">
        <w:rPr>
          <w:u w:val="single"/>
        </w:rPr>
        <w:t xml:space="preserve"> </w:t>
      </w:r>
      <w:r w:rsidRPr="00B5795F">
        <w:rPr>
          <w:highlight w:val="green"/>
          <w:u w:val="single"/>
        </w:rPr>
        <w:t>what happens when gene editing does become ready</w:t>
      </w:r>
      <w:r w:rsidRPr="00B5795F">
        <w:rPr>
          <w:u w:val="single"/>
        </w:rPr>
        <w:t xml:space="preserve"> for prime time.</w:t>
      </w:r>
    </w:p>
    <w:p w14:paraId="0C99C74C" w14:textId="77777777" w:rsidR="00E80D5B" w:rsidRPr="00B5795F" w:rsidRDefault="00E80D5B" w:rsidP="00E80D5B">
      <w:pPr>
        <w:spacing w:after="0" w:line="240" w:lineRule="auto"/>
        <w:rPr>
          <w:rFonts w:ascii="Times New Roman" w:eastAsia="Times New Roman" w:hAnsi="Times New Roman" w:cs="Times New Roman"/>
          <w:sz w:val="24"/>
        </w:rPr>
      </w:pPr>
    </w:p>
    <w:p w14:paraId="027F5520" w14:textId="77777777" w:rsidR="00E80D5B" w:rsidRDefault="00E80D5B" w:rsidP="00E80D5B">
      <w:pPr>
        <w:pStyle w:val="Heading3"/>
      </w:pPr>
      <w:r>
        <w:lastRenderedPageBreak/>
        <w:t>WTO Adv</w:t>
      </w:r>
    </w:p>
    <w:p w14:paraId="69F16E09" w14:textId="77777777" w:rsidR="00E80D5B" w:rsidRDefault="00E80D5B" w:rsidP="00E80D5B">
      <w:pPr>
        <w:pStyle w:val="Heading4"/>
      </w:pPr>
      <w:r>
        <w:t xml:space="preserve">No </w:t>
      </w:r>
      <w:proofErr w:type="spellStart"/>
      <w:r>
        <w:t>ev</w:t>
      </w:r>
      <w:proofErr w:type="spellEnd"/>
      <w:r>
        <w:t xml:space="preserve"> says lack of harmony will cause full-blown EU-WTO conflict</w:t>
      </w:r>
    </w:p>
    <w:p w14:paraId="6E173F10" w14:textId="77777777" w:rsidR="00E80D5B" w:rsidRDefault="00E80D5B" w:rsidP="00E80D5B">
      <w:pPr>
        <w:pStyle w:val="Heading4"/>
      </w:pPr>
      <w:r>
        <w:t xml:space="preserve">=Alt cause to EU/WTO disputes – China – that’s what their Horton card is about, anyway </w:t>
      </w:r>
    </w:p>
    <w:p w14:paraId="0CDB39F5" w14:textId="77777777" w:rsidR="00E80D5B" w:rsidRDefault="00E80D5B" w:rsidP="00E80D5B">
      <w:pPr>
        <w:pStyle w:val="Heading4"/>
      </w:pPr>
      <w:r>
        <w:t xml:space="preserve">Internal link to econ assumes total WTO collapse and no more regulation at all – absolutely no </w:t>
      </w:r>
      <w:proofErr w:type="spellStart"/>
      <w:r>
        <w:t>ev</w:t>
      </w:r>
      <w:proofErr w:type="spellEnd"/>
      <w:r>
        <w:t xml:space="preserve"> substantiates this </w:t>
      </w:r>
    </w:p>
    <w:p w14:paraId="514B2A45" w14:textId="77777777" w:rsidR="00E80D5B" w:rsidRDefault="00E80D5B" w:rsidP="00E80D5B">
      <w:pPr>
        <w:pStyle w:val="Heading4"/>
      </w:pPr>
      <w:r>
        <w:t xml:space="preserve">Horton card concedes that the us won’t pull out of the </w:t>
      </w:r>
      <w:proofErr w:type="spellStart"/>
      <w:r>
        <w:t>wto</w:t>
      </w:r>
      <w:proofErr w:type="spellEnd"/>
      <w:r>
        <w:t xml:space="preserve"> – it’s about trump anyway lol</w:t>
      </w:r>
    </w:p>
    <w:p w14:paraId="4BA170BB" w14:textId="77777777" w:rsidR="00E80D5B" w:rsidRPr="006A4381" w:rsidRDefault="00E80D5B" w:rsidP="00E80D5B">
      <w:pPr>
        <w:rPr>
          <w:rStyle w:val="Style13ptBold"/>
        </w:rPr>
      </w:pPr>
      <w:r w:rsidRPr="006A4381">
        <w:rPr>
          <w:rStyle w:val="Style13ptBold"/>
        </w:rPr>
        <w:t xml:space="preserve">Horton and Hopewell 8/3 </w:t>
      </w:r>
      <w:r w:rsidRPr="006A4381">
        <w:t>[(Ben, Communications Manager; Project Lead, Common Futures Conversations) (Dr Kristen, Associate Professor, and Canada Research Chair in Global Policy, University of British Columbia) “</w:t>
      </w:r>
      <w:r w:rsidRPr="008A415E">
        <w:rPr>
          <w:highlight w:val="cyan"/>
        </w:rPr>
        <w:t>Lessons from Trump’s assault on the World Trade Organization</w:t>
      </w:r>
      <w:r w:rsidRPr="006A4381">
        <w:t>”, Chatham House 8/3/2021 https://www.chathamhouse.org/2021/08/lessons-trumps-assault-world-trade-organization] BC</w:t>
      </w:r>
    </w:p>
    <w:p w14:paraId="0B6EA3B5" w14:textId="77777777" w:rsidR="00E80D5B" w:rsidRPr="008A415E" w:rsidRDefault="00E80D5B" w:rsidP="00E80D5B">
      <w:pPr>
        <w:rPr>
          <w:sz w:val="4"/>
          <w:szCs w:val="4"/>
        </w:rPr>
      </w:pPr>
      <w:r w:rsidRPr="008A415E">
        <w:rPr>
          <w:rStyle w:val="StyleUnderline"/>
          <w:sz w:val="4"/>
          <w:szCs w:val="4"/>
          <w:highlight w:val="green"/>
        </w:rPr>
        <w:t>The</w:t>
      </w:r>
      <w:r w:rsidRPr="008A415E">
        <w:rPr>
          <w:rStyle w:val="StyleUnderline"/>
          <w:sz w:val="4"/>
          <w:szCs w:val="4"/>
        </w:rPr>
        <w:t xml:space="preserve"> main </w:t>
      </w:r>
      <w:r w:rsidRPr="008A415E">
        <w:rPr>
          <w:rStyle w:val="StyleUnderline"/>
          <w:sz w:val="4"/>
          <w:szCs w:val="4"/>
          <w:highlight w:val="green"/>
        </w:rPr>
        <w:t>reason behind the EU’s success</w:t>
      </w:r>
      <w:r w:rsidRPr="008A415E">
        <w:rPr>
          <w:rStyle w:val="StyleUnderline"/>
          <w:sz w:val="4"/>
          <w:szCs w:val="4"/>
        </w:rPr>
        <w:t xml:space="preserve"> in taking a leadership </w:t>
      </w:r>
      <w:r w:rsidRPr="008A415E">
        <w:rPr>
          <w:rStyle w:val="StyleUnderline"/>
          <w:sz w:val="4"/>
          <w:szCs w:val="4"/>
          <w:highlight w:val="green"/>
        </w:rPr>
        <w:t>role is its willingness to put forward</w:t>
      </w:r>
      <w:r w:rsidRPr="008A415E">
        <w:rPr>
          <w:rStyle w:val="StyleUnderline"/>
          <w:sz w:val="4"/>
          <w:szCs w:val="4"/>
        </w:rPr>
        <w:t xml:space="preserve"> a concrete </w:t>
      </w:r>
      <w:r w:rsidRPr="008A415E">
        <w:rPr>
          <w:rStyle w:val="StyleUnderline"/>
          <w:sz w:val="4"/>
          <w:szCs w:val="4"/>
          <w:highlight w:val="green"/>
        </w:rPr>
        <w:t>solution</w:t>
      </w:r>
      <w:r w:rsidRPr="008A415E">
        <w:rPr>
          <w:rStyle w:val="StyleUnderline"/>
          <w:sz w:val="4"/>
          <w:szCs w:val="4"/>
        </w:rPr>
        <w:t xml:space="preserve">, however temporary, </w:t>
      </w:r>
      <w:r w:rsidRPr="008A415E">
        <w:rPr>
          <w:rStyle w:val="StyleUnderline"/>
          <w:sz w:val="4"/>
          <w:szCs w:val="4"/>
          <w:highlight w:val="green"/>
        </w:rPr>
        <w:t>to the appellate</w:t>
      </w:r>
      <w:r w:rsidRPr="008A415E">
        <w:rPr>
          <w:rStyle w:val="StyleUnderline"/>
          <w:sz w:val="4"/>
          <w:szCs w:val="4"/>
        </w:rPr>
        <w:t xml:space="preserve"> body </w:t>
      </w:r>
      <w:r w:rsidRPr="008A415E">
        <w:rPr>
          <w:rStyle w:val="StyleUnderline"/>
          <w:sz w:val="4"/>
          <w:szCs w:val="4"/>
          <w:highlight w:val="green"/>
        </w:rPr>
        <w:t>crisis</w:t>
      </w:r>
      <w:r w:rsidRPr="008A415E">
        <w:rPr>
          <w:rStyle w:val="StyleUnderline"/>
          <w:sz w:val="4"/>
          <w:szCs w:val="4"/>
        </w:rPr>
        <w:t>.</w:t>
      </w:r>
      <w:r w:rsidRPr="008A415E">
        <w:rPr>
          <w:sz w:val="4"/>
          <w:szCs w:val="4"/>
        </w:rPr>
        <w:t xml:space="preserve"> Ultimately, the </w:t>
      </w:r>
      <w:r w:rsidRPr="008A415E">
        <w:rPr>
          <w:rStyle w:val="StyleUnderline"/>
          <w:sz w:val="4"/>
          <w:szCs w:val="4"/>
        </w:rPr>
        <w:t>MPIA is a stop-gap measure</w:t>
      </w:r>
      <w:r w:rsidRPr="008A415E">
        <w:rPr>
          <w:sz w:val="4"/>
          <w:szCs w:val="4"/>
        </w:rPr>
        <w:t xml:space="preserve"> – akin to triage or battlefield medicine – </w:t>
      </w:r>
      <w:r w:rsidRPr="008A415E">
        <w:rPr>
          <w:rStyle w:val="StyleUnderline"/>
          <w:sz w:val="4"/>
          <w:szCs w:val="4"/>
        </w:rPr>
        <w:t>but it is respected as a means of salvaging the trading system and preventing the United States from destroying the WTO’s foundational rules and principles</w:t>
      </w:r>
      <w:r w:rsidRPr="008A415E">
        <w:rPr>
          <w:sz w:val="4"/>
          <w:szCs w:val="4"/>
        </w:rPr>
        <w:t xml:space="preserve">. More broadly, </w:t>
      </w:r>
      <w:r w:rsidRPr="008A415E">
        <w:rPr>
          <w:rStyle w:val="Emphasis"/>
          <w:sz w:val="4"/>
          <w:szCs w:val="4"/>
          <w:highlight w:val="green"/>
        </w:rPr>
        <w:t>the EU holds a lot of credibility as a</w:t>
      </w:r>
      <w:r w:rsidRPr="008A415E">
        <w:rPr>
          <w:rStyle w:val="Emphasis"/>
          <w:sz w:val="4"/>
          <w:szCs w:val="4"/>
        </w:rPr>
        <w:t xml:space="preserve"> long-standing </w:t>
      </w:r>
      <w:r w:rsidRPr="008A415E">
        <w:rPr>
          <w:rStyle w:val="Emphasis"/>
          <w:sz w:val="4"/>
          <w:szCs w:val="4"/>
          <w:highlight w:val="green"/>
        </w:rPr>
        <w:t>champion of multilateralism</w:t>
      </w:r>
      <w:r w:rsidRPr="008A415E">
        <w:rPr>
          <w:sz w:val="4"/>
          <w:szCs w:val="4"/>
          <w:highlight w:val="green"/>
        </w:rPr>
        <w:t>. If</w:t>
      </w:r>
      <w:r w:rsidRPr="008A415E">
        <w:rPr>
          <w:sz w:val="4"/>
          <w:szCs w:val="4"/>
        </w:rPr>
        <w:t xml:space="preserve"> </w:t>
      </w:r>
      <w:r w:rsidRPr="008A415E">
        <w:rPr>
          <w:rStyle w:val="StyleUnderline"/>
          <w:sz w:val="4"/>
          <w:szCs w:val="4"/>
        </w:rPr>
        <w:t xml:space="preserve">trade </w:t>
      </w:r>
      <w:r w:rsidRPr="008A415E">
        <w:rPr>
          <w:rStyle w:val="StyleUnderline"/>
          <w:sz w:val="4"/>
          <w:szCs w:val="4"/>
          <w:highlight w:val="green"/>
        </w:rPr>
        <w:t>tensions between the U</w:t>
      </w:r>
      <w:r w:rsidRPr="008A415E">
        <w:rPr>
          <w:rStyle w:val="StyleUnderline"/>
          <w:sz w:val="4"/>
          <w:szCs w:val="4"/>
        </w:rPr>
        <w:t xml:space="preserve">nited </w:t>
      </w:r>
      <w:r w:rsidRPr="008A415E">
        <w:rPr>
          <w:rStyle w:val="StyleUnderline"/>
          <w:sz w:val="4"/>
          <w:szCs w:val="4"/>
          <w:highlight w:val="green"/>
        </w:rPr>
        <w:t>S</w:t>
      </w:r>
      <w:r w:rsidRPr="008A415E">
        <w:rPr>
          <w:rStyle w:val="StyleUnderline"/>
          <w:sz w:val="4"/>
          <w:szCs w:val="4"/>
        </w:rPr>
        <w:t xml:space="preserve">tates </w:t>
      </w:r>
      <w:r w:rsidRPr="008A415E">
        <w:rPr>
          <w:rStyle w:val="StyleUnderline"/>
          <w:sz w:val="4"/>
          <w:szCs w:val="4"/>
          <w:highlight w:val="green"/>
        </w:rPr>
        <w:t>and China</w:t>
      </w:r>
      <w:r w:rsidRPr="008A415E">
        <w:rPr>
          <w:rStyle w:val="StyleUnderline"/>
          <w:sz w:val="4"/>
          <w:szCs w:val="4"/>
        </w:rPr>
        <w:t xml:space="preserve"> continue to </w:t>
      </w:r>
      <w:r w:rsidRPr="008A415E">
        <w:rPr>
          <w:rStyle w:val="StyleUnderline"/>
          <w:sz w:val="4"/>
          <w:szCs w:val="4"/>
          <w:highlight w:val="green"/>
        </w:rPr>
        <w:t>escalate</w:t>
      </w:r>
      <w:r w:rsidRPr="008A415E">
        <w:rPr>
          <w:rStyle w:val="StyleUnderline"/>
          <w:sz w:val="4"/>
          <w:szCs w:val="4"/>
        </w:rPr>
        <w:t xml:space="preserve">, perhaps </w:t>
      </w:r>
      <w:r w:rsidRPr="008A415E">
        <w:rPr>
          <w:rStyle w:val="StyleUnderline"/>
          <w:sz w:val="4"/>
          <w:szCs w:val="4"/>
          <w:highlight w:val="green"/>
        </w:rPr>
        <w:t>the EU is best placed to act.</w:t>
      </w:r>
    </w:p>
    <w:p w14:paraId="2E8B0E34" w14:textId="77777777" w:rsidR="00E80D5B" w:rsidRPr="008A415E" w:rsidRDefault="00E80D5B" w:rsidP="00E80D5B">
      <w:pPr>
        <w:rPr>
          <w:sz w:val="4"/>
          <w:szCs w:val="4"/>
        </w:rPr>
      </w:pPr>
      <w:r w:rsidRPr="008A415E">
        <w:rPr>
          <w:sz w:val="4"/>
          <w:szCs w:val="4"/>
        </w:rPr>
        <w:t>Why did we not see a stronger response from China towards US policy on the WTO under Trump?</w:t>
      </w:r>
    </w:p>
    <w:p w14:paraId="27ACA441" w14:textId="77777777" w:rsidR="00E80D5B" w:rsidRPr="008A415E" w:rsidRDefault="00E80D5B" w:rsidP="00E80D5B">
      <w:pPr>
        <w:rPr>
          <w:rStyle w:val="Emphasis"/>
          <w:sz w:val="4"/>
          <w:szCs w:val="4"/>
        </w:rPr>
      </w:pPr>
      <w:r w:rsidRPr="008A415E">
        <w:rPr>
          <w:rStyle w:val="StyleUnderline"/>
          <w:sz w:val="4"/>
          <w:szCs w:val="4"/>
        </w:rPr>
        <w:t>When Trump came to power, China tried to present itself as a country that was going to step in and play a leadership role – as a champion of globalization and the liberal trading order.</w:t>
      </w:r>
      <w:r w:rsidRPr="008A415E">
        <w:rPr>
          <w:sz w:val="4"/>
          <w:szCs w:val="4"/>
        </w:rPr>
        <w:t xml:space="preserve"> </w:t>
      </w:r>
      <w:r w:rsidRPr="008A415E">
        <w:rPr>
          <w:rStyle w:val="Emphasis"/>
          <w:sz w:val="4"/>
          <w:szCs w:val="4"/>
        </w:rPr>
        <w:t>But that’s not what we’ve seen at the WTO</w:t>
      </w:r>
      <w:r w:rsidRPr="008A415E">
        <w:rPr>
          <w:rStyle w:val="Emphasis"/>
          <w:sz w:val="4"/>
          <w:szCs w:val="4"/>
          <w:highlight w:val="green"/>
        </w:rPr>
        <w:t>.</w:t>
      </w:r>
      <w:r w:rsidRPr="008A415E">
        <w:rPr>
          <w:sz w:val="4"/>
          <w:szCs w:val="4"/>
          <w:highlight w:val="green"/>
        </w:rPr>
        <w:t xml:space="preserve"> </w:t>
      </w:r>
      <w:r w:rsidRPr="008A415E">
        <w:rPr>
          <w:rStyle w:val="StyleUnderline"/>
          <w:sz w:val="4"/>
          <w:szCs w:val="4"/>
          <w:highlight w:val="green"/>
        </w:rPr>
        <w:t>China has</w:t>
      </w:r>
      <w:r w:rsidRPr="008A415E">
        <w:rPr>
          <w:rStyle w:val="StyleUnderline"/>
          <w:sz w:val="4"/>
          <w:szCs w:val="4"/>
        </w:rPr>
        <w:t xml:space="preserve"> certainly </w:t>
      </w:r>
      <w:r w:rsidRPr="008A415E">
        <w:rPr>
          <w:rStyle w:val="StyleUnderline"/>
          <w:sz w:val="4"/>
          <w:szCs w:val="4"/>
          <w:highlight w:val="green"/>
        </w:rPr>
        <w:t>been</w:t>
      </w:r>
      <w:r w:rsidRPr="008A415E">
        <w:rPr>
          <w:rStyle w:val="StyleUnderline"/>
          <w:sz w:val="4"/>
          <w:szCs w:val="4"/>
        </w:rPr>
        <w:t xml:space="preserve"> an important partner in the MPIA initiative led by the EU, but very much as </w:t>
      </w:r>
      <w:r w:rsidRPr="008A415E">
        <w:rPr>
          <w:rStyle w:val="StyleUnderline"/>
          <w:sz w:val="4"/>
          <w:szCs w:val="4"/>
          <w:highlight w:val="green"/>
        </w:rPr>
        <w:t>a follower of the EU</w:t>
      </w:r>
      <w:r w:rsidRPr="008A415E">
        <w:rPr>
          <w:rStyle w:val="StyleUnderline"/>
          <w:sz w:val="4"/>
          <w:szCs w:val="4"/>
        </w:rPr>
        <w:t>’s lead</w:t>
      </w:r>
      <w:r w:rsidRPr="008A415E">
        <w:rPr>
          <w:sz w:val="4"/>
          <w:szCs w:val="4"/>
        </w:rPr>
        <w:t xml:space="preserve">. </w:t>
      </w:r>
      <w:r w:rsidRPr="008A415E">
        <w:rPr>
          <w:rStyle w:val="Emphasis"/>
          <w:sz w:val="4"/>
          <w:szCs w:val="4"/>
          <w:highlight w:val="green"/>
        </w:rPr>
        <w:t>China doesn’t</w:t>
      </w:r>
      <w:r w:rsidRPr="008A415E">
        <w:rPr>
          <w:rStyle w:val="Emphasis"/>
          <w:sz w:val="4"/>
          <w:szCs w:val="4"/>
        </w:rPr>
        <w:t xml:space="preserve"> seem to </w:t>
      </w:r>
      <w:r w:rsidRPr="008A415E">
        <w:rPr>
          <w:rStyle w:val="Emphasis"/>
          <w:sz w:val="4"/>
          <w:szCs w:val="4"/>
          <w:highlight w:val="green"/>
        </w:rPr>
        <w:t>have</w:t>
      </w:r>
      <w:r w:rsidRPr="008A415E">
        <w:rPr>
          <w:rStyle w:val="Emphasis"/>
          <w:sz w:val="4"/>
          <w:szCs w:val="4"/>
        </w:rPr>
        <w:t xml:space="preserve"> either </w:t>
      </w:r>
      <w:r w:rsidRPr="008A415E">
        <w:rPr>
          <w:rStyle w:val="Emphasis"/>
          <w:sz w:val="4"/>
          <w:szCs w:val="4"/>
          <w:highlight w:val="green"/>
        </w:rPr>
        <w:t>the will</w:t>
      </w:r>
      <w:r w:rsidRPr="008A415E">
        <w:rPr>
          <w:rStyle w:val="Emphasis"/>
          <w:sz w:val="4"/>
          <w:szCs w:val="4"/>
        </w:rPr>
        <w:t xml:space="preserve"> or the ability </w:t>
      </w:r>
      <w:r w:rsidRPr="008A415E">
        <w:rPr>
          <w:rStyle w:val="Emphasis"/>
          <w:sz w:val="4"/>
          <w:szCs w:val="4"/>
          <w:highlight w:val="green"/>
        </w:rPr>
        <w:t>to play the same</w:t>
      </w:r>
      <w:r w:rsidRPr="008A415E">
        <w:rPr>
          <w:rStyle w:val="Emphasis"/>
          <w:sz w:val="4"/>
          <w:szCs w:val="4"/>
        </w:rPr>
        <w:t xml:space="preserve"> kind of </w:t>
      </w:r>
      <w:r w:rsidRPr="008A415E">
        <w:rPr>
          <w:rStyle w:val="Emphasis"/>
          <w:sz w:val="4"/>
          <w:szCs w:val="4"/>
          <w:highlight w:val="green"/>
        </w:rPr>
        <w:t xml:space="preserve">role as the EU </w:t>
      </w:r>
      <w:r w:rsidRPr="008A415E">
        <w:rPr>
          <w:rStyle w:val="Emphasis"/>
          <w:sz w:val="4"/>
          <w:szCs w:val="4"/>
        </w:rPr>
        <w:t xml:space="preserve">in advancing system-preserving initiatives. </w:t>
      </w:r>
    </w:p>
    <w:p w14:paraId="25261068" w14:textId="77777777" w:rsidR="00E80D5B" w:rsidRPr="008A415E" w:rsidRDefault="00E80D5B" w:rsidP="00E80D5B">
      <w:pPr>
        <w:rPr>
          <w:rStyle w:val="StyleUnderline"/>
          <w:sz w:val="4"/>
          <w:szCs w:val="4"/>
        </w:rPr>
      </w:pPr>
      <w:r w:rsidRPr="008A415E">
        <w:rPr>
          <w:sz w:val="4"/>
          <w:szCs w:val="4"/>
        </w:rPr>
        <w:t xml:space="preserve">I think there are a couple of reasons for this. The first is that </w:t>
      </w:r>
      <w:r w:rsidRPr="008A415E">
        <w:rPr>
          <w:rStyle w:val="StyleUnderline"/>
          <w:sz w:val="4"/>
          <w:szCs w:val="4"/>
          <w:highlight w:val="green"/>
        </w:rPr>
        <w:t>China lacks credibility</w:t>
      </w:r>
      <w:r w:rsidRPr="008A415E">
        <w:rPr>
          <w:rStyle w:val="StyleUnderline"/>
          <w:sz w:val="4"/>
          <w:szCs w:val="4"/>
        </w:rPr>
        <w:t xml:space="preserve"> as a defender of the rules-based trading system </w:t>
      </w:r>
      <w:r w:rsidRPr="008A415E">
        <w:rPr>
          <w:rStyle w:val="StyleUnderline"/>
          <w:sz w:val="4"/>
          <w:szCs w:val="4"/>
          <w:highlight w:val="green"/>
        </w:rPr>
        <w:t>because of</w:t>
      </w:r>
      <w:r w:rsidRPr="008A415E">
        <w:rPr>
          <w:rStyle w:val="StyleUnderline"/>
          <w:sz w:val="4"/>
          <w:szCs w:val="4"/>
        </w:rPr>
        <w:t xml:space="preserve"> its own use of </w:t>
      </w:r>
      <w:r w:rsidRPr="008A415E">
        <w:rPr>
          <w:rStyle w:val="StyleUnderline"/>
          <w:sz w:val="4"/>
          <w:szCs w:val="4"/>
          <w:highlight w:val="green"/>
        </w:rPr>
        <w:t>protectionist trade policies, and</w:t>
      </w:r>
      <w:r w:rsidRPr="008A415E">
        <w:rPr>
          <w:rStyle w:val="StyleUnderline"/>
          <w:sz w:val="4"/>
          <w:szCs w:val="4"/>
        </w:rPr>
        <w:t xml:space="preserve"> its </w:t>
      </w:r>
      <w:r w:rsidRPr="008A415E">
        <w:rPr>
          <w:rStyle w:val="StyleUnderline"/>
          <w:sz w:val="4"/>
          <w:szCs w:val="4"/>
          <w:highlight w:val="green"/>
        </w:rPr>
        <w:t>attempts to weaponize trade</w:t>
      </w:r>
      <w:r w:rsidRPr="008A415E">
        <w:rPr>
          <w:rStyle w:val="StyleUnderline"/>
          <w:sz w:val="4"/>
          <w:szCs w:val="4"/>
        </w:rPr>
        <w:t xml:space="preserve"> as an instrument of economic coercion. We saw this, for instance, when China blocked imports from Canada, </w:t>
      </w:r>
      <w:proofErr w:type="gramStart"/>
      <w:r w:rsidRPr="008A415E">
        <w:rPr>
          <w:rStyle w:val="StyleUnderline"/>
          <w:sz w:val="4"/>
          <w:szCs w:val="4"/>
        </w:rPr>
        <w:t>and also</w:t>
      </w:r>
      <w:proofErr w:type="gramEnd"/>
      <w:r w:rsidRPr="008A415E">
        <w:rPr>
          <w:rStyle w:val="StyleUnderline"/>
          <w:sz w:val="4"/>
          <w:szCs w:val="4"/>
        </w:rPr>
        <w:t xml:space="preserve"> imprisoned two Canadian citizens, in retaliation for Canada’s participation in the Huawei extradition trial</w:t>
      </w:r>
      <w:r w:rsidRPr="008A415E">
        <w:rPr>
          <w:sz w:val="4"/>
          <w:szCs w:val="4"/>
        </w:rPr>
        <w:t xml:space="preserve">. Second, </w:t>
      </w:r>
      <w:r w:rsidRPr="008A415E">
        <w:rPr>
          <w:rStyle w:val="Emphasis"/>
          <w:sz w:val="4"/>
          <w:szCs w:val="4"/>
          <w:highlight w:val="green"/>
        </w:rPr>
        <w:t>there is</w:t>
      </w:r>
      <w:r w:rsidRPr="008A415E">
        <w:rPr>
          <w:rStyle w:val="Emphasis"/>
          <w:sz w:val="4"/>
          <w:szCs w:val="4"/>
        </w:rPr>
        <w:t xml:space="preserve"> a </w:t>
      </w:r>
      <w:r w:rsidRPr="008A415E">
        <w:rPr>
          <w:rStyle w:val="Emphasis"/>
          <w:sz w:val="4"/>
          <w:szCs w:val="4"/>
          <w:highlight w:val="green"/>
        </w:rPr>
        <w:t>widespread sense amongst</w:t>
      </w:r>
      <w:r w:rsidRPr="008A415E">
        <w:rPr>
          <w:rStyle w:val="Emphasis"/>
          <w:sz w:val="4"/>
          <w:szCs w:val="4"/>
        </w:rPr>
        <w:t xml:space="preserve"> WTO </w:t>
      </w:r>
      <w:r w:rsidRPr="008A415E">
        <w:rPr>
          <w:rStyle w:val="Emphasis"/>
          <w:sz w:val="4"/>
          <w:szCs w:val="4"/>
          <w:highlight w:val="green"/>
        </w:rPr>
        <w:t>member</w:t>
      </w:r>
      <w:r w:rsidRPr="008A415E">
        <w:rPr>
          <w:rStyle w:val="Emphasis"/>
          <w:sz w:val="4"/>
          <w:szCs w:val="4"/>
        </w:rPr>
        <w:t xml:space="preserve"> states </w:t>
      </w:r>
      <w:r w:rsidRPr="008A415E">
        <w:rPr>
          <w:rStyle w:val="Emphasis"/>
          <w:sz w:val="4"/>
          <w:szCs w:val="4"/>
          <w:highlight w:val="green"/>
        </w:rPr>
        <w:t>that China’s commitment</w:t>
      </w:r>
      <w:r w:rsidRPr="008A415E">
        <w:rPr>
          <w:rStyle w:val="Emphasis"/>
          <w:sz w:val="4"/>
          <w:szCs w:val="4"/>
        </w:rPr>
        <w:t xml:space="preserve"> to the rules-based trading system </w:t>
      </w:r>
      <w:r w:rsidRPr="008A415E">
        <w:rPr>
          <w:rStyle w:val="Emphasis"/>
          <w:sz w:val="4"/>
          <w:szCs w:val="4"/>
          <w:highlight w:val="green"/>
        </w:rPr>
        <w:t>is</w:t>
      </w:r>
      <w:r w:rsidRPr="008A415E">
        <w:rPr>
          <w:rStyle w:val="Emphasis"/>
          <w:sz w:val="4"/>
          <w:szCs w:val="4"/>
        </w:rPr>
        <w:t xml:space="preserve"> </w:t>
      </w:r>
      <w:proofErr w:type="gramStart"/>
      <w:r w:rsidRPr="008A415E">
        <w:rPr>
          <w:rStyle w:val="Emphasis"/>
          <w:sz w:val="4"/>
          <w:szCs w:val="4"/>
        </w:rPr>
        <w:t>really only</w:t>
      </w:r>
      <w:proofErr w:type="gramEnd"/>
      <w:r w:rsidRPr="008A415E">
        <w:rPr>
          <w:rStyle w:val="Emphasis"/>
          <w:sz w:val="4"/>
          <w:szCs w:val="4"/>
        </w:rPr>
        <w:t xml:space="preserve"> </w:t>
      </w:r>
      <w:r w:rsidRPr="008A415E">
        <w:rPr>
          <w:rStyle w:val="Emphasis"/>
          <w:sz w:val="4"/>
          <w:szCs w:val="4"/>
          <w:highlight w:val="green"/>
        </w:rPr>
        <w:t>partial</w:t>
      </w:r>
      <w:r w:rsidRPr="008A415E">
        <w:rPr>
          <w:rStyle w:val="Emphasis"/>
          <w:sz w:val="4"/>
          <w:szCs w:val="4"/>
        </w:rPr>
        <w:t xml:space="preserve"> and that China will violate the rules when it is in its interest to do so</w:t>
      </w:r>
      <w:r w:rsidRPr="008A415E">
        <w:rPr>
          <w:sz w:val="4"/>
          <w:szCs w:val="4"/>
        </w:rPr>
        <w:t xml:space="preserve">. As a result, </w:t>
      </w:r>
      <w:r w:rsidRPr="008A415E">
        <w:rPr>
          <w:rStyle w:val="StyleUnderline"/>
          <w:sz w:val="4"/>
          <w:szCs w:val="4"/>
        </w:rPr>
        <w:t>Chinese efforts to assume leadership at the WTO have been greeted by a lot of distrust and suspicion.</w:t>
      </w:r>
    </w:p>
    <w:p w14:paraId="40502180" w14:textId="77777777" w:rsidR="00E80D5B" w:rsidRPr="008A415E" w:rsidRDefault="00E80D5B" w:rsidP="00E80D5B">
      <w:pPr>
        <w:rPr>
          <w:sz w:val="4"/>
          <w:szCs w:val="4"/>
        </w:rPr>
      </w:pPr>
      <w:r w:rsidRPr="008A415E">
        <w:rPr>
          <w:sz w:val="4"/>
          <w:szCs w:val="4"/>
        </w:rPr>
        <w:t>What has this episode revealed about the strength of multilateral institutions such as the WTO, in the face of spoiling tactics from major powers?</w:t>
      </w:r>
    </w:p>
    <w:p w14:paraId="5D21FC6C" w14:textId="77777777" w:rsidR="00E80D5B" w:rsidRPr="008A415E" w:rsidRDefault="00E80D5B" w:rsidP="00E80D5B">
      <w:pPr>
        <w:rPr>
          <w:szCs w:val="26"/>
        </w:rPr>
      </w:pPr>
      <w:r w:rsidRPr="008A415E">
        <w:rPr>
          <w:rStyle w:val="Emphasis"/>
          <w:sz w:val="4"/>
          <w:szCs w:val="4"/>
          <w:highlight w:val="green"/>
        </w:rPr>
        <w:t>The WTO is unique</w:t>
      </w:r>
      <w:r w:rsidRPr="008A415E">
        <w:rPr>
          <w:rStyle w:val="Emphasis"/>
          <w:sz w:val="4"/>
          <w:szCs w:val="4"/>
        </w:rPr>
        <w:t xml:space="preserve"> amongst international institutions </w:t>
      </w:r>
      <w:r w:rsidRPr="008A415E">
        <w:rPr>
          <w:rStyle w:val="Emphasis"/>
          <w:sz w:val="4"/>
          <w:szCs w:val="4"/>
          <w:highlight w:val="green"/>
        </w:rPr>
        <w:t>because it has a</w:t>
      </w:r>
      <w:r w:rsidRPr="008A415E">
        <w:rPr>
          <w:rStyle w:val="Emphasis"/>
          <w:sz w:val="4"/>
          <w:szCs w:val="4"/>
        </w:rPr>
        <w:t xml:space="preserve"> powerful </w:t>
      </w:r>
      <w:r w:rsidRPr="008A415E">
        <w:rPr>
          <w:rStyle w:val="Emphasis"/>
          <w:sz w:val="4"/>
          <w:szCs w:val="4"/>
          <w:highlight w:val="green"/>
        </w:rPr>
        <w:t>enforcement mechanism</w:t>
      </w:r>
      <w:r w:rsidRPr="008A415E">
        <w:rPr>
          <w:sz w:val="4"/>
          <w:szCs w:val="4"/>
        </w:rPr>
        <w:t xml:space="preserve"> – </w:t>
      </w:r>
      <w:r w:rsidRPr="008A415E">
        <w:rPr>
          <w:rStyle w:val="StyleUnderline"/>
          <w:sz w:val="4"/>
          <w:szCs w:val="4"/>
        </w:rPr>
        <w:t xml:space="preserve">the dispute settlement system. However, the fundamental vulnerability is that </w:t>
      </w:r>
      <w:r w:rsidRPr="008A415E">
        <w:rPr>
          <w:rStyle w:val="StyleUnderline"/>
          <w:sz w:val="4"/>
          <w:szCs w:val="4"/>
          <w:highlight w:val="green"/>
        </w:rPr>
        <w:t>if powerful states</w:t>
      </w:r>
      <w:r w:rsidRPr="008A415E">
        <w:rPr>
          <w:rStyle w:val="StyleUnderline"/>
          <w:sz w:val="4"/>
          <w:szCs w:val="4"/>
        </w:rPr>
        <w:t xml:space="preserve"> like the US and others </w:t>
      </w:r>
      <w:r w:rsidRPr="008A415E">
        <w:rPr>
          <w:rStyle w:val="StyleUnderline"/>
          <w:sz w:val="4"/>
          <w:szCs w:val="4"/>
          <w:highlight w:val="green"/>
        </w:rPr>
        <w:t>won’t participate</w:t>
      </w:r>
      <w:r w:rsidRPr="008A415E">
        <w:rPr>
          <w:rStyle w:val="StyleUnderline"/>
          <w:sz w:val="4"/>
          <w:szCs w:val="4"/>
        </w:rPr>
        <w:t xml:space="preserve"> in the system and be bound by its rules, </w:t>
      </w:r>
      <w:r w:rsidRPr="008A415E">
        <w:rPr>
          <w:rStyle w:val="StyleUnderline"/>
          <w:sz w:val="4"/>
          <w:szCs w:val="4"/>
          <w:highlight w:val="green"/>
        </w:rPr>
        <w:t xml:space="preserve">they quickly risk becoming </w:t>
      </w:r>
      <w:r w:rsidRPr="008A415E">
        <w:rPr>
          <w:rStyle w:val="Emphasis"/>
          <w:sz w:val="4"/>
          <w:szCs w:val="4"/>
          <w:highlight w:val="green"/>
        </w:rPr>
        <w:t>irrelevant</w:t>
      </w:r>
      <w:r w:rsidRPr="008A415E">
        <w:rPr>
          <w:rStyle w:val="StyleUnderline"/>
          <w:sz w:val="4"/>
          <w:szCs w:val="4"/>
        </w:rPr>
        <w:t>.</w:t>
      </w:r>
      <w:r w:rsidRPr="008A415E">
        <w:rPr>
          <w:sz w:val="4"/>
          <w:szCs w:val="4"/>
        </w:rPr>
        <w:t xml:space="preserve"> And that’s the situation we’re in right now with the appellate body crisis, where, </w:t>
      </w:r>
      <w:r w:rsidRPr="008A415E">
        <w:rPr>
          <w:rStyle w:val="Emphasis"/>
          <w:sz w:val="4"/>
          <w:szCs w:val="4"/>
          <w:highlight w:val="green"/>
        </w:rPr>
        <w:t>without a functioning mechanism</w:t>
      </w:r>
      <w:r w:rsidRPr="008A415E">
        <w:rPr>
          <w:rStyle w:val="Emphasis"/>
          <w:sz w:val="4"/>
          <w:szCs w:val="4"/>
        </w:rPr>
        <w:t xml:space="preserve"> to ensure that WTO rules are enforced, </w:t>
      </w:r>
      <w:r w:rsidRPr="008A415E">
        <w:rPr>
          <w:rStyle w:val="Emphasis"/>
          <w:sz w:val="4"/>
          <w:szCs w:val="4"/>
          <w:highlight w:val="green"/>
        </w:rPr>
        <w:t>the entire system</w:t>
      </w:r>
      <w:r w:rsidRPr="008A415E">
        <w:rPr>
          <w:rStyle w:val="Emphasis"/>
          <w:sz w:val="4"/>
          <w:szCs w:val="4"/>
        </w:rPr>
        <w:t xml:space="preserve"> of global trade rules </w:t>
      </w:r>
      <w:r w:rsidRPr="008A415E">
        <w:rPr>
          <w:rStyle w:val="Emphasis"/>
          <w:sz w:val="4"/>
          <w:szCs w:val="4"/>
          <w:highlight w:val="green"/>
        </w:rPr>
        <w:t>risk collapsing</w:t>
      </w:r>
      <w:r w:rsidRPr="006A4381">
        <w:rPr>
          <w:sz w:val="12"/>
        </w:rPr>
        <w:t xml:space="preserve">. </w:t>
      </w:r>
      <w:r w:rsidRPr="008A415E">
        <w:rPr>
          <w:szCs w:val="26"/>
          <w:highlight w:val="cyan"/>
        </w:rPr>
        <w:t>Ironically, the United States has been the leader of the liberal trading order for the past 70 years, but since Trump, it has become its leading saboteur.</w:t>
      </w:r>
    </w:p>
    <w:p w14:paraId="7BDD9BAA" w14:textId="77777777" w:rsidR="00E80D5B" w:rsidRPr="004065F8" w:rsidRDefault="00E80D5B" w:rsidP="00E80D5B">
      <w:pPr>
        <w:pStyle w:val="Heading4"/>
        <w:rPr>
          <w:rFonts w:cs="Arial"/>
        </w:rPr>
      </w:pPr>
      <w:r w:rsidRPr="004065F8">
        <w:rPr>
          <w:rFonts w:cs="Arial"/>
        </w:rPr>
        <w:t xml:space="preserve">Empirics confirm the WTO </w:t>
      </w:r>
      <w:r w:rsidRPr="004065F8">
        <w:rPr>
          <w:rFonts w:cs="Arial"/>
          <w:u w:val="single"/>
        </w:rPr>
        <w:t>causes</w:t>
      </w:r>
      <w:r w:rsidRPr="004065F8">
        <w:rPr>
          <w:rFonts w:cs="Arial"/>
        </w:rPr>
        <w:t xml:space="preserve"> conflict --- it </w:t>
      </w:r>
      <w:r w:rsidRPr="004065F8">
        <w:rPr>
          <w:rFonts w:cs="Arial"/>
          <w:u w:val="single"/>
        </w:rPr>
        <w:t>limits</w:t>
      </w:r>
      <w:r w:rsidRPr="004065F8">
        <w:rPr>
          <w:rFonts w:cs="Arial"/>
        </w:rPr>
        <w:t xml:space="preserve"> options for states to </w:t>
      </w:r>
      <w:proofErr w:type="gramStart"/>
      <w:r w:rsidRPr="004065F8">
        <w:rPr>
          <w:rFonts w:cs="Arial"/>
        </w:rPr>
        <w:t>take action</w:t>
      </w:r>
      <w:proofErr w:type="gramEnd"/>
      <w:r w:rsidRPr="004065F8">
        <w:rPr>
          <w:rFonts w:cs="Arial"/>
        </w:rPr>
        <w:t xml:space="preserve"> against others, which </w:t>
      </w:r>
      <w:r w:rsidRPr="004065F8">
        <w:rPr>
          <w:rFonts w:cs="Arial"/>
          <w:u w:val="single"/>
        </w:rPr>
        <w:t>escalates</w:t>
      </w:r>
      <w:r w:rsidRPr="004065F8">
        <w:rPr>
          <w:rFonts w:cs="Arial"/>
        </w:rPr>
        <w:t xml:space="preserve"> tensions by cutting off avenues for bargaining and conflict resolution</w:t>
      </w:r>
    </w:p>
    <w:p w14:paraId="7FA9C031" w14:textId="77777777" w:rsidR="00E80D5B" w:rsidRPr="004065F8" w:rsidRDefault="00E80D5B" w:rsidP="00E80D5B">
      <w:proofErr w:type="spellStart"/>
      <w:r w:rsidRPr="004065F8">
        <w:rPr>
          <w:rStyle w:val="Style13ptBold"/>
        </w:rPr>
        <w:t>Chatagnier</w:t>
      </w:r>
      <w:proofErr w:type="spellEnd"/>
      <w:r w:rsidRPr="004065F8">
        <w:rPr>
          <w:rStyle w:val="Style13ptBold"/>
        </w:rPr>
        <w:t xml:space="preserve"> and Lim 16</w:t>
      </w:r>
      <w:r w:rsidRPr="004065F8">
        <w:t xml:space="preserve"> J. Tyson </w:t>
      </w:r>
      <w:proofErr w:type="spellStart"/>
      <w:r w:rsidRPr="004065F8">
        <w:t>Chatagnier</w:t>
      </w:r>
      <w:proofErr w:type="spellEnd"/>
      <w:r w:rsidRPr="004065F8">
        <w:t xml:space="preserve"> and </w:t>
      </w:r>
      <w:proofErr w:type="spellStart"/>
      <w:r w:rsidRPr="004065F8">
        <w:t>Haeyong</w:t>
      </w:r>
      <w:proofErr w:type="spellEnd"/>
      <w:r w:rsidRPr="004065F8">
        <w:t xml:space="preserve"> Lim, Professors of Political Science at the University of Houston, “Does the WTO Exacerbate International Conflict?” Texas Triangle. 2016. http://texastriangle.weebly.com/uploads/2/5/2/4/25249202/chatagnier_lim_wto_conflict.pdf</w:t>
      </w:r>
    </w:p>
    <w:p w14:paraId="2E3F0652" w14:textId="77777777" w:rsidR="00E80D5B" w:rsidRPr="004065F8" w:rsidRDefault="00E80D5B" w:rsidP="00E80D5B"/>
    <w:p w14:paraId="42E24EA2" w14:textId="77777777" w:rsidR="00E80D5B" w:rsidRPr="004065F8" w:rsidRDefault="00E80D5B" w:rsidP="00E80D5B">
      <w:pPr>
        <w:rPr>
          <w:rStyle w:val="Emphasis"/>
          <w:sz w:val="24"/>
        </w:rPr>
      </w:pPr>
      <w:r w:rsidRPr="004065F8">
        <w:rPr>
          <w:rStyle w:val="StyleUnderline"/>
        </w:rPr>
        <w:t xml:space="preserve">While there has been significant empirical work on issue linkage in other areas </w:t>
      </w:r>
      <w:r w:rsidRPr="004065F8">
        <w:rPr>
          <w:sz w:val="16"/>
        </w:rPr>
        <w:t xml:space="preserve">(e.g., Davis 2004; Long and Leeds 2006; </w:t>
      </w:r>
      <w:proofErr w:type="spellStart"/>
      <w:r w:rsidRPr="004065F8">
        <w:rPr>
          <w:sz w:val="16"/>
        </w:rPr>
        <w:t>Poast</w:t>
      </w:r>
      <w:proofErr w:type="spellEnd"/>
      <w:r w:rsidRPr="004065F8">
        <w:rPr>
          <w:sz w:val="16"/>
        </w:rPr>
        <w:t xml:space="preserve"> 2012, 2013), </w:t>
      </w:r>
      <w:r w:rsidRPr="004065F8">
        <w:rPr>
          <w:rStyle w:val="StyleUnderline"/>
        </w:rPr>
        <w:t>there is relatively little work on the pacifying effect of issue linkage</w:t>
      </w:r>
      <w:r w:rsidRPr="004065F8">
        <w:rPr>
          <w:sz w:val="16"/>
        </w:rPr>
        <w:t xml:space="preserve"> (but see Wiegand 2009). One reason might be that coding is quite demanding, and that, unlike formal alliances or trade deals, international agreements over conflict are rarely well documented.1 Nonetheless, </w:t>
      </w:r>
      <w:r w:rsidRPr="004065F8">
        <w:rPr>
          <w:rStyle w:val="StyleUnderline"/>
        </w:rPr>
        <w:t>the theoretical literature suggests that there should be a negative relationship between the ability to link issues together and the likelihood of dyadic conflict</w:t>
      </w:r>
      <w:r w:rsidRPr="004065F8">
        <w:rPr>
          <w:sz w:val="16"/>
        </w:rPr>
        <w:t xml:space="preserve">. </w:t>
      </w:r>
      <w:r w:rsidRPr="004065F8">
        <w:rPr>
          <w:rStyle w:val="StyleUnderline"/>
        </w:rPr>
        <w:lastRenderedPageBreak/>
        <w:t>We provide an indirect test of this hypothesis below</w:t>
      </w:r>
      <w:r w:rsidRPr="004065F8">
        <w:rPr>
          <w:sz w:val="16"/>
        </w:rPr>
        <w:t xml:space="preserve">. The GATT and the WTO </w:t>
      </w:r>
      <w:r w:rsidRPr="004065F8">
        <w:rPr>
          <w:rStyle w:val="StyleUnderline"/>
        </w:rPr>
        <w:t>In the wake of the devastation of two world wars, American and European governments looked for ways to bring about peace</w:t>
      </w:r>
      <w:r w:rsidRPr="004065F8">
        <w:rPr>
          <w:sz w:val="16"/>
        </w:rPr>
        <w:t xml:space="preserve"> and prosperity in the international system. Amid fears that the destabilization of the Great Depression had been precipitated by protectionist trade policies, </w:t>
      </w:r>
      <w:r w:rsidRPr="004065F8">
        <w:rPr>
          <w:rStyle w:val="StyleUnderline"/>
        </w:rPr>
        <w:t>leaders sought to establish an institution that could facilitate trade liberalization and end trade wars.</w:t>
      </w:r>
      <w:r w:rsidRPr="004065F8">
        <w:rPr>
          <w:sz w:val="16"/>
        </w:rPr>
        <w:t xml:space="preserve"> To 1This may be why Wiegand’s study—which is qualitative in nature—is one of the few that attempts to examine issue linkage directly. 5 this end, in 1947, </w:t>
      </w:r>
      <w:r w:rsidRPr="004065F8">
        <w:rPr>
          <w:rStyle w:val="StyleUnderline"/>
        </w:rPr>
        <w:t>they created the GAT</w:t>
      </w:r>
      <w:r w:rsidRPr="004065F8">
        <w:rPr>
          <w:sz w:val="16"/>
        </w:rPr>
        <w:t xml:space="preserve">T. The GATT was </w:t>
      </w:r>
      <w:r w:rsidRPr="004065F8">
        <w:rPr>
          <w:rStyle w:val="StyleUnderline"/>
        </w:rPr>
        <w:t>a multilateral agreement between states</w:t>
      </w:r>
      <w:r w:rsidRPr="004065F8">
        <w:rPr>
          <w:sz w:val="16"/>
        </w:rPr>
        <w:t xml:space="preserve"> (23, initially, but m</w:t>
      </w:r>
      <w:r w:rsidRPr="004065F8">
        <w:rPr>
          <w:rStyle w:val="StyleUnderline"/>
        </w:rPr>
        <w:t>ore than 100 by the time it was subsumed by the WTO) to reduce tariffs and other trade barriers substantially and to eliminate preferential treatment among signatories</w:t>
      </w:r>
      <w:r w:rsidRPr="004065F8">
        <w:rPr>
          <w:sz w:val="16"/>
        </w:rPr>
        <w:t xml:space="preserve">. The institution provided states with a set of agreed-upon rules, as well as a forum for negotiation, facilitating cooperation among members. When one member state believed that another was in violation of the agreement, it could invoke provisions in Articles XXII and XXIII of the agreement that called for consultation and dispute settlement. While this allowed parties to form an investigative panel to assess and resolve the dispute, </w:t>
      </w:r>
      <w:proofErr w:type="spellStart"/>
      <w:r w:rsidRPr="004065F8">
        <w:rPr>
          <w:sz w:val="16"/>
        </w:rPr>
        <w:t>Zangl</w:t>
      </w:r>
      <w:proofErr w:type="spellEnd"/>
      <w:r w:rsidRPr="004065F8">
        <w:rPr>
          <w:sz w:val="16"/>
        </w:rPr>
        <w:t xml:space="preserve"> (2008) points out three major obstacles to settlement: panel composition was determined by the disputants (Jackson 1997); panel reports were the result of political negotiation, rather than legal decisions (</w:t>
      </w:r>
      <w:proofErr w:type="spellStart"/>
      <w:r w:rsidRPr="004065F8">
        <w:rPr>
          <w:sz w:val="16"/>
        </w:rPr>
        <w:t>Zangl</w:t>
      </w:r>
      <w:proofErr w:type="spellEnd"/>
      <w:r w:rsidRPr="004065F8">
        <w:rPr>
          <w:sz w:val="16"/>
        </w:rPr>
        <w:t xml:space="preserve"> 2008); and both empanelment (</w:t>
      </w:r>
      <w:proofErr w:type="spellStart"/>
      <w:r w:rsidRPr="004065F8">
        <w:rPr>
          <w:sz w:val="16"/>
        </w:rPr>
        <w:t>Hudec</w:t>
      </w:r>
      <w:proofErr w:type="spellEnd"/>
      <w:r w:rsidRPr="004065F8">
        <w:rPr>
          <w:sz w:val="16"/>
        </w:rPr>
        <w:t xml:space="preserve"> 1993) and sanctions (</w:t>
      </w:r>
      <w:proofErr w:type="spellStart"/>
      <w:r w:rsidRPr="004065F8">
        <w:rPr>
          <w:sz w:val="16"/>
        </w:rPr>
        <w:t>Rosendorff</w:t>
      </w:r>
      <w:proofErr w:type="spellEnd"/>
      <w:r w:rsidRPr="004065F8">
        <w:rPr>
          <w:sz w:val="16"/>
        </w:rPr>
        <w:t xml:space="preserve"> 2005) required unanimous approval, meaning that the defendant ultimately held veto power. Such a system is ultimately predicated on compromise and the negotiation of self-enforcing agreements. Under GATT, aggrieved parties had no recourse but to persuade violators to alter their behavior. With the establishment of the WTO, the </w:t>
      </w:r>
      <w:proofErr w:type="gramStart"/>
      <w:r w:rsidRPr="004065F8">
        <w:rPr>
          <w:sz w:val="16"/>
        </w:rPr>
        <w:t>aforementioned problems</w:t>
      </w:r>
      <w:proofErr w:type="gramEnd"/>
      <w:r w:rsidRPr="004065F8">
        <w:rPr>
          <w:sz w:val="16"/>
        </w:rPr>
        <w:t xml:space="preserve">—along with a host of other issues—were resolved. The dispute settlement mechanism (DSM) under the WTO is highly legalized, with independent judicial bodies that are charged with rendering verdicts and authorizing sanctions (Goldstein and Martin 2000; </w:t>
      </w:r>
      <w:proofErr w:type="spellStart"/>
      <w:r w:rsidRPr="004065F8">
        <w:rPr>
          <w:sz w:val="16"/>
        </w:rPr>
        <w:t>Rosendorff</w:t>
      </w:r>
      <w:proofErr w:type="spellEnd"/>
      <w:r w:rsidRPr="004065F8">
        <w:rPr>
          <w:sz w:val="16"/>
        </w:rPr>
        <w:t xml:space="preserve"> 2005). Under the present system, complainants have significantly increased power, and they are no longer restricted to negotiating </w:t>
      </w:r>
      <w:proofErr w:type="gramStart"/>
      <w:r w:rsidRPr="004065F8">
        <w:rPr>
          <w:sz w:val="16"/>
        </w:rPr>
        <w:t>in order to</w:t>
      </w:r>
      <w:proofErr w:type="gramEnd"/>
      <w:r w:rsidRPr="004065F8">
        <w:rPr>
          <w:sz w:val="16"/>
        </w:rPr>
        <w:t xml:space="preserve"> convince defendants to comply with the rules.2 For this reason, it should be unsurprising that compliance has generally increased following the judicialization of the institution (Jackson 1997; </w:t>
      </w:r>
      <w:proofErr w:type="spellStart"/>
      <w:r w:rsidRPr="004065F8">
        <w:rPr>
          <w:sz w:val="16"/>
        </w:rPr>
        <w:t>Zangl</w:t>
      </w:r>
      <w:proofErr w:type="spellEnd"/>
      <w:r w:rsidRPr="004065F8">
        <w:rPr>
          <w:sz w:val="16"/>
        </w:rPr>
        <w:t xml:space="preserve"> 2008)</w:t>
      </w:r>
      <w:r w:rsidRPr="004065F8">
        <w:rPr>
          <w:rStyle w:val="StyleUnderline"/>
        </w:rPr>
        <w:t>. The move from the GATT framework to the WTO undoubtedly deepened the institutionalization of the trade agreement, binding its member states more tightly.</w:t>
      </w:r>
      <w:r w:rsidRPr="004065F8">
        <w:rPr>
          <w:sz w:val="16"/>
        </w:rPr>
        <w:t xml:space="preserve"> Kant’s (2007 [1795]) idea of a “federation of free states” dealt primarily with the imposition of law and order upon the anarchic international system. By increasing the institution’s degree of legalization, the trade organization 2Of course, </w:t>
      </w:r>
      <w:r w:rsidRPr="004065F8">
        <w:rPr>
          <w:rStyle w:val="StyleUnderline"/>
        </w:rPr>
        <w:t>negotiation still occurs within the WTO DSM</w:t>
      </w:r>
      <w:r w:rsidRPr="004065F8">
        <w:rPr>
          <w:sz w:val="16"/>
        </w:rPr>
        <w:t xml:space="preserve">. However, disputants do so in the shadow of the panel, significantly increasing the complainant’s bargaining leverage (Poletti, De </w:t>
      </w:r>
      <w:proofErr w:type="spellStart"/>
      <w:r w:rsidRPr="004065F8">
        <w:rPr>
          <w:sz w:val="16"/>
        </w:rPr>
        <w:t>Bièvre</w:t>
      </w:r>
      <w:proofErr w:type="spellEnd"/>
      <w:r w:rsidRPr="004065F8">
        <w:rPr>
          <w:sz w:val="16"/>
        </w:rPr>
        <w:t xml:space="preserve"> and </w:t>
      </w:r>
      <w:proofErr w:type="spellStart"/>
      <w:r w:rsidRPr="004065F8">
        <w:rPr>
          <w:sz w:val="16"/>
        </w:rPr>
        <w:t>Chatagnier</w:t>
      </w:r>
      <w:proofErr w:type="spellEnd"/>
      <w:r w:rsidRPr="004065F8">
        <w:rPr>
          <w:sz w:val="16"/>
        </w:rPr>
        <w:t xml:space="preserve"> 2015). 6 brought itself closer to the Kantian ideal.3 Indeed, while the GATT satisfies only the second and fourth roles of an IGO listed above (to some extent), the WTO quite clearly fulfills all four. From this perspective, we would expect the more </w:t>
      </w:r>
      <w:proofErr w:type="gramStart"/>
      <w:r w:rsidRPr="004065F8">
        <w:rPr>
          <w:sz w:val="16"/>
        </w:rPr>
        <w:t>heavily-institutionalized</w:t>
      </w:r>
      <w:proofErr w:type="gramEnd"/>
      <w:r w:rsidRPr="004065F8">
        <w:rPr>
          <w:sz w:val="16"/>
        </w:rPr>
        <w:t xml:space="preserve"> WTO to reduce conflict among member states to a greater degree than its predecessor. </w:t>
      </w:r>
      <w:r w:rsidRPr="004065F8">
        <w:rPr>
          <w:rStyle w:val="StyleUnderline"/>
          <w:highlight w:val="cyan"/>
        </w:rPr>
        <w:t>Hypothesis 1.</w:t>
      </w:r>
      <w:r w:rsidRPr="004065F8">
        <w:rPr>
          <w:rStyle w:val="StyleUnderline"/>
        </w:rPr>
        <w:t xml:space="preserve"> The establishment of the </w:t>
      </w:r>
      <w:r w:rsidRPr="004065F8">
        <w:rPr>
          <w:rStyle w:val="StyleUnderline"/>
          <w:highlight w:val="cyan"/>
        </w:rPr>
        <w:t>WTO reduced</w:t>
      </w:r>
      <w:r w:rsidRPr="004065F8">
        <w:rPr>
          <w:rStyle w:val="StyleUnderline"/>
        </w:rPr>
        <w:t xml:space="preserve"> the instances of </w:t>
      </w:r>
      <w:r w:rsidRPr="004065F8">
        <w:rPr>
          <w:rStyle w:val="StyleUnderline"/>
          <w:highlight w:val="cyan"/>
        </w:rPr>
        <w:t>militarized</w:t>
      </w:r>
      <w:r w:rsidRPr="004065F8">
        <w:rPr>
          <w:rStyle w:val="StyleUnderline"/>
        </w:rPr>
        <w:t xml:space="preserve"> </w:t>
      </w:r>
      <w:r w:rsidRPr="004065F8">
        <w:rPr>
          <w:rStyle w:val="StyleUnderline"/>
          <w:highlight w:val="cyan"/>
        </w:rPr>
        <w:t>conflict</w:t>
      </w:r>
      <w:r w:rsidRPr="004065F8">
        <w:rPr>
          <w:rStyle w:val="StyleUnderline"/>
        </w:rPr>
        <w:t xml:space="preserve"> among member states.</w:t>
      </w:r>
      <w:r w:rsidRPr="004065F8">
        <w:rPr>
          <w:sz w:val="16"/>
        </w:rPr>
        <w:t xml:space="preserve"> At the same time, the increase in the organization’s power has limited the actions of the constituent actors. </w:t>
      </w:r>
      <w:r w:rsidRPr="004065F8">
        <w:rPr>
          <w:rStyle w:val="StyleUnderline"/>
          <w:highlight w:val="cyan"/>
        </w:rPr>
        <w:t>WTO members are required to behave in a non-discriminatory manner</w:t>
      </w:r>
      <w:r w:rsidRPr="004065F8">
        <w:rPr>
          <w:rStyle w:val="StyleUnderline"/>
        </w:rPr>
        <w:t xml:space="preserve"> and to abide by agreed-upon standards. </w:t>
      </w:r>
      <w:r w:rsidRPr="004065F8">
        <w:rPr>
          <w:rStyle w:val="StyleUnderline"/>
          <w:highlight w:val="cyan"/>
        </w:rPr>
        <w:t>Failure to comply</w:t>
      </w:r>
      <w:r w:rsidRPr="004065F8">
        <w:rPr>
          <w:rStyle w:val="StyleUnderline"/>
        </w:rPr>
        <w:t xml:space="preserve"> with these rules c</w:t>
      </w:r>
      <w:r w:rsidRPr="004065F8">
        <w:rPr>
          <w:rStyle w:val="StyleUnderline"/>
          <w:highlight w:val="cyan"/>
        </w:rPr>
        <w:t>an lead to sanctions.</w:t>
      </w:r>
      <w:r w:rsidRPr="004065F8">
        <w:rPr>
          <w:rStyle w:val="StyleUnderline"/>
        </w:rPr>
        <w:t xml:space="preserve"> While many of these behaviors were prohibited under the GATT as well, the much more credible threat of punishment likely reduces a state’s economic toolkit to a greater degree.</w:t>
      </w:r>
      <w:r w:rsidRPr="004065F8">
        <w:rPr>
          <w:sz w:val="16"/>
        </w:rPr>
        <w:t xml:space="preserve"> </w:t>
      </w:r>
      <w:r w:rsidRPr="004065F8">
        <w:rPr>
          <w:rStyle w:val="StyleUnderline"/>
          <w:highlight w:val="cyan"/>
        </w:rPr>
        <w:t>If the U.S. believes</w:t>
      </w:r>
      <w:r w:rsidRPr="004065F8">
        <w:rPr>
          <w:sz w:val="16"/>
        </w:rPr>
        <w:t xml:space="preserve">, for example, </w:t>
      </w:r>
      <w:r w:rsidRPr="004065F8">
        <w:rPr>
          <w:rStyle w:val="StyleUnderline"/>
          <w:highlight w:val="cyan"/>
        </w:rPr>
        <w:t>that Chinese currency manipulation is</w:t>
      </w:r>
      <w:r w:rsidRPr="004065F8">
        <w:rPr>
          <w:rStyle w:val="StyleUnderline"/>
        </w:rPr>
        <w:t xml:space="preserve"> </w:t>
      </w:r>
      <w:r w:rsidRPr="004065F8">
        <w:rPr>
          <w:rStyle w:val="StyleUnderline"/>
          <w:highlight w:val="cyan"/>
        </w:rPr>
        <w:t>adversely affecting trade</w:t>
      </w:r>
      <w:r w:rsidRPr="004065F8">
        <w:rPr>
          <w:rStyle w:val="Emphasis"/>
          <w:highlight w:val="cyan"/>
        </w:rPr>
        <w:t>, it cannot retaliate with tariffs</w:t>
      </w:r>
      <w:r w:rsidRPr="004065F8">
        <w:rPr>
          <w:rStyle w:val="Emphasis"/>
        </w:rPr>
        <w:t xml:space="preserve"> or import quotas </w:t>
      </w:r>
      <w:r w:rsidRPr="004065F8">
        <w:rPr>
          <w:rStyle w:val="Emphasis"/>
          <w:highlight w:val="cyan"/>
        </w:rPr>
        <w:t>without a favorable ruling</w:t>
      </w:r>
      <w:r w:rsidRPr="004065F8">
        <w:rPr>
          <w:rStyle w:val="Emphasis"/>
        </w:rPr>
        <w:t xml:space="preserve"> from the DSM</w:t>
      </w:r>
      <w:r w:rsidRPr="004065F8">
        <w:rPr>
          <w:sz w:val="16"/>
        </w:rPr>
        <w:t xml:space="preserve">. </w:t>
      </w:r>
      <w:r w:rsidRPr="004065F8">
        <w:rPr>
          <w:rStyle w:val="StyleUnderline"/>
        </w:rPr>
        <w:t xml:space="preserve">To do otherwise would be to invite sanctions against itself. Moreover, </w:t>
      </w:r>
      <w:r w:rsidRPr="004065F8">
        <w:rPr>
          <w:rStyle w:val="Emphasis"/>
          <w:highlight w:val="cyan"/>
        </w:rPr>
        <w:t>states are stripped of a range of options that could “sweeten the deal” in negotiations</w:t>
      </w:r>
      <w:r w:rsidRPr="004065F8">
        <w:rPr>
          <w:rStyle w:val="Emphasis"/>
        </w:rPr>
        <w:t xml:space="preserve">. </w:t>
      </w:r>
      <w:r w:rsidRPr="004065F8">
        <w:rPr>
          <w:rStyle w:val="StyleUnderline"/>
          <w:highlight w:val="cyan"/>
        </w:rPr>
        <w:t xml:space="preserve">A state that attempted to offer favorable terms of </w:t>
      </w:r>
      <w:r w:rsidRPr="004065F8">
        <w:rPr>
          <w:rStyle w:val="StyleUnderline"/>
          <w:highlight w:val="cyan"/>
        </w:rPr>
        <w:lastRenderedPageBreak/>
        <w:t xml:space="preserve">trade </w:t>
      </w:r>
      <w:r w:rsidRPr="004065F8">
        <w:rPr>
          <w:rStyle w:val="StyleUnderline"/>
        </w:rPr>
        <w:t xml:space="preserve">in exchange for concessions on a different dimension </w:t>
      </w:r>
      <w:r w:rsidRPr="004065F8">
        <w:rPr>
          <w:rStyle w:val="StyleUnderline"/>
          <w:highlight w:val="cyan"/>
        </w:rPr>
        <w:t xml:space="preserve">would be unable to do so </w:t>
      </w:r>
      <w:r w:rsidRPr="004065F8">
        <w:rPr>
          <w:rStyle w:val="StyleUnderline"/>
        </w:rPr>
        <w:t>without offering the same terms to all other trading partners</w:t>
      </w:r>
      <w:r w:rsidRPr="004065F8">
        <w:rPr>
          <w:rStyle w:val="StyleUnderline"/>
          <w:highlight w:val="cyan"/>
        </w:rPr>
        <w:t xml:space="preserve">; </w:t>
      </w:r>
      <w:r w:rsidRPr="004065F8">
        <w:rPr>
          <w:rStyle w:val="Emphasis"/>
          <w:highlight w:val="cyan"/>
        </w:rPr>
        <w:t>a state that offered to rein in a trade violation would have no leverage</w:t>
      </w:r>
      <w:r w:rsidRPr="004065F8">
        <w:rPr>
          <w:rStyle w:val="StyleUnderline"/>
        </w:rPr>
        <w:t xml:space="preserve"> as the opponent could appeal to the DSM to have the trade-distorting measure removed</w:t>
      </w:r>
      <w:r w:rsidRPr="004065F8">
        <w:rPr>
          <w:sz w:val="16"/>
        </w:rPr>
        <w:t xml:space="preserve">. </w:t>
      </w:r>
      <w:r w:rsidRPr="004065F8">
        <w:rPr>
          <w:rStyle w:val="StyleUnderline"/>
        </w:rPr>
        <w:t xml:space="preserve">Thus, </w:t>
      </w:r>
      <w:r w:rsidRPr="004065F8">
        <w:rPr>
          <w:rStyle w:val="Emphasis"/>
          <w:highlight w:val="cyan"/>
        </w:rPr>
        <w:t>states are left with fewer options</w:t>
      </w:r>
      <w:r w:rsidRPr="004065F8">
        <w:rPr>
          <w:rStyle w:val="StyleUnderline"/>
          <w:highlight w:val="cyan"/>
        </w:rPr>
        <w:t xml:space="preserve"> for issue-linkage in bargaining scenarios, </w:t>
      </w:r>
      <w:r w:rsidRPr="004065F8">
        <w:rPr>
          <w:rStyle w:val="Emphasis"/>
          <w:sz w:val="24"/>
          <w:highlight w:val="cyan"/>
        </w:rPr>
        <w:t>which suggests an opposing hypothesis.</w:t>
      </w:r>
    </w:p>
    <w:p w14:paraId="7EEF6454" w14:textId="77777777" w:rsidR="00E80D5B" w:rsidRPr="004065F8" w:rsidRDefault="00E80D5B" w:rsidP="00E80D5B">
      <w:pPr>
        <w:pStyle w:val="Heading4"/>
        <w:rPr>
          <w:rFonts w:cs="Arial"/>
        </w:rPr>
      </w:pPr>
      <w:r w:rsidRPr="004065F8">
        <w:rPr>
          <w:rFonts w:cs="Arial"/>
        </w:rPr>
        <w:t xml:space="preserve">Online gambling violations </w:t>
      </w:r>
      <w:r w:rsidRPr="004065F8">
        <w:rPr>
          <w:rFonts w:cs="Arial"/>
          <w:u w:val="single"/>
        </w:rPr>
        <w:t>massively outweigh</w:t>
      </w:r>
      <w:r w:rsidRPr="004065F8">
        <w:rPr>
          <w:rFonts w:cs="Arial"/>
        </w:rPr>
        <w:t>—the US is actively flouting the WTO ruling—also Trump</w:t>
      </w:r>
    </w:p>
    <w:p w14:paraId="40E8F5A8" w14:textId="77777777" w:rsidR="00E80D5B" w:rsidRPr="004065F8" w:rsidRDefault="00E80D5B" w:rsidP="00E80D5B">
      <w:proofErr w:type="spellStart"/>
      <w:r w:rsidRPr="004065F8">
        <w:rPr>
          <w:rStyle w:val="Style13ptBold"/>
        </w:rPr>
        <w:t>Stradbrooke</w:t>
      </w:r>
      <w:proofErr w:type="spellEnd"/>
      <w:r w:rsidRPr="004065F8">
        <w:rPr>
          <w:rStyle w:val="Style13ptBold"/>
        </w:rPr>
        <w:t>, 17</w:t>
      </w:r>
      <w:r w:rsidRPr="004065F8">
        <w:t>– online gambling journalist (Steven, “US offered Antigua pennies on the dollar to resolve WTO dispute.” https://calvinayre.com/2017/09/30/business/us-offered-antigua-pennies-resolve-wto-dispute/)</w:t>
      </w:r>
    </w:p>
    <w:p w14:paraId="442513B6" w14:textId="77777777" w:rsidR="00E80D5B" w:rsidRPr="004065F8" w:rsidRDefault="00E80D5B" w:rsidP="00E80D5B">
      <w:r w:rsidRPr="004065F8">
        <w:t xml:space="preserve">The dispute, which has been covered at length on this site, involved US efforts to block Antigua-licensed gambling sites from doing business with US customers. </w:t>
      </w:r>
      <w:r w:rsidRPr="004065F8">
        <w:rPr>
          <w:rStyle w:val="StyleUnderline"/>
        </w:rPr>
        <w:t xml:space="preserve">The </w:t>
      </w:r>
      <w:r w:rsidRPr="004065F8">
        <w:rPr>
          <w:rStyle w:val="StyleUnderline"/>
          <w:highlight w:val="cyan"/>
        </w:rPr>
        <w:t xml:space="preserve">WTO found the US to be in violation of its international trade </w:t>
      </w:r>
      <w:proofErr w:type="gramStart"/>
      <w:r w:rsidRPr="004065F8">
        <w:rPr>
          <w:rStyle w:val="StyleUnderline"/>
          <w:highlight w:val="cyan"/>
        </w:rPr>
        <w:t>obligations</w:t>
      </w:r>
      <w:r w:rsidRPr="004065F8">
        <w:t>, and</w:t>
      </w:r>
      <w:proofErr w:type="gramEnd"/>
      <w:r w:rsidRPr="004065F8">
        <w:t xml:space="preserve"> dismissed US efforts to overturn this ruling.</w:t>
      </w:r>
    </w:p>
    <w:p w14:paraId="5D71F340" w14:textId="77777777" w:rsidR="00E80D5B" w:rsidRPr="004065F8" w:rsidRDefault="00E80D5B" w:rsidP="00E80D5B">
      <w:r w:rsidRPr="004065F8">
        <w:t xml:space="preserve">To pressure the US into abiding by its obligations, </w:t>
      </w:r>
      <w:r w:rsidRPr="004065F8">
        <w:rPr>
          <w:rStyle w:val="StyleUnderline"/>
          <w:highlight w:val="cyan"/>
        </w:rPr>
        <w:t>the WTO authorized Antigua to collect $21m</w:t>
      </w:r>
      <w:r w:rsidRPr="004065F8">
        <w:rPr>
          <w:rStyle w:val="StyleUnderline"/>
        </w:rPr>
        <w:t xml:space="preserve"> in annual penalties from the US</w:t>
      </w:r>
      <w:r w:rsidRPr="004065F8">
        <w:t xml:space="preserve">. To date, </w:t>
      </w:r>
      <w:r w:rsidRPr="004065F8">
        <w:rPr>
          <w:rStyle w:val="Emphasis"/>
          <w:highlight w:val="cyan"/>
        </w:rPr>
        <w:t>the US has neither altered its protectionist stance on</w:t>
      </w:r>
      <w:r w:rsidRPr="004065F8">
        <w:rPr>
          <w:rStyle w:val="Emphasis"/>
        </w:rPr>
        <w:t xml:space="preserve"> the </w:t>
      </w:r>
      <w:r w:rsidRPr="004065F8">
        <w:rPr>
          <w:rStyle w:val="Emphasis"/>
          <w:highlight w:val="cyan"/>
        </w:rPr>
        <w:t>online gambling</w:t>
      </w:r>
      <w:r w:rsidRPr="004065F8">
        <w:rPr>
          <w:rStyle w:val="Emphasis"/>
        </w:rPr>
        <w:t xml:space="preserve"> issue, </w:t>
      </w:r>
      <w:r w:rsidRPr="004065F8">
        <w:rPr>
          <w:rStyle w:val="Emphasis"/>
          <w:highlight w:val="cyan"/>
        </w:rPr>
        <w:t>nor</w:t>
      </w:r>
      <w:r w:rsidRPr="004065F8">
        <w:rPr>
          <w:rStyle w:val="Emphasis"/>
        </w:rPr>
        <w:t xml:space="preserve"> has it paid </w:t>
      </w:r>
      <w:r w:rsidRPr="004065F8">
        <w:rPr>
          <w:rStyle w:val="Emphasis"/>
          <w:highlight w:val="cyan"/>
        </w:rPr>
        <w:t>Antigua a single penny</w:t>
      </w:r>
      <w:r w:rsidRPr="004065F8">
        <w:rPr>
          <w:rStyle w:val="Emphasis"/>
        </w:rPr>
        <w:t xml:space="preserve"> of the $270m in outstanding penalties that have piled up since the WTO first ruled in Antigua’s favor</w:t>
      </w:r>
      <w:r w:rsidRPr="004065F8">
        <w:t>.</w:t>
      </w:r>
    </w:p>
    <w:p w14:paraId="778DB8AF" w14:textId="77777777" w:rsidR="00E80D5B" w:rsidRPr="004065F8" w:rsidRDefault="00E80D5B" w:rsidP="00E80D5B">
      <w:r w:rsidRPr="004065F8">
        <w:t>Earlier this month, Sanders (pictured) urged the US to honor its debt to Antigua to help fund the rebuilding efforts in Barbuda, which was devastated by Hurricane Irma’s Category 5 fury.</w:t>
      </w:r>
    </w:p>
    <w:p w14:paraId="12F31AFF" w14:textId="77777777" w:rsidR="00E80D5B" w:rsidRPr="004065F8" w:rsidRDefault="00E80D5B" w:rsidP="00E80D5B">
      <w:r w:rsidRPr="004065F8">
        <w:t xml:space="preserve">On Friday, Sanders repeated his call for timely justice, </w:t>
      </w:r>
      <w:proofErr w:type="gramStart"/>
      <w:r w:rsidRPr="004065F8">
        <w:t>and also</w:t>
      </w:r>
      <w:proofErr w:type="gramEnd"/>
      <w:r w:rsidRPr="004065F8">
        <w:t xml:space="preserve"> revealed that </w:t>
      </w:r>
      <w:r w:rsidRPr="004065F8">
        <w:rPr>
          <w:rStyle w:val="StyleUnderline"/>
        </w:rPr>
        <w:t>the US</w:t>
      </w:r>
      <w:r w:rsidRPr="004065F8">
        <w:t xml:space="preserve"> had </w:t>
      </w:r>
      <w:r w:rsidRPr="004065F8">
        <w:rPr>
          <w:rStyle w:val="StyleUnderline"/>
        </w:rPr>
        <w:t>offered Antigua a mere $2m to resolve the matter last year</w:t>
      </w:r>
      <w:r w:rsidRPr="004065F8">
        <w:t xml:space="preserve"> — a sum that represents </w:t>
      </w:r>
      <w:r w:rsidRPr="004065F8">
        <w:rPr>
          <w:rStyle w:val="StyleUnderline"/>
        </w:rPr>
        <w:t>less than 1% of America’s outstanding obligation</w:t>
      </w:r>
      <w:r w:rsidRPr="004065F8">
        <w:t xml:space="preserve">. Sanders noted that </w:t>
      </w:r>
      <w:r w:rsidRPr="004065F8">
        <w:rPr>
          <w:rStyle w:val="StyleUnderline"/>
        </w:rPr>
        <w:t xml:space="preserve">$2m would not even cover the legal fees that Antigua has spent pursuing justice at the WTO, </w:t>
      </w:r>
      <w:r w:rsidRPr="004065F8">
        <w:t xml:space="preserve">and that </w:t>
      </w:r>
      <w:r w:rsidRPr="004065F8">
        <w:rPr>
          <w:rStyle w:val="StyleUnderline"/>
        </w:rPr>
        <w:t>the US has failed to respond</w:t>
      </w:r>
      <w:r w:rsidRPr="004065F8">
        <w:t xml:space="preserve"> to Antigua’s communications since making this pitifully small offer.</w:t>
      </w:r>
    </w:p>
    <w:p w14:paraId="135F6136" w14:textId="77777777" w:rsidR="00E80D5B" w:rsidRPr="004065F8" w:rsidRDefault="00E80D5B" w:rsidP="00E80D5B">
      <w:r w:rsidRPr="004065F8">
        <w:t xml:space="preserve">Sanders also noted that Antigua has yet to undertake its ‘nuclear option’, </w:t>
      </w:r>
      <w:proofErr w:type="gramStart"/>
      <w:r w:rsidRPr="004065F8">
        <w:t>i.e.</w:t>
      </w:r>
      <w:proofErr w:type="gramEnd"/>
      <w:r w:rsidRPr="004065F8">
        <w:t xml:space="preserve"> offering royalty-free digital downloads of US intellectual property, despite the WTO having granted Antigua full authority to take this step. Sanders said it would </w:t>
      </w:r>
      <w:r w:rsidRPr="004065F8">
        <w:lastRenderedPageBreak/>
        <w:t>be “very regrettable” if Antigua was forced to take this route, as Antigua would prefer not to inflict harm on individual copyright holders, and because Antigua has and continues to view America as a friend. Sanders’ full speech is reprinted at the bottom of this article.</w:t>
      </w:r>
    </w:p>
    <w:p w14:paraId="4D210D6A" w14:textId="77777777" w:rsidR="00E80D5B" w:rsidRPr="004065F8" w:rsidRDefault="00E80D5B" w:rsidP="00E80D5B">
      <w:r w:rsidRPr="004065F8">
        <w:t>In its response, the US Trade Representative reportedly expressed sympathy for Barbuda’s plight and said it was working with Antigua to aid Barbuda’s recovery, while repeating its claims that it remains committed to resolving the online gambling dispute through future engagement with Antigua.</w:t>
      </w:r>
    </w:p>
    <w:p w14:paraId="080C6936" w14:textId="77777777" w:rsidR="00E80D5B" w:rsidRPr="004065F8" w:rsidRDefault="00E80D5B" w:rsidP="00E80D5B">
      <w:r w:rsidRPr="004065F8">
        <w:t xml:space="preserve">Lip service aside, it’s clear </w:t>
      </w:r>
      <w:r w:rsidRPr="004065F8">
        <w:rPr>
          <w:rStyle w:val="StyleUnderline"/>
          <w:highlight w:val="cyan"/>
        </w:rPr>
        <w:t>the US had bigger fish to fry at the WTO</w:t>
      </w:r>
      <w:r w:rsidRPr="004065F8">
        <w:t xml:space="preserve"> on Friday, including </w:t>
      </w:r>
      <w:r w:rsidRPr="004065F8">
        <w:rPr>
          <w:rStyle w:val="Emphasis"/>
          <w:highlight w:val="cyan"/>
        </w:rPr>
        <w:t>injecting more molasses into the process by which international trade disputes are resolved</w:t>
      </w:r>
      <w:r w:rsidRPr="004065F8">
        <w:rPr>
          <w:rStyle w:val="StyleUnderline"/>
        </w:rPr>
        <w:t>. The DSB had permitted certain judges to continue to work on files</w:t>
      </w:r>
      <w:r w:rsidRPr="004065F8">
        <w:t xml:space="preserve"> after their four-year terms had expired, essentially allowing judges with experience in certain cases to finish their work, rather than turn the process over to new members who may not be as up to speed on the details.</w:t>
      </w:r>
    </w:p>
    <w:p w14:paraId="5F2CFDF4" w14:textId="77777777" w:rsidR="00E80D5B" w:rsidRPr="004065F8" w:rsidRDefault="00E80D5B" w:rsidP="00E80D5B">
      <w:r w:rsidRPr="004065F8">
        <w:rPr>
          <w:highlight w:val="cyan"/>
        </w:rPr>
        <w:t>T</w:t>
      </w:r>
      <w:r w:rsidRPr="004065F8">
        <w:rPr>
          <w:rStyle w:val="StyleUnderline"/>
          <w:highlight w:val="cyan"/>
        </w:rPr>
        <w:t>he US</w:t>
      </w:r>
      <w:r w:rsidRPr="004065F8">
        <w:rPr>
          <w:rStyle w:val="StyleUnderline"/>
        </w:rPr>
        <w:t xml:space="preserve"> rejects the validity of reports filed by these former </w:t>
      </w:r>
      <w:proofErr w:type="gramStart"/>
      <w:r w:rsidRPr="004065F8">
        <w:rPr>
          <w:rStyle w:val="StyleUnderline"/>
        </w:rPr>
        <w:t>judges, and</w:t>
      </w:r>
      <w:proofErr w:type="gramEnd"/>
      <w:r w:rsidRPr="004065F8">
        <w:rPr>
          <w:rStyle w:val="StyleUnderline"/>
        </w:rPr>
        <w:t xml:space="preserve"> </w:t>
      </w:r>
      <w:r w:rsidRPr="004065F8">
        <w:rPr>
          <w:rStyle w:val="StyleUnderline"/>
          <w:highlight w:val="cyan"/>
        </w:rPr>
        <w:t xml:space="preserve">claims that disputes should now be decided </w:t>
      </w:r>
      <w:r w:rsidRPr="004065F8">
        <w:rPr>
          <w:rStyle w:val="StyleUnderline"/>
        </w:rPr>
        <w:t xml:space="preserve">by </w:t>
      </w:r>
      <w:r w:rsidRPr="004065F8">
        <w:rPr>
          <w:rStyle w:val="StyleUnderline"/>
          <w:highlight w:val="cyan"/>
        </w:rPr>
        <w:t>unanimous</w:t>
      </w:r>
      <w:r w:rsidRPr="004065F8">
        <w:rPr>
          <w:rStyle w:val="StyleUnderline"/>
        </w:rPr>
        <w:t xml:space="preserve"> content of the judges presen</w:t>
      </w:r>
      <w:r w:rsidRPr="004065F8">
        <w:t xml:space="preserve">t. Critics say </w:t>
      </w:r>
      <w:r w:rsidRPr="004065F8">
        <w:rPr>
          <w:rStyle w:val="StyleUnderline"/>
          <w:highlight w:val="cyan"/>
        </w:rPr>
        <w:t xml:space="preserve">this creates the possibility that lone judges could nullify appeal </w:t>
      </w:r>
      <w:proofErr w:type="gramStart"/>
      <w:r w:rsidRPr="004065F8">
        <w:rPr>
          <w:rStyle w:val="StyleUnderline"/>
          <w:highlight w:val="cyan"/>
        </w:rPr>
        <w:t>rulings</w:t>
      </w:r>
      <w:r w:rsidRPr="004065F8">
        <w:t>, and</w:t>
      </w:r>
      <w:proofErr w:type="gramEnd"/>
      <w:r w:rsidRPr="004065F8">
        <w:t xml:space="preserve"> believe that </w:t>
      </w:r>
      <w:r w:rsidRPr="004065F8">
        <w:rPr>
          <w:rStyle w:val="StyleUnderline"/>
        </w:rPr>
        <w:t>such tactics reflect</w:t>
      </w:r>
      <w:r w:rsidRPr="004065F8">
        <w:t xml:space="preserve"> US President Donald </w:t>
      </w:r>
      <w:r w:rsidRPr="004065F8">
        <w:rPr>
          <w:rStyle w:val="StyleUnderline"/>
        </w:rPr>
        <w:t>Trump’s disdain for</w:t>
      </w:r>
      <w:r w:rsidRPr="004065F8">
        <w:t xml:space="preserve"> all </w:t>
      </w:r>
      <w:r w:rsidRPr="004065F8">
        <w:rPr>
          <w:rStyle w:val="StyleUnderline"/>
        </w:rPr>
        <w:t>international bodies</w:t>
      </w:r>
      <w:r w:rsidRPr="004065F8">
        <w:t xml:space="preserve"> that could interfere with US hegemony.</w:t>
      </w:r>
    </w:p>
    <w:p w14:paraId="5C176277" w14:textId="77777777" w:rsidR="00E80D5B" w:rsidRPr="008A415E" w:rsidRDefault="00E80D5B" w:rsidP="00E80D5B"/>
    <w:p w14:paraId="69338FE5" w14:textId="77777777" w:rsidR="00E80D5B" w:rsidRPr="00E80D5B" w:rsidRDefault="00E80D5B" w:rsidP="00E80D5B"/>
    <w:sectPr w:rsidR="00E80D5B" w:rsidRPr="00E80D5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3F0E30"/>
    <w:multiLevelType w:val="hybridMultilevel"/>
    <w:tmpl w:val="AC105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D601D9"/>
    <w:multiLevelType w:val="hybridMultilevel"/>
    <w:tmpl w:val="725CBAE4"/>
    <w:lvl w:ilvl="0" w:tplc="6DCC93F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286202AE"/>
    <w:multiLevelType w:val="multilevel"/>
    <w:tmpl w:val="E5A8E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D8C666C"/>
    <w:multiLevelType w:val="hybridMultilevel"/>
    <w:tmpl w:val="C03C620A"/>
    <w:lvl w:ilvl="0" w:tplc="F3C6964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634693"/>
    <w:multiLevelType w:val="hybridMultilevel"/>
    <w:tmpl w:val="3C1A0118"/>
    <w:lvl w:ilvl="0" w:tplc="1878337A">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6D19E1"/>
    <w:multiLevelType w:val="hybridMultilevel"/>
    <w:tmpl w:val="DC6A4738"/>
    <w:lvl w:ilvl="0" w:tplc="C7B0572E">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3E00F7"/>
    <w:multiLevelType w:val="hybridMultilevel"/>
    <w:tmpl w:val="03C295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C60AC0"/>
    <w:multiLevelType w:val="hybridMultilevel"/>
    <w:tmpl w:val="E826B5E4"/>
    <w:lvl w:ilvl="0" w:tplc="BA76D9B0">
      <w:start w:val="1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7"/>
  </w:num>
  <w:num w:numId="14">
    <w:abstractNumId w:val="15"/>
  </w:num>
  <w:num w:numId="15">
    <w:abstractNumId w:val="12"/>
  </w:num>
  <w:num w:numId="16">
    <w:abstractNumId w:val="14"/>
  </w:num>
  <w:num w:numId="17">
    <w:abstractNumId w:val="16"/>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0D5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0D5B"/>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A13DC1"/>
  <w14:defaultImageDpi w14:val="300"/>
  <w15:docId w15:val="{F1F28C00-EBC1-404C-82EF-5699B5E31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0D5B"/>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80D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0D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80D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 Ch"/>
    <w:basedOn w:val="Normal"/>
    <w:next w:val="Normal"/>
    <w:link w:val="Heading4Char"/>
    <w:uiPriority w:val="9"/>
    <w:unhideWhenUsed/>
    <w:qFormat/>
    <w:rsid w:val="00E80D5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80D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0D5B"/>
  </w:style>
  <w:style w:type="character" w:customStyle="1" w:styleId="Heading1Char">
    <w:name w:val="Heading 1 Char"/>
    <w:aliases w:val="Pocket Char"/>
    <w:basedOn w:val="DefaultParagraphFont"/>
    <w:link w:val="Heading1"/>
    <w:uiPriority w:val="9"/>
    <w:rsid w:val="00E80D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0D5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80D5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E80D5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80D5B"/>
    <w:rPr>
      <w:b/>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cite,8.,S"/>
    <w:basedOn w:val="DefaultParagraphFont"/>
    <w:uiPriority w:val="1"/>
    <w:qFormat/>
    <w:rsid w:val="00E80D5B"/>
    <w:rPr>
      <w:b/>
      <w:sz w:val="26"/>
      <w:u w:val="single"/>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s"/>
    <w:basedOn w:val="DefaultParagraphFont"/>
    <w:link w:val="textbold"/>
    <w:uiPriority w:val="20"/>
    <w:qFormat/>
    <w:rsid w:val="00E80D5B"/>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E80D5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Pocket Char1,F2 - Heading 1 Char1,Heading 1 Char1"/>
    <w:basedOn w:val="DefaultParagraphFont"/>
    <w:link w:val="NoSpacing"/>
    <w:uiPriority w:val="99"/>
    <w:unhideWhenUsed/>
    <w:rsid w:val="00E80D5B"/>
    <w:rPr>
      <w:color w:val="auto"/>
      <w:u w:val="none"/>
    </w:rPr>
  </w:style>
  <w:style w:type="paragraph" w:styleId="DocumentMap">
    <w:name w:val="Document Map"/>
    <w:basedOn w:val="Normal"/>
    <w:link w:val="DocumentMapChar"/>
    <w:uiPriority w:val="99"/>
    <w:semiHidden/>
    <w:unhideWhenUsed/>
    <w:rsid w:val="00E80D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0D5B"/>
    <w:rPr>
      <w:rFonts w:ascii="Lucida Grande" w:hAnsi="Lucida Grande" w:cs="Lucida Grande"/>
    </w:rPr>
  </w:style>
  <w:style w:type="paragraph" w:customStyle="1" w:styleId="textbold">
    <w:name w:val="text bold"/>
    <w:basedOn w:val="Normal"/>
    <w:link w:val="Emphasis"/>
    <w:uiPriority w:val="20"/>
    <w:qFormat/>
    <w:rsid w:val="00E80D5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customStyle="1" w:styleId="TitleChar">
    <w:name w:val="Title Char"/>
    <w:aliases w:val="title Char,UNDERLINE Char,Cites and Cards Char,Bold Underlined Char,Block Heading Char"/>
    <w:basedOn w:val="DefaultParagraphFont"/>
    <w:link w:val="Title"/>
    <w:qFormat/>
    <w:rsid w:val="00E80D5B"/>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E80D5B"/>
    <w:pPr>
      <w:pBdr>
        <w:bottom w:val="single" w:sz="8" w:space="4" w:color="4F81BD"/>
      </w:pBdr>
      <w:spacing w:after="300"/>
      <w:contextualSpacing/>
    </w:pPr>
    <w:rPr>
      <w:rFonts w:ascii="Times New Roman" w:hAnsi="Times New Roman" w:cstheme="minorBidi"/>
      <w:bCs/>
      <w:sz w:val="24"/>
      <w:u w:val="single"/>
    </w:rPr>
  </w:style>
  <w:style w:type="character" w:customStyle="1" w:styleId="TitleChar1">
    <w:name w:val="Title Char1"/>
    <w:basedOn w:val="DefaultParagraphFont"/>
    <w:uiPriority w:val="10"/>
    <w:rsid w:val="00E80D5B"/>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E80D5B"/>
    <w:pPr>
      <w:ind w:left="288"/>
    </w:pPr>
  </w:style>
  <w:style w:type="character" w:customStyle="1" w:styleId="CardIndentedChar">
    <w:name w:val="Card (Indented) Char"/>
    <w:basedOn w:val="DefaultParagraphFont"/>
    <w:link w:val="CardIndented"/>
    <w:rsid w:val="00E80D5B"/>
    <w:rPr>
      <w:rFonts w:ascii="Calibri" w:hAnsi="Calibri" w:cs="Calibri"/>
      <w:sz w:val="26"/>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
    <w:basedOn w:val="Heading1"/>
    <w:link w:val="Hyperlink"/>
    <w:autoRedefine/>
    <w:uiPriority w:val="99"/>
    <w:qFormat/>
    <w:rsid w:val="00E80D5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E80D5B"/>
    <w:pPr>
      <w:ind w:left="720"/>
      <w:contextualSpacing/>
    </w:pPr>
  </w:style>
  <w:style w:type="paragraph" w:styleId="NormalWeb">
    <w:name w:val="Normal (Web)"/>
    <w:basedOn w:val="Normal"/>
    <w:uiPriority w:val="99"/>
    <w:semiHidden/>
    <w:unhideWhenUsed/>
    <w:rsid w:val="00E80D5B"/>
    <w:pPr>
      <w:spacing w:before="100" w:beforeAutospacing="1" w:after="100" w:afterAutospacing="1"/>
    </w:pPr>
    <w:rPr>
      <w:rFonts w:ascii="Times New Roman" w:eastAsia="Times New Roman" w:hAnsi="Times New Roman" w:cs="Times New Roman"/>
      <w:bCs/>
      <w:sz w:val="24"/>
    </w:rPr>
  </w:style>
  <w:style w:type="character" w:styleId="UnresolvedMention">
    <w:name w:val="Unresolved Mention"/>
    <w:basedOn w:val="DefaultParagraphFont"/>
    <w:uiPriority w:val="99"/>
    <w:rsid w:val="00E80D5B"/>
    <w:rPr>
      <w:color w:val="605E5C"/>
      <w:shd w:val="clear" w:color="auto" w:fill="E1DFDD"/>
    </w:rPr>
  </w:style>
  <w:style w:type="paragraph" w:customStyle="1" w:styleId="UnderlinePara">
    <w:name w:val="Underline Para"/>
    <w:basedOn w:val="Normal"/>
    <w:uiPriority w:val="6"/>
    <w:qFormat/>
    <w:rsid w:val="00E80D5B"/>
    <w:pPr>
      <w:widowControl w:val="0"/>
      <w:suppressAutoHyphens/>
      <w:spacing w:after="200"/>
      <w:contextualSpacing/>
    </w:pPr>
    <w:rPr>
      <w:rFonts w:asciiTheme="minorHAnsi" w:hAnsiTheme="minorHAnsi"/>
      <w:b/>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oscn.net/applications/oscn/DeliverDocument.asp?CiteID=20287" TargetMode="External"/><Relationship Id="rId21" Type="http://schemas.openxmlformats.org/officeDocument/2006/relationships/hyperlink" Target="https://www.collinsdictionary.com/us/dictionary/english/nation" TargetMode="External"/><Relationship Id="rId42" Type="http://schemas.openxmlformats.org/officeDocument/2006/relationships/hyperlink" Target="https://doi-org.ezproxy2.williams.edu/10.1215/9780822394723" TargetMode="External"/><Relationship Id="rId47" Type="http://schemas.openxmlformats.org/officeDocument/2006/relationships/hyperlink" Target="https://monthlyreview.org/2018/09/01/making-war-on-the-planet/" TargetMode="External"/><Relationship Id="rId63" Type="http://schemas.openxmlformats.org/officeDocument/2006/relationships/hyperlink" Target="https://monthlyreview.org/2018/09/01/making-war-on-the-planet/" TargetMode="External"/><Relationship Id="rId68" Type="http://schemas.openxmlformats.org/officeDocument/2006/relationships/hyperlink" Target="https://monthlyreview.org/2018/09/01/making-war-on-the-planet/" TargetMode="External"/><Relationship Id="rId84" Type="http://schemas.openxmlformats.org/officeDocument/2006/relationships/hyperlink" Target="https://time.com/5550654/crispr-gene-editing-human-embryos-ban/" TargetMode="External"/><Relationship Id="rId16" Type="http://schemas.openxmlformats.org/officeDocument/2006/relationships/hyperlink" Target="https://www.collinsdictionary.com/us/dictionary/english/national" TargetMode="External"/><Relationship Id="rId11" Type="http://schemas.openxmlformats.org/officeDocument/2006/relationships/hyperlink" Target="https://www.collinsdictionary.com/us/dictionary/english/international" TargetMode="External"/><Relationship Id="rId32" Type="http://schemas.openxmlformats.org/officeDocument/2006/relationships/hyperlink" Target="https://www.iam-media.com/coronavirus/brazilian-senate-passes-compulsory-covid-19-know-how-licensing-bill" TargetMode="External"/><Relationship Id="rId37" Type="http://schemas.openxmlformats.org/officeDocument/2006/relationships/hyperlink" Target="https://plato.stanford.edu/entries/generics/" TargetMode="External"/><Relationship Id="rId53" Type="http://schemas.openxmlformats.org/officeDocument/2006/relationships/hyperlink" Target="https://monthlyreview.org/2018/09/01/making-war-on-the-planet/" TargetMode="External"/><Relationship Id="rId58" Type="http://schemas.openxmlformats.org/officeDocument/2006/relationships/hyperlink" Target="https://monthlyreview.org/2018/09/01/making-war-on-the-planet/" TargetMode="External"/><Relationship Id="rId74" Type="http://schemas.openxmlformats.org/officeDocument/2006/relationships/hyperlink" Target="https://www.americanbar.org/groups/intellectual_property_law/publications/landslide/2017-18/january-february/crispr-new-frontier-biotechnology-innovation-digital-feature/" TargetMode="External"/><Relationship Id="rId79" Type="http://schemas.openxmlformats.org/officeDocument/2006/relationships/hyperlink" Target="https://www.amazon.com/gp/product/0452297966/ref=as_li_qf_asin_il_tl?ie=UTF8&amp;tag=time037-20&amp;creative=9325&amp;linkCode=as2&amp;creativeASIN=0452297966&amp;linkId=2dfae52d933abccc32a8314e3f8bca83" TargetMode="External"/><Relationship Id="rId5" Type="http://schemas.openxmlformats.org/officeDocument/2006/relationships/numbering" Target="numbering.xml"/><Relationship Id="rId19" Type="http://schemas.openxmlformats.org/officeDocument/2006/relationships/hyperlink" Target="https://www.collinsdictionary.com/us/dictionary/english/limit" TargetMode="External"/><Relationship Id="rId14" Type="http://schemas.openxmlformats.org/officeDocument/2006/relationships/hyperlink" Target="https://www.collinsdictionary.com/us/dictionary/english/pledge" TargetMode="External"/><Relationship Id="rId22" Type="http://schemas.openxmlformats.org/officeDocument/2006/relationships/hyperlink" Target="https://www.myenglishteacher.eu/blog/difference-between-ought-to-and-should/" TargetMode="External"/><Relationship Id="rId27" Type="http://schemas.openxmlformats.org/officeDocument/2006/relationships/hyperlink" Target="http://www.oscn.net/applications/oscn/DeliverDocument.asp?CiteID=20287" TargetMode="External"/><Relationship Id="rId30" Type="http://schemas.openxmlformats.org/officeDocument/2006/relationships/hyperlink" Target="http://www.oscn.net/applications/oscn/deliverdocument.asp?box1=106&amp;box2=U.S.&amp;box3=360" TargetMode="External"/><Relationship Id="rId35" Type="http://schemas.openxmlformats.org/officeDocument/2006/relationships/hyperlink" Target="https://plato.stanford.edu/entries/generics/" TargetMode="External"/><Relationship Id="rId43" Type="http://schemas.openxmlformats.org/officeDocument/2006/relationships/hyperlink" Target="https://monthlyreview.org/2018/09/01/making-war-on-the-planet/" TargetMode="External"/><Relationship Id="rId48" Type="http://schemas.openxmlformats.org/officeDocument/2006/relationships/hyperlink" Target="https://monthlyreview.org/2018/09/01/making-war-on-the-planet/" TargetMode="External"/><Relationship Id="rId56" Type="http://schemas.openxmlformats.org/officeDocument/2006/relationships/hyperlink" Target="https://monthlyreview.org/2018/09/01/making-war-on-the-planet/" TargetMode="External"/><Relationship Id="rId64" Type="http://schemas.openxmlformats.org/officeDocument/2006/relationships/hyperlink" Target="https://monthlyreview.org/2018/09/01/making-war-on-the-planet/" TargetMode="External"/><Relationship Id="rId69" Type="http://schemas.openxmlformats.org/officeDocument/2006/relationships/hyperlink" Target="https://monthlyreview.org/2018/09/01/making-war-on-the-planet/" TargetMode="External"/><Relationship Id="rId77" Type="http://schemas.openxmlformats.org/officeDocument/2006/relationships/hyperlink" Target="https://www.fastcompany.com/90561762/nobel-prize-jennifer-doudna-emmanuelle-charpentier-crispr-patent-lawsuit" TargetMode="External"/><Relationship Id="rId8" Type="http://schemas.openxmlformats.org/officeDocument/2006/relationships/webSettings" Target="webSettings.xml"/><Relationship Id="rId51" Type="http://schemas.openxmlformats.org/officeDocument/2006/relationships/hyperlink" Target="https://monthlyreview.org/2018/09/01/making-war-on-the-planet/" TargetMode="External"/><Relationship Id="rId72" Type="http://schemas.openxmlformats.org/officeDocument/2006/relationships/hyperlink" Target="https://monthlyreview.org/2018/09/01/making-war-on-the-planet/" TargetMode="External"/><Relationship Id="rId80" Type="http://schemas.openxmlformats.org/officeDocument/2006/relationships/hyperlink" Target="https://time.com/5550654/crispr-gene-editing-human-embryos-ban/" TargetMode="Externa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collinsdictionary.com/us/dictionary/english/comprise" TargetMode="External"/><Relationship Id="rId17" Type="http://schemas.openxmlformats.org/officeDocument/2006/relationships/hyperlink" Target="https://www.collinsdictionary.com/us/dictionary/english/income" TargetMode="External"/><Relationship Id="rId25" Type="http://schemas.openxmlformats.org/officeDocument/2006/relationships/hyperlink" Target="http://www.oscn.net/applications/oscn/DeliverDocument.asp?CiteID=20287" TargetMode="External"/><Relationship Id="rId33" Type="http://schemas.openxmlformats.org/officeDocument/2006/relationships/hyperlink" Target="https://www.cato.org/herbert-stiefel-center-trade-policy-studies" TargetMode="External"/><Relationship Id="rId38" Type="http://schemas.openxmlformats.org/officeDocument/2006/relationships/hyperlink" Target="https://plato.stanford.edu/entries/generics/" TargetMode="External"/><Relationship Id="rId46" Type="http://schemas.openxmlformats.org/officeDocument/2006/relationships/hyperlink" Target="https://monthlyreview.org/2018/09/01/making-war-on-the-planet/" TargetMode="External"/><Relationship Id="rId59" Type="http://schemas.openxmlformats.org/officeDocument/2006/relationships/hyperlink" Target="https://monthlyreview.org/2018/09/01/making-war-on-the-planet/" TargetMode="External"/><Relationship Id="rId67" Type="http://schemas.openxmlformats.org/officeDocument/2006/relationships/hyperlink" Target="https://monthlyreview.org/2018/09/01/making-war-on-the-planet/" TargetMode="External"/><Relationship Id="rId20" Type="http://schemas.openxmlformats.org/officeDocument/2006/relationships/hyperlink" Target="https://www.collinsdictionary.com/us/dictionary/english/worldwide" TargetMode="External"/><Relationship Id="rId41" Type="http://schemas.openxmlformats.org/officeDocument/2006/relationships/hyperlink" Target="https://plato.stanford.edu/entries/generics/" TargetMode="External"/><Relationship Id="rId54" Type="http://schemas.openxmlformats.org/officeDocument/2006/relationships/hyperlink" Target="https://monthlyreview.org/2018/09/01/making-war-on-the-planet/" TargetMode="External"/><Relationship Id="rId62" Type="http://schemas.openxmlformats.org/officeDocument/2006/relationships/hyperlink" Target="https://monthlyreview.org/2018/09/01/making-war-on-the-planet/" TargetMode="External"/><Relationship Id="rId70" Type="http://schemas.openxmlformats.org/officeDocument/2006/relationships/hyperlink" Target="https://monthlyreview.org/2018/09/01/making-war-on-the-planet/" TargetMode="External"/><Relationship Id="rId75" Type="http://schemas.openxmlformats.org/officeDocument/2006/relationships/hyperlink" Target="https://www.ncbi.nlm.nih.gov/pmc/articles/PMC5965580/" TargetMode="External"/><Relationship Id="rId83" Type="http://schemas.openxmlformats.org/officeDocument/2006/relationships/hyperlink" Target="https://www.amazon.com/gp/product/0452297966/ref=as_li_qf_asin_il_tl?ie=UTF8&amp;tag=time037-20&amp;creative=9325&amp;linkCode=as2&amp;creativeASIN=0452297966&amp;linkId=2dfae52d933abccc32a8314e3f8bca83"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ollinsdictionary.com/us/dictionary/english/spend" TargetMode="External"/><Relationship Id="rId23" Type="http://schemas.openxmlformats.org/officeDocument/2006/relationships/hyperlink" Target="http://www.oscn.net/applications/oscn/DeliverDocument.asp?CiteID=20287" TargetMode="External"/><Relationship Id="rId28" Type="http://schemas.openxmlformats.org/officeDocument/2006/relationships/hyperlink" Target="http://www.oscn.net/applications/oscn/deliverdocument.asp?box1=802&amp;box2=P.2D&amp;box3=813" TargetMode="External"/><Relationship Id="rId36" Type="http://schemas.openxmlformats.org/officeDocument/2006/relationships/hyperlink" Target="https://plato.stanford.edu/entries/generics/" TargetMode="External"/><Relationship Id="rId49" Type="http://schemas.openxmlformats.org/officeDocument/2006/relationships/hyperlink" Target="https://monthlyreview.org/2018/09/01/making-war-on-the-planet/" TargetMode="External"/><Relationship Id="rId57" Type="http://schemas.openxmlformats.org/officeDocument/2006/relationships/hyperlink" Target="https://monthlyreview.org/2018/09/01/making-war-on-the-planet/" TargetMode="External"/><Relationship Id="rId10" Type="http://schemas.openxmlformats.org/officeDocument/2006/relationships/hyperlink" Target="https://www.collinsdictionary.com/us/dictionary/english/nation" TargetMode="External"/><Relationship Id="rId31" Type="http://schemas.openxmlformats.org/officeDocument/2006/relationships/hyperlink" Target="https://blog.petrieflom.law.harvard.edu/2021/05/07/wto-waiver-intellectual-property-covid/" TargetMode="External"/><Relationship Id="rId44" Type="http://schemas.openxmlformats.org/officeDocument/2006/relationships/hyperlink" Target="https://monthlyreview.org/2018/09/01/making-war-on-the-planet/" TargetMode="External"/><Relationship Id="rId52" Type="http://schemas.openxmlformats.org/officeDocument/2006/relationships/hyperlink" Target="https://monthlyreview.org/2018/09/01/making-war-on-the-planet/" TargetMode="External"/><Relationship Id="rId60" Type="http://schemas.openxmlformats.org/officeDocument/2006/relationships/hyperlink" Target="https://monthlyreview.org/2018/09/01/making-war-on-the-planet/" TargetMode="External"/><Relationship Id="rId65" Type="http://schemas.openxmlformats.org/officeDocument/2006/relationships/hyperlink" Target="https://monthlyreview.org/2018/09/01/making-war-on-the-planet/" TargetMode="External"/><Relationship Id="rId73" Type="http://schemas.openxmlformats.org/officeDocument/2006/relationships/hyperlink" Target="https://www.marxists.org/history/erol/ncm-1/pd-v-bd.htm" TargetMode="External"/><Relationship Id="rId78" Type="http://schemas.openxmlformats.org/officeDocument/2006/relationships/hyperlink" Target="https://www.science.org/features/2019/09/beyond-crispr-what-s-current-and-upcoming-genome-editing" TargetMode="External"/><Relationship Id="rId81" Type="http://schemas.openxmlformats.org/officeDocument/2006/relationships/hyperlink" Target="https://www.nature.com/articles/d41586-019-00726-5" TargetMode="External"/><Relationship Id="rId86"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collinsdictionary.com/us/dictionary/english/unite" TargetMode="External"/><Relationship Id="rId13" Type="http://schemas.openxmlformats.org/officeDocument/2006/relationships/hyperlink" Target="https://www.collinsdictionary.com/us/dictionary/english/summit" TargetMode="External"/><Relationship Id="rId18" Type="http://schemas.openxmlformats.org/officeDocument/2006/relationships/hyperlink" Target="https://www.collinsdictionary.com/us/dictionary/english/beneficiary" TargetMode="External"/><Relationship Id="rId39" Type="http://schemas.openxmlformats.org/officeDocument/2006/relationships/hyperlink" Target="https://plato.stanford.edu/entries/generics/" TargetMode="External"/><Relationship Id="rId34" Type="http://schemas.openxmlformats.org/officeDocument/2006/relationships/hyperlink" Target="https://www.cato.org/blog/how-world-trade-organization-can-curb-chinas-intellectual-property-transgressions" TargetMode="External"/><Relationship Id="rId50" Type="http://schemas.openxmlformats.org/officeDocument/2006/relationships/hyperlink" Target="https://monthlyreview.org/2018/09/01/making-war-on-the-planet/" TargetMode="External"/><Relationship Id="rId55" Type="http://schemas.openxmlformats.org/officeDocument/2006/relationships/hyperlink" Target="https://monthlyreview.org/2018/09/01/making-war-on-the-planet/" TargetMode="External"/><Relationship Id="rId76" Type="http://schemas.openxmlformats.org/officeDocument/2006/relationships/hyperlink" Target="https://www.ncbi.nlm.nih.gov/pmc/articles/PMC5965580/" TargetMode="External"/><Relationship Id="rId7" Type="http://schemas.openxmlformats.org/officeDocument/2006/relationships/settings" Target="settings.xml"/><Relationship Id="rId71" Type="http://schemas.openxmlformats.org/officeDocument/2006/relationships/hyperlink" Target="https://monthlyreview.org/2018/09/01/making-war-on-the-planet/" TargetMode="External"/><Relationship Id="rId2" Type="http://schemas.openxmlformats.org/officeDocument/2006/relationships/customXml" Target="../customXml/item2.xml"/><Relationship Id="rId29" Type="http://schemas.openxmlformats.org/officeDocument/2006/relationships/hyperlink" Target="http://www.oscn.net/applications/oscn/DeliverDocument.asp?CiteID=20287" TargetMode="External"/><Relationship Id="rId24" Type="http://schemas.openxmlformats.org/officeDocument/2006/relationships/hyperlink" Target="http://www.oscn.net/applications/oscn/DeliverDocument.asp?CiteID=20287" TargetMode="External"/><Relationship Id="rId40" Type="http://schemas.openxmlformats.org/officeDocument/2006/relationships/hyperlink" Target="https://plato.stanford.edu/entries/generics/" TargetMode="External"/><Relationship Id="rId45" Type="http://schemas.openxmlformats.org/officeDocument/2006/relationships/hyperlink" Target="https://monthlyreview.org/2018/09/01/making-war-on-the-planet/" TargetMode="External"/><Relationship Id="rId66" Type="http://schemas.openxmlformats.org/officeDocument/2006/relationships/hyperlink" Target="https://monthlyreview.org/2018/09/01/making-war-on-the-planet/" TargetMode="External"/><Relationship Id="rId61" Type="http://schemas.openxmlformats.org/officeDocument/2006/relationships/hyperlink" Target="https://monthlyreview.org/2018/09/01/making-war-on-the-planet/" TargetMode="External"/><Relationship Id="rId82" Type="http://schemas.openxmlformats.org/officeDocument/2006/relationships/hyperlink" Target="https://www.ncbi.nlm.nih.gov/pmc/articles/PMC464149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43</Pages>
  <Words>19741</Words>
  <Characters>112530</Characters>
  <Application>Microsoft Office Word</Application>
  <DocSecurity>0</DocSecurity>
  <Lines>937</Lines>
  <Paragraphs>264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132007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1</cp:revision>
  <dcterms:created xsi:type="dcterms:W3CDTF">2021-10-08T22:48:00Z</dcterms:created>
  <dcterms:modified xsi:type="dcterms:W3CDTF">2021-10-08T23:42:00Z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