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15269" w14:textId="4EDE7C2B" w:rsidR="00602239" w:rsidRDefault="00602239" w:rsidP="00602239">
      <w:pPr>
        <w:pStyle w:val="Heading2"/>
      </w:pPr>
      <w:r>
        <w:t>1</w:t>
      </w:r>
    </w:p>
    <w:p w14:paraId="2CA847FD" w14:textId="77777777" w:rsidR="00602239" w:rsidRDefault="00602239" w:rsidP="00602239">
      <w:pPr>
        <w:pStyle w:val="Heading4"/>
      </w:pPr>
    </w:p>
    <w:p w14:paraId="246B3F2F" w14:textId="78533F17" w:rsidR="00602239" w:rsidRDefault="00602239" w:rsidP="00602239">
      <w:pPr>
        <w:pStyle w:val="Heading4"/>
      </w:pPr>
      <w:r w:rsidRPr="00422FC0">
        <w:t xml:space="preserve">Interpretation: </w:t>
      </w:r>
      <w:r>
        <w:t>The affirmative must only garner offense in the 1AC by defending the enactment, and only the enactment, of the resolution provided by the NSDA.</w:t>
      </w:r>
    </w:p>
    <w:p w14:paraId="4163A12D" w14:textId="77777777" w:rsidR="00602239" w:rsidRPr="00844210" w:rsidRDefault="00602239" w:rsidP="00602239"/>
    <w:p w14:paraId="262B108B" w14:textId="77777777" w:rsidR="00602239" w:rsidRPr="00C00930" w:rsidRDefault="00602239" w:rsidP="00602239">
      <w:pPr>
        <w:pStyle w:val="Heading4"/>
        <w:spacing w:before="200"/>
        <w:rPr>
          <w:rFonts w:asciiTheme="majorHAnsi" w:hAnsiTheme="majorHAnsi"/>
          <w:iCs/>
          <w:lang w:eastAsia="zh-CN"/>
        </w:rPr>
      </w:pPr>
      <w:bookmarkStart w:id="0" w:name="_Hlk90743597"/>
      <w:r w:rsidRPr="00C00930">
        <w:rPr>
          <w:rFonts w:asciiTheme="majorHAnsi" w:hAnsiTheme="majorHAnsi"/>
          <w:iCs/>
          <w:lang w:eastAsia="zh-CN"/>
        </w:rPr>
        <w:t>Resolved is used to introduce a policy resolution—</w:t>
      </w:r>
      <w:r w:rsidRPr="00C00930">
        <w:rPr>
          <w:rFonts w:asciiTheme="majorHAnsi" w:hAnsiTheme="majorHAnsi"/>
          <w:iCs/>
          <w:u w:val="single"/>
          <w:lang w:eastAsia="zh-CN"/>
        </w:rPr>
        <w:t>limited to only the exact immediate question of the resolution</w:t>
      </w:r>
      <w:r w:rsidRPr="00C00930">
        <w:rPr>
          <w:rFonts w:asciiTheme="majorHAnsi" w:hAnsiTheme="majorHAnsi"/>
          <w:iCs/>
          <w:lang w:eastAsia="zh-CN"/>
        </w:rPr>
        <w:t xml:space="preserve"> – this is important because that’s all we have before the round</w:t>
      </w:r>
      <w:r>
        <w:rPr>
          <w:rFonts w:asciiTheme="majorHAnsi" w:hAnsiTheme="majorHAnsi"/>
          <w:iCs/>
          <w:lang w:eastAsia="zh-CN"/>
        </w:rPr>
        <w:t xml:space="preserve"> which bases all our prep</w:t>
      </w:r>
    </w:p>
    <w:p w14:paraId="5D266C20" w14:textId="77777777" w:rsidR="00602239" w:rsidRPr="009A40BD" w:rsidRDefault="00602239" w:rsidP="00602239">
      <w:pPr>
        <w:rPr>
          <w:rFonts w:asciiTheme="majorHAnsi" w:eastAsia="Times New Roman" w:hAnsiTheme="majorHAnsi" w:cs="Arial"/>
          <w:sz w:val="16"/>
          <w:lang w:eastAsia="zh-CN"/>
        </w:rPr>
      </w:pPr>
      <w:r w:rsidRPr="009A40BD">
        <w:rPr>
          <w:rFonts w:asciiTheme="majorHAnsi" w:eastAsia="Times New Roman" w:hAnsiTheme="majorHAnsi" w:cs="Arial"/>
          <w:b/>
          <w:lang w:eastAsia="zh-CN"/>
        </w:rPr>
        <w:t>Robert 15</w:t>
      </w:r>
      <w:r w:rsidRPr="009A40BD">
        <w:rPr>
          <w:rFonts w:asciiTheme="majorHAnsi" w:eastAsia="Times New Roman" w:hAnsiTheme="majorHAnsi" w:cs="Arial"/>
          <w:sz w:val="16"/>
          <w:lang w:eastAsia="zh-CN"/>
        </w:rPr>
        <w:t xml:space="preserve"> [General Henry M. </w:t>
      </w:r>
      <w:r w:rsidRPr="009A40BD">
        <w:rPr>
          <w:rFonts w:asciiTheme="majorHAnsi" w:eastAsia="Times New Roman" w:hAnsiTheme="majorHAnsi" w:cs="Arial"/>
          <w:bCs/>
          <w:sz w:val="16"/>
          <w:lang w:eastAsia="zh-CN"/>
        </w:rPr>
        <w:t>Robert</w:t>
      </w:r>
      <w:r w:rsidRPr="009A40BD">
        <w:rPr>
          <w:rFonts w:asciiTheme="majorHAnsi" w:eastAsia="Times New Roman" w:hAnsiTheme="majorHAnsi" w:cs="Arial"/>
          <w:sz w:val="16"/>
          <w:lang w:eastAsia="zh-CN"/>
        </w:rPr>
        <w:t xml:space="preserve">, US Army, </w:t>
      </w:r>
      <w:proofErr w:type="gramStart"/>
      <w:r w:rsidRPr="009A40BD">
        <w:rPr>
          <w:rFonts w:asciiTheme="majorHAnsi" w:eastAsia="Times New Roman" w:hAnsiTheme="majorHAnsi" w:cs="Arial"/>
          <w:bCs/>
          <w:sz w:val="16"/>
          <w:lang w:eastAsia="zh-CN"/>
        </w:rPr>
        <w:t>1915</w:t>
      </w:r>
      <w:r w:rsidRPr="009A40BD">
        <w:rPr>
          <w:rFonts w:asciiTheme="majorHAnsi" w:eastAsia="Times New Roman" w:hAnsiTheme="majorHAnsi" w:cs="Arial"/>
          <w:sz w:val="16"/>
          <w:lang w:eastAsia="zh-CN"/>
        </w:rPr>
        <w:t>,  http://www.bartleby.com/176/4.html</w:t>
      </w:r>
      <w:proofErr w:type="gramEnd"/>
      <w:r w:rsidRPr="009A40BD">
        <w:rPr>
          <w:rFonts w:asciiTheme="majorHAnsi" w:eastAsia="Times New Roman" w:hAnsiTheme="majorHAnsi" w:cs="Arial"/>
          <w:sz w:val="16"/>
          <w:lang w:eastAsia="zh-CN"/>
        </w:rPr>
        <w:t>]</w:t>
      </w:r>
    </w:p>
    <w:p w14:paraId="260EFA58" w14:textId="77777777" w:rsidR="00602239" w:rsidRDefault="00602239" w:rsidP="00602239">
      <w:pPr>
        <w:rPr>
          <w:rFonts w:asciiTheme="majorHAnsi" w:hAnsiTheme="majorHAnsi"/>
          <w:sz w:val="14"/>
          <w:szCs w:val="22"/>
        </w:rPr>
      </w:pPr>
      <w:r w:rsidRPr="00CD4AD1">
        <w:rPr>
          <w:rFonts w:asciiTheme="majorHAnsi" w:eastAsia="Times New Roman" w:hAnsiTheme="majorHAnsi" w:cs="Arial"/>
          <w:sz w:val="14"/>
          <w:szCs w:val="22"/>
          <w:lang w:eastAsia="zh-CN"/>
        </w:rPr>
        <w:t xml:space="preserve">A motion is a proposal that the assembly take certain action, or that it </w:t>
      </w:r>
      <w:proofErr w:type="gramStart"/>
      <w:r w:rsidRPr="00CD4AD1">
        <w:rPr>
          <w:rFonts w:asciiTheme="majorHAnsi" w:eastAsia="Times New Roman" w:hAnsiTheme="majorHAnsi" w:cs="Arial"/>
          <w:sz w:val="14"/>
          <w:szCs w:val="22"/>
          <w:lang w:eastAsia="zh-CN"/>
        </w:rPr>
        <w:t>express</w:t>
      </w:r>
      <w:proofErr w:type="gramEnd"/>
      <w:r w:rsidRPr="00CD4AD1">
        <w:rPr>
          <w:rFonts w:asciiTheme="majorHAnsi" w:eastAsia="Times New Roman" w:hAnsiTheme="majorHAnsi" w:cs="Arial"/>
          <w:sz w:val="14"/>
          <w:szCs w:val="22"/>
          <w:lang w:eastAsia="zh-CN"/>
        </w:rPr>
        <w:t xml:space="preserve"> itself as holding certain views. It is made by a member's obtaining the floor as already described and saying, "I move that" (which is equivalent to saying, "I propose that"), and then stating the action he proposes to have taken. </w:t>
      </w:r>
      <w:proofErr w:type="gramStart"/>
      <w:r w:rsidRPr="00CD4AD1">
        <w:rPr>
          <w:rFonts w:asciiTheme="majorHAnsi" w:eastAsia="Times New Roman" w:hAnsiTheme="majorHAnsi" w:cs="Arial"/>
          <w:sz w:val="14"/>
          <w:szCs w:val="22"/>
          <w:lang w:eastAsia="zh-CN"/>
        </w:rPr>
        <w:t>Thus</w:t>
      </w:r>
      <w:proofErr w:type="gramEnd"/>
      <w:r w:rsidRPr="00CD4AD1">
        <w:rPr>
          <w:rFonts w:asciiTheme="majorHAnsi" w:eastAsia="Times New Roman" w:hAnsiTheme="majorHAnsi" w:cs="Arial"/>
          <w:sz w:val="14"/>
          <w:szCs w:val="22"/>
          <w:lang w:eastAsia="zh-CN"/>
        </w:rPr>
        <w:t xml:space="preserve"> </w:t>
      </w:r>
      <w:r w:rsidRPr="00CD4AD1">
        <w:rPr>
          <w:rFonts w:asciiTheme="majorHAnsi" w:eastAsia="Times New Roman" w:hAnsiTheme="majorHAnsi" w:cs="Arial"/>
          <w:szCs w:val="22"/>
          <w:u w:val="single"/>
          <w:lang w:eastAsia="zh-CN"/>
        </w:rPr>
        <w:t>a member</w:t>
      </w:r>
      <w:r w:rsidRPr="00CD4AD1">
        <w:rPr>
          <w:rFonts w:asciiTheme="majorHAnsi" w:eastAsia="Times New Roman" w:hAnsiTheme="majorHAnsi" w:cs="Arial"/>
          <w:sz w:val="14"/>
          <w:szCs w:val="22"/>
          <w:lang w:eastAsia="zh-CN"/>
        </w:rPr>
        <w:t xml:space="preserve"> "moves" (</w:t>
      </w:r>
      <w:r w:rsidRPr="00CD4AD1">
        <w:rPr>
          <w:rFonts w:asciiTheme="majorHAnsi" w:eastAsia="Times New Roman" w:hAnsiTheme="majorHAnsi" w:cs="Arial"/>
          <w:szCs w:val="22"/>
          <w:u w:val="single"/>
          <w:lang w:eastAsia="zh-CN"/>
        </w:rPr>
        <w:t>proposes) that a resolution be adopted</w:t>
      </w:r>
      <w:r w:rsidRPr="00CD4AD1">
        <w:rPr>
          <w:rFonts w:asciiTheme="majorHAnsi" w:eastAsia="Times New Roman" w:hAnsiTheme="majorHAnsi" w:cs="Arial"/>
          <w:sz w:val="14"/>
          <w:szCs w:val="22"/>
          <w:lang w:eastAsia="zh-CN"/>
        </w:rPr>
        <w:t xml:space="preserve">, or amended, or referred to a committee, or that a vote of thanks be extended, etc.; or "That it is the sense of this meeting (or assembly) that industrial training," etc. </w:t>
      </w:r>
      <w:r w:rsidRPr="00CD4AD1">
        <w:rPr>
          <w:rFonts w:asciiTheme="majorHAnsi" w:eastAsia="Times New Roman" w:hAnsiTheme="majorHAnsi" w:cs="Arial"/>
          <w:szCs w:val="22"/>
          <w:u w:val="single"/>
          <w:lang w:eastAsia="zh-CN"/>
        </w:rPr>
        <w:t>Every resolution should be in writing</w:t>
      </w:r>
      <w:r w:rsidRPr="00CD4AD1">
        <w:rPr>
          <w:rFonts w:asciiTheme="majorHAnsi" w:eastAsia="Times New Roman" w:hAnsiTheme="majorHAnsi" w:cs="Arial"/>
          <w:sz w:val="14"/>
          <w:szCs w:val="22"/>
          <w:lang w:eastAsia="zh-CN"/>
        </w:rPr>
        <w:t xml:space="preserve">, and the presiding officer has a right to require any main motion, amendment, or instructions to a committee to be in writing. </w:t>
      </w:r>
      <w:r w:rsidRPr="00CD4AD1">
        <w:rPr>
          <w:rFonts w:asciiTheme="majorHAnsi" w:eastAsia="Times New Roman" w:hAnsiTheme="majorHAnsi" w:cs="Arial"/>
          <w:szCs w:val="22"/>
          <w:u w:val="single"/>
          <w:lang w:eastAsia="zh-CN"/>
        </w:rPr>
        <w:t xml:space="preserve">When a main motion is of such importance or length as to be in writing it is usually written </w:t>
      </w:r>
      <w:r w:rsidRPr="00FF5B4E">
        <w:rPr>
          <w:rFonts w:asciiTheme="majorHAnsi" w:eastAsia="Times New Roman" w:hAnsiTheme="majorHAnsi" w:cs="Arial"/>
          <w:szCs w:val="22"/>
          <w:highlight w:val="green"/>
          <w:u w:val="single"/>
          <w:lang w:eastAsia="zh-CN"/>
        </w:rPr>
        <w:t xml:space="preserve">in the form of a </w:t>
      </w:r>
      <w:r w:rsidRPr="00FF5B4E">
        <w:rPr>
          <w:rFonts w:asciiTheme="majorHAnsi" w:eastAsia="Times New Roman" w:hAnsiTheme="majorHAnsi" w:cs="Arial"/>
          <w:iCs/>
          <w:szCs w:val="22"/>
          <w:highlight w:val="green"/>
          <w:u w:val="single"/>
          <w:lang w:eastAsia="zh-CN"/>
        </w:rPr>
        <w:t>resolution;</w:t>
      </w:r>
      <w:r w:rsidRPr="00CD4AD1">
        <w:rPr>
          <w:rFonts w:asciiTheme="majorHAnsi" w:eastAsia="Times New Roman" w:hAnsiTheme="majorHAnsi" w:cs="Arial"/>
          <w:szCs w:val="22"/>
          <w:u w:val="single"/>
          <w:lang w:eastAsia="zh-CN"/>
        </w:rPr>
        <w:t xml:space="preserve"> that is, </w:t>
      </w:r>
      <w:r w:rsidRPr="00FF5B4E">
        <w:rPr>
          <w:rFonts w:asciiTheme="majorHAnsi" w:eastAsia="Times New Roman" w:hAnsiTheme="majorHAnsi" w:cs="Arial"/>
          <w:b/>
          <w:bCs/>
          <w:szCs w:val="22"/>
          <w:highlight w:val="green"/>
          <w:u w:val="single"/>
          <w:lang w:eastAsia="zh-CN"/>
        </w:rPr>
        <w:t xml:space="preserve">beginning with </w:t>
      </w:r>
      <w:r w:rsidRPr="00CD4AD1">
        <w:rPr>
          <w:rFonts w:asciiTheme="majorHAnsi" w:eastAsia="Times New Roman" w:hAnsiTheme="majorHAnsi" w:cs="Arial"/>
          <w:b/>
          <w:bCs/>
          <w:szCs w:val="22"/>
          <w:u w:val="single"/>
          <w:lang w:eastAsia="zh-CN"/>
        </w:rPr>
        <w:t xml:space="preserve">the words, </w:t>
      </w:r>
      <w:r w:rsidRPr="00FF5B4E">
        <w:rPr>
          <w:rFonts w:asciiTheme="majorHAnsi" w:eastAsia="Times New Roman" w:hAnsiTheme="majorHAnsi" w:cs="Arial"/>
          <w:b/>
          <w:bCs/>
          <w:szCs w:val="22"/>
          <w:highlight w:val="green"/>
          <w:u w:val="single"/>
          <w:lang w:eastAsia="zh-CN"/>
        </w:rPr>
        <w:t>"</w:t>
      </w:r>
      <w:r w:rsidRPr="00FF5B4E">
        <w:rPr>
          <w:rFonts w:asciiTheme="majorHAnsi" w:eastAsia="Times New Roman" w:hAnsiTheme="majorHAnsi" w:cs="Arial"/>
          <w:b/>
          <w:bCs/>
          <w:iCs/>
          <w:szCs w:val="22"/>
          <w:highlight w:val="green"/>
          <w:u w:val="single"/>
          <w:lang w:eastAsia="zh-CN"/>
        </w:rPr>
        <w:t>Resolved,</w:t>
      </w:r>
      <w:r w:rsidRPr="00FF5B4E">
        <w:rPr>
          <w:rFonts w:asciiTheme="majorHAnsi" w:eastAsia="Times New Roman" w:hAnsiTheme="majorHAnsi" w:cs="Arial"/>
          <w:szCs w:val="22"/>
          <w:highlight w:val="green"/>
          <w:u w:val="single"/>
          <w:lang w:eastAsia="zh-CN"/>
        </w:rPr>
        <w:t xml:space="preserve"> </w:t>
      </w:r>
      <w:r w:rsidRPr="00CD4AD1">
        <w:rPr>
          <w:rFonts w:asciiTheme="majorHAnsi" w:eastAsia="Times New Roman" w:hAnsiTheme="majorHAnsi" w:cs="Arial"/>
          <w:b/>
          <w:bCs/>
          <w:szCs w:val="22"/>
          <w:u w:val="single"/>
          <w:lang w:eastAsia="zh-CN"/>
        </w:rPr>
        <w:t>That</w:t>
      </w:r>
      <w:r w:rsidRPr="00CD4AD1">
        <w:rPr>
          <w:rFonts w:asciiTheme="majorHAnsi" w:eastAsia="Times New Roman" w:hAnsiTheme="majorHAnsi" w:cs="Arial"/>
          <w:sz w:val="14"/>
          <w:szCs w:val="22"/>
          <w:lang w:eastAsia="zh-CN"/>
        </w:rPr>
        <w:t>," the word "</w:t>
      </w:r>
      <w:r w:rsidRPr="00CD4AD1">
        <w:rPr>
          <w:rFonts w:asciiTheme="majorHAnsi" w:eastAsia="Times New Roman" w:hAnsiTheme="majorHAnsi" w:cs="Arial"/>
          <w:iCs/>
          <w:sz w:val="14"/>
          <w:szCs w:val="22"/>
          <w:lang w:eastAsia="zh-CN"/>
        </w:rPr>
        <w:t xml:space="preserve">Resolved </w:t>
      </w:r>
      <w:r w:rsidRPr="00CD4AD1">
        <w:rPr>
          <w:rFonts w:asciiTheme="majorHAnsi" w:eastAsia="Times New Roman" w:hAnsiTheme="majorHAnsi" w:cs="Arial"/>
          <w:sz w:val="14"/>
          <w:szCs w:val="22"/>
          <w:lang w:eastAsia="zh-CN"/>
        </w:rPr>
        <w:t xml:space="preserve">" being underscored (printed in italics) and followed by a comma, and the word "That" beginning with a capital "T." If the word "Resolved" were replaced by the words "I move," the resolution would become a motion. A resolution is always a main motion. In some sections of the country the word "resolve" is frequently used instead of "resolution." In assemblies with paid employees, instructions given to employees are called "orders" instead of "resolutions," and the enacting word, "Ordered" is used instead of "Resolved." [continues] After a question has been stated by the chair, it is before the assembly for consideration and action. </w:t>
      </w:r>
      <w:r w:rsidRPr="00FF5B4E">
        <w:rPr>
          <w:rFonts w:asciiTheme="majorHAnsi" w:eastAsia="Times New Roman" w:hAnsiTheme="majorHAnsi" w:cs="Arial"/>
          <w:szCs w:val="22"/>
          <w:highlight w:val="green"/>
          <w:u w:val="single"/>
          <w:lang w:eastAsia="zh-CN"/>
        </w:rPr>
        <w:t>All resolutions</w:t>
      </w:r>
      <w:r w:rsidRPr="00CD4AD1">
        <w:rPr>
          <w:rFonts w:asciiTheme="majorHAnsi" w:eastAsia="Times New Roman" w:hAnsiTheme="majorHAnsi" w:cs="Arial"/>
          <w:szCs w:val="22"/>
          <w:u w:val="single"/>
          <w:lang w:eastAsia="zh-CN"/>
        </w:rPr>
        <w:t>,</w:t>
      </w:r>
      <w:r w:rsidRPr="00CD4AD1">
        <w:rPr>
          <w:rFonts w:asciiTheme="majorHAnsi" w:eastAsia="Times New Roman" w:hAnsiTheme="majorHAnsi" w:cs="Arial"/>
          <w:sz w:val="14"/>
          <w:szCs w:val="22"/>
          <w:lang w:eastAsia="zh-CN"/>
        </w:rPr>
        <w:t xml:space="preserve"> reports of committees, communications to the assembly, and all amendments proposed to them, and all other motions except the Undebatable Motions mentioned in 45, </w:t>
      </w:r>
      <w:r w:rsidRPr="00CD4AD1">
        <w:rPr>
          <w:rFonts w:asciiTheme="majorHAnsi" w:eastAsia="Times New Roman" w:hAnsiTheme="majorHAnsi" w:cs="Arial"/>
          <w:szCs w:val="22"/>
          <w:u w:val="single"/>
          <w:lang w:eastAsia="zh-CN"/>
        </w:rPr>
        <w:t xml:space="preserve">may </w:t>
      </w:r>
      <w:r w:rsidRPr="00FF5B4E">
        <w:rPr>
          <w:rFonts w:asciiTheme="majorHAnsi" w:eastAsia="Times New Roman" w:hAnsiTheme="majorHAnsi" w:cs="Arial"/>
          <w:szCs w:val="22"/>
          <w:highlight w:val="green"/>
          <w:u w:val="single"/>
          <w:lang w:eastAsia="zh-CN"/>
        </w:rPr>
        <w:t>be debated before</w:t>
      </w:r>
      <w:r w:rsidRPr="00CD4AD1">
        <w:rPr>
          <w:rFonts w:asciiTheme="majorHAnsi" w:eastAsia="Times New Roman" w:hAnsiTheme="majorHAnsi" w:cs="Arial"/>
          <w:szCs w:val="22"/>
          <w:u w:val="single"/>
          <w:lang w:eastAsia="zh-CN"/>
        </w:rPr>
        <w:t xml:space="preserve"> final </w:t>
      </w:r>
      <w:r w:rsidRPr="00FF5B4E">
        <w:rPr>
          <w:rFonts w:asciiTheme="majorHAnsi" w:eastAsia="Times New Roman" w:hAnsiTheme="majorHAnsi" w:cs="Arial"/>
          <w:szCs w:val="22"/>
          <w:highlight w:val="green"/>
          <w:u w:val="single"/>
          <w:lang w:eastAsia="zh-CN"/>
        </w:rPr>
        <w:t>action is taken</w:t>
      </w:r>
      <w:r w:rsidRPr="00CD4AD1">
        <w:rPr>
          <w:rFonts w:asciiTheme="majorHAnsi" w:eastAsia="Times New Roman" w:hAnsiTheme="majorHAnsi" w:cs="Arial"/>
          <w:szCs w:val="22"/>
          <w:u w:val="single"/>
          <w:lang w:eastAsia="zh-CN"/>
        </w:rPr>
        <w:t xml:space="preserve"> on them</w:t>
      </w:r>
      <w:r w:rsidRPr="00CD4AD1">
        <w:rPr>
          <w:rFonts w:asciiTheme="majorHAnsi" w:eastAsia="Times New Roman" w:hAnsiTheme="majorHAnsi" w:cs="Arial"/>
          <w:sz w:val="14"/>
          <w:szCs w:val="22"/>
          <w:lang w:eastAsia="zh-CN"/>
        </w:rPr>
        <w:t xml:space="preserve">, unless by a two-thirds vote the assembly decides to dispose of them without debate. By a two-thirds vote is meant two-thirds of the votes cast, a quorum being present. </w:t>
      </w:r>
      <w:r w:rsidRPr="00CD4AD1">
        <w:rPr>
          <w:rFonts w:asciiTheme="majorHAnsi" w:eastAsia="Times New Roman" w:hAnsiTheme="majorHAnsi" w:cs="Arial"/>
          <w:szCs w:val="22"/>
          <w:u w:val="single"/>
          <w:lang w:eastAsia="zh-CN"/>
        </w:rPr>
        <w:t>In the debate each member has the right to speak</w:t>
      </w:r>
      <w:r w:rsidRPr="00CD4AD1">
        <w:rPr>
          <w:rFonts w:asciiTheme="majorHAnsi" w:eastAsia="Times New Roman" w:hAnsiTheme="majorHAnsi" w:cs="Arial"/>
          <w:sz w:val="14"/>
          <w:szCs w:val="22"/>
          <w:lang w:eastAsia="zh-CN"/>
        </w:rPr>
        <w:t xml:space="preserve"> twice on the same question on the same day (except on an appeal</w:t>
      </w:r>
      <w:proofErr w:type="gramStart"/>
      <w:r w:rsidRPr="00CD4AD1">
        <w:rPr>
          <w:rFonts w:asciiTheme="majorHAnsi" w:eastAsia="Times New Roman" w:hAnsiTheme="majorHAnsi" w:cs="Arial"/>
          <w:sz w:val="14"/>
          <w:szCs w:val="22"/>
          <w:lang w:eastAsia="zh-CN"/>
        </w:rPr>
        <w:t>), but</w:t>
      </w:r>
      <w:proofErr w:type="gramEnd"/>
      <w:r w:rsidRPr="00CD4AD1">
        <w:rPr>
          <w:rFonts w:asciiTheme="majorHAnsi" w:eastAsia="Times New Roman" w:hAnsiTheme="majorHAnsi" w:cs="Arial"/>
          <w:sz w:val="14"/>
          <w:szCs w:val="22"/>
          <w:lang w:eastAsia="zh-CN"/>
        </w:rPr>
        <w:t xml:space="preserve"> cannot make a second speech on the same question as long as any member who has not spoken on that question desires the floor. No one can speak longer than ten minutes at a time without permission of the assembly. </w:t>
      </w:r>
      <w:r w:rsidRPr="00FF5B4E">
        <w:rPr>
          <w:rFonts w:asciiTheme="majorHAnsi" w:eastAsia="Times New Roman" w:hAnsiTheme="majorHAnsi" w:cs="Arial"/>
          <w:b/>
          <w:bCs/>
          <w:szCs w:val="22"/>
          <w:highlight w:val="green"/>
          <w:u w:val="single"/>
          <w:lang w:eastAsia="zh-CN"/>
        </w:rPr>
        <w:t xml:space="preserve">Debate must be limited to the merits of the </w:t>
      </w:r>
      <w:r w:rsidRPr="00FF5B4E">
        <w:rPr>
          <w:rFonts w:asciiTheme="majorHAnsi" w:eastAsia="Times New Roman" w:hAnsiTheme="majorHAnsi" w:cs="Arial"/>
          <w:b/>
          <w:bCs/>
          <w:iCs/>
          <w:szCs w:val="22"/>
          <w:highlight w:val="green"/>
          <w:u w:val="single"/>
          <w:lang w:eastAsia="zh-CN"/>
        </w:rPr>
        <w:t>immediately pending question</w:t>
      </w:r>
      <w:r w:rsidRPr="00CD4AD1">
        <w:rPr>
          <w:rFonts w:asciiTheme="majorHAnsi" w:eastAsia="Times New Roman" w:hAnsiTheme="majorHAnsi" w:cs="Arial"/>
          <w:sz w:val="14"/>
          <w:szCs w:val="22"/>
          <w:lang w:eastAsia="zh-CN"/>
        </w:rPr>
        <w:t xml:space="preserve"> — that is, the last question stated by the chair that is still pending; except that in a few cases the main question is also open to debate [45]. Speakers must address their remarks to the presiding officer, be courteous in their language and deportment, and avoid all personalities, never alluding to the officers or other members by name, where possible to avoid it, nor to the motives of members.  </w:t>
      </w:r>
      <w:r w:rsidRPr="00FF5B4E">
        <w:rPr>
          <w:rStyle w:val="Emphasis"/>
          <w:rFonts w:asciiTheme="majorHAnsi" w:hAnsiTheme="majorHAnsi"/>
          <w:szCs w:val="22"/>
          <w:highlight w:val="green"/>
        </w:rPr>
        <w:t>thing ought to occur</w:t>
      </w:r>
      <w:r w:rsidRPr="00CD4AD1">
        <w:rPr>
          <w:rFonts w:asciiTheme="majorHAnsi" w:hAnsiTheme="majorHAnsi"/>
          <w:sz w:val="14"/>
          <w:szCs w:val="22"/>
        </w:rPr>
        <w:t xml:space="preserve">. What you agree to do, then, when you accept the affirmative side in such a debate is to offer sufficient and compelling reasons for an audience to perform the future action that you propose. </w:t>
      </w:r>
    </w:p>
    <w:p w14:paraId="27A6B8F8" w14:textId="77777777" w:rsidR="00602239" w:rsidRDefault="00602239" w:rsidP="00602239">
      <w:pPr>
        <w:rPr>
          <w:rFonts w:asciiTheme="majorHAnsi" w:hAnsiTheme="majorHAnsi"/>
          <w:sz w:val="14"/>
          <w:szCs w:val="22"/>
        </w:rPr>
      </w:pPr>
    </w:p>
    <w:p w14:paraId="4212C202" w14:textId="77777777" w:rsidR="00602239" w:rsidRDefault="00602239" w:rsidP="00602239">
      <w:pPr>
        <w:pStyle w:val="Heading4"/>
      </w:pPr>
      <w:r>
        <w:t>Just means in accordance with law – prefer legal dictionaries citing court cases that have a) intent to define and b) def used in context of policies/actions</w:t>
      </w:r>
    </w:p>
    <w:p w14:paraId="64A99E3E" w14:textId="77777777" w:rsidR="00602239" w:rsidRPr="002B3443" w:rsidRDefault="00602239" w:rsidP="00602239">
      <w:r w:rsidRPr="00FB657F">
        <w:rPr>
          <w:rStyle w:val="Heading4Char"/>
        </w:rPr>
        <w:t>The Law Dictionary</w:t>
      </w:r>
      <w:r>
        <w:t>, “Just”, URL:</w:t>
      </w:r>
      <w:r w:rsidRPr="00A9433C">
        <w:t xml:space="preserve"> </w:t>
      </w:r>
      <w:hyperlink r:id="rId9" w:history="1">
        <w:r w:rsidRPr="0075114D">
          <w:rPr>
            <w:rStyle w:val="Hyperlink"/>
          </w:rPr>
          <w:t>https://thelawdictionary.org/just/</w:t>
        </w:r>
      </w:hyperlink>
      <w:r>
        <w:t>, KR</w:t>
      </w:r>
    </w:p>
    <w:p w14:paraId="5A28905B" w14:textId="77777777" w:rsidR="00602239" w:rsidRDefault="00602239" w:rsidP="00602239">
      <w:pPr>
        <w:rPr>
          <w:rStyle w:val="StyleUnderline"/>
        </w:rPr>
      </w:pPr>
      <w:r>
        <w:t xml:space="preserve">JUST - Right; </w:t>
      </w:r>
      <w:r w:rsidRPr="00952EA7">
        <w:rPr>
          <w:rStyle w:val="StyleUnderline"/>
          <w:highlight w:val="green"/>
        </w:rPr>
        <w:t>in accordance with law</w:t>
      </w:r>
      <w:r w:rsidRPr="00952EA7">
        <w:rPr>
          <w:rStyle w:val="StyleUnderline"/>
        </w:rPr>
        <w:t xml:space="preserve"> </w:t>
      </w:r>
      <w:r w:rsidRPr="00FB657F">
        <w:rPr>
          <w:sz w:val="16"/>
          <w:szCs w:val="16"/>
        </w:rPr>
        <w:t xml:space="preserve">and justice. “The words ‘just’ and ‘justly’ do not always mean ‘just’ and ‘justly’ in a moral sense, but they not unfrequently, in their connection with other words </w:t>
      </w:r>
      <w:proofErr w:type="spellStart"/>
      <w:r w:rsidRPr="00FB657F">
        <w:rPr>
          <w:sz w:val="16"/>
          <w:szCs w:val="16"/>
        </w:rPr>
        <w:t>iu</w:t>
      </w:r>
      <w:proofErr w:type="spellEnd"/>
      <w:r w:rsidRPr="00FB657F">
        <w:rPr>
          <w:sz w:val="16"/>
          <w:szCs w:val="16"/>
        </w:rPr>
        <w:t xml:space="preserve"> a sentence, bear a very </w:t>
      </w:r>
      <w:proofErr w:type="spellStart"/>
      <w:r w:rsidRPr="00FB657F">
        <w:rPr>
          <w:sz w:val="16"/>
          <w:szCs w:val="16"/>
        </w:rPr>
        <w:t>differeut</w:t>
      </w:r>
      <w:proofErr w:type="spellEnd"/>
      <w:r w:rsidRPr="00FB657F">
        <w:rPr>
          <w:sz w:val="16"/>
          <w:szCs w:val="16"/>
        </w:rPr>
        <w:t xml:space="preserve"> </w:t>
      </w:r>
      <w:r w:rsidRPr="00FB657F">
        <w:rPr>
          <w:sz w:val="16"/>
          <w:szCs w:val="16"/>
        </w:rPr>
        <w:lastRenderedPageBreak/>
        <w:t>signification. It is evident, however, that</w:t>
      </w:r>
      <w:r>
        <w:t xml:space="preserve"> </w:t>
      </w:r>
      <w:r w:rsidRPr="00952EA7">
        <w:rPr>
          <w:rStyle w:val="StyleUnderline"/>
          <w:highlight w:val="green"/>
        </w:rPr>
        <w:t>the word ‘just</w:t>
      </w:r>
      <w:r w:rsidRPr="00952EA7">
        <w:rPr>
          <w:rStyle w:val="StyleUnderline"/>
        </w:rPr>
        <w:t>’</w:t>
      </w:r>
      <w:r>
        <w:t xml:space="preserve"> </w:t>
      </w:r>
      <w:r w:rsidRPr="00952EA7">
        <w:rPr>
          <w:rStyle w:val="StyleUnderline"/>
          <w:highlight w:val="green"/>
        </w:rPr>
        <w:t>in</w:t>
      </w:r>
      <w:r>
        <w:t xml:space="preserve"> the </w:t>
      </w:r>
      <w:r w:rsidRPr="00952EA7">
        <w:rPr>
          <w:rStyle w:val="StyleUnderline"/>
          <w:highlight w:val="green"/>
        </w:rPr>
        <w:t>statute</w:t>
      </w:r>
      <w:r>
        <w:t xml:space="preserve"> </w:t>
      </w:r>
      <w:r w:rsidRPr="00FB657F">
        <w:rPr>
          <w:sz w:val="16"/>
          <w:szCs w:val="16"/>
        </w:rPr>
        <w:t>[requiring an affidavit for an attachment to state that plaintiff’s claim is just</w:t>
      </w:r>
      <w:r>
        <w:t xml:space="preserve">] </w:t>
      </w:r>
      <w:r w:rsidRPr="00952EA7">
        <w:rPr>
          <w:rStyle w:val="StyleUnderline"/>
          <w:highlight w:val="green"/>
        </w:rPr>
        <w:t>means ‘just’ in a moral sense</w:t>
      </w:r>
      <w:r>
        <w:t xml:space="preserve">; </w:t>
      </w:r>
      <w:r w:rsidRPr="00FB657F">
        <w:rPr>
          <w:sz w:val="16"/>
          <w:szCs w:val="16"/>
        </w:rPr>
        <w:t xml:space="preserve">and from its isolation, being made a separate subdivision of the section, it is intended to mean ‘morally just’ in the most emphatic terms. The claim </w:t>
      </w:r>
      <w:r w:rsidRPr="00952EA7">
        <w:rPr>
          <w:rStyle w:val="StyleUnderline"/>
          <w:highlight w:val="green"/>
        </w:rPr>
        <w:t>must be morally just, as well as legally just</w:t>
      </w:r>
      <w:r>
        <w:t xml:space="preserve">, </w:t>
      </w:r>
      <w:proofErr w:type="gramStart"/>
      <w:r w:rsidRPr="00FB657F">
        <w:rPr>
          <w:sz w:val="16"/>
          <w:szCs w:val="16"/>
        </w:rPr>
        <w:t>in order to</w:t>
      </w:r>
      <w:proofErr w:type="gramEnd"/>
      <w:r w:rsidRPr="00FB657F">
        <w:rPr>
          <w:sz w:val="16"/>
          <w:szCs w:val="16"/>
        </w:rPr>
        <w:t xml:space="preserve"> entitle a party to an attachment.”</w:t>
      </w:r>
      <w:r>
        <w:t xml:space="preserve"> </w:t>
      </w:r>
      <w:r w:rsidRPr="00FB657F">
        <w:rPr>
          <w:rStyle w:val="StyleUnderline"/>
        </w:rPr>
        <w:t>Robinson v. Burton, 5 Kan. 300.</w:t>
      </w:r>
    </w:p>
    <w:p w14:paraId="6136D91C" w14:textId="77777777" w:rsidR="00602239" w:rsidRDefault="00602239" w:rsidP="00602239"/>
    <w:p w14:paraId="1033F026" w14:textId="77777777" w:rsidR="00602239" w:rsidRDefault="00602239" w:rsidP="00602239"/>
    <w:p w14:paraId="3390A7A4" w14:textId="77777777" w:rsidR="00602239" w:rsidRDefault="00602239" w:rsidP="00602239">
      <w:r>
        <w:t>[insert definitions]</w:t>
      </w:r>
    </w:p>
    <w:p w14:paraId="4F7BFD25" w14:textId="77777777" w:rsidR="00602239" w:rsidRDefault="00602239" w:rsidP="00602239"/>
    <w:p w14:paraId="62AB419E" w14:textId="77777777" w:rsidR="00602239" w:rsidRDefault="00602239" w:rsidP="00602239">
      <w:pPr>
        <w:pStyle w:val="Heading4"/>
      </w:pPr>
      <w:r>
        <w:lastRenderedPageBreak/>
        <w:t>They violate—</w:t>
      </w:r>
    </w:p>
    <w:p w14:paraId="5F0127AF" w14:textId="77777777" w:rsidR="00602239" w:rsidRPr="00422FC0" w:rsidRDefault="00602239" w:rsidP="00602239">
      <w:pPr>
        <w:pStyle w:val="Heading4"/>
        <w:rPr>
          <w:rFonts w:cs="Arial"/>
        </w:rPr>
      </w:pPr>
      <w:r w:rsidRPr="00422FC0">
        <w:rPr>
          <w:rFonts w:cs="Arial"/>
        </w:rPr>
        <w:t xml:space="preserve">Standards: </w:t>
      </w:r>
    </w:p>
    <w:p w14:paraId="4A5C43E2" w14:textId="77777777" w:rsidR="00602239" w:rsidRPr="00422FC0" w:rsidRDefault="00602239" w:rsidP="00602239">
      <w:pPr>
        <w:pStyle w:val="Heading4"/>
        <w:rPr>
          <w:rFonts w:cs="Arial"/>
        </w:rPr>
      </w:pPr>
      <w:r w:rsidRPr="00422FC0">
        <w:rPr>
          <w:rFonts w:cs="Arial"/>
        </w:rPr>
        <w:t xml:space="preserve">1] </w:t>
      </w:r>
      <w:r w:rsidRPr="00422FC0">
        <w:rPr>
          <w:rFonts w:cs="Arial"/>
          <w:u w:val="single"/>
        </w:rPr>
        <w:t xml:space="preserve">Competitive equity </w:t>
      </w:r>
      <w:r w:rsidRPr="00422FC0">
        <w:rPr>
          <w:rFonts w:cs="Arial"/>
        </w:rPr>
        <w:t xml:space="preserve">– 3 warrants: </w:t>
      </w:r>
    </w:p>
    <w:p w14:paraId="50A510BD" w14:textId="77777777" w:rsidR="00602239" w:rsidRPr="00422FC0" w:rsidRDefault="00602239" w:rsidP="00602239">
      <w:pPr>
        <w:pStyle w:val="Heading4"/>
        <w:rPr>
          <w:rFonts w:cs="Arial"/>
        </w:rPr>
      </w:pPr>
      <w:r w:rsidRPr="00422FC0">
        <w:rPr>
          <w:rFonts w:cs="Arial"/>
        </w:rPr>
        <w:t xml:space="preserve">A] Ground: they get to pick the topic ex post facto which incentivizes vague argumentation that’s not grounded in a consistent, stable mechanism – they’re playing dodgeball with hand grenades – </w:t>
      </w:r>
      <w:proofErr w:type="spellStart"/>
      <w:r w:rsidRPr="00422FC0">
        <w:rPr>
          <w:rFonts w:cs="Arial"/>
        </w:rPr>
        <w:t>caselists</w:t>
      </w:r>
      <w:proofErr w:type="spellEnd"/>
      <w:r w:rsidRPr="00422FC0">
        <w:rPr>
          <w:rFonts w:cs="Arial"/>
        </w:rPr>
        <w:t xml:space="preserve"> are concessionary, unpredictable, beaten by perms, and don’t justify their model. </w:t>
      </w:r>
    </w:p>
    <w:p w14:paraId="6780021E" w14:textId="77777777" w:rsidR="00602239" w:rsidRPr="00422FC0" w:rsidRDefault="00602239" w:rsidP="00602239">
      <w:pPr>
        <w:pStyle w:val="Heading4"/>
      </w:pPr>
      <w:r w:rsidRPr="00422FC0">
        <w:t xml:space="preserve">B] Limits: their model has no </w:t>
      </w:r>
      <w:proofErr w:type="spellStart"/>
      <w:r w:rsidRPr="00422FC0">
        <w:t>resolutional</w:t>
      </w:r>
      <w:proofErr w:type="spellEnd"/>
      <w:r w:rsidRPr="00422FC0">
        <w:t xml:space="preserve"> bound and creates the possibility for literally an infinite number of 1ACs. Not debating the topic allows someone to specialize in one area of the library for 4 years giving them a huge edge over people who switch research focus ever 2 months. Counter-interpretations are arbitrary, unpredictable, and don’t solve the world of neg prep because there’s no grounding in the resolution</w:t>
      </w:r>
    </w:p>
    <w:p w14:paraId="34DE2279" w14:textId="77777777" w:rsidR="00602239" w:rsidRPr="00422FC0" w:rsidRDefault="00602239" w:rsidP="00602239">
      <w:pPr>
        <w:pStyle w:val="Heading4"/>
      </w:pPr>
      <w:r w:rsidRPr="00422FC0">
        <w:t xml:space="preserve">C] Causality: debating the resolution forces the affirmative to defend a </w:t>
      </w:r>
      <w:proofErr w:type="gramStart"/>
      <w:r w:rsidRPr="00422FC0">
        <w:t>cause and effect</w:t>
      </w:r>
      <w:proofErr w:type="gramEnd"/>
      <w:r w:rsidRPr="00422FC0">
        <w:t xml:space="preserve"> relationship, the state doing x results in y. Non topical </w:t>
      </w:r>
      <w:proofErr w:type="spellStart"/>
      <w:r w:rsidRPr="00422FC0">
        <w:t>affs</w:t>
      </w:r>
      <w:proofErr w:type="spellEnd"/>
      <w:r w:rsidRPr="00422FC0">
        <w:t xml:space="preserve"> establish their own barometer “I think x is good for me” that aren’t negatable – that independently decks clash </w:t>
      </w:r>
      <w:proofErr w:type="spellStart"/>
      <w:r w:rsidRPr="00422FC0">
        <w:t>cuz</w:t>
      </w:r>
      <w:proofErr w:type="spellEnd"/>
      <w:r w:rsidRPr="00422FC0">
        <w:t xml:space="preserve"> there’s no way for me to engage with the affirmative.</w:t>
      </w:r>
    </w:p>
    <w:p w14:paraId="48DD532C" w14:textId="77777777" w:rsidR="00602239" w:rsidRPr="00422FC0" w:rsidRDefault="00602239" w:rsidP="00602239">
      <w:pPr>
        <w:pStyle w:val="Heading4"/>
      </w:pPr>
      <w:r w:rsidRPr="00422FC0">
        <w:t xml:space="preserve">D] Fairness is an impact – [1] it’s an intrinsic good – some level of competitive equity is necessary to sustain the activity – if it didn’t exist, then there wouldn’t be value to the game since judges could literally vote whatever way they wanted regardless of the competing arguments made [2] probability – your ballot can’t solve their impacts but it can solve mine – debate can’t alter subjectivity, but can rectify skews [3] internal link turns every impact – a limited topic promotes in-depth research and engagement which is necessary to access all of their education [4] comes </w:t>
      </w:r>
      <w:r w:rsidRPr="00422FC0">
        <w:rPr>
          <w:u w:val="single"/>
        </w:rPr>
        <w:t>before substance</w:t>
      </w:r>
      <w:r w:rsidRPr="00422FC0">
        <w:t xml:space="preserve"> – deciding any other argument in this debate </w:t>
      </w:r>
      <w:r w:rsidRPr="00422FC0">
        <w:rPr>
          <w:u w:val="single"/>
        </w:rPr>
        <w:t>cannot be disentangled</w:t>
      </w:r>
      <w:r w:rsidRPr="00422FC0">
        <w:t xml:space="preserve"> from our inability to prepare for it – any argument you think they’re winning is a </w:t>
      </w:r>
      <w:r w:rsidRPr="00422FC0">
        <w:rPr>
          <w:u w:val="single"/>
        </w:rPr>
        <w:t>link</w:t>
      </w:r>
      <w:r w:rsidRPr="00422FC0">
        <w:t xml:space="preserve">, not a reason to vote for them, since it’s just as likely that they’re winning it because we weren’t able to effectively prepare to defeat it. This means they </w:t>
      </w:r>
      <w:r w:rsidRPr="00422FC0">
        <w:rPr>
          <w:u w:val="single"/>
        </w:rPr>
        <w:t xml:space="preserve">don’t get to weigh the </w:t>
      </w:r>
      <w:proofErr w:type="spellStart"/>
      <w:r w:rsidRPr="00422FC0">
        <w:rPr>
          <w:u w:val="single"/>
        </w:rPr>
        <w:t>aff</w:t>
      </w:r>
      <w:proofErr w:type="spellEnd"/>
      <w:r w:rsidRPr="00422FC0">
        <w:t>.</w:t>
      </w:r>
    </w:p>
    <w:p w14:paraId="6DCCA94E" w14:textId="77777777" w:rsidR="00602239" w:rsidRPr="00422FC0" w:rsidRDefault="00602239" w:rsidP="00602239"/>
    <w:p w14:paraId="5F880BDF" w14:textId="77777777" w:rsidR="00602239" w:rsidRPr="00422FC0" w:rsidRDefault="00602239" w:rsidP="00602239">
      <w:pPr>
        <w:pStyle w:val="Heading4"/>
        <w:rPr>
          <w:rFonts w:cs="Arial"/>
        </w:rPr>
      </w:pPr>
      <w:r w:rsidRPr="00422FC0">
        <w:rPr>
          <w:rFonts w:cs="Arial"/>
        </w:rPr>
        <w:t xml:space="preserve">2] </w:t>
      </w:r>
      <w:r w:rsidRPr="00422FC0">
        <w:rPr>
          <w:rFonts w:cs="Arial"/>
          <w:u w:val="single"/>
        </w:rPr>
        <w:t xml:space="preserve">Switch-side debate </w:t>
      </w:r>
      <w:r w:rsidRPr="00422FC0">
        <w:rPr>
          <w:rFonts w:cs="Arial"/>
        </w:rPr>
        <w:t xml:space="preserve">– the reason debate is a </w:t>
      </w:r>
      <w:r w:rsidRPr="00422FC0">
        <w:rPr>
          <w:rFonts w:cs="Arial"/>
          <w:u w:val="single"/>
        </w:rPr>
        <w:t>unique process</w:t>
      </w:r>
      <w:r w:rsidRPr="00422FC0">
        <w:rPr>
          <w:rFonts w:cs="Arial"/>
        </w:rPr>
        <w:t xml:space="preserve"> is because it demands rigorous testing of advocacy skills through </w:t>
      </w:r>
      <w:r w:rsidRPr="00422FC0">
        <w:rPr>
          <w:rFonts w:cs="Arial"/>
          <w:u w:val="single"/>
        </w:rPr>
        <w:t xml:space="preserve">not getting to pick and choose </w:t>
      </w:r>
      <w:r w:rsidRPr="00422FC0">
        <w:rPr>
          <w:rFonts w:cs="Arial"/>
        </w:rPr>
        <w:t xml:space="preserve">what to defend – it’s the only plausible explanation for the </w:t>
      </w:r>
      <w:r w:rsidRPr="00422FC0">
        <w:rPr>
          <w:rFonts w:cs="Arial"/>
          <w:u w:val="single"/>
        </w:rPr>
        <w:t>form</w:t>
      </w:r>
      <w:r w:rsidRPr="00422FC0">
        <w:rPr>
          <w:rFonts w:cs="Arial"/>
        </w:rPr>
        <w:t xml:space="preserve"> of the activity – it also solves their offense.</w:t>
      </w:r>
    </w:p>
    <w:p w14:paraId="013C51A4" w14:textId="77777777" w:rsidR="00602239" w:rsidRDefault="00602239" w:rsidP="00602239"/>
    <w:p w14:paraId="0214BC13" w14:textId="77777777" w:rsidR="00602239" w:rsidRPr="00422FC0" w:rsidRDefault="00602239" w:rsidP="00602239">
      <w:pPr>
        <w:pStyle w:val="Heading4"/>
      </w:pPr>
      <w:r w:rsidRPr="00422FC0">
        <w:lastRenderedPageBreak/>
        <w:t>3] Skills –</w:t>
      </w:r>
      <w:r>
        <w:t xml:space="preserve"> that turns and </w:t>
      </w:r>
      <w:proofErr w:type="spellStart"/>
      <w:r>
        <w:t>oweighs</w:t>
      </w:r>
      <w:proofErr w:type="spellEnd"/>
      <w:r>
        <w:t xml:space="preserve"> </w:t>
      </w:r>
      <w:proofErr w:type="spellStart"/>
      <w:r>
        <w:t>aff</w:t>
      </w:r>
      <w:proofErr w:type="spellEnd"/>
      <w:r>
        <w:t xml:space="preserve"> offense on future rounds</w:t>
      </w:r>
    </w:p>
    <w:p w14:paraId="707FE0EB" w14:textId="77777777" w:rsidR="00602239" w:rsidRDefault="00602239" w:rsidP="00602239">
      <w:pPr>
        <w:pStyle w:val="Heading4"/>
      </w:pPr>
      <w:r w:rsidRPr="00422FC0">
        <w:t xml:space="preserve">A] </w:t>
      </w:r>
      <w:r>
        <w:t>R</w:t>
      </w:r>
      <w:r w:rsidRPr="00422FC0">
        <w:t xml:space="preserve">esearch – forcing them to defend the resolution makes them have to cut new positions every two months and forces them to explore the depths of the literature as opposed to just recycling the same set of </w:t>
      </w:r>
      <w:proofErr w:type="gramStart"/>
      <w:r w:rsidRPr="00422FC0">
        <w:t>non T</w:t>
      </w:r>
      <w:proofErr w:type="gramEnd"/>
      <w:r w:rsidRPr="00422FC0">
        <w:t xml:space="preserve"> </w:t>
      </w:r>
      <w:proofErr w:type="spellStart"/>
      <w:r w:rsidRPr="00422FC0">
        <w:t>affs</w:t>
      </w:r>
      <w:proofErr w:type="spellEnd"/>
      <w:r w:rsidRPr="00422FC0">
        <w:t xml:space="preserve"> over and over that lead repetitive and stale debates </w:t>
      </w:r>
    </w:p>
    <w:p w14:paraId="74E48FAA" w14:textId="77777777" w:rsidR="00602239" w:rsidRDefault="00602239" w:rsidP="00602239"/>
    <w:p w14:paraId="7F685AD3" w14:textId="77777777" w:rsidR="00602239" w:rsidRPr="00422FC0" w:rsidRDefault="00602239" w:rsidP="00602239">
      <w:pPr>
        <w:pStyle w:val="Heading4"/>
        <w:rPr>
          <w:rFonts w:cs="Arial"/>
        </w:rPr>
      </w:pPr>
      <w:r>
        <w:rPr>
          <w:rFonts w:cs="Arial"/>
        </w:rPr>
        <w:t xml:space="preserve">4] </w:t>
      </w:r>
      <w:r w:rsidRPr="00422FC0">
        <w:rPr>
          <w:rFonts w:cs="Arial"/>
        </w:rPr>
        <w:t xml:space="preserve">topical version of the </w:t>
      </w:r>
      <w:proofErr w:type="spellStart"/>
      <w:r w:rsidRPr="00422FC0">
        <w:rPr>
          <w:rFonts w:cs="Arial"/>
        </w:rPr>
        <w:t>aff</w:t>
      </w:r>
      <w:proofErr w:type="spellEnd"/>
      <w:r w:rsidRPr="00422FC0">
        <w:rPr>
          <w:rFonts w:cs="Arial"/>
        </w:rPr>
        <w:t xml:space="preserve"> solves – they can still have all their advantages under TVA &lt;INSERT TVA&gt;</w:t>
      </w:r>
    </w:p>
    <w:p w14:paraId="61714A69" w14:textId="77777777" w:rsidR="00602239" w:rsidRDefault="00602239" w:rsidP="00602239"/>
    <w:p w14:paraId="52407E6D" w14:textId="77777777" w:rsidR="00602239" w:rsidRPr="00422FC0" w:rsidRDefault="00602239" w:rsidP="00602239">
      <w:pPr>
        <w:pStyle w:val="Heading4"/>
        <w:rPr>
          <w:rFonts w:cs="Arial"/>
        </w:rPr>
      </w:pPr>
      <w:r>
        <w:rPr>
          <w:rFonts w:cs="Arial"/>
        </w:rPr>
        <w:t xml:space="preserve">5] </w:t>
      </w:r>
      <w:r w:rsidRPr="00422FC0">
        <w:rPr>
          <w:rFonts w:cs="Arial"/>
        </w:rPr>
        <w:t xml:space="preserve">Vote negative – </w:t>
      </w:r>
      <w:r>
        <w:rPr>
          <w:rFonts w:cs="Arial"/>
        </w:rPr>
        <w:t>a</w:t>
      </w:r>
      <w:r w:rsidRPr="00422FC0">
        <w:rPr>
          <w:rFonts w:cs="Arial"/>
        </w:rPr>
        <w:t xml:space="preserve">] this procedurally evaluates whether their model is good, which is a prior question </w:t>
      </w:r>
      <w:r>
        <w:rPr>
          <w:rFonts w:cs="Arial"/>
        </w:rPr>
        <w:t>b</w:t>
      </w:r>
      <w:r w:rsidRPr="00422FC0">
        <w:rPr>
          <w:rFonts w:cs="Arial"/>
        </w:rPr>
        <w:t>] they can’t get offense: we don’t exclude them, only persuade you that our methodology is best. Every debate requires a winner and loser, so voting negative doesn’t reject them from debate, it just says they should make a better argument next time.</w:t>
      </w:r>
    </w:p>
    <w:p w14:paraId="0F3F051A" w14:textId="77777777" w:rsidR="00602239" w:rsidRPr="00422FC0" w:rsidRDefault="00602239" w:rsidP="00602239"/>
    <w:bookmarkEnd w:id="0"/>
    <w:p w14:paraId="7FB36054" w14:textId="484E4D7F" w:rsidR="00602239" w:rsidRDefault="00602239" w:rsidP="00602239">
      <w:pPr>
        <w:pStyle w:val="Heading4"/>
      </w:pPr>
      <w:r>
        <w:t xml:space="preserve">6] Competing </w:t>
      </w:r>
      <w:proofErr w:type="spellStart"/>
      <w:r>
        <w:t>interps</w:t>
      </w:r>
      <w:proofErr w:type="spellEnd"/>
      <w:r>
        <w:t xml:space="preserve"> – a) race to the bottom – their model prevents us from establishing norms in future rounds which </w:t>
      </w:r>
      <w:proofErr w:type="spellStart"/>
      <w:r>
        <w:t>oweighs</w:t>
      </w:r>
      <w:proofErr w:type="spellEnd"/>
      <w:r>
        <w:t xml:space="preserve"> on scope b) arbitrary and judge intervention – any </w:t>
      </w:r>
      <w:proofErr w:type="spellStart"/>
      <w:r>
        <w:t>brightline</w:t>
      </w:r>
      <w:proofErr w:type="spellEnd"/>
      <w:r>
        <w:t xml:space="preserve"> is self-serving which forces judges to arbitrate </w:t>
      </w:r>
      <w:proofErr w:type="spellStart"/>
      <w:r>
        <w:t>esp</w:t>
      </w:r>
      <w:proofErr w:type="spellEnd"/>
      <w:r>
        <w:t xml:space="preserve"> since the </w:t>
      </w:r>
      <w:proofErr w:type="spellStart"/>
      <w:r>
        <w:t>aff</w:t>
      </w:r>
      <w:proofErr w:type="spellEnd"/>
      <w:r>
        <w:t xml:space="preserve"> gets last say</w:t>
      </w:r>
    </w:p>
    <w:p w14:paraId="7EFFCCBC" w14:textId="365E5311" w:rsidR="00602239" w:rsidRDefault="00602239" w:rsidP="00602239"/>
    <w:p w14:paraId="5BA575EF" w14:textId="5FABD3A1" w:rsidR="00602239" w:rsidRDefault="00602239" w:rsidP="00602239">
      <w:pPr>
        <w:pStyle w:val="Heading2"/>
      </w:pPr>
      <w:r>
        <w:lastRenderedPageBreak/>
        <w:t>2</w:t>
      </w:r>
    </w:p>
    <w:p w14:paraId="5DE2C225" w14:textId="5F3EEC8B" w:rsidR="00602239" w:rsidRDefault="00602239" w:rsidP="00602239"/>
    <w:p w14:paraId="46713B0D" w14:textId="77777777" w:rsidR="00602239" w:rsidRPr="00BF513A" w:rsidRDefault="00602239" w:rsidP="00602239">
      <w:pPr>
        <w:pStyle w:val="Heading4"/>
        <w:rPr>
          <w:rFonts w:asciiTheme="minorHAnsi" w:hAnsiTheme="minorHAnsi" w:cstheme="minorHAnsi"/>
        </w:rPr>
      </w:pPr>
      <w:r w:rsidRPr="00BF513A">
        <w:rPr>
          <w:rFonts w:asciiTheme="minorHAnsi" w:hAnsiTheme="minorHAnsi" w:cstheme="minorHAnsi"/>
        </w:rPr>
        <w:t xml:space="preserve">The </w:t>
      </w:r>
      <w:proofErr w:type="spellStart"/>
      <w:r w:rsidRPr="00BF513A">
        <w:rPr>
          <w:rFonts w:asciiTheme="minorHAnsi" w:hAnsiTheme="minorHAnsi" w:cstheme="minorHAnsi"/>
        </w:rPr>
        <w:t>aff’s</w:t>
      </w:r>
      <w:proofErr w:type="spellEnd"/>
      <w:r w:rsidRPr="00BF513A">
        <w:rPr>
          <w:rFonts w:asciiTheme="minorHAnsi" w:hAnsiTheme="minorHAnsi" w:cstheme="minorHAnsi"/>
        </w:rPr>
        <w:t xml:space="preserve"> anti-institutional politics re-entrenches the power of capital by leaving intact broader structures of global political economy—it creates catharsis that prevents action against ecological catastrophe and crises of neoliberalism</w:t>
      </w:r>
    </w:p>
    <w:p w14:paraId="00F34BE6" w14:textId="77777777" w:rsidR="00602239" w:rsidRPr="00BF513A" w:rsidRDefault="00602239" w:rsidP="00602239">
      <w:pPr>
        <w:rPr>
          <w:rFonts w:asciiTheme="minorHAnsi" w:hAnsiTheme="minorHAnsi" w:cstheme="minorHAnsi"/>
          <w:b/>
          <w:bCs/>
        </w:rPr>
      </w:pPr>
      <w:r w:rsidRPr="00BF513A">
        <w:rPr>
          <w:rStyle w:val="Style13ptBold"/>
          <w:rFonts w:asciiTheme="minorHAnsi" w:hAnsiTheme="minorHAnsi" w:cstheme="minorHAnsi"/>
        </w:rPr>
        <w:t xml:space="preserve">Parenti and Emanuele 15 </w:t>
      </w:r>
      <w:r w:rsidRPr="00BF513A">
        <w:rPr>
          <w:rFonts w:asciiTheme="minorHAnsi" w:hAnsiTheme="minorHAnsi" w:cstheme="minorHAnsi"/>
        </w:rPr>
        <w:t xml:space="preserve">(Christian Parenti, former visiting fellow at CUNY's Center for Place, Culture and Politics, as well as a Soros Senior Justice Fellow, teaches in the Liberal Studies program at New York University, interview with Vincent Emanuele, writer, </w:t>
      </w:r>
      <w:proofErr w:type="gramStart"/>
      <w:r w:rsidRPr="00BF513A">
        <w:rPr>
          <w:rFonts w:asciiTheme="minorHAnsi" w:hAnsiTheme="minorHAnsi" w:cstheme="minorHAnsi"/>
        </w:rPr>
        <w:t>activist</w:t>
      </w:r>
      <w:proofErr w:type="gramEnd"/>
      <w:r w:rsidRPr="00BF513A">
        <w:rPr>
          <w:rFonts w:asciiTheme="minorHAnsi" w:hAnsiTheme="minorHAnsi" w:cstheme="minorHAnsi"/>
        </w:rPr>
        <w:t xml:space="preserve"> and radio journalist who lives and works in the Rust Belt, “Climate Change, Militarism, Neoliberalism and the State,” May 17, 2015, http://ouleft.sp-mesolite.tilted.net/?p=1980)</w:t>
      </w:r>
    </w:p>
    <w:p w14:paraId="10B378CB" w14:textId="0F65D280" w:rsidR="00602239" w:rsidRDefault="00602239" w:rsidP="00602239">
      <w:pPr>
        <w:rPr>
          <w:rFonts w:asciiTheme="minorHAnsi" w:hAnsiTheme="minorHAnsi" w:cstheme="minorHAnsi"/>
          <w:sz w:val="10"/>
        </w:rPr>
      </w:pPr>
      <w:r w:rsidRPr="00BF513A">
        <w:rPr>
          <w:rFonts w:asciiTheme="minorHAnsi" w:hAnsiTheme="minorHAnsi" w:cstheme="minorHAnsi"/>
          <w:sz w:val="10"/>
          <w:szCs w:val="12"/>
        </w:rPr>
        <w:t xml:space="preserve">You mention mutual aid and how it was overhyped by the left in the aftermath of Katrina. I’m thinking of the same thing in the aftermath of Hurricane Sandy. You’ve been critical of the left in the US for not approaching and using the state apparatus when dealing with climate change and other ecological issues. Can you talk about your critique of the US left and why you think the state can, and should, be used in a positive manner? Just to be clear, I think it is </w:t>
      </w:r>
      <w:proofErr w:type="gramStart"/>
      <w:r w:rsidRPr="00BF513A">
        <w:rPr>
          <w:rFonts w:asciiTheme="minorHAnsi" w:hAnsiTheme="minorHAnsi" w:cstheme="minorHAnsi"/>
          <w:sz w:val="10"/>
          <w:szCs w:val="12"/>
        </w:rPr>
        <w:t>absolutely heroic</w:t>
      </w:r>
      <w:proofErr w:type="gramEnd"/>
      <w:r w:rsidRPr="00BF513A">
        <w:rPr>
          <w:rFonts w:asciiTheme="minorHAnsi" w:hAnsiTheme="minorHAnsi" w:cstheme="minorHAnsi"/>
          <w:sz w:val="10"/>
          <w:szCs w:val="12"/>
        </w:rPr>
        <w:t xml:space="preserve"> and noble what activists have done. My critique is not of peoples’ actions, or of people; it’s of a lack of sophistication, and I hold myself partly accountable, as part of the US left, for our deficiencies.</w:t>
      </w:r>
      <w:r w:rsidRPr="00BF513A">
        <w:rPr>
          <w:rFonts w:asciiTheme="minorHAnsi" w:hAnsiTheme="minorHAnsi" w:cstheme="minorHAnsi"/>
          <w:sz w:val="10"/>
        </w:rPr>
        <w:t xml:space="preserve"> </w:t>
      </w:r>
      <w:r w:rsidRPr="00BF513A">
        <w:rPr>
          <w:rStyle w:val="StyleUnderline"/>
          <w:rFonts w:asciiTheme="minorHAnsi" w:hAnsiTheme="minorHAnsi" w:cstheme="minorHAnsi"/>
        </w:rPr>
        <w:t>With Hurricane Sandy, the Occupy folks did some amazing stuff. Yet, at a certain level, their actions became charity</w:t>
      </w:r>
      <w:r w:rsidRPr="00BF513A">
        <w:rPr>
          <w:rFonts w:asciiTheme="minorHAnsi" w:hAnsiTheme="minorHAnsi" w:cstheme="minorHAnsi"/>
          <w:sz w:val="10"/>
        </w:rPr>
        <w:t xml:space="preserve">. People were talking about how many meals they distributed. That’s charity. </w:t>
      </w:r>
      <w:r w:rsidRPr="00BF513A">
        <w:rPr>
          <w:rStyle w:val="StyleUnderline"/>
          <w:rFonts w:asciiTheme="minorHAnsi" w:hAnsiTheme="minorHAnsi" w:cstheme="minorHAnsi"/>
        </w:rPr>
        <w:t>That is</w:t>
      </w:r>
      <w:r w:rsidRPr="00BF513A">
        <w:rPr>
          <w:rFonts w:asciiTheme="minorHAnsi" w:hAnsiTheme="minorHAnsi" w:cstheme="minorHAnsi"/>
          <w:sz w:val="10"/>
        </w:rPr>
        <w:t xml:space="preserve">, in many ways, </w:t>
      </w:r>
      <w:r w:rsidRPr="00BF513A">
        <w:rPr>
          <w:rStyle w:val="StyleUnderline"/>
          <w:rFonts w:asciiTheme="minorHAnsi" w:hAnsiTheme="minorHAnsi" w:cstheme="minorHAnsi"/>
        </w:rPr>
        <w:t>a neoliberal solution</w:t>
      </w:r>
      <w:r w:rsidRPr="00BF513A">
        <w:rPr>
          <w:rFonts w:asciiTheme="minorHAnsi" w:hAnsiTheme="minorHAnsi" w:cstheme="minorHAnsi"/>
          <w:sz w:val="10"/>
        </w:rPr>
        <w:t xml:space="preserve">. That’s exactly what </w:t>
      </w:r>
      <w:r w:rsidRPr="00847AF8">
        <w:rPr>
          <w:rStyle w:val="StyleUnderline"/>
          <w:rFonts w:asciiTheme="minorHAnsi" w:hAnsiTheme="minorHAnsi" w:cstheme="minorHAnsi"/>
          <w:highlight w:val="green"/>
        </w:rPr>
        <w:t>the capitalist system</w:t>
      </w:r>
      <w:r w:rsidRPr="00BF513A">
        <w:rPr>
          <w:rStyle w:val="StyleUnderline"/>
          <w:rFonts w:asciiTheme="minorHAnsi" w:hAnsiTheme="minorHAnsi" w:cstheme="minorHAnsi"/>
        </w:rPr>
        <w:t xml:space="preserve"> in the US </w:t>
      </w:r>
      <w:r w:rsidRPr="00847AF8">
        <w:rPr>
          <w:rStyle w:val="StyleUnderline"/>
          <w:rFonts w:asciiTheme="minorHAnsi" w:hAnsiTheme="minorHAnsi" w:cstheme="minorHAnsi"/>
          <w:highlight w:val="green"/>
        </w:rPr>
        <w:t>would like</w:t>
      </w:r>
      <w:r w:rsidRPr="00BF513A">
        <w:rPr>
          <w:rFonts w:asciiTheme="minorHAnsi" w:hAnsiTheme="minorHAnsi" w:cstheme="minorHAnsi"/>
          <w:sz w:val="10"/>
        </w:rPr>
        <w:t xml:space="preserve">: </w:t>
      </w:r>
      <w:r w:rsidRPr="00BF513A">
        <w:rPr>
          <w:rStyle w:val="StyleUnderline"/>
          <w:rFonts w:asciiTheme="minorHAnsi" w:hAnsiTheme="minorHAnsi" w:cstheme="minorHAnsi"/>
        </w:rPr>
        <w:t xml:space="preserve">US </w:t>
      </w:r>
      <w:r w:rsidRPr="00847AF8">
        <w:rPr>
          <w:rStyle w:val="StyleUnderline"/>
          <w:rFonts w:asciiTheme="minorHAnsi" w:hAnsiTheme="minorHAnsi" w:cstheme="minorHAnsi"/>
          <w:highlight w:val="green"/>
        </w:rPr>
        <w:t>citizens not demanding the</w:t>
      </w:r>
      <w:r w:rsidRPr="00BF513A">
        <w:rPr>
          <w:rStyle w:val="StyleUnderline"/>
          <w:rFonts w:asciiTheme="minorHAnsi" w:hAnsiTheme="minorHAnsi" w:cstheme="minorHAnsi"/>
        </w:rPr>
        <w:t xml:space="preserve">ir </w:t>
      </w:r>
      <w:r w:rsidRPr="00847AF8">
        <w:rPr>
          <w:rStyle w:val="StyleUnderline"/>
          <w:rFonts w:asciiTheme="minorHAnsi" w:hAnsiTheme="minorHAnsi" w:cstheme="minorHAnsi"/>
          <w:highlight w:val="green"/>
        </w:rPr>
        <w:t>government redistribute wealth</w:t>
      </w:r>
      <w:r w:rsidRPr="00BF513A">
        <w:rPr>
          <w:rStyle w:val="StyleUnderline"/>
          <w:rFonts w:asciiTheme="minorHAnsi" w:hAnsiTheme="minorHAnsi" w:cstheme="minorHAnsi"/>
        </w:rPr>
        <w:t xml:space="preserve"> from the 1% to the 99%</w:t>
      </w:r>
      <w:r w:rsidRPr="00BF513A">
        <w:rPr>
          <w:rFonts w:asciiTheme="minorHAnsi" w:hAnsiTheme="minorHAnsi" w:cstheme="minorHAnsi"/>
          <w:sz w:val="10"/>
        </w:rPr>
        <w:t xml:space="preserve">. </w:t>
      </w:r>
      <w:r w:rsidRPr="00BF513A">
        <w:rPr>
          <w:rStyle w:val="Emphasis"/>
          <w:rFonts w:asciiTheme="minorHAnsi" w:hAnsiTheme="minorHAnsi" w:cstheme="minorHAnsi"/>
        </w:rPr>
        <w:t>The capitalists love to see people turn to each other for money and aid</w:t>
      </w:r>
      <w:r w:rsidRPr="00BF513A">
        <w:rPr>
          <w:rFonts w:asciiTheme="minorHAnsi" w:hAnsiTheme="minorHAnsi" w:cstheme="minorHAnsi"/>
          <w:sz w:val="10"/>
        </w:rPr>
        <w:t xml:space="preserve">. Unwittingly, that’s what the anarcho-liberal left fell into. </w:t>
      </w:r>
      <w:r w:rsidRPr="00BF513A">
        <w:rPr>
          <w:rStyle w:val="StyleUnderline"/>
          <w:rFonts w:asciiTheme="minorHAnsi" w:hAnsiTheme="minorHAnsi" w:cstheme="minorHAnsi"/>
        </w:rPr>
        <w:t xml:space="preserve">This is partly due a very American style of </w:t>
      </w:r>
      <w:r w:rsidRPr="00847AF8">
        <w:rPr>
          <w:rStyle w:val="Emphasis"/>
          <w:rFonts w:asciiTheme="minorHAnsi" w:hAnsiTheme="minorHAnsi" w:cstheme="minorHAnsi"/>
          <w:highlight w:val="green"/>
        </w:rPr>
        <w:t>anti-state rhetoric</w:t>
      </w:r>
      <w:r w:rsidRPr="00BF513A">
        <w:rPr>
          <w:rFonts w:asciiTheme="minorHAnsi" w:hAnsiTheme="minorHAnsi" w:cstheme="minorHAnsi"/>
          <w:sz w:val="10"/>
        </w:rPr>
        <w:t xml:space="preserve"> that transcends left and right. </w:t>
      </w:r>
      <w:r w:rsidRPr="00BF513A">
        <w:rPr>
          <w:rStyle w:val="Emphasis"/>
          <w:rFonts w:asciiTheme="minorHAnsi" w:hAnsiTheme="minorHAnsi" w:cstheme="minorHAnsi"/>
        </w:rPr>
        <w:t>The state is not just prisons or the military</w:t>
      </w:r>
      <w:r w:rsidRPr="00BF513A">
        <w:rPr>
          <w:rFonts w:asciiTheme="minorHAnsi" w:hAnsiTheme="minorHAnsi" w:cstheme="minorHAnsi"/>
          <w:sz w:val="10"/>
        </w:rPr>
        <w:t xml:space="preserve">. </w:t>
      </w:r>
      <w:r w:rsidRPr="00BF513A">
        <w:rPr>
          <w:rFonts w:asciiTheme="minorHAnsi" w:hAnsiTheme="minorHAnsi" w:cstheme="minorHAnsi"/>
          <w:sz w:val="10"/>
          <w:szCs w:val="12"/>
        </w:rPr>
        <w:t>It’s also Head Start, quality public education, the library, clean water, the EPA, the City University of New York system – a superb, affordable set of schools that turns out top-notch, working-class students with the lowest debt burdens in the country. There’s a reason the right is attacking these institutions</w:t>
      </w:r>
      <w:r w:rsidRPr="00BF513A">
        <w:rPr>
          <w:rFonts w:asciiTheme="minorHAnsi" w:hAnsiTheme="minorHAnsi" w:cstheme="minorHAnsi"/>
          <w:sz w:val="10"/>
        </w:rPr>
        <w:t xml:space="preserve">. </w:t>
      </w:r>
      <w:r w:rsidRPr="00BF513A">
        <w:rPr>
          <w:rStyle w:val="StyleUnderline"/>
          <w:rFonts w:asciiTheme="minorHAnsi" w:hAnsiTheme="minorHAnsi" w:cstheme="minorHAnsi"/>
        </w:rPr>
        <w:t xml:space="preserve">Why does </w:t>
      </w:r>
      <w:r w:rsidRPr="00847AF8">
        <w:rPr>
          <w:rStyle w:val="StyleUnderline"/>
          <w:rFonts w:asciiTheme="minorHAnsi" w:hAnsiTheme="minorHAnsi" w:cstheme="minorHAnsi"/>
          <w:highlight w:val="green"/>
        </w:rPr>
        <w:t xml:space="preserve">the right </w:t>
      </w:r>
      <w:r w:rsidRPr="00BF513A">
        <w:rPr>
          <w:rStyle w:val="StyleUnderline"/>
          <w:rFonts w:asciiTheme="minorHAnsi" w:hAnsiTheme="minorHAnsi" w:cstheme="minorHAnsi"/>
        </w:rPr>
        <w:t>hate the EPA and public education</w:t>
      </w:r>
      <w:r w:rsidRPr="00BF513A">
        <w:rPr>
          <w:rFonts w:asciiTheme="minorHAnsi" w:hAnsiTheme="minorHAnsi" w:cstheme="minorHAnsi"/>
          <w:sz w:val="10"/>
        </w:rPr>
        <w:t xml:space="preserve">? </w:t>
      </w:r>
      <w:r w:rsidRPr="00BF513A">
        <w:rPr>
          <w:rStyle w:val="StyleUnderline"/>
          <w:rFonts w:asciiTheme="minorHAnsi" w:hAnsiTheme="minorHAnsi" w:cstheme="minorHAnsi"/>
        </w:rPr>
        <w:t xml:space="preserve">Because they </w:t>
      </w:r>
      <w:r w:rsidRPr="00847AF8">
        <w:rPr>
          <w:rStyle w:val="StyleUnderline"/>
          <w:rFonts w:asciiTheme="minorHAnsi" w:hAnsiTheme="minorHAnsi" w:cstheme="minorHAnsi"/>
          <w:highlight w:val="green"/>
        </w:rPr>
        <w:t>don’t want to</w:t>
      </w:r>
      <w:r w:rsidRPr="00BF513A">
        <w:rPr>
          <w:rStyle w:val="StyleUnderline"/>
          <w:rFonts w:asciiTheme="minorHAnsi" w:hAnsiTheme="minorHAnsi" w:cstheme="minorHAnsi"/>
        </w:rPr>
        <w:t xml:space="preserve"> pay to </w:t>
      </w:r>
      <w:r w:rsidRPr="00847AF8">
        <w:rPr>
          <w:rStyle w:val="StyleUnderline"/>
          <w:rFonts w:asciiTheme="minorHAnsi" w:hAnsiTheme="minorHAnsi" w:cstheme="minorHAnsi"/>
          <w:highlight w:val="green"/>
        </w:rPr>
        <w:t>educate the working class, and</w:t>
      </w:r>
      <w:r w:rsidRPr="00BF513A">
        <w:rPr>
          <w:rStyle w:val="StyleUnderline"/>
          <w:rFonts w:asciiTheme="minorHAnsi" w:hAnsiTheme="minorHAnsi" w:cstheme="minorHAnsi"/>
        </w:rPr>
        <w:t xml:space="preserve"> they don’t want the working class educated. They don’t want to pay to </w:t>
      </w:r>
      <w:r w:rsidRPr="00847AF8">
        <w:rPr>
          <w:rStyle w:val="StyleUnderline"/>
          <w:rFonts w:asciiTheme="minorHAnsi" w:hAnsiTheme="minorHAnsi" w:cstheme="minorHAnsi"/>
          <w:highlight w:val="green"/>
        </w:rPr>
        <w:t>clean up industry</w:t>
      </w:r>
      <w:r w:rsidRPr="00BF513A">
        <w:rPr>
          <w:rFonts w:asciiTheme="minorHAnsi" w:hAnsiTheme="minorHAnsi" w:cstheme="minorHAnsi"/>
          <w:sz w:val="10"/>
        </w:rPr>
        <w:t xml:space="preserve">, and that’s what the EPA forces them to do. </w:t>
      </w:r>
      <w:r w:rsidRPr="00BF513A">
        <w:rPr>
          <w:rStyle w:val="Emphasis"/>
          <w:rFonts w:asciiTheme="minorHAnsi" w:hAnsiTheme="minorHAnsi" w:cstheme="minorHAnsi"/>
        </w:rPr>
        <w:t xml:space="preserve">When </w:t>
      </w:r>
      <w:r w:rsidRPr="00847AF8">
        <w:rPr>
          <w:rStyle w:val="Emphasis"/>
          <w:rFonts w:asciiTheme="minorHAnsi" w:hAnsiTheme="minorHAnsi" w:cstheme="minorHAnsi"/>
          <w:highlight w:val="green"/>
        </w:rPr>
        <w:t xml:space="preserve">the left embraces </w:t>
      </w:r>
      <w:r w:rsidRPr="00BF513A">
        <w:rPr>
          <w:rStyle w:val="Emphasis"/>
          <w:rFonts w:asciiTheme="minorHAnsi" w:hAnsiTheme="minorHAnsi" w:cstheme="minorHAnsi"/>
        </w:rPr>
        <w:t xml:space="preserve">anarcho-liberal notions of self-help and fantasies of </w:t>
      </w:r>
      <w:r w:rsidRPr="00847AF8">
        <w:rPr>
          <w:rStyle w:val="Emphasis"/>
          <w:rFonts w:asciiTheme="minorHAnsi" w:hAnsiTheme="minorHAnsi" w:cstheme="minorHAnsi"/>
          <w:highlight w:val="green"/>
        </w:rPr>
        <w:t>being outside</w:t>
      </w:r>
      <w:r w:rsidRPr="00BF513A">
        <w:rPr>
          <w:rStyle w:val="Emphasis"/>
          <w:rFonts w:asciiTheme="minorHAnsi" w:hAnsiTheme="minorHAnsi" w:cstheme="minorHAnsi"/>
        </w:rPr>
        <w:t xml:space="preserve"> of both </w:t>
      </w:r>
      <w:r w:rsidRPr="00847AF8">
        <w:rPr>
          <w:rStyle w:val="Emphasis"/>
          <w:rFonts w:asciiTheme="minorHAnsi" w:hAnsiTheme="minorHAnsi" w:cstheme="minorHAnsi"/>
          <w:highlight w:val="green"/>
        </w:rPr>
        <w:t>government</w:t>
      </w:r>
      <w:r w:rsidRPr="00BF513A">
        <w:rPr>
          <w:rStyle w:val="Emphasis"/>
          <w:rFonts w:asciiTheme="minorHAnsi" w:hAnsiTheme="minorHAnsi" w:cstheme="minorHAnsi"/>
        </w:rPr>
        <w:t xml:space="preserve"> and the market, </w:t>
      </w:r>
      <w:r w:rsidRPr="00847AF8">
        <w:rPr>
          <w:rStyle w:val="Emphasis"/>
          <w:rFonts w:asciiTheme="minorHAnsi" w:hAnsiTheme="minorHAnsi" w:cstheme="minorHAnsi"/>
          <w:highlight w:val="green"/>
        </w:rPr>
        <w:t xml:space="preserve">it cuts </w:t>
      </w:r>
      <w:r w:rsidRPr="00BF513A">
        <w:rPr>
          <w:rStyle w:val="Emphasis"/>
          <w:rFonts w:asciiTheme="minorHAnsi" w:hAnsiTheme="minorHAnsi" w:cstheme="minorHAnsi"/>
        </w:rPr>
        <w:t xml:space="preserve">itself </w:t>
      </w:r>
      <w:r w:rsidRPr="00847AF8">
        <w:rPr>
          <w:rStyle w:val="Emphasis"/>
          <w:rFonts w:asciiTheme="minorHAnsi" w:hAnsiTheme="minorHAnsi" w:cstheme="minorHAnsi"/>
          <w:highlight w:val="green"/>
        </w:rPr>
        <w:t xml:space="preserve">off </w:t>
      </w:r>
      <w:r w:rsidRPr="00BF513A">
        <w:rPr>
          <w:rStyle w:val="Emphasis"/>
          <w:rFonts w:asciiTheme="minorHAnsi" w:hAnsiTheme="minorHAnsi" w:cstheme="minorHAnsi"/>
        </w:rPr>
        <w:t xml:space="preserve">from important </w:t>
      </w:r>
      <w:r w:rsidRPr="00847AF8">
        <w:rPr>
          <w:rStyle w:val="Emphasis"/>
          <w:rFonts w:asciiTheme="minorHAnsi" w:hAnsiTheme="minorHAnsi" w:cstheme="minorHAnsi"/>
          <w:highlight w:val="green"/>
        </w:rPr>
        <w:t>democratic resources</w:t>
      </w:r>
      <w:r w:rsidRPr="00BF513A">
        <w:rPr>
          <w:rStyle w:val="Emphasis"/>
          <w:rFonts w:asciiTheme="minorHAnsi" w:hAnsiTheme="minorHAnsi" w:cstheme="minorHAnsi"/>
        </w:rPr>
        <w:t>.</w:t>
      </w:r>
      <w:r w:rsidRPr="00BF513A">
        <w:rPr>
          <w:rFonts w:asciiTheme="minorHAnsi" w:hAnsiTheme="minorHAnsi" w:cstheme="minorHAnsi"/>
          <w:sz w:val="10"/>
        </w:rPr>
        <w:t xml:space="preserve"> </w:t>
      </w:r>
      <w:r w:rsidRPr="00847AF8">
        <w:rPr>
          <w:rStyle w:val="StyleUnderline"/>
          <w:rFonts w:asciiTheme="minorHAnsi" w:hAnsiTheme="minorHAnsi" w:cstheme="minorHAnsi"/>
          <w:highlight w:val="green"/>
        </w:rPr>
        <w:t>The state should be</w:t>
      </w:r>
      <w:r w:rsidRPr="00BF513A">
        <w:rPr>
          <w:rStyle w:val="StyleUnderline"/>
          <w:rFonts w:asciiTheme="minorHAnsi" w:hAnsiTheme="minorHAnsi" w:cstheme="minorHAnsi"/>
        </w:rPr>
        <w:t xml:space="preserve"> seen as </w:t>
      </w:r>
      <w:r w:rsidRPr="00847AF8">
        <w:rPr>
          <w:rStyle w:val="StyleUnderline"/>
          <w:rFonts w:asciiTheme="minorHAnsi" w:hAnsiTheme="minorHAnsi" w:cstheme="minorHAnsi"/>
          <w:highlight w:val="green"/>
        </w:rPr>
        <w:t>an arena of class struggle</w:t>
      </w:r>
      <w:r w:rsidRPr="00BF513A">
        <w:rPr>
          <w:rFonts w:asciiTheme="minorHAnsi" w:hAnsiTheme="minorHAnsi" w:cstheme="minorHAnsi"/>
          <w:sz w:val="10"/>
        </w:rPr>
        <w:t xml:space="preserve">. </w:t>
      </w:r>
      <w:r w:rsidRPr="00BF513A">
        <w:rPr>
          <w:rStyle w:val="StyleUnderline"/>
          <w:rFonts w:asciiTheme="minorHAnsi" w:hAnsiTheme="minorHAnsi" w:cstheme="minorHAnsi"/>
        </w:rPr>
        <w:t xml:space="preserve">When </w:t>
      </w:r>
      <w:r w:rsidRPr="00847AF8">
        <w:rPr>
          <w:rStyle w:val="StyleUnderline"/>
          <w:rFonts w:asciiTheme="minorHAnsi" w:hAnsiTheme="minorHAnsi" w:cstheme="minorHAnsi"/>
          <w:highlight w:val="green"/>
        </w:rPr>
        <w:t>the left turns</w:t>
      </w:r>
      <w:r w:rsidRPr="00BF513A">
        <w:rPr>
          <w:rStyle w:val="StyleUnderline"/>
          <w:rFonts w:asciiTheme="minorHAnsi" w:hAnsiTheme="minorHAnsi" w:cstheme="minorHAnsi"/>
        </w:rPr>
        <w:t xml:space="preserve"> its back </w:t>
      </w:r>
      <w:r w:rsidRPr="00847AF8">
        <w:rPr>
          <w:rStyle w:val="StyleUnderline"/>
          <w:rFonts w:asciiTheme="minorHAnsi" w:hAnsiTheme="minorHAnsi" w:cstheme="minorHAnsi"/>
          <w:highlight w:val="green"/>
        </w:rPr>
        <w:t>on</w:t>
      </w:r>
      <w:r w:rsidRPr="00BF513A">
        <w:rPr>
          <w:rStyle w:val="StyleUnderline"/>
          <w:rFonts w:asciiTheme="minorHAnsi" w:hAnsiTheme="minorHAnsi" w:cstheme="minorHAnsi"/>
        </w:rPr>
        <w:t xml:space="preserve"> the social democratic features of </w:t>
      </w:r>
      <w:r w:rsidRPr="00847AF8">
        <w:rPr>
          <w:rStyle w:val="StyleUnderline"/>
          <w:rFonts w:asciiTheme="minorHAnsi" w:hAnsiTheme="minorHAnsi" w:cstheme="minorHAnsi"/>
          <w:highlight w:val="green"/>
        </w:rPr>
        <w:t>government</w:t>
      </w:r>
      <w:r w:rsidRPr="00BF513A">
        <w:rPr>
          <w:rFonts w:asciiTheme="minorHAnsi" w:hAnsiTheme="minorHAnsi" w:cstheme="minorHAnsi"/>
          <w:sz w:val="10"/>
        </w:rPr>
        <w:t xml:space="preserve">, </w:t>
      </w:r>
      <w:r w:rsidRPr="00BF513A">
        <w:rPr>
          <w:rFonts w:asciiTheme="minorHAnsi" w:hAnsiTheme="minorHAnsi" w:cstheme="minorHAnsi"/>
          <w:sz w:val="10"/>
          <w:szCs w:val="12"/>
        </w:rPr>
        <w:t>stops making demands of the state, and fails to reshape government by using the government for progressive ends,</w:t>
      </w:r>
      <w:r w:rsidRPr="00BF513A">
        <w:rPr>
          <w:rFonts w:asciiTheme="minorHAnsi" w:hAnsiTheme="minorHAnsi" w:cstheme="minorHAnsi"/>
          <w:sz w:val="10"/>
        </w:rPr>
        <w:t xml:space="preserve"> </w:t>
      </w:r>
      <w:r w:rsidRPr="00BF513A">
        <w:rPr>
          <w:rStyle w:val="StyleUnderline"/>
          <w:rFonts w:asciiTheme="minorHAnsi" w:hAnsiTheme="minorHAnsi" w:cstheme="minorHAnsi"/>
        </w:rPr>
        <w:t>it risks playing into the hands of the right</w:t>
      </w:r>
      <w:r w:rsidRPr="00BF513A">
        <w:rPr>
          <w:rFonts w:asciiTheme="minorHAnsi" w:hAnsiTheme="minorHAnsi" w:cstheme="minorHAnsi"/>
          <w:sz w:val="10"/>
        </w:rPr>
        <w:t xml:space="preserve">. </w:t>
      </w:r>
      <w:r w:rsidRPr="00BF513A">
        <w:rPr>
          <w:rStyle w:val="StyleUnderline"/>
          <w:rFonts w:asciiTheme="minorHAnsi" w:hAnsiTheme="minorHAnsi" w:cstheme="minorHAnsi"/>
        </w:rPr>
        <w:t xml:space="preserve">The central message of the American right is that government is bad and must be limited. </w:t>
      </w:r>
      <w:r w:rsidRPr="00847AF8">
        <w:rPr>
          <w:rStyle w:val="Emphasis"/>
          <w:rFonts w:asciiTheme="minorHAnsi" w:hAnsiTheme="minorHAnsi" w:cstheme="minorHAnsi"/>
          <w:highlight w:val="green"/>
        </w:rPr>
        <w:t>This</w:t>
      </w:r>
      <w:r w:rsidRPr="00BF513A">
        <w:rPr>
          <w:rStyle w:val="Emphasis"/>
          <w:rFonts w:asciiTheme="minorHAnsi" w:hAnsiTheme="minorHAnsi" w:cstheme="minorHAnsi"/>
        </w:rPr>
        <w:t xml:space="preserve"> message </w:t>
      </w:r>
      <w:r w:rsidRPr="00847AF8">
        <w:rPr>
          <w:rStyle w:val="Emphasis"/>
          <w:rFonts w:asciiTheme="minorHAnsi" w:hAnsiTheme="minorHAnsi" w:cstheme="minorHAnsi"/>
          <w:highlight w:val="green"/>
        </w:rPr>
        <w:t>is used to justify austerity</w:t>
      </w:r>
      <w:r w:rsidRPr="00BF513A">
        <w:rPr>
          <w:rFonts w:asciiTheme="minorHAnsi" w:hAnsiTheme="minorHAnsi" w:cstheme="minorHAnsi"/>
          <w:sz w:val="10"/>
        </w:rPr>
        <w:t>.</w:t>
      </w:r>
      <w:r w:rsidRPr="00BF513A">
        <w:rPr>
          <w:rFonts w:asciiTheme="minorHAnsi" w:hAnsiTheme="minorHAnsi" w:cstheme="minorHAnsi"/>
          <w:sz w:val="10"/>
          <w:szCs w:val="12"/>
        </w:rPr>
        <w:t xml:space="preserve"> However, in most cases, neoliberal austerity does not actually involve a reduction of government. Typically, restructuring in the name of austerity is </w:t>
      </w:r>
      <w:proofErr w:type="gramStart"/>
      <w:r w:rsidRPr="00BF513A">
        <w:rPr>
          <w:rFonts w:asciiTheme="minorHAnsi" w:hAnsiTheme="minorHAnsi" w:cstheme="minorHAnsi"/>
          <w:sz w:val="10"/>
          <w:szCs w:val="12"/>
        </w:rPr>
        <w:t>really just</w:t>
      </w:r>
      <w:proofErr w:type="gramEnd"/>
      <w:r w:rsidRPr="00BF513A">
        <w:rPr>
          <w:rFonts w:asciiTheme="minorHAnsi" w:hAnsiTheme="minorHAnsi" w:cstheme="minorHAnsi"/>
          <w:sz w:val="10"/>
          <w:szCs w:val="12"/>
        </w:rPr>
        <w:t xml:space="preserve"> a transformation of government, not a reduction of it. Over the last 35 years, the state has been profoundly transformed, but it has not been reduced. The size of the government in the economy has not gone down.</w:t>
      </w:r>
      <w:r w:rsidRPr="00BF513A">
        <w:rPr>
          <w:rFonts w:asciiTheme="minorHAnsi" w:hAnsiTheme="minorHAnsi" w:cstheme="minorHAnsi"/>
          <w:sz w:val="10"/>
        </w:rPr>
        <w:t xml:space="preserve"> </w:t>
      </w:r>
      <w:r w:rsidRPr="00BF513A">
        <w:rPr>
          <w:rStyle w:val="StyleUnderline"/>
          <w:rFonts w:asciiTheme="minorHAnsi" w:hAnsiTheme="minorHAnsi" w:cstheme="minorHAnsi"/>
        </w:rPr>
        <w:t>The state has become less redistributive, more punitive</w:t>
      </w:r>
      <w:r w:rsidRPr="00BF513A">
        <w:rPr>
          <w:rFonts w:asciiTheme="minorHAnsi" w:hAnsiTheme="minorHAnsi" w:cstheme="minorHAnsi"/>
          <w:sz w:val="10"/>
        </w:rPr>
        <w:t xml:space="preserve">. </w:t>
      </w:r>
      <w:r w:rsidRPr="00BF513A">
        <w:rPr>
          <w:rFonts w:asciiTheme="minorHAnsi" w:hAnsiTheme="minorHAnsi" w:cstheme="minorHAnsi"/>
          <w:sz w:val="10"/>
          <w:szCs w:val="12"/>
        </w:rPr>
        <w:t xml:space="preserve">Instead of a robust program of government-subsidized and public housing, we have the prison system. Instead of well-funded public hospitals, we have profiteering private hospitals funded by enormous amounts of public money. Instead of large numbers of well-paid public workers, we </w:t>
      </w:r>
      <w:r w:rsidRPr="00BF513A">
        <w:rPr>
          <w:rFonts w:asciiTheme="minorHAnsi" w:hAnsiTheme="minorHAnsi" w:cstheme="minorHAnsi"/>
          <w:sz w:val="10"/>
          <w:szCs w:val="12"/>
        </w:rPr>
        <w:lastRenderedPageBreak/>
        <w:t>have large budgets for private firms that now subcontract tasks formerly conducted by the government.</w:t>
      </w:r>
      <w:r w:rsidRPr="00BF513A">
        <w:rPr>
          <w:rFonts w:asciiTheme="minorHAnsi" w:hAnsiTheme="minorHAnsi" w:cstheme="minorHAnsi"/>
          <w:sz w:val="10"/>
        </w:rPr>
        <w:t xml:space="preserve"> </w:t>
      </w:r>
      <w:r w:rsidRPr="00BF513A">
        <w:rPr>
          <w:rStyle w:val="StyleUnderline"/>
          <w:rFonts w:asciiTheme="minorHAnsi" w:hAnsiTheme="minorHAnsi" w:cstheme="minorHAnsi"/>
        </w:rPr>
        <w:t>We need to defend the progressive work of government</w:t>
      </w:r>
      <w:r w:rsidRPr="00BF513A">
        <w:rPr>
          <w:rFonts w:asciiTheme="minorHAnsi" w:hAnsiTheme="minorHAnsi" w:cstheme="minorHAnsi"/>
          <w:sz w:val="10"/>
        </w:rPr>
        <w:t xml:space="preserve">, </w:t>
      </w:r>
      <w:r w:rsidRPr="00BF513A">
        <w:rPr>
          <w:rFonts w:asciiTheme="minorHAnsi" w:hAnsiTheme="minorHAnsi" w:cstheme="minorHAnsi"/>
          <w:sz w:val="10"/>
          <w:szCs w:val="12"/>
        </w:rPr>
        <w:t>which, for me, means immediately defending public education. To be clear, I do not mean merely vote or ask nicely, I mean</w:t>
      </w:r>
      <w:r w:rsidRPr="00BF513A">
        <w:rPr>
          <w:rFonts w:asciiTheme="minorHAnsi" w:hAnsiTheme="minorHAnsi" w:cstheme="minorHAnsi"/>
          <w:sz w:val="10"/>
        </w:rPr>
        <w:t xml:space="preserve"> </w:t>
      </w:r>
      <w:r w:rsidRPr="00BF513A">
        <w:rPr>
          <w:rStyle w:val="StyleUnderline"/>
          <w:rFonts w:asciiTheme="minorHAnsi" w:hAnsiTheme="minorHAnsi" w:cstheme="minorHAnsi"/>
        </w:rPr>
        <w:t>movements should attack government and government officials</w:t>
      </w:r>
      <w:r w:rsidRPr="00BF513A">
        <w:rPr>
          <w:rFonts w:asciiTheme="minorHAnsi" w:hAnsiTheme="minorHAnsi" w:cstheme="minorHAnsi"/>
          <w:sz w:val="10"/>
        </w:rPr>
        <w:t xml:space="preserve">, target them with protests, </w:t>
      </w:r>
      <w:r w:rsidRPr="00BF513A">
        <w:rPr>
          <w:rStyle w:val="StyleUnderline"/>
          <w:rFonts w:asciiTheme="minorHAnsi" w:hAnsiTheme="minorHAnsi" w:cstheme="minorHAnsi"/>
        </w:rPr>
        <w:t>make their lives impossible until they comply</w:t>
      </w:r>
      <w:r w:rsidRPr="00BF513A">
        <w:rPr>
          <w:rFonts w:asciiTheme="minorHAnsi" w:hAnsiTheme="minorHAnsi" w:cstheme="minorHAnsi"/>
          <w:sz w:val="10"/>
        </w:rPr>
        <w:t xml:space="preserve">. </w:t>
      </w:r>
      <w:r w:rsidRPr="00BF513A">
        <w:rPr>
          <w:rFonts w:asciiTheme="minorHAnsi" w:hAnsiTheme="minorHAnsi" w:cstheme="minorHAnsi"/>
          <w:sz w:val="10"/>
          <w:szCs w:val="12"/>
        </w:rPr>
        <w:t>This was done very well with the FCC. And my hat goes off to the activists who saved the internet for us.</w:t>
      </w:r>
      <w:r w:rsidRPr="00BF513A">
        <w:rPr>
          <w:rFonts w:asciiTheme="minorHAnsi" w:hAnsiTheme="minorHAnsi" w:cstheme="minorHAnsi"/>
          <w:sz w:val="10"/>
        </w:rPr>
        <w:t xml:space="preserve"> </w:t>
      </w:r>
      <w:r w:rsidRPr="00BF513A">
        <w:rPr>
          <w:rStyle w:val="StyleUnderline"/>
          <w:rFonts w:asciiTheme="minorHAnsi" w:hAnsiTheme="minorHAnsi" w:cstheme="minorHAnsi"/>
        </w:rPr>
        <w:t>The left should be thinking about</w:t>
      </w:r>
      <w:r w:rsidRPr="00BF513A">
        <w:rPr>
          <w:rFonts w:asciiTheme="minorHAnsi" w:hAnsiTheme="minorHAnsi" w:cstheme="minorHAnsi"/>
          <w:sz w:val="10"/>
        </w:rPr>
        <w:t xml:space="preserve"> the </w:t>
      </w:r>
      <w:r w:rsidRPr="00BF513A">
        <w:rPr>
          <w:rStyle w:val="StyleUnderline"/>
          <w:rFonts w:asciiTheme="minorHAnsi" w:hAnsiTheme="minorHAnsi" w:cstheme="minorHAnsi"/>
        </w:rPr>
        <w:t>ways</w:t>
      </w:r>
      <w:r w:rsidRPr="00BF513A">
        <w:rPr>
          <w:rFonts w:asciiTheme="minorHAnsi" w:hAnsiTheme="minorHAnsi" w:cstheme="minorHAnsi"/>
          <w:sz w:val="10"/>
        </w:rPr>
        <w:t xml:space="preserve"> in which </w:t>
      </w:r>
      <w:r w:rsidRPr="00BF513A">
        <w:rPr>
          <w:rStyle w:val="StyleUnderline"/>
          <w:rFonts w:asciiTheme="minorHAnsi" w:hAnsiTheme="minorHAnsi" w:cstheme="minorHAnsi"/>
        </w:rPr>
        <w:t>it can leverage government</w:t>
      </w:r>
      <w:r w:rsidRPr="00BF513A">
        <w:rPr>
          <w:rFonts w:asciiTheme="minorHAnsi" w:hAnsiTheme="minorHAnsi" w:cstheme="minorHAnsi"/>
          <w:sz w:val="10"/>
        </w:rPr>
        <w:t xml:space="preserve">. </w:t>
      </w:r>
      <w:r w:rsidRPr="00BF513A">
        <w:rPr>
          <w:rStyle w:val="StyleUnderline"/>
          <w:rFonts w:asciiTheme="minorHAnsi" w:hAnsiTheme="minorHAnsi" w:cstheme="minorHAnsi"/>
        </w:rPr>
        <w:t>The utility of government was very apparent in Vermont during the aftermath of Hurricane Irene. The rains from that storm destroyed or damaged over a hundred bridges, many miles of road and rail, and swept away houses.</w:t>
      </w:r>
      <w:r w:rsidRPr="00BF513A">
        <w:rPr>
          <w:rFonts w:asciiTheme="minorHAnsi" w:hAnsiTheme="minorHAnsi" w:cstheme="minorHAnsi"/>
          <w:sz w:val="10"/>
        </w:rPr>
        <w:t xml:space="preserve"> Thirteen towns were totally stranded. There was a lot of incredible mutual aid; people just started clearing debris and helping each other out. But within all this, town government was a crucial connective tissue. Due to the tradition of New England town meeting, people are quite involved with their local government. Anarchists should love town meetings. It is no coincidence that Murray Bookchin spent much of his life in Vermont. Town meetings are a form of participatory budgeting without the lefty rigmarole. More importantly, the state government managed to get a huge amount of support from the federal government. The state in turn pushed this down to the town level. </w:t>
      </w:r>
      <w:r w:rsidRPr="00BF513A">
        <w:rPr>
          <w:rStyle w:val="StyleUnderline"/>
          <w:rFonts w:asciiTheme="minorHAnsi" w:hAnsiTheme="minorHAnsi" w:cstheme="minorHAnsi"/>
        </w:rPr>
        <w:t>Without that federal aid, Vermont would still be in ruins</w:t>
      </w:r>
      <w:r w:rsidRPr="00BF513A">
        <w:rPr>
          <w:rFonts w:asciiTheme="minorHAnsi" w:hAnsiTheme="minorHAnsi" w:cstheme="minorHAnsi"/>
          <w:sz w:val="10"/>
        </w:rPr>
        <w:t xml:space="preserve">. Vermont is not a big enough political entity to shake down General Electric, a huge employer in Vermont. </w:t>
      </w:r>
      <w:r w:rsidRPr="00BF513A">
        <w:rPr>
          <w:rStyle w:val="StyleUnderline"/>
          <w:rFonts w:asciiTheme="minorHAnsi" w:hAnsiTheme="minorHAnsi" w:cstheme="minorHAnsi"/>
        </w:rPr>
        <w:t>The Vermont government can’t pressure GE to pay for the rebuilding of local infrastructure</w:t>
      </w:r>
      <w:r w:rsidRPr="00BF513A">
        <w:rPr>
          <w:rFonts w:asciiTheme="minorHAnsi" w:hAnsiTheme="minorHAnsi" w:cstheme="minorHAnsi"/>
          <w:sz w:val="10"/>
        </w:rPr>
        <w:t xml:space="preserve">, but the federal government can. </w:t>
      </w:r>
      <w:r w:rsidRPr="00BF513A">
        <w:rPr>
          <w:rStyle w:val="StyleUnderline"/>
          <w:rFonts w:asciiTheme="minorHAnsi" w:hAnsiTheme="minorHAnsi" w:cstheme="minorHAnsi"/>
        </w:rPr>
        <w:t>Vermont would still be a disaster if it didn’t get a transfer of funds and materials from the federal government.</w:t>
      </w:r>
      <w:r w:rsidRPr="00BF513A">
        <w:rPr>
          <w:rFonts w:asciiTheme="minorHAnsi" w:hAnsiTheme="minorHAnsi" w:cstheme="minorHAnsi"/>
          <w:sz w:val="10"/>
        </w:rPr>
        <w:t xml:space="preserve"> Similarly in New York City, the public sector does not get enough praise for the many things it did well after super storm Sandy. Huge parts of the subway system were flooded, yet it was all up and running within the month. As an aside, one of the dirty little secrets about the Vermont economy is that it’s heavily tied-up with the military industrial complex. People think Vermont is all about farming and boutique food processing. Vermont has a </w:t>
      </w:r>
      <w:proofErr w:type="gramStart"/>
      <w:r w:rsidRPr="00BF513A">
        <w:rPr>
          <w:rFonts w:asciiTheme="minorHAnsi" w:hAnsiTheme="minorHAnsi" w:cstheme="minorHAnsi"/>
          <w:sz w:val="10"/>
        </w:rPr>
        <w:t>pretty diverse</w:t>
      </w:r>
      <w:proofErr w:type="gramEnd"/>
      <w:r w:rsidRPr="00BF513A">
        <w:rPr>
          <w:rFonts w:asciiTheme="minorHAnsi" w:hAnsiTheme="minorHAnsi" w:cstheme="minorHAnsi"/>
          <w:sz w:val="10"/>
        </w:rPr>
        <w:t xml:space="preserve"> economy, but agriculture plays a much smaller role than you might think, about 2 percent of employment. Meanwhile, the state’s industrial sector, along with the government, is one of the top employers, at about 13 percent of all employment. Most of this work is in what’s called precision manufacturing, making stuff like: high performance nozzles, switches, calibrators, and stuff like the lenses used in satellites, or handcrafting the blades that go in GE jet engines. But I digress … </w:t>
      </w:r>
      <w:r w:rsidRPr="00847AF8">
        <w:rPr>
          <w:rStyle w:val="StyleUnderline"/>
          <w:rFonts w:asciiTheme="minorHAnsi" w:hAnsiTheme="minorHAnsi" w:cstheme="minorHAnsi"/>
          <w:highlight w:val="green"/>
        </w:rPr>
        <w:t>As we enter the crisis of climate change</w:t>
      </w:r>
      <w:r w:rsidRPr="00BF513A">
        <w:rPr>
          <w:rStyle w:val="StyleUnderline"/>
          <w:rFonts w:asciiTheme="minorHAnsi" w:hAnsiTheme="minorHAnsi" w:cstheme="minorHAnsi"/>
        </w:rPr>
        <w:t xml:space="preserve">, it’s important to be aware of the </w:t>
      </w:r>
      <w:proofErr w:type="gramStart"/>
      <w:r w:rsidRPr="00BF513A">
        <w:rPr>
          <w:rStyle w:val="Emphasis"/>
          <w:rFonts w:asciiTheme="minorHAnsi" w:hAnsiTheme="minorHAnsi" w:cstheme="minorHAnsi"/>
        </w:rPr>
        <w:t xml:space="preserve">actually </w:t>
      </w:r>
      <w:r w:rsidRPr="00847AF8">
        <w:rPr>
          <w:rStyle w:val="Emphasis"/>
          <w:rFonts w:asciiTheme="minorHAnsi" w:hAnsiTheme="minorHAnsi" w:cstheme="minorHAnsi"/>
          <w:highlight w:val="green"/>
        </w:rPr>
        <w:t>existing</w:t>
      </w:r>
      <w:proofErr w:type="gramEnd"/>
      <w:r w:rsidRPr="00847AF8">
        <w:rPr>
          <w:rStyle w:val="Emphasis"/>
          <w:rFonts w:asciiTheme="minorHAnsi" w:hAnsiTheme="minorHAnsi" w:cstheme="minorHAnsi"/>
          <w:highlight w:val="green"/>
        </w:rPr>
        <w:t xml:space="preserve"> legal</w:t>
      </w:r>
      <w:r w:rsidRPr="00BF513A">
        <w:rPr>
          <w:rStyle w:val="Emphasis"/>
          <w:rFonts w:asciiTheme="minorHAnsi" w:hAnsiTheme="minorHAnsi" w:cstheme="minorHAnsi"/>
        </w:rPr>
        <w:t xml:space="preserve"> and institutional </w:t>
      </w:r>
      <w:r w:rsidRPr="00847AF8">
        <w:rPr>
          <w:rStyle w:val="Emphasis"/>
          <w:rFonts w:asciiTheme="minorHAnsi" w:hAnsiTheme="minorHAnsi" w:cstheme="minorHAnsi"/>
          <w:highlight w:val="green"/>
        </w:rPr>
        <w:t>mechanisms</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with which we </w:t>
      </w:r>
      <w:r w:rsidRPr="00847AF8">
        <w:rPr>
          <w:rStyle w:val="Emphasis"/>
          <w:rFonts w:asciiTheme="minorHAnsi" w:hAnsiTheme="minorHAnsi" w:cstheme="minorHAnsi"/>
          <w:highlight w:val="green"/>
        </w:rPr>
        <w:t>can</w:t>
      </w:r>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contain</w:t>
      </w:r>
      <w:r w:rsidRPr="00BF513A">
        <w:rPr>
          <w:rStyle w:val="StyleUnderline"/>
          <w:rFonts w:asciiTheme="minorHAnsi" w:hAnsiTheme="minorHAnsi" w:cstheme="minorHAnsi"/>
        </w:rPr>
        <w:t xml:space="preserve"> and control </w:t>
      </w:r>
      <w:r w:rsidRPr="00847AF8">
        <w:rPr>
          <w:rStyle w:val="StyleUnderline"/>
          <w:rFonts w:asciiTheme="minorHAnsi" w:hAnsiTheme="minorHAnsi" w:cstheme="minorHAnsi"/>
          <w:highlight w:val="green"/>
        </w:rPr>
        <w:t>capital</w:t>
      </w:r>
      <w:r w:rsidRPr="00BF513A">
        <w:rPr>
          <w:rFonts w:asciiTheme="minorHAnsi" w:hAnsiTheme="minorHAnsi" w:cstheme="minorHAnsi"/>
          <w:sz w:val="10"/>
        </w:rPr>
        <w:t xml:space="preserve">. I often joke with my anarchist and libertarian friends and ask if their mutual-aid collectives can run Chicago’s sanitation system or operate satellites. Of course, on one level, I’m joking, but on another level, I’m being quite serious. I </w:t>
      </w:r>
      <w:r w:rsidRPr="00BF513A">
        <w:rPr>
          <w:rStyle w:val="StyleUnderline"/>
          <w:rFonts w:asciiTheme="minorHAnsi" w:hAnsiTheme="minorHAnsi" w:cstheme="minorHAnsi"/>
        </w:rPr>
        <w:t>don’t think activists on the left properly understand the complexity of modern society. A simple example would be how much sewage is produced in a single day in a country with 330 million people</w:t>
      </w:r>
      <w:r w:rsidRPr="00BF513A">
        <w:rPr>
          <w:rFonts w:asciiTheme="minorHAnsi" w:hAnsiTheme="minorHAnsi" w:cstheme="minorHAnsi"/>
          <w:sz w:val="10"/>
        </w:rPr>
        <w:t xml:space="preserve">. How do people expect to manage these day-to-day issues? In your opinion, is there a lack of sophistication on the left in terms of what, exactly, the state does and how it functions in our day-to-day lives? It’s sobering to reflect on just how complex the physical systems of modern society are. And though it is very unpopular to say among most American activists, </w:t>
      </w:r>
      <w:r w:rsidRPr="00847AF8">
        <w:rPr>
          <w:rStyle w:val="StyleUnderline"/>
          <w:rFonts w:asciiTheme="minorHAnsi" w:hAnsiTheme="minorHAnsi" w:cstheme="minorHAnsi"/>
          <w:highlight w:val="green"/>
        </w:rPr>
        <w:t>it is important to think about</w:t>
      </w:r>
      <w:r w:rsidRPr="00BF513A">
        <w:rPr>
          <w:rStyle w:val="StyleUnderline"/>
          <w:rFonts w:asciiTheme="minorHAnsi" w:hAnsiTheme="minorHAnsi" w:cstheme="minorHAnsi"/>
        </w:rPr>
        <w:t xml:space="preserve"> the hierarchies and </w:t>
      </w:r>
      <w:r w:rsidRPr="00847AF8">
        <w:rPr>
          <w:rStyle w:val="StyleUnderline"/>
          <w:rFonts w:asciiTheme="minorHAnsi" w:hAnsiTheme="minorHAnsi" w:cstheme="minorHAnsi"/>
          <w:highlight w:val="green"/>
        </w:rPr>
        <w:t>bureaucracies that are</w:t>
      </w:r>
      <w:r w:rsidRPr="00BF513A">
        <w:rPr>
          <w:rStyle w:val="StyleUnderline"/>
          <w:rFonts w:asciiTheme="minorHAnsi" w:hAnsiTheme="minorHAnsi" w:cstheme="minorHAnsi"/>
        </w:rPr>
        <w:t xml:space="preserve"> necessarily </w:t>
      </w:r>
      <w:r w:rsidRPr="00847AF8">
        <w:rPr>
          <w:rStyle w:val="StyleUnderline"/>
          <w:rFonts w:asciiTheme="minorHAnsi" w:hAnsiTheme="minorHAnsi" w:cstheme="minorHAnsi"/>
          <w:highlight w:val="green"/>
        </w:rPr>
        <w:t>part of</w:t>
      </w:r>
      <w:r w:rsidRPr="00BF513A">
        <w:rPr>
          <w:rStyle w:val="StyleUnderline"/>
          <w:rFonts w:asciiTheme="minorHAnsi" w:hAnsiTheme="minorHAnsi" w:cstheme="minorHAnsi"/>
        </w:rPr>
        <w:t xml:space="preserve"> technologically </w:t>
      </w:r>
      <w:r w:rsidRPr="00847AF8">
        <w:rPr>
          <w:rStyle w:val="StyleUnderline"/>
          <w:rFonts w:asciiTheme="minorHAnsi" w:hAnsiTheme="minorHAnsi" w:cstheme="minorHAnsi"/>
          <w:highlight w:val="green"/>
        </w:rPr>
        <w:t>complex systems</w:t>
      </w:r>
      <w:r w:rsidRPr="00BF513A">
        <w:rPr>
          <w:rFonts w:asciiTheme="minorHAnsi" w:hAnsiTheme="minorHAnsi" w:cstheme="minorHAnsi"/>
          <w:sz w:val="10"/>
        </w:rPr>
        <w:t xml:space="preserve">. A friend of mine is a water engineer in Detroit, and he was talking to me about exactly what you’re mentioning. </w:t>
      </w:r>
      <w:r w:rsidRPr="00BF513A">
        <w:rPr>
          <w:rStyle w:val="StyleUnderline"/>
          <w:rFonts w:asciiTheme="minorHAnsi" w:hAnsiTheme="minorHAnsi" w:cstheme="minorHAnsi"/>
        </w:rPr>
        <w:t xml:space="preserve">The sewer system in Detroit is mind-bogglingly enormous </w:t>
      </w:r>
      <w:proofErr w:type="gramStart"/>
      <w:r w:rsidRPr="00BF513A">
        <w:rPr>
          <w:rStyle w:val="StyleUnderline"/>
          <w:rFonts w:asciiTheme="minorHAnsi" w:hAnsiTheme="minorHAnsi" w:cstheme="minorHAnsi"/>
        </w:rPr>
        <w:t>and also</w:t>
      </w:r>
      <w:proofErr w:type="gramEnd"/>
      <w:r w:rsidRPr="00BF513A">
        <w:rPr>
          <w:rStyle w:val="StyleUnderline"/>
          <w:rFonts w:asciiTheme="minorHAnsi" w:hAnsiTheme="minorHAnsi" w:cstheme="minorHAnsi"/>
        </w:rPr>
        <w:t xml:space="preserve"> very dilapidated and very expensive. To not have infrastructure publicly maintained, even though the capitalist class might not admit this, would ultimately undermine capital accumulation</w:t>
      </w:r>
      <w:r w:rsidRPr="00BF513A">
        <w:rPr>
          <w:rFonts w:asciiTheme="minorHAnsi" w:hAnsiTheme="minorHAnsi" w:cstheme="minorHAnsi"/>
          <w:sz w:val="10"/>
        </w:rPr>
        <w:t xml:space="preserve">. You asked if there is a lack of sophistication. Look, I’m trying to make helpful criticisms to my comrades on the left, particularly to activists who work so hard and valiantly. I’ve criticized divestment as a strategy, yet I support it. I criticized the false claims that divesting fossil fuels stocks would hurt fossil fuel companies. The fossil fuel divestment movement started out making that claim. To its credit, the movement has stopped making such claims. Now, they say that it will remove the industries "social license," which is a problematic concept that comes from the odious world of "corporate social responsibility." However, now, </w:t>
      </w:r>
      <w:r w:rsidRPr="00847AF8">
        <w:rPr>
          <w:rStyle w:val="StyleUnderline"/>
          <w:rFonts w:asciiTheme="minorHAnsi" w:hAnsiTheme="minorHAnsi" w:cstheme="minorHAnsi"/>
          <w:highlight w:val="green"/>
        </w:rPr>
        <w:t>students</w:t>
      </w:r>
      <w:r w:rsidRPr="00BF513A">
        <w:rPr>
          <w:rFonts w:asciiTheme="minorHAnsi" w:hAnsiTheme="minorHAnsi" w:cstheme="minorHAnsi"/>
          <w:sz w:val="10"/>
        </w:rPr>
        <w:t xml:space="preserve"> are becoming politicized, and that’s always great news. For several years, some of us have been trying to get climate activists, the climate left, to take the EPA and the Clean Air Act seriously. The EPA has the power to </w:t>
      </w:r>
      <w:proofErr w:type="gramStart"/>
      <w:r w:rsidRPr="00BF513A">
        <w:rPr>
          <w:rFonts w:asciiTheme="minorHAnsi" w:hAnsiTheme="minorHAnsi" w:cstheme="minorHAnsi"/>
          <w:sz w:val="10"/>
        </w:rPr>
        <w:t>actually de-</w:t>
      </w:r>
      <w:proofErr w:type="gramEnd"/>
      <w:r w:rsidRPr="00BF513A">
        <w:rPr>
          <w:rFonts w:asciiTheme="minorHAnsi" w:hAnsiTheme="minorHAnsi" w:cstheme="minorHAnsi"/>
          <w:sz w:val="10"/>
        </w:rPr>
        <w:t xml:space="preserve">carbonize the economy. The divestment logic is: Schools will divest, then fossil fuel companies will be held in greater contempt than they are now? Honestly, they’re already hated by everybody. That does what? That creates the political pressure to stop polluting? We already have those regulations: the Clean Air Act. There was a Supreme Court Case, Massachusetts v. EPA, that was ruled on in 2007. It said the EPA must regulate greenhouse gas emissions. Lots of professional activists in the climate movement, at least up until very recently, have been totally unaware of this. Consequently, </w:t>
      </w:r>
      <w:r w:rsidRPr="00BF513A">
        <w:rPr>
          <w:rStyle w:val="StyleUnderline"/>
          <w:rFonts w:asciiTheme="minorHAnsi" w:hAnsiTheme="minorHAnsi" w:cstheme="minorHAnsi"/>
        </w:rPr>
        <w:t xml:space="preserve">they </w:t>
      </w:r>
      <w:r w:rsidRPr="00847AF8">
        <w:rPr>
          <w:rStyle w:val="StyleUnderline"/>
          <w:rFonts w:asciiTheme="minorHAnsi" w:hAnsiTheme="minorHAnsi" w:cstheme="minorHAnsi"/>
          <w:highlight w:val="green"/>
        </w:rPr>
        <w:t>are not making demands of the EPA</w:t>
      </w:r>
      <w:r w:rsidRPr="00BF513A">
        <w:rPr>
          <w:rStyle w:val="StyleUnderline"/>
          <w:rFonts w:asciiTheme="minorHAnsi" w:hAnsiTheme="minorHAnsi" w:cstheme="minorHAnsi"/>
        </w:rPr>
        <w:t>. They are not making demands of their various</w:t>
      </w:r>
      <w:r w:rsidRPr="00BF513A">
        <w:rPr>
          <w:rFonts w:asciiTheme="minorHAnsi" w:hAnsiTheme="minorHAnsi" w:cstheme="minorHAnsi"/>
          <w:sz w:val="10"/>
        </w:rPr>
        <w:t xml:space="preserve"> local, </w:t>
      </w:r>
      <w:proofErr w:type="gramStart"/>
      <w:r w:rsidRPr="00BF513A">
        <w:rPr>
          <w:rFonts w:asciiTheme="minorHAnsi" w:hAnsiTheme="minorHAnsi" w:cstheme="minorHAnsi"/>
          <w:sz w:val="10"/>
        </w:rPr>
        <w:t>state</w:t>
      </w:r>
      <w:proofErr w:type="gramEnd"/>
      <w:r w:rsidRPr="00BF513A">
        <w:rPr>
          <w:rFonts w:asciiTheme="minorHAnsi" w:hAnsiTheme="minorHAnsi" w:cstheme="minorHAnsi"/>
          <w:sz w:val="10"/>
        </w:rPr>
        <w:t xml:space="preserve"> and federal </w:t>
      </w:r>
      <w:r w:rsidRPr="00BF513A">
        <w:rPr>
          <w:rStyle w:val="StyleUnderline"/>
          <w:rFonts w:asciiTheme="minorHAnsi" w:hAnsiTheme="minorHAnsi" w:cstheme="minorHAnsi"/>
        </w:rPr>
        <w:t xml:space="preserve">environmental agencies. These entities should be enforcing the </w:t>
      </w:r>
      <w:r w:rsidRPr="00BF513A">
        <w:rPr>
          <w:rStyle w:val="StyleUnderline"/>
          <w:rFonts w:asciiTheme="minorHAnsi" w:hAnsiTheme="minorHAnsi" w:cstheme="minorHAnsi"/>
        </w:rPr>
        <w:lastRenderedPageBreak/>
        <w:t>laws. They have the power. It’s not because the people in the climate movement are bad people or unintelligent</w:t>
      </w:r>
      <w:r w:rsidRPr="00BF513A">
        <w:rPr>
          <w:rFonts w:asciiTheme="minorHAnsi" w:hAnsiTheme="minorHAnsi" w:cstheme="minorHAnsi"/>
          <w:sz w:val="10"/>
        </w:rPr>
        <w:t xml:space="preserve">. They’re dedicated and extremely smart. </w:t>
      </w:r>
      <w:r w:rsidRPr="00BF513A">
        <w:rPr>
          <w:rStyle w:val="Emphasis"/>
          <w:rFonts w:asciiTheme="minorHAnsi" w:hAnsiTheme="minorHAnsi" w:cstheme="minorHAnsi"/>
        </w:rPr>
        <w:t xml:space="preserve">It’s </w:t>
      </w:r>
      <w:r w:rsidRPr="00847AF8">
        <w:rPr>
          <w:rStyle w:val="Emphasis"/>
          <w:rFonts w:asciiTheme="minorHAnsi" w:hAnsiTheme="minorHAnsi" w:cstheme="minorHAnsi"/>
          <w:highlight w:val="green"/>
        </w:rPr>
        <w:t>because there’s an anti-state ethos</w:t>
      </w:r>
      <w:r w:rsidRPr="00BF513A">
        <w:rPr>
          <w:rStyle w:val="StyleUnderline"/>
          <w:rFonts w:asciiTheme="minorHAnsi" w:hAnsiTheme="minorHAnsi" w:cstheme="minorHAnsi"/>
        </w:rPr>
        <w:t xml:space="preserve"> within the environmental movement and a </w:t>
      </w:r>
      <w:r w:rsidRPr="00847AF8">
        <w:rPr>
          <w:rStyle w:val="StyleUnderline"/>
          <w:rFonts w:asciiTheme="minorHAnsi" w:hAnsiTheme="minorHAnsi" w:cstheme="minorHAnsi"/>
          <w:highlight w:val="green"/>
        </w:rPr>
        <w:t>romanticization of the local</w:t>
      </w:r>
      <w:r w:rsidRPr="00BF513A">
        <w:rPr>
          <w:rStyle w:val="StyleUnderline"/>
          <w:rFonts w:asciiTheme="minorHAnsi" w:hAnsiTheme="minorHAnsi" w:cstheme="minorHAnsi"/>
        </w:rPr>
        <w:t>.</w:t>
      </w:r>
      <w:r w:rsidRPr="00BF513A">
        <w:rPr>
          <w:rFonts w:asciiTheme="minorHAnsi" w:hAnsiTheme="minorHAnsi" w:cstheme="minorHAnsi"/>
          <w:sz w:val="10"/>
        </w:rPr>
        <w:t xml:space="preserve"> On a side note, I don’t think </w:t>
      </w:r>
      <w:proofErr w:type="gramStart"/>
      <w:r w:rsidRPr="00BF513A">
        <w:rPr>
          <w:rStyle w:val="StyleUnderline"/>
          <w:rFonts w:asciiTheme="minorHAnsi" w:hAnsiTheme="minorHAnsi" w:cstheme="minorHAnsi"/>
        </w:rPr>
        <w:t>all of</w:t>
      </w:r>
      <w:proofErr w:type="gramEnd"/>
      <w:r w:rsidRPr="00BF513A">
        <w:rPr>
          <w:rStyle w:val="StyleUnderline"/>
          <w:rFonts w:asciiTheme="minorHAnsi" w:hAnsiTheme="minorHAnsi" w:cstheme="minorHAnsi"/>
        </w:rPr>
        <w:t xml:space="preserve"> this stuff about local economies</w:t>
      </w:r>
      <w:r w:rsidRPr="00BF513A">
        <w:rPr>
          <w:rFonts w:asciiTheme="minorHAnsi" w:hAnsiTheme="minorHAnsi" w:cstheme="minorHAnsi"/>
          <w:sz w:val="10"/>
        </w:rPr>
        <w:t xml:space="preserve"> is helpful. Sometimes I think this sort of thinking </w:t>
      </w:r>
      <w:r w:rsidRPr="00847AF8">
        <w:rPr>
          <w:rStyle w:val="StyleUnderline"/>
          <w:rFonts w:asciiTheme="minorHAnsi" w:hAnsiTheme="minorHAnsi" w:cstheme="minorHAnsi"/>
          <w:highlight w:val="green"/>
        </w:rPr>
        <w:t>doesn’t recognize how the global political economy works</w:t>
      </w:r>
      <w:r w:rsidRPr="00847AF8">
        <w:rPr>
          <w:rFonts w:asciiTheme="minorHAnsi" w:hAnsiTheme="minorHAnsi" w:cstheme="minorHAnsi"/>
          <w:sz w:val="10"/>
          <w:highlight w:val="green"/>
        </w:rPr>
        <w:t>.</w:t>
      </w:r>
      <w:r w:rsidRPr="00BF513A">
        <w:rPr>
          <w:rFonts w:asciiTheme="minorHAnsi" w:hAnsiTheme="minorHAnsi" w:cstheme="minorHAnsi"/>
          <w:sz w:val="10"/>
        </w:rPr>
        <w:t xml:space="preserve"> The comrades at Jacobin magazine have called this anarcho-liberalism. I think that is a great way to describe </w:t>
      </w:r>
      <w:r w:rsidRPr="00BF513A">
        <w:rPr>
          <w:rStyle w:val="StyleUnderline"/>
          <w:rFonts w:asciiTheme="minorHAnsi" w:hAnsiTheme="minorHAnsi" w:cstheme="minorHAnsi"/>
        </w:rPr>
        <w:t>the dominant ideology of US left</w:t>
      </w:r>
      <w:r w:rsidRPr="00BF513A">
        <w:rPr>
          <w:rFonts w:asciiTheme="minorHAnsi" w:hAnsiTheme="minorHAnsi" w:cstheme="minorHAnsi"/>
          <w:sz w:val="10"/>
        </w:rPr>
        <w:t xml:space="preserve">, which is both anarchist and liberal in its sensibilities. This ideology </w:t>
      </w:r>
      <w:r w:rsidRPr="00BF513A">
        <w:rPr>
          <w:rStyle w:val="StyleUnderline"/>
          <w:rFonts w:asciiTheme="minorHAnsi" w:hAnsiTheme="minorHAnsi" w:cstheme="minorHAnsi"/>
        </w:rPr>
        <w:t>is fundamentally about ignoring government</w:t>
      </w:r>
      <w:r w:rsidRPr="00BF513A">
        <w:rPr>
          <w:rFonts w:asciiTheme="minorHAnsi" w:hAnsiTheme="minorHAnsi" w:cstheme="minorHAnsi"/>
          <w:sz w:val="10"/>
        </w:rPr>
        <w:t xml:space="preserve">, and </w:t>
      </w:r>
      <w:r w:rsidRPr="00BF513A">
        <w:rPr>
          <w:rStyle w:val="StyleUnderline"/>
          <w:rFonts w:asciiTheme="minorHAnsi" w:hAnsiTheme="minorHAnsi" w:cstheme="minorHAnsi"/>
        </w:rPr>
        <w:t>instead</w:t>
      </w:r>
      <w:r w:rsidRPr="00BF513A">
        <w:rPr>
          <w:rFonts w:asciiTheme="minorHAnsi" w:hAnsiTheme="minorHAnsi" w:cstheme="minorHAnsi"/>
          <w:sz w:val="10"/>
        </w:rPr>
        <w:t xml:space="preserve">, being </w:t>
      </w:r>
      <w:r w:rsidRPr="00BF513A">
        <w:rPr>
          <w:rStyle w:val="StyleUnderline"/>
          <w:rFonts w:asciiTheme="minorHAnsi" w:hAnsiTheme="minorHAnsi" w:cstheme="minorHAnsi"/>
        </w:rPr>
        <w:t>obsessed with</w:t>
      </w:r>
      <w:r w:rsidRPr="00BF513A">
        <w:rPr>
          <w:rFonts w:asciiTheme="minorHAnsi" w:hAnsiTheme="minorHAnsi" w:cstheme="minorHAnsi"/>
          <w:sz w:val="10"/>
        </w:rPr>
        <w:t xml:space="preserve"> scale, size, and, by extension, </w:t>
      </w:r>
      <w:r w:rsidRPr="00BF513A">
        <w:rPr>
          <w:rStyle w:val="StyleUnderline"/>
          <w:rFonts w:asciiTheme="minorHAnsi" w:hAnsiTheme="minorHAnsi" w:cstheme="minorHAnsi"/>
        </w:rPr>
        <w:t>authenticity</w:t>
      </w:r>
      <w:r w:rsidRPr="00BF513A">
        <w:rPr>
          <w:rFonts w:asciiTheme="minorHAnsi" w:hAnsiTheme="minorHAnsi" w:cstheme="minorHAnsi"/>
          <w:sz w:val="10"/>
        </w:rPr>
        <w:t xml:space="preserve">. </w:t>
      </w:r>
      <w:r w:rsidRPr="00BF513A">
        <w:rPr>
          <w:rStyle w:val="StyleUnderline"/>
          <w:rFonts w:asciiTheme="minorHAnsi" w:hAnsiTheme="minorHAnsi" w:cstheme="minorHAnsi"/>
        </w:rPr>
        <w:t xml:space="preserve">Big things are bad. Small things are good. Planning is bad. Spontaneity is good. It is as insidious as it is ridiculous. But it is the </w:t>
      </w:r>
      <w:r w:rsidRPr="00BF513A">
        <w:rPr>
          <w:rStyle w:val="Emphasis"/>
          <w:rFonts w:asciiTheme="minorHAnsi" w:hAnsiTheme="minorHAnsi" w:cstheme="minorHAnsi"/>
        </w:rPr>
        <w:t>dominant worldview</w:t>
      </w:r>
      <w:r w:rsidRPr="00BF513A">
        <w:rPr>
          <w:rStyle w:val="StyleUnderline"/>
          <w:rFonts w:asciiTheme="minorHAnsi" w:hAnsiTheme="minorHAnsi" w:cstheme="minorHAnsi"/>
        </w:rPr>
        <w:t xml:space="preserve"> among the US left</w:t>
      </w:r>
      <w:r w:rsidRPr="00BF513A">
        <w:rPr>
          <w:rFonts w:asciiTheme="minorHAnsi" w:hAnsiTheme="minorHAnsi" w:cstheme="minorHAnsi"/>
          <w:sz w:val="10"/>
        </w:rPr>
        <w:t xml:space="preserve">. Do you really think that this is the best way to approach the industry, through mobilizing state resources? Look, </w:t>
      </w:r>
      <w:r w:rsidRPr="00847AF8">
        <w:rPr>
          <w:rStyle w:val="StyleUnderline"/>
          <w:rFonts w:asciiTheme="minorHAnsi" w:hAnsiTheme="minorHAnsi" w:cstheme="minorHAnsi"/>
          <w:highlight w:val="green"/>
        </w:rPr>
        <w:t>the fossil fuel industry is</w:t>
      </w:r>
      <w:r w:rsidRPr="00BF513A">
        <w:rPr>
          <w:rStyle w:val="StyleUnderline"/>
          <w:rFonts w:asciiTheme="minorHAnsi" w:hAnsiTheme="minorHAnsi" w:cstheme="minorHAnsi"/>
        </w:rPr>
        <w:t xml:space="preserve"> the most </w:t>
      </w:r>
      <w:r w:rsidRPr="00847AF8">
        <w:rPr>
          <w:rStyle w:val="StyleUnderline"/>
          <w:rFonts w:asciiTheme="minorHAnsi" w:hAnsiTheme="minorHAnsi" w:cstheme="minorHAnsi"/>
          <w:highlight w:val="green"/>
        </w:rPr>
        <w:t>powerful</w:t>
      </w:r>
      <w:r w:rsidRPr="00BF513A">
        <w:rPr>
          <w:rStyle w:val="StyleUnderline"/>
          <w:rFonts w:asciiTheme="minorHAnsi" w:hAnsiTheme="minorHAnsi" w:cstheme="minorHAnsi"/>
        </w:rPr>
        <w:t xml:space="preserve"> force the world has ever seen</w:t>
      </w:r>
      <w:r w:rsidRPr="00BF513A">
        <w:rPr>
          <w:rFonts w:asciiTheme="minorHAnsi" w:hAnsiTheme="minorHAnsi" w:cstheme="minorHAnsi"/>
          <w:sz w:val="10"/>
        </w:rPr>
        <w:t xml:space="preserve">. Be honest, </w:t>
      </w:r>
      <w:r w:rsidRPr="00847AF8">
        <w:rPr>
          <w:rStyle w:val="StyleUnderline"/>
          <w:rFonts w:asciiTheme="minorHAnsi" w:hAnsiTheme="minorHAnsi" w:cstheme="minorHAnsi"/>
          <w:highlight w:val="green"/>
        </w:rPr>
        <w:t>what institution could possibly</w:t>
      </w:r>
      <w:r w:rsidRPr="00BF513A">
        <w:rPr>
          <w:rStyle w:val="StyleUnderline"/>
          <w:rFonts w:asciiTheme="minorHAnsi" w:hAnsiTheme="minorHAnsi" w:cstheme="minorHAnsi"/>
        </w:rPr>
        <w:t xml:space="preserve"> </w:t>
      </w:r>
      <w:r w:rsidRPr="00BF513A">
        <w:rPr>
          <w:rStyle w:val="StyleUnderline"/>
          <w:rFonts w:asciiTheme="minorHAnsi" w:hAnsiTheme="minorHAnsi" w:cstheme="minorHAnsi"/>
          <w:strike/>
        </w:rPr>
        <w:t>stand up to</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rebuff</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them?</w:t>
      </w:r>
      <w:r w:rsidRPr="00BF513A">
        <w:rPr>
          <w:rStyle w:val="StyleUnderline"/>
          <w:rFonts w:asciiTheme="minorHAnsi" w:hAnsiTheme="minorHAnsi" w:cstheme="minorHAnsi"/>
        </w:rPr>
        <w:t xml:space="preserve"> The state</w:t>
      </w:r>
      <w:r w:rsidRPr="00BF513A">
        <w:rPr>
          <w:rFonts w:asciiTheme="minorHAnsi" w:hAnsiTheme="minorHAnsi" w:cstheme="minorHAnsi"/>
          <w:sz w:val="10"/>
        </w:rPr>
        <w:t xml:space="preserve">. That doesn’t mean it will. Right now, government is captured by these corporate entities. But, it has, at least in theory, an obligation to the people. And </w:t>
      </w:r>
      <w:r w:rsidRPr="00BF513A">
        <w:rPr>
          <w:rStyle w:val="StyleUnderline"/>
          <w:rFonts w:asciiTheme="minorHAnsi" w:hAnsiTheme="minorHAnsi" w:cstheme="minorHAnsi"/>
        </w:rPr>
        <w:t>it</w:t>
      </w:r>
      <w:r w:rsidRPr="00BF513A">
        <w:rPr>
          <w:rFonts w:asciiTheme="minorHAnsi" w:hAnsiTheme="minorHAnsi" w:cstheme="minorHAnsi"/>
          <w:sz w:val="10"/>
        </w:rPr>
        <w:t xml:space="preserve"> also </w:t>
      </w:r>
      <w:r w:rsidRPr="00BF513A">
        <w:rPr>
          <w:rStyle w:val="StyleUnderline"/>
          <w:rFonts w:asciiTheme="minorHAnsi" w:hAnsiTheme="minorHAnsi" w:cstheme="minorHAnsi"/>
        </w:rPr>
        <w:t>has the laws that we need to wipe out the fossil fuel industrial complex</w:t>
      </w:r>
      <w:r w:rsidRPr="00BF513A">
        <w:rPr>
          <w:rFonts w:asciiTheme="minorHAnsi" w:hAnsiTheme="minorHAnsi" w:cstheme="minorHAnsi"/>
          <w:sz w:val="10"/>
        </w:rPr>
        <w:t xml:space="preserve">. This sounds fantastical and nuts, but I don’t think it is. I’ve been harping on this in articles and a little bit at the end of Tropic of Chaos. According to the Center for Biological Diversity, Nixon-era laws can be used to sue developers, polluters, etc. You might not be able to stop them, but you can slow them down. The </w:t>
      </w:r>
      <w:r w:rsidRPr="00BF513A">
        <w:rPr>
          <w:rStyle w:val="StyleUnderline"/>
          <w:rFonts w:asciiTheme="minorHAnsi" w:hAnsiTheme="minorHAnsi" w:cstheme="minorHAnsi"/>
        </w:rPr>
        <w:t xml:space="preserve">Clean Air Act basically says that if science can show that smoke-stack pollution is harmful to human health, it </w:t>
      </w:r>
      <w:proofErr w:type="gramStart"/>
      <w:r w:rsidRPr="00BF513A">
        <w:rPr>
          <w:rStyle w:val="StyleUnderline"/>
          <w:rFonts w:asciiTheme="minorHAnsi" w:hAnsiTheme="minorHAnsi" w:cstheme="minorHAnsi"/>
        </w:rPr>
        <w:t>has to</w:t>
      </w:r>
      <w:proofErr w:type="gramEnd"/>
      <w:r w:rsidRPr="00BF513A">
        <w:rPr>
          <w:rStyle w:val="StyleUnderline"/>
          <w:rFonts w:asciiTheme="minorHAnsi" w:hAnsiTheme="minorHAnsi" w:cstheme="minorHAnsi"/>
        </w:rPr>
        <w:t xml:space="preserve"> be regulated</w:t>
      </w:r>
      <w:r w:rsidRPr="00BF513A">
        <w:rPr>
          <w:rFonts w:asciiTheme="minorHAnsi" w:hAnsiTheme="minorHAnsi" w:cstheme="minorHAnsi"/>
          <w:sz w:val="10"/>
        </w:rPr>
        <w:t xml:space="preserve">. </w:t>
      </w:r>
      <w:r w:rsidRPr="00BF513A">
        <w:rPr>
          <w:rStyle w:val="StyleUnderline"/>
          <w:rFonts w:asciiTheme="minorHAnsi" w:hAnsiTheme="minorHAnsi" w:cstheme="minorHAnsi"/>
        </w:rPr>
        <w:t>If there was a movement really pushing the government</w:t>
      </w:r>
      <w:r w:rsidRPr="00BF513A">
        <w:rPr>
          <w:rFonts w:asciiTheme="minorHAnsi" w:hAnsiTheme="minorHAnsi" w:cstheme="minorHAnsi"/>
          <w:sz w:val="10"/>
        </w:rPr>
        <w:t xml:space="preserve">, and making the argument that the only safe level of CO2 emissions is essentially zero … </w:t>
      </w:r>
      <w:r w:rsidRPr="00BF513A">
        <w:rPr>
          <w:rStyle w:val="StyleUnderline"/>
          <w:rFonts w:asciiTheme="minorHAnsi" w:hAnsiTheme="minorHAnsi" w:cstheme="minorHAnsi"/>
        </w:rPr>
        <w:t xml:space="preserve">We have the laws in place. We have the enabling legislation to shut down the fossil fuel industry. We should </w:t>
      </w:r>
      <w:r w:rsidRPr="00BF513A">
        <w:rPr>
          <w:rStyle w:val="Emphasis"/>
          <w:rFonts w:asciiTheme="minorHAnsi" w:hAnsiTheme="minorHAnsi" w:cstheme="minorHAnsi"/>
        </w:rPr>
        <w:t>use the government to</w:t>
      </w:r>
      <w:r w:rsidRPr="00BF513A">
        <w:rPr>
          <w:rStyle w:val="StyleUnderline"/>
          <w:rFonts w:asciiTheme="minorHAnsi" w:hAnsiTheme="minorHAnsi" w:cstheme="minorHAnsi"/>
        </w:rPr>
        <w:t xml:space="preserve"> levy astronomical fines on the fossil fuel companies for pollution</w:t>
      </w:r>
      <w:r w:rsidRPr="00BF513A">
        <w:rPr>
          <w:rFonts w:asciiTheme="minorHAnsi" w:hAnsiTheme="minorHAnsi" w:cstheme="minorHAnsi"/>
          <w:sz w:val="10"/>
        </w:rPr>
        <w:t xml:space="preserve">. And we should impose them at such a level that it would undermine their ability to remain competitive and profitable. Part Two: Vincent Emanuele: Much of the green washing, or capitalism’s attempt to brand itself as green, focuses on localism and anti-government, market-driven programs. Do you think this phobia of the state among the US left is a result of previous failed political experiments? How much of this ideology is imposed from outside forces? Christian Parenti: Some state phobia comes from the American political mythology of rugged individualism; some comes from the fundamentally Southern, Jeffersonian tradition of states’ rights. Fear of the federal government by Southern elites goes back to the founding of the country. The Hamiltonian versus Jeffersonian positions on government are fundamental to understanding American politics. I wrote about this for Jacobin magazine in a piece called "Reading Hamilton from the Left." Lurking just beneath the surface of states’ rights is, of course, plantation rights. Those plantations, places like Monticello, were America’s equivalent of feudal manors where, in a de facto sense, economic, </w:t>
      </w:r>
      <w:proofErr w:type="gramStart"/>
      <w:r w:rsidRPr="00BF513A">
        <w:rPr>
          <w:rFonts w:asciiTheme="minorHAnsi" w:hAnsiTheme="minorHAnsi" w:cstheme="minorHAnsi"/>
          <w:sz w:val="10"/>
        </w:rPr>
        <w:t>legal</w:t>
      </w:r>
      <w:proofErr w:type="gramEnd"/>
      <w:r w:rsidRPr="00BF513A">
        <w:rPr>
          <w:rFonts w:asciiTheme="minorHAnsi" w:hAnsiTheme="minorHAnsi" w:cstheme="minorHAnsi"/>
          <w:sz w:val="10"/>
        </w:rPr>
        <w:t xml:space="preserve"> and military power were all bound up together and located in the private household of the planter. Those Virginian planters were the original </w:t>
      </w:r>
      <w:proofErr w:type="spellStart"/>
      <w:r w:rsidRPr="00BF513A">
        <w:rPr>
          <w:rFonts w:asciiTheme="minorHAnsi" w:hAnsiTheme="minorHAnsi" w:cstheme="minorHAnsi"/>
          <w:sz w:val="10"/>
        </w:rPr>
        <w:t>localistas</w:t>
      </w:r>
      <w:proofErr w:type="spellEnd"/>
      <w:r w:rsidRPr="00BF513A">
        <w:rPr>
          <w:rFonts w:asciiTheme="minorHAnsi" w:hAnsiTheme="minorHAnsi" w:cstheme="minorHAnsi"/>
          <w:sz w:val="10"/>
        </w:rPr>
        <w:t xml:space="preserve">. Nor did that project end with the fall of slavery, or the end of de jure segregation in the 1960s. Southern elites didn’t want Yankees telling them what to do; how to treat their slaves, how to organize their towns, how to run their elections, how to treat the environment – none of that! The South is a resource colony and its regional elites, some of them now running multinational corporations and holding important posts in the US government, believe they have a right to do what they wish with the people and landscape. Historically, that’s a large part of what localism and local democracy meant in the South. It meant that White local elites were "free" – free to push Black people around, free to feed racist fantasies to the White working class. They didn’t want interference from the outside. So, some of that anti-statist ideology comes from that plantation tradition. Another part of it comes from the real failures and crimes of state socialism, though state socialism also had, and in Cuba still has, many successes. The social welfare record of what we used to call "actually existing socialism" was </w:t>
      </w:r>
      <w:proofErr w:type="gramStart"/>
      <w:r w:rsidRPr="00BF513A">
        <w:rPr>
          <w:rFonts w:asciiTheme="minorHAnsi" w:hAnsiTheme="minorHAnsi" w:cstheme="minorHAnsi"/>
          <w:sz w:val="10"/>
        </w:rPr>
        <w:t>pretty impressive</w:t>
      </w:r>
      <w:proofErr w:type="gramEnd"/>
      <w:r w:rsidRPr="00BF513A">
        <w:rPr>
          <w:rFonts w:asciiTheme="minorHAnsi" w:hAnsiTheme="minorHAnsi" w:cstheme="minorHAnsi"/>
          <w:sz w:val="10"/>
        </w:rPr>
        <w:t xml:space="preserve">. But there were also the problems of repression, </w:t>
      </w:r>
      <w:proofErr w:type="gramStart"/>
      <w:r w:rsidRPr="00BF513A">
        <w:rPr>
          <w:rFonts w:asciiTheme="minorHAnsi" w:hAnsiTheme="minorHAnsi" w:cstheme="minorHAnsi"/>
          <w:sz w:val="10"/>
        </w:rPr>
        <w:t>surveillance</w:t>
      </w:r>
      <w:proofErr w:type="gramEnd"/>
      <w:r w:rsidRPr="00BF513A">
        <w:rPr>
          <w:rFonts w:asciiTheme="minorHAnsi" w:hAnsiTheme="minorHAnsi" w:cstheme="minorHAnsi"/>
          <w:sz w:val="10"/>
        </w:rPr>
        <w:t xml:space="preserve"> and bureaucratization, which were partly the result of capitalist encirclement, partly the result of the ideological hubris rooted in ideological overconfidence in the allegedly scientific power of Marxism, partly the result of simple corruption among socialism’s political class. These real problems were central themes in the Cold War West’s educational and ideological apparatus of (generally right-wing) messaging from the press and the political class. In this discourse, communism was the state, while freedom was the private sector. Thus, the United States and freedom became embodied in popular notions of the private sector and individualism. Of course, the great, unmentioned contradiction in this self-fantasy is the fact that American capitalism has always been heavily, heavily dependent on the state. Modern society, despite its fantasies about itself, is intensely cooperative and collective. Look at how complex its physical systems are; that cannot be achieved without massive levels of coordination and collective cooperation, much of it provided by the rules and regulations of government. The knee-jerk </w:t>
      </w:r>
      <w:r w:rsidRPr="00BF513A">
        <w:rPr>
          <w:rStyle w:val="StyleUnderline"/>
          <w:rFonts w:asciiTheme="minorHAnsi" w:hAnsiTheme="minorHAnsi" w:cstheme="minorHAnsi"/>
        </w:rPr>
        <w:t>anti-statism</w:t>
      </w:r>
      <w:r w:rsidRPr="00BF513A">
        <w:rPr>
          <w:rFonts w:asciiTheme="minorHAnsi" w:hAnsiTheme="minorHAnsi" w:cstheme="minorHAnsi"/>
          <w:sz w:val="10"/>
        </w:rPr>
        <w:t xml:space="preserve">, what the folks at Jacobin call "anarcho-liberalism," </w:t>
      </w:r>
      <w:r w:rsidRPr="00BF513A">
        <w:rPr>
          <w:rStyle w:val="StyleUnderline"/>
          <w:rFonts w:asciiTheme="minorHAnsi" w:hAnsiTheme="minorHAnsi" w:cstheme="minorHAnsi"/>
        </w:rPr>
        <w:t>is</w:t>
      </w:r>
      <w:r w:rsidRPr="00BF513A">
        <w:rPr>
          <w:rFonts w:asciiTheme="minorHAnsi" w:hAnsiTheme="minorHAnsi" w:cstheme="minorHAnsi"/>
          <w:sz w:val="10"/>
        </w:rPr>
        <w:t xml:space="preserve"> also </w:t>
      </w:r>
      <w:r w:rsidRPr="00BF513A">
        <w:rPr>
          <w:rStyle w:val="StyleUnderline"/>
          <w:rFonts w:asciiTheme="minorHAnsi" w:hAnsiTheme="minorHAnsi" w:cstheme="minorHAnsi"/>
        </w:rPr>
        <w:t>rooted in experience. The less social power you have, the more the state is experienced as an invasive, demeaning, oppressive and potentially, very violent bureaucracy</w:t>
      </w:r>
      <w:r w:rsidRPr="00BF513A">
        <w:rPr>
          <w:rFonts w:asciiTheme="minorHAnsi" w:hAnsiTheme="minorHAnsi" w:cstheme="minorHAnsi"/>
          <w:sz w:val="10"/>
        </w:rPr>
        <w:t xml:space="preserve">. Neoliberalism would not have gotten this far if there wasn’t an element of truth to this critique of its bureaucracy and regulation. It has also used ideas that have old cultural tractions, like freedom. </w:t>
      </w:r>
      <w:r w:rsidRPr="00BF513A">
        <w:rPr>
          <w:rStyle w:val="StyleUnderline"/>
          <w:rFonts w:asciiTheme="minorHAnsi" w:hAnsiTheme="minorHAnsi" w:cstheme="minorHAnsi"/>
        </w:rPr>
        <w:t>Such are the contradictions of the modern</w:t>
      </w:r>
      <w:r w:rsidRPr="00BF513A">
        <w:rPr>
          <w:rFonts w:asciiTheme="minorHAnsi" w:hAnsiTheme="minorHAnsi" w:cstheme="minorHAnsi"/>
          <w:sz w:val="10"/>
        </w:rPr>
        <w:t xml:space="preserve"> democratic </w:t>
      </w:r>
      <w:r w:rsidRPr="00BF513A">
        <w:rPr>
          <w:rStyle w:val="StyleUnderline"/>
          <w:rFonts w:asciiTheme="minorHAnsi" w:hAnsiTheme="minorHAnsi" w:cstheme="minorHAnsi"/>
        </w:rPr>
        <w:t>state</w:t>
      </w:r>
      <w:r w:rsidRPr="00BF513A">
        <w:rPr>
          <w:rFonts w:asciiTheme="minorHAnsi" w:hAnsiTheme="minorHAnsi" w:cstheme="minorHAnsi"/>
          <w:sz w:val="10"/>
        </w:rPr>
        <w:t xml:space="preserve"> in capitalist society. </w:t>
      </w:r>
      <w:r w:rsidRPr="00BF513A">
        <w:rPr>
          <w:rStyle w:val="StyleUnderline"/>
          <w:rFonts w:asciiTheme="minorHAnsi" w:hAnsiTheme="minorHAnsi" w:cstheme="minorHAnsi"/>
        </w:rPr>
        <w:t>Government</w:t>
      </w:r>
      <w:r w:rsidRPr="00BF513A">
        <w:rPr>
          <w:rFonts w:asciiTheme="minorHAnsi" w:hAnsiTheme="minorHAnsi" w:cstheme="minorHAnsi"/>
          <w:sz w:val="10"/>
        </w:rPr>
        <w:t xml:space="preserve"> is rational, supportive, humane, [and </w:t>
      </w:r>
      <w:r w:rsidRPr="00BF513A">
        <w:rPr>
          <w:rStyle w:val="StyleUnderline"/>
          <w:rFonts w:asciiTheme="minorHAnsi" w:hAnsiTheme="minorHAnsi" w:cstheme="minorHAnsi"/>
        </w:rPr>
        <w:t>offers</w:t>
      </w:r>
      <w:r w:rsidRPr="00BF513A">
        <w:rPr>
          <w:rFonts w:asciiTheme="minorHAnsi" w:hAnsiTheme="minorHAnsi" w:cstheme="minorHAnsi"/>
          <w:sz w:val="10"/>
        </w:rPr>
        <w:t xml:space="preserve">] </w:t>
      </w:r>
      <w:r w:rsidRPr="00BF513A">
        <w:rPr>
          <w:rStyle w:val="StyleUnderline"/>
          <w:rFonts w:asciiTheme="minorHAnsi" w:hAnsiTheme="minorHAnsi" w:cstheme="minorHAnsi"/>
        </w:rPr>
        <w:t>redistribution</w:t>
      </w:r>
      <w:r w:rsidRPr="00BF513A">
        <w:rPr>
          <w:rFonts w:asciiTheme="minorHAnsi" w:hAnsiTheme="minorHAnsi" w:cstheme="minorHAnsi"/>
          <w:sz w:val="10"/>
        </w:rPr>
        <w:t xml:space="preserve"> in the form of Social Security, </w:t>
      </w:r>
      <w:r w:rsidRPr="00BF513A">
        <w:rPr>
          <w:rStyle w:val="StyleUnderline"/>
          <w:rFonts w:asciiTheme="minorHAnsi" w:hAnsiTheme="minorHAnsi" w:cstheme="minorHAnsi"/>
        </w:rPr>
        <w:t xml:space="preserve">high-quality public schools, environmental regulation, the Voting Rights </w:t>
      </w:r>
      <w:proofErr w:type="gramStart"/>
      <w:r w:rsidRPr="00BF513A">
        <w:rPr>
          <w:rStyle w:val="StyleUnderline"/>
          <w:rFonts w:asciiTheme="minorHAnsi" w:hAnsiTheme="minorHAnsi" w:cstheme="minorHAnsi"/>
        </w:rPr>
        <w:t>Act</w:t>
      </w:r>
      <w:proofErr w:type="gramEnd"/>
      <w:r w:rsidRPr="00BF513A">
        <w:rPr>
          <w:rStyle w:val="StyleUnderline"/>
          <w:rFonts w:asciiTheme="minorHAnsi" w:hAnsiTheme="minorHAnsi" w:cstheme="minorHAnsi"/>
        </w:rPr>
        <w:t xml:space="preserve"> and other federal civil rights laws that have helped break hegemonic power of local and regional bigots</w:t>
      </w:r>
      <w:r w:rsidRPr="00BF513A">
        <w:rPr>
          <w:rFonts w:asciiTheme="minorHAnsi" w:hAnsiTheme="minorHAnsi" w:cstheme="minorHAnsi"/>
          <w:sz w:val="10"/>
        </w:rPr>
        <w:t xml:space="preserve">. </w:t>
      </w:r>
      <w:r w:rsidRPr="00BF513A">
        <w:rPr>
          <w:rStyle w:val="StyleUnderline"/>
          <w:rFonts w:asciiTheme="minorHAnsi" w:hAnsiTheme="minorHAnsi" w:cstheme="minorHAnsi"/>
        </w:rPr>
        <w:t xml:space="preserve">But government is also militarized </w:t>
      </w:r>
      <w:r w:rsidRPr="00BF513A">
        <w:rPr>
          <w:rStyle w:val="StyleUnderline"/>
          <w:rFonts w:asciiTheme="minorHAnsi" w:hAnsiTheme="minorHAnsi" w:cstheme="minorHAnsi"/>
        </w:rPr>
        <w:lastRenderedPageBreak/>
        <w:t>policing, the bloated prison system, spying on a vast scale</w:t>
      </w:r>
      <w:r w:rsidRPr="00BF513A">
        <w:rPr>
          <w:rFonts w:asciiTheme="minorHAnsi" w:hAnsiTheme="minorHAnsi" w:cstheme="minorHAnsi"/>
          <w:sz w:val="10"/>
        </w:rPr>
        <w:t xml:space="preserve">; it is child protective services taking children from loving mothers </w:t>
      </w:r>
      <w:proofErr w:type="gramStart"/>
      <w:r w:rsidRPr="00BF513A">
        <w:rPr>
          <w:rFonts w:asciiTheme="minorHAnsi" w:hAnsiTheme="minorHAnsi" w:cstheme="minorHAnsi"/>
          <w:sz w:val="10"/>
        </w:rPr>
        <w:t>on the basis of</w:t>
      </w:r>
      <w:proofErr w:type="gramEnd"/>
      <w:r w:rsidRPr="00BF513A">
        <w:rPr>
          <w:rFonts w:asciiTheme="minorHAnsi" w:hAnsiTheme="minorHAnsi" w:cstheme="minorHAnsi"/>
          <w:sz w:val="10"/>
        </w:rPr>
        <w:t xml:space="preserve"> bureaucratic traps, corrupt corporate welfare at every level from town government to federal military contracting. The racist, sexist, plutocratic and techno-bureaucratic features of the state create fertile ground for people to turn their backs on the whole idea of government. What has been the impact of the right’s ability to effectively propagandize the White working class in the US? Rightist intellectuals, academics, journalists, media tycoons, university presidents and loudmouth politicians work diligently to capture and form the raw experience of everyday oppression into an ideological common sense. To be clear, I use that term in the Gramscian sense, in which common sense refers to ruling class ideology that is so hegemonic as to be absorbed and naturalized by the people. The constant libertarian assault on the radio, in newspapers, on the television, </w:t>
      </w:r>
      <w:r w:rsidRPr="00BF513A">
        <w:rPr>
          <w:rStyle w:val="StyleUnderline"/>
          <w:rFonts w:asciiTheme="minorHAnsi" w:hAnsiTheme="minorHAnsi" w:cstheme="minorHAnsi"/>
        </w:rPr>
        <w:t>this drumbeat of anti-government discourse is an old story</w:t>
      </w:r>
      <w:r w:rsidRPr="00BF513A">
        <w:rPr>
          <w:rFonts w:asciiTheme="minorHAnsi" w:hAnsiTheme="minorHAnsi" w:cstheme="minorHAnsi"/>
          <w:sz w:val="10"/>
        </w:rPr>
        <w:t xml:space="preserve"> – but still very important for understanding the anarcho-liberal sensibility. Just tune in to AM radio late on a weekday evening and listen to the anti-government vitriol. It’s sort of wild. Someone could do an interesting study, Ph.D., in unpacking the cultural history of all this. It is tempting to speculate that deindustrialization, having disempowered and made anxious many huge sections of the working class, opens the way for fantasies of empowerment. </w:t>
      </w:r>
      <w:r w:rsidRPr="00BF513A">
        <w:rPr>
          <w:rStyle w:val="StyleUnderline"/>
          <w:rFonts w:asciiTheme="minorHAnsi" w:hAnsiTheme="minorHAnsi" w:cstheme="minorHAnsi"/>
        </w:rPr>
        <w:t>The anti-statist</w:t>
      </w:r>
      <w:r w:rsidRPr="00BF513A">
        <w:rPr>
          <w:rFonts w:asciiTheme="minorHAnsi" w:hAnsiTheme="minorHAnsi" w:cstheme="minorHAnsi"/>
          <w:sz w:val="10"/>
        </w:rPr>
        <w:t xml:space="preserve">, rugged individualist </w:t>
      </w:r>
      <w:r w:rsidRPr="00BF513A">
        <w:rPr>
          <w:rStyle w:val="StyleUnderline"/>
          <w:rFonts w:asciiTheme="minorHAnsi" w:hAnsiTheme="minorHAnsi" w:cstheme="minorHAnsi"/>
        </w:rPr>
        <w:t>common sense is</w:t>
      </w:r>
      <w:r w:rsidRPr="00BF513A">
        <w:rPr>
          <w:rFonts w:asciiTheme="minorHAnsi" w:hAnsiTheme="minorHAnsi" w:cstheme="minorHAnsi"/>
          <w:sz w:val="10"/>
        </w:rPr>
        <w:t xml:space="preserve"> also always simultaneously </w:t>
      </w:r>
      <w:r w:rsidRPr="00BF513A">
        <w:rPr>
          <w:rStyle w:val="StyleUnderline"/>
          <w:rFonts w:asciiTheme="minorHAnsi" w:hAnsiTheme="minorHAnsi" w:cstheme="minorHAnsi"/>
        </w:rPr>
        <w:t>a fantasy of empowerment</w:t>
      </w:r>
      <w:r w:rsidRPr="00BF513A">
        <w:rPr>
          <w:rFonts w:asciiTheme="minorHAnsi" w:hAnsiTheme="minorHAnsi" w:cstheme="minorHAnsi"/>
          <w:sz w:val="10"/>
        </w:rPr>
        <w:t xml:space="preserve">. White men are particularly vulnerable to these fantasies. The classic guy who calls into the </w:t>
      </w:r>
      <w:proofErr w:type="gramStart"/>
      <w:r w:rsidRPr="00BF513A">
        <w:rPr>
          <w:rFonts w:asciiTheme="minorHAnsi" w:hAnsiTheme="minorHAnsi" w:cstheme="minorHAnsi"/>
          <w:sz w:val="10"/>
        </w:rPr>
        <w:t>batshit</w:t>
      </w:r>
      <w:proofErr w:type="gramEnd"/>
      <w:r w:rsidRPr="00BF513A">
        <w:rPr>
          <w:rFonts w:asciiTheme="minorHAnsi" w:hAnsiTheme="minorHAnsi" w:cstheme="minorHAnsi"/>
          <w:sz w:val="10"/>
        </w:rPr>
        <w:t xml:space="preserve"> crazy, late night, right-wing talk radio show is a middle-aged White man. Listen closely to the rage and you hear fantasies of independence. In this rhetoric, guns and gun rights become an obviously phallic symbol of individual empowerment, agency, </w:t>
      </w:r>
      <w:proofErr w:type="spellStart"/>
      <w:r w:rsidRPr="00BF513A">
        <w:rPr>
          <w:rFonts w:asciiTheme="minorHAnsi" w:hAnsiTheme="minorHAnsi" w:cstheme="minorHAnsi"/>
          <w:sz w:val="10"/>
        </w:rPr>
        <w:t>self worth</w:t>
      </w:r>
      <w:proofErr w:type="spellEnd"/>
      <w:r w:rsidRPr="00BF513A">
        <w:rPr>
          <w:rFonts w:asciiTheme="minorHAnsi" w:hAnsiTheme="minorHAnsi" w:cstheme="minorHAnsi"/>
          <w:sz w:val="10"/>
        </w:rPr>
        <w:t xml:space="preserve">, responsibility etc. But most importantly, we </w:t>
      </w:r>
      <w:proofErr w:type="gramStart"/>
      <w:r w:rsidRPr="00BF513A">
        <w:rPr>
          <w:rFonts w:asciiTheme="minorHAnsi" w:hAnsiTheme="minorHAnsi" w:cstheme="minorHAnsi"/>
          <w:sz w:val="10"/>
        </w:rPr>
        <w:t>have to</w:t>
      </w:r>
      <w:proofErr w:type="gramEnd"/>
      <w:r w:rsidRPr="00BF513A">
        <w:rPr>
          <w:rFonts w:asciiTheme="minorHAnsi" w:hAnsiTheme="minorHAnsi" w:cstheme="minorHAnsi"/>
          <w:sz w:val="10"/>
        </w:rPr>
        <w:t xml:space="preserve"> think about how all of this anti-state ideology is being stirred up with investments from elites. </w:t>
      </w:r>
      <w:r w:rsidRPr="00BF513A">
        <w:rPr>
          <w:rStyle w:val="StyleUnderline"/>
          <w:rFonts w:asciiTheme="minorHAnsi" w:hAnsiTheme="minorHAnsi" w:cstheme="minorHAnsi"/>
        </w:rPr>
        <w:t xml:space="preserve">The neoliberal project is to transform the state </w:t>
      </w:r>
      <w:r w:rsidRPr="00847AF8">
        <w:rPr>
          <w:rStyle w:val="StyleUnderline"/>
          <w:rFonts w:asciiTheme="minorHAnsi" w:hAnsiTheme="minorHAnsi" w:cstheme="minorHAnsi"/>
          <w:highlight w:val="green"/>
        </w:rPr>
        <w:t>through anti-statist rhetoric</w:t>
      </w:r>
      <w:r w:rsidRPr="00BF513A">
        <w:rPr>
          <w:rStyle w:val="StyleUnderline"/>
          <w:rFonts w:asciiTheme="minorHAnsi" w:hAnsiTheme="minorHAnsi" w:cstheme="minorHAnsi"/>
        </w:rPr>
        <w:t xml:space="preserve"> and narratives. </w:t>
      </w:r>
      <w:r w:rsidRPr="00847AF8">
        <w:rPr>
          <w:rStyle w:val="StyleUnderline"/>
          <w:rFonts w:asciiTheme="minorHAnsi" w:hAnsiTheme="minorHAnsi" w:cstheme="minorHAnsi"/>
          <w:highlight w:val="green"/>
        </w:rPr>
        <w:t>They sell the idea that people need to be liberated</w:t>
      </w:r>
      <w:r w:rsidRPr="00BF513A">
        <w:rPr>
          <w:rStyle w:val="StyleUnderline"/>
          <w:rFonts w:asciiTheme="minorHAnsi" w:hAnsiTheme="minorHAnsi" w:cstheme="minorHAnsi"/>
        </w:rPr>
        <w:t xml:space="preserve"> from the state. But then push policies that imprison people while liberating and pampering capital. It is hard for the left to see itself in this sketch</w:t>
      </w:r>
      <w:r w:rsidRPr="00BF513A">
        <w:rPr>
          <w:rFonts w:asciiTheme="minorHAnsi" w:hAnsiTheme="minorHAnsi" w:cstheme="minorHAnsi"/>
          <w:sz w:val="10"/>
        </w:rPr>
        <w:t xml:space="preserve"> – the angry, beaten-down, middle-aged White guy calling in from his basement or garage. But I think these much-documented corporate efforts to build neoliberal consent permeate the entire culture and infect us all, if even just a little bit. </w:t>
      </w:r>
      <w:r w:rsidRPr="00BF513A">
        <w:rPr>
          <w:rStyle w:val="StyleUnderline"/>
          <w:rFonts w:asciiTheme="minorHAnsi" w:hAnsiTheme="minorHAnsi" w:cstheme="minorHAnsi"/>
        </w:rPr>
        <w:t xml:space="preserve">This is the intellectually toxic environment in which young activists are approaching the question of the climate emergency. Young activists should be approaching the climate crisis the way the left approached the economic crisis during the Great Depression. </w:t>
      </w:r>
      <w:r w:rsidRPr="00847AF8">
        <w:rPr>
          <w:rStyle w:val="StyleUnderline"/>
          <w:rFonts w:asciiTheme="minorHAnsi" w:hAnsiTheme="minorHAnsi" w:cstheme="minorHAnsi"/>
          <w:highlight w:val="green"/>
        </w:rPr>
        <w:t>We need to</w:t>
      </w:r>
      <w:r w:rsidRPr="00BF513A">
        <w:rPr>
          <w:rFonts w:asciiTheme="minorHAnsi" w:hAnsiTheme="minorHAnsi" w:cstheme="minorHAnsi"/>
          <w:sz w:val="10"/>
        </w:rPr>
        <w:t xml:space="preserve"> drastically </w:t>
      </w:r>
      <w:r w:rsidRPr="00847AF8">
        <w:rPr>
          <w:rStyle w:val="Emphasis"/>
          <w:rFonts w:asciiTheme="minorHAnsi" w:hAnsiTheme="minorHAnsi" w:cstheme="minorHAnsi"/>
          <w:highlight w:val="green"/>
        </w:rPr>
        <w:t>restructure the state.</w:t>
      </w:r>
      <w:r w:rsidRPr="00BF513A">
        <w:rPr>
          <w:rStyle w:val="Emphasis"/>
          <w:rFonts w:asciiTheme="minorHAnsi" w:hAnsiTheme="minorHAnsi" w:cstheme="minorHAnsi"/>
        </w:rPr>
        <w:t xml:space="preserve"> We need it mobilized</w:t>
      </w:r>
      <w:r w:rsidRPr="00BF513A">
        <w:rPr>
          <w:rFonts w:asciiTheme="minorHAnsi" w:hAnsiTheme="minorHAnsi" w:cstheme="minorHAnsi"/>
          <w:sz w:val="10"/>
        </w:rPr>
        <w:t xml:space="preserve"> and able to transform the economy. The New Deal was imperfect, of course. It left domestic workers and farm workers out of the Fair Labor Standards Act. It was inherently racist. It dammed rivers and was environmentally destructive. However, the New Deal was radical in its general empowerment of labor; its distributional outcomes were </w:t>
      </w:r>
      <w:proofErr w:type="gramStart"/>
      <w:r w:rsidRPr="00BF513A">
        <w:rPr>
          <w:rFonts w:asciiTheme="minorHAnsi" w:hAnsiTheme="minorHAnsi" w:cstheme="minorHAnsi"/>
          <w:sz w:val="10"/>
        </w:rPr>
        <w:t>progressive</w:t>
      </w:r>
      <w:proofErr w:type="gramEnd"/>
      <w:r w:rsidRPr="00BF513A">
        <w:rPr>
          <w:rFonts w:asciiTheme="minorHAnsi" w:hAnsiTheme="minorHAnsi" w:cstheme="minorHAnsi"/>
          <w:sz w:val="10"/>
        </w:rPr>
        <w:t xml:space="preserve"> and it achieved a modernizing transformation of American capitalism. Not to overstate the case, but </w:t>
      </w:r>
      <w:r w:rsidRPr="00BF513A">
        <w:rPr>
          <w:rStyle w:val="StyleUnderline"/>
          <w:rFonts w:asciiTheme="minorHAnsi" w:hAnsiTheme="minorHAnsi" w:cstheme="minorHAnsi"/>
        </w:rPr>
        <w:t>the New Deal could be a reference point for thinking about the beginning of a green transformation that seeks to euthanize the fossil fuel industry</w:t>
      </w:r>
      <w:r w:rsidRPr="00BF513A">
        <w:rPr>
          <w:rFonts w:asciiTheme="minorHAnsi" w:hAnsiTheme="minorHAnsi" w:cstheme="minorHAnsi"/>
          <w:sz w:val="10"/>
        </w:rPr>
        <w:t xml:space="preserve">. We </w:t>
      </w:r>
      <w:proofErr w:type="gramStart"/>
      <w:r w:rsidRPr="00BF513A">
        <w:rPr>
          <w:rFonts w:asciiTheme="minorHAnsi" w:hAnsiTheme="minorHAnsi" w:cstheme="minorHAnsi"/>
          <w:sz w:val="10"/>
        </w:rPr>
        <w:t>have to</w:t>
      </w:r>
      <w:proofErr w:type="gramEnd"/>
      <w:r w:rsidRPr="00BF513A">
        <w:rPr>
          <w:rFonts w:asciiTheme="minorHAnsi" w:hAnsiTheme="minorHAnsi" w:cstheme="minorHAnsi"/>
          <w:sz w:val="10"/>
        </w:rPr>
        <w:t xml:space="preserve"> precipitously reduce greenhouse gas emissions and build a new power sector. That much is very clear. However, let me be clear: Shutting down the fossil fuel industry – mitigating the climate crisis – is not a solution for the environmental crisis. Climate change is only one part of the multifaceted environmental crisis. Shutting down the fossil fuel industry would not automatically end overfishing, deforestation, soil erosion, habitat loss, toxification of the environment etc. But carbon mitigation is the most immediately pressing issue we face. The science is very clear on this. Climate change is the portion of the overall crisis that must be solved immediately </w:t>
      </w:r>
      <w:proofErr w:type="gramStart"/>
      <w:r w:rsidRPr="00BF513A">
        <w:rPr>
          <w:rFonts w:asciiTheme="minorHAnsi" w:hAnsiTheme="minorHAnsi" w:cstheme="minorHAnsi"/>
          <w:sz w:val="10"/>
        </w:rPr>
        <w:t>so as to</w:t>
      </w:r>
      <w:proofErr w:type="gramEnd"/>
      <w:r w:rsidRPr="00BF513A">
        <w:rPr>
          <w:rFonts w:asciiTheme="minorHAnsi" w:hAnsiTheme="minorHAnsi" w:cstheme="minorHAnsi"/>
          <w:sz w:val="10"/>
        </w:rPr>
        <w:t xml:space="preserve"> buy time to deal with all the other aspects of the crisis. Because I take the political implications of climate science very seriously, I am something of a carbon fundamentalist.</w:t>
      </w:r>
    </w:p>
    <w:p w14:paraId="50494500" w14:textId="77777777" w:rsidR="00350394" w:rsidRPr="00BF513A" w:rsidRDefault="00350394" w:rsidP="00602239">
      <w:pPr>
        <w:rPr>
          <w:rFonts w:asciiTheme="minorHAnsi" w:hAnsiTheme="minorHAnsi" w:cstheme="minorHAnsi"/>
          <w:sz w:val="10"/>
        </w:rPr>
      </w:pPr>
    </w:p>
    <w:p w14:paraId="40C24DF1" w14:textId="77777777" w:rsidR="00350394" w:rsidRPr="00BF513A" w:rsidRDefault="00350394" w:rsidP="00350394">
      <w:pPr>
        <w:pStyle w:val="Heading4"/>
        <w:rPr>
          <w:rFonts w:asciiTheme="minorHAnsi" w:hAnsiTheme="minorHAnsi" w:cstheme="minorHAnsi"/>
        </w:rPr>
      </w:pPr>
      <w:bookmarkStart w:id="1" w:name="_Hlk510706479"/>
      <w:r w:rsidRPr="00BF513A">
        <w:rPr>
          <w:rFonts w:asciiTheme="minorHAnsi" w:hAnsiTheme="minorHAnsi" w:cstheme="minorHAnsi"/>
        </w:rPr>
        <w:t xml:space="preserve">Capitalism causes war, violence, environmental </w:t>
      </w:r>
      <w:proofErr w:type="gramStart"/>
      <w:r w:rsidRPr="00BF513A">
        <w:rPr>
          <w:rFonts w:asciiTheme="minorHAnsi" w:hAnsiTheme="minorHAnsi" w:cstheme="minorHAnsi"/>
        </w:rPr>
        <w:t>destruction</w:t>
      </w:r>
      <w:proofErr w:type="gramEnd"/>
      <w:r w:rsidRPr="00BF513A">
        <w:rPr>
          <w:rFonts w:asciiTheme="minorHAnsi" w:hAnsiTheme="minorHAnsi" w:cstheme="minorHAnsi"/>
        </w:rPr>
        <w:t xml:space="preserve"> and extinction</w:t>
      </w:r>
    </w:p>
    <w:p w14:paraId="7934FB07" w14:textId="77777777" w:rsidR="00350394" w:rsidRPr="00BF513A" w:rsidRDefault="00350394" w:rsidP="00350394">
      <w:pPr>
        <w:rPr>
          <w:rFonts w:asciiTheme="minorHAnsi" w:hAnsiTheme="minorHAnsi" w:cstheme="minorHAnsi"/>
        </w:rPr>
      </w:pPr>
      <w:r w:rsidRPr="00BF513A">
        <w:rPr>
          <w:rStyle w:val="Style13ptBold"/>
          <w:rFonts w:asciiTheme="minorHAnsi" w:hAnsiTheme="minorHAnsi" w:cstheme="minorHAnsi"/>
        </w:rPr>
        <w:t>Robinson 14</w:t>
      </w:r>
      <w:r w:rsidRPr="00BF513A">
        <w:rPr>
          <w:rFonts w:asciiTheme="minorHAnsi" w:hAnsiTheme="minorHAnsi" w:cstheme="minorHAnsi"/>
          <w:b/>
        </w:rPr>
        <w:t xml:space="preserve"> </w:t>
      </w:r>
      <w:r w:rsidRPr="00BF513A">
        <w:rPr>
          <w:rFonts w:asciiTheme="minorHAnsi" w:hAnsiTheme="minorHAnsi" w:cstheme="minorHAnsi"/>
        </w:rPr>
        <w:t>(William I., Prof. of Sociology, Global and International Studies, and Latin American Studies, @ UC-Santa Barbara, “Global Capitalism: Crisis of Humanity and the Specter of 21st Century Fascism” The World Financial Review)</w:t>
      </w:r>
    </w:p>
    <w:p w14:paraId="008F2BA4" w14:textId="77777777" w:rsidR="00350394" w:rsidRPr="00BF513A" w:rsidRDefault="00350394" w:rsidP="00350394">
      <w:pPr>
        <w:rPr>
          <w:rFonts w:asciiTheme="minorHAnsi" w:hAnsiTheme="minorHAnsi" w:cstheme="minorHAnsi"/>
          <w:sz w:val="16"/>
        </w:rPr>
      </w:pPr>
      <w:r w:rsidRPr="00BF513A">
        <w:rPr>
          <w:rFonts w:asciiTheme="minorHAnsi" w:hAnsiTheme="minorHAnsi" w:cstheme="minorHAnsi"/>
          <w:sz w:val="16"/>
        </w:rPr>
        <w:t xml:space="preserve">Cyclical, Structural, and Systemic </w:t>
      </w:r>
      <w:proofErr w:type="gramStart"/>
      <w:r w:rsidRPr="00BF513A">
        <w:rPr>
          <w:rFonts w:asciiTheme="minorHAnsi" w:hAnsiTheme="minorHAnsi" w:cstheme="minorHAnsi"/>
          <w:sz w:val="16"/>
        </w:rPr>
        <w:t>Crises  Most</w:t>
      </w:r>
      <w:proofErr w:type="gramEnd"/>
      <w:r w:rsidRPr="00BF513A">
        <w:rPr>
          <w:rFonts w:asciiTheme="minorHAnsi" w:hAnsiTheme="minorHAnsi" w:cstheme="minorHAnsi"/>
          <w:sz w:val="16"/>
        </w:rPr>
        <w:t xml:space="preserve"> commentators on the contemporary crisis refer to the “Great Recession” of 2008 and its aftermath. Yet </w:t>
      </w:r>
      <w:r w:rsidRPr="00BF513A">
        <w:rPr>
          <w:rStyle w:val="StyleUnderline"/>
          <w:rFonts w:asciiTheme="minorHAnsi" w:hAnsiTheme="minorHAnsi" w:cstheme="minorHAnsi"/>
        </w:rPr>
        <w:t xml:space="preserve">the causal </w:t>
      </w:r>
      <w:r w:rsidRPr="00847AF8">
        <w:rPr>
          <w:rStyle w:val="StyleUnderline"/>
          <w:rFonts w:asciiTheme="minorHAnsi" w:hAnsiTheme="minorHAnsi" w:cstheme="minorHAnsi"/>
          <w:highlight w:val="green"/>
        </w:rPr>
        <w:t>origins of global crisis are</w:t>
      </w:r>
      <w:r w:rsidRPr="00BF513A">
        <w:rPr>
          <w:rStyle w:val="StyleUnderline"/>
          <w:rFonts w:asciiTheme="minorHAnsi" w:hAnsiTheme="minorHAnsi" w:cstheme="minorHAnsi"/>
        </w:rPr>
        <w:t xml:space="preserve"> to be found </w:t>
      </w:r>
      <w:r w:rsidRPr="00847AF8">
        <w:rPr>
          <w:rStyle w:val="StyleUnderline"/>
          <w:rFonts w:asciiTheme="minorHAnsi" w:hAnsiTheme="minorHAnsi" w:cstheme="minorHAnsi"/>
          <w:highlight w:val="green"/>
        </w:rPr>
        <w:t xml:space="preserve">in over-accumulation </w:t>
      </w:r>
      <w:proofErr w:type="gramStart"/>
      <w:r w:rsidRPr="00847AF8">
        <w:rPr>
          <w:rStyle w:val="StyleUnderline"/>
          <w:rFonts w:asciiTheme="minorHAnsi" w:hAnsiTheme="minorHAnsi" w:cstheme="minorHAnsi"/>
          <w:highlight w:val="green"/>
        </w:rPr>
        <w:t>and</w:t>
      </w:r>
      <w:r w:rsidRPr="00BF513A">
        <w:rPr>
          <w:rFonts w:asciiTheme="minorHAnsi" w:hAnsiTheme="minorHAnsi" w:cstheme="minorHAnsi"/>
          <w:sz w:val="16"/>
        </w:rPr>
        <w:t xml:space="preserve"> also</w:t>
      </w:r>
      <w:proofErr w:type="gramEnd"/>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in </w:t>
      </w:r>
      <w:r w:rsidRPr="00847AF8">
        <w:rPr>
          <w:rStyle w:val="StyleUnderline"/>
          <w:rFonts w:asciiTheme="minorHAnsi" w:hAnsiTheme="minorHAnsi" w:cstheme="minorHAnsi"/>
          <w:highlight w:val="green"/>
        </w:rPr>
        <w:t xml:space="preserve">contradictions </w:t>
      </w:r>
      <w:r w:rsidRPr="00BF513A">
        <w:rPr>
          <w:rStyle w:val="StyleUnderline"/>
          <w:rFonts w:asciiTheme="minorHAnsi" w:hAnsiTheme="minorHAnsi" w:cstheme="minorHAnsi"/>
        </w:rPr>
        <w:t>of state power</w:t>
      </w:r>
      <w:r w:rsidRPr="00BF513A">
        <w:rPr>
          <w:rFonts w:asciiTheme="minorHAnsi" w:hAnsiTheme="minorHAnsi" w:cstheme="minorHAnsi"/>
          <w:sz w:val="16"/>
        </w:rPr>
        <w:t xml:space="preserve">, or in what Marxists call the internal contradictions of the capitalist system. Moreover, </w:t>
      </w:r>
      <w:r w:rsidRPr="00BF513A">
        <w:rPr>
          <w:rStyle w:val="StyleUnderline"/>
          <w:rFonts w:asciiTheme="minorHAnsi" w:hAnsiTheme="minorHAnsi" w:cstheme="minorHAnsi"/>
        </w:rPr>
        <w:t xml:space="preserve">because the system is now global, </w:t>
      </w:r>
      <w:r w:rsidRPr="00847AF8">
        <w:rPr>
          <w:rStyle w:val="StyleUnderline"/>
          <w:rFonts w:asciiTheme="minorHAnsi" w:hAnsiTheme="minorHAnsi" w:cstheme="minorHAnsi"/>
          <w:highlight w:val="green"/>
        </w:rPr>
        <w:t>crisis in</w:t>
      </w:r>
      <w:r w:rsidRPr="00BF513A">
        <w:rPr>
          <w:rStyle w:val="StyleUnderline"/>
          <w:rFonts w:asciiTheme="minorHAnsi" w:hAnsiTheme="minorHAnsi" w:cstheme="minorHAnsi"/>
        </w:rPr>
        <w:t xml:space="preserve"> any </w:t>
      </w:r>
      <w:r w:rsidRPr="00847AF8">
        <w:rPr>
          <w:rStyle w:val="StyleUnderline"/>
          <w:rFonts w:asciiTheme="minorHAnsi" w:hAnsiTheme="minorHAnsi" w:cstheme="minorHAnsi"/>
          <w:highlight w:val="green"/>
        </w:rPr>
        <w:t>one place tends to represent crisis</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 xml:space="preserve">for the </w:t>
      </w:r>
      <w:proofErr w:type="gramStart"/>
      <w:r w:rsidRPr="00847AF8">
        <w:rPr>
          <w:rStyle w:val="StyleUnderline"/>
          <w:rFonts w:asciiTheme="minorHAnsi" w:hAnsiTheme="minorHAnsi" w:cstheme="minorHAnsi"/>
          <w:highlight w:val="green"/>
        </w:rPr>
        <w:t>system</w:t>
      </w:r>
      <w:r w:rsidRPr="00BF513A">
        <w:rPr>
          <w:rStyle w:val="StyleUnderline"/>
          <w:rFonts w:asciiTheme="minorHAnsi" w:hAnsiTheme="minorHAnsi" w:cstheme="minorHAnsi"/>
        </w:rPr>
        <w:t xml:space="preserve"> as a whole</w:t>
      </w:r>
      <w:proofErr w:type="gramEnd"/>
      <w:r w:rsidRPr="00BF513A">
        <w:rPr>
          <w:rStyle w:val="StyleUnderline"/>
          <w:rFonts w:asciiTheme="minorHAnsi" w:hAnsiTheme="minorHAnsi" w:cstheme="minorHAnsi"/>
        </w:rPr>
        <w:t>.</w:t>
      </w:r>
      <w:r w:rsidRPr="00BF513A">
        <w:rPr>
          <w:rFonts w:asciiTheme="minorHAnsi" w:hAnsiTheme="minorHAnsi" w:cstheme="minorHAnsi"/>
          <w:sz w:val="16"/>
        </w:rPr>
        <w:t xml:space="preserve"> The system cannot expand because the </w:t>
      </w:r>
      <w:proofErr w:type="spellStart"/>
      <w:r w:rsidRPr="00BF513A">
        <w:rPr>
          <w:rFonts w:asciiTheme="minorHAnsi" w:hAnsiTheme="minorHAnsi" w:cstheme="minorHAnsi"/>
          <w:sz w:val="16"/>
        </w:rPr>
        <w:t>marginalisation</w:t>
      </w:r>
      <w:proofErr w:type="spellEnd"/>
      <w:r w:rsidRPr="00BF513A">
        <w:rPr>
          <w:rFonts w:asciiTheme="minorHAnsi" w:hAnsiTheme="minorHAnsi" w:cstheme="minorHAnsi"/>
          <w:sz w:val="16"/>
        </w:rPr>
        <w:t xml:space="preserve"> of a significant portion of humanity from direct productive participation, the downward pressure on wages and popular consumption worldwide, and the </w:t>
      </w:r>
      <w:proofErr w:type="spellStart"/>
      <w:r w:rsidRPr="00BF513A">
        <w:rPr>
          <w:rFonts w:asciiTheme="minorHAnsi" w:hAnsiTheme="minorHAnsi" w:cstheme="minorHAnsi"/>
          <w:sz w:val="16"/>
        </w:rPr>
        <w:t>polarisation</w:t>
      </w:r>
      <w:proofErr w:type="spellEnd"/>
      <w:r w:rsidRPr="00BF513A">
        <w:rPr>
          <w:rFonts w:asciiTheme="minorHAnsi" w:hAnsiTheme="minorHAnsi" w:cstheme="minorHAnsi"/>
          <w:sz w:val="16"/>
        </w:rPr>
        <w:t xml:space="preserve"> of income, has reduced the ability of the world market to absorb world output. At the same time, </w:t>
      </w:r>
      <w:r w:rsidRPr="00BF513A">
        <w:rPr>
          <w:rStyle w:val="StyleUnderline"/>
          <w:rFonts w:asciiTheme="minorHAnsi" w:hAnsiTheme="minorHAnsi" w:cstheme="minorHAnsi"/>
        </w:rPr>
        <w:t xml:space="preserve">given the </w:t>
      </w:r>
      <w:proofErr w:type="gramStart"/>
      <w:r w:rsidRPr="00BF513A">
        <w:rPr>
          <w:rStyle w:val="StyleUnderline"/>
          <w:rFonts w:asciiTheme="minorHAnsi" w:hAnsiTheme="minorHAnsi" w:cstheme="minorHAnsi"/>
        </w:rPr>
        <w:t xml:space="preserve">particular </w:t>
      </w:r>
      <w:r w:rsidRPr="00BF513A">
        <w:rPr>
          <w:rStyle w:val="StyleUnderline"/>
          <w:rFonts w:asciiTheme="minorHAnsi" w:hAnsiTheme="minorHAnsi" w:cstheme="minorHAnsi"/>
        </w:rPr>
        <w:lastRenderedPageBreak/>
        <w:t>configuration</w:t>
      </w:r>
      <w:proofErr w:type="gramEnd"/>
      <w:r w:rsidRPr="00BF513A">
        <w:rPr>
          <w:rStyle w:val="StyleUnderline"/>
          <w:rFonts w:asciiTheme="minorHAnsi" w:hAnsiTheme="minorHAnsi" w:cstheme="minorHAnsi"/>
        </w:rPr>
        <w:t xml:space="preserve"> of social and class forces and the correlation of these forces worldwide, national states are hard-pressed to regulate transnational circuits of accumulation and offset</w:t>
      </w:r>
      <w:r w:rsidRPr="00BF513A">
        <w:rPr>
          <w:rFonts w:asciiTheme="minorHAnsi" w:hAnsiTheme="minorHAnsi" w:cstheme="minorHAnsi"/>
          <w:sz w:val="16"/>
        </w:rPr>
        <w:t xml:space="preserve"> the </w:t>
      </w:r>
      <w:r w:rsidRPr="00BF513A">
        <w:rPr>
          <w:rStyle w:val="StyleUnderline"/>
          <w:rFonts w:asciiTheme="minorHAnsi" w:hAnsiTheme="minorHAnsi" w:cstheme="minorHAnsi"/>
        </w:rPr>
        <w:t>explosive contradictions</w:t>
      </w:r>
      <w:r w:rsidRPr="00BF513A">
        <w:rPr>
          <w:rFonts w:asciiTheme="minorHAnsi" w:hAnsiTheme="minorHAnsi" w:cstheme="minorHAnsi"/>
          <w:sz w:val="16"/>
        </w:rPr>
        <w:t xml:space="preserve"> built into the system.  Is this crisis cyclical, structural, or systemic? </w:t>
      </w:r>
      <w:r w:rsidRPr="00BF513A">
        <w:rPr>
          <w:rStyle w:val="StyleUnderline"/>
          <w:rFonts w:asciiTheme="minorHAnsi" w:hAnsiTheme="minorHAnsi" w:cstheme="minorHAnsi"/>
        </w:rPr>
        <w:t>Cyclical crises are recurrent to capitalism about once every 10 years and involve recessions that act as self-correcting mechanisms</w:t>
      </w:r>
      <w:r w:rsidRPr="00BF513A">
        <w:rPr>
          <w:rFonts w:asciiTheme="minorHAnsi" w:hAnsiTheme="minorHAnsi" w:cstheme="minorHAnsi"/>
          <w:sz w:val="16"/>
        </w:rPr>
        <w:t xml:space="preserve"> without any major restructuring of the system. The recessions of the early 1980s, the early 1990s, and of 2001 were cyclical crises. In contrast, the 2008 crisis signaled the slide into a structural crisis</w:t>
      </w:r>
      <w:r w:rsidRPr="00BF513A">
        <w:rPr>
          <w:rFonts w:asciiTheme="minorHAnsi" w:hAnsiTheme="minorHAnsi" w:cstheme="minorHAnsi"/>
          <w:i/>
          <w:iCs/>
          <w:sz w:val="16"/>
        </w:rPr>
        <w:t xml:space="preserve">. Structural crises </w:t>
      </w:r>
      <w:r w:rsidRPr="00BF513A">
        <w:rPr>
          <w:rFonts w:asciiTheme="minorHAnsi" w:hAnsiTheme="minorHAnsi" w:cstheme="minorHAnsi"/>
          <w:sz w:val="16"/>
        </w:rPr>
        <w:t xml:space="preserve">reflect deeper contra- dictions that can only be resolved by a major restructuring of the system. The structural crisis of the 1970s was resolved through capitalist </w:t>
      </w:r>
      <w:proofErr w:type="spellStart"/>
      <w:r w:rsidRPr="00BF513A">
        <w:rPr>
          <w:rFonts w:asciiTheme="minorHAnsi" w:hAnsiTheme="minorHAnsi" w:cstheme="minorHAnsi"/>
          <w:sz w:val="16"/>
        </w:rPr>
        <w:t>globalisation</w:t>
      </w:r>
      <w:proofErr w:type="spellEnd"/>
      <w:r w:rsidRPr="00BF513A">
        <w:rPr>
          <w:rFonts w:asciiTheme="minorHAnsi" w:hAnsiTheme="minorHAnsi" w:cstheme="minorHAnsi"/>
          <w:sz w:val="16"/>
        </w:rPr>
        <w:t xml:space="preserve">. Prior to that, the structural crisis of the 1930s was resolved through the creation of a new model of redistributive capitalism, and prior to that the </w:t>
      </w:r>
      <w:proofErr w:type="spellStart"/>
      <w:r w:rsidRPr="00BF513A">
        <w:rPr>
          <w:rFonts w:asciiTheme="minorHAnsi" w:hAnsiTheme="minorHAnsi" w:cstheme="minorHAnsi"/>
          <w:sz w:val="16"/>
        </w:rPr>
        <w:t>struc</w:t>
      </w:r>
      <w:proofErr w:type="spellEnd"/>
      <w:r w:rsidRPr="00BF513A">
        <w:rPr>
          <w:rFonts w:asciiTheme="minorHAnsi" w:hAnsiTheme="minorHAnsi" w:cstheme="minorHAnsi"/>
          <w:sz w:val="16"/>
        </w:rPr>
        <w:t xml:space="preserve">- </w:t>
      </w:r>
      <w:proofErr w:type="spellStart"/>
      <w:r w:rsidRPr="00BF513A">
        <w:rPr>
          <w:rFonts w:asciiTheme="minorHAnsi" w:hAnsiTheme="minorHAnsi" w:cstheme="minorHAnsi"/>
          <w:sz w:val="16"/>
        </w:rPr>
        <w:t>tural</w:t>
      </w:r>
      <w:proofErr w:type="spellEnd"/>
      <w:r w:rsidRPr="00BF513A">
        <w:rPr>
          <w:rFonts w:asciiTheme="minorHAnsi" w:hAnsiTheme="minorHAnsi" w:cstheme="minorHAnsi"/>
          <w:sz w:val="16"/>
        </w:rPr>
        <w:t xml:space="preserve"> crisis of the 1870s resulted in the development of </w:t>
      </w:r>
      <w:proofErr w:type="spellStart"/>
      <w:r w:rsidRPr="00BF513A">
        <w:rPr>
          <w:rFonts w:asciiTheme="minorHAnsi" w:hAnsiTheme="minorHAnsi" w:cstheme="minorHAnsi"/>
          <w:sz w:val="16"/>
        </w:rPr>
        <w:t>corpo</w:t>
      </w:r>
      <w:proofErr w:type="spellEnd"/>
      <w:r w:rsidRPr="00BF513A">
        <w:rPr>
          <w:rFonts w:asciiTheme="minorHAnsi" w:hAnsiTheme="minorHAnsi" w:cstheme="minorHAnsi"/>
          <w:sz w:val="16"/>
        </w:rPr>
        <w:t xml:space="preserve">- rate capitalism. </w:t>
      </w:r>
      <w:r w:rsidRPr="00BF513A">
        <w:rPr>
          <w:rStyle w:val="StyleUnderline"/>
          <w:rFonts w:asciiTheme="minorHAnsi" w:hAnsiTheme="minorHAnsi" w:cstheme="minorHAnsi"/>
        </w:rPr>
        <w:t xml:space="preserve">A systemic crisis involves the replacement of a system by an entirely new system or by an outright collapse. A structural crisis </w:t>
      </w:r>
      <w:proofErr w:type="gramStart"/>
      <w:r w:rsidRPr="00BF513A">
        <w:rPr>
          <w:rStyle w:val="StyleUnderline"/>
          <w:rFonts w:asciiTheme="minorHAnsi" w:hAnsiTheme="minorHAnsi" w:cstheme="minorHAnsi"/>
        </w:rPr>
        <w:t>opens up</w:t>
      </w:r>
      <w:proofErr w:type="gramEnd"/>
      <w:r w:rsidRPr="00BF513A">
        <w:rPr>
          <w:rStyle w:val="StyleUnderline"/>
          <w:rFonts w:asciiTheme="minorHAnsi" w:hAnsiTheme="minorHAnsi" w:cstheme="minorHAnsi"/>
        </w:rPr>
        <w:t xml:space="preserve"> the possibility for a systemic crisis.</w:t>
      </w:r>
      <w:r w:rsidRPr="00BF513A">
        <w:rPr>
          <w:rFonts w:asciiTheme="minorHAnsi" w:hAnsiTheme="minorHAnsi" w:cstheme="minorHAnsi"/>
          <w:sz w:val="16"/>
        </w:rPr>
        <w:t xml:space="preserve"> But if it </w:t>
      </w:r>
      <w:proofErr w:type="gramStart"/>
      <w:r w:rsidRPr="00BF513A">
        <w:rPr>
          <w:rFonts w:asciiTheme="minorHAnsi" w:hAnsiTheme="minorHAnsi" w:cstheme="minorHAnsi"/>
          <w:sz w:val="16"/>
        </w:rPr>
        <w:t>actually snowballs</w:t>
      </w:r>
      <w:proofErr w:type="gramEnd"/>
      <w:r w:rsidRPr="00BF513A">
        <w:rPr>
          <w:rFonts w:asciiTheme="minorHAnsi" w:hAnsiTheme="minorHAnsi" w:cstheme="minorHAnsi"/>
          <w:sz w:val="16"/>
        </w:rPr>
        <w:t xml:space="preserve"> into a systemic crisis – in this case, if it gives way either to capitalism being superseded or to a breakdown of global </w:t>
      </w:r>
      <w:proofErr w:type="spellStart"/>
      <w:r w:rsidRPr="00BF513A">
        <w:rPr>
          <w:rFonts w:asciiTheme="minorHAnsi" w:hAnsiTheme="minorHAnsi" w:cstheme="minorHAnsi"/>
          <w:sz w:val="16"/>
        </w:rPr>
        <w:t>civilisation</w:t>
      </w:r>
      <w:proofErr w:type="spellEnd"/>
      <w:r w:rsidRPr="00BF513A">
        <w:rPr>
          <w:rFonts w:asciiTheme="minorHAnsi" w:hAnsiTheme="minorHAnsi" w:cstheme="minorHAnsi"/>
          <w:sz w:val="16"/>
        </w:rPr>
        <w:t xml:space="preserve"> – is not predetermined and depends entirely on the response of social and political forces to the crisis and on historical contingencies that are not easy to forecast. </w:t>
      </w:r>
      <w:r w:rsidRPr="00BF513A">
        <w:rPr>
          <w:rStyle w:val="StyleUnderline"/>
          <w:rFonts w:asciiTheme="minorHAnsi" w:hAnsiTheme="minorHAnsi" w:cstheme="minorHAnsi"/>
        </w:rPr>
        <w:t xml:space="preserve">This is an historic moment of extreme uncertainty, in which collective responses from distinct social and class forces to the crisis are in great flux. </w:t>
      </w:r>
      <w:r w:rsidRPr="00BF513A">
        <w:rPr>
          <w:rStyle w:val="StyleUnderline"/>
          <w:rFonts w:asciiTheme="minorHAnsi" w:hAnsiTheme="minorHAnsi" w:cstheme="minorHAnsi"/>
          <w:sz w:val="12"/>
        </w:rPr>
        <w:t xml:space="preserve"> </w:t>
      </w:r>
      <w:r w:rsidRPr="00BF513A">
        <w:rPr>
          <w:rFonts w:asciiTheme="minorHAnsi" w:hAnsiTheme="minorHAnsi" w:cstheme="minorHAnsi"/>
          <w:sz w:val="16"/>
        </w:rPr>
        <w:t xml:space="preserve">Hence my concept of global crisis is broader than financial. </w:t>
      </w:r>
      <w:r w:rsidRPr="00BF513A">
        <w:rPr>
          <w:rStyle w:val="StyleUnderline"/>
          <w:rFonts w:asciiTheme="minorHAnsi" w:hAnsiTheme="minorHAnsi" w:cstheme="minorHAnsi"/>
        </w:rPr>
        <w:t xml:space="preserve">There are multiple and mutually constitutive dimensions – economic, social, political, cultural, </w:t>
      </w:r>
      <w:proofErr w:type="gramStart"/>
      <w:r w:rsidRPr="00BF513A">
        <w:rPr>
          <w:rStyle w:val="StyleUnderline"/>
          <w:rFonts w:asciiTheme="minorHAnsi" w:hAnsiTheme="minorHAnsi" w:cstheme="minorHAnsi"/>
        </w:rPr>
        <w:t>ideological</w:t>
      </w:r>
      <w:proofErr w:type="gramEnd"/>
      <w:r w:rsidRPr="00BF513A">
        <w:rPr>
          <w:rStyle w:val="StyleUnderline"/>
          <w:rFonts w:asciiTheme="minorHAnsi" w:hAnsiTheme="minorHAnsi" w:cstheme="minorHAnsi"/>
        </w:rPr>
        <w:t xml:space="preserve"> and ecological, not to mention the existential crisis of our consciousness</w:t>
      </w:r>
      <w:r w:rsidRPr="00BF513A">
        <w:rPr>
          <w:rFonts w:asciiTheme="minorHAnsi" w:hAnsiTheme="minorHAnsi" w:cstheme="minorHAnsi"/>
          <w:sz w:val="16"/>
        </w:rPr>
        <w:t xml:space="preserve">, values and very being. There is a crisis of social </w:t>
      </w:r>
      <w:proofErr w:type="spellStart"/>
      <w:r w:rsidRPr="00BF513A">
        <w:rPr>
          <w:rFonts w:asciiTheme="minorHAnsi" w:hAnsiTheme="minorHAnsi" w:cstheme="minorHAnsi"/>
          <w:sz w:val="16"/>
        </w:rPr>
        <w:t>polarisation</w:t>
      </w:r>
      <w:proofErr w:type="spellEnd"/>
      <w:r w:rsidRPr="00BF513A">
        <w:rPr>
          <w:rFonts w:asciiTheme="minorHAnsi" w:hAnsiTheme="minorHAnsi" w:cstheme="minorHAnsi"/>
          <w:sz w:val="16"/>
        </w:rPr>
        <w:t xml:space="preserve">, that is, of </w:t>
      </w:r>
      <w:r w:rsidRPr="00BF513A">
        <w:rPr>
          <w:rFonts w:asciiTheme="minorHAnsi" w:hAnsiTheme="minorHAnsi" w:cstheme="minorHAnsi"/>
          <w:i/>
          <w:iCs/>
          <w:sz w:val="16"/>
        </w:rPr>
        <w:t xml:space="preserve">social reproduction. </w:t>
      </w:r>
      <w:r w:rsidRPr="00BF513A">
        <w:rPr>
          <w:rStyle w:val="StyleUnderline"/>
          <w:rFonts w:asciiTheme="minorHAnsi" w:hAnsiTheme="minorHAnsi" w:cstheme="minorHAnsi"/>
        </w:rPr>
        <w:t>The system cannot meet the needs</w:t>
      </w:r>
      <w:r w:rsidRPr="00BF513A">
        <w:rPr>
          <w:rFonts w:asciiTheme="minorHAnsi" w:hAnsiTheme="minorHAnsi" w:cstheme="minorHAnsi"/>
          <w:sz w:val="16"/>
        </w:rPr>
        <w:t xml:space="preserve"> or assure the survival </w:t>
      </w:r>
      <w:r w:rsidRPr="00BF513A">
        <w:rPr>
          <w:rStyle w:val="StyleUnderline"/>
          <w:rFonts w:asciiTheme="minorHAnsi" w:hAnsiTheme="minorHAnsi" w:cstheme="minorHAnsi"/>
        </w:rPr>
        <w:t>of millions of people</w:t>
      </w:r>
      <w:r w:rsidRPr="00BF513A">
        <w:rPr>
          <w:rFonts w:asciiTheme="minorHAnsi" w:hAnsiTheme="minorHAnsi" w:cstheme="minorHAnsi"/>
          <w:sz w:val="16"/>
        </w:rPr>
        <w:t xml:space="preserve">, perhaps </w:t>
      </w:r>
      <w:proofErr w:type="gramStart"/>
      <w:r w:rsidRPr="00BF513A">
        <w:rPr>
          <w:rFonts w:asciiTheme="minorHAnsi" w:hAnsiTheme="minorHAnsi" w:cstheme="minorHAnsi"/>
          <w:sz w:val="16"/>
        </w:rPr>
        <w:t>a majority of</w:t>
      </w:r>
      <w:proofErr w:type="gramEnd"/>
      <w:r w:rsidRPr="00BF513A">
        <w:rPr>
          <w:rFonts w:asciiTheme="minorHAnsi" w:hAnsiTheme="minorHAnsi" w:cstheme="minorHAnsi"/>
          <w:sz w:val="16"/>
        </w:rPr>
        <w:t xml:space="preserve"> humanity. There are crises of state legitimacy and political authority, or of </w:t>
      </w:r>
      <w:r w:rsidRPr="00BF513A">
        <w:rPr>
          <w:rFonts w:asciiTheme="minorHAnsi" w:hAnsiTheme="minorHAnsi" w:cstheme="minorHAnsi"/>
          <w:i/>
          <w:iCs/>
          <w:sz w:val="16"/>
        </w:rPr>
        <w:t xml:space="preserve">hegemony </w:t>
      </w:r>
      <w:r w:rsidRPr="00BF513A">
        <w:rPr>
          <w:rFonts w:asciiTheme="minorHAnsi" w:hAnsiTheme="minorHAnsi" w:cstheme="minorHAnsi"/>
          <w:sz w:val="16"/>
        </w:rPr>
        <w:t xml:space="preserve">and </w:t>
      </w:r>
      <w:r w:rsidRPr="00BF513A">
        <w:rPr>
          <w:rFonts w:asciiTheme="minorHAnsi" w:hAnsiTheme="minorHAnsi" w:cstheme="minorHAnsi"/>
          <w:i/>
          <w:iCs/>
          <w:sz w:val="16"/>
        </w:rPr>
        <w:t xml:space="preserve">domination. </w:t>
      </w:r>
      <w:r w:rsidRPr="00BF513A">
        <w:rPr>
          <w:rFonts w:asciiTheme="minorHAnsi" w:hAnsiTheme="minorHAnsi" w:cstheme="minorHAnsi"/>
          <w:sz w:val="16"/>
        </w:rPr>
        <w:t xml:space="preserve">National states face spiraling crises of legitimacy as they fail to meet the social grievances of local working and popular classes experiencing downward mobility, unemployment, heightened </w:t>
      </w:r>
      <w:proofErr w:type="gramStart"/>
      <w:r w:rsidRPr="00BF513A">
        <w:rPr>
          <w:rFonts w:asciiTheme="minorHAnsi" w:hAnsiTheme="minorHAnsi" w:cstheme="minorHAnsi"/>
          <w:sz w:val="16"/>
        </w:rPr>
        <w:t>insecurity</w:t>
      </w:r>
      <w:proofErr w:type="gramEnd"/>
      <w:r w:rsidRPr="00BF513A">
        <w:rPr>
          <w:rFonts w:asciiTheme="minorHAnsi" w:hAnsiTheme="minorHAnsi" w:cstheme="minorHAnsi"/>
          <w:sz w:val="16"/>
        </w:rPr>
        <w:t xml:space="preserve"> and greater hardships. </w:t>
      </w:r>
      <w:r w:rsidRPr="00BF513A">
        <w:rPr>
          <w:rStyle w:val="StyleUnderline"/>
          <w:rFonts w:asciiTheme="minorHAnsi" w:hAnsiTheme="minorHAnsi" w:cstheme="minorHAnsi"/>
        </w:rPr>
        <w:t>The legitimacy of the system has increasingly been called into question by millions</w:t>
      </w:r>
      <w:r w:rsidRPr="00BF513A">
        <w:rPr>
          <w:rFonts w:asciiTheme="minorHAnsi" w:hAnsiTheme="minorHAnsi" w:cstheme="minorHAnsi"/>
          <w:sz w:val="16"/>
        </w:rPr>
        <w:t xml:space="preserve">, </w:t>
      </w:r>
      <w:r w:rsidRPr="00BF513A">
        <w:rPr>
          <w:rStyle w:val="StyleUnderline"/>
          <w:rFonts w:asciiTheme="minorHAnsi" w:hAnsiTheme="minorHAnsi" w:cstheme="minorHAnsi"/>
        </w:rPr>
        <w:t>perhaps</w:t>
      </w:r>
      <w:r w:rsidRPr="00BF513A">
        <w:rPr>
          <w:rFonts w:asciiTheme="minorHAnsi" w:hAnsiTheme="minorHAnsi" w:cstheme="minorHAnsi"/>
          <w:sz w:val="16"/>
        </w:rPr>
        <w:t xml:space="preserve"> even </w:t>
      </w:r>
      <w:r w:rsidRPr="00BF513A">
        <w:rPr>
          <w:rStyle w:val="StyleUnderline"/>
          <w:rFonts w:asciiTheme="minorHAnsi" w:hAnsiTheme="minorHAnsi" w:cstheme="minorHAnsi"/>
        </w:rPr>
        <w:t>billions</w:t>
      </w:r>
      <w:r w:rsidRPr="00BF513A">
        <w:rPr>
          <w:rFonts w:asciiTheme="minorHAnsi" w:hAnsiTheme="minorHAnsi" w:cstheme="minorHAnsi"/>
          <w:sz w:val="16"/>
        </w:rPr>
        <w:t xml:space="preserve">, of people around the world, </w:t>
      </w:r>
      <w:r w:rsidRPr="00BF513A">
        <w:rPr>
          <w:rStyle w:val="StyleUnderline"/>
          <w:rFonts w:asciiTheme="minorHAnsi" w:hAnsiTheme="minorHAnsi" w:cstheme="minorHAnsi"/>
        </w:rPr>
        <w:t>and is facing expanded counter-hegemonic challenges.</w:t>
      </w:r>
      <w:r w:rsidRPr="00BF513A">
        <w:rPr>
          <w:rFonts w:asciiTheme="minorHAnsi" w:hAnsiTheme="minorHAnsi" w:cstheme="minorHAnsi"/>
          <w:sz w:val="16"/>
        </w:rPr>
        <w:t xml:space="preserve"> Global elites have been unable counter this erosion of the system’s authority in the face of worldwide pressures for a global moral economy. </w:t>
      </w:r>
      <w:r w:rsidRPr="00BF513A">
        <w:rPr>
          <w:rStyle w:val="StyleUnderline"/>
          <w:rFonts w:asciiTheme="minorHAnsi" w:hAnsiTheme="minorHAnsi" w:cstheme="minorHAnsi"/>
        </w:rPr>
        <w:t xml:space="preserve">And </w:t>
      </w:r>
      <w:r w:rsidRPr="00847AF8">
        <w:rPr>
          <w:rStyle w:val="StyleUnderline"/>
          <w:rFonts w:asciiTheme="minorHAnsi" w:hAnsiTheme="minorHAnsi" w:cstheme="minorHAnsi"/>
          <w:highlight w:val="green"/>
        </w:rPr>
        <w:t>a canopy that envelops all these dimensions</w:t>
      </w:r>
      <w:r w:rsidRPr="00BF513A">
        <w:rPr>
          <w:rStyle w:val="StyleUnderline"/>
          <w:rFonts w:asciiTheme="minorHAnsi" w:hAnsiTheme="minorHAnsi" w:cstheme="minorHAnsi"/>
        </w:rPr>
        <w:t xml:space="preserve"> is a crisis of sustainability rooted in</w:t>
      </w:r>
      <w:r w:rsidRPr="00BF513A">
        <w:rPr>
          <w:rFonts w:asciiTheme="minorHAnsi" w:hAnsiTheme="minorHAnsi" w:cstheme="minorHAnsi"/>
          <w:sz w:val="16"/>
        </w:rPr>
        <w:t xml:space="preserve"> an ecological holocaust that has already begun, expressed in </w:t>
      </w:r>
      <w:r w:rsidRPr="00847AF8">
        <w:rPr>
          <w:rStyle w:val="Emphasis"/>
          <w:rFonts w:asciiTheme="minorHAnsi" w:hAnsiTheme="minorHAnsi" w:cstheme="minorHAnsi"/>
          <w:highlight w:val="green"/>
        </w:rPr>
        <w:t xml:space="preserve">climate change and the impending collapse of </w:t>
      </w:r>
      <w:proofErr w:type="spellStart"/>
      <w:r w:rsidRPr="00BF513A">
        <w:rPr>
          <w:rStyle w:val="Emphasis"/>
          <w:rFonts w:asciiTheme="minorHAnsi" w:hAnsiTheme="minorHAnsi" w:cstheme="minorHAnsi"/>
        </w:rPr>
        <w:t>centralised</w:t>
      </w:r>
      <w:proofErr w:type="spellEnd"/>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agricultural systems</w:t>
      </w:r>
      <w:r w:rsidRPr="00BF513A">
        <w:rPr>
          <w:rFonts w:asciiTheme="minorHAnsi" w:hAnsiTheme="minorHAnsi" w:cstheme="minorHAnsi"/>
          <w:sz w:val="16"/>
        </w:rPr>
        <w:t xml:space="preserve"> in several regions of the world, among other indicators. By </w:t>
      </w:r>
      <w:r w:rsidRPr="00BF513A">
        <w:rPr>
          <w:rStyle w:val="StyleUnderline"/>
          <w:rFonts w:asciiTheme="minorHAnsi" w:hAnsiTheme="minorHAnsi" w:cstheme="minorHAnsi"/>
        </w:rPr>
        <w:t>a crisis of humanity</w:t>
      </w:r>
      <w:r w:rsidRPr="00BF513A">
        <w:rPr>
          <w:rFonts w:asciiTheme="minorHAnsi" w:hAnsiTheme="minorHAnsi" w:cstheme="minorHAnsi"/>
          <w:i/>
          <w:iCs/>
          <w:sz w:val="16"/>
        </w:rPr>
        <w:t xml:space="preserve"> </w:t>
      </w:r>
      <w:r w:rsidRPr="00BF513A">
        <w:rPr>
          <w:rFonts w:asciiTheme="minorHAnsi" w:hAnsiTheme="minorHAnsi" w:cstheme="minorHAnsi"/>
          <w:sz w:val="16"/>
        </w:rPr>
        <w:t xml:space="preserve">I mean a crisis that is approaching systemic proportions, </w:t>
      </w:r>
      <w:r w:rsidRPr="00847AF8">
        <w:rPr>
          <w:rStyle w:val="Emphasis"/>
          <w:rFonts w:asciiTheme="minorHAnsi" w:hAnsiTheme="minorHAnsi" w:cstheme="minorHAnsi"/>
          <w:highlight w:val="green"/>
        </w:rPr>
        <w:t>threatening</w:t>
      </w:r>
      <w:r w:rsidRPr="00BF513A">
        <w:rPr>
          <w:rStyle w:val="Emphasis"/>
          <w:rFonts w:asciiTheme="minorHAnsi" w:hAnsiTheme="minorHAnsi" w:cstheme="minorHAnsi"/>
        </w:rPr>
        <w:t xml:space="preserve"> the ability of </w:t>
      </w:r>
      <w:r w:rsidRPr="00847AF8">
        <w:rPr>
          <w:rStyle w:val="Emphasis"/>
          <w:rFonts w:asciiTheme="minorHAnsi" w:hAnsiTheme="minorHAnsi" w:cstheme="minorHAnsi"/>
          <w:highlight w:val="green"/>
        </w:rPr>
        <w:t xml:space="preserve">billions </w:t>
      </w:r>
      <w:r w:rsidRPr="00BF513A">
        <w:rPr>
          <w:rStyle w:val="Emphasis"/>
          <w:rFonts w:asciiTheme="minorHAnsi" w:hAnsiTheme="minorHAnsi" w:cstheme="minorHAnsi"/>
        </w:rPr>
        <w:t>of people to survive</w:t>
      </w:r>
      <w:r w:rsidRPr="00BF513A">
        <w:rPr>
          <w:rStyle w:val="StyleUnderline"/>
          <w:rFonts w:asciiTheme="minorHAnsi" w:hAnsiTheme="minorHAnsi" w:cstheme="minorHAnsi"/>
        </w:rPr>
        <w:t xml:space="preserve">, and raising the specter of a collapse of world </w:t>
      </w:r>
      <w:proofErr w:type="spellStart"/>
      <w:r w:rsidRPr="00BF513A">
        <w:rPr>
          <w:rStyle w:val="StyleUnderline"/>
          <w:rFonts w:asciiTheme="minorHAnsi" w:hAnsiTheme="minorHAnsi" w:cstheme="minorHAnsi"/>
        </w:rPr>
        <w:t>civilisation</w:t>
      </w:r>
      <w:proofErr w:type="spellEnd"/>
      <w:r w:rsidRPr="00BF513A">
        <w:rPr>
          <w:rFonts w:asciiTheme="minorHAnsi" w:hAnsiTheme="minorHAnsi" w:cstheme="minorHAnsi"/>
          <w:sz w:val="16"/>
        </w:rPr>
        <w:t xml:space="preserve"> and degeneration into a new “Dark Ages.”</w:t>
      </w:r>
      <w:proofErr w:type="gramStart"/>
      <w:r w:rsidRPr="00BF513A">
        <w:rPr>
          <w:rFonts w:asciiTheme="minorHAnsi" w:hAnsiTheme="minorHAnsi" w:cstheme="minorHAnsi"/>
          <w:sz w:val="16"/>
        </w:rPr>
        <w:t>2  This</w:t>
      </w:r>
      <w:proofErr w:type="gramEnd"/>
      <w:r w:rsidRPr="00BF513A">
        <w:rPr>
          <w:rFonts w:asciiTheme="minorHAnsi" w:hAnsiTheme="minorHAnsi" w:cstheme="minorHAnsi"/>
          <w:sz w:val="16"/>
        </w:rPr>
        <w:t xml:space="preserve"> crisis of humanity shares a number of aspects with earlier structural crises but there are also several features unique to the present:  1. </w:t>
      </w:r>
      <w:r w:rsidRPr="00847AF8">
        <w:rPr>
          <w:rStyle w:val="StyleUnderline"/>
          <w:rFonts w:asciiTheme="minorHAnsi" w:hAnsiTheme="minorHAnsi" w:cstheme="minorHAnsi"/>
          <w:highlight w:val="green"/>
        </w:rPr>
        <w:t xml:space="preserve">The system is fast reaching the </w:t>
      </w:r>
      <w:r w:rsidRPr="00847AF8">
        <w:rPr>
          <w:rStyle w:val="Emphasis"/>
          <w:rFonts w:asciiTheme="minorHAnsi" w:hAnsiTheme="minorHAnsi" w:cstheme="minorHAnsi"/>
          <w:highlight w:val="green"/>
        </w:rPr>
        <w:t>ecological limits of its reproduction</w:t>
      </w:r>
      <w:r w:rsidRPr="00BF513A">
        <w:rPr>
          <w:rStyle w:val="StyleUnderline"/>
          <w:rFonts w:asciiTheme="minorHAnsi" w:hAnsiTheme="minorHAnsi" w:cstheme="minorHAnsi"/>
        </w:rPr>
        <w:t xml:space="preserve">. Global capitalism now </w:t>
      </w:r>
      <w:proofErr w:type="gramStart"/>
      <w:r w:rsidRPr="00BF513A">
        <w:rPr>
          <w:rStyle w:val="StyleUnderline"/>
          <w:rFonts w:asciiTheme="minorHAnsi" w:hAnsiTheme="minorHAnsi" w:cstheme="minorHAnsi"/>
        </w:rPr>
        <w:t>couples</w:t>
      </w:r>
      <w:proofErr w:type="gramEnd"/>
      <w:r w:rsidRPr="00BF513A">
        <w:rPr>
          <w:rStyle w:val="StyleUnderline"/>
          <w:rFonts w:asciiTheme="minorHAnsi" w:hAnsiTheme="minorHAnsi" w:cstheme="minorHAnsi"/>
        </w:rPr>
        <w:t xml:space="preserve"> human and natural history in such a way as to threaten to bring about what would be the sixth mass extinction</w:t>
      </w:r>
      <w:r w:rsidRPr="00BF513A">
        <w:rPr>
          <w:rFonts w:asciiTheme="minorHAnsi" w:hAnsiTheme="minorHAnsi" w:cstheme="minorHAnsi"/>
          <w:sz w:val="16"/>
        </w:rPr>
        <w:t xml:space="preserve"> in the known history of life on earth.3 This mass extinction would be caused not by a natural catastrophe such as a meteor impact or by evolutionary changes such as the </w:t>
      </w:r>
      <w:r w:rsidRPr="00BF513A">
        <w:rPr>
          <w:rFonts w:asciiTheme="minorHAnsi" w:hAnsiTheme="minorHAnsi" w:cstheme="minorHAnsi"/>
          <w:sz w:val="16"/>
        </w:rPr>
        <w:lastRenderedPageBreak/>
        <w:t xml:space="preserve">end of an ice age but by purposive human activity. According to leading environmental scientists </w:t>
      </w:r>
      <w:r w:rsidRPr="00BF513A">
        <w:rPr>
          <w:rStyle w:val="StyleUnderline"/>
          <w:rFonts w:asciiTheme="minorHAnsi" w:hAnsiTheme="minorHAnsi" w:cstheme="minorHAnsi"/>
        </w:rPr>
        <w:t>there are nine “planetary boundaries” crucial to maintaining an earth system environment in which humans can exist, four of which are experiencing</w:t>
      </w:r>
      <w:r w:rsidRPr="00BF513A">
        <w:rPr>
          <w:rFonts w:asciiTheme="minorHAnsi" w:hAnsiTheme="minorHAnsi" w:cstheme="minorHAnsi"/>
          <w:sz w:val="16"/>
        </w:rPr>
        <w:t xml:space="preserve"> at this time </w:t>
      </w:r>
      <w:r w:rsidRPr="00BF513A">
        <w:rPr>
          <w:rStyle w:val="StyleUnderline"/>
          <w:rFonts w:asciiTheme="minorHAnsi" w:hAnsiTheme="minorHAnsi" w:cstheme="minorHAnsi"/>
        </w:rPr>
        <w:t>the onset of irreversible environmental degradation and three of which</w:t>
      </w:r>
      <w:r w:rsidRPr="00BF513A">
        <w:rPr>
          <w:rFonts w:asciiTheme="minorHAnsi" w:hAnsiTheme="minorHAnsi" w:cstheme="minorHAnsi"/>
          <w:sz w:val="16"/>
        </w:rPr>
        <w:t xml:space="preserve"> (climate change, the nitrogen cycle, and biodiversity loss) </w:t>
      </w:r>
      <w:r w:rsidRPr="00BF513A">
        <w:rPr>
          <w:rStyle w:val="StyleUnderline"/>
          <w:rFonts w:asciiTheme="minorHAnsi" w:hAnsiTheme="minorHAnsi" w:cstheme="minorHAnsi"/>
        </w:rPr>
        <w:t>are at “tipping points</w:t>
      </w:r>
      <w:r w:rsidRPr="00BF513A">
        <w:rPr>
          <w:rFonts w:asciiTheme="minorHAnsi" w:hAnsiTheme="minorHAnsi" w:cstheme="minorHAnsi"/>
          <w:sz w:val="16"/>
        </w:rPr>
        <w:t xml:space="preserve">,” meaning that these processes have already crossed their planetary boundaries.  2. </w:t>
      </w:r>
      <w:r w:rsidRPr="00847AF8">
        <w:rPr>
          <w:rStyle w:val="StyleUnderline"/>
          <w:rFonts w:asciiTheme="minorHAnsi" w:hAnsiTheme="minorHAnsi" w:cstheme="minorHAnsi"/>
          <w:highlight w:val="green"/>
        </w:rPr>
        <w:t>The magnitude of</w:t>
      </w:r>
      <w:r w:rsidRPr="00BF513A">
        <w:rPr>
          <w:rStyle w:val="StyleUnderline"/>
          <w:rFonts w:asciiTheme="minorHAnsi" w:hAnsiTheme="minorHAnsi" w:cstheme="minorHAnsi"/>
        </w:rPr>
        <w:t xml:space="preserve"> the means of </w:t>
      </w:r>
      <w:r w:rsidRPr="00847AF8">
        <w:rPr>
          <w:rStyle w:val="Emphasis"/>
          <w:rFonts w:asciiTheme="minorHAnsi" w:hAnsiTheme="minorHAnsi" w:cstheme="minorHAnsi"/>
          <w:highlight w:val="green"/>
        </w:rPr>
        <w:t>violence</w:t>
      </w:r>
      <w:r w:rsidRPr="00BF513A">
        <w:rPr>
          <w:rStyle w:val="StyleUnderline"/>
          <w:rFonts w:asciiTheme="minorHAnsi" w:hAnsiTheme="minorHAnsi" w:cstheme="minorHAnsi"/>
        </w:rPr>
        <w:t xml:space="preserve"> and</w:t>
      </w:r>
      <w:r w:rsidRPr="00BF513A">
        <w:rPr>
          <w:rFonts w:asciiTheme="minorHAnsi" w:hAnsiTheme="minorHAnsi" w:cstheme="minorHAnsi"/>
          <w:sz w:val="16"/>
        </w:rPr>
        <w:t xml:space="preserve"> social </w:t>
      </w:r>
      <w:r w:rsidRPr="00BF513A">
        <w:rPr>
          <w:rStyle w:val="StyleUnderline"/>
          <w:rFonts w:asciiTheme="minorHAnsi" w:hAnsiTheme="minorHAnsi" w:cstheme="minorHAnsi"/>
        </w:rPr>
        <w:t xml:space="preserve">control </w:t>
      </w:r>
      <w:r w:rsidRPr="00847AF8">
        <w:rPr>
          <w:rStyle w:val="Emphasis"/>
          <w:rFonts w:asciiTheme="minorHAnsi" w:hAnsiTheme="minorHAnsi" w:cstheme="minorHAnsi"/>
          <w:highlight w:val="green"/>
        </w:rPr>
        <w:t>is unprecedented</w:t>
      </w:r>
      <w:r w:rsidRPr="00BF513A">
        <w:rPr>
          <w:rStyle w:val="StyleUnderline"/>
          <w:rFonts w:asciiTheme="minorHAnsi" w:hAnsiTheme="minorHAnsi" w:cstheme="minorHAnsi"/>
        </w:rPr>
        <w:t>, as is the concentration of the means of global communication and symbolic production</w:t>
      </w:r>
      <w:r w:rsidRPr="00BF513A">
        <w:rPr>
          <w:rFonts w:asciiTheme="minorHAnsi" w:hAnsiTheme="minorHAnsi" w:cstheme="minorHAnsi"/>
          <w:sz w:val="16"/>
        </w:rPr>
        <w:t xml:space="preserve"> and circulation in the hands of a very few powerful groups. </w:t>
      </w:r>
      <w:proofErr w:type="spellStart"/>
      <w:r w:rsidRPr="00847AF8">
        <w:rPr>
          <w:rStyle w:val="Emphasis"/>
          <w:rFonts w:asciiTheme="minorHAnsi" w:hAnsiTheme="minorHAnsi" w:cstheme="minorHAnsi"/>
          <w:highlight w:val="green"/>
        </w:rPr>
        <w:t>Computerised</w:t>
      </w:r>
      <w:proofErr w:type="spellEnd"/>
      <w:r w:rsidRPr="00847AF8">
        <w:rPr>
          <w:rStyle w:val="Emphasis"/>
          <w:rFonts w:asciiTheme="minorHAnsi" w:hAnsiTheme="minorHAnsi" w:cstheme="minorHAnsi"/>
          <w:highlight w:val="green"/>
        </w:rPr>
        <w:t xml:space="preserve"> wars, drones, </w:t>
      </w:r>
      <w:r w:rsidRPr="00BF513A">
        <w:rPr>
          <w:rStyle w:val="Emphasis"/>
          <w:rFonts w:asciiTheme="minorHAnsi" w:hAnsiTheme="minorHAnsi" w:cstheme="minorHAnsi"/>
        </w:rPr>
        <w:t>bunker-buster bombs</w:t>
      </w:r>
      <w:r w:rsidRPr="00BF513A">
        <w:rPr>
          <w:rStyle w:val="StyleUnderline"/>
          <w:rFonts w:asciiTheme="minorHAnsi" w:hAnsiTheme="minorHAnsi" w:cstheme="minorHAnsi"/>
        </w:rPr>
        <w:t xml:space="preserve">, </w:t>
      </w:r>
      <w:proofErr w:type="gramStart"/>
      <w:r w:rsidRPr="00BF513A">
        <w:rPr>
          <w:rStyle w:val="StyleUnderline"/>
          <w:rFonts w:asciiTheme="minorHAnsi" w:hAnsiTheme="minorHAnsi" w:cstheme="minorHAnsi"/>
        </w:rPr>
        <w:t>star wars</w:t>
      </w:r>
      <w:proofErr w:type="gramEnd"/>
      <w:r w:rsidRPr="00BF513A">
        <w:rPr>
          <w:rFonts w:asciiTheme="minorHAnsi" w:hAnsiTheme="minorHAnsi" w:cstheme="minorHAnsi"/>
          <w:sz w:val="16"/>
        </w:rPr>
        <w:t xml:space="preserve">, and so forth, </w:t>
      </w:r>
      <w:r w:rsidRPr="00BF513A">
        <w:rPr>
          <w:rStyle w:val="StyleUnderline"/>
          <w:rFonts w:asciiTheme="minorHAnsi" w:hAnsiTheme="minorHAnsi" w:cstheme="minorHAnsi"/>
        </w:rPr>
        <w:t xml:space="preserve">have changed the face of warfare. Warfare has become </w:t>
      </w:r>
      <w:proofErr w:type="spellStart"/>
      <w:r w:rsidRPr="00BF513A">
        <w:rPr>
          <w:rStyle w:val="StyleUnderline"/>
          <w:rFonts w:asciiTheme="minorHAnsi" w:hAnsiTheme="minorHAnsi" w:cstheme="minorHAnsi"/>
        </w:rPr>
        <w:t>normalised</w:t>
      </w:r>
      <w:proofErr w:type="spellEnd"/>
      <w:r w:rsidRPr="00BF513A">
        <w:rPr>
          <w:rStyle w:val="StyleUnderline"/>
          <w:rFonts w:asciiTheme="minorHAnsi" w:hAnsiTheme="minorHAnsi" w:cstheme="minorHAnsi"/>
        </w:rPr>
        <w:t xml:space="preserve"> and </w:t>
      </w:r>
      <w:proofErr w:type="spellStart"/>
      <w:r w:rsidRPr="00BF513A">
        <w:rPr>
          <w:rStyle w:val="StyleUnderline"/>
          <w:rFonts w:asciiTheme="minorHAnsi" w:hAnsiTheme="minorHAnsi" w:cstheme="minorHAnsi"/>
        </w:rPr>
        <w:t>sanitised</w:t>
      </w:r>
      <w:proofErr w:type="spellEnd"/>
      <w:r w:rsidRPr="00BF513A">
        <w:rPr>
          <w:rStyle w:val="StyleUnderline"/>
          <w:rFonts w:asciiTheme="minorHAnsi" w:hAnsiTheme="minorHAnsi" w:cstheme="minorHAnsi"/>
        </w:rPr>
        <w:t xml:space="preserve"> for those not directly at the receiving end of armed aggression.</w:t>
      </w:r>
      <w:r w:rsidRPr="00BF513A">
        <w:rPr>
          <w:rFonts w:asciiTheme="minorHAnsi" w:hAnsiTheme="minorHAnsi" w:cstheme="minorHAnsi"/>
          <w:sz w:val="16"/>
        </w:rPr>
        <w:t xml:space="preserve"> At the same </w:t>
      </w:r>
      <w:proofErr w:type="gramStart"/>
      <w:r w:rsidRPr="00BF513A">
        <w:rPr>
          <w:rFonts w:asciiTheme="minorHAnsi" w:hAnsiTheme="minorHAnsi" w:cstheme="minorHAnsi"/>
          <w:sz w:val="16"/>
        </w:rPr>
        <w:t>time</w:t>
      </w:r>
      <w:proofErr w:type="gramEnd"/>
      <w:r w:rsidRPr="00BF513A">
        <w:rPr>
          <w:rFonts w:asciiTheme="minorHAnsi" w:hAnsiTheme="minorHAnsi" w:cstheme="minorHAnsi"/>
          <w:sz w:val="16"/>
        </w:rPr>
        <w:t xml:space="preserve"> we have arrived at the panoptical surveillance society and the age of thought control by those who control global flows of communication, images and symbolic production. The world of Edward Snowden is the world of George Orwell; </w:t>
      </w:r>
      <w:r w:rsidRPr="00BF513A">
        <w:rPr>
          <w:rFonts w:asciiTheme="minorHAnsi" w:hAnsiTheme="minorHAnsi" w:cstheme="minorHAnsi"/>
          <w:i/>
          <w:iCs/>
          <w:sz w:val="16"/>
        </w:rPr>
        <w:t xml:space="preserve">1984 has </w:t>
      </w:r>
      <w:proofErr w:type="gramStart"/>
      <w:r w:rsidRPr="00BF513A">
        <w:rPr>
          <w:rFonts w:asciiTheme="minorHAnsi" w:hAnsiTheme="minorHAnsi" w:cstheme="minorHAnsi"/>
          <w:i/>
          <w:iCs/>
          <w:sz w:val="16"/>
        </w:rPr>
        <w:t xml:space="preserve">arrived; </w:t>
      </w:r>
      <w:r w:rsidRPr="00BF513A">
        <w:rPr>
          <w:rFonts w:asciiTheme="minorHAnsi" w:hAnsiTheme="minorHAnsi" w:cstheme="minorHAnsi"/>
          <w:sz w:val="16"/>
        </w:rPr>
        <w:t xml:space="preserve"> 3</w:t>
      </w:r>
      <w:proofErr w:type="gramEnd"/>
      <w:r w:rsidRPr="00BF513A">
        <w:rPr>
          <w:rFonts w:asciiTheme="minorHAnsi" w:hAnsiTheme="minorHAnsi" w:cstheme="minorHAnsi"/>
          <w:sz w:val="16"/>
        </w:rPr>
        <w:t xml:space="preserve">. </w:t>
      </w:r>
      <w:r w:rsidRPr="00BF513A">
        <w:rPr>
          <w:rStyle w:val="StyleUnderline"/>
          <w:rFonts w:asciiTheme="minorHAnsi" w:hAnsiTheme="minorHAnsi" w:cstheme="minorHAnsi"/>
        </w:rPr>
        <w:t>Capitalism is reaching apparent limits to its extensive expansion. There are no longer any new territories of significance that can be integrated into world capitalism, de-</w:t>
      </w:r>
      <w:proofErr w:type="spellStart"/>
      <w:r w:rsidRPr="00BF513A">
        <w:rPr>
          <w:rStyle w:val="StyleUnderline"/>
          <w:rFonts w:asciiTheme="minorHAnsi" w:hAnsiTheme="minorHAnsi" w:cstheme="minorHAnsi"/>
        </w:rPr>
        <w:t>ruralisation</w:t>
      </w:r>
      <w:proofErr w:type="spellEnd"/>
      <w:r w:rsidRPr="00BF513A">
        <w:rPr>
          <w:rStyle w:val="StyleUnderline"/>
          <w:rFonts w:asciiTheme="minorHAnsi" w:hAnsiTheme="minorHAnsi" w:cstheme="minorHAnsi"/>
        </w:rPr>
        <w:t xml:space="preserve"> is now well advanced, and the commodification of the countryside and of pre- and non-capitalist spaces has intensified</w:t>
      </w:r>
      <w:r w:rsidRPr="00BF513A">
        <w:rPr>
          <w:rFonts w:asciiTheme="minorHAnsi" w:hAnsiTheme="minorHAnsi" w:cstheme="minorHAnsi"/>
          <w:sz w:val="16"/>
        </w:rPr>
        <w:t xml:space="preserve">, that is, converted in hot-house fashion into spaces of capital, so that </w:t>
      </w:r>
      <w:r w:rsidRPr="00BF513A">
        <w:rPr>
          <w:rFonts w:asciiTheme="minorHAnsi" w:hAnsiTheme="minorHAnsi" w:cstheme="minorHAnsi"/>
          <w:i/>
          <w:iCs/>
          <w:sz w:val="16"/>
        </w:rPr>
        <w:t xml:space="preserve">intensive </w:t>
      </w:r>
      <w:r w:rsidRPr="00BF513A">
        <w:rPr>
          <w:rFonts w:asciiTheme="minorHAnsi" w:hAnsiTheme="minorHAnsi" w:cstheme="minorHAnsi"/>
          <w:sz w:val="16"/>
        </w:rPr>
        <w:t xml:space="preserve">expansion is reaching depths </w:t>
      </w:r>
      <w:proofErr w:type="gramStart"/>
      <w:r w:rsidRPr="00BF513A">
        <w:rPr>
          <w:rFonts w:asciiTheme="minorHAnsi" w:hAnsiTheme="minorHAnsi" w:cstheme="minorHAnsi"/>
          <w:sz w:val="16"/>
        </w:rPr>
        <w:t>never before</w:t>
      </w:r>
      <w:proofErr w:type="gramEnd"/>
      <w:r w:rsidRPr="00BF513A">
        <w:rPr>
          <w:rFonts w:asciiTheme="minorHAnsi" w:hAnsiTheme="minorHAnsi" w:cstheme="minorHAnsi"/>
          <w:sz w:val="16"/>
        </w:rPr>
        <w:t xml:space="preserve"> seen. </w:t>
      </w:r>
      <w:r w:rsidRPr="00BF513A">
        <w:rPr>
          <w:rStyle w:val="StyleUnderline"/>
          <w:rFonts w:asciiTheme="minorHAnsi" w:hAnsiTheme="minorHAnsi" w:cstheme="minorHAnsi"/>
        </w:rPr>
        <w:t>Capitalism must continually expand or collapse.</w:t>
      </w:r>
      <w:r w:rsidRPr="00BF513A">
        <w:rPr>
          <w:rFonts w:asciiTheme="minorHAnsi" w:hAnsiTheme="minorHAnsi" w:cstheme="minorHAnsi"/>
          <w:sz w:val="16"/>
        </w:rPr>
        <w:t xml:space="preserve"> How or where will it now expand?  4. </w:t>
      </w:r>
      <w:r w:rsidRPr="00BF513A">
        <w:rPr>
          <w:rStyle w:val="StyleUnderline"/>
          <w:rFonts w:asciiTheme="minorHAnsi" w:hAnsiTheme="minorHAnsi" w:cstheme="minorHAnsi"/>
        </w:rPr>
        <w:t xml:space="preserve">There is the rise of a vast </w:t>
      </w:r>
      <w:r w:rsidRPr="00847AF8">
        <w:rPr>
          <w:rStyle w:val="StyleUnderline"/>
          <w:rFonts w:asciiTheme="minorHAnsi" w:hAnsiTheme="minorHAnsi" w:cstheme="minorHAnsi"/>
          <w:highlight w:val="green"/>
        </w:rPr>
        <w:t xml:space="preserve">surplus population </w:t>
      </w:r>
      <w:r w:rsidRPr="00BF513A">
        <w:rPr>
          <w:rStyle w:val="StyleUnderline"/>
          <w:rFonts w:asciiTheme="minorHAnsi" w:hAnsiTheme="minorHAnsi" w:cstheme="minorHAnsi"/>
        </w:rPr>
        <w:t>inhabiting a “planet of slums,”</w:t>
      </w:r>
      <w:r w:rsidRPr="00BF513A">
        <w:rPr>
          <w:rFonts w:asciiTheme="minorHAnsi" w:hAnsiTheme="minorHAnsi" w:cstheme="minorHAnsi"/>
          <w:sz w:val="16"/>
        </w:rPr>
        <w:t xml:space="preserve">4 </w:t>
      </w:r>
      <w:r w:rsidRPr="00847AF8">
        <w:rPr>
          <w:rStyle w:val="StyleUnderline"/>
          <w:rFonts w:asciiTheme="minorHAnsi" w:hAnsiTheme="minorHAnsi" w:cstheme="minorHAnsi"/>
          <w:highlight w:val="green"/>
        </w:rPr>
        <w:t>alienated from the productive economy</w:t>
      </w:r>
      <w:r w:rsidRPr="00BF513A">
        <w:rPr>
          <w:rStyle w:val="StyleUnderline"/>
          <w:rFonts w:asciiTheme="minorHAnsi" w:hAnsiTheme="minorHAnsi" w:cstheme="minorHAnsi"/>
        </w:rPr>
        <w:t xml:space="preserve">, thrown into the margins, and </w:t>
      </w:r>
      <w:r w:rsidRPr="00847AF8">
        <w:rPr>
          <w:rStyle w:val="StyleUnderline"/>
          <w:rFonts w:asciiTheme="minorHAnsi" w:hAnsiTheme="minorHAnsi" w:cstheme="minorHAnsi"/>
          <w:highlight w:val="green"/>
        </w:rPr>
        <w:t>subject to</w:t>
      </w:r>
      <w:r w:rsidRPr="00BF513A">
        <w:rPr>
          <w:rStyle w:val="StyleUnderline"/>
          <w:rFonts w:asciiTheme="minorHAnsi" w:hAnsiTheme="minorHAnsi" w:cstheme="minorHAnsi"/>
        </w:rPr>
        <w:t xml:space="preserve"> sophisticated systems of social </w:t>
      </w:r>
      <w:r w:rsidRPr="00847AF8">
        <w:rPr>
          <w:rStyle w:val="Emphasis"/>
          <w:rFonts w:asciiTheme="minorHAnsi" w:hAnsiTheme="minorHAnsi" w:cstheme="minorHAnsi"/>
          <w:highlight w:val="green"/>
        </w:rPr>
        <w:t>control and</w:t>
      </w:r>
      <w:r w:rsidRPr="00BF513A">
        <w:rPr>
          <w:rStyle w:val="Emphasis"/>
          <w:rFonts w:asciiTheme="minorHAnsi" w:hAnsiTheme="minorHAnsi" w:cstheme="minorHAnsi"/>
        </w:rPr>
        <w:t xml:space="preserve"> to </w:t>
      </w:r>
      <w:r w:rsidRPr="00847AF8">
        <w:rPr>
          <w:rStyle w:val="Emphasis"/>
          <w:rFonts w:asciiTheme="minorHAnsi" w:hAnsiTheme="minorHAnsi" w:cstheme="minorHAnsi"/>
          <w:highlight w:val="green"/>
        </w:rPr>
        <w:t>destruction</w:t>
      </w:r>
      <w:r w:rsidRPr="00BF513A">
        <w:rPr>
          <w:rStyle w:val="StyleUnderline"/>
          <w:rFonts w:asciiTheme="minorHAnsi" w:hAnsiTheme="minorHAnsi" w:cstheme="minorHAnsi"/>
        </w:rPr>
        <w:t xml:space="preserve"> - to a mortal cycle of dispossession-exploitation-exclusion. This includes </w:t>
      </w:r>
      <w:r w:rsidRPr="00847AF8">
        <w:rPr>
          <w:rStyle w:val="Emphasis"/>
          <w:rFonts w:asciiTheme="minorHAnsi" w:hAnsiTheme="minorHAnsi" w:cstheme="minorHAnsi"/>
          <w:highlight w:val="green"/>
        </w:rPr>
        <w:t xml:space="preserve">prison-industrial </w:t>
      </w:r>
      <w:r w:rsidRPr="00BF513A">
        <w:rPr>
          <w:rStyle w:val="Emphasis"/>
          <w:rFonts w:asciiTheme="minorHAnsi" w:hAnsiTheme="minorHAnsi" w:cstheme="minorHAnsi"/>
        </w:rPr>
        <w:t xml:space="preserve">and immigrant-detention </w:t>
      </w:r>
      <w:r w:rsidRPr="00847AF8">
        <w:rPr>
          <w:rStyle w:val="Emphasis"/>
          <w:rFonts w:asciiTheme="minorHAnsi" w:hAnsiTheme="minorHAnsi" w:cstheme="minorHAnsi"/>
          <w:highlight w:val="green"/>
        </w:rPr>
        <w:t xml:space="preserve">complexes, omnipresent policing, </w:t>
      </w:r>
      <w:proofErr w:type="spellStart"/>
      <w:r w:rsidRPr="00847AF8">
        <w:rPr>
          <w:rStyle w:val="Emphasis"/>
          <w:rFonts w:asciiTheme="minorHAnsi" w:hAnsiTheme="minorHAnsi" w:cstheme="minorHAnsi"/>
          <w:highlight w:val="green"/>
        </w:rPr>
        <w:t>militarised</w:t>
      </w:r>
      <w:proofErr w:type="spellEnd"/>
      <w:r w:rsidRPr="00847AF8">
        <w:rPr>
          <w:rStyle w:val="Emphasis"/>
          <w:rFonts w:asciiTheme="minorHAnsi" w:hAnsiTheme="minorHAnsi" w:cstheme="minorHAnsi"/>
          <w:highlight w:val="green"/>
        </w:rPr>
        <w:t xml:space="preserve"> gentrification</w:t>
      </w:r>
      <w:r w:rsidRPr="00BF513A">
        <w:rPr>
          <w:rFonts w:asciiTheme="minorHAnsi" w:hAnsiTheme="minorHAnsi" w:cstheme="minorHAnsi"/>
          <w:sz w:val="16"/>
        </w:rPr>
        <w:t xml:space="preserve">, and so </w:t>
      </w:r>
      <w:proofErr w:type="gramStart"/>
      <w:r w:rsidRPr="00BF513A">
        <w:rPr>
          <w:rFonts w:asciiTheme="minorHAnsi" w:hAnsiTheme="minorHAnsi" w:cstheme="minorHAnsi"/>
          <w:sz w:val="16"/>
        </w:rPr>
        <w:t>on;  5</w:t>
      </w:r>
      <w:proofErr w:type="gramEnd"/>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There is a disjuncture between a </w:t>
      </w:r>
      <w:proofErr w:type="spellStart"/>
      <w:r w:rsidRPr="00BF513A">
        <w:rPr>
          <w:rStyle w:val="StyleUnderline"/>
          <w:rFonts w:asciiTheme="minorHAnsi" w:hAnsiTheme="minorHAnsi" w:cstheme="minorHAnsi"/>
        </w:rPr>
        <w:t>globalising</w:t>
      </w:r>
      <w:proofErr w:type="spellEnd"/>
      <w:r w:rsidRPr="00BF513A">
        <w:rPr>
          <w:rStyle w:val="StyleUnderline"/>
          <w:rFonts w:asciiTheme="minorHAnsi" w:hAnsiTheme="minorHAnsi" w:cstheme="minorHAnsi"/>
        </w:rPr>
        <w:t xml:space="preserve"> economy and a nation-state based system of political authority.</w:t>
      </w:r>
      <w:r w:rsidRPr="00BF513A">
        <w:rPr>
          <w:rFonts w:asciiTheme="minorHAnsi" w:hAnsiTheme="minorHAnsi" w:cstheme="minorHAnsi"/>
          <w:sz w:val="16"/>
        </w:rPr>
        <w:t xml:space="preserve"> </w:t>
      </w:r>
      <w:r w:rsidRPr="00BF513A">
        <w:rPr>
          <w:rStyle w:val="StyleUnderline"/>
          <w:rFonts w:asciiTheme="minorHAnsi" w:hAnsiTheme="minorHAnsi" w:cstheme="minorHAnsi"/>
        </w:rPr>
        <w:t>Transnational state apparatuses</w:t>
      </w:r>
      <w:r w:rsidRPr="00BF513A">
        <w:rPr>
          <w:rFonts w:asciiTheme="minorHAnsi" w:hAnsiTheme="minorHAnsi" w:cstheme="minorHAnsi"/>
          <w:sz w:val="16"/>
        </w:rPr>
        <w:t xml:space="preserve"> are incipient and </w:t>
      </w:r>
      <w:r w:rsidRPr="00BF513A">
        <w:rPr>
          <w:rStyle w:val="StyleUnderline"/>
          <w:rFonts w:asciiTheme="minorHAnsi" w:hAnsiTheme="minorHAnsi" w:cstheme="minorHAnsi"/>
        </w:rPr>
        <w:t>have not been able to play the role of</w:t>
      </w:r>
      <w:r w:rsidRPr="00BF513A">
        <w:rPr>
          <w:rFonts w:asciiTheme="minorHAnsi" w:hAnsiTheme="minorHAnsi" w:cstheme="minorHAnsi"/>
          <w:sz w:val="16"/>
        </w:rPr>
        <w:t xml:space="preserve"> what social scientists refer to as a “</w:t>
      </w:r>
      <w:r w:rsidRPr="00BF513A">
        <w:rPr>
          <w:rStyle w:val="StyleUnderline"/>
          <w:rFonts w:asciiTheme="minorHAnsi" w:hAnsiTheme="minorHAnsi" w:cstheme="minorHAnsi"/>
        </w:rPr>
        <w:t>hegemon</w:t>
      </w:r>
      <w:r w:rsidRPr="00BF513A">
        <w:rPr>
          <w:rFonts w:asciiTheme="minorHAnsi" w:hAnsiTheme="minorHAnsi" w:cstheme="minorHAnsi"/>
          <w:sz w:val="16"/>
        </w:rPr>
        <w:t xml:space="preserve">,” or a leading nation-state that has enough power and authority to </w:t>
      </w:r>
      <w:proofErr w:type="spellStart"/>
      <w:r w:rsidRPr="00BF513A">
        <w:rPr>
          <w:rFonts w:asciiTheme="minorHAnsi" w:hAnsiTheme="minorHAnsi" w:cstheme="minorHAnsi"/>
          <w:sz w:val="16"/>
        </w:rPr>
        <w:t>organise</w:t>
      </w:r>
      <w:proofErr w:type="spellEnd"/>
      <w:r w:rsidRPr="00BF513A">
        <w:rPr>
          <w:rFonts w:asciiTheme="minorHAnsi" w:hAnsiTheme="minorHAnsi" w:cstheme="minorHAnsi"/>
          <w:sz w:val="16"/>
        </w:rPr>
        <w:t xml:space="preserve"> and </w:t>
      </w:r>
      <w:proofErr w:type="spellStart"/>
      <w:r w:rsidRPr="00BF513A">
        <w:rPr>
          <w:rFonts w:asciiTheme="minorHAnsi" w:hAnsiTheme="minorHAnsi" w:cstheme="minorHAnsi"/>
          <w:sz w:val="16"/>
        </w:rPr>
        <w:t>stabilise</w:t>
      </w:r>
      <w:proofErr w:type="spellEnd"/>
      <w:r w:rsidRPr="00BF513A">
        <w:rPr>
          <w:rFonts w:asciiTheme="minorHAnsi" w:hAnsiTheme="minorHAnsi" w:cstheme="minorHAnsi"/>
          <w:sz w:val="16"/>
        </w:rPr>
        <w:t xml:space="preserve"> the system. </w:t>
      </w:r>
      <w:r w:rsidRPr="00847AF8">
        <w:rPr>
          <w:rStyle w:val="StyleUnderline"/>
          <w:rFonts w:asciiTheme="minorHAnsi" w:hAnsiTheme="minorHAnsi" w:cstheme="minorHAnsi"/>
          <w:highlight w:val="green"/>
        </w:rPr>
        <w:t xml:space="preserve">The spread of </w:t>
      </w:r>
      <w:r w:rsidRPr="00847AF8">
        <w:rPr>
          <w:rStyle w:val="Emphasis"/>
          <w:rFonts w:asciiTheme="minorHAnsi" w:hAnsiTheme="minorHAnsi" w:cstheme="minorHAnsi"/>
          <w:highlight w:val="green"/>
        </w:rPr>
        <w:t>w</w:t>
      </w:r>
      <w:r w:rsidRPr="00BF513A">
        <w:rPr>
          <w:rStyle w:val="StyleUnderline"/>
          <w:rFonts w:asciiTheme="minorHAnsi" w:hAnsiTheme="minorHAnsi" w:cstheme="minorHAnsi"/>
        </w:rPr>
        <w:t xml:space="preserve">eapons of </w:t>
      </w:r>
      <w:r w:rsidRPr="00847AF8">
        <w:rPr>
          <w:rStyle w:val="Emphasis"/>
          <w:rFonts w:asciiTheme="minorHAnsi" w:hAnsiTheme="minorHAnsi" w:cstheme="minorHAnsi"/>
          <w:highlight w:val="green"/>
        </w:rPr>
        <w:t>m</w:t>
      </w:r>
      <w:r w:rsidRPr="00BF513A">
        <w:rPr>
          <w:rStyle w:val="StyleUnderline"/>
          <w:rFonts w:asciiTheme="minorHAnsi" w:hAnsiTheme="minorHAnsi" w:cstheme="minorHAnsi"/>
        </w:rPr>
        <w:t xml:space="preserve">ass </w:t>
      </w:r>
      <w:r w:rsidRPr="00847AF8">
        <w:rPr>
          <w:rStyle w:val="Emphasis"/>
          <w:rFonts w:asciiTheme="minorHAnsi" w:hAnsiTheme="minorHAnsi" w:cstheme="minorHAnsi"/>
          <w:highlight w:val="green"/>
        </w:rPr>
        <w:t>d</w:t>
      </w:r>
      <w:r w:rsidRPr="00BF513A">
        <w:rPr>
          <w:rStyle w:val="StyleUnderline"/>
          <w:rFonts w:asciiTheme="minorHAnsi" w:hAnsiTheme="minorHAnsi" w:cstheme="minorHAnsi"/>
        </w:rPr>
        <w:t>e</w:t>
      </w:r>
      <w:r w:rsidRPr="00847AF8">
        <w:rPr>
          <w:rStyle w:val="Emphasis"/>
          <w:rFonts w:asciiTheme="minorHAnsi" w:hAnsiTheme="minorHAnsi" w:cstheme="minorHAnsi"/>
          <w:highlight w:val="green"/>
        </w:rPr>
        <w:t>s</w:t>
      </w:r>
      <w:r w:rsidRPr="00BF513A">
        <w:rPr>
          <w:rStyle w:val="StyleUnderline"/>
          <w:rFonts w:asciiTheme="minorHAnsi" w:hAnsiTheme="minorHAnsi" w:cstheme="minorHAnsi"/>
        </w:rPr>
        <w:t xml:space="preserve">truction and the unprecedented </w:t>
      </w:r>
      <w:proofErr w:type="spellStart"/>
      <w:r w:rsidRPr="00BF513A">
        <w:rPr>
          <w:rStyle w:val="StyleUnderline"/>
          <w:rFonts w:asciiTheme="minorHAnsi" w:hAnsiTheme="minorHAnsi" w:cstheme="minorHAnsi"/>
        </w:rPr>
        <w:t>militarisation</w:t>
      </w:r>
      <w:proofErr w:type="spellEnd"/>
      <w:r w:rsidRPr="00BF513A">
        <w:rPr>
          <w:rStyle w:val="StyleUnderline"/>
          <w:rFonts w:asciiTheme="minorHAnsi" w:hAnsiTheme="minorHAnsi" w:cstheme="minorHAnsi"/>
        </w:rPr>
        <w:t xml:space="preserve"> of social life and conflict across the globe makes it hard to imagine that the system can come under any stable political authority that assures its reproduction. </w:t>
      </w:r>
      <w:r w:rsidRPr="00BF513A">
        <w:rPr>
          <w:rFonts w:asciiTheme="minorHAnsi" w:hAnsiTheme="minorHAnsi" w:cstheme="minorHAnsi"/>
          <w:sz w:val="16"/>
        </w:rPr>
        <w:t xml:space="preserve"> Global Police </w:t>
      </w:r>
      <w:proofErr w:type="gramStart"/>
      <w:r w:rsidRPr="00BF513A">
        <w:rPr>
          <w:rFonts w:asciiTheme="minorHAnsi" w:hAnsiTheme="minorHAnsi" w:cstheme="minorHAnsi"/>
          <w:sz w:val="16"/>
        </w:rPr>
        <w:t>State  How</w:t>
      </w:r>
      <w:proofErr w:type="gramEnd"/>
      <w:r w:rsidRPr="00BF513A">
        <w:rPr>
          <w:rFonts w:asciiTheme="minorHAnsi" w:hAnsiTheme="minorHAnsi" w:cstheme="minorHAnsi"/>
          <w:sz w:val="16"/>
        </w:rPr>
        <w:t xml:space="preserve"> have social and political forces worldwide responded to crisis? The crisis has resulted in a rapid political </w:t>
      </w:r>
      <w:proofErr w:type="spellStart"/>
      <w:r w:rsidRPr="00BF513A">
        <w:rPr>
          <w:rFonts w:asciiTheme="minorHAnsi" w:hAnsiTheme="minorHAnsi" w:cstheme="minorHAnsi"/>
          <w:sz w:val="16"/>
        </w:rPr>
        <w:t>polarisation</w:t>
      </w:r>
      <w:proofErr w:type="spellEnd"/>
      <w:r w:rsidRPr="00BF513A">
        <w:rPr>
          <w:rFonts w:asciiTheme="minorHAnsi" w:hAnsiTheme="minorHAnsi" w:cstheme="minorHAnsi"/>
          <w:sz w:val="16"/>
        </w:rPr>
        <w:t xml:space="preserve"> in global society. Both right and left-wing forces are ascendant. Three responses seem to be in dispute.  One is what we could call “reformism from above.” This elite reformism is aimed at </w:t>
      </w:r>
      <w:proofErr w:type="spellStart"/>
      <w:r w:rsidRPr="00BF513A">
        <w:rPr>
          <w:rFonts w:asciiTheme="minorHAnsi" w:hAnsiTheme="minorHAnsi" w:cstheme="minorHAnsi"/>
          <w:sz w:val="16"/>
        </w:rPr>
        <w:t>stabilising</w:t>
      </w:r>
      <w:proofErr w:type="spellEnd"/>
      <w:r w:rsidRPr="00BF513A">
        <w:rPr>
          <w:rFonts w:asciiTheme="minorHAnsi" w:hAnsiTheme="minorHAnsi" w:cstheme="minorHAnsi"/>
          <w:sz w:val="16"/>
        </w:rPr>
        <w:t xml:space="preserve"> the system, at saving the system from itself and from more radical re- </w:t>
      </w:r>
      <w:proofErr w:type="spellStart"/>
      <w:r w:rsidRPr="00BF513A">
        <w:rPr>
          <w:rFonts w:asciiTheme="minorHAnsi" w:hAnsiTheme="minorHAnsi" w:cstheme="minorHAnsi"/>
          <w:sz w:val="16"/>
        </w:rPr>
        <w:t>sponses</w:t>
      </w:r>
      <w:proofErr w:type="spellEnd"/>
      <w:r w:rsidRPr="00BF513A">
        <w:rPr>
          <w:rFonts w:asciiTheme="minorHAnsi" w:hAnsiTheme="minorHAnsi" w:cstheme="minorHAnsi"/>
          <w:sz w:val="16"/>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BF513A">
        <w:rPr>
          <w:rFonts w:asciiTheme="minorHAnsi" w:hAnsiTheme="minorHAnsi" w:cstheme="minorHAnsi"/>
          <w:sz w:val="16"/>
        </w:rPr>
        <w:t>grassroots</w:t>
      </w:r>
      <w:proofErr w:type="gramEnd"/>
      <w:r w:rsidRPr="00BF513A">
        <w:rPr>
          <w:rFonts w:asciiTheme="minorHAnsi" w:hAnsiTheme="minorHAnsi" w:cstheme="minorHAnsi"/>
          <w:sz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w:t>
      </w:r>
      <w:r w:rsidRPr="00BF513A">
        <w:rPr>
          <w:rFonts w:asciiTheme="minorHAnsi" w:hAnsiTheme="minorHAnsi" w:cstheme="minorHAnsi"/>
          <w:sz w:val="16"/>
        </w:rPr>
        <w:lastRenderedPageBreak/>
        <w:t xml:space="preserve">challenges.  Yet another response is that I term </w:t>
      </w:r>
      <w:r w:rsidRPr="00BF513A">
        <w:rPr>
          <w:rFonts w:asciiTheme="minorHAnsi" w:hAnsiTheme="minorHAnsi" w:cstheme="minorHAnsi"/>
          <w:i/>
          <w:iCs/>
          <w:sz w:val="16"/>
        </w:rPr>
        <w:t>21st century fascism</w:t>
      </w:r>
      <w:r w:rsidRPr="00BF513A">
        <w:rPr>
          <w:rFonts w:asciiTheme="minorHAnsi" w:hAnsiTheme="minorHAnsi" w:cstheme="minorHAnsi"/>
          <w:sz w:val="16"/>
        </w:rPr>
        <w:t xml:space="preserve">.5 </w:t>
      </w:r>
      <w:r w:rsidRPr="00847AF8">
        <w:rPr>
          <w:rStyle w:val="StyleUnderline"/>
          <w:rFonts w:asciiTheme="minorHAnsi" w:hAnsiTheme="minorHAnsi" w:cstheme="minorHAnsi"/>
          <w:highlight w:val="green"/>
        </w:rPr>
        <w:t>The ultra-right is</w:t>
      </w:r>
      <w:r w:rsidRPr="00BF513A">
        <w:rPr>
          <w:rStyle w:val="StyleUnderline"/>
          <w:rFonts w:asciiTheme="minorHAnsi" w:hAnsiTheme="minorHAnsi" w:cstheme="minorHAnsi"/>
        </w:rPr>
        <w:t xml:space="preserve"> an </w:t>
      </w:r>
      <w:r w:rsidRPr="00847AF8">
        <w:rPr>
          <w:rStyle w:val="StyleUnderline"/>
          <w:rFonts w:asciiTheme="minorHAnsi" w:hAnsiTheme="minorHAnsi" w:cstheme="minorHAnsi"/>
          <w:highlight w:val="green"/>
        </w:rPr>
        <w:t>insurgent</w:t>
      </w:r>
      <w:r w:rsidRPr="00BF513A">
        <w:rPr>
          <w:rStyle w:val="StyleUnderline"/>
          <w:rFonts w:asciiTheme="minorHAnsi" w:hAnsiTheme="minorHAnsi" w:cstheme="minorHAnsi"/>
        </w:rPr>
        <w:t xml:space="preserve"> force in many countries.</w:t>
      </w:r>
      <w:r w:rsidRPr="00BF513A">
        <w:rPr>
          <w:rFonts w:asciiTheme="minorHAnsi" w:hAnsiTheme="minorHAnsi" w:cstheme="minorHAnsi"/>
          <w:sz w:val="16"/>
        </w:rPr>
        <w:t xml:space="preserve"> In broad strokes, </w:t>
      </w:r>
      <w:r w:rsidRPr="00BF513A">
        <w:rPr>
          <w:rStyle w:val="StyleUnderline"/>
          <w:rFonts w:asciiTheme="minorHAnsi" w:hAnsiTheme="minorHAnsi" w:cstheme="minorHAnsi"/>
        </w:rPr>
        <w:t xml:space="preserve">this project seeks to fuse reactionary political power with transnational capital and to </w:t>
      </w:r>
      <w:proofErr w:type="spellStart"/>
      <w:r w:rsidRPr="00BF513A">
        <w:rPr>
          <w:rStyle w:val="StyleUnderline"/>
          <w:rFonts w:asciiTheme="minorHAnsi" w:hAnsiTheme="minorHAnsi" w:cstheme="minorHAnsi"/>
        </w:rPr>
        <w:t>organise</w:t>
      </w:r>
      <w:proofErr w:type="spellEnd"/>
      <w:r w:rsidRPr="00BF513A">
        <w:rPr>
          <w:rStyle w:val="StyleUnderline"/>
          <w:rFonts w:asciiTheme="minorHAnsi" w:hAnsiTheme="minorHAnsi" w:cstheme="minorHAnsi"/>
        </w:rPr>
        <w:t xml:space="preserve"> a mass base among historically privileged sectors of the global working class</w:t>
      </w:r>
      <w:r w:rsidRPr="00BF513A">
        <w:rPr>
          <w:rFonts w:asciiTheme="minorHAnsi" w:hAnsiTheme="minorHAnsi" w:cstheme="minorHAnsi"/>
          <w:sz w:val="16"/>
        </w:rPr>
        <w:t xml:space="preserve"> – </w:t>
      </w:r>
      <w:r w:rsidRPr="00BF513A">
        <w:rPr>
          <w:rStyle w:val="StyleUnderline"/>
          <w:rFonts w:asciiTheme="minorHAnsi" w:hAnsiTheme="minorHAnsi" w:cstheme="minorHAnsi"/>
        </w:rPr>
        <w:t>such as white workers</w:t>
      </w:r>
      <w:r w:rsidRPr="00BF513A">
        <w:rPr>
          <w:rFonts w:asciiTheme="minorHAnsi" w:hAnsiTheme="minorHAnsi" w:cstheme="minorHAnsi"/>
          <w:sz w:val="16"/>
        </w:rPr>
        <w:t xml:space="preserve"> in the North and middle layers in the South – </w:t>
      </w:r>
      <w:r w:rsidRPr="00BF513A">
        <w:rPr>
          <w:rStyle w:val="StyleUnderline"/>
          <w:rFonts w:asciiTheme="minorHAnsi" w:hAnsiTheme="minorHAnsi" w:cstheme="minorHAnsi"/>
        </w:rPr>
        <w:t xml:space="preserve">that are now experiencing heightened insecurity and the specter of downward mobility. It involves </w:t>
      </w:r>
      <w:r w:rsidRPr="00847AF8">
        <w:rPr>
          <w:rStyle w:val="Emphasis"/>
          <w:rFonts w:asciiTheme="minorHAnsi" w:hAnsiTheme="minorHAnsi" w:cstheme="minorHAnsi"/>
          <w:highlight w:val="green"/>
        </w:rPr>
        <w:t>militarism,</w:t>
      </w:r>
      <w:r w:rsidRPr="00BF513A">
        <w:rPr>
          <w:rStyle w:val="Emphasis"/>
          <w:rFonts w:asciiTheme="minorHAnsi" w:hAnsiTheme="minorHAnsi" w:cstheme="minorHAnsi"/>
        </w:rPr>
        <w:t xml:space="preserve"> extreme </w:t>
      </w:r>
      <w:proofErr w:type="spellStart"/>
      <w:r w:rsidRPr="00847AF8">
        <w:rPr>
          <w:rStyle w:val="Emphasis"/>
          <w:rFonts w:asciiTheme="minorHAnsi" w:hAnsiTheme="minorHAnsi" w:cstheme="minorHAnsi"/>
          <w:highlight w:val="green"/>
        </w:rPr>
        <w:t>masculinisation</w:t>
      </w:r>
      <w:proofErr w:type="spellEnd"/>
      <w:r w:rsidRPr="00847AF8">
        <w:rPr>
          <w:rStyle w:val="Emphasis"/>
          <w:rFonts w:asciiTheme="minorHAnsi" w:hAnsiTheme="minorHAnsi" w:cstheme="minorHAnsi"/>
          <w:highlight w:val="green"/>
        </w:rPr>
        <w:t xml:space="preserve">, homophobia, </w:t>
      </w:r>
      <w:proofErr w:type="gramStart"/>
      <w:r w:rsidRPr="00847AF8">
        <w:rPr>
          <w:rStyle w:val="Emphasis"/>
          <w:rFonts w:asciiTheme="minorHAnsi" w:hAnsiTheme="minorHAnsi" w:cstheme="minorHAnsi"/>
          <w:highlight w:val="green"/>
        </w:rPr>
        <w:t>racism</w:t>
      </w:r>
      <w:proofErr w:type="gramEnd"/>
      <w:r w:rsidRPr="00847AF8">
        <w:rPr>
          <w:rStyle w:val="Emphasis"/>
          <w:rFonts w:asciiTheme="minorHAnsi" w:hAnsiTheme="minorHAnsi" w:cstheme="minorHAnsi"/>
          <w:highlight w:val="green"/>
        </w:rPr>
        <w:t xml:space="preserve"> and racist </w:t>
      </w:r>
      <w:proofErr w:type="spellStart"/>
      <w:r w:rsidRPr="00847AF8">
        <w:rPr>
          <w:rStyle w:val="Emphasis"/>
          <w:rFonts w:asciiTheme="minorHAnsi" w:hAnsiTheme="minorHAnsi" w:cstheme="minorHAnsi"/>
          <w:highlight w:val="green"/>
        </w:rPr>
        <w:t>mobilisations</w:t>
      </w:r>
      <w:proofErr w:type="spellEnd"/>
      <w:r w:rsidRPr="00BF513A">
        <w:rPr>
          <w:rStyle w:val="StyleUnderline"/>
          <w:rFonts w:asciiTheme="minorHAnsi" w:hAnsiTheme="minorHAnsi" w:cstheme="minorHAnsi"/>
        </w:rPr>
        <w:t>, including the search for scapegoats, such as immigrant workers and</w:t>
      </w:r>
      <w:r w:rsidRPr="00BF513A">
        <w:rPr>
          <w:rFonts w:asciiTheme="minorHAnsi" w:hAnsiTheme="minorHAnsi" w:cstheme="minorHAnsi"/>
          <w:sz w:val="16"/>
        </w:rPr>
        <w:t xml:space="preserve">, in the West, </w:t>
      </w:r>
      <w:r w:rsidRPr="00BF513A">
        <w:rPr>
          <w:rStyle w:val="StyleUnderline"/>
          <w:rFonts w:asciiTheme="minorHAnsi" w:hAnsiTheme="minorHAnsi" w:cstheme="minorHAnsi"/>
        </w:rPr>
        <w:t xml:space="preserve">Muslims. </w:t>
      </w:r>
      <w:r w:rsidRPr="00847AF8">
        <w:rPr>
          <w:rStyle w:val="Emphasis"/>
          <w:rFonts w:asciiTheme="minorHAnsi" w:hAnsiTheme="minorHAnsi" w:cstheme="minorHAnsi"/>
          <w:highlight w:val="green"/>
        </w:rPr>
        <w:t>Twenty-first century fascism</w:t>
      </w:r>
      <w:r w:rsidRPr="00BF513A">
        <w:rPr>
          <w:rStyle w:val="StyleUnderline"/>
          <w:rFonts w:asciiTheme="minorHAnsi" w:hAnsiTheme="minorHAnsi" w:cstheme="minorHAnsi"/>
        </w:rPr>
        <w:t xml:space="preserve"> evokes mystifying ideologies, often involving race/culture supremacy and xenophobia, embracing an </w:t>
      </w:r>
      <w:proofErr w:type="spellStart"/>
      <w:r w:rsidRPr="00BF513A">
        <w:rPr>
          <w:rStyle w:val="StyleUnderline"/>
          <w:rFonts w:asciiTheme="minorHAnsi" w:hAnsiTheme="minorHAnsi" w:cstheme="minorHAnsi"/>
        </w:rPr>
        <w:t>idealised</w:t>
      </w:r>
      <w:proofErr w:type="spellEnd"/>
      <w:r w:rsidRPr="00BF513A">
        <w:rPr>
          <w:rStyle w:val="StyleUnderline"/>
          <w:rFonts w:asciiTheme="minorHAnsi" w:hAnsiTheme="minorHAnsi" w:cstheme="minorHAnsi"/>
        </w:rPr>
        <w:t xml:space="preserve"> and mythical past. Neo-fascist culture </w:t>
      </w:r>
      <w:proofErr w:type="spellStart"/>
      <w:r w:rsidRPr="00847AF8">
        <w:rPr>
          <w:rStyle w:val="Emphasis"/>
          <w:rFonts w:asciiTheme="minorHAnsi" w:hAnsiTheme="minorHAnsi" w:cstheme="minorHAnsi"/>
          <w:highlight w:val="green"/>
        </w:rPr>
        <w:t>normalises</w:t>
      </w:r>
      <w:proofErr w:type="spellEnd"/>
      <w:r w:rsidRPr="00847AF8">
        <w:rPr>
          <w:rStyle w:val="Emphasis"/>
          <w:rFonts w:asciiTheme="minorHAnsi" w:hAnsiTheme="minorHAnsi" w:cstheme="minorHAnsi"/>
          <w:highlight w:val="green"/>
        </w:rPr>
        <w:t xml:space="preserve"> and </w:t>
      </w:r>
      <w:proofErr w:type="spellStart"/>
      <w:r w:rsidRPr="00847AF8">
        <w:rPr>
          <w:rStyle w:val="Emphasis"/>
          <w:rFonts w:asciiTheme="minorHAnsi" w:hAnsiTheme="minorHAnsi" w:cstheme="minorHAnsi"/>
          <w:highlight w:val="green"/>
        </w:rPr>
        <w:t>glamorises</w:t>
      </w:r>
      <w:proofErr w:type="spellEnd"/>
      <w:r w:rsidRPr="00847AF8">
        <w:rPr>
          <w:rStyle w:val="Emphasis"/>
          <w:rFonts w:asciiTheme="minorHAnsi" w:hAnsiTheme="minorHAnsi" w:cstheme="minorHAnsi"/>
          <w:highlight w:val="green"/>
        </w:rPr>
        <w:t xml:space="preserve"> warfare</w:t>
      </w:r>
      <w:r w:rsidRPr="00847AF8">
        <w:rPr>
          <w:rStyle w:val="StyleUnderline"/>
          <w:rFonts w:asciiTheme="minorHAnsi" w:hAnsiTheme="minorHAnsi" w:cstheme="minorHAnsi"/>
          <w:highlight w:val="green"/>
        </w:rPr>
        <w:t xml:space="preserve"> and social violence</w:t>
      </w:r>
      <w:r w:rsidRPr="00BF513A">
        <w:rPr>
          <w:rStyle w:val="StyleUnderline"/>
          <w:rFonts w:asciiTheme="minorHAnsi" w:hAnsiTheme="minorHAnsi" w:cstheme="minorHAnsi"/>
        </w:rPr>
        <w:t>, indeed, generates a fascination with domination that is portrayed even as heroic.</w:t>
      </w:r>
    </w:p>
    <w:bookmarkEnd w:id="1"/>
    <w:p w14:paraId="3073E134" w14:textId="77777777" w:rsidR="00602239" w:rsidRPr="00BF513A" w:rsidRDefault="00602239" w:rsidP="00602239">
      <w:pPr>
        <w:pStyle w:val="Heading4"/>
        <w:rPr>
          <w:rFonts w:asciiTheme="minorHAnsi" w:hAnsiTheme="minorHAnsi" w:cstheme="minorHAnsi"/>
        </w:rPr>
      </w:pPr>
      <w:r w:rsidRPr="00BF513A">
        <w:rPr>
          <w:rFonts w:asciiTheme="minorHAnsi" w:hAnsiTheme="minorHAnsi" w:cstheme="minorHAnsi"/>
        </w:rPr>
        <w:t xml:space="preserve">The alternative is to build racial and class solidarity around a new socialist movement focused on making concrete demands and progress that can transform American society.  That vision is necessary to propel movements, dismantle racist political formations, and save lives. </w:t>
      </w:r>
    </w:p>
    <w:p w14:paraId="68935D28" w14:textId="77777777" w:rsidR="00602239" w:rsidRPr="00BF513A" w:rsidRDefault="00602239" w:rsidP="00602239">
      <w:pPr>
        <w:rPr>
          <w:rFonts w:asciiTheme="minorHAnsi" w:hAnsiTheme="minorHAnsi" w:cstheme="minorHAnsi"/>
          <w:sz w:val="16"/>
        </w:rPr>
      </w:pPr>
      <w:r w:rsidRPr="00BF513A">
        <w:rPr>
          <w:rStyle w:val="Style13ptBold"/>
          <w:rFonts w:asciiTheme="minorHAnsi" w:hAnsiTheme="minorHAnsi" w:cstheme="minorHAnsi"/>
        </w:rPr>
        <w:t>Schwartz and Sunkara 17</w:t>
      </w:r>
      <w:r w:rsidRPr="00BF513A">
        <w:rPr>
          <w:rFonts w:asciiTheme="minorHAnsi" w:hAnsiTheme="minorHAnsi" w:cstheme="minorHAnsi"/>
          <w:sz w:val="16"/>
        </w:rPr>
        <w:t xml:space="preserve"> [August 1, 2017; JOSEPH M. SCHWARTZ (Joseph M. Schwartz is the national vice-chair of the Democratic Socialists of America, and professor of political science at Temple) and BHASKAR SUNKARA (Bhaskar Sunkara is an American political writer, founding editor and publisher of Jacobin magazine and the publisher of Catalyst: A Journal of Theory and Strategy. He is a former vice-chair of the Democratic Socialists of America); “What Should Socialists Do?”; </w:t>
      </w:r>
      <w:hyperlink r:id="rId10" w:history="1">
        <w:r w:rsidRPr="00BF513A">
          <w:rPr>
            <w:rStyle w:val="Hyperlink"/>
            <w:rFonts w:asciiTheme="minorHAnsi" w:hAnsiTheme="minorHAnsi" w:cstheme="minorHAnsi"/>
            <w:sz w:val="16"/>
          </w:rPr>
          <w:t>https://jacobinmag.com/2017/08/socialist-left-democratic-socialists-america-dsa</w:t>
        </w:r>
      </w:hyperlink>
      <w:r w:rsidRPr="00BF513A">
        <w:rPr>
          <w:rFonts w:asciiTheme="minorHAnsi" w:hAnsiTheme="minorHAnsi" w:cstheme="minorHAnsi"/>
          <w:sz w:val="16"/>
        </w:rPr>
        <w:t>; //BWSWJ]</w:t>
      </w:r>
    </w:p>
    <w:p w14:paraId="7869BC7E" w14:textId="77777777" w:rsidR="00602239" w:rsidRPr="00BF513A" w:rsidRDefault="00602239" w:rsidP="00602239">
      <w:pPr>
        <w:rPr>
          <w:rFonts w:asciiTheme="minorHAnsi" w:hAnsiTheme="minorHAnsi" w:cstheme="minorHAnsi"/>
          <w:sz w:val="14"/>
        </w:rPr>
      </w:pPr>
      <w:r w:rsidRPr="00BF513A">
        <w:rPr>
          <w:rStyle w:val="StyleUnderline"/>
          <w:rFonts w:asciiTheme="minorHAnsi" w:hAnsiTheme="minorHAnsi" w:cstheme="minorHAnsi"/>
        </w:rPr>
        <w:t>The Democratic Socialists of America (DSA) has 25,000 members. Its growth over the past year</w:t>
      </w:r>
      <w:r w:rsidRPr="00BF513A">
        <w:rPr>
          <w:rFonts w:asciiTheme="minorHAnsi" w:hAnsiTheme="minorHAnsi" w:cstheme="minorHAnsi"/>
          <w:sz w:val="14"/>
        </w:rPr>
        <w:t xml:space="preserve"> has been massive — tripling in size — and </w:t>
      </w:r>
      <w:r w:rsidRPr="00BF513A">
        <w:rPr>
          <w:rStyle w:val="StyleUnderline"/>
          <w:rFonts w:asciiTheme="minorHAnsi" w:hAnsiTheme="minorHAnsi" w:cstheme="minorHAnsi"/>
        </w:rPr>
        <w:t>no doubt a product of the increasing rejection of a bipartisan neoliberal consensus that has visited severe economic insecurity on the vast majority, particularly among young workers</w:t>
      </w:r>
      <w:r w:rsidRPr="00BF513A">
        <w:rPr>
          <w:rFonts w:asciiTheme="minorHAnsi" w:hAnsiTheme="minorHAnsi" w:cstheme="minorHAnsi"/>
          <w:sz w:val="14"/>
        </w:rPr>
        <w:t xml:space="preserve">. No socialist organization has been this large in decades. </w:t>
      </w:r>
      <w:r w:rsidRPr="00847AF8">
        <w:rPr>
          <w:rStyle w:val="Emphasis"/>
          <w:rFonts w:asciiTheme="minorHAnsi" w:hAnsiTheme="minorHAnsi" w:cstheme="minorHAnsi"/>
          <w:highlight w:val="green"/>
        </w:rPr>
        <w:t>The possibilities for transforming</w:t>
      </w:r>
      <w:r w:rsidRPr="00BF513A">
        <w:rPr>
          <w:rStyle w:val="Emphasis"/>
          <w:rFonts w:asciiTheme="minorHAnsi" w:hAnsiTheme="minorHAnsi" w:cstheme="minorHAnsi"/>
        </w:rPr>
        <w:t xml:space="preserve"> American </w:t>
      </w:r>
      <w:r w:rsidRPr="00847AF8">
        <w:rPr>
          <w:rStyle w:val="Emphasis"/>
          <w:rFonts w:asciiTheme="minorHAnsi" w:hAnsiTheme="minorHAnsi" w:cstheme="minorHAnsi"/>
          <w:highlight w:val="green"/>
        </w:rPr>
        <w:t>politics are exhilarating</w:t>
      </w:r>
      <w:r w:rsidRPr="00BF513A">
        <w:rPr>
          <w:rFonts w:asciiTheme="minorHAnsi" w:hAnsiTheme="minorHAnsi" w:cstheme="minorHAnsi"/>
          <w:sz w:val="14"/>
        </w:rPr>
        <w:t xml:space="preserve">. In considering how to make such a transformation happen, we might be tempted to usher those ranks of new socialists into existing vehicles for social change: community organizations, trade unions, or electoral campaigns — organizations more likely to win immediate victories for the workers that are at the center of our vision. Why not put our energy and hone our skills where they seem to be needed the most? Workers’ needs are incredibly urgent; shouldn’t we drop everything and join in these existing struggles right now? While it’s crucial to be deeply involved in such struggles as socialists, </w:t>
      </w:r>
      <w:r w:rsidRPr="00BF513A">
        <w:rPr>
          <w:rStyle w:val="StyleUnderline"/>
          <w:rFonts w:asciiTheme="minorHAnsi" w:hAnsiTheme="minorHAnsi" w:cstheme="minorHAnsi"/>
        </w:rPr>
        <w:t>we also have something unique to offer the working class, harnessing a logic that supports but is different from the one that organizers for those existing vehicles operate under</w:t>
      </w:r>
      <w:r w:rsidRPr="00BF513A">
        <w:rPr>
          <w:rFonts w:asciiTheme="minorHAnsi" w:hAnsiTheme="minorHAnsi" w:cstheme="minorHAnsi"/>
          <w:sz w:val="14"/>
        </w:rPr>
        <w:t xml:space="preserve">. Here’s a sketch of a practical approach rooted in that vision that can win support for democratic social change in the short run and a majority for socialist transformation in the long run. </w:t>
      </w:r>
      <w:r w:rsidRPr="00BF513A">
        <w:rPr>
          <w:rStyle w:val="Emphasis"/>
          <w:rFonts w:asciiTheme="minorHAnsi" w:hAnsiTheme="minorHAnsi" w:cstheme="minorHAnsi"/>
        </w:rPr>
        <w:t>Fighting for “Non-Reformist Reforms</w:t>
      </w:r>
      <w:r w:rsidRPr="00BF513A">
        <w:rPr>
          <w:rFonts w:asciiTheme="minorHAnsi" w:hAnsiTheme="minorHAnsi" w:cstheme="minorHAnsi"/>
          <w:sz w:val="14"/>
        </w:rPr>
        <w:t xml:space="preserve">” For socialists, theory and practice must be joined at the hip. </w:t>
      </w:r>
      <w:r w:rsidRPr="00BF513A">
        <w:rPr>
          <w:rStyle w:val="StyleUnderline"/>
          <w:rFonts w:asciiTheme="minorHAnsi" w:hAnsiTheme="minorHAnsi" w:cstheme="minorHAnsi"/>
        </w:rPr>
        <w:t xml:space="preserve">Socialists work for </w:t>
      </w:r>
      <w:r w:rsidRPr="00847AF8">
        <w:rPr>
          <w:rStyle w:val="StyleUnderline"/>
          <w:rFonts w:asciiTheme="minorHAnsi" w:hAnsiTheme="minorHAnsi" w:cstheme="minorHAnsi"/>
          <w:highlight w:val="green"/>
        </w:rPr>
        <w:t xml:space="preserve">reforms </w:t>
      </w:r>
      <w:r w:rsidRPr="00BF513A">
        <w:rPr>
          <w:rStyle w:val="StyleUnderline"/>
          <w:rFonts w:asciiTheme="minorHAnsi" w:hAnsiTheme="minorHAnsi" w:cstheme="minorHAnsi"/>
        </w:rPr>
        <w:t xml:space="preserve">that </w:t>
      </w:r>
      <w:r w:rsidRPr="00847AF8">
        <w:rPr>
          <w:rStyle w:val="StyleUnderline"/>
          <w:rFonts w:asciiTheme="minorHAnsi" w:hAnsiTheme="minorHAnsi" w:cstheme="minorHAnsi"/>
          <w:highlight w:val="green"/>
        </w:rPr>
        <w:t>weaken</w:t>
      </w:r>
      <w:r w:rsidRPr="00BF513A">
        <w:rPr>
          <w:rStyle w:val="StyleUnderline"/>
          <w:rFonts w:asciiTheme="minorHAnsi" w:hAnsiTheme="minorHAnsi" w:cstheme="minorHAnsi"/>
        </w:rPr>
        <w:t xml:space="preserve"> the power of </w:t>
      </w:r>
      <w:r w:rsidRPr="00847AF8">
        <w:rPr>
          <w:rStyle w:val="StyleUnderline"/>
          <w:rFonts w:asciiTheme="minorHAnsi" w:hAnsiTheme="minorHAnsi" w:cstheme="minorHAnsi"/>
          <w:highlight w:val="green"/>
        </w:rPr>
        <w:t xml:space="preserve">capital and enhance </w:t>
      </w:r>
      <w:r w:rsidRPr="00BF513A">
        <w:rPr>
          <w:rStyle w:val="StyleUnderline"/>
          <w:rFonts w:asciiTheme="minorHAnsi" w:hAnsiTheme="minorHAnsi" w:cstheme="minorHAnsi"/>
        </w:rPr>
        <w:t xml:space="preserve">the power of </w:t>
      </w:r>
      <w:r w:rsidRPr="00847AF8">
        <w:rPr>
          <w:rStyle w:val="StyleUnderline"/>
          <w:rFonts w:asciiTheme="minorHAnsi" w:hAnsiTheme="minorHAnsi" w:cstheme="minorHAnsi"/>
          <w:highlight w:val="green"/>
        </w:rPr>
        <w:t>working people</w:t>
      </w:r>
      <w:r w:rsidRPr="00BF513A">
        <w:rPr>
          <w:rStyle w:val="StyleUnderline"/>
          <w:rFonts w:asciiTheme="minorHAnsi" w:hAnsiTheme="minorHAnsi" w:cstheme="minorHAnsi"/>
        </w:rPr>
        <w:t xml:space="preserve">, with the aim of winning further </w:t>
      </w:r>
      <w:r w:rsidRPr="00BF513A">
        <w:rPr>
          <w:rStyle w:val="StyleUnderline"/>
          <w:rFonts w:asciiTheme="minorHAnsi" w:hAnsiTheme="minorHAnsi" w:cstheme="minorHAnsi"/>
        </w:rPr>
        <w:lastRenderedPageBreak/>
        <w:t>demands</w:t>
      </w:r>
      <w:r w:rsidRPr="00BF513A">
        <w:rPr>
          <w:rFonts w:asciiTheme="minorHAnsi" w:hAnsiTheme="minorHAnsi" w:cstheme="minorHAnsi"/>
          <w:sz w:val="14"/>
        </w:rPr>
        <w:t xml:space="preserve"> — what André </w:t>
      </w:r>
      <w:proofErr w:type="spellStart"/>
      <w:r w:rsidRPr="00BF513A">
        <w:rPr>
          <w:rFonts w:asciiTheme="minorHAnsi" w:hAnsiTheme="minorHAnsi" w:cstheme="minorHAnsi"/>
          <w:sz w:val="14"/>
        </w:rPr>
        <w:t>Gorz</w:t>
      </w:r>
      <w:proofErr w:type="spellEnd"/>
      <w:r w:rsidRPr="00BF513A">
        <w:rPr>
          <w:rFonts w:asciiTheme="minorHAnsi" w:hAnsiTheme="minorHAnsi" w:cstheme="minorHAnsi"/>
          <w:sz w:val="14"/>
        </w:rPr>
        <w:t xml:space="preserve"> called “</w:t>
      </w:r>
      <w:r w:rsidRPr="00BF513A">
        <w:rPr>
          <w:rStyle w:val="Emphasis"/>
          <w:rFonts w:asciiTheme="minorHAnsi" w:hAnsiTheme="minorHAnsi" w:cstheme="minorHAnsi"/>
        </w:rPr>
        <w:t>non-reformist reforms</w:t>
      </w:r>
      <w:r w:rsidRPr="00BF513A">
        <w:rPr>
          <w:rFonts w:asciiTheme="minorHAnsi" w:hAnsiTheme="minorHAnsi" w:cstheme="minorHAnsi"/>
          <w:sz w:val="14"/>
        </w:rPr>
        <w:t xml:space="preserve">.” </w:t>
      </w:r>
      <w:r w:rsidRPr="00BF513A">
        <w:rPr>
          <w:rStyle w:val="StyleUnderline"/>
          <w:rFonts w:asciiTheme="minorHAnsi" w:hAnsiTheme="minorHAnsi" w:cstheme="minorHAnsi"/>
        </w:rPr>
        <w:t>We want to move towards a complete break with the capitalist system</w:t>
      </w:r>
      <w:r w:rsidRPr="00BF513A">
        <w:rPr>
          <w:rFonts w:asciiTheme="minorHAnsi" w:hAnsiTheme="minorHAnsi" w:cstheme="minorHAnsi"/>
          <w:sz w:val="14"/>
        </w:rPr>
        <w:t xml:space="preserve">. Socialists, unlike single-issue activists, know that </w:t>
      </w:r>
      <w:r w:rsidRPr="00847AF8">
        <w:rPr>
          <w:rStyle w:val="StyleUnderline"/>
          <w:rFonts w:asciiTheme="minorHAnsi" w:hAnsiTheme="minorHAnsi" w:cstheme="minorHAnsi"/>
          <w:highlight w:val="green"/>
        </w:rPr>
        <w:t xml:space="preserve">democratic victories must be followed </w:t>
      </w:r>
      <w:r w:rsidRPr="00BF513A">
        <w:rPr>
          <w:rStyle w:val="StyleUnderline"/>
          <w:rFonts w:asciiTheme="minorHAnsi" w:hAnsiTheme="minorHAnsi" w:cstheme="minorHAnsi"/>
        </w:rPr>
        <w:t>by more democratic victories, or they will be rolled back</w:t>
      </w:r>
      <w:r w:rsidRPr="00BF513A">
        <w:rPr>
          <w:rFonts w:asciiTheme="minorHAnsi" w:hAnsiTheme="minorHAnsi" w:cstheme="minorHAnsi"/>
          <w:sz w:val="14"/>
        </w:rPr>
        <w:t xml:space="preserve">. </w:t>
      </w:r>
      <w:r w:rsidRPr="00847AF8">
        <w:rPr>
          <w:rStyle w:val="Emphasis"/>
          <w:rFonts w:asciiTheme="minorHAnsi" w:hAnsiTheme="minorHAnsi" w:cstheme="minorHAnsi"/>
          <w:highlight w:val="green"/>
        </w:rPr>
        <w:t>Single-payer health care</w:t>
      </w:r>
      <w:r w:rsidRPr="00BF513A">
        <w:rPr>
          <w:rFonts w:asciiTheme="minorHAnsi" w:hAnsiTheme="minorHAnsi" w:cstheme="minorHAnsi"/>
          <w:sz w:val="14"/>
        </w:rPr>
        <w:t xml:space="preserve"> is a classic example of a “non-reformist” reform, </w:t>
      </w:r>
      <w:r w:rsidRPr="00BF513A">
        <w:rPr>
          <w:rStyle w:val="StyleUnderline"/>
          <w:rFonts w:asciiTheme="minorHAnsi" w:hAnsiTheme="minorHAnsi" w:cstheme="minorHAnsi"/>
        </w:rPr>
        <w:t>one that would pry our health system free from capital’s iron grip and empower the working class by nationalizing the private health insurance industry</w:t>
      </w:r>
      <w:r w:rsidRPr="00BF513A">
        <w:rPr>
          <w:rFonts w:asciiTheme="minorHAnsi" w:hAnsiTheme="minorHAnsi" w:cstheme="minorHAnsi"/>
          <w:sz w:val="14"/>
        </w:rPr>
        <w:t xml:space="preserve">. But socialists conceive of this struggle differently than single-issue advocates of Medicare for All. Socialists understand that single payer alone cannot deal with the cost spiral driven by for-profit hospital and pharmaceutical companies. If we do achieve a national (or state-level) single-payer system, the fight wouldn’t be over; socialists would then fight for </w:t>
      </w:r>
      <w:r w:rsidRPr="00847AF8">
        <w:rPr>
          <w:rStyle w:val="StyleUnderline"/>
          <w:rFonts w:asciiTheme="minorHAnsi" w:hAnsiTheme="minorHAnsi" w:cstheme="minorHAnsi"/>
          <w:highlight w:val="green"/>
        </w:rPr>
        <w:t xml:space="preserve">nationalization of </w:t>
      </w:r>
      <w:r w:rsidRPr="00BF513A">
        <w:rPr>
          <w:rStyle w:val="StyleUnderline"/>
          <w:rFonts w:asciiTheme="minorHAnsi" w:hAnsiTheme="minorHAnsi" w:cstheme="minorHAnsi"/>
        </w:rPr>
        <w:t xml:space="preserve">the pharmaceutical </w:t>
      </w:r>
      <w:r w:rsidRPr="00847AF8">
        <w:rPr>
          <w:rStyle w:val="StyleUnderline"/>
          <w:rFonts w:asciiTheme="minorHAnsi" w:hAnsiTheme="minorHAnsi" w:cstheme="minorHAnsi"/>
          <w:highlight w:val="green"/>
        </w:rPr>
        <w:t>industry</w:t>
      </w:r>
      <w:r w:rsidRPr="00BF513A">
        <w:rPr>
          <w:rFonts w:asciiTheme="minorHAnsi" w:hAnsiTheme="minorHAnsi" w:cstheme="minorHAnsi"/>
          <w:sz w:val="14"/>
        </w:rPr>
        <w:t xml:space="preserve">. A truly socialized health care system (as in Britain and Sweden) would nationalize hospitals and clinics staffed by </w:t>
      </w:r>
      <w:r w:rsidRPr="00BF513A">
        <w:rPr>
          <w:rStyle w:val="StyleUnderline"/>
          <w:rFonts w:asciiTheme="minorHAnsi" w:hAnsiTheme="minorHAnsi" w:cstheme="minorHAnsi"/>
        </w:rPr>
        <w:t>well-paid, unionized health care workers</w:t>
      </w:r>
      <w:r w:rsidRPr="00847AF8">
        <w:rPr>
          <w:rFonts w:asciiTheme="minorHAnsi" w:hAnsiTheme="minorHAnsi" w:cstheme="minorHAnsi"/>
          <w:sz w:val="14"/>
          <w:highlight w:val="green"/>
        </w:rPr>
        <w:t xml:space="preserve">. </w:t>
      </w:r>
      <w:r w:rsidRPr="00847AF8">
        <w:rPr>
          <w:rStyle w:val="Emphasis"/>
          <w:rFonts w:asciiTheme="minorHAnsi" w:hAnsiTheme="minorHAnsi" w:cstheme="minorHAnsi"/>
          <w:highlight w:val="green"/>
        </w:rPr>
        <w:t xml:space="preserve">Socialists </w:t>
      </w:r>
      <w:r w:rsidRPr="00BF513A">
        <w:rPr>
          <w:rStyle w:val="Emphasis"/>
          <w:rFonts w:asciiTheme="minorHAnsi" w:hAnsiTheme="minorHAnsi" w:cstheme="minorHAnsi"/>
        </w:rPr>
        <w:t xml:space="preserve">can and </w:t>
      </w:r>
      <w:r w:rsidRPr="00847AF8">
        <w:rPr>
          <w:rStyle w:val="Emphasis"/>
          <w:rFonts w:asciiTheme="minorHAnsi" w:hAnsiTheme="minorHAnsi" w:cstheme="minorHAnsi"/>
          <w:highlight w:val="green"/>
        </w:rPr>
        <w:t xml:space="preserve">should be at the forefront of fights </w:t>
      </w:r>
      <w:r w:rsidRPr="00BF513A">
        <w:rPr>
          <w:rStyle w:val="Emphasis"/>
          <w:rFonts w:asciiTheme="minorHAnsi" w:hAnsiTheme="minorHAnsi" w:cstheme="minorHAnsi"/>
        </w:rPr>
        <w:t>like this today</w:t>
      </w:r>
      <w:r w:rsidRPr="00BF513A">
        <w:rPr>
          <w:rFonts w:asciiTheme="minorHAnsi" w:hAnsiTheme="minorHAnsi" w:cstheme="minorHAnsi"/>
          <w:sz w:val="14"/>
        </w:rPr>
        <w:t xml:space="preserve">. To do so, </w:t>
      </w:r>
      <w:r w:rsidRPr="00BF513A">
        <w:rPr>
          <w:rStyle w:val="StyleUnderline"/>
          <w:rFonts w:asciiTheme="minorHAnsi" w:hAnsiTheme="minorHAnsi" w:cstheme="minorHAnsi"/>
        </w:rPr>
        <w:t xml:space="preserve">we must gain the skills needed to define who holds power </w:t>
      </w:r>
      <w:proofErr w:type="gramStart"/>
      <w:r w:rsidRPr="00BF513A">
        <w:rPr>
          <w:rStyle w:val="StyleUnderline"/>
          <w:rFonts w:asciiTheme="minorHAnsi" w:hAnsiTheme="minorHAnsi" w:cstheme="minorHAnsi"/>
        </w:rPr>
        <w:t>in a given</w:t>
      </w:r>
      <w:proofErr w:type="gramEnd"/>
      <w:r w:rsidRPr="00BF513A">
        <w:rPr>
          <w:rStyle w:val="StyleUnderline"/>
          <w:rFonts w:asciiTheme="minorHAnsi" w:hAnsiTheme="minorHAnsi" w:cstheme="minorHAnsi"/>
        </w:rPr>
        <w:t xml:space="preserve"> sector and how to organize those who have a stake in taking it away from them</w:t>
      </w:r>
      <w:r w:rsidRPr="00BF513A">
        <w:rPr>
          <w:rFonts w:asciiTheme="minorHAnsi" w:hAnsiTheme="minorHAnsi" w:cstheme="minorHAnsi"/>
          <w:sz w:val="14"/>
        </w:rPr>
        <w:t xml:space="preserve">. But </w:t>
      </w:r>
      <w:r w:rsidRPr="00847AF8">
        <w:rPr>
          <w:rStyle w:val="Emphasis"/>
          <w:rFonts w:asciiTheme="minorHAnsi" w:hAnsiTheme="minorHAnsi" w:cstheme="minorHAnsi"/>
          <w:highlight w:val="green"/>
        </w:rPr>
        <w:t>we can’t simply</w:t>
      </w:r>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be the best activists</w:t>
      </w:r>
      <w:r w:rsidRPr="00BF513A">
        <w:rPr>
          <w:rFonts w:asciiTheme="minorHAnsi" w:hAnsiTheme="minorHAnsi" w:cstheme="minorHAnsi"/>
          <w:sz w:val="14"/>
        </w:rPr>
        <w:t xml:space="preserve"> in mass struggles. Single-issue groups too often attack a few particularly bad corporate actors without also arguing that a given crisis cannot be solved without curtailing capitalist power. </w:t>
      </w:r>
      <w:r w:rsidRPr="00847AF8">
        <w:rPr>
          <w:rStyle w:val="StyleUnderline"/>
          <w:rFonts w:asciiTheme="minorHAnsi" w:hAnsiTheme="minorHAnsi" w:cstheme="minorHAnsi"/>
          <w:highlight w:val="green"/>
        </w:rPr>
        <w:t>Socialists</w:t>
      </w:r>
      <w:r w:rsidRPr="00BF513A">
        <w:rPr>
          <w:rStyle w:val="StyleUnderline"/>
          <w:rFonts w:asciiTheme="minorHAnsi" w:hAnsiTheme="minorHAnsi" w:cstheme="minorHAnsi"/>
        </w:rPr>
        <w:t xml:space="preserve"> not only have to be the most competent organizers in struggle, but </w:t>
      </w:r>
      <w:r w:rsidRPr="00BF513A">
        <w:rPr>
          <w:rStyle w:val="Emphasis"/>
          <w:rFonts w:asciiTheme="minorHAnsi" w:hAnsiTheme="minorHAnsi" w:cstheme="minorHAnsi"/>
        </w:rPr>
        <w:t xml:space="preserve">they </w:t>
      </w:r>
      <w:r w:rsidRPr="00847AF8">
        <w:rPr>
          <w:rStyle w:val="Emphasis"/>
          <w:rFonts w:asciiTheme="minorHAnsi" w:hAnsiTheme="minorHAnsi" w:cstheme="minorHAnsi"/>
          <w:highlight w:val="green"/>
        </w:rPr>
        <w:t>have to offer an analysis</w:t>
      </w:r>
      <w:r w:rsidRPr="00847AF8">
        <w:rPr>
          <w:rStyle w:val="StyleUnderline"/>
          <w:rFonts w:asciiTheme="minorHAnsi" w:hAnsiTheme="minorHAnsi" w:cstheme="minorHAnsi"/>
          <w:highlight w:val="green"/>
        </w:rPr>
        <w:t xml:space="preserve"> that reveals </w:t>
      </w:r>
      <w:r w:rsidRPr="00BF513A">
        <w:rPr>
          <w:rStyle w:val="Emphasis"/>
          <w:rFonts w:asciiTheme="minorHAnsi" w:hAnsiTheme="minorHAnsi" w:cstheme="minorHAnsi"/>
        </w:rPr>
        <w:t xml:space="preserve">the </w:t>
      </w:r>
      <w:r w:rsidRPr="00847AF8">
        <w:rPr>
          <w:rStyle w:val="Emphasis"/>
          <w:rFonts w:asciiTheme="minorHAnsi" w:hAnsiTheme="minorHAnsi" w:cstheme="minorHAnsi"/>
          <w:highlight w:val="green"/>
        </w:rPr>
        <w:t>systemic roots</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of a particular crisis </w:t>
      </w:r>
      <w:r w:rsidRPr="00847AF8">
        <w:rPr>
          <w:rStyle w:val="StyleUnderline"/>
          <w:rFonts w:asciiTheme="minorHAnsi" w:hAnsiTheme="minorHAnsi" w:cstheme="minorHAnsi"/>
          <w:highlight w:val="green"/>
        </w:rPr>
        <w:t xml:space="preserve">and </w:t>
      </w:r>
      <w:r w:rsidRPr="00847AF8">
        <w:rPr>
          <w:rStyle w:val="Emphasis"/>
          <w:rFonts w:asciiTheme="minorHAnsi" w:hAnsiTheme="minorHAnsi" w:cstheme="minorHAnsi"/>
          <w:highlight w:val="green"/>
        </w:rPr>
        <w:t>offer reforms</w:t>
      </w:r>
      <w:r w:rsidRPr="00BF513A">
        <w:rPr>
          <w:rStyle w:val="StyleUnderline"/>
          <w:rFonts w:asciiTheme="minorHAnsi" w:hAnsiTheme="minorHAnsi" w:cstheme="minorHAnsi"/>
        </w:rPr>
        <w:t xml:space="preserve"> that challenge the logic of capitalism</w:t>
      </w:r>
      <w:r w:rsidRPr="00BF513A">
        <w:rPr>
          <w:rFonts w:asciiTheme="minorHAnsi" w:hAnsiTheme="minorHAnsi" w:cstheme="minorHAnsi"/>
          <w:sz w:val="14"/>
        </w:rPr>
        <w:t xml:space="preserve">. </w:t>
      </w:r>
      <w:proofErr w:type="gramStart"/>
      <w:r w:rsidRPr="00BF513A">
        <w:rPr>
          <w:rFonts w:asciiTheme="minorHAnsi" w:hAnsiTheme="minorHAnsi" w:cstheme="minorHAnsi"/>
          <w:sz w:val="14"/>
        </w:rPr>
        <w:t xml:space="preserve">Building a Majority As socialists, </w:t>
      </w:r>
      <w:r w:rsidRPr="00BF513A">
        <w:rPr>
          <w:rStyle w:val="StyleUnderline"/>
          <w:rFonts w:asciiTheme="minorHAnsi" w:hAnsiTheme="minorHAnsi" w:cstheme="minorHAnsi"/>
        </w:rPr>
        <w:t>our analysis of capitalism</w:t>
      </w:r>
      <w:proofErr w:type="gramEnd"/>
      <w:r w:rsidRPr="00BF513A">
        <w:rPr>
          <w:rStyle w:val="StyleUnderline"/>
          <w:rFonts w:asciiTheme="minorHAnsi" w:hAnsiTheme="minorHAnsi" w:cstheme="minorHAnsi"/>
        </w:rPr>
        <w:t xml:space="preserve"> leads us to not just a moral and ethical critique of the system, but to </w:t>
      </w:r>
      <w:r w:rsidRPr="00847AF8">
        <w:rPr>
          <w:rStyle w:val="StyleUnderline"/>
          <w:rFonts w:asciiTheme="minorHAnsi" w:hAnsiTheme="minorHAnsi" w:cstheme="minorHAnsi"/>
          <w:highlight w:val="green"/>
        </w:rPr>
        <w:t xml:space="preserve">seeing workers as the central agents of </w:t>
      </w:r>
      <w:r w:rsidRPr="00BF513A">
        <w:rPr>
          <w:rStyle w:val="StyleUnderline"/>
          <w:rFonts w:asciiTheme="minorHAnsi" w:hAnsiTheme="minorHAnsi" w:cstheme="minorHAnsi"/>
        </w:rPr>
        <w:t xml:space="preserve">winning </w:t>
      </w:r>
      <w:r w:rsidRPr="00847AF8">
        <w:rPr>
          <w:rStyle w:val="StyleUnderline"/>
          <w:rFonts w:asciiTheme="minorHAnsi" w:hAnsiTheme="minorHAnsi" w:cstheme="minorHAnsi"/>
          <w:highlight w:val="green"/>
        </w:rPr>
        <w:t>change</w:t>
      </w:r>
      <w:r w:rsidRPr="00BF513A">
        <w:rPr>
          <w:rFonts w:asciiTheme="minorHAnsi" w:hAnsiTheme="minorHAnsi" w:cstheme="minorHAnsi"/>
          <w:sz w:val="14"/>
        </w:rPr>
        <w:t xml:space="preserve">. This isn’t a random fetishizing of workers — it’s based on their structural position in the economy. </w:t>
      </w:r>
      <w:r w:rsidRPr="00BF513A">
        <w:rPr>
          <w:rStyle w:val="StyleUnderline"/>
          <w:rFonts w:asciiTheme="minorHAnsi" w:hAnsiTheme="minorHAnsi" w:cstheme="minorHAnsi"/>
        </w:rPr>
        <w:t xml:space="preserve">Workers </w:t>
      </w:r>
      <w:proofErr w:type="gramStart"/>
      <w:r w:rsidRPr="00BF513A">
        <w:rPr>
          <w:rStyle w:val="StyleUnderline"/>
          <w:rFonts w:asciiTheme="minorHAnsi" w:hAnsiTheme="minorHAnsi" w:cstheme="minorHAnsi"/>
        </w:rPr>
        <w:t>have the ability to</w:t>
      </w:r>
      <w:proofErr w:type="gramEnd"/>
      <w:r w:rsidRPr="00BF513A">
        <w:rPr>
          <w:rStyle w:val="StyleUnderline"/>
          <w:rFonts w:asciiTheme="minorHAnsi" w:hAnsiTheme="minorHAnsi" w:cstheme="minorHAnsi"/>
        </w:rPr>
        <w:t xml:space="preserve"> disrupt production and exchange</w:t>
      </w:r>
      <w:r w:rsidRPr="00BF513A">
        <w:rPr>
          <w:rFonts w:asciiTheme="minorHAnsi" w:hAnsiTheme="minorHAnsi" w:cstheme="minorHAnsi"/>
          <w:sz w:val="14"/>
        </w:rPr>
        <w:t xml:space="preserve">, and they have an interest in </w:t>
      </w:r>
      <w:r w:rsidRPr="00BF513A">
        <w:rPr>
          <w:rStyle w:val="Emphasis"/>
          <w:rFonts w:asciiTheme="minorHAnsi" w:hAnsiTheme="minorHAnsi" w:cstheme="minorHAnsi"/>
        </w:rPr>
        <w:t xml:space="preserve">banding together </w:t>
      </w:r>
      <w:r w:rsidRPr="00847AF8">
        <w:rPr>
          <w:rStyle w:val="Emphasis"/>
          <w:rFonts w:asciiTheme="minorHAnsi" w:hAnsiTheme="minorHAnsi" w:cstheme="minorHAnsi"/>
          <w:highlight w:val="green"/>
        </w:rPr>
        <w:t>and articulating collective demands</w:t>
      </w:r>
      <w:r w:rsidRPr="00BF513A">
        <w:rPr>
          <w:rFonts w:asciiTheme="minorHAnsi" w:hAnsiTheme="minorHAnsi" w:cstheme="minorHAnsi"/>
          <w:sz w:val="14"/>
        </w:rPr>
        <w:t xml:space="preserve">. This makes them the key agents of change under capitalism. </w:t>
      </w:r>
      <w:r w:rsidRPr="00BF513A">
        <w:rPr>
          <w:rStyle w:val="StyleUnderline"/>
          <w:rFonts w:asciiTheme="minorHAnsi" w:hAnsiTheme="minorHAnsi" w:cstheme="minorHAnsi"/>
        </w:rPr>
        <w:t xml:space="preserve">This view </w:t>
      </w:r>
      <w:r w:rsidRPr="00847AF8">
        <w:rPr>
          <w:rStyle w:val="StyleUnderline"/>
          <w:rFonts w:asciiTheme="minorHAnsi" w:hAnsiTheme="minorHAnsi" w:cstheme="minorHAnsi"/>
          <w:highlight w:val="green"/>
        </w:rPr>
        <w:t xml:space="preserve">can be </w:t>
      </w:r>
      <w:r w:rsidRPr="00847AF8">
        <w:rPr>
          <w:rStyle w:val="Emphasis"/>
          <w:rFonts w:asciiTheme="minorHAnsi" w:hAnsiTheme="minorHAnsi" w:cstheme="minorHAnsi"/>
          <w:highlight w:val="green"/>
        </w:rPr>
        <w:t>caricatured as ignoring</w:t>
      </w:r>
      <w:r w:rsidRPr="00BF513A">
        <w:rPr>
          <w:rStyle w:val="Emphasis"/>
          <w:rFonts w:asciiTheme="minorHAnsi" w:hAnsiTheme="minorHAnsi" w:cstheme="minorHAnsi"/>
        </w:rPr>
        <w:t xml:space="preserve"> struggles</w:t>
      </w:r>
      <w:r w:rsidRPr="00BF513A">
        <w:rPr>
          <w:rStyle w:val="StyleUnderline"/>
          <w:rFonts w:asciiTheme="minorHAnsi" w:hAnsiTheme="minorHAnsi" w:cstheme="minorHAnsi"/>
        </w:rPr>
        <w:t xml:space="preserve"> for </w:t>
      </w:r>
      <w:r w:rsidRPr="00847AF8">
        <w:rPr>
          <w:rStyle w:val="StyleUnderline"/>
          <w:rFonts w:asciiTheme="minorHAnsi" w:hAnsiTheme="minorHAnsi" w:cstheme="minorHAnsi"/>
          <w:highlight w:val="green"/>
        </w:rPr>
        <w:t>racial justice</w:t>
      </w:r>
      <w:r w:rsidRPr="00BF513A">
        <w:rPr>
          <w:rStyle w:val="StyleUnderline"/>
          <w:rFonts w:asciiTheme="minorHAnsi" w:hAnsiTheme="minorHAnsi" w:cstheme="minorHAnsi"/>
        </w:rPr>
        <w:t>, immigrant rights, reproductive freedom, and more</w:t>
      </w:r>
      <w:r w:rsidRPr="00BF513A">
        <w:rPr>
          <w:rFonts w:asciiTheme="minorHAnsi" w:hAnsiTheme="minorHAnsi" w:cstheme="minorHAnsi"/>
          <w:sz w:val="14"/>
        </w:rPr>
        <w:t xml:space="preserve">. But </w:t>
      </w:r>
      <w:r w:rsidRPr="00BF513A">
        <w:rPr>
          <w:rStyle w:val="Emphasis"/>
          <w:rFonts w:asciiTheme="minorHAnsi" w:hAnsiTheme="minorHAnsi" w:cstheme="minorHAnsi"/>
        </w:rPr>
        <w:t>nothing could be further from the truth</w:t>
      </w:r>
      <w:r w:rsidRPr="00BF513A">
        <w:rPr>
          <w:rFonts w:asciiTheme="minorHAnsi" w:hAnsiTheme="minorHAnsi" w:cstheme="minorHAnsi"/>
          <w:sz w:val="14"/>
        </w:rPr>
        <w:t xml:space="preserve">. </w:t>
      </w:r>
      <w:r w:rsidRPr="00847AF8">
        <w:rPr>
          <w:rStyle w:val="StyleUnderline"/>
          <w:rFonts w:asciiTheme="minorHAnsi" w:hAnsiTheme="minorHAnsi" w:cstheme="minorHAnsi"/>
          <w:highlight w:val="green"/>
        </w:rPr>
        <w:t xml:space="preserve">The working class is </w:t>
      </w:r>
      <w:r w:rsidRPr="00BF513A">
        <w:rPr>
          <w:rStyle w:val="StyleUnderline"/>
          <w:rFonts w:asciiTheme="minorHAnsi" w:hAnsiTheme="minorHAnsi" w:cstheme="minorHAnsi"/>
        </w:rPr>
        <w:t xml:space="preserve">majority women and </w:t>
      </w:r>
      <w:r w:rsidRPr="00847AF8">
        <w:rPr>
          <w:rStyle w:val="StyleUnderline"/>
          <w:rFonts w:asciiTheme="minorHAnsi" w:hAnsiTheme="minorHAnsi" w:cstheme="minorHAnsi"/>
          <w:highlight w:val="green"/>
        </w:rPr>
        <w:t xml:space="preserve">disproportionately brown </w:t>
      </w:r>
      <w:r w:rsidRPr="00BF513A">
        <w:rPr>
          <w:rStyle w:val="StyleUnderline"/>
          <w:rFonts w:asciiTheme="minorHAnsi" w:hAnsiTheme="minorHAnsi" w:cstheme="minorHAnsi"/>
        </w:rPr>
        <w:t xml:space="preserve">and </w:t>
      </w:r>
      <w:r w:rsidRPr="00847AF8">
        <w:rPr>
          <w:rStyle w:val="StyleUnderline"/>
          <w:rFonts w:asciiTheme="minorHAnsi" w:hAnsiTheme="minorHAnsi" w:cstheme="minorHAnsi"/>
          <w:highlight w:val="green"/>
        </w:rPr>
        <w:t>black and immigrant</w:t>
      </w:r>
      <w:r w:rsidRPr="00BF513A">
        <w:rPr>
          <w:rFonts w:asciiTheme="minorHAnsi" w:hAnsiTheme="minorHAnsi" w:cstheme="minorHAnsi"/>
          <w:sz w:val="14"/>
        </w:rPr>
        <w:t xml:space="preserve">; </w:t>
      </w:r>
      <w:r w:rsidRPr="00847AF8">
        <w:rPr>
          <w:rStyle w:val="StyleUnderline"/>
          <w:rFonts w:asciiTheme="minorHAnsi" w:hAnsiTheme="minorHAnsi" w:cstheme="minorHAnsi"/>
          <w:highlight w:val="green"/>
        </w:rPr>
        <w:t>fighting</w:t>
      </w:r>
      <w:r w:rsidRPr="00BF513A">
        <w:rPr>
          <w:rStyle w:val="StyleUnderline"/>
          <w:rFonts w:asciiTheme="minorHAnsi" w:hAnsiTheme="minorHAnsi" w:cstheme="minorHAnsi"/>
        </w:rPr>
        <w:t xml:space="preserve"> for the working class </w:t>
      </w:r>
      <w:r w:rsidRPr="00847AF8">
        <w:rPr>
          <w:rStyle w:val="StyleUnderline"/>
          <w:rFonts w:asciiTheme="minorHAnsi" w:hAnsiTheme="minorHAnsi" w:cstheme="minorHAnsi"/>
          <w:highlight w:val="green"/>
        </w:rPr>
        <w:t xml:space="preserve">means fighting on </w:t>
      </w:r>
      <w:r w:rsidRPr="00847AF8">
        <w:rPr>
          <w:rStyle w:val="Emphasis"/>
          <w:rFonts w:asciiTheme="minorHAnsi" w:hAnsiTheme="minorHAnsi" w:cstheme="minorHAnsi"/>
          <w:highlight w:val="green"/>
        </w:rPr>
        <w:t>precisely these issues</w:t>
      </w:r>
      <w:r w:rsidRPr="00BF513A">
        <w:rPr>
          <w:rStyle w:val="StyleUnderline"/>
          <w:rFonts w:asciiTheme="minorHAnsi" w:hAnsiTheme="minorHAnsi" w:cstheme="minorHAnsi"/>
        </w:rPr>
        <w:t>, as well as for the rights of children, the elderly, and all those who cannot participate</w:t>
      </w:r>
      <w:r w:rsidRPr="00BF513A">
        <w:rPr>
          <w:rFonts w:asciiTheme="minorHAnsi" w:hAnsiTheme="minorHAnsi" w:cstheme="minorHAnsi"/>
          <w:sz w:val="14"/>
        </w:rPr>
        <w:t xml:space="preserve"> in the paid labor market. Socialists must also fight on the ideological front. </w:t>
      </w:r>
      <w:r w:rsidRPr="00847AF8">
        <w:rPr>
          <w:rStyle w:val="StyleUnderline"/>
          <w:rFonts w:asciiTheme="minorHAnsi" w:hAnsiTheme="minorHAnsi" w:cstheme="minorHAnsi"/>
          <w:highlight w:val="green"/>
        </w:rPr>
        <w:t xml:space="preserve">We must combat the dominant ideology </w:t>
      </w:r>
      <w:r w:rsidRPr="00BF513A">
        <w:rPr>
          <w:rStyle w:val="StyleUnderline"/>
          <w:rFonts w:asciiTheme="minorHAnsi" w:hAnsiTheme="minorHAnsi" w:cstheme="minorHAnsi"/>
        </w:rPr>
        <w:t xml:space="preserve">of market individualism </w:t>
      </w:r>
      <w:r w:rsidRPr="00847AF8">
        <w:rPr>
          <w:rStyle w:val="StyleUnderline"/>
          <w:rFonts w:asciiTheme="minorHAnsi" w:hAnsiTheme="minorHAnsi" w:cstheme="minorHAnsi"/>
          <w:highlight w:val="green"/>
        </w:rPr>
        <w:t xml:space="preserve">with </w:t>
      </w:r>
      <w:r w:rsidRPr="00BF513A">
        <w:rPr>
          <w:rStyle w:val="StyleUnderline"/>
          <w:rFonts w:asciiTheme="minorHAnsi" w:hAnsiTheme="minorHAnsi" w:cstheme="minorHAnsi"/>
        </w:rPr>
        <w:t xml:space="preserve">a compelling vision of </w:t>
      </w:r>
      <w:r w:rsidRPr="00847AF8">
        <w:rPr>
          <w:rStyle w:val="StyleUnderline"/>
          <w:rFonts w:asciiTheme="minorHAnsi" w:hAnsiTheme="minorHAnsi" w:cstheme="minorHAnsi"/>
          <w:highlight w:val="green"/>
        </w:rPr>
        <w:t xml:space="preserve">democracy and </w:t>
      </w:r>
      <w:proofErr w:type="gramStart"/>
      <w:r w:rsidRPr="00847AF8">
        <w:rPr>
          <w:rStyle w:val="StyleUnderline"/>
          <w:rFonts w:asciiTheme="minorHAnsi" w:hAnsiTheme="minorHAnsi" w:cstheme="minorHAnsi"/>
          <w:highlight w:val="green"/>
        </w:rPr>
        <w:t>freedom</w:t>
      </w:r>
      <w:r w:rsidRPr="00BF513A">
        <w:rPr>
          <w:rStyle w:val="StyleUnderline"/>
          <w:rFonts w:asciiTheme="minorHAnsi" w:hAnsiTheme="minorHAnsi" w:cstheme="minorHAnsi"/>
        </w:rPr>
        <w:t>, and</w:t>
      </w:r>
      <w:proofErr w:type="gramEnd"/>
      <w:r w:rsidRPr="00BF513A">
        <w:rPr>
          <w:rStyle w:val="StyleUnderline"/>
          <w:rFonts w:asciiTheme="minorHAnsi" w:hAnsiTheme="minorHAnsi" w:cstheme="minorHAnsi"/>
        </w:rPr>
        <w:t xml:space="preserve"> show how only in a society characterized by </w:t>
      </w:r>
      <w:r w:rsidRPr="00BF513A">
        <w:rPr>
          <w:rStyle w:val="Emphasis"/>
          <w:rFonts w:asciiTheme="minorHAnsi" w:hAnsiTheme="minorHAnsi" w:cstheme="minorHAnsi"/>
        </w:rPr>
        <w:t xml:space="preserve">democratic decision-making </w:t>
      </w:r>
      <w:r w:rsidRPr="00847AF8">
        <w:rPr>
          <w:rStyle w:val="Emphasis"/>
          <w:rFonts w:asciiTheme="minorHAnsi" w:hAnsiTheme="minorHAnsi" w:cstheme="minorHAnsi"/>
          <w:highlight w:val="green"/>
        </w:rPr>
        <w:t>and universal</w:t>
      </w:r>
      <w:r w:rsidRPr="00BF513A">
        <w:rPr>
          <w:rStyle w:val="Emphasis"/>
          <w:rFonts w:asciiTheme="minorHAnsi" w:hAnsiTheme="minorHAnsi" w:cstheme="minorHAnsi"/>
        </w:rPr>
        <w:t xml:space="preserve"> political, civil, and social </w:t>
      </w:r>
      <w:r w:rsidRPr="00847AF8">
        <w:rPr>
          <w:rStyle w:val="Emphasis"/>
          <w:rFonts w:asciiTheme="minorHAnsi" w:hAnsiTheme="minorHAnsi" w:cstheme="minorHAnsi"/>
          <w:highlight w:val="green"/>
        </w:rPr>
        <w:t>rights</w:t>
      </w:r>
      <w:r w:rsidRPr="00BF513A">
        <w:rPr>
          <w:rStyle w:val="StyleUnderline"/>
          <w:rFonts w:asciiTheme="minorHAnsi" w:hAnsiTheme="minorHAnsi" w:cstheme="minorHAnsi"/>
        </w:rPr>
        <w:t xml:space="preserve"> can individuals truly flourish</w:t>
      </w:r>
      <w:r w:rsidRPr="00BF513A">
        <w:rPr>
          <w:rFonts w:asciiTheme="minorHAnsi" w:hAnsiTheme="minorHAnsi" w:cstheme="minorHAnsi"/>
          <w:sz w:val="14"/>
        </w:rPr>
        <w:t xml:space="preserve">. If socialist activists cannot articulate an attractive vision of socialist freedom, we will not be able to overcome popular suspicion that socialism would be a drab, pseudo-egalitarian, authoritarian society. </w:t>
      </w:r>
      <w:proofErr w:type="gramStart"/>
      <w:r w:rsidRPr="00BF513A">
        <w:rPr>
          <w:rFonts w:asciiTheme="minorHAnsi" w:hAnsiTheme="minorHAnsi" w:cstheme="minorHAnsi"/>
          <w:sz w:val="14"/>
        </w:rPr>
        <w:t>Thus</w:t>
      </w:r>
      <w:proofErr w:type="gramEnd"/>
      <w:r w:rsidRPr="00BF513A">
        <w:rPr>
          <w:rFonts w:asciiTheme="minorHAnsi" w:hAnsiTheme="minorHAnsi" w:cstheme="minorHAnsi"/>
          <w:sz w:val="14"/>
        </w:rPr>
        <w:t xml:space="preserve"> we must model in our own socialist organizations </w:t>
      </w:r>
      <w:r w:rsidRPr="00BF513A">
        <w:rPr>
          <w:rStyle w:val="StyleUnderline"/>
          <w:rFonts w:asciiTheme="minorHAnsi" w:hAnsiTheme="minorHAnsi" w:cstheme="minorHAnsi"/>
        </w:rPr>
        <w:t xml:space="preserve">the democratic debate, peaceful conflict, and social solidarity that would characterize a socialist </w:t>
      </w:r>
      <w:r w:rsidRPr="00BF513A">
        <w:rPr>
          <w:rStyle w:val="StyleUnderline"/>
          <w:rFonts w:asciiTheme="minorHAnsi" w:hAnsiTheme="minorHAnsi" w:cstheme="minorHAnsi"/>
        </w:rPr>
        <w:lastRenderedPageBreak/>
        <w:t>world</w:t>
      </w:r>
      <w:r w:rsidRPr="00BF513A">
        <w:rPr>
          <w:rFonts w:asciiTheme="minorHAnsi" w:hAnsiTheme="minorHAnsi" w:cstheme="minorHAnsi"/>
          <w:sz w:val="14"/>
        </w:rPr>
        <w:t xml:space="preserve">. A democratic socialist organization that doesn’t have a rich and accessible internal educational life will not develop an activist core who can be public tribunes for socialism. </w:t>
      </w:r>
      <w:r w:rsidRPr="00BF513A">
        <w:rPr>
          <w:rStyle w:val="StyleUnderline"/>
          <w:rFonts w:asciiTheme="minorHAnsi" w:hAnsiTheme="minorHAnsi" w:cstheme="minorHAnsi"/>
        </w:rPr>
        <w:t xml:space="preserve">Activists don’t stay committed to building a socialist organization unless they can articulate to themselves and others </w:t>
      </w:r>
      <w:proofErr w:type="gramStart"/>
      <w:r w:rsidRPr="00BF513A">
        <w:rPr>
          <w:rStyle w:val="StyleUnderline"/>
          <w:rFonts w:asciiTheme="minorHAnsi" w:hAnsiTheme="minorHAnsi" w:cstheme="minorHAnsi"/>
        </w:rPr>
        <w:t>why</w:t>
      </w:r>
      <w:proofErr w:type="gramEnd"/>
      <w:r w:rsidRPr="00BF513A">
        <w:rPr>
          <w:rStyle w:val="StyleUnderline"/>
          <w:rFonts w:asciiTheme="minorHAnsi" w:hAnsiTheme="minorHAnsi" w:cstheme="minorHAnsi"/>
        </w:rPr>
        <w:t xml:space="preserve"> even a reformed capitalism remains a flawed, undemocratic society</w:t>
      </w:r>
      <w:r w:rsidRPr="00BF513A">
        <w:rPr>
          <w:rFonts w:asciiTheme="minorHAnsi" w:hAnsiTheme="minorHAnsi" w:cstheme="minorHAnsi"/>
          <w:sz w:val="14"/>
        </w:rPr>
        <w:t xml:space="preserve">. The Power of a Minority But socialists must also be front and center in struggles to win the short-term victories that empower people and lead them to demand more. Socialists today are a minority building and pushing forward a potential, progressive anti-corporate majority. We have no illusions that the dominant wing of the Democrats are our friends. Of course, most levels of government are now run by Republicans well to the right of them. But taking on neoliberal Democrats must be part of a strategy to defeat the far right. Take the Democrats, who are showing what woeful supposed leaders of “the resistance” they are every day. Contrary to the party leadership’s single-note insistence, the Russians did not steal the election for Trump; rather, </w:t>
      </w:r>
      <w:r w:rsidRPr="00BF513A">
        <w:rPr>
          <w:rStyle w:val="StyleUnderline"/>
          <w:rFonts w:asciiTheme="minorHAnsi" w:hAnsiTheme="minorHAnsi" w:cstheme="minorHAnsi"/>
        </w:rPr>
        <w:t>a tepid Democratic candidate who ran on expertise and competence lost because her corporate ties precluded her articulation of a program that would aid the working class</w:t>
      </w:r>
      <w:r w:rsidRPr="00BF513A">
        <w:rPr>
          <w:rFonts w:asciiTheme="minorHAnsi" w:hAnsiTheme="minorHAnsi" w:cstheme="minorHAnsi"/>
          <w:sz w:val="14"/>
        </w:rPr>
        <w:t xml:space="preserve"> — a $15 minimum wage, </w:t>
      </w:r>
      <w:r w:rsidRPr="00BF513A">
        <w:rPr>
          <w:rStyle w:val="StyleUnderline"/>
          <w:rFonts w:asciiTheme="minorHAnsi" w:hAnsiTheme="minorHAnsi" w:cstheme="minorHAnsi"/>
        </w:rPr>
        <w:t>Medicare for All, free public higher education</w:t>
      </w:r>
      <w:r w:rsidRPr="00BF513A">
        <w:rPr>
          <w:rFonts w:asciiTheme="minorHAnsi" w:hAnsiTheme="minorHAnsi" w:cstheme="minorHAnsi"/>
          <w:sz w:val="14"/>
        </w:rPr>
        <w:t xml:space="preserve">. </w:t>
      </w:r>
      <w:r w:rsidRPr="00847AF8">
        <w:rPr>
          <w:rStyle w:val="Emphasis"/>
          <w:rFonts w:asciiTheme="minorHAnsi" w:hAnsiTheme="minorHAnsi" w:cstheme="minorHAnsi"/>
          <w:highlight w:val="green"/>
        </w:rPr>
        <w:t>Clinton failed to gain</w:t>
      </w:r>
      <w:r w:rsidRPr="00BF513A">
        <w:rPr>
          <w:rStyle w:val="Emphasis"/>
          <w:rFonts w:asciiTheme="minorHAnsi" w:hAnsiTheme="minorHAnsi" w:cstheme="minorHAnsi"/>
        </w:rPr>
        <w:t xml:space="preserve"> enough </w:t>
      </w:r>
      <w:r w:rsidRPr="00847AF8">
        <w:rPr>
          <w:rStyle w:val="Emphasis"/>
          <w:rFonts w:asciiTheme="minorHAnsi" w:hAnsiTheme="minorHAnsi" w:cstheme="minorHAnsi"/>
          <w:highlight w:val="green"/>
        </w:rPr>
        <w:t xml:space="preserve">working-class votes </w:t>
      </w:r>
      <w:r w:rsidRPr="00BF513A">
        <w:rPr>
          <w:rStyle w:val="Emphasis"/>
          <w:rFonts w:asciiTheme="minorHAnsi" w:hAnsiTheme="minorHAnsi" w:cstheme="minorHAnsi"/>
        </w:rPr>
        <w:t>of all races to win the key states in the former industrial heartland; she ended up losing to the most disliked, buffoonish presidential candidate in history</w:t>
      </w:r>
      <w:r w:rsidRPr="00BF513A">
        <w:rPr>
          <w:rFonts w:asciiTheme="minorHAnsi" w:hAnsiTheme="minorHAnsi" w:cstheme="minorHAnsi"/>
          <w:sz w:val="14"/>
        </w:rPr>
        <w:t xml:space="preserve">. </w:t>
      </w:r>
      <w:r w:rsidRPr="00847AF8">
        <w:rPr>
          <w:rStyle w:val="StyleUnderline"/>
          <w:rFonts w:asciiTheme="minorHAnsi" w:hAnsiTheme="minorHAnsi" w:cstheme="minorHAnsi"/>
          <w:highlight w:val="green"/>
        </w:rPr>
        <w:t xml:space="preserve">If we remain enthralled to </w:t>
      </w:r>
      <w:r w:rsidRPr="00BF513A">
        <w:rPr>
          <w:rStyle w:val="StyleUnderline"/>
          <w:rFonts w:asciiTheme="minorHAnsi" w:hAnsiTheme="minorHAnsi" w:cstheme="minorHAnsi"/>
        </w:rPr>
        <w:t xml:space="preserve">Democratic </w:t>
      </w:r>
      <w:r w:rsidRPr="00847AF8">
        <w:rPr>
          <w:rStyle w:val="Emphasis"/>
          <w:rFonts w:asciiTheme="minorHAnsi" w:hAnsiTheme="minorHAnsi" w:cstheme="minorHAnsi"/>
          <w:highlight w:val="green"/>
        </w:rPr>
        <w:t>politics-as-usual</w:t>
      </w:r>
      <w:r w:rsidRPr="00847AF8">
        <w:rPr>
          <w:rStyle w:val="StyleUnderline"/>
          <w:rFonts w:asciiTheme="minorHAnsi" w:hAnsiTheme="minorHAnsi" w:cstheme="minorHAnsi"/>
          <w:highlight w:val="green"/>
        </w:rPr>
        <w:t xml:space="preserve">, we’re going to continue being stuck with </w:t>
      </w:r>
      <w:proofErr w:type="gramStart"/>
      <w:r w:rsidRPr="00BF513A">
        <w:rPr>
          <w:rStyle w:val="StyleUnderline"/>
          <w:rFonts w:asciiTheme="minorHAnsi" w:hAnsiTheme="minorHAnsi" w:cstheme="minorHAnsi"/>
        </w:rPr>
        <w:t>cretins</w:t>
      </w:r>
      <w:proofErr w:type="gramEnd"/>
      <w:r w:rsidRPr="00BF513A">
        <w:rPr>
          <w:rStyle w:val="StyleUnderline"/>
          <w:rFonts w:asciiTheme="minorHAnsi" w:hAnsiTheme="minorHAnsi" w:cstheme="minorHAnsi"/>
        </w:rPr>
        <w:t xml:space="preserve"> like Donald </w:t>
      </w:r>
      <w:r w:rsidRPr="00847AF8">
        <w:rPr>
          <w:rStyle w:val="StyleUnderline"/>
          <w:rFonts w:asciiTheme="minorHAnsi" w:hAnsiTheme="minorHAnsi" w:cstheme="minorHAnsi"/>
          <w:highlight w:val="green"/>
        </w:rPr>
        <w:t>Trump</w:t>
      </w:r>
      <w:r w:rsidRPr="00BF513A">
        <w:rPr>
          <w:rFonts w:asciiTheme="minorHAnsi" w:hAnsiTheme="minorHAnsi" w:cstheme="minorHAnsi"/>
          <w:sz w:val="14"/>
        </w:rPr>
        <w:t xml:space="preserve">. Of course, </w:t>
      </w:r>
      <w:proofErr w:type="gramStart"/>
      <w:r w:rsidRPr="00BF513A">
        <w:rPr>
          <w:rFonts w:asciiTheme="minorHAnsi" w:hAnsiTheme="minorHAnsi" w:cstheme="minorHAnsi"/>
          <w:sz w:val="14"/>
        </w:rPr>
        <w:t>progressive</w:t>
      </w:r>
      <w:proofErr w:type="gramEnd"/>
      <w:r w:rsidRPr="00BF513A">
        <w:rPr>
          <w:rFonts w:asciiTheme="minorHAnsi" w:hAnsiTheme="minorHAnsi" w:cstheme="minorHAnsi"/>
          <w:sz w:val="14"/>
        </w:rPr>
        <w:t xml:space="preserve"> and socialist candidates who openly reject the neoliberal mainstream Democratic agenda may choose for pragmatic reasons to use the Democratic Party ballot line in partisan races. But whatever ballot line the movement chooses to use, we must always be working to increase the independent power of labor and the Left. Sanders provides an example: it’s hard to imagine him offering a radical opening to using the “s” word in American politics for his openly independent campaign if he had run on an independent line. Bernie also showed the strength of socialists using coalition politics to build a short-term progressive majority and to win people over to a social-democratic program and, sometimes, to socialism. Sanders gained the support of six major unions; if we had real social movement unionism in this country, he would have carried the banner of the entire organized working-class movement. Bernie’s weaker performance than Clinton among voters of color — though not among millennials of color — derived mostly from his being a less known commodity. But it also demonstrated that </w:t>
      </w:r>
      <w:r w:rsidRPr="00BF513A">
        <w:rPr>
          <w:rStyle w:val="Emphasis"/>
          <w:rFonts w:asciiTheme="minorHAnsi" w:hAnsiTheme="minorHAnsi" w:cstheme="minorHAnsi"/>
        </w:rPr>
        <w:t>socialists need deeper social roots among older women and communities of color</w:t>
      </w:r>
      <w:r w:rsidRPr="00BF513A">
        <w:rPr>
          <w:rFonts w:asciiTheme="minorHAnsi" w:hAnsiTheme="minorHAnsi" w:cstheme="minorHAnsi"/>
          <w:sz w:val="14"/>
        </w:rPr>
        <w:t xml:space="preserve">. That means </w:t>
      </w:r>
      <w:r w:rsidRPr="00847AF8">
        <w:rPr>
          <w:rStyle w:val="StyleUnderline"/>
          <w:rFonts w:asciiTheme="minorHAnsi" w:hAnsiTheme="minorHAnsi" w:cstheme="minorHAnsi"/>
          <w:highlight w:val="green"/>
        </w:rPr>
        <w:t xml:space="preserve">developing </w:t>
      </w:r>
      <w:r w:rsidRPr="00BF513A">
        <w:rPr>
          <w:rStyle w:val="StyleUnderline"/>
          <w:rFonts w:asciiTheme="minorHAnsi" w:hAnsiTheme="minorHAnsi" w:cstheme="minorHAnsi"/>
        </w:rPr>
        <w:t xml:space="preserve">the organizing </w:t>
      </w:r>
      <w:r w:rsidRPr="00847AF8">
        <w:rPr>
          <w:rStyle w:val="StyleUnderline"/>
          <w:rFonts w:asciiTheme="minorHAnsi" w:hAnsiTheme="minorHAnsi" w:cstheme="minorHAnsi"/>
          <w:highlight w:val="green"/>
        </w:rPr>
        <w:t xml:space="preserve">strategies </w:t>
      </w:r>
      <w:r w:rsidRPr="00BF513A">
        <w:rPr>
          <w:rStyle w:val="StyleUnderline"/>
          <w:rFonts w:asciiTheme="minorHAnsi" w:hAnsiTheme="minorHAnsi" w:cstheme="minorHAnsi"/>
        </w:rPr>
        <w:t xml:space="preserve">that </w:t>
      </w:r>
      <w:r w:rsidRPr="00847AF8">
        <w:rPr>
          <w:rStyle w:val="StyleUnderline"/>
          <w:rFonts w:asciiTheme="minorHAnsi" w:hAnsiTheme="minorHAnsi" w:cstheme="minorHAnsi"/>
          <w:highlight w:val="green"/>
        </w:rPr>
        <w:t>will</w:t>
      </w:r>
      <w:r w:rsidRPr="00BF513A">
        <w:rPr>
          <w:rStyle w:val="StyleUnderline"/>
          <w:rFonts w:asciiTheme="minorHAnsi" w:hAnsiTheme="minorHAnsi" w:cstheme="minorHAnsi"/>
        </w:rPr>
        <w:t xml:space="preserve"> better </w:t>
      </w:r>
      <w:r w:rsidRPr="00847AF8">
        <w:rPr>
          <w:rStyle w:val="StyleUnderline"/>
          <w:rFonts w:asciiTheme="minorHAnsi" w:hAnsiTheme="minorHAnsi" w:cstheme="minorHAnsi"/>
          <w:highlight w:val="green"/>
        </w:rPr>
        <w:t>implant us in</w:t>
      </w:r>
      <w:r w:rsidRPr="00BF513A">
        <w:rPr>
          <w:rStyle w:val="StyleUnderline"/>
          <w:rFonts w:asciiTheme="minorHAnsi" w:hAnsiTheme="minorHAnsi" w:cstheme="minorHAnsi"/>
        </w:rPr>
        <w:t xml:space="preserve"> the labor movement and working-class communities, as well as </w:t>
      </w:r>
      <w:r w:rsidRPr="00847AF8">
        <w:rPr>
          <w:rStyle w:val="StyleUnderline"/>
          <w:rFonts w:asciiTheme="minorHAnsi" w:hAnsiTheme="minorHAnsi" w:cstheme="minorHAnsi"/>
          <w:highlight w:val="green"/>
        </w:rPr>
        <w:t xml:space="preserve">struggles for racial </w:t>
      </w:r>
      <w:r w:rsidRPr="00BF513A">
        <w:rPr>
          <w:rStyle w:val="StyleUnderline"/>
          <w:rFonts w:asciiTheme="minorHAnsi" w:hAnsiTheme="minorHAnsi" w:cstheme="minorHAnsi"/>
        </w:rPr>
        <w:t xml:space="preserve">justice </w:t>
      </w:r>
      <w:r w:rsidRPr="00BF513A">
        <w:rPr>
          <w:rStyle w:val="Emphasis"/>
          <w:rFonts w:asciiTheme="minorHAnsi" w:hAnsiTheme="minorHAnsi" w:cstheme="minorHAnsi"/>
        </w:rPr>
        <w:t xml:space="preserve">and </w:t>
      </w:r>
      <w:r w:rsidRPr="00847AF8">
        <w:rPr>
          <w:rStyle w:val="Emphasis"/>
          <w:rFonts w:asciiTheme="minorHAnsi" w:hAnsiTheme="minorHAnsi" w:cstheme="minorHAnsi"/>
          <w:highlight w:val="green"/>
        </w:rPr>
        <w:t>gender and sexual emancipation</w:t>
      </w:r>
      <w:r w:rsidRPr="00BF513A">
        <w:rPr>
          <w:rFonts w:asciiTheme="minorHAnsi" w:hAnsiTheme="minorHAnsi" w:cstheme="minorHAnsi"/>
          <w:sz w:val="14"/>
        </w:rPr>
        <w:t xml:space="preserve">. Socialists have the incumbent obligation to broaden out the post-Sanders, anti-corporate trend in US politics into a working-class “rainbow coalition.” We must also fight our government’s imperialist foreign policy and push to massively cut wasteful “defense” spending. We should be involved in multiracial coalitions, fighting for reforms like equitable public education and affordable housing. Democratic socialists can be </w:t>
      </w:r>
      <w:r w:rsidRPr="00BF513A">
        <w:rPr>
          <w:rStyle w:val="StyleUnderline"/>
          <w:rFonts w:asciiTheme="minorHAnsi" w:hAnsiTheme="minorHAnsi" w:cstheme="minorHAnsi"/>
        </w:rPr>
        <w:t>the glue that brings together disparate social movement that share an interest in democratizing corporate power</w:t>
      </w:r>
      <w:r w:rsidRPr="00BF513A">
        <w:rPr>
          <w:rFonts w:asciiTheme="minorHAnsi" w:hAnsiTheme="minorHAnsi" w:cstheme="minorHAnsi"/>
          <w:sz w:val="14"/>
        </w:rPr>
        <w:t xml:space="preserve">. We can see the class relations that pervade society and how they offer common avenues of struggle. But at 25,000 members, we can’t substitute ourselves for the broader currents needed to break the power of both far-right nativist Republicans and pro-corporate neoliberal Democrats. </w:t>
      </w:r>
      <w:r w:rsidRPr="00847AF8">
        <w:rPr>
          <w:rStyle w:val="StyleUnderline"/>
          <w:rFonts w:asciiTheme="minorHAnsi" w:hAnsiTheme="minorHAnsi" w:cstheme="minorHAnsi"/>
          <w:highlight w:val="green"/>
        </w:rPr>
        <w:t xml:space="preserve">We </w:t>
      </w:r>
      <w:proofErr w:type="gramStart"/>
      <w:r w:rsidRPr="00847AF8">
        <w:rPr>
          <w:rStyle w:val="StyleUnderline"/>
          <w:rFonts w:asciiTheme="minorHAnsi" w:hAnsiTheme="minorHAnsi" w:cstheme="minorHAnsi"/>
          <w:highlight w:val="green"/>
        </w:rPr>
        <w:t>have to</w:t>
      </w:r>
      <w:proofErr w:type="gramEnd"/>
      <w:r w:rsidRPr="00BF513A">
        <w:rPr>
          <w:rStyle w:val="StyleUnderline"/>
          <w:rFonts w:asciiTheme="minorHAnsi" w:hAnsiTheme="minorHAnsi" w:cstheme="minorHAnsi"/>
        </w:rPr>
        <w:t xml:space="preserve"> work together with broader movements that may not be anti-capitalist but </w:t>
      </w:r>
      <w:r w:rsidRPr="00847AF8">
        <w:rPr>
          <w:rStyle w:val="StyleUnderline"/>
          <w:rFonts w:asciiTheme="minorHAnsi" w:hAnsiTheme="minorHAnsi" w:cstheme="minorHAnsi"/>
          <w:highlight w:val="green"/>
        </w:rPr>
        <w:t xml:space="preserve">remain </w:t>
      </w:r>
      <w:r w:rsidRPr="00847AF8">
        <w:rPr>
          <w:rStyle w:val="Emphasis"/>
          <w:rFonts w:asciiTheme="minorHAnsi" w:hAnsiTheme="minorHAnsi" w:cstheme="minorHAnsi"/>
          <w:highlight w:val="green"/>
        </w:rPr>
        <w:t>committed to reforms</w:t>
      </w:r>
      <w:r w:rsidRPr="00BF513A">
        <w:rPr>
          <w:rFonts w:asciiTheme="minorHAnsi" w:hAnsiTheme="minorHAnsi" w:cstheme="minorHAnsi"/>
          <w:sz w:val="14"/>
        </w:rPr>
        <w:t xml:space="preserve">. These movements have the potential to win material improvements for workers’ lives. If we stay isolated from them, we will slide into sectarian irrelevance. Of course, socialists should endeavor to build their own organizational strength and to operate as an independent political force. We cannot mute our criticism against business unionist trends in the labor movement and the middle-class professional leadership of many advocacy groups. But in the here and now, </w:t>
      </w:r>
      <w:r w:rsidRPr="00BF513A">
        <w:rPr>
          <w:rStyle w:val="StyleUnderline"/>
          <w:rFonts w:asciiTheme="minorHAnsi" w:hAnsiTheme="minorHAnsi" w:cstheme="minorHAnsi"/>
        </w:rPr>
        <w:t xml:space="preserve">we must also help </w:t>
      </w:r>
      <w:r w:rsidRPr="00847AF8">
        <w:rPr>
          <w:rStyle w:val="StyleUnderline"/>
          <w:rFonts w:asciiTheme="minorHAnsi" w:hAnsiTheme="minorHAnsi" w:cstheme="minorHAnsi"/>
          <w:highlight w:val="green"/>
        </w:rPr>
        <w:t>win</w:t>
      </w:r>
      <w:r w:rsidRPr="00BF513A">
        <w:rPr>
          <w:rStyle w:val="StyleUnderline"/>
          <w:rFonts w:asciiTheme="minorHAnsi" w:hAnsiTheme="minorHAnsi" w:cstheme="minorHAnsi"/>
        </w:rPr>
        <w:t xml:space="preserve"> those </w:t>
      </w:r>
      <w:r w:rsidRPr="00847AF8">
        <w:rPr>
          <w:rStyle w:val="StyleUnderline"/>
          <w:rFonts w:asciiTheme="minorHAnsi" w:hAnsiTheme="minorHAnsi" w:cstheme="minorHAnsi"/>
          <w:highlight w:val="green"/>
        </w:rPr>
        <w:t>victories that will empower workers</w:t>
      </w:r>
      <w:r w:rsidRPr="00BF513A">
        <w:rPr>
          <w:rStyle w:val="StyleUnderline"/>
          <w:rFonts w:asciiTheme="minorHAnsi" w:hAnsiTheme="minorHAnsi" w:cstheme="minorHAnsi"/>
        </w:rPr>
        <w:t xml:space="preserve"> to conceive of more radical democratic gains</w:t>
      </w:r>
      <w:r w:rsidRPr="00BF513A">
        <w:rPr>
          <w:rFonts w:asciiTheme="minorHAnsi" w:hAnsiTheme="minorHAnsi" w:cstheme="minorHAnsi"/>
          <w:sz w:val="14"/>
        </w:rPr>
        <w:t xml:space="preserve">. Our members are disproportionately highly educated, young, male, and white. To win victories, we must pursue a strategy and orientation that makes us more representative of the working class. Grasping the Moment In the final analysis, socialists must be both tribunes for socialism and the best organizers. That’s how the Communist Party grew rapidly from 1935-1939. They set themselves up as the left wing of the CIO and of the New </w:t>
      </w:r>
      <w:r w:rsidRPr="00BF513A">
        <w:rPr>
          <w:rFonts w:asciiTheme="minorHAnsi" w:hAnsiTheme="minorHAnsi" w:cstheme="minorHAnsi"/>
          <w:sz w:val="14"/>
        </w:rPr>
        <w:lastRenderedPageBreak/>
        <w:t xml:space="preserve">Deal </w:t>
      </w:r>
      <w:proofErr w:type="gramStart"/>
      <w:r w:rsidRPr="00BF513A">
        <w:rPr>
          <w:rFonts w:asciiTheme="minorHAnsi" w:hAnsiTheme="minorHAnsi" w:cstheme="minorHAnsi"/>
          <w:sz w:val="14"/>
        </w:rPr>
        <w:t>coalition, and</w:t>
      </w:r>
      <w:proofErr w:type="gramEnd"/>
      <w:r w:rsidRPr="00BF513A">
        <w:rPr>
          <w:rFonts w:asciiTheme="minorHAnsi" w:hAnsiTheme="minorHAnsi" w:cstheme="minorHAnsi"/>
          <w:sz w:val="14"/>
        </w:rPr>
        <w:t xml:space="preserve"> grew from twenty thousand to one hundred thousand members during that period. </w:t>
      </w:r>
      <w:r w:rsidRPr="00BF513A">
        <w:rPr>
          <w:rStyle w:val="StyleUnderline"/>
          <w:rFonts w:asciiTheme="minorHAnsi" w:hAnsiTheme="minorHAnsi" w:cstheme="minorHAnsi"/>
        </w:rPr>
        <w:t>The Socialist Party, on the other hand, condemned the New Deal as “a restoration of capitalism</w:t>
      </w:r>
      <w:r w:rsidRPr="00BF513A">
        <w:rPr>
          <w:rFonts w:asciiTheme="minorHAnsi" w:hAnsiTheme="minorHAnsi" w:cstheme="minorHAnsi"/>
          <w:sz w:val="14"/>
        </w:rPr>
        <w:t xml:space="preserve">.” In saying so they were partly right: the New Deal was in part about saving capitalism from itself. </w:t>
      </w:r>
      <w:r w:rsidRPr="00BF513A">
        <w:rPr>
          <w:rStyle w:val="StyleUnderline"/>
          <w:rFonts w:asciiTheme="minorHAnsi" w:hAnsiTheme="minorHAnsi" w:cstheme="minorHAnsi"/>
        </w:rPr>
        <w:t>But such a stance was also profoundly wrong in that it distanced the Socialist Party from popular struggles from below, including those for workers’ rights and racial equality</w:t>
      </w:r>
      <w:r w:rsidRPr="00BF513A">
        <w:rPr>
          <w:rFonts w:asciiTheme="minorHAnsi" w:hAnsiTheme="minorHAnsi" w:cstheme="minorHAnsi"/>
          <w:sz w:val="14"/>
        </w:rPr>
        <w:t xml:space="preserve"> that forced capital to make important concessions. This </w:t>
      </w:r>
      <w:r w:rsidRPr="00BF513A">
        <w:rPr>
          <w:rStyle w:val="Emphasis"/>
          <w:rFonts w:asciiTheme="minorHAnsi" w:hAnsiTheme="minorHAnsi" w:cstheme="minorHAnsi"/>
        </w:rPr>
        <w:t>rejection was rooted in a concern that those struggles were “reformist</w:t>
      </w:r>
      <w:r w:rsidRPr="00BF513A">
        <w:rPr>
          <w:rFonts w:asciiTheme="minorHAnsi" w:hAnsiTheme="minorHAnsi" w:cstheme="minorHAnsi"/>
          <w:sz w:val="14"/>
        </w:rPr>
        <w:t xml:space="preserve">”; it led the SP to fall from twenty thousand members in 1935 to three thousand in 1939. Of course, there are also negative lessons to be learned from the Communist growth during the Popular Front period. They hid their socialist identity </w:t>
      </w:r>
      <w:proofErr w:type="gramStart"/>
      <w:r w:rsidRPr="00BF513A">
        <w:rPr>
          <w:rFonts w:asciiTheme="minorHAnsi" w:hAnsiTheme="minorHAnsi" w:cstheme="minorHAnsi"/>
          <w:sz w:val="14"/>
        </w:rPr>
        <w:t>in an attempt to</w:t>
      </w:r>
      <w:proofErr w:type="gramEnd"/>
      <w:r w:rsidRPr="00BF513A">
        <w:rPr>
          <w:rFonts w:asciiTheme="minorHAnsi" w:hAnsiTheme="minorHAnsi" w:cstheme="minorHAnsi"/>
          <w:sz w:val="14"/>
        </w:rPr>
        <w:t xml:space="preserve"> appeal to the broadest swath of Americans possible. When forced to reveal it, they referred to an authoritarian Soviet Union as their model. And by following Moscow’s line on the Hitler-Stalin Pact and then the no-strike pledge during World War II, the party abandoned the most militant sectors of the working class. Thus, the Communists put themselves in a position that prevented them from ever winning hegemony within the US working-class movement from liberal forces. Still, the Popular Front was the last time socialism had any mass presence in the United States — in part because, in its own way, the Communists rooted their struggles for democracy within US political culture while trying to build a truly multiracial working-class movement. The road to DSA becoming a real working-class organization runs through us becoming the openly socialist wing of a mass movement opposed to a bipartisan neoliberal consensus. If we only become better organizers, with more practical skills in door-knocking and phone-banking and one-on-one conversations, we will likely see the defection of many of our most skilled organizers who will take those skills and get jobs doing “mass work” in reformist organizations. Such a defection bedeviled DSA in the 1980s, leading to a “donut” phenomenon — thousands of members embedded in mass movements, but few building the center of DSA as an organization. We must avoid this. Simultaneously, </w:t>
      </w:r>
      <w:r w:rsidRPr="00847AF8">
        <w:rPr>
          <w:rStyle w:val="StyleUnderline"/>
          <w:rFonts w:asciiTheme="minorHAnsi" w:hAnsiTheme="minorHAnsi" w:cstheme="minorHAnsi"/>
          <w:highlight w:val="green"/>
        </w:rPr>
        <w:t>if we don’t relate</w:t>
      </w:r>
      <w:r w:rsidRPr="00BF513A">
        <w:rPr>
          <w:rStyle w:val="StyleUnderline"/>
          <w:rFonts w:asciiTheme="minorHAnsi" w:hAnsiTheme="minorHAnsi" w:cstheme="minorHAnsi"/>
        </w:rPr>
        <w:t xml:space="preserve"> politically </w:t>
      </w:r>
      <w:r w:rsidRPr="00847AF8">
        <w:rPr>
          <w:rStyle w:val="Emphasis"/>
          <w:rFonts w:asciiTheme="minorHAnsi" w:hAnsiTheme="minorHAnsi" w:cstheme="minorHAnsi"/>
          <w:highlight w:val="green"/>
        </w:rPr>
        <w:t>to social forces bigger than our own</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DSA could devolve</w:t>
      </w:r>
      <w:r w:rsidRPr="00BF513A">
        <w:rPr>
          <w:rStyle w:val="StyleUnderline"/>
          <w:rFonts w:asciiTheme="minorHAnsi" w:hAnsiTheme="minorHAnsi" w:cstheme="minorHAnsi"/>
        </w:rPr>
        <w:t xml:space="preserve"> into merely a large socialist sect or subculture</w:t>
      </w:r>
      <w:r w:rsidRPr="00BF513A">
        <w:rPr>
          <w:rFonts w:asciiTheme="minorHAnsi" w:hAnsiTheme="minorHAnsi" w:cstheme="minorHAnsi"/>
          <w:sz w:val="14"/>
        </w:rPr>
        <w:t>. The choice to adopt a strategy that would move us towards becoming a mass socialist organization with working-class roots is ours. This is the most promising moment for the socialist left in decades. If we take advantage of it, we can make our own history.</w:t>
      </w:r>
    </w:p>
    <w:p w14:paraId="0B711C5F" w14:textId="77777777" w:rsidR="00602239" w:rsidRPr="00BF513A" w:rsidRDefault="00602239" w:rsidP="00602239">
      <w:pPr>
        <w:pStyle w:val="Heading4"/>
        <w:rPr>
          <w:rFonts w:asciiTheme="minorHAnsi" w:hAnsiTheme="minorHAnsi" w:cstheme="minorHAnsi"/>
        </w:rPr>
      </w:pPr>
      <w:r w:rsidRPr="00BF513A">
        <w:rPr>
          <w:rFonts w:asciiTheme="minorHAnsi" w:hAnsiTheme="minorHAnsi" w:cstheme="minorHAnsi"/>
        </w:rPr>
        <w:t xml:space="preserve">Understanding the fight against Asian-American oppression as mediated by </w:t>
      </w:r>
      <w:r w:rsidRPr="00BF513A">
        <w:rPr>
          <w:rFonts w:asciiTheme="minorHAnsi" w:hAnsiTheme="minorHAnsi" w:cstheme="minorHAnsi"/>
          <w:u w:val="single"/>
        </w:rPr>
        <w:t>class and institutions</w:t>
      </w:r>
      <w:r w:rsidRPr="00BF513A">
        <w:rPr>
          <w:rFonts w:asciiTheme="minorHAnsi" w:hAnsiTheme="minorHAnsi" w:cstheme="minorHAnsi"/>
        </w:rPr>
        <w:t xml:space="preserve"> that must be challenged through </w:t>
      </w:r>
      <w:r w:rsidRPr="00BF513A">
        <w:rPr>
          <w:rFonts w:asciiTheme="minorHAnsi" w:hAnsiTheme="minorHAnsi" w:cstheme="minorHAnsi"/>
          <w:u w:val="single"/>
        </w:rPr>
        <w:t>egalitarian political projects</w:t>
      </w:r>
      <w:r w:rsidRPr="00BF513A">
        <w:rPr>
          <w:rFonts w:asciiTheme="minorHAnsi" w:hAnsiTheme="minorHAnsi" w:cstheme="minorHAnsi"/>
        </w:rPr>
        <w:t xml:space="preserve">, rather than </w:t>
      </w:r>
      <w:r w:rsidRPr="00BF513A">
        <w:rPr>
          <w:rFonts w:asciiTheme="minorHAnsi" w:hAnsiTheme="minorHAnsi" w:cstheme="minorHAnsi"/>
          <w:u w:val="single"/>
        </w:rPr>
        <w:t>individual consciousness-raising</w:t>
      </w:r>
      <w:r w:rsidRPr="00BF513A">
        <w:rPr>
          <w:rFonts w:asciiTheme="minorHAnsi" w:hAnsiTheme="minorHAnsi" w:cstheme="minorHAnsi"/>
        </w:rPr>
        <w:t>, is necessary to have any political potential</w:t>
      </w:r>
    </w:p>
    <w:p w14:paraId="0D5A1FE3" w14:textId="77777777" w:rsidR="00602239" w:rsidRPr="00BF513A" w:rsidRDefault="00602239" w:rsidP="00602239">
      <w:pPr>
        <w:rPr>
          <w:rFonts w:asciiTheme="minorHAnsi" w:hAnsiTheme="minorHAnsi" w:cstheme="minorHAnsi"/>
          <w:sz w:val="16"/>
        </w:rPr>
      </w:pPr>
      <w:r w:rsidRPr="00BF513A">
        <w:rPr>
          <w:rStyle w:val="Style13ptBold"/>
          <w:rFonts w:asciiTheme="minorHAnsi" w:hAnsiTheme="minorHAnsi" w:cstheme="minorHAnsi"/>
        </w:rPr>
        <w:t>Pan 15</w:t>
      </w:r>
      <w:r w:rsidRPr="00BF513A">
        <w:rPr>
          <w:rFonts w:asciiTheme="minorHAnsi" w:hAnsiTheme="minorHAnsi" w:cstheme="minorHAnsi"/>
          <w:sz w:val="16"/>
        </w:rPr>
        <w:t xml:space="preserve"> [Jennifer Pan (Jennifer Pan is a contributor to Jacobin, Dissent, the Margins, and other publications.); 07.14.2015; “Beyond the Model Minority Myth”; </w:t>
      </w:r>
      <w:hyperlink r:id="rId11" w:history="1">
        <w:r w:rsidRPr="00BF513A">
          <w:rPr>
            <w:rStyle w:val="Hyperlink"/>
            <w:rFonts w:asciiTheme="minorHAnsi" w:hAnsiTheme="minorHAnsi" w:cstheme="minorHAnsi"/>
            <w:sz w:val="16"/>
          </w:rPr>
          <w:t>https://www.jacobinmag.com/2015/07/chua-changelab-nakagawa-model-minority</w:t>
        </w:r>
      </w:hyperlink>
      <w:r w:rsidRPr="00BF513A">
        <w:rPr>
          <w:rFonts w:asciiTheme="minorHAnsi" w:hAnsiTheme="minorHAnsi" w:cstheme="minorHAnsi"/>
          <w:sz w:val="16"/>
        </w:rPr>
        <w:t>; //BWSWJ]</w:t>
      </w:r>
    </w:p>
    <w:p w14:paraId="558603DB" w14:textId="77777777" w:rsidR="00602239" w:rsidRPr="00BF513A" w:rsidRDefault="00602239" w:rsidP="00602239">
      <w:pPr>
        <w:rPr>
          <w:rFonts w:asciiTheme="minorHAnsi" w:hAnsiTheme="minorHAnsi" w:cstheme="minorHAnsi"/>
          <w:sz w:val="14"/>
        </w:rPr>
      </w:pPr>
      <w:r w:rsidRPr="00BF513A">
        <w:rPr>
          <w:rStyle w:val="StyleUnderline"/>
          <w:rFonts w:asciiTheme="minorHAnsi" w:hAnsiTheme="minorHAnsi" w:cstheme="minorHAnsi"/>
        </w:rPr>
        <w:t>The criticism of Asian Americans’ complicity in a power structure that disregards black life has emerged as a significant theme among young activists eager to ally with the Black Lives Matter movement</w:t>
      </w:r>
      <w:r w:rsidRPr="00BF513A">
        <w:rPr>
          <w:rFonts w:asciiTheme="minorHAnsi" w:hAnsiTheme="minorHAnsi" w:cstheme="minorHAnsi"/>
          <w:sz w:val="14"/>
        </w:rPr>
        <w:t xml:space="preserve">. Underlying this turn seems to be the desire to expose the shortcomings of what scholar Jared Sexton has called “people of color blindness,” </w:t>
      </w:r>
      <w:r w:rsidRPr="00BF513A">
        <w:rPr>
          <w:rStyle w:val="StyleUnderline"/>
          <w:rFonts w:asciiTheme="minorHAnsi" w:hAnsiTheme="minorHAnsi" w:cstheme="minorHAnsi"/>
        </w:rPr>
        <w:t>or the tendency among progressives to flatten or elide the experiences of all non-white people under one umbrella</w:t>
      </w:r>
      <w:r w:rsidRPr="00BF513A">
        <w:rPr>
          <w:rFonts w:asciiTheme="minorHAnsi" w:hAnsiTheme="minorHAnsi" w:cstheme="minorHAnsi"/>
          <w:sz w:val="14"/>
        </w:rPr>
        <w:t xml:space="preserve">. As Sexton notes, this move may obscure or appropriate the specificities of black suffering. Claiming that police violence and mass incarceration affect “people of color,” for example, diminishes the fact that blacks remain the primary and most disadvantaged targets of both — Latinos on average receive shorter sentences than blacks, even as their rates of imprisonment steadily climb, and Asians have the lowest incarceration rates of any group, whites included. In other words, </w:t>
      </w:r>
      <w:r w:rsidRPr="00847AF8">
        <w:rPr>
          <w:rStyle w:val="StyleUnderline"/>
          <w:rFonts w:asciiTheme="minorHAnsi" w:hAnsiTheme="minorHAnsi" w:cstheme="minorHAnsi"/>
          <w:highlight w:val="green"/>
        </w:rPr>
        <w:t>declaring “</w:t>
      </w:r>
      <w:r w:rsidRPr="00847AF8">
        <w:rPr>
          <w:rStyle w:val="Emphasis"/>
          <w:rFonts w:asciiTheme="minorHAnsi" w:hAnsiTheme="minorHAnsi" w:cstheme="minorHAnsi"/>
          <w:highlight w:val="green"/>
        </w:rPr>
        <w:t>my experience is not like yours</w:t>
      </w:r>
      <w:r w:rsidRPr="00847AF8">
        <w:rPr>
          <w:rStyle w:val="StyleUnderline"/>
          <w:rFonts w:asciiTheme="minorHAnsi" w:hAnsiTheme="minorHAnsi" w:cstheme="minorHAnsi"/>
          <w:highlight w:val="green"/>
        </w:rPr>
        <w:t xml:space="preserve">” may </w:t>
      </w:r>
      <w:r w:rsidRPr="00BF513A">
        <w:rPr>
          <w:rStyle w:val="StyleUnderline"/>
          <w:rFonts w:asciiTheme="minorHAnsi" w:hAnsiTheme="minorHAnsi" w:cstheme="minorHAnsi"/>
        </w:rPr>
        <w:t xml:space="preserve">occasionally </w:t>
      </w:r>
      <w:r w:rsidRPr="00847AF8">
        <w:rPr>
          <w:rStyle w:val="StyleUnderline"/>
          <w:rFonts w:asciiTheme="minorHAnsi" w:hAnsiTheme="minorHAnsi" w:cstheme="minorHAnsi"/>
          <w:highlight w:val="green"/>
        </w:rPr>
        <w:t xml:space="preserve">serve as </w:t>
      </w:r>
      <w:r w:rsidRPr="00BF513A">
        <w:rPr>
          <w:rStyle w:val="StyleUnderline"/>
          <w:rFonts w:asciiTheme="minorHAnsi" w:hAnsiTheme="minorHAnsi" w:cstheme="minorHAnsi"/>
        </w:rPr>
        <w:t xml:space="preserve">a </w:t>
      </w:r>
      <w:r w:rsidRPr="00847AF8">
        <w:rPr>
          <w:rStyle w:val="StyleUnderline"/>
          <w:rFonts w:asciiTheme="minorHAnsi" w:hAnsiTheme="minorHAnsi" w:cstheme="minorHAnsi"/>
          <w:highlight w:val="green"/>
        </w:rPr>
        <w:t xml:space="preserve">necessary </w:t>
      </w:r>
      <w:r w:rsidRPr="00BF513A">
        <w:rPr>
          <w:rStyle w:val="StyleUnderline"/>
          <w:rFonts w:asciiTheme="minorHAnsi" w:hAnsiTheme="minorHAnsi" w:cstheme="minorHAnsi"/>
        </w:rPr>
        <w:t>intervention</w:t>
      </w:r>
      <w:r w:rsidRPr="00BF513A">
        <w:rPr>
          <w:rFonts w:asciiTheme="minorHAnsi" w:hAnsiTheme="minorHAnsi" w:cstheme="minorHAnsi"/>
          <w:sz w:val="14"/>
        </w:rPr>
        <w:t xml:space="preserve"> into too-simplistic readings of racism in the US that collapse the experiences of different racial groups. In the words of Rinku Sen, “As people of color, we are not all in the same boat</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But</w:t>
      </w:r>
      <w:r w:rsidRPr="00BF513A">
        <w:rPr>
          <w:rStyle w:val="StyleUnderline"/>
          <w:rFonts w:asciiTheme="minorHAnsi" w:hAnsiTheme="minorHAnsi" w:cstheme="minorHAnsi"/>
        </w:rPr>
        <w:t xml:space="preserve"> if the </w:t>
      </w:r>
      <w:r w:rsidRPr="00847AF8">
        <w:rPr>
          <w:rStyle w:val="StyleUnderline"/>
          <w:rFonts w:asciiTheme="minorHAnsi" w:hAnsiTheme="minorHAnsi" w:cstheme="minorHAnsi"/>
          <w:highlight w:val="green"/>
        </w:rPr>
        <w:t>recent calls</w:t>
      </w:r>
      <w:r w:rsidRPr="00BF513A">
        <w:rPr>
          <w:rStyle w:val="StyleUnderline"/>
          <w:rFonts w:asciiTheme="minorHAnsi" w:hAnsiTheme="minorHAnsi" w:cstheme="minorHAnsi"/>
        </w:rPr>
        <w:t xml:space="preserve"> to question complicity have been useful in highlighting the disparities in power and access to resources that exist between different subordinated groups</w:t>
      </w:r>
      <w:r w:rsidRPr="00BF513A">
        <w:rPr>
          <w:rFonts w:asciiTheme="minorHAnsi" w:hAnsiTheme="minorHAnsi" w:cstheme="minorHAnsi"/>
          <w:sz w:val="14"/>
        </w:rPr>
        <w:t xml:space="preserve"> in the US, </w:t>
      </w:r>
      <w:r w:rsidRPr="00BF513A">
        <w:rPr>
          <w:rStyle w:val="StyleUnderline"/>
          <w:rFonts w:asciiTheme="minorHAnsi" w:hAnsiTheme="minorHAnsi" w:cstheme="minorHAnsi"/>
        </w:rPr>
        <w:t xml:space="preserve">they have also </w:t>
      </w:r>
      <w:r w:rsidRPr="00847AF8">
        <w:rPr>
          <w:rStyle w:val="StyleUnderline"/>
          <w:rFonts w:asciiTheme="minorHAnsi" w:hAnsiTheme="minorHAnsi" w:cstheme="minorHAnsi"/>
          <w:highlight w:val="green"/>
        </w:rPr>
        <w:t xml:space="preserve">tended to function as </w:t>
      </w:r>
      <w:r w:rsidRPr="00BF513A">
        <w:rPr>
          <w:rStyle w:val="StyleUnderline"/>
          <w:rFonts w:asciiTheme="minorHAnsi" w:hAnsiTheme="minorHAnsi" w:cstheme="minorHAnsi"/>
        </w:rPr>
        <w:t>inward-</w:t>
      </w:r>
      <w:r w:rsidRPr="00BF513A">
        <w:rPr>
          <w:rStyle w:val="StyleUnderline"/>
          <w:rFonts w:asciiTheme="minorHAnsi" w:hAnsiTheme="minorHAnsi" w:cstheme="minorHAnsi"/>
        </w:rPr>
        <w:lastRenderedPageBreak/>
        <w:t xml:space="preserve">looking </w:t>
      </w:r>
      <w:r w:rsidRPr="00847AF8">
        <w:rPr>
          <w:rStyle w:val="StyleUnderline"/>
          <w:rFonts w:asciiTheme="minorHAnsi" w:hAnsiTheme="minorHAnsi" w:cstheme="minorHAnsi"/>
          <w:highlight w:val="green"/>
        </w:rPr>
        <w:t xml:space="preserve">moral strictures, rather than </w:t>
      </w:r>
      <w:r w:rsidRPr="00847AF8">
        <w:rPr>
          <w:rStyle w:val="Emphasis"/>
          <w:rFonts w:asciiTheme="minorHAnsi" w:hAnsiTheme="minorHAnsi" w:cstheme="minorHAnsi"/>
          <w:highlight w:val="green"/>
        </w:rPr>
        <w:t xml:space="preserve">explanations for </w:t>
      </w:r>
      <w:r w:rsidRPr="00BF513A">
        <w:rPr>
          <w:rStyle w:val="Emphasis"/>
          <w:rFonts w:asciiTheme="minorHAnsi" w:hAnsiTheme="minorHAnsi" w:cstheme="minorHAnsi"/>
        </w:rPr>
        <w:t xml:space="preserve">how such </w:t>
      </w:r>
      <w:r w:rsidRPr="00847AF8">
        <w:rPr>
          <w:rStyle w:val="Emphasis"/>
          <w:rFonts w:asciiTheme="minorHAnsi" w:hAnsiTheme="minorHAnsi" w:cstheme="minorHAnsi"/>
          <w:highlight w:val="green"/>
        </w:rPr>
        <w:t xml:space="preserve">disparities </w:t>
      </w:r>
      <w:r w:rsidRPr="00BF513A">
        <w:rPr>
          <w:rStyle w:val="Emphasis"/>
          <w:rFonts w:asciiTheme="minorHAnsi" w:hAnsiTheme="minorHAnsi" w:cstheme="minorHAnsi"/>
        </w:rPr>
        <w:t>came into being</w:t>
      </w:r>
      <w:r w:rsidRPr="00BF513A">
        <w:rPr>
          <w:rFonts w:asciiTheme="minorHAnsi" w:hAnsiTheme="minorHAnsi" w:cstheme="minorHAnsi"/>
          <w:sz w:val="14"/>
        </w:rPr>
        <w:t xml:space="preserve">. For example, following the death of twenty-five-year-old Freddie Gray at the hands of Baltimore police, Asian-American rapper Jason Chu released a short spoken-word video titled “They Won’t Shoot Me.” In the video, Chu, clad in a military-style tee proclaiming “ASIAN,” rapped a list of his economic and social comforts, concluding with the line “that’s privilege” as “I am not Freddie Gray” flashed across the screen. Like 2014’s much-shared We Are NOT Trayvon Martin, a Tumblr of mostly white people cataloguing the injustices that white privilege had allowed them to avoid, Chu’s public display of privilege-checking was well-intentioned, but at times blurred into a kind of solipsism — was he speaking out against police repression or simply talking about his own life? Similarly, at the end of 2014, Hyphen magazine published “An Apology to Black Folks,” in which </w:t>
      </w:r>
      <w:proofErr w:type="gramStart"/>
      <w:r w:rsidRPr="00BF513A">
        <w:rPr>
          <w:rFonts w:asciiTheme="minorHAnsi" w:hAnsiTheme="minorHAnsi" w:cstheme="minorHAnsi"/>
          <w:sz w:val="14"/>
        </w:rPr>
        <w:t>Taiwanese-American</w:t>
      </w:r>
      <w:proofErr w:type="gramEnd"/>
      <w:r w:rsidRPr="00BF513A">
        <w:rPr>
          <w:rFonts w:asciiTheme="minorHAnsi" w:hAnsiTheme="minorHAnsi" w:cstheme="minorHAnsi"/>
          <w:sz w:val="14"/>
        </w:rPr>
        <w:t xml:space="preserve"> author Kai-Ming Ko excoriated both himself and his fellow Asian Americans for acts of state violence against black communities, including the failures to indict the policemen who had murdered Eric Garner and Michael Brown. Lamented Ko, “We messed up.” He went on to cite the ways in which he believed Asian Americans had bolstered a system of white supremacy, including “pay[</w:t>
      </w:r>
      <w:proofErr w:type="spellStart"/>
      <w:r w:rsidRPr="00BF513A">
        <w:rPr>
          <w:rFonts w:asciiTheme="minorHAnsi" w:hAnsiTheme="minorHAnsi" w:cstheme="minorHAnsi"/>
          <w:sz w:val="14"/>
        </w:rPr>
        <w:t>ing</w:t>
      </w:r>
      <w:proofErr w:type="spellEnd"/>
      <w:r w:rsidRPr="00BF513A">
        <w:rPr>
          <w:rFonts w:asciiTheme="minorHAnsi" w:hAnsiTheme="minorHAnsi" w:cstheme="minorHAnsi"/>
          <w:sz w:val="14"/>
        </w:rPr>
        <w:t xml:space="preserve">] taxes which support mass incarceration” and making the choice to “eat, shop, work, own businesses, study, and live in communities where white supremacy is the dominant operating racial framework.” Indeed, </w:t>
      </w:r>
      <w:r w:rsidRPr="00BF513A">
        <w:rPr>
          <w:rStyle w:val="StyleUnderline"/>
          <w:rFonts w:asciiTheme="minorHAnsi" w:hAnsiTheme="minorHAnsi" w:cstheme="minorHAnsi"/>
        </w:rPr>
        <w:t>global capitalism induces Americans to participate in one unjust system or another</w:t>
      </w:r>
      <w:r w:rsidRPr="00BF513A">
        <w:rPr>
          <w:rFonts w:asciiTheme="minorHAnsi" w:hAnsiTheme="minorHAnsi" w:cstheme="minorHAnsi"/>
          <w:sz w:val="14"/>
        </w:rPr>
        <w:t xml:space="preserve"> — buying sweatshop-manufactured clothes or eating produce harvested by poorly paid migrants comes to mind — which largely rely on the exploitation of non-white workers. However, like appeals to ethical consumerism, Ko’s </w:t>
      </w:r>
      <w:r w:rsidRPr="00BF513A">
        <w:rPr>
          <w:rStyle w:val="StyleUnderline"/>
          <w:rFonts w:asciiTheme="minorHAnsi" w:hAnsiTheme="minorHAnsi" w:cstheme="minorHAnsi"/>
        </w:rPr>
        <w:t xml:space="preserve">condemnation of “complicit” everyday actions such as eating and shopping places its </w:t>
      </w:r>
      <w:r w:rsidRPr="00847AF8">
        <w:rPr>
          <w:rStyle w:val="Emphasis"/>
          <w:rFonts w:asciiTheme="minorHAnsi" w:hAnsiTheme="minorHAnsi" w:cstheme="minorHAnsi"/>
          <w:highlight w:val="green"/>
        </w:rPr>
        <w:t>emphasis on individual behaviors</w:t>
      </w:r>
      <w:r w:rsidRPr="00847AF8">
        <w:rPr>
          <w:rFonts w:asciiTheme="minorHAnsi" w:hAnsiTheme="minorHAnsi" w:cstheme="minorHAnsi"/>
          <w:sz w:val="14"/>
          <w:highlight w:val="green"/>
        </w:rPr>
        <w:t xml:space="preserve">, </w:t>
      </w:r>
      <w:r w:rsidRPr="00847AF8">
        <w:rPr>
          <w:rStyle w:val="StyleUnderline"/>
          <w:rFonts w:asciiTheme="minorHAnsi" w:hAnsiTheme="minorHAnsi" w:cstheme="minorHAnsi"/>
          <w:highlight w:val="green"/>
        </w:rPr>
        <w:t>offeri</w:t>
      </w:r>
      <w:r w:rsidRPr="00BF513A">
        <w:rPr>
          <w:rStyle w:val="StyleUnderline"/>
          <w:rFonts w:asciiTheme="minorHAnsi" w:hAnsiTheme="minorHAnsi" w:cstheme="minorHAnsi"/>
        </w:rPr>
        <w:t xml:space="preserve">ng </w:t>
      </w:r>
      <w:r w:rsidRPr="00847AF8">
        <w:rPr>
          <w:rStyle w:val="StyleUnderline"/>
          <w:rFonts w:asciiTheme="minorHAnsi" w:hAnsiTheme="minorHAnsi" w:cstheme="minorHAnsi"/>
          <w:highlight w:val="green"/>
        </w:rPr>
        <w:t xml:space="preserve">little in the way of suggesting how </w:t>
      </w:r>
      <w:r w:rsidRPr="00BF513A">
        <w:rPr>
          <w:rStyle w:val="StyleUnderline"/>
          <w:rFonts w:asciiTheme="minorHAnsi" w:hAnsiTheme="minorHAnsi" w:cstheme="minorHAnsi"/>
        </w:rPr>
        <w:t xml:space="preserve">Asian Americans might </w:t>
      </w:r>
      <w:r w:rsidRPr="00BF513A">
        <w:rPr>
          <w:rStyle w:val="Emphasis"/>
          <w:rFonts w:asciiTheme="minorHAnsi" w:hAnsiTheme="minorHAnsi" w:cstheme="minorHAnsi"/>
        </w:rPr>
        <w:t xml:space="preserve">collectively mobilize </w:t>
      </w:r>
      <w:r w:rsidRPr="00847AF8">
        <w:rPr>
          <w:rStyle w:val="Emphasis"/>
          <w:rFonts w:asciiTheme="minorHAnsi" w:hAnsiTheme="minorHAnsi" w:cstheme="minorHAnsi"/>
          <w:highlight w:val="green"/>
        </w:rPr>
        <w:t>to confront and attack racism</w:t>
      </w:r>
      <w:r w:rsidRPr="00BF513A">
        <w:rPr>
          <w:rStyle w:val="StyleUnderline"/>
          <w:rFonts w:asciiTheme="minorHAnsi" w:hAnsiTheme="minorHAnsi" w:cstheme="minorHAnsi"/>
        </w:rPr>
        <w:t xml:space="preserve"> and inequality. </w:t>
      </w:r>
      <w:r w:rsidRPr="00BF513A">
        <w:rPr>
          <w:rFonts w:asciiTheme="minorHAnsi" w:hAnsiTheme="minorHAnsi" w:cstheme="minorHAnsi"/>
          <w:sz w:val="14"/>
        </w:rPr>
        <w:t>Historically</w:t>
      </w:r>
      <w:r w:rsidRPr="00BF513A">
        <w:rPr>
          <w:rStyle w:val="StyleUnderline"/>
          <w:rFonts w:asciiTheme="minorHAnsi" w:hAnsiTheme="minorHAnsi" w:cstheme="minorHAnsi"/>
        </w:rPr>
        <w:t>, the term “Asian American” didn’t emerge until the 1960s, and since then, has been an extremely fluid category</w:t>
      </w:r>
      <w:r w:rsidRPr="00BF513A">
        <w:rPr>
          <w:rFonts w:asciiTheme="minorHAnsi" w:hAnsiTheme="minorHAnsi" w:cstheme="minorHAnsi"/>
          <w:sz w:val="14"/>
        </w:rPr>
        <w:t xml:space="preserve"> — shifting from narrow to capacious in line with political and economic trends. As a Census designation, “Asian” accounts for less than 5 percent of the US population, but currently encompasses individuals from over forty-five national origins, speaking over a hundred languages and dialects. According to a recent report from Third Way, the rate of Asian political participation in the US remains relatively low, though the fever pitch of Republicans’ xenophobic rhetoric around immigration over the last few decades has swayed them somewhat toward the Democrats. While Asians tend to support a range of progressive causes like health care and (contrary to popular perception) affirmative action, </w:t>
      </w:r>
      <w:r w:rsidRPr="00BF513A">
        <w:rPr>
          <w:rStyle w:val="StyleUnderline"/>
          <w:rFonts w:asciiTheme="minorHAnsi" w:hAnsiTheme="minorHAnsi" w:cstheme="minorHAnsi"/>
        </w:rPr>
        <w:t xml:space="preserve">they currently hold limited political power and are the targets of little campaigning outreach. </w:t>
      </w:r>
      <w:r w:rsidRPr="00BF513A">
        <w:rPr>
          <w:rFonts w:asciiTheme="minorHAnsi" w:hAnsiTheme="minorHAnsi" w:cstheme="minorHAnsi"/>
          <w:sz w:val="14"/>
        </w:rPr>
        <w:t xml:space="preserve">What, then, has given rise among progressives to the idea of Asians as unique collaborators in the state oppression of the black population? One potent source is the model minority narrative, which is precisely what groups like </w:t>
      </w:r>
      <w:proofErr w:type="spellStart"/>
      <w:r w:rsidRPr="00BF513A">
        <w:rPr>
          <w:rFonts w:asciiTheme="minorHAnsi" w:hAnsiTheme="minorHAnsi" w:cstheme="minorHAnsi"/>
          <w:sz w:val="14"/>
        </w:rPr>
        <w:t>ChangeLab</w:t>
      </w:r>
      <w:proofErr w:type="spellEnd"/>
      <w:r w:rsidRPr="00BF513A">
        <w:rPr>
          <w:rFonts w:asciiTheme="minorHAnsi" w:hAnsiTheme="minorHAnsi" w:cstheme="minorHAnsi"/>
          <w:sz w:val="14"/>
        </w:rPr>
        <w:t xml:space="preserve"> are criticizing and hoping to overturn. Founder Scot Nakagawa, who calls the model minority myth one of the many “levers” of white supremacy, notes that a number of Asians “have internalized the myth, and along with it, negative stereotypes about Black people, making the case through their experiences that the model-minority myth is the flip side of anti-blackness.” </w:t>
      </w:r>
      <w:r w:rsidRPr="00BF513A">
        <w:rPr>
          <w:rStyle w:val="StyleUnderline"/>
          <w:rFonts w:asciiTheme="minorHAnsi" w:hAnsiTheme="minorHAnsi" w:cstheme="minorHAnsi"/>
        </w:rPr>
        <w:t>Inflamed in the twenty-first century by cultural commentators like Amy Chua</w:t>
      </w:r>
      <w:r w:rsidRPr="00BF513A">
        <w:rPr>
          <w:rFonts w:asciiTheme="minorHAnsi" w:hAnsiTheme="minorHAnsi" w:cstheme="minorHAnsi"/>
          <w:sz w:val="14"/>
        </w:rPr>
        <w:t xml:space="preserve"> (of Tiger Mom and Triple Package fame), </w:t>
      </w:r>
      <w:r w:rsidRPr="00847AF8">
        <w:rPr>
          <w:rStyle w:val="StyleUnderline"/>
          <w:rFonts w:asciiTheme="minorHAnsi" w:hAnsiTheme="minorHAnsi" w:cstheme="minorHAnsi"/>
          <w:highlight w:val="green"/>
        </w:rPr>
        <w:t xml:space="preserve">the idea that </w:t>
      </w:r>
      <w:r w:rsidRPr="00BF513A">
        <w:rPr>
          <w:rStyle w:val="StyleUnderline"/>
          <w:rFonts w:asciiTheme="minorHAnsi" w:hAnsiTheme="minorHAnsi" w:cstheme="minorHAnsi"/>
        </w:rPr>
        <w:t xml:space="preserve">Asians’ </w:t>
      </w:r>
      <w:r w:rsidRPr="00847AF8">
        <w:rPr>
          <w:rStyle w:val="StyleUnderline"/>
          <w:rFonts w:asciiTheme="minorHAnsi" w:hAnsiTheme="minorHAnsi" w:cstheme="minorHAnsi"/>
          <w:highlight w:val="green"/>
        </w:rPr>
        <w:t>rigid cultural values</w:t>
      </w:r>
      <w:r w:rsidRPr="00BF513A">
        <w:rPr>
          <w:rStyle w:val="StyleUnderline"/>
          <w:rFonts w:asciiTheme="minorHAnsi" w:hAnsiTheme="minorHAnsi" w:cstheme="minorHAnsi"/>
        </w:rPr>
        <w:t xml:space="preserve"> have </w:t>
      </w:r>
      <w:r w:rsidRPr="00847AF8">
        <w:rPr>
          <w:rStyle w:val="StyleUnderline"/>
          <w:rFonts w:asciiTheme="minorHAnsi" w:hAnsiTheme="minorHAnsi" w:cstheme="minorHAnsi"/>
          <w:highlight w:val="green"/>
        </w:rPr>
        <w:t xml:space="preserve">enabled them to bootstrap their way out of hardship has been in circulation </w:t>
      </w:r>
      <w:r w:rsidRPr="00BF513A">
        <w:rPr>
          <w:rStyle w:val="StyleUnderline"/>
          <w:rFonts w:asciiTheme="minorHAnsi" w:hAnsiTheme="minorHAnsi" w:cstheme="minorHAnsi"/>
        </w:rPr>
        <w:t xml:space="preserve">at least </w:t>
      </w:r>
      <w:r w:rsidRPr="00847AF8">
        <w:rPr>
          <w:rStyle w:val="StyleUnderline"/>
          <w:rFonts w:asciiTheme="minorHAnsi" w:hAnsiTheme="minorHAnsi" w:cstheme="minorHAnsi"/>
          <w:highlight w:val="green"/>
        </w:rPr>
        <w:t xml:space="preserve">since </w:t>
      </w:r>
      <w:r w:rsidRPr="00BF513A">
        <w:rPr>
          <w:rStyle w:val="StyleUnderline"/>
          <w:rFonts w:asciiTheme="minorHAnsi" w:hAnsiTheme="minorHAnsi" w:cstheme="minorHAnsi"/>
        </w:rPr>
        <w:t xml:space="preserve">the end of </w:t>
      </w:r>
      <w:r w:rsidRPr="00847AF8">
        <w:rPr>
          <w:rStyle w:val="StyleUnderline"/>
          <w:rFonts w:asciiTheme="minorHAnsi" w:hAnsiTheme="minorHAnsi" w:cstheme="minorHAnsi"/>
          <w:highlight w:val="green"/>
        </w:rPr>
        <w:t>World War II</w:t>
      </w:r>
      <w:r w:rsidRPr="00BF513A">
        <w:rPr>
          <w:rStyle w:val="StyleUnderline"/>
          <w:rFonts w:asciiTheme="minorHAnsi" w:hAnsiTheme="minorHAnsi" w:cstheme="minorHAnsi"/>
        </w:rPr>
        <w:t>.</w:t>
      </w:r>
      <w:r w:rsidRPr="00BF513A">
        <w:rPr>
          <w:rFonts w:asciiTheme="minorHAnsi" w:hAnsiTheme="minorHAnsi" w:cstheme="minorHAnsi"/>
          <w:sz w:val="14"/>
        </w:rPr>
        <w:t xml:space="preserve"> The Color of Success, a recent book by historian Ellen D. Wu, locates the roots of this insidious mythology in the postwar rise of racial liberalism as the dominant framework for addressing matters of race in the United States. </w:t>
      </w:r>
      <w:r w:rsidRPr="00847AF8">
        <w:rPr>
          <w:rStyle w:val="StyleUnderline"/>
          <w:rFonts w:asciiTheme="minorHAnsi" w:hAnsiTheme="minorHAnsi" w:cstheme="minorHAnsi"/>
          <w:highlight w:val="green"/>
        </w:rPr>
        <w:t>The</w:t>
      </w:r>
      <w:r w:rsidRPr="00BF513A">
        <w:rPr>
          <w:rStyle w:val="StyleUnderline"/>
          <w:rFonts w:asciiTheme="minorHAnsi" w:hAnsiTheme="minorHAnsi" w:cstheme="minorHAnsi"/>
        </w:rPr>
        <w:t xml:space="preserve"> United </w:t>
      </w:r>
      <w:proofErr w:type="spellStart"/>
      <w:r w:rsidRPr="00BF513A">
        <w:rPr>
          <w:rStyle w:val="StyleUnderline"/>
          <w:rFonts w:asciiTheme="minorHAnsi" w:hAnsiTheme="minorHAnsi" w:cstheme="minorHAnsi"/>
        </w:rPr>
        <w:t>States’s</w:t>
      </w:r>
      <w:proofErr w:type="spellEnd"/>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struggle for global ascendency</w:t>
      </w:r>
      <w:r w:rsidRPr="00BF513A">
        <w:rPr>
          <w:rStyle w:val="StyleUnderline"/>
          <w:rFonts w:asciiTheme="minorHAnsi" w:hAnsiTheme="minorHAnsi" w:cstheme="minorHAnsi"/>
        </w:rPr>
        <w:t xml:space="preserve"> after World War II and through the Cold War </w:t>
      </w:r>
      <w:r w:rsidRPr="00847AF8">
        <w:rPr>
          <w:rStyle w:val="StyleUnderline"/>
          <w:rFonts w:asciiTheme="minorHAnsi" w:hAnsiTheme="minorHAnsi" w:cstheme="minorHAnsi"/>
          <w:highlight w:val="green"/>
        </w:rPr>
        <w:t xml:space="preserve">prompted liberals to </w:t>
      </w:r>
      <w:r w:rsidRPr="00BF513A">
        <w:rPr>
          <w:rStyle w:val="StyleUnderline"/>
          <w:rFonts w:asciiTheme="minorHAnsi" w:hAnsiTheme="minorHAnsi" w:cstheme="minorHAnsi"/>
        </w:rPr>
        <w:t xml:space="preserve">argue for the </w:t>
      </w:r>
      <w:r w:rsidRPr="00847AF8">
        <w:rPr>
          <w:rStyle w:val="StyleUnderline"/>
          <w:rFonts w:asciiTheme="minorHAnsi" w:hAnsiTheme="minorHAnsi" w:cstheme="minorHAnsi"/>
          <w:highlight w:val="green"/>
        </w:rPr>
        <w:t>loosen</w:t>
      </w:r>
      <w:r w:rsidRPr="00BF513A">
        <w:rPr>
          <w:rStyle w:val="StyleUnderline"/>
          <w:rFonts w:asciiTheme="minorHAnsi" w:hAnsiTheme="minorHAnsi" w:cstheme="minorHAnsi"/>
        </w:rPr>
        <w:t>ing</w:t>
      </w:r>
      <w:r w:rsidRPr="00847AF8">
        <w:rPr>
          <w:rStyle w:val="StyleUnderline"/>
          <w:rFonts w:asciiTheme="minorHAnsi" w:hAnsiTheme="minorHAnsi" w:cstheme="minorHAnsi"/>
          <w:highlight w:val="green"/>
        </w:rPr>
        <w:t xml:space="preserve"> of racial restrictions</w:t>
      </w:r>
      <w:r w:rsidRPr="00BF513A">
        <w:rPr>
          <w:rStyle w:val="StyleUnderline"/>
          <w:rFonts w:asciiTheme="minorHAnsi" w:hAnsiTheme="minorHAnsi" w:cstheme="minorHAnsi"/>
        </w:rPr>
        <w:t xml:space="preserve"> on Asian Americans </w:t>
      </w:r>
      <w:proofErr w:type="gramStart"/>
      <w:r w:rsidRPr="00BF513A">
        <w:rPr>
          <w:rStyle w:val="StyleUnderline"/>
          <w:rFonts w:asciiTheme="minorHAnsi" w:hAnsiTheme="minorHAnsi" w:cstheme="minorHAnsi"/>
        </w:rPr>
        <w:t>in order to</w:t>
      </w:r>
      <w:proofErr w:type="gramEnd"/>
      <w:r w:rsidRPr="00BF513A">
        <w:rPr>
          <w:rStyle w:val="StyleUnderline"/>
          <w:rFonts w:asciiTheme="minorHAnsi" w:hAnsiTheme="minorHAnsi" w:cstheme="minorHAnsi"/>
        </w:rPr>
        <w:t xml:space="preserve"> better forge ties with Asian nations</w:t>
      </w:r>
      <w:r w:rsidRPr="00BF513A">
        <w:rPr>
          <w:rFonts w:asciiTheme="minorHAnsi" w:hAnsiTheme="minorHAnsi" w:cstheme="minorHAnsi"/>
          <w:sz w:val="14"/>
        </w:rPr>
        <w:t xml:space="preserve"> and model the kind of egalitarian democracy they claimed to promote overseas. Following the internment of Japanese citizens during the war and the Red Scare of the 1950s that cast Chinese immigrants as potential communists, liberal Chinese- and </w:t>
      </w:r>
      <w:proofErr w:type="gramStart"/>
      <w:r w:rsidRPr="00BF513A">
        <w:rPr>
          <w:rFonts w:asciiTheme="minorHAnsi" w:hAnsiTheme="minorHAnsi" w:cstheme="minorHAnsi"/>
          <w:sz w:val="14"/>
        </w:rPr>
        <w:t>Japanese-American</w:t>
      </w:r>
      <w:proofErr w:type="gramEnd"/>
      <w:r w:rsidRPr="00BF513A">
        <w:rPr>
          <w:rFonts w:asciiTheme="minorHAnsi" w:hAnsiTheme="minorHAnsi" w:cstheme="minorHAnsi"/>
          <w:sz w:val="14"/>
        </w:rPr>
        <w:t xml:space="preserve"> groups fought hard to combat the “yellow peril” stereotype that branded Asians as perpetual foreigners and subjected them to violence and exclusion from jobs and neighborhoods. </w:t>
      </w:r>
      <w:r w:rsidRPr="00BF513A">
        <w:rPr>
          <w:rStyle w:val="StyleUnderline"/>
          <w:rFonts w:asciiTheme="minorHAnsi" w:hAnsiTheme="minorHAnsi" w:cstheme="minorHAnsi"/>
        </w:rPr>
        <w:t>Groups like the Japanese American Citizens League encouraged their constituents to participate in actions that would reinforce the idea of Asians as assimilable model citizens</w:t>
      </w:r>
      <w:r w:rsidRPr="00BF513A">
        <w:rPr>
          <w:rFonts w:asciiTheme="minorHAnsi" w:hAnsiTheme="minorHAnsi" w:cstheme="minorHAnsi"/>
          <w:sz w:val="14"/>
        </w:rPr>
        <w:t xml:space="preserve">, including enlisting in the military and suppressing youth delinquency. Such groups pressed for positive representations of Asians by releasing texts that extolled the virtues of Asian culture and trotting out respectable spokespeople to serve as ambassadors of the race. By the 1960s, </w:t>
      </w:r>
      <w:r w:rsidRPr="00847AF8">
        <w:rPr>
          <w:rStyle w:val="StyleUnderline"/>
          <w:rFonts w:asciiTheme="minorHAnsi" w:hAnsiTheme="minorHAnsi" w:cstheme="minorHAnsi"/>
          <w:highlight w:val="green"/>
        </w:rPr>
        <w:t xml:space="preserve">the </w:t>
      </w:r>
      <w:r w:rsidRPr="00847AF8">
        <w:rPr>
          <w:rStyle w:val="StyleUnderline"/>
          <w:rFonts w:asciiTheme="minorHAnsi" w:hAnsiTheme="minorHAnsi" w:cstheme="minorHAnsi"/>
          <w:highlight w:val="green"/>
        </w:rPr>
        <w:lastRenderedPageBreak/>
        <w:t>state</w:t>
      </w:r>
      <w:r w:rsidRPr="00847AF8">
        <w:rPr>
          <w:rStyle w:val="Emphasis"/>
          <w:rFonts w:asciiTheme="minorHAnsi" w:hAnsiTheme="minorHAnsi" w:cstheme="minorHAnsi"/>
          <w:highlight w:val="green"/>
        </w:rPr>
        <w:t xml:space="preserve"> was eager to contain the </w:t>
      </w:r>
      <w:r w:rsidRPr="00BF513A">
        <w:rPr>
          <w:rStyle w:val="Emphasis"/>
          <w:rFonts w:asciiTheme="minorHAnsi" w:hAnsiTheme="minorHAnsi" w:cstheme="minorHAnsi"/>
        </w:rPr>
        <w:t xml:space="preserve">burgeoning </w:t>
      </w:r>
      <w:r w:rsidRPr="00847AF8">
        <w:rPr>
          <w:rStyle w:val="Emphasis"/>
          <w:rFonts w:asciiTheme="minorHAnsi" w:hAnsiTheme="minorHAnsi" w:cstheme="minorHAnsi"/>
          <w:highlight w:val="green"/>
        </w:rPr>
        <w:t>Civil Rights Movement and</w:t>
      </w:r>
      <w:r w:rsidRPr="00BF513A">
        <w:rPr>
          <w:rStyle w:val="Emphasis"/>
          <w:rFonts w:asciiTheme="minorHAnsi" w:hAnsiTheme="minorHAnsi" w:cstheme="minorHAnsi"/>
        </w:rPr>
        <w:t xml:space="preserve">, among other tactics, </w:t>
      </w:r>
      <w:r w:rsidRPr="00847AF8">
        <w:rPr>
          <w:rStyle w:val="Emphasis"/>
          <w:rFonts w:asciiTheme="minorHAnsi" w:hAnsiTheme="minorHAnsi" w:cstheme="minorHAnsi"/>
          <w:highlight w:val="green"/>
        </w:rPr>
        <w:t xml:space="preserve">found </w:t>
      </w:r>
      <w:r w:rsidRPr="00BF513A">
        <w:rPr>
          <w:rStyle w:val="Emphasis"/>
          <w:rFonts w:asciiTheme="minorHAnsi" w:hAnsiTheme="minorHAnsi" w:cstheme="minorHAnsi"/>
        </w:rPr>
        <w:t xml:space="preserve">a racial foil in </w:t>
      </w:r>
      <w:r w:rsidRPr="00847AF8">
        <w:rPr>
          <w:rStyle w:val="Emphasis"/>
          <w:rFonts w:asciiTheme="minorHAnsi" w:hAnsiTheme="minorHAnsi" w:cstheme="minorHAnsi"/>
          <w:highlight w:val="green"/>
        </w:rPr>
        <w:t>the “successful” Asian immigrant</w:t>
      </w:r>
      <w:r w:rsidRPr="00BF513A">
        <w:rPr>
          <w:rFonts w:asciiTheme="minorHAnsi" w:hAnsiTheme="minorHAnsi" w:cstheme="minorHAnsi"/>
          <w:sz w:val="14"/>
        </w:rPr>
        <w:t xml:space="preserve">, a trope </w:t>
      </w:r>
      <w:r w:rsidRPr="00847AF8">
        <w:rPr>
          <w:rStyle w:val="StyleUnderline"/>
          <w:rFonts w:asciiTheme="minorHAnsi" w:hAnsiTheme="minorHAnsi" w:cstheme="minorHAnsi"/>
          <w:highlight w:val="green"/>
        </w:rPr>
        <w:t>that could</w:t>
      </w:r>
      <w:r w:rsidRPr="00BF513A">
        <w:rPr>
          <w:rStyle w:val="StyleUnderline"/>
          <w:rFonts w:asciiTheme="minorHAnsi" w:hAnsiTheme="minorHAnsi" w:cstheme="minorHAnsi"/>
        </w:rPr>
        <w:t xml:space="preserve"> be brandished to discredit the movement and </w:t>
      </w:r>
      <w:r w:rsidRPr="00847AF8">
        <w:rPr>
          <w:rStyle w:val="StyleUnderline"/>
          <w:rFonts w:asciiTheme="minorHAnsi" w:hAnsiTheme="minorHAnsi" w:cstheme="minorHAnsi"/>
          <w:highlight w:val="green"/>
        </w:rPr>
        <w:t xml:space="preserve">attribute blacks’ disenfranchisement to a </w:t>
      </w:r>
      <w:r w:rsidRPr="00BF513A">
        <w:rPr>
          <w:rStyle w:val="StyleUnderline"/>
          <w:rFonts w:asciiTheme="minorHAnsi" w:hAnsiTheme="minorHAnsi" w:cstheme="minorHAnsi"/>
        </w:rPr>
        <w:t xml:space="preserve">“culture of </w:t>
      </w:r>
      <w:r w:rsidRPr="00847AF8">
        <w:rPr>
          <w:rStyle w:val="StyleUnderline"/>
          <w:rFonts w:asciiTheme="minorHAnsi" w:hAnsiTheme="minorHAnsi" w:cstheme="minorHAnsi"/>
          <w:highlight w:val="green"/>
        </w:rPr>
        <w:t>poverty</w:t>
      </w:r>
      <w:r w:rsidRPr="00BF513A">
        <w:rPr>
          <w:rFonts w:asciiTheme="minorHAnsi" w:hAnsiTheme="minorHAnsi" w:cstheme="minorHAnsi"/>
          <w:sz w:val="14"/>
        </w:rPr>
        <w:t xml:space="preserve">.” The infamous Moynihan Report, for instance, credited the “close-knit family structure” of the Japanese and Chinese with their uplift in society, and juxtaposed this with “black matriarchy,” arguing that the latter had been responsible for the entrenchment of blacks in poverty. </w:t>
      </w:r>
      <w:r w:rsidRPr="00BF513A">
        <w:rPr>
          <w:rStyle w:val="StyleUnderline"/>
          <w:rFonts w:asciiTheme="minorHAnsi" w:hAnsiTheme="minorHAnsi" w:cstheme="minorHAnsi"/>
        </w:rPr>
        <w:t xml:space="preserve">In addition to providing crude justification for anti-black racism, such </w:t>
      </w:r>
      <w:r w:rsidRPr="00847AF8">
        <w:rPr>
          <w:rStyle w:val="StyleUnderline"/>
          <w:rFonts w:asciiTheme="minorHAnsi" w:hAnsiTheme="minorHAnsi" w:cstheme="minorHAnsi"/>
          <w:highlight w:val="green"/>
        </w:rPr>
        <w:t>narratives also made it possible</w:t>
      </w:r>
      <w:r w:rsidRPr="00BF513A">
        <w:rPr>
          <w:rStyle w:val="StyleUnderline"/>
          <w:rFonts w:asciiTheme="minorHAnsi" w:hAnsiTheme="minorHAnsi" w:cstheme="minorHAnsi"/>
        </w:rPr>
        <w:t xml:space="preserve"> for liberals </w:t>
      </w:r>
      <w:r w:rsidRPr="00847AF8">
        <w:rPr>
          <w:rStyle w:val="StyleUnderline"/>
          <w:rFonts w:asciiTheme="minorHAnsi" w:hAnsiTheme="minorHAnsi" w:cstheme="minorHAnsi"/>
          <w:highlight w:val="green"/>
        </w:rPr>
        <w:t xml:space="preserve">to conveniently dismiss </w:t>
      </w:r>
      <w:r w:rsidRPr="00BF513A">
        <w:rPr>
          <w:rStyle w:val="StyleUnderline"/>
          <w:rFonts w:asciiTheme="minorHAnsi" w:hAnsiTheme="minorHAnsi" w:cstheme="minorHAnsi"/>
        </w:rPr>
        <w:t xml:space="preserve">the </w:t>
      </w:r>
      <w:r w:rsidRPr="00847AF8">
        <w:rPr>
          <w:rStyle w:val="StyleUnderline"/>
          <w:rFonts w:asciiTheme="minorHAnsi" w:hAnsiTheme="minorHAnsi" w:cstheme="minorHAnsi"/>
          <w:highlight w:val="green"/>
        </w:rPr>
        <w:t xml:space="preserve">horrors of internment and </w:t>
      </w:r>
      <w:r w:rsidRPr="00BF513A">
        <w:rPr>
          <w:rStyle w:val="StyleUnderline"/>
          <w:rFonts w:asciiTheme="minorHAnsi" w:hAnsiTheme="minorHAnsi" w:cstheme="minorHAnsi"/>
        </w:rPr>
        <w:t xml:space="preserve">Chinese </w:t>
      </w:r>
      <w:r w:rsidRPr="00847AF8">
        <w:rPr>
          <w:rStyle w:val="StyleUnderline"/>
          <w:rFonts w:asciiTheme="minorHAnsi" w:hAnsiTheme="minorHAnsi" w:cstheme="minorHAnsi"/>
          <w:highlight w:val="green"/>
        </w:rPr>
        <w:t>Exclusion</w:t>
      </w:r>
      <w:r w:rsidRPr="00BF513A">
        <w:rPr>
          <w:rFonts w:asciiTheme="minorHAnsi" w:hAnsiTheme="minorHAnsi" w:cstheme="minorHAnsi"/>
          <w:sz w:val="14"/>
        </w:rPr>
        <w:t xml:space="preserve">. As Wu notes, “Japanese American ‘success stories’ of the mid- to late 1950s redeemed the nation’s missteps and reinforced liberalism’s tenets, especially state management of the racial order.” Thus, </w:t>
      </w:r>
      <w:r w:rsidRPr="00BF513A">
        <w:rPr>
          <w:rStyle w:val="StyleUnderline"/>
          <w:rFonts w:asciiTheme="minorHAnsi" w:hAnsiTheme="minorHAnsi" w:cstheme="minorHAnsi"/>
        </w:rPr>
        <w:t>the overlapping desires of both the government and liberal Asian-American advocacy groups to incorporate Asians</w:t>
      </w:r>
      <w:r w:rsidRPr="00BF513A">
        <w:rPr>
          <w:rFonts w:asciiTheme="minorHAnsi" w:hAnsiTheme="minorHAnsi" w:cstheme="minorHAnsi"/>
          <w:sz w:val="14"/>
        </w:rPr>
        <w:t xml:space="preserve"> (albeit in a regulated way) </w:t>
      </w:r>
      <w:r w:rsidRPr="00BF513A">
        <w:rPr>
          <w:rStyle w:val="Emphasis"/>
          <w:rFonts w:asciiTheme="minorHAnsi" w:hAnsiTheme="minorHAnsi" w:cstheme="minorHAnsi"/>
        </w:rPr>
        <w:t xml:space="preserve">into the body politic produced the narrative of immigrant success that became the model minority myth. </w:t>
      </w:r>
      <w:r w:rsidRPr="00BF513A">
        <w:rPr>
          <w:rFonts w:asciiTheme="minorHAnsi" w:hAnsiTheme="minorHAnsi" w:cstheme="minorHAnsi"/>
          <w:sz w:val="14"/>
        </w:rPr>
        <w:t xml:space="preserve">Wu’s book is notable in that it foregrounds the specific ways in which Asian groups actively participated in the construction of the fateful mythology, a piece of history heretofore largely ignored. However, Wu is also careful to note that “model minority status was, for the most part an unintended consequence that sprung from many concurrent imperatives in American life.” In other words, </w:t>
      </w:r>
      <w:r w:rsidRPr="00847AF8">
        <w:rPr>
          <w:rStyle w:val="StyleUnderline"/>
          <w:rFonts w:asciiTheme="minorHAnsi" w:hAnsiTheme="minorHAnsi" w:cstheme="minorHAnsi"/>
          <w:highlight w:val="green"/>
        </w:rPr>
        <w:t xml:space="preserve">discussing certain </w:t>
      </w:r>
      <w:r w:rsidRPr="00BF513A">
        <w:rPr>
          <w:rStyle w:val="StyleUnderline"/>
          <w:rFonts w:asciiTheme="minorHAnsi" w:hAnsiTheme="minorHAnsi" w:cstheme="minorHAnsi"/>
        </w:rPr>
        <w:t xml:space="preserve">Asian groups’ </w:t>
      </w:r>
      <w:r w:rsidRPr="00847AF8">
        <w:rPr>
          <w:rStyle w:val="StyleUnderline"/>
          <w:rFonts w:asciiTheme="minorHAnsi" w:hAnsiTheme="minorHAnsi" w:cstheme="minorHAnsi"/>
          <w:highlight w:val="green"/>
        </w:rPr>
        <w:t>material advantages</w:t>
      </w:r>
      <w:r w:rsidRPr="00BF513A">
        <w:rPr>
          <w:rStyle w:val="StyleUnderline"/>
          <w:rFonts w:asciiTheme="minorHAnsi" w:hAnsiTheme="minorHAnsi" w:cstheme="minorHAnsi"/>
        </w:rPr>
        <w:t xml:space="preserve"> today </w:t>
      </w:r>
      <w:r w:rsidRPr="00847AF8">
        <w:rPr>
          <w:rStyle w:val="StyleUnderline"/>
          <w:rFonts w:asciiTheme="minorHAnsi" w:hAnsiTheme="minorHAnsi" w:cstheme="minorHAnsi"/>
          <w:highlight w:val="green"/>
        </w:rPr>
        <w:t>as</w:t>
      </w:r>
      <w:r w:rsidRPr="00BF513A">
        <w:rPr>
          <w:rStyle w:val="StyleUnderline"/>
          <w:rFonts w:asciiTheme="minorHAnsi" w:hAnsiTheme="minorHAnsi" w:cstheme="minorHAnsi"/>
        </w:rPr>
        <w:t xml:space="preserve"> a type of </w:t>
      </w:r>
      <w:r w:rsidRPr="00847AF8">
        <w:rPr>
          <w:rStyle w:val="StyleUnderline"/>
          <w:rFonts w:asciiTheme="minorHAnsi" w:hAnsiTheme="minorHAnsi" w:cstheme="minorHAnsi"/>
          <w:highlight w:val="green"/>
        </w:rPr>
        <w:t>transhistorical</w:t>
      </w:r>
      <w:r w:rsidRPr="00BF513A">
        <w:rPr>
          <w:rStyle w:val="StyleUnderline"/>
          <w:rFonts w:asciiTheme="minorHAnsi" w:hAnsiTheme="minorHAnsi" w:cstheme="minorHAnsi"/>
        </w:rPr>
        <w:t xml:space="preserve"> “privilege</w:t>
      </w:r>
      <w:r w:rsidRPr="00BF513A">
        <w:rPr>
          <w:rFonts w:asciiTheme="minorHAnsi" w:hAnsiTheme="minorHAnsi" w:cstheme="minorHAnsi"/>
          <w:sz w:val="14"/>
        </w:rPr>
        <w:t xml:space="preserve">” or “complicity” with power — </w:t>
      </w:r>
      <w:r w:rsidRPr="00847AF8">
        <w:rPr>
          <w:rStyle w:val="Emphasis"/>
          <w:rFonts w:asciiTheme="minorHAnsi" w:hAnsiTheme="minorHAnsi" w:cstheme="minorHAnsi"/>
          <w:highlight w:val="green"/>
        </w:rPr>
        <w:t>rather than the result of a specific set of</w:t>
      </w:r>
      <w:r w:rsidRPr="00BF513A">
        <w:rPr>
          <w:rStyle w:val="Emphasis"/>
          <w:rFonts w:asciiTheme="minorHAnsi" w:hAnsiTheme="minorHAnsi" w:cstheme="minorHAnsi"/>
        </w:rPr>
        <w:t xml:space="preserve"> immigration and domestic </w:t>
      </w:r>
      <w:r w:rsidRPr="00847AF8">
        <w:rPr>
          <w:rStyle w:val="Emphasis"/>
          <w:rFonts w:asciiTheme="minorHAnsi" w:hAnsiTheme="minorHAnsi" w:cstheme="minorHAnsi"/>
          <w:highlight w:val="green"/>
        </w:rPr>
        <w:t xml:space="preserve">policies </w:t>
      </w:r>
      <w:r w:rsidRPr="00BF513A">
        <w:rPr>
          <w:rStyle w:val="Emphasis"/>
          <w:rFonts w:asciiTheme="minorHAnsi" w:hAnsiTheme="minorHAnsi" w:cstheme="minorHAnsi"/>
        </w:rPr>
        <w:t xml:space="preserve">that have </w:t>
      </w:r>
      <w:r w:rsidRPr="00847AF8">
        <w:rPr>
          <w:rStyle w:val="Emphasis"/>
          <w:rFonts w:asciiTheme="minorHAnsi" w:hAnsiTheme="minorHAnsi" w:cstheme="minorHAnsi"/>
          <w:highlight w:val="green"/>
        </w:rPr>
        <w:t>aligned with</w:t>
      </w:r>
      <w:r w:rsidRPr="00BF513A">
        <w:rPr>
          <w:rStyle w:val="Emphasis"/>
          <w:rFonts w:asciiTheme="minorHAnsi" w:hAnsiTheme="minorHAnsi" w:cstheme="minorHAnsi"/>
        </w:rPr>
        <w:t xml:space="preserve"> shifting </w:t>
      </w:r>
      <w:r w:rsidRPr="00847AF8">
        <w:rPr>
          <w:rStyle w:val="Emphasis"/>
          <w:rFonts w:asciiTheme="minorHAnsi" w:hAnsiTheme="minorHAnsi" w:cstheme="minorHAnsi"/>
          <w:highlight w:val="green"/>
        </w:rPr>
        <w:t>national attitudes</w:t>
      </w:r>
      <w:r w:rsidRPr="00847AF8">
        <w:rPr>
          <w:rFonts w:asciiTheme="minorHAnsi" w:hAnsiTheme="minorHAnsi" w:cstheme="minorHAnsi"/>
          <w:sz w:val="14"/>
          <w:highlight w:val="green"/>
        </w:rPr>
        <w:t xml:space="preserve"> — </w:t>
      </w:r>
      <w:r w:rsidRPr="00847AF8">
        <w:rPr>
          <w:rStyle w:val="StyleUnderline"/>
          <w:rFonts w:asciiTheme="minorHAnsi" w:hAnsiTheme="minorHAnsi" w:cstheme="minorHAnsi"/>
          <w:highlight w:val="green"/>
        </w:rPr>
        <w:t>mystifies</w:t>
      </w:r>
      <w:r w:rsidRPr="00BF513A">
        <w:rPr>
          <w:rStyle w:val="StyleUnderline"/>
          <w:rFonts w:asciiTheme="minorHAnsi" w:hAnsiTheme="minorHAnsi" w:cstheme="minorHAnsi"/>
        </w:rPr>
        <w:t xml:space="preserve"> the mechanisms of </w:t>
      </w:r>
      <w:r w:rsidRPr="00847AF8">
        <w:rPr>
          <w:rStyle w:val="StyleUnderline"/>
          <w:rFonts w:asciiTheme="minorHAnsi" w:hAnsiTheme="minorHAnsi" w:cstheme="minorHAnsi"/>
          <w:highlight w:val="green"/>
        </w:rPr>
        <w:t>capitalism</w:t>
      </w:r>
      <w:r w:rsidRPr="00BF513A">
        <w:rPr>
          <w:rFonts w:asciiTheme="minorHAnsi" w:hAnsiTheme="minorHAnsi" w:cstheme="minorHAnsi"/>
          <w:sz w:val="14"/>
        </w:rPr>
        <w:t xml:space="preserve"> rather than elucidating them. To better explain the position occupied by Asians in the current hierarchy of power, more useful questions to ask might include: Which political structures have enabled certain Asian-American communities to flourish economically, and in which instances has this occurred at the expense of other ethnic and racial groups? How does the “model minority” narrative operate as part of the legacies of colonization, slavery, and immigration that have shaped the racial hierarchy in the US? And how are race and class boundaries in the US currently enforced and upheld? </w:t>
      </w:r>
      <w:r w:rsidRPr="00BF513A">
        <w:rPr>
          <w:rStyle w:val="StyleUnderline"/>
          <w:rFonts w:asciiTheme="minorHAnsi" w:hAnsiTheme="minorHAnsi" w:cstheme="minorHAnsi"/>
        </w:rPr>
        <w:t>The contemporary iteration of the model-minority stereotype was sealed into place following the 1965 Immigration and Naturalization Act,</w:t>
      </w:r>
      <w:r w:rsidRPr="00BF513A">
        <w:rPr>
          <w:rFonts w:asciiTheme="minorHAnsi" w:hAnsiTheme="minorHAnsi" w:cstheme="minorHAnsi"/>
          <w:sz w:val="14"/>
        </w:rPr>
        <w:t xml:space="preserve"> which abolished strict national-origin quotas and instead prioritized family unification, education, and professional skills. Sociologist Jennifer Lee — whose new book The Asian American Achievement Paradox examines this phenomenon in detail — argued recently in Contexts that the </w:t>
      </w:r>
      <w:r w:rsidRPr="00BF513A">
        <w:rPr>
          <w:rStyle w:val="StyleUnderline"/>
          <w:rFonts w:asciiTheme="minorHAnsi" w:hAnsiTheme="minorHAnsi" w:cstheme="minorHAnsi"/>
        </w:rPr>
        <w:t>Asian immigrants who enter the US are “highly selected, meaning that they are more highly educated than their ethnic counterparts who did not immigrate</w:t>
      </w:r>
      <w:r w:rsidRPr="00BF513A">
        <w:rPr>
          <w:rFonts w:asciiTheme="minorHAnsi" w:hAnsiTheme="minorHAnsi" w:cstheme="minorHAnsi"/>
          <w:sz w:val="14"/>
        </w:rPr>
        <w:t xml:space="preserve">.” According to Lee, this </w:t>
      </w:r>
      <w:proofErr w:type="spellStart"/>
      <w:r w:rsidRPr="00BF513A">
        <w:rPr>
          <w:rStyle w:val="Emphasis"/>
          <w:rFonts w:asciiTheme="minorHAnsi" w:hAnsiTheme="minorHAnsi" w:cstheme="minorHAnsi"/>
        </w:rPr>
        <w:t>hyperselectivity</w:t>
      </w:r>
      <w:proofErr w:type="spellEnd"/>
      <w:r w:rsidRPr="00BF513A">
        <w:rPr>
          <w:rStyle w:val="Emphasis"/>
          <w:rFonts w:asciiTheme="minorHAnsi" w:hAnsiTheme="minorHAnsi" w:cstheme="minorHAnsi"/>
        </w:rPr>
        <w:t xml:space="preserve"> also means that those who are admitted to the US have the capital to create “ethnic institutions such as after-school academies and SAT prep courses</w:t>
      </w:r>
      <w:r w:rsidRPr="00BF513A">
        <w:rPr>
          <w:rFonts w:asciiTheme="minorHAnsi" w:hAnsiTheme="minorHAnsi" w:cstheme="minorHAnsi"/>
          <w:sz w:val="14"/>
        </w:rPr>
        <w:t xml:space="preserve">” that then become available to working-class co-ethnics, boosting rates of education for the entire group. Other scholars, such as Tamara </w:t>
      </w:r>
      <w:proofErr w:type="spellStart"/>
      <w:r w:rsidRPr="00BF513A">
        <w:rPr>
          <w:rFonts w:asciiTheme="minorHAnsi" w:hAnsiTheme="minorHAnsi" w:cstheme="minorHAnsi"/>
          <w:sz w:val="14"/>
        </w:rPr>
        <w:t>Nopper</w:t>
      </w:r>
      <w:proofErr w:type="spellEnd"/>
      <w:r w:rsidRPr="00BF513A">
        <w:rPr>
          <w:rFonts w:asciiTheme="minorHAnsi" w:hAnsiTheme="minorHAnsi" w:cstheme="minorHAnsi"/>
          <w:sz w:val="14"/>
        </w:rPr>
        <w:t xml:space="preserve">, have focused their attention on how domestic policies, rather than immigration provisions, have aided Asian-origin groups. In an article for Everyday Sociology, </w:t>
      </w:r>
      <w:proofErr w:type="spellStart"/>
      <w:r w:rsidRPr="00BF513A">
        <w:rPr>
          <w:rFonts w:asciiTheme="minorHAnsi" w:hAnsiTheme="minorHAnsi" w:cstheme="minorHAnsi"/>
          <w:sz w:val="14"/>
        </w:rPr>
        <w:t>Nopper</w:t>
      </w:r>
      <w:proofErr w:type="spellEnd"/>
      <w:r w:rsidRPr="00BF513A">
        <w:rPr>
          <w:rFonts w:asciiTheme="minorHAnsi" w:hAnsiTheme="minorHAnsi" w:cstheme="minorHAnsi"/>
          <w:sz w:val="14"/>
        </w:rPr>
        <w:t xml:space="preserve"> argues that numerous domestic initiatives, such as the White House Commission on Asian Americans and Pacific Islanders, have provided financial support to Asian immigrant communities that have not been as readily available to other communities of color. As a result of both the immigrant selection process and domestic policies, Asian Americans currently hold the highest median income and education levels of any race today, with climbing wealth levels projected by the Federal Reserve of St. Louis to overtake those of whites within two decades. However, </w:t>
      </w:r>
      <w:r w:rsidRPr="00BF513A">
        <w:rPr>
          <w:rStyle w:val="StyleUnderline"/>
          <w:rFonts w:asciiTheme="minorHAnsi" w:hAnsiTheme="minorHAnsi" w:cstheme="minorHAnsi"/>
        </w:rPr>
        <w:t xml:space="preserve">to interpret this data as evidence that “race” has caused Asian success, or that Asians have somehow accessed the spoils of white supremacy, is to elide </w:t>
      </w:r>
      <w:r w:rsidRPr="00BF513A">
        <w:rPr>
          <w:rStyle w:val="Emphasis"/>
          <w:rFonts w:asciiTheme="minorHAnsi" w:hAnsiTheme="minorHAnsi" w:cstheme="minorHAnsi"/>
        </w:rPr>
        <w:t>racism and class</w:t>
      </w:r>
      <w:r w:rsidRPr="00BF513A">
        <w:rPr>
          <w:rFonts w:asciiTheme="minorHAnsi" w:hAnsiTheme="minorHAnsi" w:cstheme="minorHAnsi"/>
          <w:sz w:val="14"/>
        </w:rPr>
        <w:t xml:space="preserve"> in a way that misunderstands </w:t>
      </w:r>
      <w:r w:rsidRPr="00BF513A">
        <w:rPr>
          <w:rStyle w:val="StyleUnderline"/>
          <w:rFonts w:asciiTheme="minorHAnsi" w:hAnsiTheme="minorHAnsi" w:cstheme="minorHAnsi"/>
        </w:rPr>
        <w:lastRenderedPageBreak/>
        <w:t xml:space="preserve">how the </w:t>
      </w:r>
      <w:proofErr w:type="gramStart"/>
      <w:r w:rsidRPr="00BF513A">
        <w:rPr>
          <w:rStyle w:val="StyleUnderline"/>
          <w:rFonts w:asciiTheme="minorHAnsi" w:hAnsiTheme="minorHAnsi" w:cstheme="minorHAnsi"/>
        </w:rPr>
        <w:t xml:space="preserve">particular </w:t>
      </w:r>
      <w:r w:rsidRPr="00847AF8">
        <w:rPr>
          <w:rStyle w:val="StyleUnderline"/>
          <w:rFonts w:asciiTheme="minorHAnsi" w:hAnsiTheme="minorHAnsi" w:cstheme="minorHAnsi"/>
          <w:highlight w:val="green"/>
        </w:rPr>
        <w:t>racialization</w:t>
      </w:r>
      <w:proofErr w:type="gramEnd"/>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of Asians in America </w:t>
      </w:r>
      <w:r w:rsidRPr="00847AF8">
        <w:rPr>
          <w:rStyle w:val="StyleUnderline"/>
          <w:rFonts w:asciiTheme="minorHAnsi" w:hAnsiTheme="minorHAnsi" w:cstheme="minorHAnsi"/>
          <w:highlight w:val="green"/>
        </w:rPr>
        <w:t xml:space="preserve">augments capitalist restructuring that demands increasing </w:t>
      </w:r>
      <w:r w:rsidRPr="00BF513A">
        <w:rPr>
          <w:rStyle w:val="StyleUnderline"/>
          <w:rFonts w:asciiTheme="minorHAnsi" w:hAnsiTheme="minorHAnsi" w:cstheme="minorHAnsi"/>
        </w:rPr>
        <w:t xml:space="preserve">numbers of both knowledge workers and service </w:t>
      </w:r>
      <w:r w:rsidRPr="00847AF8">
        <w:rPr>
          <w:rStyle w:val="StyleUnderline"/>
          <w:rFonts w:asciiTheme="minorHAnsi" w:hAnsiTheme="minorHAnsi" w:cstheme="minorHAnsi"/>
          <w:highlight w:val="green"/>
        </w:rPr>
        <w:t xml:space="preserve">workers while </w:t>
      </w:r>
      <w:r w:rsidRPr="00BF513A">
        <w:rPr>
          <w:rStyle w:val="StyleUnderline"/>
          <w:rFonts w:asciiTheme="minorHAnsi" w:hAnsiTheme="minorHAnsi" w:cstheme="minorHAnsi"/>
        </w:rPr>
        <w:t xml:space="preserve">simultaneously </w:t>
      </w:r>
      <w:r w:rsidRPr="00847AF8">
        <w:rPr>
          <w:rStyle w:val="StyleUnderline"/>
          <w:rFonts w:asciiTheme="minorHAnsi" w:hAnsiTheme="minorHAnsi" w:cstheme="minorHAnsi"/>
          <w:highlight w:val="green"/>
        </w:rPr>
        <w:t>attempting to press the wage floor lower</w:t>
      </w:r>
      <w:r w:rsidRPr="00BF513A">
        <w:rPr>
          <w:rFonts w:asciiTheme="minorHAnsi" w:hAnsiTheme="minorHAnsi" w:cstheme="minorHAnsi"/>
          <w:sz w:val="14"/>
        </w:rPr>
        <w:t xml:space="preserve"> for all. Terms like “model minority” and even the awkward “honorary whites” </w:t>
      </w:r>
      <w:proofErr w:type="gramStart"/>
      <w:r w:rsidRPr="00BF513A">
        <w:rPr>
          <w:rFonts w:asciiTheme="minorHAnsi" w:hAnsiTheme="minorHAnsi" w:cstheme="minorHAnsi"/>
          <w:sz w:val="14"/>
        </w:rPr>
        <w:t>by definition construct</w:t>
      </w:r>
      <w:proofErr w:type="gramEnd"/>
      <w:r w:rsidRPr="00BF513A">
        <w:rPr>
          <w:rFonts w:asciiTheme="minorHAnsi" w:hAnsiTheme="minorHAnsi" w:cstheme="minorHAnsi"/>
          <w:sz w:val="14"/>
        </w:rPr>
        <w:t xml:space="preserve"> Asian Americans as “not (quite) white” even as they position the group on the advantaged end of people of color. Therefore, it is not that Asians are being assimilated into whiteness — as various commentators have argued for years — but rather, that they are being assimilated into an evolving formulation of “not black”-ness. As </w:t>
      </w:r>
      <w:proofErr w:type="spellStart"/>
      <w:r w:rsidRPr="00BF513A">
        <w:rPr>
          <w:rFonts w:asciiTheme="minorHAnsi" w:hAnsiTheme="minorHAnsi" w:cstheme="minorHAnsi"/>
          <w:sz w:val="14"/>
        </w:rPr>
        <w:t>Nopper</w:t>
      </w:r>
      <w:proofErr w:type="spellEnd"/>
      <w:r w:rsidRPr="00BF513A">
        <w:rPr>
          <w:rFonts w:asciiTheme="minorHAnsi" w:hAnsiTheme="minorHAnsi" w:cstheme="minorHAnsi"/>
          <w:sz w:val="14"/>
        </w:rPr>
        <w:t xml:space="preserve"> has provocatively put it, “Asian Americans and Latinos don’t need to be assimilated (according to most traditional measures), be phenotypically white, be accepted by white people, like white people, or be free from white violence and racism, to have structural power in comparison to, and over African Americans.” We might further investigate how the racialization of Asians between two color lines — white/non-white and black/non-black — reproduces discrete labor forces in the US today. On one hand, middle- to upper-class Asian Americans have largely escaped being marked as part of what </w:t>
      </w:r>
      <w:proofErr w:type="spellStart"/>
      <w:r w:rsidRPr="00BF513A">
        <w:rPr>
          <w:rFonts w:asciiTheme="minorHAnsi" w:hAnsiTheme="minorHAnsi" w:cstheme="minorHAnsi"/>
          <w:sz w:val="14"/>
        </w:rPr>
        <w:t>Salar</w:t>
      </w:r>
      <w:proofErr w:type="spellEnd"/>
      <w:r w:rsidRPr="00BF513A">
        <w:rPr>
          <w:rFonts w:asciiTheme="minorHAnsi" w:hAnsiTheme="minorHAnsi" w:cstheme="minorHAnsi"/>
          <w:sz w:val="14"/>
        </w:rPr>
        <w:t xml:space="preserve"> </w:t>
      </w:r>
      <w:proofErr w:type="spellStart"/>
      <w:r w:rsidRPr="00BF513A">
        <w:rPr>
          <w:rFonts w:asciiTheme="minorHAnsi" w:hAnsiTheme="minorHAnsi" w:cstheme="minorHAnsi"/>
          <w:sz w:val="14"/>
        </w:rPr>
        <w:t>Mohandesi</w:t>
      </w:r>
      <w:proofErr w:type="spellEnd"/>
      <w:r w:rsidRPr="00BF513A">
        <w:rPr>
          <w:rFonts w:asciiTheme="minorHAnsi" w:hAnsiTheme="minorHAnsi" w:cstheme="minorHAnsi"/>
          <w:sz w:val="14"/>
        </w:rPr>
        <w:t xml:space="preserve"> has described as a disenfranchised “surplus” population vulnerable to police violence and incarceration. </w:t>
      </w:r>
      <w:r w:rsidRPr="00847AF8">
        <w:rPr>
          <w:rStyle w:val="StyleUnderline"/>
          <w:rFonts w:asciiTheme="minorHAnsi" w:hAnsiTheme="minorHAnsi" w:cstheme="minorHAnsi"/>
          <w:highlight w:val="green"/>
        </w:rPr>
        <w:t xml:space="preserve">The entry </w:t>
      </w:r>
      <w:r w:rsidRPr="00BF513A">
        <w:rPr>
          <w:rStyle w:val="StyleUnderline"/>
          <w:rFonts w:asciiTheme="minorHAnsi" w:hAnsiTheme="minorHAnsi" w:cstheme="minorHAnsi"/>
        </w:rPr>
        <w:t xml:space="preserve">of these Asians </w:t>
      </w:r>
      <w:r w:rsidRPr="00847AF8">
        <w:rPr>
          <w:rStyle w:val="StyleUnderline"/>
          <w:rFonts w:asciiTheme="minorHAnsi" w:hAnsiTheme="minorHAnsi" w:cstheme="minorHAnsi"/>
          <w:highlight w:val="green"/>
        </w:rPr>
        <w:t>into elite universities</w:t>
      </w:r>
      <w:r w:rsidRPr="00BF513A">
        <w:rPr>
          <w:rStyle w:val="StyleUnderline"/>
          <w:rFonts w:asciiTheme="minorHAnsi" w:hAnsiTheme="minorHAnsi" w:cstheme="minorHAnsi"/>
        </w:rPr>
        <w:t xml:space="preserve"> and high-paying industries such as tech </w:t>
      </w:r>
      <w:r w:rsidRPr="00847AF8">
        <w:rPr>
          <w:rStyle w:val="StyleUnderline"/>
          <w:rFonts w:asciiTheme="minorHAnsi" w:hAnsiTheme="minorHAnsi" w:cstheme="minorHAnsi"/>
          <w:highlight w:val="green"/>
        </w:rPr>
        <w:t>is</w:t>
      </w:r>
      <w:r w:rsidRPr="00BF513A">
        <w:rPr>
          <w:rStyle w:val="StyleUnderline"/>
          <w:rFonts w:asciiTheme="minorHAnsi" w:hAnsiTheme="minorHAnsi" w:cstheme="minorHAnsi"/>
        </w:rPr>
        <w:t xml:space="preserve"> often </w:t>
      </w:r>
      <w:r w:rsidRPr="00847AF8">
        <w:rPr>
          <w:rStyle w:val="StyleUnderline"/>
          <w:rFonts w:asciiTheme="minorHAnsi" w:hAnsiTheme="minorHAnsi" w:cstheme="minorHAnsi"/>
          <w:highlight w:val="green"/>
        </w:rPr>
        <w:t>used to prove that capitalism functions as a meritocracy</w:t>
      </w:r>
      <w:r w:rsidRPr="00BF513A">
        <w:rPr>
          <w:rFonts w:asciiTheme="minorHAnsi" w:hAnsiTheme="minorHAnsi" w:cstheme="minorHAnsi"/>
          <w:sz w:val="14"/>
        </w:rPr>
        <w:t xml:space="preserve">. Yet even in tech and other fields in which they are purported to “dominate,” </w:t>
      </w:r>
      <w:r w:rsidRPr="00847AF8">
        <w:rPr>
          <w:rStyle w:val="StyleUnderline"/>
          <w:rFonts w:asciiTheme="minorHAnsi" w:hAnsiTheme="minorHAnsi" w:cstheme="minorHAnsi"/>
          <w:highlight w:val="green"/>
        </w:rPr>
        <w:t>Asians consistently make less than their white counterparts</w:t>
      </w:r>
      <w:r w:rsidRPr="00BF513A">
        <w:rPr>
          <w:rFonts w:asciiTheme="minorHAnsi" w:hAnsiTheme="minorHAnsi" w:cstheme="minorHAnsi"/>
          <w:sz w:val="14"/>
        </w:rPr>
        <w:t xml:space="preserve">. A 2012 report from the Economic Policy Institute found that </w:t>
      </w:r>
      <w:r w:rsidRPr="00847AF8">
        <w:rPr>
          <w:rStyle w:val="StyleUnderline"/>
          <w:rFonts w:asciiTheme="minorHAnsi" w:hAnsiTheme="minorHAnsi" w:cstheme="minorHAnsi"/>
          <w:highlight w:val="green"/>
        </w:rPr>
        <w:t>they were also more likely to be laid off</w:t>
      </w:r>
      <w:r w:rsidRPr="00BF513A">
        <w:rPr>
          <w:rStyle w:val="StyleUnderline"/>
          <w:rFonts w:asciiTheme="minorHAnsi" w:hAnsiTheme="minorHAnsi" w:cstheme="minorHAnsi"/>
        </w:rPr>
        <w:t xml:space="preserve"> during the recession and slower to find jobs than whites in comparable positions</w:t>
      </w:r>
      <w:r w:rsidRPr="00BF513A">
        <w:rPr>
          <w:rFonts w:asciiTheme="minorHAnsi" w:hAnsiTheme="minorHAnsi" w:cstheme="minorHAnsi"/>
          <w:sz w:val="14"/>
        </w:rPr>
        <w:t xml:space="preserve">. In other words, </w:t>
      </w:r>
      <w:r w:rsidRPr="00BF513A">
        <w:rPr>
          <w:rStyle w:val="Emphasis"/>
          <w:rFonts w:asciiTheme="minorHAnsi" w:hAnsiTheme="minorHAnsi" w:cstheme="minorHAnsi"/>
        </w:rPr>
        <w:t xml:space="preserve">being racialized as non-black allows Asian Americans to access certain top-tier positions, while </w:t>
      </w:r>
      <w:r w:rsidRPr="00847AF8">
        <w:rPr>
          <w:rStyle w:val="Emphasis"/>
          <w:rFonts w:asciiTheme="minorHAnsi" w:hAnsiTheme="minorHAnsi" w:cstheme="minorHAnsi"/>
          <w:highlight w:val="green"/>
        </w:rPr>
        <w:t>being non-white consolidates them as discounted, expendable labor</w:t>
      </w:r>
      <w:r w:rsidRPr="00BF513A">
        <w:rPr>
          <w:rFonts w:asciiTheme="minorHAnsi" w:hAnsiTheme="minorHAnsi" w:cstheme="minorHAnsi"/>
          <w:sz w:val="14"/>
        </w:rPr>
        <w:t xml:space="preserve"> within </w:t>
      </w:r>
      <w:proofErr w:type="gramStart"/>
      <w:r w:rsidRPr="00BF513A">
        <w:rPr>
          <w:rFonts w:asciiTheme="minorHAnsi" w:hAnsiTheme="minorHAnsi" w:cstheme="minorHAnsi"/>
          <w:sz w:val="14"/>
        </w:rPr>
        <w:t>a number of</w:t>
      </w:r>
      <w:proofErr w:type="gramEnd"/>
      <w:r w:rsidRPr="00BF513A">
        <w:rPr>
          <w:rFonts w:asciiTheme="minorHAnsi" w:hAnsiTheme="minorHAnsi" w:cstheme="minorHAnsi"/>
          <w:sz w:val="14"/>
        </w:rPr>
        <w:t xml:space="preserve"> rapidly growing industries. At the other end of the socioeconomic spectrum, </w:t>
      </w:r>
      <w:r w:rsidRPr="00BF513A">
        <w:rPr>
          <w:rStyle w:val="StyleUnderline"/>
          <w:rFonts w:asciiTheme="minorHAnsi" w:hAnsiTheme="minorHAnsi" w:cstheme="minorHAnsi"/>
        </w:rPr>
        <w:t>low-income Asian groups</w:t>
      </w:r>
      <w:r w:rsidRPr="00BF513A">
        <w:rPr>
          <w:rFonts w:asciiTheme="minorHAnsi" w:hAnsiTheme="minorHAnsi" w:cstheme="minorHAnsi"/>
          <w:sz w:val="14"/>
        </w:rPr>
        <w:t xml:space="preserve"> (Hmong, Cambodian, Bangladeshi, Laotian, and Fujian Chinese, among others) </w:t>
      </w:r>
      <w:r w:rsidRPr="00BF513A">
        <w:rPr>
          <w:rStyle w:val="StyleUnderline"/>
          <w:rFonts w:asciiTheme="minorHAnsi" w:hAnsiTheme="minorHAnsi" w:cstheme="minorHAnsi"/>
        </w:rPr>
        <w:t>populate the service sector and the informal economy, where, like other groups that struggle to get by on low-wage work</w:t>
      </w:r>
      <w:r w:rsidRPr="00BF513A">
        <w:rPr>
          <w:rFonts w:asciiTheme="minorHAnsi" w:hAnsiTheme="minorHAnsi" w:cstheme="minorHAnsi"/>
          <w:sz w:val="14"/>
        </w:rPr>
        <w:t xml:space="preserve">, they suffer from high rates of poverty, job precarity and may be subject to state surveillance (such as police raids on massage parlors in Queens.) A 2014 report by Asian Americans Advancing Justice LA found that Asians were overrepresented not just in STEM fields, but also in “personal care and service occupations,” including nail salons, garment production, and taxi and livery drivers. That these roles sound like stereotypes indicates how business continues to use powerful racist stereotypes to segment and exploit workers and how sweeping categories like “Asian” hide deep class divisions. </w:t>
      </w:r>
      <w:r w:rsidRPr="00BF513A">
        <w:rPr>
          <w:rStyle w:val="StyleUnderline"/>
          <w:rFonts w:asciiTheme="minorHAnsi" w:hAnsiTheme="minorHAnsi" w:cstheme="minorHAnsi"/>
        </w:rPr>
        <w:t>As the evolution of capitalism continues to reset color lines in the US</w:t>
      </w:r>
      <w:r w:rsidRPr="00847AF8">
        <w:rPr>
          <w:rStyle w:val="StyleUnderline"/>
          <w:rFonts w:asciiTheme="minorHAnsi" w:hAnsiTheme="minorHAnsi" w:cstheme="minorHAnsi"/>
          <w:highlight w:val="green"/>
        </w:rPr>
        <w:t xml:space="preserve">, fighting inequality will entail not simply </w:t>
      </w:r>
      <w:r w:rsidRPr="00847AF8">
        <w:rPr>
          <w:rStyle w:val="Emphasis"/>
          <w:rFonts w:asciiTheme="minorHAnsi" w:hAnsiTheme="minorHAnsi" w:cstheme="minorHAnsi"/>
          <w:highlight w:val="green"/>
        </w:rPr>
        <w:t>challenging stereotypes</w:t>
      </w:r>
      <w:r w:rsidRPr="00BF513A">
        <w:rPr>
          <w:rStyle w:val="StyleUnderline"/>
          <w:rFonts w:asciiTheme="minorHAnsi" w:hAnsiTheme="minorHAnsi" w:cstheme="minorHAnsi"/>
        </w:rPr>
        <w:t xml:space="preserve"> and unlearning racism </w:t>
      </w:r>
      <w:r w:rsidRPr="00847AF8">
        <w:rPr>
          <w:rStyle w:val="StyleUnderline"/>
          <w:rFonts w:asciiTheme="minorHAnsi" w:hAnsiTheme="minorHAnsi" w:cstheme="minorHAnsi"/>
          <w:highlight w:val="green"/>
        </w:rPr>
        <w:t xml:space="preserve">at </w:t>
      </w:r>
      <w:r w:rsidRPr="00847AF8">
        <w:rPr>
          <w:rStyle w:val="Emphasis"/>
          <w:rFonts w:asciiTheme="minorHAnsi" w:hAnsiTheme="minorHAnsi" w:cstheme="minorHAnsi"/>
          <w:highlight w:val="green"/>
        </w:rPr>
        <w:t xml:space="preserve">the individual </w:t>
      </w:r>
      <w:r w:rsidRPr="00BF513A">
        <w:rPr>
          <w:rStyle w:val="Emphasis"/>
          <w:rFonts w:asciiTheme="minorHAnsi" w:hAnsiTheme="minorHAnsi" w:cstheme="minorHAnsi"/>
        </w:rPr>
        <w:t xml:space="preserve">and community </w:t>
      </w:r>
      <w:r w:rsidRPr="00847AF8">
        <w:rPr>
          <w:rStyle w:val="Emphasis"/>
          <w:rFonts w:asciiTheme="minorHAnsi" w:hAnsiTheme="minorHAnsi" w:cstheme="minorHAnsi"/>
          <w:highlight w:val="green"/>
        </w:rPr>
        <w:t>level</w:t>
      </w:r>
      <w:r w:rsidRPr="00847AF8">
        <w:rPr>
          <w:rStyle w:val="StyleUnderline"/>
          <w:rFonts w:asciiTheme="minorHAnsi" w:hAnsiTheme="minorHAnsi" w:cstheme="minorHAnsi"/>
          <w:highlight w:val="green"/>
        </w:rPr>
        <w:t xml:space="preserve">, but attacking the economic system that requires </w:t>
      </w:r>
      <w:r w:rsidRPr="00847AF8">
        <w:rPr>
          <w:rStyle w:val="Emphasis"/>
          <w:rFonts w:asciiTheme="minorHAnsi" w:hAnsiTheme="minorHAnsi" w:cstheme="minorHAnsi"/>
          <w:highlight w:val="green"/>
        </w:rPr>
        <w:t xml:space="preserve">racist </w:t>
      </w:r>
      <w:r w:rsidRPr="00BF513A">
        <w:rPr>
          <w:rStyle w:val="Emphasis"/>
          <w:rFonts w:asciiTheme="minorHAnsi" w:hAnsiTheme="minorHAnsi" w:cstheme="minorHAnsi"/>
        </w:rPr>
        <w:t xml:space="preserve">civic </w:t>
      </w:r>
      <w:r w:rsidRPr="00847AF8">
        <w:rPr>
          <w:rStyle w:val="Emphasis"/>
          <w:rFonts w:asciiTheme="minorHAnsi" w:hAnsiTheme="minorHAnsi" w:cstheme="minorHAnsi"/>
          <w:highlight w:val="green"/>
        </w:rPr>
        <w:t>hierarchies</w:t>
      </w:r>
      <w:r w:rsidRPr="00847AF8">
        <w:rPr>
          <w:rStyle w:val="StyleUnderline"/>
          <w:rFonts w:asciiTheme="minorHAnsi" w:hAnsiTheme="minorHAnsi" w:cstheme="minorHAnsi"/>
          <w:highlight w:val="green"/>
        </w:rPr>
        <w:t xml:space="preserve"> to </w:t>
      </w:r>
      <w:r w:rsidRPr="00847AF8">
        <w:rPr>
          <w:rStyle w:val="Emphasis"/>
          <w:rFonts w:asciiTheme="minorHAnsi" w:hAnsiTheme="minorHAnsi" w:cstheme="minorHAnsi"/>
          <w:highlight w:val="green"/>
        </w:rPr>
        <w:t xml:space="preserve">construct </w:t>
      </w:r>
      <w:r w:rsidRPr="00BF513A">
        <w:rPr>
          <w:rStyle w:val="Emphasis"/>
          <w:rFonts w:asciiTheme="minorHAnsi" w:hAnsiTheme="minorHAnsi" w:cstheme="minorHAnsi"/>
        </w:rPr>
        <w:t>and maintain</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divisions of labor</w:t>
      </w:r>
      <w:r w:rsidRPr="00BF513A">
        <w:rPr>
          <w:rFonts w:asciiTheme="minorHAnsi" w:hAnsiTheme="minorHAnsi" w:cstheme="minorHAnsi"/>
          <w:sz w:val="14"/>
        </w:rPr>
        <w:t xml:space="preserve">. </w:t>
      </w:r>
      <w:r w:rsidRPr="00BF513A">
        <w:rPr>
          <w:rStyle w:val="StyleUnderline"/>
          <w:rFonts w:asciiTheme="minorHAnsi" w:hAnsiTheme="minorHAnsi" w:cstheme="minorHAnsi"/>
        </w:rPr>
        <w:t xml:space="preserve">Asian American </w:t>
      </w:r>
      <w:r w:rsidRPr="00847AF8">
        <w:rPr>
          <w:rStyle w:val="StyleUnderline"/>
          <w:rFonts w:asciiTheme="minorHAnsi" w:hAnsiTheme="minorHAnsi" w:cstheme="minorHAnsi"/>
          <w:highlight w:val="green"/>
        </w:rPr>
        <w:t xml:space="preserve">support for </w:t>
      </w:r>
      <w:r w:rsidRPr="00BF513A">
        <w:rPr>
          <w:rStyle w:val="StyleUnderline"/>
          <w:rFonts w:asciiTheme="minorHAnsi" w:hAnsiTheme="minorHAnsi" w:cstheme="minorHAnsi"/>
        </w:rPr>
        <w:t xml:space="preserve">broad programs of </w:t>
      </w:r>
      <w:r w:rsidRPr="00847AF8">
        <w:rPr>
          <w:rStyle w:val="StyleUnderline"/>
          <w:rFonts w:asciiTheme="minorHAnsi" w:hAnsiTheme="minorHAnsi" w:cstheme="minorHAnsi"/>
          <w:highlight w:val="green"/>
        </w:rPr>
        <w:t xml:space="preserve">economic redistribution will go </w:t>
      </w:r>
      <w:r w:rsidRPr="00847AF8">
        <w:rPr>
          <w:rStyle w:val="Emphasis"/>
          <w:rFonts w:asciiTheme="minorHAnsi" w:hAnsiTheme="minorHAnsi" w:cstheme="minorHAnsi"/>
          <w:highlight w:val="green"/>
        </w:rPr>
        <w:t>much further</w:t>
      </w:r>
      <w:r w:rsidRPr="00847AF8">
        <w:rPr>
          <w:rStyle w:val="StyleUnderline"/>
          <w:rFonts w:asciiTheme="minorHAnsi" w:hAnsiTheme="minorHAnsi" w:cstheme="minorHAnsi"/>
          <w:highlight w:val="green"/>
        </w:rPr>
        <w:t xml:space="preserve"> than </w:t>
      </w:r>
      <w:r w:rsidRPr="00847AF8">
        <w:rPr>
          <w:rStyle w:val="Emphasis"/>
          <w:rFonts w:asciiTheme="minorHAnsi" w:hAnsiTheme="minorHAnsi" w:cstheme="minorHAnsi"/>
          <w:highlight w:val="green"/>
        </w:rPr>
        <w:t>consciousness-raising</w:t>
      </w:r>
      <w:r w:rsidRPr="00BF513A">
        <w:rPr>
          <w:rStyle w:val="StyleUnderline"/>
          <w:rFonts w:asciiTheme="minorHAnsi" w:hAnsiTheme="minorHAnsi" w:cstheme="minorHAnsi"/>
        </w:rPr>
        <w:t xml:space="preserve"> to overturn the “model minority” myth</w:t>
      </w:r>
      <w:r w:rsidRPr="00BF513A">
        <w:rPr>
          <w:rFonts w:asciiTheme="minorHAnsi" w:hAnsiTheme="minorHAnsi" w:cstheme="minorHAnsi"/>
          <w:sz w:val="14"/>
        </w:rPr>
        <w:t xml:space="preserve">. Such </w:t>
      </w:r>
      <w:r w:rsidRPr="00847AF8">
        <w:rPr>
          <w:rStyle w:val="Emphasis"/>
          <w:rFonts w:asciiTheme="minorHAnsi" w:hAnsiTheme="minorHAnsi" w:cstheme="minorHAnsi"/>
          <w:highlight w:val="green"/>
        </w:rPr>
        <w:t>redistributive initiatives</w:t>
      </w:r>
      <w:r w:rsidRPr="00847AF8">
        <w:rPr>
          <w:rStyle w:val="StyleUnderline"/>
          <w:rFonts w:asciiTheme="minorHAnsi" w:hAnsiTheme="minorHAnsi" w:cstheme="minorHAnsi"/>
          <w:highlight w:val="green"/>
        </w:rPr>
        <w:t xml:space="preserve"> would </w:t>
      </w:r>
      <w:r w:rsidRPr="00BF513A">
        <w:rPr>
          <w:rStyle w:val="StyleUnderline"/>
          <w:rFonts w:asciiTheme="minorHAnsi" w:hAnsiTheme="minorHAnsi" w:cstheme="minorHAnsi"/>
        </w:rPr>
        <w:t xml:space="preserve">not only </w:t>
      </w:r>
      <w:r w:rsidRPr="00847AF8">
        <w:rPr>
          <w:rStyle w:val="StyleUnderline"/>
          <w:rFonts w:asciiTheme="minorHAnsi" w:hAnsiTheme="minorHAnsi" w:cstheme="minorHAnsi"/>
          <w:highlight w:val="green"/>
        </w:rPr>
        <w:t xml:space="preserve">benefit the </w:t>
      </w:r>
      <w:r w:rsidRPr="00BF513A">
        <w:rPr>
          <w:rStyle w:val="StyleUnderline"/>
          <w:rFonts w:asciiTheme="minorHAnsi" w:hAnsiTheme="minorHAnsi" w:cstheme="minorHAnsi"/>
        </w:rPr>
        <w:t xml:space="preserve">Asian </w:t>
      </w:r>
      <w:r w:rsidRPr="00847AF8">
        <w:rPr>
          <w:rStyle w:val="StyleUnderline"/>
          <w:rFonts w:asciiTheme="minorHAnsi" w:hAnsiTheme="minorHAnsi" w:cstheme="minorHAnsi"/>
          <w:highlight w:val="green"/>
        </w:rPr>
        <w:t xml:space="preserve">groups that </w:t>
      </w:r>
      <w:r w:rsidRPr="00BF513A">
        <w:rPr>
          <w:rStyle w:val="StyleUnderline"/>
          <w:rFonts w:asciiTheme="minorHAnsi" w:hAnsiTheme="minorHAnsi" w:cstheme="minorHAnsi"/>
        </w:rPr>
        <w:t xml:space="preserve">currently </w:t>
      </w:r>
      <w:r w:rsidRPr="00847AF8">
        <w:rPr>
          <w:rStyle w:val="StyleUnderline"/>
          <w:rFonts w:asciiTheme="minorHAnsi" w:hAnsiTheme="minorHAnsi" w:cstheme="minorHAnsi"/>
          <w:highlight w:val="green"/>
        </w:rPr>
        <w:t>experience high poverty rates and</w:t>
      </w:r>
      <w:r w:rsidRPr="00BF513A">
        <w:rPr>
          <w:rStyle w:val="StyleUnderline"/>
          <w:rFonts w:asciiTheme="minorHAnsi" w:hAnsiTheme="minorHAnsi" w:cstheme="minorHAnsi"/>
        </w:rPr>
        <w:t xml:space="preserve"> diminished life </w:t>
      </w:r>
      <w:proofErr w:type="gramStart"/>
      <w:r w:rsidRPr="00BF513A">
        <w:rPr>
          <w:rStyle w:val="StyleUnderline"/>
          <w:rFonts w:asciiTheme="minorHAnsi" w:hAnsiTheme="minorHAnsi" w:cstheme="minorHAnsi"/>
        </w:rPr>
        <w:t>chances, but</w:t>
      </w:r>
      <w:proofErr w:type="gramEnd"/>
      <w:r w:rsidRPr="00BF513A">
        <w:rPr>
          <w:rStyle w:val="StyleUnderline"/>
          <w:rFonts w:asciiTheme="minorHAnsi" w:hAnsiTheme="minorHAnsi" w:cstheme="minorHAnsi"/>
        </w:rPr>
        <w:t xml:space="preserve"> would also </w:t>
      </w:r>
      <w:r w:rsidRPr="00847AF8">
        <w:rPr>
          <w:rStyle w:val="StyleUnderline"/>
          <w:rFonts w:asciiTheme="minorHAnsi" w:hAnsiTheme="minorHAnsi" w:cstheme="minorHAnsi"/>
          <w:highlight w:val="green"/>
        </w:rPr>
        <w:t xml:space="preserve">dramatically lessen </w:t>
      </w:r>
      <w:r w:rsidRPr="00BF513A">
        <w:rPr>
          <w:rStyle w:val="StyleUnderline"/>
          <w:rFonts w:asciiTheme="minorHAnsi" w:hAnsiTheme="minorHAnsi" w:cstheme="minorHAnsi"/>
        </w:rPr>
        <w:t xml:space="preserve">the longstanding </w:t>
      </w:r>
      <w:r w:rsidRPr="00847AF8">
        <w:rPr>
          <w:rStyle w:val="Emphasis"/>
          <w:rFonts w:asciiTheme="minorHAnsi" w:hAnsiTheme="minorHAnsi" w:cstheme="minorHAnsi"/>
          <w:highlight w:val="green"/>
        </w:rPr>
        <w:t>material inequalities</w:t>
      </w:r>
      <w:r w:rsidRPr="00BF513A">
        <w:rPr>
          <w:rFonts w:asciiTheme="minorHAnsi" w:hAnsiTheme="minorHAnsi" w:cstheme="minorHAnsi"/>
          <w:sz w:val="14"/>
        </w:rPr>
        <w:t xml:space="preserve"> between blacks and non-blacks more broadly. While campaigns like #Asians4BlackLives and #ModelMinorityMutiny ostensibly extend a hand of solidarity to other racial groups, they also run the risk of falling into a certain kind of “good ally” model whereby they divert focus from the cause they support (“black lives”) back onto themselves (“Asians”). Such campaigns may also implicitly suggest that those not organizing under their specific banners are necessarily opposed to struggle for racial justice, </w:t>
      </w:r>
      <w:proofErr w:type="gramStart"/>
      <w:r w:rsidRPr="00BF513A">
        <w:rPr>
          <w:rFonts w:asciiTheme="minorHAnsi" w:hAnsiTheme="minorHAnsi" w:cstheme="minorHAnsi"/>
          <w:sz w:val="14"/>
        </w:rPr>
        <w:t>when in reality, many</w:t>
      </w:r>
      <w:proofErr w:type="gramEnd"/>
      <w:r w:rsidRPr="00BF513A">
        <w:rPr>
          <w:rFonts w:asciiTheme="minorHAnsi" w:hAnsiTheme="minorHAnsi" w:cstheme="minorHAnsi"/>
          <w:sz w:val="14"/>
        </w:rPr>
        <w:t xml:space="preserve"> could simply lack adequate information on the issue. Recent media coverage of the Peter Liang indictment, for example, has suggested that Chinese Americans in New York have been sharply divided over the case, with conservative elements demanding Liang’s acquittal and progressive groups rallying behind the Gurley family. But perhaps an even greater number of working-class Chinese immigrants are disconnected from politics altogether. Reporter Vivian Yee, who covered the Chinese community’s rift over Liang, noted of her </w:t>
      </w:r>
      <w:r w:rsidRPr="00BF513A">
        <w:rPr>
          <w:rFonts w:asciiTheme="minorHAnsi" w:hAnsiTheme="minorHAnsi" w:cstheme="minorHAnsi"/>
          <w:sz w:val="14"/>
        </w:rPr>
        <w:lastRenderedPageBreak/>
        <w:t xml:space="preserve">interview subjects, “As garment factory workers, appliance salesmen and waitresses [in Sunset Park] reached the end of the workday one evening last week, many said they had not followed the case. Most who were familiar with it declined to attach any political significance to the officer’s indictment, insisting it was not their place to do so.” Furthermore, a report from the New York City Campaign Finance Board found that in the 2008 New York City election, “tracts with higher percentages of Asians had lower voter participation rates, even when all other factors (most notably language and naturalization status) were taken into account.” Though voting is not the sole metric by which one can gauge a group’s political participation, such a statistic nevertheless suggests that Asian Americans have yet to galvanize as a meaningful force in New York City politics, though the city is home to over a million Asians — more than any other US city. As the number of Asian immigrants to the US continues to climb, Asian-American identity — as fraught as it has been historically — may serve as a necessary strategic essentialism in the struggle for equality. </w:t>
      </w:r>
      <w:r w:rsidRPr="00BF513A">
        <w:rPr>
          <w:rStyle w:val="StyleUnderline"/>
          <w:rFonts w:asciiTheme="minorHAnsi" w:hAnsiTheme="minorHAnsi" w:cstheme="minorHAnsi"/>
        </w:rPr>
        <w:t xml:space="preserve">But utilizing that identity to build much-needed political power among disparate communities will require the understanding that </w:t>
      </w:r>
      <w:r w:rsidRPr="00847AF8">
        <w:rPr>
          <w:rStyle w:val="Emphasis"/>
          <w:rFonts w:asciiTheme="minorHAnsi" w:hAnsiTheme="minorHAnsi" w:cstheme="minorHAnsi"/>
          <w:highlight w:val="green"/>
        </w:rPr>
        <w:t xml:space="preserve">simply refashioning </w:t>
      </w:r>
      <w:r w:rsidRPr="00BF513A">
        <w:rPr>
          <w:rStyle w:val="Emphasis"/>
          <w:rFonts w:asciiTheme="minorHAnsi" w:hAnsiTheme="minorHAnsi" w:cstheme="minorHAnsi"/>
        </w:rPr>
        <w:t xml:space="preserve">the public </w:t>
      </w:r>
      <w:r w:rsidRPr="00847AF8">
        <w:rPr>
          <w:rStyle w:val="Emphasis"/>
          <w:rFonts w:asciiTheme="minorHAnsi" w:hAnsiTheme="minorHAnsi" w:cstheme="minorHAnsi"/>
          <w:highlight w:val="green"/>
        </w:rPr>
        <w:t xml:space="preserve">perception </w:t>
      </w:r>
      <w:r w:rsidRPr="00BF513A">
        <w:rPr>
          <w:rStyle w:val="Emphasis"/>
          <w:rFonts w:asciiTheme="minorHAnsi" w:hAnsiTheme="minorHAnsi" w:cstheme="minorHAnsi"/>
        </w:rPr>
        <w:t xml:space="preserve">of Asian Americans </w:t>
      </w:r>
      <w:r w:rsidRPr="00847AF8">
        <w:rPr>
          <w:rStyle w:val="Emphasis"/>
          <w:rFonts w:asciiTheme="minorHAnsi" w:hAnsiTheme="minorHAnsi" w:cstheme="minorHAnsi"/>
          <w:highlight w:val="green"/>
        </w:rPr>
        <w:t>will not be sufficient</w:t>
      </w:r>
      <w:r w:rsidRPr="00BF513A">
        <w:rPr>
          <w:rFonts w:asciiTheme="minorHAnsi" w:hAnsiTheme="minorHAnsi" w:cstheme="minorHAnsi"/>
          <w:sz w:val="14"/>
        </w:rPr>
        <w:t xml:space="preserve"> to challenge the existing social order. </w:t>
      </w:r>
      <w:r w:rsidRPr="00BF513A">
        <w:rPr>
          <w:rStyle w:val="StyleUnderline"/>
          <w:rFonts w:asciiTheme="minorHAnsi" w:hAnsiTheme="minorHAnsi" w:cstheme="minorHAnsi"/>
        </w:rPr>
        <w:t xml:space="preserve">Our decades-long </w:t>
      </w:r>
      <w:r w:rsidRPr="00847AF8">
        <w:rPr>
          <w:rStyle w:val="StyleUnderline"/>
          <w:rFonts w:asciiTheme="minorHAnsi" w:hAnsiTheme="minorHAnsi" w:cstheme="minorHAnsi"/>
          <w:highlight w:val="green"/>
        </w:rPr>
        <w:t>struggle</w:t>
      </w:r>
      <w:r w:rsidRPr="00BF513A">
        <w:rPr>
          <w:rStyle w:val="StyleUnderline"/>
          <w:rFonts w:asciiTheme="minorHAnsi" w:hAnsiTheme="minorHAnsi" w:cstheme="minorHAnsi"/>
        </w:rPr>
        <w:t xml:space="preserve"> to control our image</w:t>
      </w:r>
      <w:r w:rsidRPr="00BF513A">
        <w:rPr>
          <w:rFonts w:asciiTheme="minorHAnsi" w:hAnsiTheme="minorHAnsi" w:cstheme="minorHAnsi"/>
          <w:sz w:val="14"/>
        </w:rPr>
        <w:t xml:space="preserve"> — including contemporary efforts to quash the model-minority stereotype — </w:t>
      </w:r>
      <w:r w:rsidRPr="00847AF8">
        <w:rPr>
          <w:rStyle w:val="StyleUnderline"/>
          <w:rFonts w:asciiTheme="minorHAnsi" w:hAnsiTheme="minorHAnsi" w:cstheme="minorHAnsi"/>
          <w:highlight w:val="green"/>
        </w:rPr>
        <w:t xml:space="preserve">will be toothless without a politics of </w:t>
      </w:r>
      <w:r w:rsidRPr="00BF513A">
        <w:rPr>
          <w:rStyle w:val="StyleUnderline"/>
          <w:rFonts w:asciiTheme="minorHAnsi" w:hAnsiTheme="minorHAnsi" w:cstheme="minorHAnsi"/>
        </w:rPr>
        <w:t xml:space="preserve">radical wealth </w:t>
      </w:r>
      <w:r w:rsidRPr="00847AF8">
        <w:rPr>
          <w:rStyle w:val="StyleUnderline"/>
          <w:rFonts w:asciiTheme="minorHAnsi" w:hAnsiTheme="minorHAnsi" w:cstheme="minorHAnsi"/>
          <w:highlight w:val="green"/>
        </w:rPr>
        <w:t xml:space="preserve">redistribution to attack the economic system that </w:t>
      </w:r>
      <w:r w:rsidRPr="00BF513A">
        <w:rPr>
          <w:rStyle w:val="StyleUnderline"/>
          <w:rFonts w:asciiTheme="minorHAnsi" w:hAnsiTheme="minorHAnsi" w:cstheme="minorHAnsi"/>
        </w:rPr>
        <w:t xml:space="preserve">exploits and </w:t>
      </w:r>
      <w:r w:rsidRPr="00847AF8">
        <w:rPr>
          <w:rStyle w:val="StyleUnderline"/>
          <w:rFonts w:asciiTheme="minorHAnsi" w:hAnsiTheme="minorHAnsi" w:cstheme="minorHAnsi"/>
          <w:highlight w:val="green"/>
        </w:rPr>
        <w:t xml:space="preserve">oppresses </w:t>
      </w:r>
      <w:r w:rsidRPr="00BF513A">
        <w:rPr>
          <w:rStyle w:val="StyleUnderline"/>
          <w:rFonts w:asciiTheme="minorHAnsi" w:hAnsiTheme="minorHAnsi" w:cstheme="minorHAnsi"/>
        </w:rPr>
        <w:t xml:space="preserve">all </w:t>
      </w:r>
      <w:r w:rsidRPr="00847AF8">
        <w:rPr>
          <w:rStyle w:val="StyleUnderline"/>
          <w:rFonts w:asciiTheme="minorHAnsi" w:hAnsiTheme="minorHAnsi" w:cstheme="minorHAnsi"/>
          <w:highlight w:val="green"/>
        </w:rPr>
        <w:t>workers</w:t>
      </w:r>
      <w:r w:rsidRPr="00BF513A">
        <w:rPr>
          <w:rFonts w:asciiTheme="minorHAnsi" w:hAnsiTheme="minorHAnsi" w:cstheme="minorHAnsi"/>
          <w:sz w:val="14"/>
        </w:rPr>
        <w:t>.</w:t>
      </w:r>
    </w:p>
    <w:p w14:paraId="7A7F4C7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928855291">
    <w:abstractNumId w:val="10"/>
  </w:num>
  <w:num w:numId="2" w16cid:durableId="685525486">
    <w:abstractNumId w:val="8"/>
  </w:num>
  <w:num w:numId="3" w16cid:durableId="1691373452">
    <w:abstractNumId w:val="7"/>
  </w:num>
  <w:num w:numId="4" w16cid:durableId="831720534">
    <w:abstractNumId w:val="6"/>
  </w:num>
  <w:num w:numId="5" w16cid:durableId="1941526470">
    <w:abstractNumId w:val="5"/>
  </w:num>
  <w:num w:numId="6" w16cid:durableId="997269450">
    <w:abstractNumId w:val="9"/>
  </w:num>
  <w:num w:numId="7" w16cid:durableId="625744633">
    <w:abstractNumId w:val="4"/>
  </w:num>
  <w:num w:numId="8" w16cid:durableId="409431515">
    <w:abstractNumId w:val="3"/>
  </w:num>
  <w:num w:numId="9" w16cid:durableId="1324622040">
    <w:abstractNumId w:val="2"/>
  </w:num>
  <w:num w:numId="10" w16cid:durableId="1015693322">
    <w:abstractNumId w:val="1"/>
  </w:num>
  <w:num w:numId="11" w16cid:durableId="15388566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223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394"/>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2239"/>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D84E43"/>
  <w14:defaultImageDpi w14:val="300"/>
  <w15:docId w15:val="{C600158B-4831-8745-9CB3-38E37C658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0223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022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022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022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60223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022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2239"/>
  </w:style>
  <w:style w:type="character" w:customStyle="1" w:styleId="Heading1Char">
    <w:name w:val="Heading 1 Char"/>
    <w:aliases w:val="Pocket Char"/>
    <w:basedOn w:val="DefaultParagraphFont"/>
    <w:link w:val="Heading1"/>
    <w:uiPriority w:val="9"/>
    <w:rsid w:val="006022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0223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02239"/>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60223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02239"/>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602239"/>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
    <w:basedOn w:val="DefaultParagraphFont"/>
    <w:link w:val="textbold"/>
    <w:uiPriority w:val="20"/>
    <w:qFormat/>
    <w:rsid w:val="0060223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0223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at Char1,BlockText Char1,Tags v 2 Char1,TAG "/>
    <w:basedOn w:val="DefaultParagraphFont"/>
    <w:uiPriority w:val="99"/>
    <w:unhideWhenUsed/>
    <w:rsid w:val="00602239"/>
    <w:rPr>
      <w:color w:val="auto"/>
      <w:u w:val="none"/>
    </w:rPr>
  </w:style>
  <w:style w:type="paragraph" w:styleId="DocumentMap">
    <w:name w:val="Document Map"/>
    <w:basedOn w:val="Normal"/>
    <w:link w:val="DocumentMapChar"/>
    <w:uiPriority w:val="99"/>
    <w:semiHidden/>
    <w:unhideWhenUsed/>
    <w:rsid w:val="006022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2239"/>
    <w:rPr>
      <w:rFonts w:ascii="Lucida Grande" w:hAnsi="Lucida Grande" w:cs="Lucida Grande"/>
    </w:rPr>
  </w:style>
  <w:style w:type="paragraph" w:customStyle="1" w:styleId="textbold">
    <w:name w:val="text bold"/>
    <w:basedOn w:val="Normal"/>
    <w:link w:val="Emphasis"/>
    <w:uiPriority w:val="20"/>
    <w:qFormat/>
    <w:rsid w:val="00602239"/>
    <w:pPr>
      <w:widowControl w:val="0"/>
      <w:ind w:left="720"/>
      <w:jc w:val="both"/>
    </w:pPr>
    <w:rPr>
      <w:b/>
      <w:iCs/>
      <w:u w:val="single"/>
      <w:bdr w:val="single" w:sz="12" w:space="0" w:color="auto"/>
    </w:rPr>
  </w:style>
  <w:style w:type="paragraph" w:customStyle="1" w:styleId="Emphasize">
    <w:name w:val="Emphasize"/>
    <w:basedOn w:val="Normal"/>
    <w:uiPriority w:val="20"/>
    <w:qFormat/>
    <w:rsid w:val="00602239"/>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15/07/chua-changelab-nakagawa-model-minority" TargetMode="External"/><Relationship Id="rId5" Type="http://schemas.openxmlformats.org/officeDocument/2006/relationships/numbering" Target="numbering.xml"/><Relationship Id="rId10" Type="http://schemas.openxmlformats.org/officeDocument/2006/relationships/hyperlink" Target="https://jacobinmag.com/2017/08/socialist-left-democratic-socialists-america-dsa" TargetMode="External"/><Relationship Id="rId4" Type="http://schemas.openxmlformats.org/officeDocument/2006/relationships/customXml" Target="../customXml/item4.xml"/><Relationship Id="rId9" Type="http://schemas.openxmlformats.org/officeDocument/2006/relationships/hyperlink" Target="https://thelawdictionary.org/j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18</Pages>
  <Words>10493</Words>
  <Characters>59811</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70164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2</cp:revision>
  <dcterms:created xsi:type="dcterms:W3CDTF">2022-04-23T14:06:00Z</dcterms:created>
  <dcterms:modified xsi:type="dcterms:W3CDTF">2022-04-23T14:45:00Z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