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5FFAA" w14:textId="77777777" w:rsidR="006C6B14" w:rsidRDefault="006C6B14" w:rsidP="006C6B14">
      <w:pPr>
        <w:pStyle w:val="Heading2"/>
      </w:pPr>
    </w:p>
    <w:p w14:paraId="136C4F16" w14:textId="77777777" w:rsidR="006C6B14" w:rsidRDefault="006C6B14" w:rsidP="006C6B14">
      <w:pPr>
        <w:pStyle w:val="Heading2"/>
      </w:pPr>
    </w:p>
    <w:p w14:paraId="294CA052" w14:textId="3560CB5E" w:rsidR="00E42E4C" w:rsidRDefault="006C6B14" w:rsidP="006C6B14">
      <w:pPr>
        <w:pStyle w:val="Heading2"/>
      </w:pPr>
      <w:r>
        <w:lastRenderedPageBreak/>
        <w:t xml:space="preserve">1 (100) </w:t>
      </w:r>
    </w:p>
    <w:p w14:paraId="5640DB31" w14:textId="4827D6B6" w:rsidR="006C6B14" w:rsidRPr="00DE33BD" w:rsidRDefault="006C6B14" w:rsidP="006C6B14">
      <w:pPr>
        <w:pStyle w:val="Heading4"/>
        <w:rPr>
          <w:rFonts w:cs="Calibri"/>
        </w:rPr>
      </w:pPr>
      <w:r>
        <w:rPr>
          <w:rFonts w:cs="Calibri"/>
        </w:rPr>
        <w:t xml:space="preserve">The </w:t>
      </w:r>
      <w:proofErr w:type="spellStart"/>
      <w:r w:rsidR="00706943">
        <w:rPr>
          <w:rFonts w:cs="Calibri"/>
        </w:rPr>
        <w:t>aff</w:t>
      </w:r>
      <w:proofErr w:type="spellEnd"/>
      <w:r w:rsidRPr="00DE33BD">
        <w:rPr>
          <w:rFonts w:cs="Calibri"/>
        </w:rPr>
        <w:t xml:space="preserve"> requires clarifying international space law---causes strategic bargaining to extract concessions </w:t>
      </w:r>
    </w:p>
    <w:p w14:paraId="1125CB5C" w14:textId="77777777" w:rsidR="006C6B14" w:rsidRPr="00DE33BD" w:rsidRDefault="006C6B14" w:rsidP="006C6B14">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71F732C1" w14:textId="77777777" w:rsidR="006C6B14" w:rsidRPr="00DE33BD" w:rsidRDefault="006C6B14" w:rsidP="006C6B14">
      <w:pPr>
        <w:rPr>
          <w:sz w:val="16"/>
          <w:szCs w:val="16"/>
        </w:rPr>
      </w:pPr>
      <w:r w:rsidRPr="00DE33BD">
        <w:rPr>
          <w:sz w:val="16"/>
          <w:szCs w:val="16"/>
        </w:rPr>
        <w:t>V. MITIGATION VS. REMOVAL</w:t>
      </w:r>
    </w:p>
    <w:p w14:paraId="33630801" w14:textId="77777777" w:rsidR="006C6B14" w:rsidRPr="00DE33BD" w:rsidRDefault="006C6B14" w:rsidP="006C6B14">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7936EBCC" w14:textId="77777777" w:rsidR="006C6B14" w:rsidRPr="00DD79F1" w:rsidRDefault="006C6B14" w:rsidP="006C6B14">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4B00DE5B" w14:textId="77777777" w:rsidR="006C6B14" w:rsidRPr="00DE33BD" w:rsidRDefault="006C6B14" w:rsidP="006C6B14">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7B5F1C9A" w14:textId="77777777" w:rsidR="006C6B14" w:rsidRPr="00DE33BD" w:rsidRDefault="006C6B14" w:rsidP="006C6B14">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0AD92E18" w14:textId="77777777" w:rsidR="006C6B14" w:rsidRPr="00DE33BD" w:rsidRDefault="006C6B14" w:rsidP="006C6B14">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48CA02CB" w14:textId="77777777" w:rsidR="006C6B14" w:rsidRPr="00212B24" w:rsidRDefault="006C6B14" w:rsidP="006C6B14">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08DA08CE" w14:textId="77777777" w:rsidR="006C6B14" w:rsidRDefault="006C6B14" w:rsidP="006C6B14">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2F907F42" w14:textId="77777777" w:rsidR="006C6B14" w:rsidRPr="00EB170E" w:rsidRDefault="006C6B14" w:rsidP="006C6B14">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556ED833" w14:textId="77777777" w:rsidR="006C6B14" w:rsidRPr="00FE63F2" w:rsidRDefault="006C6B14" w:rsidP="006C6B14">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1868F279" w14:textId="77777777" w:rsidR="006C6B14" w:rsidRPr="00FE63F2" w:rsidRDefault="006C6B14" w:rsidP="006C6B14">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w:t>
      </w:r>
      <w:r w:rsidRPr="00FE63F2">
        <w:rPr>
          <w:sz w:val="16"/>
        </w:rPr>
        <w:lastRenderedPageBreak/>
        <w:t>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0D2ACC8C" w14:textId="77777777" w:rsidR="006C6B14" w:rsidRPr="00FE63F2" w:rsidRDefault="006C6B14" w:rsidP="006C6B14">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3DF5E05D" w14:textId="77777777" w:rsidR="006C6B14" w:rsidRPr="00FE63F2" w:rsidRDefault="006C6B14" w:rsidP="006C6B14">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1CAD30E5" w14:textId="77777777" w:rsidR="006C6B14" w:rsidRPr="00E54708" w:rsidRDefault="006C6B14" w:rsidP="006C6B14">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3B398441" w14:textId="77777777" w:rsidR="006C6B14" w:rsidRPr="00FE63F2" w:rsidRDefault="006C6B14" w:rsidP="006C6B14">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28937AE5" w14:textId="77777777" w:rsidR="006C6B14" w:rsidRPr="00FE63F2" w:rsidRDefault="006C6B14" w:rsidP="006C6B14">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3CDE6F65" w14:textId="77777777" w:rsidR="006C6B14" w:rsidRPr="00FE63F2" w:rsidRDefault="006C6B14" w:rsidP="006C6B14">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3C64451E" w14:textId="77777777" w:rsidR="006C6B14" w:rsidRPr="007F01F5" w:rsidRDefault="006C6B14" w:rsidP="006C6B14">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6DBC580D" w14:textId="77777777" w:rsidR="006C6B14" w:rsidRDefault="006C6B14" w:rsidP="006C6B14">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6D8AE7DA" w14:textId="77777777" w:rsidR="006C6B14" w:rsidRDefault="006C6B14" w:rsidP="006C6B14">
      <w:pPr>
        <w:pStyle w:val="Heading4"/>
      </w:pPr>
      <w:r>
        <w:t>The PPWT prohibits space-based missile defense</w:t>
      </w:r>
    </w:p>
    <w:p w14:paraId="04ED7D3A" w14:textId="77777777" w:rsidR="006C6B14" w:rsidRDefault="006C6B14" w:rsidP="006C6B14">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9" w:history="1">
        <w:r w:rsidRPr="00DF3EC5">
          <w:rPr>
            <w:rStyle w:val="Hyperlink"/>
          </w:rPr>
          <w:t>https://digitalcommons.unl.edu/cgi/viewcontent.cgi?referer=&amp;httpsredir=1&amp;article=1086&amp;context=spacelaw</w:t>
        </w:r>
      </w:hyperlink>
    </w:p>
    <w:p w14:paraId="25E9C442" w14:textId="77777777" w:rsidR="006C6B14" w:rsidRPr="00CA7AC9" w:rsidRDefault="006C6B14" w:rsidP="006C6B14">
      <w:pPr>
        <w:rPr>
          <w:sz w:val="16"/>
          <w:szCs w:val="16"/>
        </w:rPr>
      </w:pPr>
      <w:r w:rsidRPr="00CA7AC9">
        <w:rPr>
          <w:sz w:val="16"/>
          <w:szCs w:val="16"/>
        </w:rPr>
        <w:t>B. Avoid Arms Control Traps in Space</w:t>
      </w:r>
    </w:p>
    <w:p w14:paraId="141AD592" w14:textId="77777777" w:rsidR="006C6B14" w:rsidRPr="00212B24" w:rsidRDefault="006C6B14" w:rsidP="006C6B14">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6480015A" w14:textId="77777777" w:rsidR="006C6B14" w:rsidRPr="00212B24" w:rsidRDefault="006C6B14" w:rsidP="006C6B14">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1DC0C632" w14:textId="77777777" w:rsidR="006C6B14" w:rsidRPr="00CA7AC9" w:rsidRDefault="006C6B14" w:rsidP="006C6B14">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0780203E" w14:textId="77777777" w:rsidR="006C6B14" w:rsidRPr="00CA7AC9" w:rsidRDefault="006C6B14" w:rsidP="006C6B14">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5961A737" w14:textId="77777777" w:rsidR="006C6B14" w:rsidRPr="00212B24" w:rsidRDefault="006C6B14" w:rsidP="006C6B14">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1258C7C5" w14:textId="77777777" w:rsidR="006C6B14" w:rsidRDefault="006C6B14" w:rsidP="006C6B14">
      <w:pPr>
        <w:pStyle w:val="Heading4"/>
      </w:pPr>
      <w:r>
        <w:t>Causes rogue state missile threats---that escalates</w:t>
      </w:r>
    </w:p>
    <w:p w14:paraId="72F47B6C" w14:textId="77777777" w:rsidR="006C6B14" w:rsidRPr="00826255" w:rsidRDefault="006C6B14" w:rsidP="006C6B14">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282FDA8B" w14:textId="77777777" w:rsidR="006C6B14" w:rsidRPr="001C1B40" w:rsidRDefault="006C6B14" w:rsidP="006C6B14">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4EDFC729" w14:textId="77777777" w:rsidR="006C6B14" w:rsidRPr="001C1B40" w:rsidRDefault="006C6B14" w:rsidP="006C6B14">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79E8405D" w14:textId="77777777" w:rsidR="006C6B14" w:rsidRPr="00422DF9" w:rsidRDefault="006C6B14" w:rsidP="006C6B14">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5DFA3322" w14:textId="77777777" w:rsidR="006C6B14" w:rsidRPr="00A86086" w:rsidRDefault="006C6B14" w:rsidP="006C6B14">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62888939" w14:textId="77777777" w:rsidR="006C6B14" w:rsidRPr="00587AC9" w:rsidRDefault="006C6B14" w:rsidP="006C6B14">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2B0542CC" w14:textId="77777777" w:rsidR="006C6B14" w:rsidRPr="00252179" w:rsidRDefault="006C6B14" w:rsidP="006C6B14">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03E065F4" w14:textId="77777777" w:rsidR="006C6B14" w:rsidRPr="00252179" w:rsidRDefault="006C6B14" w:rsidP="006C6B14">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37166FE7" w14:textId="77777777" w:rsidR="006C6B14" w:rsidRPr="006C6B14" w:rsidRDefault="006C6B14" w:rsidP="006C6B14"/>
    <w:p w14:paraId="18D81E01" w14:textId="6D9877C1" w:rsidR="006C6B14" w:rsidRDefault="006C6B14" w:rsidP="006C6B14">
      <w:pPr>
        <w:pStyle w:val="Heading2"/>
      </w:pPr>
      <w:r>
        <w:lastRenderedPageBreak/>
        <w:t>2 (</w:t>
      </w:r>
      <w:r w:rsidR="0061728B">
        <w:t>80</w:t>
      </w:r>
      <w:r>
        <w:t>)</w:t>
      </w:r>
    </w:p>
    <w:p w14:paraId="18CEEE4E" w14:textId="77777777" w:rsidR="006C6B14" w:rsidRDefault="006C6B14" w:rsidP="006C6B14">
      <w:pPr>
        <w:pStyle w:val="Heading3"/>
      </w:pPr>
      <w:r>
        <w:lastRenderedPageBreak/>
        <w:t>1NC – Core</w:t>
      </w:r>
    </w:p>
    <w:p w14:paraId="5598F7EF" w14:textId="494831F2" w:rsidR="006C6B14" w:rsidRDefault="006C6B14" w:rsidP="006C6B14">
      <w:pPr>
        <w:pStyle w:val="Heading4"/>
      </w:pPr>
      <w:r>
        <w:t>[</w:t>
      </w:r>
      <w:r w:rsidR="00A83F26">
        <w:t>states</w:t>
      </w:r>
      <w:r>
        <w:t>] ought to:</w:t>
      </w:r>
    </w:p>
    <w:p w14:paraId="686C5E3E" w14:textId="77777777" w:rsidR="006C6B14" w:rsidRPr="007529D5" w:rsidRDefault="006C6B14" w:rsidP="006C6B14">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2068693C" w14:textId="77777777" w:rsidR="006C6B14" w:rsidRPr="007529D5" w:rsidRDefault="006C6B14" w:rsidP="006C6B14">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6099EE2C" w14:textId="77777777" w:rsidR="006C6B14" w:rsidRPr="007529D5" w:rsidRDefault="006C6B14" w:rsidP="006C6B14">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0C5303DA" w14:textId="71B0F5C4" w:rsidR="006C6B14" w:rsidRDefault="006C6B14" w:rsidP="006C6B14"/>
    <w:p w14:paraId="2CD14CC7" w14:textId="6BECADC0" w:rsidR="00A83F26" w:rsidRPr="007529D5" w:rsidRDefault="00A83F26" w:rsidP="006C6B14">
      <w:r>
        <w:t>Prove that it is unjust certain instances – goes against</w:t>
      </w:r>
      <w:r w:rsidR="0061728B">
        <w:t xml:space="preserve"> any </w:t>
      </w:r>
      <w:proofErr w:type="spellStart"/>
      <w:r w:rsidR="0061728B">
        <w:t>rez</w:t>
      </w:r>
      <w:proofErr w:type="spellEnd"/>
      <w:r w:rsidR="0061728B">
        <w:t xml:space="preserve"> trick</w:t>
      </w:r>
    </w:p>
    <w:p w14:paraId="67C76AF4" w14:textId="77777777" w:rsidR="006C6B14" w:rsidRPr="00DE27BE" w:rsidRDefault="006C6B14" w:rsidP="006C6B14">
      <w:pPr>
        <w:pStyle w:val="Heading4"/>
      </w:pPr>
      <w:r>
        <w:t xml:space="preserve">Solves the </w:t>
      </w:r>
      <w:proofErr w:type="spellStart"/>
      <w:r>
        <w:t>Aff</w:t>
      </w:r>
      <w:proofErr w:type="spellEnd"/>
      <w:r>
        <w:t>.</w:t>
      </w:r>
    </w:p>
    <w:p w14:paraId="685F0BA6" w14:textId="77777777" w:rsidR="006C6B14" w:rsidRPr="0050183F" w:rsidRDefault="006C6B14" w:rsidP="006C6B14">
      <w:pPr>
        <w:rPr>
          <w:szCs w:val="22"/>
        </w:rPr>
      </w:pPr>
      <w:hyperlink r:id="rId10"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1"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214EC68F" w14:textId="77777777" w:rsidR="006C6B14" w:rsidRDefault="006C6B14" w:rsidP="006C6B14"/>
    <w:p w14:paraId="66241AF6" w14:textId="77777777" w:rsidR="006C6B14" w:rsidRDefault="006C6B14" w:rsidP="006C6B14"/>
    <w:p w14:paraId="122B465B" w14:textId="77777777" w:rsidR="006C6B14" w:rsidRPr="00DE33BD" w:rsidRDefault="006C6B14" w:rsidP="006C6B14"/>
    <w:p w14:paraId="2136D59F" w14:textId="77777777" w:rsidR="006C6B14" w:rsidRPr="00DE27BE" w:rsidRDefault="006C6B14" w:rsidP="006C6B14">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 xml:space="preserve">customary rule of </w:t>
      </w:r>
      <w:r w:rsidRPr="006C75E4">
        <w:rPr>
          <w:rStyle w:val="Emphasis"/>
          <w:szCs w:val="22"/>
          <w:highlight w:val="green"/>
        </w:rPr>
        <w:lastRenderedPageBreak/>
        <w:t>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4FADEFF4" w14:textId="77777777" w:rsidR="006C6B14" w:rsidRPr="00DE33BD" w:rsidRDefault="006C6B14" w:rsidP="006C6B14"/>
    <w:p w14:paraId="5EDB5083" w14:textId="77777777" w:rsidR="006C6B14" w:rsidRPr="00DE27BE" w:rsidRDefault="006C6B14" w:rsidP="006C6B14"/>
    <w:p w14:paraId="1EAC8882" w14:textId="04302BA5" w:rsidR="006C6B14" w:rsidRDefault="006C6B14" w:rsidP="006C6B14">
      <w:pPr>
        <w:pStyle w:val="Heading4"/>
        <w:rPr>
          <w:rFonts w:cs="Calibri"/>
        </w:rPr>
      </w:pPr>
      <w:r>
        <w:rPr>
          <w:rFonts w:cs="Calibri"/>
        </w:rPr>
        <w:t>That competes ---</w:t>
      </w:r>
    </w:p>
    <w:p w14:paraId="5305FDB7" w14:textId="77777777" w:rsidR="00A83F26" w:rsidRDefault="00A83F26" w:rsidP="00A83F26">
      <w:pPr>
        <w:pStyle w:val="Heading4"/>
      </w:pPr>
      <w:r>
        <w:t>] Widespread support for OST overhaul means a new treaty is likely---top military leaders are pushing it.</w:t>
      </w:r>
    </w:p>
    <w:p w14:paraId="27E32D60" w14:textId="77777777" w:rsidR="00A83F26" w:rsidRPr="00CF7516" w:rsidRDefault="00A83F26" w:rsidP="00A83F26">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2"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515071D3" w14:textId="77777777" w:rsidR="00A83F26" w:rsidRPr="00B63600" w:rsidRDefault="00A83F26" w:rsidP="00A83F26"/>
    <w:p w14:paraId="162B7D1A" w14:textId="77777777" w:rsidR="00A83F26" w:rsidRPr="00804FA2" w:rsidRDefault="00A83F26" w:rsidP="00A83F26"/>
    <w:p w14:paraId="1D6B12EF" w14:textId="77777777" w:rsidR="00A83F26" w:rsidRPr="00CF7516" w:rsidRDefault="00A83F26" w:rsidP="00A83F26">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3"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2FC20F0D" w14:textId="77777777" w:rsidR="00A83F26" w:rsidRPr="00CF7516" w:rsidRDefault="00A83F26" w:rsidP="00A83F26">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42C8305A" w14:textId="77777777" w:rsidR="00A83F26" w:rsidRPr="00CF7516" w:rsidRDefault="00A83F26" w:rsidP="00A83F26">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14F3C33E" w14:textId="77777777" w:rsidR="00A83F26" w:rsidRPr="00CF7516" w:rsidRDefault="00A83F26" w:rsidP="00A83F26">
      <w:pPr>
        <w:rPr>
          <w:szCs w:val="22"/>
        </w:rPr>
      </w:pPr>
      <w:r w:rsidRPr="00CF7516">
        <w:rPr>
          <w:szCs w:val="22"/>
        </w:rPr>
        <w:t>The year-long study, </w:t>
      </w:r>
      <w:hyperlink r:id="rId14"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5" w:history="1">
        <w:r w:rsidRPr="00CF7516">
          <w:rPr>
            <w:rStyle w:val="Hyperlink"/>
            <w:rFonts w:eastAsiaTheme="majorEastAsia"/>
            <w:szCs w:val="22"/>
          </w:rPr>
          <w:t>op-ed in Breaking D,</w:t>
        </w:r>
      </w:hyperlink>
      <w:r w:rsidRPr="00CF7516">
        <w:rPr>
          <w:szCs w:val="22"/>
        </w:rPr>
        <w:t xml:space="preserve"> “Great-power </w:t>
      </w:r>
      <w:r w:rsidRPr="00CF7516">
        <w:rPr>
          <w:szCs w:val="22"/>
        </w:rPr>
        <w:lastRenderedPageBreak/>
        <w:t>competition among the United States, China, and Russia has launched into outer space without rules governing the game.”</w:t>
      </w:r>
    </w:p>
    <w:p w14:paraId="6695CD21" w14:textId="77777777" w:rsidR="00A83F26" w:rsidRPr="00CF7516" w:rsidRDefault="00A83F26" w:rsidP="00A83F26">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1BEB6041" w14:textId="77777777" w:rsidR="00A83F26" w:rsidRDefault="00A83F26" w:rsidP="00A83F26">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6"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47070CCB" w14:textId="748295E5" w:rsidR="00A83F26" w:rsidRDefault="00A83F26" w:rsidP="00A83F26"/>
    <w:p w14:paraId="50BD5D57" w14:textId="77777777" w:rsidR="00A83F26" w:rsidRPr="00A83F26" w:rsidRDefault="00A83F26" w:rsidP="00A83F26"/>
    <w:p w14:paraId="183A992D" w14:textId="77777777" w:rsidR="006C6B14" w:rsidRDefault="006C6B14" w:rsidP="006C6B14">
      <w:pPr>
        <w:pStyle w:val="Heading4"/>
      </w:pPr>
      <w:r>
        <w:t>2] Space law is typically treaty-based---Russian and Chinese proposals prove.</w:t>
      </w:r>
    </w:p>
    <w:p w14:paraId="1B130E05" w14:textId="77777777" w:rsidR="006C6B14" w:rsidRDefault="006C6B14" w:rsidP="006C6B14">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7"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450D91E9" w14:textId="77777777" w:rsidR="006C6B14" w:rsidRPr="00937040" w:rsidRDefault="006C6B14" w:rsidP="006C6B14">
      <w:pPr>
        <w:rPr>
          <w:szCs w:val="22"/>
        </w:rPr>
      </w:pPr>
    </w:p>
    <w:p w14:paraId="34A3650C" w14:textId="77777777" w:rsidR="006C6B14" w:rsidRPr="00477939" w:rsidRDefault="006C6B14" w:rsidP="006C6B14">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7B68492F" w14:textId="77777777" w:rsidR="006C6B14" w:rsidRPr="00477939" w:rsidRDefault="006C6B14" w:rsidP="006C6B14">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6ACC8961" w14:textId="77777777" w:rsidR="006C6B14" w:rsidRPr="00477939" w:rsidRDefault="006C6B14" w:rsidP="006C6B14">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43BF5170" w14:textId="77777777" w:rsidR="006C6B14" w:rsidRPr="00477939" w:rsidRDefault="006C6B14" w:rsidP="006C6B14">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1DA411A0" w14:textId="77777777" w:rsidR="006C6B14" w:rsidRPr="00477939" w:rsidRDefault="006C6B14" w:rsidP="006C6B14">
      <w:pPr>
        <w:rPr>
          <w:szCs w:val="22"/>
        </w:rPr>
      </w:pPr>
      <w:r w:rsidRPr="00477939">
        <w:rPr>
          <w:szCs w:val="22"/>
          <w:u w:val="single"/>
        </w:rPr>
        <w:lastRenderedPageBreak/>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3A44FC18" w14:textId="77777777" w:rsidR="006C6B14" w:rsidRDefault="006C6B14" w:rsidP="006C6B14">
      <w:pPr>
        <w:pStyle w:val="Heading4"/>
      </w:pPr>
      <w:r>
        <w:t>3] Treaties are the foundation of space law.</w:t>
      </w:r>
    </w:p>
    <w:p w14:paraId="0387FDD0" w14:textId="77777777" w:rsidR="006C6B14" w:rsidRPr="00937040" w:rsidRDefault="006C6B14" w:rsidP="006C6B14">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8"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1320C6EB" w14:textId="77777777" w:rsidR="006C6B14" w:rsidRPr="00937040" w:rsidRDefault="006C6B14" w:rsidP="006C6B14"/>
    <w:p w14:paraId="6B7BDB3E" w14:textId="77777777" w:rsidR="006C6B14" w:rsidRPr="00253B27" w:rsidRDefault="006C6B14" w:rsidP="006C6B14">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0996CA5E" w14:textId="77777777" w:rsidR="006C6B14" w:rsidRDefault="006C6B14" w:rsidP="006C6B14"/>
    <w:p w14:paraId="78DE40E7" w14:textId="77777777" w:rsidR="006C6B14" w:rsidRPr="00840343" w:rsidRDefault="006C6B14" w:rsidP="006C6B14"/>
    <w:p w14:paraId="016CC613" w14:textId="77777777" w:rsidR="006C6B14" w:rsidRPr="00B63600" w:rsidRDefault="006C6B14" w:rsidP="006C6B14">
      <w:pPr>
        <w:rPr>
          <w:szCs w:val="22"/>
        </w:rPr>
      </w:pPr>
    </w:p>
    <w:p w14:paraId="44F76699" w14:textId="77777777" w:rsidR="006C6B14" w:rsidRPr="00DE33BD" w:rsidRDefault="006C6B14" w:rsidP="006C6B14">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6227CF0D" w14:textId="77777777" w:rsidR="006C6B14" w:rsidRPr="00DE33BD" w:rsidRDefault="006C6B14" w:rsidP="006C6B14">
      <w:r w:rsidRPr="00DE33BD">
        <w:rPr>
          <w:rStyle w:val="Style13ptBold"/>
        </w:rPr>
        <w:t>Koplow, 9</w:t>
      </w:r>
      <w:r w:rsidRPr="00DE33BD">
        <w:t xml:space="preserve"> – Professor of Law, Georgetown University Law Center.</w:t>
      </w:r>
    </w:p>
    <w:p w14:paraId="2C3F185D" w14:textId="77777777" w:rsidR="006C6B14" w:rsidRPr="00DE33BD" w:rsidRDefault="006C6B14" w:rsidP="006C6B14">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0B967E2E" w14:textId="77777777" w:rsidR="006C6B14" w:rsidRPr="00DE33BD" w:rsidRDefault="006C6B14" w:rsidP="006C6B14"/>
    <w:p w14:paraId="27736EBF" w14:textId="77777777" w:rsidR="006C6B14" w:rsidRPr="00DE33BD" w:rsidRDefault="006C6B14" w:rsidP="006C6B14"/>
    <w:p w14:paraId="126C6C88" w14:textId="77777777" w:rsidR="006C6B14" w:rsidRPr="00DE33BD" w:rsidRDefault="006C6B14" w:rsidP="006C6B14">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648C5A65" w14:textId="77777777" w:rsidR="006C6B14" w:rsidRPr="00DE33BD" w:rsidRDefault="006C6B14" w:rsidP="006C6B14">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54D55FF4" w14:textId="77777777" w:rsidR="006C6B14" w:rsidRPr="006C6B14" w:rsidRDefault="006C6B14" w:rsidP="006C6B14"/>
    <w:p w14:paraId="560920B9" w14:textId="61537472" w:rsidR="006C6B14" w:rsidRDefault="006C6B14" w:rsidP="006C6B14">
      <w:pPr>
        <w:pStyle w:val="Heading2"/>
      </w:pPr>
      <w:r>
        <w:lastRenderedPageBreak/>
        <w:t>3 (150)</w:t>
      </w:r>
    </w:p>
    <w:p w14:paraId="2AE45CBE" w14:textId="77777777" w:rsidR="00A83F26" w:rsidRDefault="006C6B14" w:rsidP="006C6B14">
      <w:pPr>
        <w:pStyle w:val="Heading4"/>
      </w:pPr>
      <w:r>
        <w:t xml:space="preserve">Counterplan: </w:t>
      </w:r>
    </w:p>
    <w:p w14:paraId="06783DF9" w14:textId="70AAE094" w:rsidR="00A83F26" w:rsidRDefault="006C6B14" w:rsidP="00A83F26">
      <w:pPr>
        <w:pStyle w:val="Heading4"/>
        <w:numPr>
          <w:ilvl w:val="0"/>
          <w:numId w:val="12"/>
        </w:numPr>
      </w:pPr>
      <w:r>
        <w:t>Property rights for asteroids should be governed by the doctrine of appropriation. Private appropriation of non-asteroid celestial bodies should be prohibited.</w:t>
      </w:r>
    </w:p>
    <w:p w14:paraId="371B69FC" w14:textId="77777777" w:rsidR="006C6B14" w:rsidRDefault="006C6B14" w:rsidP="006C6B14">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31BDB75F" w14:textId="77777777" w:rsidR="006C6B14" w:rsidRPr="009854A3" w:rsidRDefault="006C6B14" w:rsidP="006C6B14">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563094A6" w14:textId="77777777" w:rsidR="006C6B14" w:rsidRPr="006C6B14" w:rsidRDefault="006C6B14" w:rsidP="006C6B14">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 xml:space="preserve">exploration of space can be financed </w:t>
      </w:r>
      <w:r w:rsidRPr="006C6B14">
        <w:rPr>
          <w:rStyle w:val="StyleUnderline"/>
        </w:rPr>
        <w:t xml:space="preserve">and incentivized </w:t>
      </w:r>
      <w:r w:rsidRPr="001F7CD6">
        <w:rPr>
          <w:rStyle w:val="StyleUnderline"/>
          <w:highlight w:val="yellow"/>
        </w:rPr>
        <w:t>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C6B14">
        <w:rPr>
          <w:sz w:val="16"/>
        </w:rPr>
        <w:t xml:space="preserve">. </w:t>
      </w:r>
      <w:r w:rsidRPr="006C6B14">
        <w:rPr>
          <w:rStyle w:val="StyleUnderline"/>
        </w:rPr>
        <w:t>Some</w:t>
      </w:r>
      <w:r w:rsidRPr="006C6B14">
        <w:rPr>
          <w:sz w:val="16"/>
        </w:rPr>
        <w:t xml:space="preserve"> legal scholars have </w:t>
      </w:r>
      <w:r w:rsidRPr="006C6B14">
        <w:rPr>
          <w:rStyle w:val="StyleUnderline"/>
        </w:rPr>
        <w:t>suggested</w:t>
      </w:r>
      <w:r w:rsidRPr="001F7CD6">
        <w:rPr>
          <w:rStyle w:val="StyleUnderline"/>
          <w:highlight w:val="yellow"/>
        </w:rPr>
        <w:t xml:space="preserve">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6C6B14">
        <w:rPr>
          <w:rStyle w:val="StyleUnderline"/>
        </w:rPr>
        <w:t>appropriation would be more appropriate</w:t>
      </w:r>
      <w:r w:rsidRPr="006C6B14">
        <w:rPr>
          <w:sz w:val="16"/>
        </w:rPr>
        <w:t xml:space="preserve"> for asteroids than a traditional rule of capture or a chattel </w:t>
      </w:r>
      <w:proofErr w:type="gramStart"/>
      <w:r w:rsidRPr="006C6B14">
        <w:rPr>
          <w:sz w:val="16"/>
        </w:rPr>
        <w:t xml:space="preserve">system, </w:t>
      </w:r>
      <w:r w:rsidRPr="006C6B14">
        <w:rPr>
          <w:rStyle w:val="StyleUnderline"/>
        </w:rPr>
        <w:t>because</w:t>
      </w:r>
      <w:proofErr w:type="gramEnd"/>
      <w:r w:rsidRPr="006C6B14">
        <w:rPr>
          <w:rStyle w:val="StyleUnderline"/>
        </w:rPr>
        <w:t xml:space="preserve"> a system based on the traditional rule of capture</w:t>
      </w:r>
      <w:r w:rsidRPr="006C6B14">
        <w:rPr>
          <w:sz w:val="16"/>
        </w:rPr>
        <w:t xml:space="preserve"> </w:t>
      </w:r>
      <w:r w:rsidRPr="006C6B14">
        <w:rPr>
          <w:rStyle w:val="StyleUnderline"/>
        </w:rPr>
        <w:t>or chattel would result in waste, abstract claims, and complicated legal issues.</w:t>
      </w:r>
    </w:p>
    <w:p w14:paraId="20C375AE" w14:textId="77777777" w:rsidR="006C6B14" w:rsidRPr="006C6B14" w:rsidRDefault="006C6B14" w:rsidP="006C6B14">
      <w:pPr>
        <w:rPr>
          <w:sz w:val="16"/>
        </w:rPr>
      </w:pPr>
      <w:r w:rsidRPr="006C6B14">
        <w:rPr>
          <w:sz w:val="16"/>
        </w:rPr>
        <w:t xml:space="preserve">First, asteroid </w:t>
      </w:r>
      <w:r w:rsidRPr="006C6B14">
        <w:rPr>
          <w:rStyle w:val="StyleUnderline"/>
        </w:rPr>
        <w:t>claims cannot be adjudicated under</w:t>
      </w:r>
      <w:r w:rsidRPr="006C6B14">
        <w:rPr>
          <w:sz w:val="16"/>
        </w:rPr>
        <w:t xml:space="preserve"> the traditional </w:t>
      </w:r>
      <w:r w:rsidRPr="006C6B14">
        <w:rPr>
          <w:rStyle w:val="StyleUnderline"/>
        </w:rPr>
        <w:t>rule of capture</w:t>
      </w:r>
      <w:r w:rsidRPr="006C6B14">
        <w:rPr>
          <w:sz w:val="16"/>
        </w:rPr>
        <w:t xml:space="preserve">, or as chattel, because </w:t>
      </w:r>
      <w:r w:rsidRPr="006C6B14">
        <w:rPr>
          <w:rStyle w:val="StyleUnderline"/>
        </w:rPr>
        <w:t>such systems would be incredibly wasteful</w:t>
      </w:r>
      <w:r w:rsidRPr="006C6B14">
        <w:rPr>
          <w:sz w:val="16"/>
        </w:rPr>
        <w:t>. As of now, scientists have observed approximately 450,000 asteroids in our solar system.71</w:t>
      </w:r>
    </w:p>
    <w:p w14:paraId="058651BB" w14:textId="77777777" w:rsidR="006C6B14" w:rsidRPr="006C6B14" w:rsidRDefault="006C6B14" w:rsidP="006C6B14">
      <w:pPr>
        <w:rPr>
          <w:sz w:val="16"/>
        </w:rPr>
      </w:pPr>
      <w:r w:rsidRPr="006C6B14">
        <w:rPr>
          <w:sz w:val="16"/>
        </w:rPr>
        <w:t xml:space="preserve">But </w:t>
      </w:r>
      <w:r w:rsidRPr="006C6B14">
        <w:rPr>
          <w:rStyle w:val="StyleUnderline"/>
        </w:rPr>
        <w:t>only a fraction of the observable bodies will be cost effective to mine.</w:t>
      </w:r>
      <w:r w:rsidRPr="006C6B14">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6C6B14">
        <w:rPr>
          <w:rStyle w:val="Emphasis"/>
        </w:rPr>
        <w:t>The traditional rule of capture could allow an entity to quickly claim multiple asteroids merely by landing on them</w:t>
      </w:r>
      <w:r w:rsidRPr="006C6B14">
        <w:rPr>
          <w:sz w:val="16"/>
        </w:rPr>
        <w:t xml:space="preserve"> and planting a flag, </w:t>
      </w:r>
      <w:r w:rsidRPr="006C6B14">
        <w:rPr>
          <w:rStyle w:val="StyleUnderline"/>
        </w:rPr>
        <w:t>without requiring the entity to show it can reasonably use the resources they have claimed</w:t>
      </w:r>
      <w:r w:rsidRPr="006C6B14">
        <w:rPr>
          <w:sz w:val="16"/>
        </w:rPr>
        <w:t>.</w:t>
      </w:r>
    </w:p>
    <w:p w14:paraId="0CFA2B48" w14:textId="77777777" w:rsidR="006C6B14" w:rsidRPr="006C6B14" w:rsidRDefault="006C6B14" w:rsidP="006C6B14">
      <w:pPr>
        <w:rPr>
          <w:sz w:val="16"/>
        </w:rPr>
      </w:pPr>
      <w:r w:rsidRPr="006C6B14">
        <w:rPr>
          <w:rStyle w:val="StyleUnderline"/>
        </w:rPr>
        <w:t>Even worse would be a system where the same corporation could claim asteroids simply by discovering their existence and registering the claim</w:t>
      </w:r>
      <w:r w:rsidRPr="006C6B14">
        <w:rPr>
          <w:sz w:val="16"/>
        </w:rPr>
        <w:t xml:space="preserve">. Allowing this type of unregulated claim would incentivize larger corporations capable of space travel to quickly claim reachable asteroids, but the </w:t>
      </w:r>
      <w:r w:rsidRPr="006C6B14">
        <w:rPr>
          <w:rStyle w:val="StyleUnderline"/>
        </w:rPr>
        <w:t xml:space="preserve">claims could easily outpace those entities’ realistic expectations on what they </w:t>
      </w:r>
      <w:r w:rsidRPr="006C6B14">
        <w:rPr>
          <w:rStyle w:val="StyleUnderline"/>
        </w:rPr>
        <w:lastRenderedPageBreak/>
        <w:t>could use</w:t>
      </w:r>
      <w:r w:rsidRPr="006C6B14">
        <w:rPr>
          <w:sz w:val="16"/>
        </w:rPr>
        <w:t xml:space="preserve">. Under a traditional rule of capture system, the solar system could be divvied up long before the resources could conceivably be mined. </w:t>
      </w:r>
      <w:r w:rsidRPr="006C6B14">
        <w:rPr>
          <w:rStyle w:val="StyleUnderline"/>
        </w:rPr>
        <w:t>A</w:t>
      </w:r>
      <w:r w:rsidRPr="006C6B14">
        <w:rPr>
          <w:sz w:val="16"/>
        </w:rPr>
        <w:t xml:space="preserve"> </w:t>
      </w:r>
      <w:r w:rsidRPr="006C6B14">
        <w:rPr>
          <w:rStyle w:val="StyleUnderline"/>
        </w:rPr>
        <w:t xml:space="preserve">rule </w:t>
      </w:r>
      <w:proofErr w:type="gramStart"/>
      <w:r w:rsidRPr="006C6B14">
        <w:rPr>
          <w:rStyle w:val="StyleUnderline"/>
        </w:rPr>
        <w:t>similar to</w:t>
      </w:r>
      <w:proofErr w:type="gramEnd"/>
      <w:r w:rsidRPr="006C6B14">
        <w:rPr>
          <w:rStyle w:val="StyleUnderline"/>
        </w:rPr>
        <w:t xml:space="preserve"> the doctrine of appropriation</w:t>
      </w:r>
      <w:r w:rsidRPr="006C6B14">
        <w:rPr>
          <w:sz w:val="16"/>
        </w:rPr>
        <w:t xml:space="preserve"> used for water claims in the United States </w:t>
      </w:r>
      <w:r w:rsidRPr="006C6B14">
        <w:rPr>
          <w:rStyle w:val="StyleUnderline"/>
        </w:rPr>
        <w:t>would alleviate this concern by limiting claims to those where a claimant can show a reasonable beneficial use for the resource</w:t>
      </w:r>
      <w:r w:rsidRPr="006C6B14">
        <w:rPr>
          <w:sz w:val="16"/>
        </w:rPr>
        <w:t>.</w:t>
      </w:r>
    </w:p>
    <w:p w14:paraId="745B3368" w14:textId="77777777" w:rsidR="006C6B14" w:rsidRPr="006C6B14" w:rsidRDefault="006C6B14" w:rsidP="006C6B14">
      <w:pPr>
        <w:rPr>
          <w:sz w:val="16"/>
        </w:rPr>
      </w:pPr>
      <w:r w:rsidRPr="006C6B14">
        <w:rPr>
          <w:rStyle w:val="StyleUnderline"/>
        </w:rPr>
        <w:t>Another concern posed by the traditional rule of capture or chattel system would be the creation of abstract claims</w:t>
      </w:r>
      <w:r w:rsidRPr="006C6B14">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C6B14">
        <w:rPr>
          <w:rStyle w:val="StyleUnderline"/>
        </w:rPr>
        <w:t>If an entity could claim the rights to an asteroid without actual possession, there is nothing to prevent that company from claiming ownership long in advance of any real possibility of landing on it</w:t>
      </w:r>
      <w:r w:rsidRPr="006C6B14">
        <w:rPr>
          <w:sz w:val="16"/>
        </w:rPr>
        <w:t xml:space="preserve">. </w:t>
      </w:r>
      <w:r w:rsidRPr="006C6B14">
        <w:rPr>
          <w:rStyle w:val="StyleUnderline"/>
        </w:rPr>
        <w:t>One of the reasons for creating the doctrine of appropriation was to limit abstract claims over resources that were not being used in any reasonable way</w:t>
      </w:r>
      <w:r w:rsidRPr="006C6B14">
        <w:rPr>
          <w:sz w:val="16"/>
        </w:rPr>
        <w:t xml:space="preserve">. Just as the plaintiffs in Hague had no recourse against the third party who wasted the natural gas reserve, </w:t>
      </w:r>
      <w:r w:rsidRPr="006C6B14">
        <w:rPr>
          <w:rStyle w:val="StyleUnderline"/>
        </w:rPr>
        <w:t xml:space="preserve">there would be no cause of action against an entity that has the rights to an </w:t>
      </w:r>
      <w:proofErr w:type="gramStart"/>
      <w:r w:rsidRPr="006C6B14">
        <w:rPr>
          <w:rStyle w:val="StyleUnderline"/>
        </w:rPr>
        <w:t>asteroid, but</w:t>
      </w:r>
      <w:proofErr w:type="gramEnd"/>
      <w:r w:rsidRPr="006C6B14">
        <w:rPr>
          <w:rStyle w:val="StyleUnderline"/>
        </w:rPr>
        <w:t xml:space="preserve"> chooses not to exercise them</w:t>
      </w:r>
      <w:r w:rsidRPr="006C6B14">
        <w:rPr>
          <w:sz w:val="16"/>
        </w:rPr>
        <w:t>.74 This may be particularly harmful to society because asteroids contain volatiles that may be essential to creating rocket fuel in space, which, in turn, may be crucial to deep space exploration.</w:t>
      </w:r>
    </w:p>
    <w:p w14:paraId="69D01D35" w14:textId="77777777" w:rsidR="006C6B14" w:rsidRPr="00662561" w:rsidRDefault="006C6B14" w:rsidP="006C6B14">
      <w:pPr>
        <w:rPr>
          <w:sz w:val="16"/>
        </w:rPr>
      </w:pPr>
      <w:r w:rsidRPr="006C6B14">
        <w:rPr>
          <w:rStyle w:val="StyleUnderline"/>
        </w:rPr>
        <w:t>Using asteroid-bound volatiles to make rocket fuel would reduce the cost and increase the range of space exploratory missions, possibly improving the human race’s</w:t>
      </w:r>
      <w:r w:rsidRPr="00662561">
        <w:rPr>
          <w:rStyle w:val="StyleUnderline"/>
        </w:rPr>
        <w:t xml:space="preserve"> ability to explore and develop space</w:t>
      </w:r>
      <w:r w:rsidRPr="00662561">
        <w:rPr>
          <w:sz w:val="16"/>
        </w:rPr>
        <w:t xml:space="preserve">. Under a system </w:t>
      </w:r>
      <w:proofErr w:type="gramStart"/>
      <w:r w:rsidRPr="00662561">
        <w:rPr>
          <w:sz w:val="16"/>
        </w:rPr>
        <w:t>were</w:t>
      </w:r>
      <w:proofErr w:type="gramEnd"/>
      <w:r w:rsidRPr="00662561">
        <w:rPr>
          <w:sz w:val="16"/>
        </w:rPr>
        <w:t xml:space="preserv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 xml:space="preserve">claims are limited to those where the resources are </w:t>
      </w:r>
      <w:proofErr w:type="gramStart"/>
      <w:r w:rsidRPr="001F7CD6">
        <w:rPr>
          <w:rStyle w:val="StyleUnderline"/>
          <w:highlight w:val="yellow"/>
        </w:rPr>
        <w:t>actually</w:t>
      </w:r>
      <w:r w:rsidRPr="00662561">
        <w:rPr>
          <w:rStyle w:val="StyleUnderline"/>
        </w:rPr>
        <w:t xml:space="preserve"> being</w:t>
      </w:r>
      <w:proofErr w:type="gramEnd"/>
      <w:r w:rsidRPr="00662561">
        <w:rPr>
          <w:rStyle w:val="StyleUnderline"/>
        </w:rPr>
        <w:t xml:space="preserve">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6FFD60FA" w14:textId="77777777" w:rsidR="006C6B14" w:rsidRPr="00662561" w:rsidRDefault="006C6B14" w:rsidP="006C6B14">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667E5825" w14:textId="77777777" w:rsidR="006C6B14" w:rsidRPr="00DB6CA2" w:rsidRDefault="006C6B14" w:rsidP="006C6B14">
      <w:pPr>
        <w:rPr>
          <w:b/>
          <w:u w:val="single"/>
        </w:rPr>
      </w:pPr>
      <w:r w:rsidRPr="00662561">
        <w:rPr>
          <w:sz w:val="16"/>
        </w:rPr>
        <w:lastRenderedPageBreak/>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00E9A5F9" w14:textId="0890B4F5" w:rsidR="00706943" w:rsidRPr="00FD2CED" w:rsidRDefault="00706943" w:rsidP="00706943">
      <w:pPr>
        <w:pStyle w:val="Heading4"/>
        <w:rPr>
          <w:rFonts w:cs="Calibri"/>
        </w:rPr>
      </w:pPr>
      <w:r>
        <w:rPr>
          <w:rFonts w:cs="Calibri"/>
        </w:rPr>
        <w:t>Public sector space innovation falls continues to fall short</w:t>
      </w:r>
      <w:r>
        <w:rPr>
          <w:rFonts w:cs="Calibri"/>
        </w:rPr>
        <w:t xml:space="preserve"> </w:t>
      </w:r>
      <w:proofErr w:type="gramStart"/>
      <w:r>
        <w:rPr>
          <w:rFonts w:cs="Calibri"/>
        </w:rPr>
        <w:t xml:space="preserve">– </w:t>
      </w:r>
      <w:r>
        <w:rPr>
          <w:rFonts w:cs="Calibri"/>
        </w:rPr>
        <w:t>.</w:t>
      </w:r>
      <w:proofErr w:type="gramEnd"/>
      <w:r>
        <w:rPr>
          <w:rFonts w:cs="Calibri"/>
        </w:rPr>
        <w:t xml:space="preserve"> The private sector is key to space research/innovation. </w:t>
      </w:r>
      <w:r>
        <w:rPr>
          <w:rFonts w:cs="Calibri"/>
        </w:rPr>
        <w:t xml:space="preserve">(Redistribution) </w:t>
      </w:r>
    </w:p>
    <w:p w14:paraId="1E90ECFE" w14:textId="77777777" w:rsidR="00706943" w:rsidRPr="00CC4A77" w:rsidRDefault="00706943" w:rsidP="00706943">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w:t>
      </w:r>
      <w:proofErr w:type="gramStart"/>
      <w:r w:rsidRPr="0052414A">
        <w:t>area.</w:t>
      </w:r>
      <w:r w:rsidRPr="00CC4A77">
        <w:t>.</w:t>
      </w:r>
      <w:proofErr w:type="gramEnd"/>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38E09435" w14:textId="77777777" w:rsidR="00706943" w:rsidRDefault="00706943" w:rsidP="00706943">
      <w:pPr>
        <w:rPr>
          <w:sz w:val="22"/>
          <w:szCs w:val="22"/>
        </w:rPr>
      </w:pPr>
      <w:r w:rsidRPr="00CC37CC">
        <w:rPr>
          <w:sz w:val="22"/>
          <w:szCs w:val="22"/>
          <w:highlight w:val="green"/>
        </w:rPr>
        <w:t>America’s public-sector space program</w:t>
      </w:r>
      <w:r w:rsidRPr="00CC37CC">
        <w:rPr>
          <w:sz w:val="22"/>
          <w:szCs w:val="22"/>
        </w:rPr>
        <w:t xml:space="preserve"> recently had a rough couple of weeks that perfectly exemplify why it desperately </w:t>
      </w:r>
      <w:r w:rsidRPr="00CC37CC">
        <w:rPr>
          <w:sz w:val="22"/>
          <w:szCs w:val="22"/>
          <w:highlight w:val="green"/>
        </w:rPr>
        <w:t>needs a free-market overhaul.</w:t>
      </w:r>
      <w:r w:rsidRPr="00665DA6">
        <w:rPr>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sz w:val="22"/>
          <w:szCs w:val="22"/>
        </w:rPr>
        <w:t xml:space="preserve">the </w:t>
      </w:r>
      <w:r w:rsidRPr="00CC37CC">
        <w:rPr>
          <w:sz w:val="22"/>
          <w:szCs w:val="22"/>
          <w:highlight w:val="green"/>
        </w:rPr>
        <w:t>ISS is massively over budget</w:t>
      </w:r>
      <w:r w:rsidRPr="00665DA6">
        <w:rPr>
          <w:sz w:val="16"/>
          <w:szCs w:val="16"/>
        </w:rPr>
        <w:t xml:space="preserve">. Costs were initially projected at $12.2 billion, but the bill </w:t>
      </w:r>
      <w:r w:rsidRPr="00CC37CC">
        <w:rPr>
          <w:sz w:val="22"/>
          <w:szCs w:val="22"/>
        </w:rPr>
        <w:t>ultimately reached a stunning $150 billio</w:t>
      </w:r>
      <w:r w:rsidRPr="00665DA6">
        <w:rPr>
          <w:sz w:val="16"/>
          <w:szCs w:val="16"/>
        </w:rPr>
        <w:t xml:space="preserve">n. American taxpayers paid around 84 percent of that. What happened to the American dream of human space exploration? Put simply, </w:t>
      </w:r>
      <w:r w:rsidRPr="00CC37CC">
        <w:rPr>
          <w:sz w:val="22"/>
          <w:szCs w:val="22"/>
        </w:rPr>
        <w:t>the government happened</w:t>
      </w:r>
      <w:r w:rsidRPr="00665DA6">
        <w:rPr>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665DA6">
        <w:rPr>
          <w:sz w:val="16"/>
          <w:szCs w:val="16"/>
        </w:rPr>
        <w:t>now</w:t>
      </w:r>
      <w:proofErr w:type="gramEnd"/>
      <w:r w:rsidRPr="00665DA6">
        <w:rPr>
          <w:sz w:val="16"/>
          <w:szCs w:val="16"/>
        </w:rPr>
        <w:t xml:space="preserve"> the suits are being built by 27 different companies that successfully lobbied the government for a piece of the action. SpaceX’s Elon Musk has rightly noted that NASA has “too many cooks in the kitchen.” </w:t>
      </w:r>
      <w:r w:rsidRPr="00CC37CC">
        <w:rPr>
          <w:sz w:val="22"/>
          <w:szCs w:val="22"/>
        </w:rPr>
        <w:t xml:space="preserve">The </w:t>
      </w:r>
      <w:r w:rsidRPr="00CC37CC">
        <w:rPr>
          <w:sz w:val="22"/>
          <w:szCs w:val="22"/>
          <w:highlight w:val="green"/>
        </w:rPr>
        <w:t>difference between NASA’s cumbersome designed-by-committee suits and SpaceX’s suits</w:t>
      </w:r>
      <w:r w:rsidRPr="00CC37CC">
        <w:rPr>
          <w:sz w:val="22"/>
          <w:szCs w:val="22"/>
        </w:rPr>
        <w:t xml:space="preserve"> — created by a single contractor — </w:t>
      </w:r>
      <w:r w:rsidRPr="00CC37CC">
        <w:rPr>
          <w:sz w:val="22"/>
          <w:szCs w:val="22"/>
          <w:highlight w:val="green"/>
        </w:rPr>
        <w:t>is remarkable</w:t>
      </w:r>
      <w:r w:rsidRPr="00CC37CC">
        <w:rPr>
          <w:sz w:val="22"/>
          <w:szCs w:val="22"/>
        </w:rPr>
        <w:t>, even to the naked eye.</w:t>
      </w:r>
      <w:r w:rsidRPr="00665DA6">
        <w:rPr>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sz w:val="22"/>
          <w:szCs w:val="22"/>
          <w:highlight w:val="green"/>
        </w:rPr>
        <w:t>JWST) will finally launch</w:t>
      </w:r>
      <w:r w:rsidRPr="00CC37CC">
        <w:rPr>
          <w:sz w:val="16"/>
          <w:szCs w:val="16"/>
          <w:highlight w:val="green"/>
        </w:rPr>
        <w:t>,</w:t>
      </w:r>
      <w:r w:rsidRPr="00665DA6">
        <w:rPr>
          <w:sz w:val="16"/>
          <w:szCs w:val="16"/>
        </w:rPr>
        <w:t xml:space="preserve"> after taxpayers have forked over $9.7 billion. It was originally supposed to launch in 2007 on a budget of $500 million. That means the project is </w:t>
      </w:r>
      <w:r w:rsidRPr="00CC37CC">
        <w:rPr>
          <w:sz w:val="22"/>
          <w:szCs w:val="22"/>
          <w:highlight w:val="green"/>
        </w:rPr>
        <w:t>over a decade behind schedule and costing almost 20 times its initial budget</w:t>
      </w:r>
      <w:r w:rsidRPr="00665DA6">
        <w:rPr>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sz w:val="22"/>
          <w:szCs w:val="22"/>
          <w:highlight w:val="green"/>
        </w:rPr>
        <w:t>JWST isn’t the first NASA space telescope to suffer</w:t>
      </w:r>
      <w:r w:rsidRPr="00CC37CC">
        <w:rPr>
          <w:sz w:val="22"/>
          <w:szCs w:val="22"/>
        </w:rPr>
        <w:t xml:space="preserve"> cost overruns and </w:t>
      </w:r>
      <w:r w:rsidRPr="00CC37CC">
        <w:rPr>
          <w:sz w:val="22"/>
          <w:szCs w:val="22"/>
          <w:highlight w:val="green"/>
        </w:rPr>
        <w:t>setbacks</w:t>
      </w:r>
      <w:r w:rsidRPr="00CC37CC">
        <w:rPr>
          <w:sz w:val="22"/>
          <w:szCs w:val="22"/>
        </w:rPr>
        <w:t xml:space="preserve">. </w:t>
      </w:r>
      <w:r w:rsidRPr="00665DA6">
        <w:rPr>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sz w:val="22"/>
          <w:szCs w:val="22"/>
          <w:highlight w:val="green"/>
        </w:rPr>
        <w:t>It is hard to imagine a better example of the private sector’s amazing ability to outcompete government</w:t>
      </w:r>
      <w:r w:rsidRPr="00CC37CC">
        <w:rPr>
          <w:sz w:val="22"/>
          <w:szCs w:val="22"/>
        </w:rPr>
        <w:t xml:space="preserve"> bureaucracy and </w:t>
      </w:r>
      <w:r w:rsidRPr="00CC37CC">
        <w:rPr>
          <w:sz w:val="22"/>
          <w:szCs w:val="22"/>
          <w:highlight w:val="green"/>
        </w:rPr>
        <w:t>mismanagement than NASA’s</w:t>
      </w:r>
      <w:r w:rsidRPr="00CC37CC">
        <w:rPr>
          <w:sz w:val="22"/>
          <w:szCs w:val="22"/>
        </w:rPr>
        <w:t xml:space="preserve"> planned Shuttle replacement, the </w:t>
      </w:r>
      <w:r w:rsidRPr="00CC37CC">
        <w:rPr>
          <w:sz w:val="22"/>
          <w:szCs w:val="22"/>
          <w:highlight w:val="green"/>
        </w:rPr>
        <w:t>Space Launch System</w:t>
      </w:r>
      <w:r w:rsidRPr="00CC37CC">
        <w:rPr>
          <w:sz w:val="22"/>
          <w:szCs w:val="22"/>
        </w:rPr>
        <w:t>.</w:t>
      </w:r>
      <w:r w:rsidRPr="00665DA6">
        <w:rPr>
          <w:sz w:val="16"/>
          <w:szCs w:val="16"/>
        </w:rPr>
        <w:t xml:space="preserve"> It is </w:t>
      </w:r>
      <w:r w:rsidRPr="00CC37CC">
        <w:rPr>
          <w:sz w:val="22"/>
          <w:szCs w:val="22"/>
          <w:highlight w:val="green"/>
        </w:rPr>
        <w:t>estimated to cost more than $2 billion per flight</w:t>
      </w:r>
      <w:r w:rsidRPr="00CC37CC">
        <w:rPr>
          <w:sz w:val="22"/>
          <w:szCs w:val="22"/>
        </w:rPr>
        <w:t>.</w:t>
      </w:r>
      <w:r w:rsidRPr="00665DA6">
        <w:rPr>
          <w:sz w:val="16"/>
          <w:szCs w:val="16"/>
        </w:rPr>
        <w:t xml:space="preserve"> That’s on top of the $20 billion and nine years the </w:t>
      </w:r>
      <w:r w:rsidRPr="00665DA6">
        <w:rPr>
          <w:sz w:val="16"/>
          <w:szCs w:val="16"/>
        </w:rPr>
        <w:lastRenderedPageBreak/>
        <w:t>agency has already spent developing the vehicle</w:t>
      </w:r>
      <w:r w:rsidRPr="00CC37CC">
        <w:rPr>
          <w:sz w:val="22"/>
          <w:szCs w:val="22"/>
        </w:rPr>
        <w:t xml:space="preserve">. </w:t>
      </w:r>
      <w:r w:rsidRPr="00CC37CC">
        <w:rPr>
          <w:sz w:val="22"/>
          <w:szCs w:val="22"/>
          <w:highlight w:val="green"/>
        </w:rPr>
        <w:t xml:space="preserve">Contrast that with the </w:t>
      </w:r>
      <w:r w:rsidRPr="00CC37CC">
        <w:rPr>
          <w:sz w:val="22"/>
          <w:szCs w:val="22"/>
        </w:rPr>
        <w:t xml:space="preserve">comparatively </w:t>
      </w:r>
      <w:r w:rsidRPr="00CC37CC">
        <w:rPr>
          <w:sz w:val="22"/>
          <w:szCs w:val="22"/>
          <w:highlight w:val="green"/>
        </w:rPr>
        <w:t>inexpensive $300 million spent by SpaceX</w:t>
      </w:r>
      <w:r w:rsidRPr="00665DA6">
        <w:rPr>
          <w:sz w:val="16"/>
          <w:szCs w:val="16"/>
        </w:rPr>
        <w:t xml:space="preserve"> to develop the Falcon 9 in a little over four years, and the fact that each Falcon 9 costs around $62 million. One SLS launch could pay for over 32 SpaceX launches. </w:t>
      </w:r>
      <w:r w:rsidRPr="00CC37CC">
        <w:rPr>
          <w:sz w:val="22"/>
          <w:szCs w:val="22"/>
          <w:highlight w:val="green"/>
        </w:rPr>
        <w:t>Private ventures</w:t>
      </w:r>
      <w:r w:rsidRPr="00CC37CC">
        <w:rPr>
          <w:sz w:val="22"/>
          <w:szCs w:val="22"/>
        </w:rPr>
        <w:t xml:space="preserve"> such as SpaceX </w:t>
      </w:r>
      <w:r w:rsidRPr="00CC37CC">
        <w:rPr>
          <w:sz w:val="22"/>
          <w:szCs w:val="22"/>
          <w:highlight w:val="green"/>
        </w:rPr>
        <w:t>are more efficient because they have a lot more incentive to avoid excessive costs and focus on solutions</w:t>
      </w:r>
      <w:r w:rsidRPr="00CC37CC">
        <w:rPr>
          <w:sz w:val="22"/>
          <w:szCs w:val="22"/>
        </w:rPr>
        <w:t>:</w:t>
      </w:r>
      <w:r w:rsidRPr="00CC37CC">
        <w:rPr>
          <w:sz w:val="16"/>
          <w:szCs w:val="16"/>
        </w:rPr>
        <w:t xml:space="preserve"> Their own money is at stake,</w:t>
      </w:r>
      <w:r w:rsidRPr="00665DA6">
        <w:rPr>
          <w:sz w:val="16"/>
          <w:szCs w:val="16"/>
        </w:rPr>
        <w:t xml:space="preserve"> and people spend their own money more carefully than they spend taxpayer dollars collected from others. </w:t>
      </w:r>
      <w:r w:rsidRPr="00CC37CC">
        <w:rPr>
          <w:sz w:val="22"/>
          <w:szCs w:val="22"/>
        </w:rPr>
        <w:t xml:space="preserve">Multiple </w:t>
      </w:r>
      <w:r w:rsidRPr="00CC37CC">
        <w:rPr>
          <w:sz w:val="22"/>
          <w:szCs w:val="22"/>
          <w:highlight w:val="green"/>
        </w:rPr>
        <w:t>private American space firms are</w:t>
      </w:r>
      <w:r w:rsidRPr="00CC37CC">
        <w:rPr>
          <w:sz w:val="22"/>
          <w:szCs w:val="22"/>
        </w:rPr>
        <w:t xml:space="preserve"> currently</w:t>
      </w:r>
      <w:r w:rsidRPr="00CC37CC">
        <w:rPr>
          <w:sz w:val="22"/>
          <w:szCs w:val="22"/>
          <w:highlight w:val="green"/>
        </w:rPr>
        <w:t xml:space="preserve"> pursuing accomplishments beyond those of NASA</w:t>
      </w:r>
      <w:r w:rsidRPr="00CC37CC">
        <w:rPr>
          <w:sz w:val="22"/>
          <w:szCs w:val="22"/>
        </w:rPr>
        <w:t xml:space="preserve">, and they are </w:t>
      </w:r>
      <w:r w:rsidRPr="00CC37CC">
        <w:rPr>
          <w:sz w:val="22"/>
          <w:szCs w:val="22"/>
          <w:highlight w:val="green"/>
        </w:rPr>
        <w:t>more advanced and ambitious than the entire government space programs of China and the European Union combined</w:t>
      </w:r>
      <w:r w:rsidRPr="00CC37CC">
        <w:rPr>
          <w:sz w:val="22"/>
          <w:szCs w:val="22"/>
        </w:rPr>
        <w:t>.</w:t>
      </w:r>
      <w:r w:rsidRPr="00665DA6">
        <w:rPr>
          <w:sz w:val="16"/>
          <w:szCs w:val="16"/>
        </w:rPr>
        <w:t xml:space="preserve"> </w:t>
      </w:r>
      <w:proofErr w:type="gramStart"/>
      <w:r w:rsidRPr="00665DA6">
        <w:rPr>
          <w:sz w:val="16"/>
          <w:szCs w:val="16"/>
        </w:rPr>
        <w:t>So</w:t>
      </w:r>
      <w:proofErr w:type="gramEnd"/>
      <w:r w:rsidRPr="00665DA6">
        <w:rPr>
          <w:sz w:val="16"/>
          <w:szCs w:val="16"/>
        </w:rPr>
        <w:t xml:space="preserve"> one possible solution to NASA’s woes would be to greatly increase its reliance on commercial launch providers. </w:t>
      </w:r>
      <w:r w:rsidRPr="00CC37CC">
        <w:rPr>
          <w:sz w:val="22"/>
          <w:szCs w:val="22"/>
        </w:rPr>
        <w:t>And one way to do that would be to return to the system that made civil aviation great: prizes to reward private-sector innovation</w:t>
      </w:r>
    </w:p>
    <w:p w14:paraId="18087110" w14:textId="77777777" w:rsidR="006C6B14" w:rsidRPr="00E45455" w:rsidRDefault="006C6B14" w:rsidP="006C6B14"/>
    <w:p w14:paraId="16E642B0" w14:textId="29B3BDFE" w:rsidR="006C6B14" w:rsidRDefault="006C6B14" w:rsidP="006C6B14">
      <w:pPr>
        <w:pStyle w:val="Heading3"/>
        <w:jc w:val="left"/>
      </w:pPr>
    </w:p>
    <w:p w14:paraId="1A99258B" w14:textId="77777777" w:rsidR="006C6B14" w:rsidRDefault="006C6B14" w:rsidP="006C6B14">
      <w:pPr>
        <w:pStyle w:val="Heading4"/>
      </w:pPr>
      <w:r>
        <w:t xml:space="preserve">Asteroid mining is an unqualified good – it’s essential to advanced asteroid deflection, deep space travel, and fighting climate change </w:t>
      </w:r>
    </w:p>
    <w:p w14:paraId="0042038A" w14:textId="77777777" w:rsidR="006C6B14" w:rsidRPr="00BA3C9E" w:rsidRDefault="006C6B14" w:rsidP="006C6B14">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7F8E87E4" w14:textId="77777777" w:rsidR="006C6B14" w:rsidRPr="00E45455" w:rsidRDefault="006C6B14" w:rsidP="006C6B14">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1A002FF7" w14:textId="77777777" w:rsidR="006C6B14" w:rsidRPr="00E45455" w:rsidRDefault="006C6B14" w:rsidP="006C6B14">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143CDB71" w14:textId="77777777" w:rsidR="006C6B14" w:rsidRPr="00E45455" w:rsidRDefault="006C6B14" w:rsidP="006C6B14">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 xml:space="preserve">would be a benefit to </w:t>
      </w:r>
      <w:proofErr w:type="gramStart"/>
      <w:r w:rsidRPr="001F7CD6">
        <w:rPr>
          <w:rStyle w:val="StyleUnderline"/>
          <w:highlight w:val="yellow"/>
        </w:rPr>
        <w:t>humanity</w:t>
      </w:r>
      <w:r w:rsidRPr="00E45455">
        <w:rPr>
          <w:rStyle w:val="StyleUnderline"/>
        </w:rPr>
        <w:t xml:space="preserve"> as a whole</w:t>
      </w:r>
      <w:proofErr w:type="gramEnd"/>
      <w:r w:rsidRPr="00E45455">
        <w:rPr>
          <w:sz w:val="16"/>
        </w:rPr>
        <w:t>.</w:t>
      </w:r>
    </w:p>
    <w:p w14:paraId="7DBB472D" w14:textId="77777777" w:rsidR="006C6B14" w:rsidRPr="000E502B" w:rsidRDefault="006C6B14" w:rsidP="006C6B14">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w:t>
      </w:r>
      <w:r w:rsidRPr="00E45455">
        <w:rPr>
          <w:sz w:val="16"/>
        </w:rPr>
        <w:lastRenderedPageBreak/>
        <w:t xml:space="preserve">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14A69458" w14:textId="77777777" w:rsidR="006C6B14" w:rsidRPr="00992ADF" w:rsidRDefault="006C6B14" w:rsidP="006C6B14">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5595A558" w14:textId="77777777" w:rsidR="006C6B14" w:rsidRPr="00992ADF" w:rsidRDefault="006C6B14" w:rsidP="006C6B14">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68F515B4" w14:textId="77777777" w:rsidR="006C6B14" w:rsidRPr="00706943" w:rsidRDefault="006C6B14" w:rsidP="006C6B14">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706943">
        <w:rPr>
          <w:rStyle w:val="StyleUnderline"/>
        </w:rPr>
        <w:t xml:space="preserve">Asteroids vary greatly in </w:t>
      </w:r>
      <w:proofErr w:type="gramStart"/>
      <w:r w:rsidRPr="00706943">
        <w:rPr>
          <w:rStyle w:val="StyleUnderline"/>
        </w:rPr>
        <w:t>size, and</w:t>
      </w:r>
      <w:proofErr w:type="gramEnd"/>
      <w:r w:rsidRPr="00706943">
        <w:rPr>
          <w:rStyle w:val="StyleUnderline"/>
        </w:rPr>
        <w:t xml:space="preserve"> are believed to consist primarily of metals and water, sometimes in staggering quantities</w:t>
      </w:r>
      <w:r w:rsidRPr="00706943">
        <w:rPr>
          <w:sz w:val="16"/>
        </w:rPr>
        <w:t xml:space="preserve">.34 As such, </w:t>
      </w:r>
      <w:r w:rsidRPr="00706943">
        <w:rPr>
          <w:rStyle w:val="StyleUnderline"/>
        </w:rPr>
        <w:t>asteroids may contain significant resources that would help serve to incentivize and facilitate the exploration of space</w:t>
      </w:r>
      <w:r w:rsidRPr="00706943">
        <w:rPr>
          <w:sz w:val="16"/>
        </w:rPr>
        <w:t>.</w:t>
      </w:r>
    </w:p>
    <w:p w14:paraId="1D4E9A72" w14:textId="77777777" w:rsidR="006C6B14" w:rsidRPr="00992ADF" w:rsidRDefault="006C6B14" w:rsidP="006C6B14">
      <w:pPr>
        <w:rPr>
          <w:sz w:val="16"/>
        </w:rPr>
      </w:pPr>
      <w:r w:rsidRPr="00706943">
        <w:rPr>
          <w:sz w:val="16"/>
        </w:rPr>
        <w:t>Asteroids can be divided into classes, the three most commercially relevant being C-type, M-type, and S-type.35 C-type asteroids (carbonaceous) are the most common variety, and approximately ha</w:t>
      </w:r>
      <w:r w:rsidRPr="00992ADF">
        <w:rPr>
          <w:sz w:val="16"/>
        </w:rPr>
        <w:t xml:space="preserve">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6B87CB26" w14:textId="77777777" w:rsidR="006C6B14" w:rsidRPr="00992ADF" w:rsidRDefault="006C6B14" w:rsidP="006C6B14">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5389526F" w14:textId="77777777" w:rsidR="006C6B14" w:rsidRPr="00992ADF" w:rsidRDefault="006C6B14" w:rsidP="006C6B14">
      <w:pPr>
        <w:rPr>
          <w:sz w:val="16"/>
        </w:rPr>
      </w:pPr>
      <w:r w:rsidRPr="00992ADF">
        <w:rPr>
          <w:sz w:val="16"/>
        </w:rPr>
        <w:lastRenderedPageBreak/>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562C603D" w14:textId="77777777" w:rsidR="006C6B14" w:rsidRPr="006C6B14" w:rsidRDefault="006C6B14" w:rsidP="006C6B14">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 xml:space="preserve">.44 Several companies are already researching how to </w:t>
      </w:r>
      <w:r w:rsidRPr="006C6B14">
        <w:rPr>
          <w:sz w:val="16"/>
        </w:rPr>
        <w:t>successfully mine the metals contained in asteroids by using frozen water contained in the asteroid to produce rocket fuel for a return journey.45</w:t>
      </w:r>
    </w:p>
    <w:p w14:paraId="7F74DDEC" w14:textId="60B29815" w:rsidR="006C6B14" w:rsidRDefault="006C6B14" w:rsidP="006C6B14">
      <w:pPr>
        <w:rPr>
          <w:rStyle w:val="StyleUnderline"/>
        </w:rPr>
      </w:pPr>
      <w:r w:rsidRPr="006C6B14">
        <w:rPr>
          <w:rStyle w:val="StyleUnderline"/>
        </w:rPr>
        <w:t xml:space="preserve">Asteroids are </w:t>
      </w:r>
      <w:proofErr w:type="gramStart"/>
      <w:r w:rsidRPr="006C6B14">
        <w:rPr>
          <w:rStyle w:val="StyleUnderline"/>
        </w:rPr>
        <w:t>similar to</w:t>
      </w:r>
      <w:proofErr w:type="gramEnd"/>
      <w:r w:rsidRPr="006C6B14">
        <w:rPr>
          <w:rStyle w:val="StyleUnderline"/>
        </w:rPr>
        <w:t xml:space="preserve"> water</w:t>
      </w:r>
      <w:r w:rsidRPr="006C6B14">
        <w:rPr>
          <w:sz w:val="16"/>
        </w:rPr>
        <w:t xml:space="preserve"> in many respects: </w:t>
      </w:r>
      <w:r w:rsidRPr="006C6B14">
        <w:rPr>
          <w:rStyle w:val="StyleUnderline"/>
        </w:rPr>
        <w:t>both have economic and practical importance and limited availability</w:t>
      </w:r>
      <w:r w:rsidRPr="006C6B14">
        <w:rPr>
          <w:sz w:val="16"/>
        </w:rPr>
        <w:t xml:space="preserve">; </w:t>
      </w:r>
      <w:r w:rsidRPr="006C6B14">
        <w:rPr>
          <w:rStyle w:val="StyleUnderline"/>
        </w:rPr>
        <w:t>both</w:t>
      </w:r>
      <w:r w:rsidRPr="006C6B14">
        <w:rPr>
          <w:sz w:val="16"/>
        </w:rPr>
        <w:t xml:space="preserve"> </w:t>
      </w:r>
      <w:r w:rsidRPr="006C6B14">
        <w:rPr>
          <w:rStyle w:val="StyleUnderline"/>
        </w:rPr>
        <w:t>exist as floating objects unconnected to land; and both are practically and commercially important to society and many different industries both in the context of space travel</w:t>
      </w:r>
      <w:r w:rsidRPr="006C6B14">
        <w:rPr>
          <w:sz w:val="16"/>
        </w:rPr>
        <w:t xml:space="preserve">, and in the context of natural resource acquisition. However, unlike water, </w:t>
      </w:r>
      <w:r w:rsidRPr="006C6B14">
        <w:rPr>
          <w:rStyle w:val="StyleUnderline"/>
        </w:rPr>
        <w:t>under the current international</w:t>
      </w:r>
      <w:r w:rsidRPr="00CC7DDC">
        <w:rPr>
          <w:rStyle w:val="StyleUnderline"/>
        </w:rPr>
        <w:t xml:space="preserve"> treaties regarding space, claims by either private or government entities on celestial objects are prohibited.46</w:t>
      </w:r>
    </w:p>
    <w:p w14:paraId="3E813BE4" w14:textId="7EE360A2" w:rsidR="00706943" w:rsidRDefault="00706943" w:rsidP="006C6B14">
      <w:pPr>
        <w:rPr>
          <w:rStyle w:val="StyleUnderline"/>
        </w:rPr>
      </w:pPr>
    </w:p>
    <w:p w14:paraId="2AB840B9" w14:textId="77777777" w:rsidR="00706943" w:rsidRDefault="00706943" w:rsidP="00706943">
      <w:pPr>
        <w:pStyle w:val="Heading4"/>
      </w:pPr>
      <w:r>
        <w:t>Space mining is the only way to solve climate change</w:t>
      </w:r>
    </w:p>
    <w:p w14:paraId="7997C75B" w14:textId="77777777" w:rsidR="00706943" w:rsidRPr="00CF428C" w:rsidRDefault="00706943" w:rsidP="00706943">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4EC7D935" w14:textId="77777777" w:rsidR="00706943" w:rsidRPr="00E638ED" w:rsidRDefault="00706943" w:rsidP="00706943">
      <w:pPr>
        <w:pStyle w:val="NormalWeb"/>
        <w:shd w:val="clear" w:color="auto" w:fill="FFFFFF"/>
        <w:spacing w:before="0" w:beforeAutospacing="0" w:after="0" w:afterAutospacing="0"/>
        <w:textAlignment w:val="baseline"/>
        <w:rPr>
          <w:rStyle w:val="StyleUnderline"/>
          <w:u w:val="none"/>
        </w:rPr>
      </w:pPr>
    </w:p>
    <w:p w14:paraId="63E49680" w14:textId="77777777" w:rsidR="00706943" w:rsidRPr="00927FAF" w:rsidRDefault="00706943" w:rsidP="00706943">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xml:space="preserve">” said Dr. Phil </w:t>
      </w:r>
      <w:r w:rsidRPr="00E638ED">
        <w:rPr>
          <w:color w:val="333333"/>
          <w:sz w:val="22"/>
          <w:bdr w:val="none" w:sz="0" w:space="0" w:color="auto" w:frame="1"/>
        </w:rPr>
        <w:lastRenderedPageBreak/>
        <w:t>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34C9546A" w14:textId="77777777" w:rsidR="00706943" w:rsidRDefault="00706943" w:rsidP="006C6B14">
      <w:pPr>
        <w:pStyle w:val="Heading4"/>
      </w:pPr>
    </w:p>
    <w:p w14:paraId="2881C311" w14:textId="6412801A" w:rsidR="006C6B14" w:rsidRDefault="006C6B14" w:rsidP="006C6B14">
      <w:pPr>
        <w:pStyle w:val="Heading4"/>
      </w:pPr>
      <w:r>
        <w:t xml:space="preserve">Delaying space colonization by </w:t>
      </w:r>
      <w:r w:rsidRPr="00AD3F41">
        <w:rPr>
          <w:u w:val="single"/>
        </w:rPr>
        <w:t>even a second</w:t>
      </w:r>
      <w:r>
        <w:t xml:space="preserve"> is worth 100 trillion lives -- most conservative estimate</w:t>
      </w:r>
    </w:p>
    <w:p w14:paraId="15253C32" w14:textId="77777777" w:rsidR="006C6B14" w:rsidRPr="00AD3F41" w:rsidRDefault="006C6B14" w:rsidP="006C6B14">
      <w:pPr>
        <w:rPr>
          <w:sz w:val="16"/>
        </w:rPr>
      </w:pPr>
      <w:r w:rsidRPr="00AD3F41">
        <w:rPr>
          <w:rStyle w:val="Style13ptBold"/>
        </w:rPr>
        <w:t>Bostrom 3</w:t>
      </w:r>
      <w:r w:rsidRPr="00AD3F41">
        <w:rPr>
          <w:sz w:val="16"/>
        </w:rPr>
        <w:t xml:space="preserve"> -- Nick Bostrom (Needs no further introduction), Astronomical Waste: The Opportunity Cost of Delayed Technological Development, </w:t>
      </w:r>
      <w:proofErr w:type="spellStart"/>
      <w:r w:rsidRPr="00AD3F41">
        <w:rPr>
          <w:sz w:val="16"/>
        </w:rPr>
        <w:t>Utilitas</w:t>
      </w:r>
      <w:proofErr w:type="spellEnd"/>
      <w:r w:rsidRPr="00AD3F41">
        <w:rPr>
          <w:sz w:val="16"/>
        </w:rPr>
        <w:t xml:space="preserve"> Vol. 15, No. 3 (2003): pp. 308-314, https://www.nickbostrom.com/astronomical/waste.html WJ</w:t>
      </w:r>
    </w:p>
    <w:p w14:paraId="5082F58C" w14:textId="77777777" w:rsidR="006C6B14" w:rsidRPr="00D850F5" w:rsidRDefault="006C6B14" w:rsidP="006C6B14">
      <w:pPr>
        <w:rPr>
          <w:sz w:val="16"/>
        </w:rPr>
      </w:pPr>
      <w:r w:rsidRPr="00D850F5">
        <w:rPr>
          <w:rStyle w:val="StyleUnderline"/>
        </w:rPr>
        <w:lastRenderedPageBreak/>
        <w:t xml:space="preserve">As I write these words, </w:t>
      </w:r>
      <w:r w:rsidRPr="00B42F4A">
        <w:rPr>
          <w:rStyle w:val="StyleUnderline"/>
          <w:highlight w:val="yellow"/>
        </w:rPr>
        <w:t>suns are illuminating</w:t>
      </w:r>
      <w:r w:rsidRPr="00D850F5">
        <w:rPr>
          <w:rStyle w:val="StyleUnderline"/>
        </w:rPr>
        <w:t xml:space="preserve"> and heating empty rooms, unused </w:t>
      </w:r>
      <w:r w:rsidRPr="00B42F4A">
        <w:rPr>
          <w:rStyle w:val="StyleUnderline"/>
          <w:highlight w:val="yellow"/>
        </w:rPr>
        <w:t>energy is</w:t>
      </w:r>
      <w:r w:rsidRPr="00D850F5">
        <w:rPr>
          <w:rStyle w:val="StyleUnderline"/>
        </w:rPr>
        <w:t xml:space="preserve"> being </w:t>
      </w:r>
      <w:r w:rsidRPr="00B42F4A">
        <w:rPr>
          <w:rStyle w:val="StyleUnderline"/>
          <w:highlight w:val="yellow"/>
        </w:rPr>
        <w:t>flushed down black holes</w:t>
      </w:r>
      <w:r w:rsidRPr="00D850F5">
        <w:rPr>
          <w:sz w:val="16"/>
        </w:rPr>
        <w:t xml:space="preserve">, </w:t>
      </w:r>
      <w:r w:rsidRPr="00B42F4A">
        <w:rPr>
          <w:rStyle w:val="StyleUnderline"/>
          <w:highlight w:val="yellow"/>
        </w:rPr>
        <w:t>and</w:t>
      </w:r>
      <w:r w:rsidRPr="00D850F5">
        <w:rPr>
          <w:sz w:val="16"/>
        </w:rPr>
        <w:t xml:space="preserve"> </w:t>
      </w:r>
      <w:r w:rsidRPr="00D850F5">
        <w:rPr>
          <w:rStyle w:val="StyleUnderline"/>
        </w:rPr>
        <w:t xml:space="preserve">our great common endowment of </w:t>
      </w:r>
      <w:r w:rsidRPr="00B42F4A">
        <w:rPr>
          <w:rStyle w:val="StyleUnderline"/>
          <w:highlight w:val="yellow"/>
        </w:rPr>
        <w:t>negentropy is being irreversibly degraded</w:t>
      </w:r>
      <w:r w:rsidRPr="00D850F5">
        <w:rPr>
          <w:rStyle w:val="StyleUnderline"/>
        </w:rPr>
        <w:t xml:space="preserve"> into entropy on a cosmic scale</w:t>
      </w:r>
      <w:r w:rsidRPr="00D850F5">
        <w:rPr>
          <w:sz w:val="16"/>
        </w:rPr>
        <w:t xml:space="preserve">. </w:t>
      </w:r>
      <w:r w:rsidRPr="00B42F4A">
        <w:rPr>
          <w:rStyle w:val="StyleUnderline"/>
          <w:highlight w:val="yellow"/>
        </w:rPr>
        <w:t>These are resources that an advanced civilization could</w:t>
      </w:r>
      <w:r w:rsidRPr="00D850F5">
        <w:rPr>
          <w:rStyle w:val="StyleUnderline"/>
        </w:rPr>
        <w:t xml:space="preserve"> have </w:t>
      </w:r>
      <w:r w:rsidRPr="00B42F4A">
        <w:rPr>
          <w:rStyle w:val="StyleUnderline"/>
          <w:highlight w:val="yellow"/>
        </w:rPr>
        <w:t>use</w:t>
      </w:r>
      <w:r w:rsidRPr="00D850F5">
        <w:rPr>
          <w:rStyle w:val="StyleUnderline"/>
        </w:rPr>
        <w:t xml:space="preserve">d </w:t>
      </w:r>
      <w:r w:rsidRPr="00B42F4A">
        <w:rPr>
          <w:rStyle w:val="StyleUnderline"/>
          <w:highlight w:val="yellow"/>
        </w:rPr>
        <w:t>to create value-structures</w:t>
      </w:r>
      <w:r w:rsidRPr="00B42F4A">
        <w:rPr>
          <w:sz w:val="16"/>
          <w:highlight w:val="yellow"/>
        </w:rPr>
        <w:t>,</w:t>
      </w:r>
      <w:r w:rsidRPr="00D850F5">
        <w:rPr>
          <w:sz w:val="16"/>
        </w:rPr>
        <w:t xml:space="preserve"> such as sentient beings living worthwhile lives.</w:t>
      </w:r>
    </w:p>
    <w:p w14:paraId="4B12DC38" w14:textId="77777777" w:rsidR="006C6B14" w:rsidRPr="00D850F5" w:rsidRDefault="006C6B14" w:rsidP="006C6B14">
      <w:pPr>
        <w:rPr>
          <w:sz w:val="16"/>
        </w:rPr>
      </w:pPr>
      <w:r w:rsidRPr="00D850F5">
        <w:rPr>
          <w:sz w:val="16"/>
        </w:rPr>
        <w:t xml:space="preserve">The rate of this loss boggles the mind. </w:t>
      </w:r>
      <w:r w:rsidRPr="00B42F4A">
        <w:rPr>
          <w:rStyle w:val="StyleUnderline"/>
        </w:rPr>
        <w:t>One recent paper speculates</w:t>
      </w:r>
      <w:r w:rsidRPr="00D850F5">
        <w:rPr>
          <w:sz w:val="16"/>
        </w:rPr>
        <w:t xml:space="preserve">, </w:t>
      </w:r>
      <w:r w:rsidRPr="00B42F4A">
        <w:rPr>
          <w:rStyle w:val="StyleUnderline"/>
        </w:rPr>
        <w:t>using loose theoretical considerations based on the rate of increase of entropy, that the loss</w:t>
      </w:r>
      <w:r w:rsidRPr="00D850F5">
        <w:rPr>
          <w:rStyle w:val="StyleUnderline"/>
        </w:rPr>
        <w:t xml:space="preserve"> of potential human lives in our own galactic supercluster is at least ~10^46 per century of delayed colonization</w:t>
      </w:r>
      <w:r w:rsidRPr="00D850F5">
        <w:rPr>
          <w:sz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2D971A73" w14:textId="77777777" w:rsidR="006C6B14" w:rsidRPr="00D850F5" w:rsidRDefault="006C6B14" w:rsidP="006C6B14">
      <w:pPr>
        <w:rPr>
          <w:sz w:val="16"/>
        </w:rPr>
      </w:pPr>
      <w:r w:rsidRPr="00D850F5">
        <w:rPr>
          <w:rStyle w:val="StyleUnderline"/>
        </w:rPr>
        <w:t>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w:t>
      </w:r>
      <w:r w:rsidRPr="00D850F5">
        <w:rPr>
          <w:sz w:val="16"/>
        </w:rPr>
        <w:t>. We can then divide this total with the estimated amount of computing power needed to simulate one human life.</w:t>
      </w:r>
    </w:p>
    <w:p w14:paraId="18DE79E8" w14:textId="77777777" w:rsidR="006C6B14" w:rsidRPr="00D850F5" w:rsidRDefault="006C6B14" w:rsidP="006C6B14">
      <w:pPr>
        <w:rPr>
          <w:sz w:val="16"/>
        </w:rPr>
      </w:pPr>
      <w:r w:rsidRPr="00D850F5">
        <w:rPr>
          <w:rStyle w:val="StyleUnderline"/>
        </w:rPr>
        <w:t>As a rough approximation</w:t>
      </w:r>
      <w:r w:rsidRPr="00D850F5">
        <w:rPr>
          <w:sz w:val="16"/>
        </w:rPr>
        <w:t xml:space="preserve">, </w:t>
      </w:r>
      <w:r w:rsidRPr="00D850F5">
        <w:rPr>
          <w:rStyle w:val="StyleUnderline"/>
        </w:rPr>
        <w:t>let us say the Virgo Supercluster contains 10^13 stars</w:t>
      </w:r>
      <w:r w:rsidRPr="00D850F5">
        <w:rPr>
          <w:sz w:val="16"/>
        </w:rPr>
        <w:t xml:space="preserve">. One estimate of the computing power extractable from a star and with an associated planet-sized computational structure, using advanced molecular nanotechnology[2], is 10^42 operations per second.[3] </w:t>
      </w:r>
      <w:r w:rsidRPr="00D850F5">
        <w:rPr>
          <w:rStyle w:val="StyleUnderline"/>
        </w:rPr>
        <w:t>A typical estimate of the human brain’s processing power is roughly 10^17 operations per second or less</w:t>
      </w:r>
      <w:r w:rsidRPr="00D850F5">
        <w:rPr>
          <w:sz w:val="16"/>
        </w:rPr>
        <w:t xml:space="preserve">.[4] Not much more seems to be needed to simulate the relevant parts of the environment in sufficient detail to enable the simulated minds to have experiences indistinguishable from typical current human experiences.[5] </w:t>
      </w:r>
      <w:r w:rsidRPr="00D850F5">
        <w:rPr>
          <w:rStyle w:val="StyleUnderline"/>
        </w:rPr>
        <w:t>Given these estimates, it follows that the potential for approximately 10^38 human lives is lost every century that colonization of our local supercluster is delayed; or equivalently, about 10^29 potential human lives per second</w:t>
      </w:r>
      <w:r w:rsidRPr="00D850F5">
        <w:rPr>
          <w:sz w:val="16"/>
        </w:rPr>
        <w:t>.</w:t>
      </w:r>
    </w:p>
    <w:p w14:paraId="29F781BD" w14:textId="77777777" w:rsidR="006C6B14" w:rsidRPr="00D850F5" w:rsidRDefault="006C6B14" w:rsidP="006C6B14">
      <w:pPr>
        <w:rPr>
          <w:sz w:val="16"/>
        </w:rPr>
      </w:pPr>
      <w:r w:rsidRPr="00D850F5">
        <w:rPr>
          <w:rStyle w:val="StyleUnderline"/>
        </w:rPr>
        <w:t xml:space="preserve">While this estimate is conservative in that it assumes only computational mechanisms whose implementation has been at least outlined in the literature, </w:t>
      </w:r>
      <w:r w:rsidRPr="00B42F4A">
        <w:rPr>
          <w:rStyle w:val="StyleUnderline"/>
          <w:highlight w:val="yellow"/>
        </w:rPr>
        <w:t>it is useful to have an even more conservative estimate</w:t>
      </w:r>
      <w:r w:rsidRPr="00D850F5">
        <w:rPr>
          <w:rStyle w:val="StyleUnderline"/>
        </w:rPr>
        <w:t xml:space="preserve"> that does not assume a non-biological instantiation of the potential persons</w:t>
      </w:r>
      <w:r w:rsidRPr="00D850F5">
        <w:rPr>
          <w:sz w:val="16"/>
        </w:rPr>
        <w:t xml:space="preserve">. </w:t>
      </w:r>
      <w:r w:rsidRPr="00B42F4A">
        <w:rPr>
          <w:rStyle w:val="StyleUnderline"/>
          <w:highlight w:val="yellow"/>
        </w:rPr>
        <w:t>Suppose that about 10^10 biological humans</w:t>
      </w:r>
      <w:r w:rsidRPr="00D850F5">
        <w:rPr>
          <w:rStyle w:val="StyleUnderline"/>
        </w:rPr>
        <w:t xml:space="preserve"> </w:t>
      </w:r>
      <w:r w:rsidRPr="00B42F4A">
        <w:rPr>
          <w:rStyle w:val="StyleUnderline"/>
          <w:highlight w:val="yellow"/>
        </w:rPr>
        <w:t>could be sustained around an average star</w:t>
      </w:r>
      <w:r w:rsidRPr="00D850F5">
        <w:rPr>
          <w:sz w:val="16"/>
        </w:rPr>
        <w:t xml:space="preserve">. Then the Virgo Supercluster could contain 10^23 biological humans. </w:t>
      </w:r>
      <w:r w:rsidRPr="00B42F4A">
        <w:rPr>
          <w:rStyle w:val="StyleUnderline"/>
          <w:highlight w:val="yellow"/>
        </w:rPr>
        <w:t>This corresponds to a loss of potential equal to about 10^14</w:t>
      </w:r>
      <w:r w:rsidRPr="00D850F5">
        <w:rPr>
          <w:rStyle w:val="StyleUnderline"/>
        </w:rPr>
        <w:t xml:space="preserve"> potential human </w:t>
      </w:r>
      <w:r w:rsidRPr="00B42F4A">
        <w:rPr>
          <w:rStyle w:val="StyleUnderline"/>
          <w:highlight w:val="yellow"/>
        </w:rPr>
        <w:t>lives per second of delayed colonization</w:t>
      </w:r>
      <w:r w:rsidRPr="00D850F5">
        <w:rPr>
          <w:sz w:val="16"/>
        </w:rPr>
        <w:t>.</w:t>
      </w:r>
    </w:p>
    <w:p w14:paraId="1738FBF1" w14:textId="77777777" w:rsidR="006C6B14" w:rsidRPr="00D850F5" w:rsidRDefault="006C6B14" w:rsidP="006C6B14">
      <w:pPr>
        <w:rPr>
          <w:sz w:val="16"/>
        </w:rPr>
      </w:pPr>
      <w:r w:rsidRPr="00D850F5">
        <w:rPr>
          <w:sz w:val="16"/>
        </w:rPr>
        <w:t xml:space="preserve">What matters for present purposes is not the exact numbers but the fact that they are huge. </w:t>
      </w:r>
      <w:r w:rsidRPr="00B42F4A">
        <w:rPr>
          <w:rStyle w:val="StyleUnderline"/>
          <w:highlight w:val="yellow"/>
        </w:rPr>
        <w:t>Even with the most conservative estimate</w:t>
      </w:r>
      <w:r w:rsidRPr="00D850F5">
        <w:rPr>
          <w:rStyle w:val="StyleUnderline"/>
        </w:rPr>
        <w:t xml:space="preserve">, assuming a biological implementation of all persons, </w:t>
      </w:r>
      <w:r w:rsidRPr="00B42F4A">
        <w:rPr>
          <w:rStyle w:val="StyleUnderline"/>
          <w:highlight w:val="yellow"/>
        </w:rPr>
        <w:t xml:space="preserve">the </w:t>
      </w:r>
      <w:r w:rsidRPr="00B42F4A">
        <w:rPr>
          <w:rStyle w:val="StyleUnderline"/>
          <w:highlight w:val="yellow"/>
        </w:rPr>
        <w:lastRenderedPageBreak/>
        <w:t>potential for one hundred trillion potential human beings is lost for every second of postponement of colonization of our supercluster</w:t>
      </w:r>
      <w:r w:rsidRPr="00D850F5">
        <w:rPr>
          <w:sz w:val="16"/>
        </w:rPr>
        <w:t>.[6]</w:t>
      </w:r>
    </w:p>
    <w:p w14:paraId="0025FC96" w14:textId="77777777" w:rsidR="006C6B14" w:rsidRPr="00F81EAD" w:rsidRDefault="006C6B14" w:rsidP="006C6B14"/>
    <w:p w14:paraId="5743706F" w14:textId="77777777" w:rsidR="006C6B14" w:rsidRPr="006C6B14" w:rsidRDefault="006C6B14" w:rsidP="006C6B14"/>
    <w:p w14:paraId="46A50D95" w14:textId="53653CD2" w:rsidR="006C6B14" w:rsidRDefault="006C6B14" w:rsidP="006C6B14">
      <w:pPr>
        <w:pStyle w:val="Heading2"/>
      </w:pPr>
      <w:r>
        <w:lastRenderedPageBreak/>
        <w:t>Case</w:t>
      </w:r>
    </w:p>
    <w:p w14:paraId="6DDB38F3" w14:textId="0E24BB5D" w:rsidR="00A83F26" w:rsidRDefault="00A83F26" w:rsidP="00A83F26"/>
    <w:p w14:paraId="3234A6A4" w14:textId="77777777" w:rsidR="00A83F26" w:rsidRPr="00A83F26" w:rsidRDefault="00A83F26" w:rsidP="00A83F26"/>
    <w:p w14:paraId="37058C80" w14:textId="54AAA35B" w:rsidR="00B46E63" w:rsidRPr="007179B8" w:rsidRDefault="00A83F26" w:rsidP="00B46E63">
      <w:pPr>
        <w:keepNext/>
        <w:keepLines/>
        <w:spacing w:before="40"/>
        <w:outlineLvl w:val="3"/>
        <w:rPr>
          <w:rFonts w:eastAsiaTheme="majorEastAsia" w:cstheme="majorBidi"/>
          <w:b/>
          <w:iCs/>
        </w:rPr>
      </w:pPr>
      <w:r>
        <w:rPr>
          <w:rFonts w:eastAsiaTheme="majorEastAsia" w:cstheme="majorBidi"/>
          <w:b/>
          <w:iCs/>
        </w:rPr>
        <w:t>Extinction o/</w:t>
      </w:r>
      <w:proofErr w:type="spellStart"/>
      <w:r>
        <w:rPr>
          <w:rFonts w:eastAsiaTheme="majorEastAsia" w:cstheme="majorBidi"/>
          <w:b/>
          <w:iCs/>
        </w:rPr>
        <w:t>ws</w:t>
      </w:r>
      <w:proofErr w:type="spellEnd"/>
      <w:r>
        <w:rPr>
          <w:rFonts w:eastAsiaTheme="majorEastAsia" w:cstheme="majorBidi"/>
          <w:b/>
          <w:iCs/>
        </w:rPr>
        <w:t xml:space="preserve"> = </w:t>
      </w:r>
      <w:r w:rsidR="00B46E63">
        <w:rPr>
          <w:rFonts w:eastAsiaTheme="majorEastAsia" w:cstheme="majorBidi"/>
          <w:b/>
          <w:iCs/>
        </w:rPr>
        <w:t xml:space="preserve">That threatens the ontological conditions of life itself </w:t>
      </w:r>
    </w:p>
    <w:p w14:paraId="6AEBCE4F" w14:textId="77777777" w:rsidR="00B46E63" w:rsidRPr="007179B8" w:rsidRDefault="00B46E63" w:rsidP="00B46E63">
      <w:r w:rsidRPr="007179B8">
        <w:rPr>
          <w:b/>
          <w:bCs/>
          <w:u w:val="single"/>
        </w:rPr>
        <w:t>Burke et al.</w:t>
      </w:r>
      <w:r w:rsidRPr="007179B8">
        <w:t xml:space="preserve">, Associate Professor of International and Political Studies @ UNSW, Australia, </w:t>
      </w:r>
      <w:r w:rsidRPr="007179B8">
        <w:rPr>
          <w:b/>
          <w:bCs/>
          <w:u w:val="single"/>
        </w:rPr>
        <w:t>‘16</w:t>
      </w:r>
    </w:p>
    <w:p w14:paraId="7356954C" w14:textId="77777777" w:rsidR="00B46E63" w:rsidRPr="007179B8" w:rsidRDefault="00B46E63" w:rsidP="00B46E63">
      <w:r w:rsidRPr="007179B8">
        <w:t xml:space="preserve">(Anthony, Stefanie </w:t>
      </w:r>
      <w:proofErr w:type="spellStart"/>
      <w:r w:rsidRPr="007179B8">
        <w:t>Fishel</w:t>
      </w:r>
      <w:proofErr w:type="spellEnd"/>
      <w:r w:rsidRPr="007179B8">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BAA7453" w14:textId="77777777" w:rsidR="00B46E63" w:rsidRPr="007179B8" w:rsidRDefault="00B46E63" w:rsidP="00B46E63"/>
    <w:p w14:paraId="353D8DC3" w14:textId="77777777" w:rsidR="00B46E63" w:rsidRPr="007179B8" w:rsidRDefault="00B46E63" w:rsidP="00B46E63">
      <w:pPr>
        <w:rPr>
          <w:u w:val="single"/>
        </w:rPr>
      </w:pPr>
      <w:r w:rsidRPr="007179B8">
        <w:t xml:space="preserve">8. </w:t>
      </w:r>
      <w:r w:rsidRPr="007179B8">
        <w:rPr>
          <w:u w:val="single"/>
        </w:rPr>
        <w:t>Global ethics must respond to mass extinction</w:t>
      </w:r>
      <w:r w:rsidRPr="007179B8">
        <w:t xml:space="preserve">. In late 2014, the Worldwide Fund for Nature reported a startling statistic: according to their global study, 52% of species had gone extinct between 1970 and 2010.60 This is not news: </w:t>
      </w:r>
      <w:r w:rsidRPr="007179B8">
        <w:rPr>
          <w:u w:val="single"/>
        </w:rPr>
        <w:t>for three decades, conservation biologists have been warning of a ‘sixth mass extinction’, which, by definition, could eliminate more than three quarters of currently existing life forms in just a few centuries</w:t>
      </w:r>
      <w:r w:rsidRPr="007179B8">
        <w:t xml:space="preserve">.61 In other words, </w:t>
      </w:r>
      <w:r w:rsidRPr="007179B8">
        <w:rPr>
          <w:u w:val="single"/>
        </w:rPr>
        <w:t xml:space="preserve">it could threaten the practical possibility of the survival of earthly life. </w:t>
      </w:r>
      <w:r w:rsidRPr="00936F5D">
        <w:rPr>
          <w:highlight w:val="green"/>
          <w:u w:val="single"/>
        </w:rPr>
        <w:t>Mass extinction</w:t>
      </w:r>
      <w:r w:rsidRPr="007179B8">
        <w:rPr>
          <w:u w:val="single"/>
        </w:rPr>
        <w:t xml:space="preserve"> is not simply extinction (or death) writ large</w:t>
      </w:r>
      <w:r w:rsidRPr="007179B8">
        <w:t xml:space="preserve">: </w:t>
      </w:r>
      <w:r w:rsidRPr="007179B8">
        <w:rPr>
          <w:b/>
          <w:iCs/>
          <w:sz w:val="24"/>
          <w:u w:val="single"/>
          <w:bdr w:val="single" w:sz="8" w:space="0" w:color="auto"/>
        </w:rPr>
        <w:t xml:space="preserve">it </w:t>
      </w:r>
      <w:r w:rsidRPr="00936F5D">
        <w:rPr>
          <w:b/>
          <w:iCs/>
          <w:sz w:val="24"/>
          <w:highlight w:val="green"/>
          <w:u w:val="single"/>
          <w:bdr w:val="single" w:sz="8" w:space="0" w:color="auto"/>
        </w:rPr>
        <w:t>is a qualitatively different</w:t>
      </w:r>
      <w:r w:rsidRPr="007179B8">
        <w:rPr>
          <w:b/>
          <w:iCs/>
          <w:sz w:val="24"/>
          <w:u w:val="single"/>
          <w:bdr w:val="single" w:sz="8" w:space="0" w:color="auto"/>
        </w:rPr>
        <w:t xml:space="preserve"> </w:t>
      </w:r>
      <w:r w:rsidRPr="00936F5D">
        <w:rPr>
          <w:b/>
          <w:iCs/>
          <w:sz w:val="24"/>
          <w:highlight w:val="green"/>
          <w:u w:val="single"/>
          <w:bdr w:val="single" w:sz="8" w:space="0" w:color="auto"/>
        </w:rPr>
        <w:t>phenomena that demands its own ethical categories</w:t>
      </w:r>
      <w:r w:rsidRPr="007179B8">
        <w:rPr>
          <w:b/>
          <w:iCs/>
          <w:sz w:val="24"/>
          <w:u w:val="single"/>
          <w:bdr w:val="single" w:sz="8" w:space="0" w:color="auto"/>
        </w:rPr>
        <w:t>.</w:t>
      </w:r>
      <w:r w:rsidRPr="007179B8">
        <w:t xml:space="preserve"> </w:t>
      </w:r>
      <w:r w:rsidRPr="007179B8">
        <w:rPr>
          <w:u w:val="single"/>
        </w:rPr>
        <w:t>It cannot be grasped by aggregating species extinctions,</w:t>
      </w:r>
      <w:r w:rsidRPr="007179B8">
        <w:t xml:space="preserve"> let alone the deaths of individual organisms. </w:t>
      </w:r>
      <w:r w:rsidRPr="00936F5D">
        <w:rPr>
          <w:highlight w:val="green"/>
          <w:u w:val="single"/>
        </w:rPr>
        <w:t>Not only does it erase</w:t>
      </w:r>
      <w:r w:rsidRPr="007179B8">
        <w:rPr>
          <w:u w:val="single"/>
        </w:rPr>
        <w:t xml:space="preserve"> diverse, irreplaceable </w:t>
      </w:r>
      <w:r w:rsidRPr="00936F5D">
        <w:rPr>
          <w:highlight w:val="green"/>
          <w:u w:val="single"/>
        </w:rPr>
        <w:t>life</w:t>
      </w:r>
      <w:r w:rsidRPr="007179B8">
        <w:rPr>
          <w:u w:val="single"/>
        </w:rPr>
        <w:t xml:space="preserve"> forms</w:t>
      </w:r>
      <w:r w:rsidRPr="007179B8">
        <w:t xml:space="preserve">, </w:t>
      </w:r>
      <w:r w:rsidRPr="00936F5D">
        <w:rPr>
          <w:highlight w:val="green"/>
          <w:u w:val="single"/>
        </w:rPr>
        <w:t>their</w:t>
      </w:r>
      <w:r w:rsidRPr="007179B8">
        <w:rPr>
          <w:u w:val="single"/>
        </w:rPr>
        <w:t xml:space="preserve"> </w:t>
      </w:r>
      <w:r w:rsidRPr="007179B8">
        <w:rPr>
          <w:b/>
          <w:iCs/>
          <w:sz w:val="24"/>
          <w:u w:val="single"/>
          <w:bdr w:val="single" w:sz="8" w:space="0" w:color="auto"/>
        </w:rPr>
        <w:t xml:space="preserve">unique </w:t>
      </w:r>
      <w:proofErr w:type="gramStart"/>
      <w:r w:rsidRPr="00936F5D">
        <w:rPr>
          <w:b/>
          <w:iCs/>
          <w:sz w:val="24"/>
          <w:highlight w:val="green"/>
          <w:u w:val="single"/>
          <w:bdr w:val="single" w:sz="8" w:space="0" w:color="auto"/>
        </w:rPr>
        <w:t>histories</w:t>
      </w:r>
      <w:proofErr w:type="gramEnd"/>
      <w:r w:rsidRPr="00936F5D">
        <w:rPr>
          <w:highlight w:val="green"/>
          <w:u w:val="single"/>
        </w:rPr>
        <w:t xml:space="preserve"> and</w:t>
      </w:r>
      <w:r w:rsidRPr="007179B8">
        <w:rPr>
          <w:u w:val="single"/>
        </w:rPr>
        <w:t xml:space="preserve"> </w:t>
      </w:r>
      <w:r w:rsidRPr="007179B8">
        <w:rPr>
          <w:b/>
          <w:iCs/>
          <w:sz w:val="24"/>
          <w:u w:val="single"/>
          <w:bdr w:val="single" w:sz="8" w:space="0" w:color="auto"/>
        </w:rPr>
        <w:t xml:space="preserve">open-ended </w:t>
      </w:r>
      <w:r w:rsidRPr="00936F5D">
        <w:rPr>
          <w:b/>
          <w:iCs/>
          <w:sz w:val="24"/>
          <w:highlight w:val="green"/>
          <w:u w:val="single"/>
          <w:bdr w:val="single" w:sz="8" w:space="0" w:color="auto"/>
        </w:rPr>
        <w:t>possibilities</w:t>
      </w:r>
      <w:r w:rsidRPr="00936F5D">
        <w:rPr>
          <w:highlight w:val="green"/>
          <w:u w:val="single"/>
        </w:rPr>
        <w:t xml:space="preserve">, but it </w:t>
      </w:r>
      <w:r w:rsidRPr="00936F5D">
        <w:rPr>
          <w:b/>
          <w:iCs/>
          <w:sz w:val="24"/>
          <w:highlight w:val="green"/>
          <w:u w:val="single"/>
          <w:bdr w:val="single" w:sz="8" w:space="0" w:color="auto"/>
        </w:rPr>
        <w:t>threatens the ontological conditions of</w:t>
      </w:r>
      <w:r w:rsidRPr="007179B8">
        <w:rPr>
          <w:b/>
          <w:iCs/>
          <w:sz w:val="24"/>
          <w:u w:val="single"/>
          <w:bdr w:val="single" w:sz="8" w:space="0" w:color="auto"/>
        </w:rPr>
        <w:t xml:space="preserve"> Earthly </w:t>
      </w:r>
      <w:r w:rsidRPr="00936F5D">
        <w:rPr>
          <w:b/>
          <w:iCs/>
          <w:sz w:val="24"/>
          <w:highlight w:val="green"/>
          <w:u w:val="single"/>
          <w:bdr w:val="single" w:sz="8" w:space="0" w:color="auto"/>
        </w:rPr>
        <w:t>life</w:t>
      </w:r>
      <w:r w:rsidRPr="007179B8">
        <w:rPr>
          <w:u w:val="single"/>
        </w:rPr>
        <w:t>.</w:t>
      </w:r>
    </w:p>
    <w:p w14:paraId="1574441D" w14:textId="77777777" w:rsidR="00B46E63" w:rsidRPr="007179B8" w:rsidRDefault="00B46E63" w:rsidP="00B46E63">
      <w:pPr>
        <w:rPr>
          <w:u w:val="single"/>
        </w:rPr>
      </w:pPr>
      <w:r w:rsidRPr="007179B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7179B8">
        <w:rPr>
          <w:u w:val="single"/>
        </w:rPr>
        <w:t>Cold-War era concepts such as ‘nuclear winter’ and ‘omnicide’ gesture towards harms massive in their scale and moral horror</w:t>
      </w:r>
      <w:r w:rsidRPr="007179B8">
        <w:t xml:space="preserve">. However, </w:t>
      </w:r>
      <w:r w:rsidRPr="007179B8">
        <w:rPr>
          <w:u w:val="single"/>
        </w:rPr>
        <w:t xml:space="preserve">they are asymptotic: </w:t>
      </w:r>
      <w:r w:rsidRPr="00936F5D">
        <w:rPr>
          <w:highlight w:val="green"/>
          <w:u w:val="single"/>
        </w:rPr>
        <w:t>they imagine</w:t>
      </w:r>
      <w:r w:rsidRPr="007179B8">
        <w:rPr>
          <w:u w:val="single"/>
        </w:rPr>
        <w:t xml:space="preserve"> nightmares of </w:t>
      </w:r>
      <w:r w:rsidRPr="00936F5D">
        <w:rPr>
          <w:highlight w:val="green"/>
          <w:u w:val="single"/>
        </w:rPr>
        <w:t>a</w:t>
      </w:r>
      <w:r w:rsidRPr="007179B8">
        <w:rPr>
          <w:u w:val="single"/>
        </w:rPr>
        <w:t xml:space="preserve"> severely </w:t>
      </w:r>
      <w:r w:rsidRPr="00936F5D">
        <w:rPr>
          <w:highlight w:val="green"/>
          <w:u w:val="single"/>
        </w:rPr>
        <w:t>denuded planet</w:t>
      </w:r>
      <w:r w:rsidRPr="007179B8">
        <w:rPr>
          <w:u w:val="single"/>
        </w:rPr>
        <w:t xml:space="preserve">, yet they do </w:t>
      </w:r>
      <w:r w:rsidRPr="00936F5D">
        <w:rPr>
          <w:highlight w:val="green"/>
          <w:u w:val="single"/>
        </w:rPr>
        <w:t>not</w:t>
      </w:r>
      <w:r w:rsidRPr="007179B8">
        <w:rPr>
          <w:u w:val="single"/>
        </w:rPr>
        <w:t xml:space="preserve"> contemplate </w:t>
      </w:r>
      <w:r w:rsidRPr="00936F5D">
        <w:rPr>
          <w:highlight w:val="green"/>
          <w:u w:val="single"/>
        </w:rPr>
        <w:t xml:space="preserve">the </w:t>
      </w:r>
      <w:r w:rsidRPr="00936F5D">
        <w:rPr>
          <w:b/>
          <w:iCs/>
          <w:sz w:val="24"/>
          <w:highlight w:val="green"/>
          <w:u w:val="single"/>
          <w:bdr w:val="single" w:sz="8" w:space="0" w:color="auto"/>
        </w:rPr>
        <w:lastRenderedPageBreak/>
        <w:t>comprehensive negation</w:t>
      </w:r>
      <w:r w:rsidRPr="007179B8">
        <w:rPr>
          <w:u w:val="single"/>
        </w:rPr>
        <w:t xml:space="preserve"> that a </w:t>
      </w:r>
      <w:r w:rsidRPr="00936F5D">
        <w:rPr>
          <w:highlight w:val="green"/>
          <w:u w:val="single"/>
        </w:rPr>
        <w:t>mass extinction</w:t>
      </w:r>
      <w:r w:rsidRPr="007179B8">
        <w:rPr>
          <w:u w:val="single"/>
        </w:rPr>
        <w:t xml:space="preserve"> event </w:t>
      </w:r>
      <w:proofErr w:type="gramStart"/>
      <w:r w:rsidRPr="00936F5D">
        <w:rPr>
          <w:highlight w:val="green"/>
          <w:u w:val="single"/>
        </w:rPr>
        <w:t>entails</w:t>
      </w:r>
      <w:proofErr w:type="gramEnd"/>
      <w:r w:rsidRPr="007179B8">
        <w:rPr>
          <w:u w:val="single"/>
        </w:rPr>
        <w:t>.</w:t>
      </w:r>
      <w:r w:rsidRPr="007179B8">
        <w:t xml:space="preserve"> In contemporary IR discourses, where it appears at all, extinction is treated as a problem of scientific management and biopolitical control aimed at securing existing human lifestyles.63 Once again, </w:t>
      </w:r>
      <w:r w:rsidRPr="00936F5D">
        <w:rPr>
          <w:highlight w:val="green"/>
          <w:u w:val="single"/>
        </w:rPr>
        <w:t>this</w:t>
      </w:r>
      <w:r w:rsidRPr="007179B8">
        <w:rPr>
          <w:u w:val="single"/>
        </w:rPr>
        <w:t xml:space="preserve"> approach </w:t>
      </w:r>
      <w:r w:rsidRPr="00936F5D">
        <w:rPr>
          <w:highlight w:val="green"/>
          <w:u w:val="single"/>
        </w:rPr>
        <w:t xml:space="preserve">fails to </w:t>
      </w:r>
      <w:proofErr w:type="spellStart"/>
      <w:r w:rsidRPr="00936F5D">
        <w:rPr>
          <w:highlight w:val="green"/>
          <w:u w:val="single"/>
        </w:rPr>
        <w:t>recognise</w:t>
      </w:r>
      <w:proofErr w:type="spellEnd"/>
      <w:r w:rsidRPr="00936F5D">
        <w:rPr>
          <w:highlight w:val="green"/>
          <w:u w:val="single"/>
        </w:rPr>
        <w:t xml:space="preserve"> the reality</w:t>
      </w:r>
      <w:r w:rsidRPr="007179B8">
        <w:rPr>
          <w:u w:val="single"/>
        </w:rPr>
        <w:t xml:space="preserve"> of extinction, </w:t>
      </w:r>
      <w:r w:rsidRPr="00936F5D">
        <w:rPr>
          <w:highlight w:val="green"/>
          <w:u w:val="single"/>
        </w:rPr>
        <w:t xml:space="preserve">which is a </w:t>
      </w:r>
      <w:r w:rsidRPr="00936F5D">
        <w:rPr>
          <w:b/>
          <w:iCs/>
          <w:sz w:val="24"/>
          <w:highlight w:val="green"/>
          <w:u w:val="single"/>
          <w:bdr w:val="single" w:sz="8" w:space="0" w:color="auto"/>
        </w:rPr>
        <w:t>matter of being and nonbeing</w:t>
      </w:r>
      <w:r w:rsidRPr="00936F5D">
        <w:rPr>
          <w:highlight w:val="green"/>
          <w:u w:val="single"/>
        </w:rPr>
        <w:t>, not one of life and death</w:t>
      </w:r>
      <w:r w:rsidRPr="007179B8">
        <w:rPr>
          <w:u w:val="single"/>
        </w:rPr>
        <w:t xml:space="preserve"> processes.</w:t>
      </w:r>
    </w:p>
    <w:p w14:paraId="2865D0F2" w14:textId="77777777" w:rsidR="00B46E63" w:rsidRPr="007179B8" w:rsidRDefault="00B46E63" w:rsidP="00B46E63">
      <w:r w:rsidRPr="007179B8">
        <w:rPr>
          <w:u w:val="single"/>
        </w:rPr>
        <w:t>Confronting the enormity of a possible mass extinction event requires a total overhaul of human perceptions of what is at stake in the disruption of the conditions of Earthly life. The question of what is ‘lost’ in extinction has</w:t>
      </w:r>
      <w:r w:rsidRPr="007179B8">
        <w:t xml:space="preserve">, since the inception of the concept of ‘conservation’, </w:t>
      </w:r>
      <w:r w:rsidRPr="007179B8">
        <w:rPr>
          <w:u w:val="single"/>
        </w:rPr>
        <w:t>been addressed in terms of financial cost</w:t>
      </w:r>
      <w:r w:rsidRPr="007179B8">
        <w:t xml:space="preserve"> and economic liabilities.64 Beyond reducing life to forms to capital, currencies and financial instruments, the dominant neoliberal political economy of conservation imposes a </w:t>
      </w:r>
      <w:proofErr w:type="spellStart"/>
      <w:r w:rsidRPr="007179B8">
        <w:t>homogenising</w:t>
      </w:r>
      <w:proofErr w:type="spellEnd"/>
      <w:r w:rsidRPr="007179B8">
        <w:t xml:space="preserve">, Western secular worldview on a planetary phenomenon. </w:t>
      </w:r>
      <w:r w:rsidRPr="007179B8">
        <w:rPr>
          <w:u w:val="single"/>
        </w:rPr>
        <w:t xml:space="preserve">Yet the </w:t>
      </w:r>
      <w:r w:rsidRPr="007179B8">
        <w:rPr>
          <w:b/>
          <w:iCs/>
          <w:sz w:val="24"/>
          <w:u w:val="single"/>
          <w:bdr w:val="single" w:sz="8" w:space="0" w:color="auto"/>
        </w:rPr>
        <w:t>enormity, complexity, and scale</w:t>
      </w:r>
      <w:r w:rsidRPr="007179B8">
        <w:rPr>
          <w:u w:val="single"/>
        </w:rPr>
        <w:t xml:space="preserve"> of mass extinction is so huge that humans need to </w:t>
      </w:r>
      <w:r w:rsidRPr="007179B8">
        <w:rPr>
          <w:b/>
          <w:iCs/>
          <w:sz w:val="24"/>
          <w:u w:val="single"/>
          <w:bdr w:val="single" w:sz="8" w:space="0" w:color="auto"/>
        </w:rPr>
        <w:t xml:space="preserve">draw on every possible resource </w:t>
      </w:r>
      <w:proofErr w:type="gramStart"/>
      <w:r w:rsidRPr="007179B8">
        <w:rPr>
          <w:b/>
          <w:iCs/>
          <w:sz w:val="24"/>
          <w:u w:val="single"/>
          <w:bdr w:val="single" w:sz="8" w:space="0" w:color="auto"/>
        </w:rPr>
        <w:t>in order to</w:t>
      </w:r>
      <w:proofErr w:type="gramEnd"/>
      <w:r w:rsidRPr="007179B8">
        <w:rPr>
          <w:b/>
          <w:iCs/>
          <w:sz w:val="24"/>
          <w:u w:val="single"/>
          <w:bdr w:val="single" w:sz="8" w:space="0" w:color="auto"/>
        </w:rPr>
        <w:t xml:space="preserve"> find ways of responding</w:t>
      </w:r>
      <w:r w:rsidRPr="007179B8">
        <w:rPr>
          <w:u w:val="single"/>
        </w:rPr>
        <w:t>.</w:t>
      </w:r>
      <w:r w:rsidRPr="007179B8">
        <w:t xml:space="preserve"> This means that they need to </w:t>
      </w:r>
      <w:proofErr w:type="spellStart"/>
      <w:r w:rsidRPr="007179B8">
        <w:t>mobilise</w:t>
      </w:r>
      <w:proofErr w:type="spellEnd"/>
      <w:r w:rsidRPr="007179B8">
        <w:t xml:space="preserve"> multiple worldviews and lifeways – including those emerging from indigenous and </w:t>
      </w:r>
      <w:proofErr w:type="spellStart"/>
      <w:r w:rsidRPr="007179B8">
        <w:t>marginalised</w:t>
      </w:r>
      <w:proofErr w:type="spellEnd"/>
      <w:r w:rsidRPr="007179B8">
        <w:t xml:space="preserve"> cosmologies. Above all, </w:t>
      </w:r>
      <w:r w:rsidRPr="007179B8">
        <w:rPr>
          <w:u w:val="single"/>
        </w:rPr>
        <w:t xml:space="preserve">it is crucial and urgent to </w:t>
      </w:r>
      <w:proofErr w:type="spellStart"/>
      <w:r w:rsidRPr="007179B8">
        <w:rPr>
          <w:u w:val="single"/>
        </w:rPr>
        <w:t>realise</w:t>
      </w:r>
      <w:proofErr w:type="spellEnd"/>
      <w:r w:rsidRPr="007179B8">
        <w:rPr>
          <w:u w:val="single"/>
        </w:rPr>
        <w:t xml:space="preserve"> that extinction is a </w:t>
      </w:r>
      <w:r w:rsidRPr="007179B8">
        <w:rPr>
          <w:b/>
          <w:iCs/>
          <w:sz w:val="24"/>
          <w:u w:val="single"/>
          <w:bdr w:val="single" w:sz="8" w:space="0" w:color="auto"/>
        </w:rPr>
        <w:t>matter of global ethics</w:t>
      </w:r>
      <w:r w:rsidRPr="007179B8">
        <w:t xml:space="preserve">. </w:t>
      </w:r>
      <w:r w:rsidRPr="007179B8">
        <w:rPr>
          <w:u w:val="single"/>
        </w:rPr>
        <w:t xml:space="preserve">It is not simply an issue of management or security, or even of </w:t>
      </w:r>
      <w:proofErr w:type="gramStart"/>
      <w:r w:rsidRPr="007179B8">
        <w:rPr>
          <w:u w:val="single"/>
        </w:rPr>
        <w:t>particular visions</w:t>
      </w:r>
      <w:proofErr w:type="gramEnd"/>
      <w:r w:rsidRPr="007179B8">
        <w:rPr>
          <w:u w:val="single"/>
        </w:rPr>
        <w:t xml:space="preserve"> of the good life</w:t>
      </w:r>
      <w:r w:rsidRPr="007179B8">
        <w:t xml:space="preserve">. </w:t>
      </w:r>
      <w:r w:rsidRPr="007179B8">
        <w:rPr>
          <w:u w:val="single"/>
        </w:rPr>
        <w:t>Instead, it is about staking a claim as to the goodness of life itself. If it does not fit within the existing parameters of global ethics, then it is these boundaries that need to change</w:t>
      </w:r>
      <w:r w:rsidRPr="007179B8">
        <w:t>.</w:t>
      </w:r>
    </w:p>
    <w:p w14:paraId="650DA788" w14:textId="77777777" w:rsidR="00B46E63" w:rsidRPr="007179B8" w:rsidRDefault="00B46E63" w:rsidP="00B46E63">
      <w:r w:rsidRPr="007179B8">
        <w:t xml:space="preserve">9. An Earth-worldly politics. Humans are worldly – that is, we are fundamentally </w:t>
      </w:r>
      <w:proofErr w:type="spellStart"/>
      <w:r w:rsidRPr="007179B8">
        <w:t>worldforming</w:t>
      </w:r>
      <w:proofErr w:type="spellEnd"/>
      <w:r w:rsidRPr="007179B8">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7179B8">
        <w:t>instrumentalised</w:t>
      </w:r>
      <w:proofErr w:type="spellEnd"/>
      <w:r w:rsidRPr="007179B8">
        <w:t xml:space="preserve"> and englobed.65 Rather, it is a complex of worlds that we share, co-constitute, create, </w:t>
      </w:r>
      <w:proofErr w:type="gramStart"/>
      <w:r w:rsidRPr="007179B8">
        <w:t>destroy</w:t>
      </w:r>
      <w:proofErr w:type="gramEnd"/>
      <w:r w:rsidRPr="007179B8">
        <w:t xml:space="preserve"> and inhabit with countless other life forms and beings.</w:t>
      </w:r>
    </w:p>
    <w:p w14:paraId="57E10185" w14:textId="77777777" w:rsidR="00B46E63" w:rsidRPr="007179B8" w:rsidRDefault="00B46E63" w:rsidP="00B46E63">
      <w:pPr>
        <w:rPr>
          <w:u w:val="single"/>
        </w:rPr>
      </w:pPr>
      <w:r w:rsidRPr="007179B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7179B8">
        <w:t>economic</w:t>
      </w:r>
      <w:proofErr w:type="gramEnd"/>
      <w:r w:rsidRPr="007179B8">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t>
      </w:r>
      <w:r w:rsidRPr="007179B8">
        <w:lastRenderedPageBreak/>
        <w:t xml:space="preserve">ways of being Earth-worldly is to embrace the condition of being entangled. We can interpret this term in the way that Heidegger66 did, as the condition of being mired in everyday human concerns, worries, and anxiety, to prolong existence. But, in contrast, </w:t>
      </w:r>
      <w:r w:rsidRPr="007179B8">
        <w:rPr>
          <w:u w:val="single"/>
        </w:rPr>
        <w:t>we can and should reframe it as authors like Karen Barad</w:t>
      </w:r>
      <w:r w:rsidRPr="007179B8">
        <w:t xml:space="preserve">67 and Donna Haraway68 have done. To them and many others, </w:t>
      </w:r>
      <w:r w:rsidRPr="007179B8">
        <w:rPr>
          <w:u w:val="single"/>
        </w:rPr>
        <w:t>‘entanglement’ is a radical, indeed fundamental condition of being-with,</w:t>
      </w:r>
      <w:r w:rsidRPr="007179B8">
        <w:t xml:space="preserve"> or, as Jean-Luc Nancy puts it, ‘being singular plural’.69 </w:t>
      </w:r>
      <w:r w:rsidRPr="007179B8">
        <w:rPr>
          <w:u w:val="single"/>
        </w:rPr>
        <w:t xml:space="preserve">This means that no being is truly autonomous or separate, whether at the scale of international politics or of quantum physics. </w:t>
      </w:r>
      <w:r w:rsidRPr="007179B8">
        <w:t xml:space="preserve">World itself is singular plural: what humans tend to refer to as ‘the’ world is </w:t>
      </w:r>
      <w:proofErr w:type="gramStart"/>
      <w:r w:rsidRPr="007179B8">
        <w:t>actually a</w:t>
      </w:r>
      <w:proofErr w:type="gramEnd"/>
      <w:r w:rsidRPr="007179B8">
        <w:t xml:space="preserve"> multiplicity of worlds at various scales that intersect, overlap, conflict, emerge as they surge across the Earth. </w:t>
      </w:r>
      <w:r w:rsidRPr="007179B8">
        <w:rPr>
          <w:u w:val="single"/>
        </w:rPr>
        <w:t>World emerges from the poetics of existence, the collision of energy and matter, the tumult of agencies, the fusion and diffusion of bonds.</w:t>
      </w:r>
    </w:p>
    <w:p w14:paraId="6E04217B" w14:textId="77777777" w:rsidR="00B46E63" w:rsidRDefault="00B46E63" w:rsidP="00B46E63">
      <w:pPr>
        <w:rPr>
          <w:b/>
          <w:iCs/>
          <w:sz w:val="24"/>
          <w:u w:val="single"/>
          <w:bdr w:val="single" w:sz="8" w:space="0" w:color="auto"/>
        </w:rPr>
      </w:pPr>
      <w:r w:rsidRPr="00936F5D">
        <w:rPr>
          <w:highlight w:val="green"/>
          <w:u w:val="single"/>
        </w:rPr>
        <w:t>Worlds erupt from</w:t>
      </w:r>
      <w:r w:rsidRPr="007179B8">
        <w:rPr>
          <w:u w:val="single"/>
        </w:rPr>
        <w:t xml:space="preserve">, and consist in, </w:t>
      </w:r>
      <w:r w:rsidRPr="00936F5D">
        <w:rPr>
          <w:highlight w:val="green"/>
          <w:u w:val="single"/>
        </w:rPr>
        <w:t xml:space="preserve">the intersection of </w:t>
      </w:r>
      <w:r w:rsidRPr="00936F5D">
        <w:rPr>
          <w:b/>
          <w:bCs/>
          <w:sz w:val="24"/>
          <w:highlight w:val="green"/>
          <w:u w:val="single"/>
          <w:bdr w:val="single" w:sz="8" w:space="0" w:color="auto"/>
        </w:rPr>
        <w:t>diverse forms of being</w:t>
      </w:r>
      <w:r w:rsidRPr="007179B8">
        <w:t xml:space="preserve"> – material and intangible, organic and inorganic, ‘living’ and ‘nonliving’. </w:t>
      </w:r>
      <w:r w:rsidRPr="007179B8">
        <w:rPr>
          <w:u w:val="single"/>
        </w:rPr>
        <w:t xml:space="preserve">Because of the tumultuousness of the Earth with which </w:t>
      </w:r>
      <w:r w:rsidRPr="00936F5D">
        <w:rPr>
          <w:highlight w:val="green"/>
          <w:u w:val="single"/>
        </w:rPr>
        <w:t>they are entangled</w:t>
      </w:r>
      <w:r w:rsidRPr="007179B8">
        <w:rPr>
          <w:u w:val="single"/>
        </w:rPr>
        <w:t>,</w:t>
      </w:r>
      <w:r w:rsidRPr="007179B8">
        <w:t xml:space="preserve"> ‘</w:t>
      </w:r>
      <w:r w:rsidRPr="69D4ABDE">
        <w:rPr>
          <w:b/>
          <w:bCs/>
          <w:sz w:val="24"/>
          <w:u w:val="single"/>
          <w:bdr w:val="single" w:sz="8" w:space="0" w:color="auto"/>
        </w:rPr>
        <w:t xml:space="preserve">worlds’ are </w:t>
      </w:r>
      <w:r w:rsidRPr="00936F5D">
        <w:rPr>
          <w:b/>
          <w:bCs/>
          <w:sz w:val="24"/>
          <w:highlight w:val="green"/>
          <w:u w:val="single"/>
          <w:bdr w:val="single" w:sz="8" w:space="0" w:color="auto"/>
        </w:rPr>
        <w:t>not static,</w:t>
      </w:r>
      <w:r w:rsidRPr="69D4ABDE">
        <w:rPr>
          <w:b/>
          <w:bCs/>
          <w:sz w:val="24"/>
          <w:u w:val="single"/>
          <w:bdr w:val="single" w:sz="8" w:space="0" w:color="auto"/>
        </w:rPr>
        <w:t xml:space="preserve"> rigid </w:t>
      </w:r>
      <w:r w:rsidRPr="00936F5D">
        <w:rPr>
          <w:b/>
          <w:bCs/>
          <w:sz w:val="24"/>
          <w:highlight w:val="green"/>
          <w:u w:val="single"/>
          <w:bdr w:val="single" w:sz="8" w:space="0" w:color="auto"/>
        </w:rPr>
        <w:t>or permanent. They are permeable and fluid</w:t>
      </w:r>
      <w:r w:rsidRPr="007179B8">
        <w:t xml:space="preserve">. </w:t>
      </w:r>
      <w:r w:rsidRPr="007179B8">
        <w:rPr>
          <w:u w:val="single"/>
        </w:rPr>
        <w:t xml:space="preserve">They can be </w:t>
      </w:r>
      <w:r w:rsidRPr="69D4ABDE">
        <w:rPr>
          <w:b/>
          <w:bCs/>
          <w:sz w:val="24"/>
          <w:u w:val="single"/>
          <w:bdr w:val="single" w:sz="8" w:space="0" w:color="auto"/>
        </w:rPr>
        <w:t>created</w:t>
      </w:r>
      <w:r w:rsidRPr="007179B8">
        <w:rPr>
          <w:u w:val="single"/>
        </w:rPr>
        <w:t xml:space="preserve">, </w:t>
      </w:r>
      <w:r w:rsidRPr="69D4ABDE">
        <w:rPr>
          <w:b/>
          <w:bCs/>
          <w:sz w:val="24"/>
          <w:u w:val="single"/>
          <w:bdr w:val="single" w:sz="8" w:space="0" w:color="auto"/>
        </w:rPr>
        <w:t>modified</w:t>
      </w:r>
      <w:r w:rsidRPr="007179B8">
        <w:t xml:space="preserve"> </w:t>
      </w:r>
      <w:r w:rsidRPr="007179B8">
        <w:rPr>
          <w:u w:val="single"/>
        </w:rPr>
        <w:t xml:space="preserve">– and, of course, destroyed. </w:t>
      </w:r>
      <w:r w:rsidRPr="00936F5D">
        <w:rPr>
          <w:highlight w:val="green"/>
          <w:u w:val="single"/>
        </w:rPr>
        <w:t>Concepts of violence</w:t>
      </w:r>
      <w:r w:rsidRPr="007179B8">
        <w:rPr>
          <w:u w:val="single"/>
        </w:rPr>
        <w:t xml:space="preserve">, harm and (in)security </w:t>
      </w:r>
      <w:r w:rsidRPr="00936F5D">
        <w:rPr>
          <w:highlight w:val="green"/>
          <w:u w:val="single"/>
        </w:rPr>
        <w:t>that focus only on humans ignore</w:t>
      </w:r>
      <w:r w:rsidRPr="007179B8">
        <w:rPr>
          <w:u w:val="single"/>
        </w:rPr>
        <w:t xml:space="preserve"> at their peril </w:t>
      </w:r>
      <w:r w:rsidRPr="00936F5D">
        <w:rPr>
          <w:highlight w:val="green"/>
          <w:u w:val="single"/>
        </w:rPr>
        <w:t>the destruction</w:t>
      </w:r>
      <w:r w:rsidRPr="007179B8">
        <w:rPr>
          <w:u w:val="single"/>
        </w:rPr>
        <w:t xml:space="preserve"> and severance of worlds,</w:t>
      </w:r>
      <w:r w:rsidRPr="007179B8">
        <w:t xml:space="preserve">70 </w:t>
      </w:r>
      <w:r w:rsidRPr="00936F5D">
        <w:rPr>
          <w:b/>
          <w:bCs/>
          <w:sz w:val="24"/>
          <w:highlight w:val="green"/>
          <w:u w:val="single"/>
          <w:bdr w:val="single" w:sz="8" w:space="0" w:color="auto"/>
        </w:rPr>
        <w:t>which undermines the conditions of plurality that enables life</w:t>
      </w:r>
      <w:r w:rsidRPr="69D4ABDE">
        <w:rPr>
          <w:b/>
          <w:bCs/>
          <w:sz w:val="24"/>
          <w:u w:val="single"/>
          <w:bdr w:val="single" w:sz="8" w:space="0" w:color="auto"/>
        </w:rPr>
        <w:t xml:space="preserve"> on Earth </w:t>
      </w:r>
      <w:r w:rsidRPr="00936F5D">
        <w:rPr>
          <w:b/>
          <w:bCs/>
          <w:sz w:val="24"/>
          <w:highlight w:val="green"/>
          <w:u w:val="single"/>
          <w:bdr w:val="single" w:sz="8" w:space="0" w:color="auto"/>
        </w:rPr>
        <w:t>to thrive</w:t>
      </w:r>
      <w:r w:rsidRPr="69D4ABDE">
        <w:rPr>
          <w:b/>
          <w:bCs/>
          <w:sz w:val="24"/>
          <w:u w:val="single"/>
          <w:bdr w:val="single" w:sz="8" w:space="0" w:color="auto"/>
        </w:rPr>
        <w:t>.</w:t>
      </w:r>
    </w:p>
    <w:p w14:paraId="5F78C40A" w14:textId="2FA4AD33" w:rsidR="00B46E63" w:rsidRDefault="00B46E63" w:rsidP="00B46E63"/>
    <w:p w14:paraId="5B95477B" w14:textId="1371CEA7" w:rsidR="00A83F26" w:rsidRPr="00B46E63" w:rsidRDefault="00A83F26" w:rsidP="00B46E63">
      <w:r>
        <w:t>2.No past capitalist transition</w:t>
      </w:r>
    </w:p>
    <w:p w14:paraId="09379FAA" w14:textId="77777777" w:rsidR="00B46E63" w:rsidRPr="00B46E63" w:rsidRDefault="00B46E63" w:rsidP="00B46E63"/>
    <w:p w14:paraId="2E73667D" w14:textId="6BB877F4" w:rsidR="00A83F26" w:rsidRDefault="00A83F26" w:rsidP="00A83F26">
      <w:pPr>
        <w:rPr>
          <w:sz w:val="22"/>
          <w:szCs w:val="22"/>
        </w:rPr>
      </w:pPr>
    </w:p>
    <w:p w14:paraId="1EDEB42B" w14:textId="77777777" w:rsidR="00706943" w:rsidRDefault="00706943" w:rsidP="00A83F26">
      <w:pPr>
        <w:rPr>
          <w:sz w:val="22"/>
          <w:szCs w:val="22"/>
        </w:rPr>
      </w:pPr>
    </w:p>
    <w:p w14:paraId="52D6093C" w14:textId="77777777" w:rsidR="00A83F26" w:rsidRDefault="00A83F26" w:rsidP="00A83F26">
      <w:pPr>
        <w:pStyle w:val="Heading4"/>
      </w:pPr>
      <w:r>
        <w:t xml:space="preserve">CCS. Markets are key. </w:t>
      </w:r>
    </w:p>
    <w:p w14:paraId="782D289F" w14:textId="77777777" w:rsidR="00A83F26" w:rsidRDefault="00A83F26" w:rsidP="00A83F26">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777C5631" w14:textId="77777777" w:rsidR="00A83F26" w:rsidRDefault="00A83F26" w:rsidP="00A83F26"/>
    <w:p w14:paraId="78038E82" w14:textId="77777777" w:rsidR="00A83F26" w:rsidRDefault="00A83F26" w:rsidP="00A83F26">
      <w:r>
        <w:lastRenderedPageBreak/>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3B7F030B" w14:textId="77777777" w:rsidR="00A83F26" w:rsidRDefault="00A83F26" w:rsidP="00A83F26"/>
    <w:p w14:paraId="12A4938B" w14:textId="77777777" w:rsidR="00A83F26" w:rsidRDefault="00A83F26" w:rsidP="00A83F26">
      <w:pPr>
        <w:pStyle w:val="Heading4"/>
      </w:pPr>
      <w:r>
        <w:t>Try or die for CCS to solve warming</w:t>
      </w:r>
    </w:p>
    <w:p w14:paraId="4EBCE71B" w14:textId="77777777" w:rsidR="00A83F26" w:rsidRPr="006F6973" w:rsidRDefault="00A83F26" w:rsidP="00A83F26">
      <w:r>
        <w:rPr>
          <w:rStyle w:val="Style13ptBold"/>
        </w:rPr>
        <w:t xml:space="preserve">Moniz 9/23/19 </w:t>
      </w:r>
      <w:r w:rsidRPr="006F6973">
        <w:t>- 13th Secretary of Energy (2013 to 2017) and is the founder and CEO of the Energy Futures Initiative</w:t>
      </w:r>
    </w:p>
    <w:p w14:paraId="3FFAC5B5" w14:textId="77777777" w:rsidR="00A83F26" w:rsidRPr="006F6973" w:rsidRDefault="00A83F26" w:rsidP="00A83F26">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20" w:history="1">
        <w:r w:rsidRPr="006F6973">
          <w:rPr>
            <w:rStyle w:val="Hyperlink"/>
          </w:rPr>
          <w:t>https://thehill.com/opinion/energy-</w:t>
        </w:r>
        <w:r w:rsidRPr="006F6973">
          <w:rPr>
            <w:rStyle w:val="Hyperlink"/>
          </w:rPr>
          <w:lastRenderedPageBreak/>
          <w:t>environment/462609-cutting-climate-pollution-isnt-enough-we-also-need-carbon-removal</w:t>
        </w:r>
      </w:hyperlink>
      <w:r w:rsidRPr="006F6973">
        <w:t>.</w:t>
      </w:r>
    </w:p>
    <w:p w14:paraId="127F94DC" w14:textId="77777777" w:rsidR="00A83F26" w:rsidRPr="006F6973" w:rsidRDefault="00A83F26" w:rsidP="00A83F26"/>
    <w:p w14:paraId="437E892C" w14:textId="77777777" w:rsidR="00A83F26" w:rsidRPr="006F6973" w:rsidRDefault="00A83F26" w:rsidP="00A83F26">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6861413C" w14:textId="77777777" w:rsidR="00A83F26" w:rsidRPr="002748D8" w:rsidRDefault="00A83F26" w:rsidP="00A83F26">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76109C58" w14:textId="77777777" w:rsidR="00A83F26" w:rsidRPr="006F6973" w:rsidRDefault="00A83F26" w:rsidP="00A83F26">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764ADE57" w14:textId="77777777" w:rsidR="00A83F26" w:rsidRPr="006F6973" w:rsidRDefault="00A83F26" w:rsidP="00A83F26">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3140B1E8" w14:textId="77777777" w:rsidR="00A83F26" w:rsidRPr="006F6973" w:rsidRDefault="00A83F26" w:rsidP="00A83F26">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19F5E654" w14:textId="77777777" w:rsidR="00A83F26" w:rsidRPr="006F6973" w:rsidRDefault="00A83F26" w:rsidP="00A83F26">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0991DE37" w14:textId="77777777" w:rsidR="00A83F26" w:rsidRPr="006F6973" w:rsidRDefault="00A83F26" w:rsidP="00A83F26">
      <w:pPr>
        <w:rPr>
          <w:sz w:val="16"/>
        </w:rPr>
      </w:pPr>
      <w:r w:rsidRPr="006F6973">
        <w:rPr>
          <w:rStyle w:val="StyleUnderline"/>
        </w:rPr>
        <w:lastRenderedPageBreak/>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3C069236" w14:textId="77777777" w:rsidR="00A83F26" w:rsidRPr="006F6973" w:rsidRDefault="00A83F26" w:rsidP="00A83F26">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w:t>
      </w:r>
      <w:proofErr w:type="gramStart"/>
      <w:r w:rsidRPr="006F6973">
        <w:rPr>
          <w:sz w:val="16"/>
        </w:rPr>
        <w:t>actually suck</w:t>
      </w:r>
      <w:proofErr w:type="gramEnd"/>
      <w:r w:rsidRPr="006F6973">
        <w:rPr>
          <w:sz w:val="16"/>
        </w:rPr>
        <w:t xml:space="preserve">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w:t>
      </w:r>
      <w:proofErr w:type="gramStart"/>
      <w:r w:rsidRPr="006F6973">
        <w:rPr>
          <w:rStyle w:val="StyleUnderline"/>
        </w:rPr>
        <w:t>development</w:t>
      </w:r>
      <w:proofErr w:type="gramEnd"/>
      <w:r w:rsidRPr="006F6973">
        <w:rPr>
          <w:rStyle w:val="StyleUnderline"/>
        </w:rPr>
        <w:t xml:space="preserve"> and </w:t>
      </w:r>
      <w:r w:rsidRPr="00C528CE">
        <w:rPr>
          <w:rStyle w:val="StyleUnderline"/>
          <w:highlight w:val="green"/>
        </w:rPr>
        <w:t>demonstration to ensure viability and affordability</w:t>
      </w:r>
      <w:r w:rsidRPr="006F6973">
        <w:rPr>
          <w:sz w:val="16"/>
        </w:rPr>
        <w:t xml:space="preserve"> at very large scale. </w:t>
      </w:r>
    </w:p>
    <w:p w14:paraId="6323FE3A" w14:textId="77777777" w:rsidR="00A83F26" w:rsidRPr="006F6973" w:rsidRDefault="00A83F26" w:rsidP="00A83F26">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76DCE463" w14:textId="77777777" w:rsidR="00A83F26" w:rsidRPr="006F6973" w:rsidRDefault="00A83F26" w:rsidP="00A83F26">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1332AAB2" w14:textId="77777777" w:rsidR="00A83F26" w:rsidRPr="006F6973" w:rsidRDefault="00A83F26" w:rsidP="00A83F26">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19CB248A" w14:textId="77777777" w:rsidR="00A83F26" w:rsidRPr="006F6973" w:rsidRDefault="00A83F26" w:rsidP="00A83F26">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21458C9D" w14:textId="77777777" w:rsidR="00A83F26" w:rsidRPr="006F6973" w:rsidRDefault="00A83F26" w:rsidP="00A83F26">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6B4BB7C6" w14:textId="77777777" w:rsidR="00A83F26" w:rsidRPr="006C6B14" w:rsidRDefault="00A83F26" w:rsidP="00A83F26"/>
    <w:sectPr w:rsidR="00A83F26" w:rsidRPr="006C6B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A64E8A"/>
    <w:multiLevelType w:val="hybridMultilevel"/>
    <w:tmpl w:val="9C90D1E6"/>
    <w:lvl w:ilvl="0" w:tplc="4A82D06E">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6B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28B"/>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6B14"/>
    <w:rsid w:val="006C7CA0"/>
    <w:rsid w:val="006D13F4"/>
    <w:rsid w:val="006D6AED"/>
    <w:rsid w:val="006E6D0B"/>
    <w:rsid w:val="006F126E"/>
    <w:rsid w:val="006F32C9"/>
    <w:rsid w:val="006F3834"/>
    <w:rsid w:val="006F5693"/>
    <w:rsid w:val="006F5D4C"/>
    <w:rsid w:val="00706943"/>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3F26"/>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46E63"/>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7D4C44"/>
  <w14:defaultImageDpi w14:val="300"/>
  <w15:docId w15:val="{9A7B5F8E-0AF8-274A-BADC-69870EB4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6B1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C6B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6B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6B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9"/>
    <w:unhideWhenUsed/>
    <w:qFormat/>
    <w:rsid w:val="006C6B1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C6B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6B14"/>
  </w:style>
  <w:style w:type="character" w:customStyle="1" w:styleId="Heading1Char">
    <w:name w:val="Heading 1 Char"/>
    <w:aliases w:val="Pocket Char"/>
    <w:basedOn w:val="DefaultParagraphFont"/>
    <w:link w:val="Heading1"/>
    <w:uiPriority w:val="9"/>
    <w:rsid w:val="006C6B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6B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6B14"/>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9"/>
    <w:rsid w:val="006C6B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6B14"/>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6C6B14"/>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6C6B1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C6B1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6C6B14"/>
    <w:rPr>
      <w:color w:val="auto"/>
      <w:u w:val="none"/>
    </w:rPr>
  </w:style>
  <w:style w:type="paragraph" w:styleId="DocumentMap">
    <w:name w:val="Document Map"/>
    <w:basedOn w:val="Normal"/>
    <w:link w:val="DocumentMapChar"/>
    <w:uiPriority w:val="99"/>
    <w:semiHidden/>
    <w:unhideWhenUsed/>
    <w:rsid w:val="006C6B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6B14"/>
    <w:rPr>
      <w:rFonts w:ascii="Lucida Grande" w:hAnsi="Lucida Grande" w:cs="Lucida Grande"/>
    </w:rPr>
  </w:style>
  <w:style w:type="paragraph" w:customStyle="1" w:styleId="textbold">
    <w:name w:val="text bold"/>
    <w:basedOn w:val="Normal"/>
    <w:link w:val="Emphasis"/>
    <w:uiPriority w:val="20"/>
    <w:qFormat/>
    <w:rsid w:val="006C6B1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6C6B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6C6B14"/>
    <w:rPr>
      <w:b/>
      <w:bCs/>
    </w:rPr>
  </w:style>
  <w:style w:type="paragraph" w:styleId="ListParagraph">
    <w:name w:val="List Paragraph"/>
    <w:basedOn w:val="Normal"/>
    <w:uiPriority w:val="34"/>
    <w:qFormat/>
    <w:rsid w:val="00A83F26"/>
    <w:pPr>
      <w:ind w:left="720"/>
      <w:contextualSpacing/>
    </w:pPr>
  </w:style>
  <w:style w:type="character" w:customStyle="1" w:styleId="apple-converted-space">
    <w:name w:val="apple-converted-space"/>
    <w:basedOn w:val="DefaultParagraphFont"/>
    <w:rsid w:val="00A83F26"/>
  </w:style>
  <w:style w:type="paragraph" w:styleId="NormalWeb">
    <w:name w:val="Normal (Web)"/>
    <w:basedOn w:val="Normal"/>
    <w:uiPriority w:val="99"/>
    <w:unhideWhenUsed/>
    <w:rsid w:val="00706943"/>
    <w:pPr>
      <w:spacing w:before="100" w:beforeAutospacing="1" w:after="100" w:afterAutospacing="1"/>
    </w:pPr>
    <w:rPr>
      <w:rFonts w:eastAsia="Times New Roman"/>
      <w:sz w:val="24"/>
    </w:rPr>
  </w:style>
  <w:style w:type="paragraph" w:customStyle="1" w:styleId="UnderlinePara">
    <w:name w:val="Underline Para"/>
    <w:basedOn w:val="Normal"/>
    <w:uiPriority w:val="1"/>
    <w:qFormat/>
    <w:rsid w:val="00706943"/>
    <w:pPr>
      <w:widowControl w:val="0"/>
      <w:suppressAutoHyphens/>
      <w:spacing w:after="200" w:line="256" w:lineRule="auto"/>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akingdefense.com/tag/outer-space-treaty/" TargetMode="External"/><Relationship Id="rId18" Type="http://schemas.openxmlformats.org/officeDocument/2006/relationships/hyperlink" Target="https://www.wilsoncenter.org/article/global-legal-landscape-space-who-writes-rules-final-frontie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reakingdefense.com/2021/04/us-should-push-new-space-treaty-atlantic-council/" TargetMode="External"/><Relationship Id="rId17" Type="http://schemas.openxmlformats.org/officeDocument/2006/relationships/hyperlink" Target="https://www.reuters.com/article/us-arms-space/china-russia-to-offer-treaty-to-ban-arms-in-space-idUSL2578979020080125" TargetMode="External"/><Relationship Id="rId2" Type="http://schemas.openxmlformats.org/officeDocument/2006/relationships/customXml" Target="../customXml/item2.xml"/><Relationship Id="rId16" Type="http://schemas.openxmlformats.org/officeDocument/2006/relationships/hyperlink" Target="https://breakingdefense.com/tag/space-resource-extraction/" TargetMode="External"/><Relationship Id="rId20" Type="http://schemas.openxmlformats.org/officeDocument/2006/relationships/hyperlink" Target="https://thehill.com/opinion/energy-environment/462609-cutting-climate-pollution-isnt-enough-we-also-need-carbon-remov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5" Type="http://schemas.openxmlformats.org/officeDocument/2006/relationships/numbering" Target="numbering.xml"/><Relationship Id="rId15" Type="http://schemas.openxmlformats.org/officeDocument/2006/relationships/hyperlink" Target="https://breakingdefense.com/2021/03/the-space-rush-new-us-strategy-must-bring-order-regulation/"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digitalcommons.unl.edu/cgi/viewcontent.cgi?referer=&amp;httpsredir=1&amp;article=1086&amp;context=spacelaw" TargetMode="External"/><Relationship Id="rId14" Type="http://schemas.openxmlformats.org/officeDocument/2006/relationships/hyperlink" Target="https://www.atlanticcouncil.org/wp-content/uploads/2021/04/TheFutureofSecurityinSpace.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33</Pages>
  <Words>11287</Words>
  <Characters>64339</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5</cp:revision>
  <dcterms:created xsi:type="dcterms:W3CDTF">2022-01-15T15:22:00Z</dcterms:created>
  <dcterms:modified xsi:type="dcterms:W3CDTF">2022-01-15T17:27:00Z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