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BCCBC" w14:textId="6BFEFE18" w:rsidR="00667F54" w:rsidRDefault="00C34569" w:rsidP="00667F54">
      <w:pPr>
        <w:pStyle w:val="Heading2"/>
      </w:pPr>
      <w:r>
        <w:t>1</w:t>
      </w:r>
    </w:p>
    <w:p w14:paraId="356E096E" w14:textId="2C9DBF1C" w:rsidR="00667F54" w:rsidRDefault="00667F54" w:rsidP="00667F54">
      <w:pPr>
        <w:pStyle w:val="Heading4"/>
      </w:pPr>
      <w:r>
        <w:t xml:space="preserve">The affirmative offers a solution: implement </w:t>
      </w:r>
      <w:r w:rsidR="00C34569">
        <w:t>PTD</w:t>
      </w:r>
      <w:r>
        <w:t xml:space="preserve"> to secure </w:t>
      </w:r>
      <w:r w:rsidR="00C34569">
        <w:t xml:space="preserve">against nuclear </w:t>
      </w:r>
      <w:proofErr w:type="gramStart"/>
      <w:r w:rsidR="00C34569">
        <w:t>war</w:t>
      </w:r>
      <w:r>
        <w:t xml:space="preserve">  This</w:t>
      </w:r>
      <w:proofErr w:type="gramEnd"/>
      <w:r>
        <w:t xml:space="preserve"> is the wrong approach—we exist within a “control society,” where power is exercised not through repression, but continuous control-- frame this round as an interrogation of productivity and desire.</w:t>
      </w:r>
    </w:p>
    <w:p w14:paraId="596C8B10" w14:textId="77777777" w:rsidR="00667F54" w:rsidRPr="006269FA" w:rsidRDefault="00667F54" w:rsidP="00667F54">
      <w:r>
        <w:rPr>
          <w:rStyle w:val="Style13ptBold"/>
        </w:rPr>
        <w:t>Deleuze 92</w:t>
      </w:r>
      <w:r>
        <w:t>[</w:t>
      </w:r>
      <w:r w:rsidRPr="0008067D">
        <w:t xml:space="preserve">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w:t>
      </w:r>
      <w:proofErr w:type="spellStart"/>
      <w:r w:rsidRPr="0008067D">
        <w:t>Guattari</w:t>
      </w:r>
      <w:proofErr w:type="spellEnd"/>
      <w:r w:rsidRPr="006269FA">
        <w:t xml:space="preserve">, Postscript on the Societies of Control on JSTOR, </w:t>
      </w:r>
      <w:r>
        <w:t xml:space="preserve">Winter </w:t>
      </w:r>
      <w:proofErr w:type="gramStart"/>
      <w:r>
        <w:t>1992</w:t>
      </w:r>
      <w:r w:rsidRPr="006269FA">
        <w:t>,</w:t>
      </w:r>
      <w:r>
        <w:t>The</w:t>
      </w:r>
      <w:proofErr w:type="gramEnd"/>
      <w:r>
        <w:t xml:space="preserve"> MIT </w:t>
      </w:r>
      <w:proofErr w:type="spellStart"/>
      <w:r>
        <w:t>press</w:t>
      </w:r>
      <w:r w:rsidRPr="006269FA">
        <w:t>,https</w:t>
      </w:r>
      <w:proofErr w:type="spellEnd"/>
      <w:r w:rsidRPr="006269FA">
        <w:t>://www.jstor.org/stable/778828?seq=1, 12-11-2021 amrita</w:t>
      </w:r>
      <w:r>
        <w:t>]</w:t>
      </w:r>
    </w:p>
    <w:p w14:paraId="341FD74E" w14:textId="77777777" w:rsidR="00667F54" w:rsidRPr="006269FA" w:rsidRDefault="00667F54" w:rsidP="00667F54">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D0738F">
        <w:rPr>
          <w:b/>
          <w:bCs/>
          <w:szCs w:val="22"/>
          <w:highlight w:val="green"/>
          <w:u w:val="single"/>
        </w:rPr>
        <w:t>the</w:t>
      </w:r>
      <w:r w:rsidRPr="006269FA">
        <w:rPr>
          <w:b/>
          <w:bCs/>
          <w:u w:val="single"/>
        </w:rPr>
        <w:t xml:space="preserve"> different </w:t>
      </w:r>
      <w:r w:rsidRPr="00D0738F">
        <w:rPr>
          <w:b/>
          <w:bCs/>
          <w:szCs w:val="22"/>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D0738F">
        <w:rPr>
          <w:b/>
          <w:bCs/>
          <w:szCs w:val="22"/>
          <w:highlight w:val="green"/>
          <w:u w:val="single"/>
        </w:rPr>
        <w:t>society of control</w:t>
      </w:r>
      <w:r w:rsidRPr="006269FA">
        <w:rPr>
          <w:b/>
          <w:bCs/>
          <w:u w:val="single"/>
        </w:rPr>
        <w:t xml:space="preserve">, the corporation has replaced the factory, </w:t>
      </w:r>
      <w:r w:rsidRPr="00D0738F">
        <w:rPr>
          <w:b/>
          <w:bCs/>
          <w:szCs w:val="22"/>
          <w:highlight w:val="green"/>
          <w:u w:val="single"/>
        </w:rPr>
        <w:t>and</w:t>
      </w:r>
      <w:r w:rsidRPr="006269FA">
        <w:rPr>
          <w:b/>
          <w:bCs/>
          <w:u w:val="single"/>
        </w:rPr>
        <w:t xml:space="preserve"> </w:t>
      </w:r>
      <w:r w:rsidRPr="006269FA">
        <w:rPr>
          <w:u w:val="single"/>
        </w:rPr>
        <w:t xml:space="preserve">the corporation is a spirit, a gas. </w:t>
      </w:r>
      <w:proofErr w:type="gramStart"/>
      <w:r w:rsidRPr="006269FA">
        <w:rPr>
          <w:u w:val="single"/>
        </w:rPr>
        <w:t>Of course</w:t>
      </w:r>
      <w:proofErr w:type="gramEnd"/>
      <w:r w:rsidRPr="006269FA">
        <w:rPr>
          <w:u w:val="single"/>
        </w:rPr>
        <w:t xml:space="preserve"> the factory was already familiar with the system of bonuses, but</w:t>
      </w:r>
      <w:r w:rsidRPr="006269FA">
        <w:rPr>
          <w:b/>
          <w:bCs/>
          <w:u w:val="single"/>
        </w:rPr>
        <w:t xml:space="preserve"> </w:t>
      </w:r>
      <w:r w:rsidRPr="00D0738F">
        <w:rPr>
          <w:b/>
          <w:bCs/>
          <w:szCs w:val="22"/>
          <w:highlight w:val="green"/>
          <w:u w:val="single"/>
        </w:rPr>
        <w:t>the corporation works</w:t>
      </w:r>
      <w:r w:rsidRPr="006269FA">
        <w:rPr>
          <w:b/>
          <w:bCs/>
          <w:u w:val="single"/>
        </w:rPr>
        <w:t xml:space="preserve"> more deeply </w:t>
      </w:r>
      <w:r w:rsidRPr="00D0738F">
        <w:rPr>
          <w:b/>
          <w:bCs/>
          <w:szCs w:val="22"/>
          <w:highlight w:val="green"/>
          <w:u w:val="single"/>
        </w:rPr>
        <w:t>to impose a modulation</w:t>
      </w:r>
      <w:r w:rsidRPr="006269FA">
        <w:rPr>
          <w:b/>
          <w:bCs/>
          <w:u w:val="single"/>
        </w:rPr>
        <w:t xml:space="preserve"> of each salary, </w:t>
      </w:r>
      <w:r w:rsidRPr="00D0738F">
        <w:rPr>
          <w:b/>
          <w:bCs/>
          <w:szCs w:val="22"/>
          <w:highlight w:val="green"/>
          <w:u w:val="single"/>
        </w:rPr>
        <w:t>in states of perpetual metastability</w:t>
      </w:r>
      <w:r w:rsidRPr="00D0738F">
        <w:rPr>
          <w:b/>
          <w:bCs/>
          <w:highlight w:val="green"/>
          <w:u w:val="single"/>
        </w:rPr>
        <w:t xml:space="preserve">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D0738F">
        <w:rPr>
          <w:b/>
          <w:bCs/>
          <w:szCs w:val="22"/>
          <w:highlight w:val="green"/>
          <w:u w:val="single"/>
        </w:rPr>
        <w:t>the corporation constantly presents the</w:t>
      </w:r>
      <w:r w:rsidRPr="00D0738F">
        <w:rPr>
          <w:b/>
          <w:bCs/>
          <w:highlight w:val="green"/>
          <w:u w:val="single"/>
        </w:rPr>
        <w:t xml:space="preserve"> </w:t>
      </w:r>
      <w:r w:rsidRPr="006269FA">
        <w:rPr>
          <w:b/>
          <w:bCs/>
          <w:u w:val="single"/>
        </w:rPr>
        <w:t xml:space="preserve">brashest </w:t>
      </w:r>
      <w:r w:rsidRPr="00D0738F">
        <w:rPr>
          <w:b/>
          <w:bCs/>
          <w:szCs w:val="22"/>
          <w:highlight w:val="green"/>
          <w:u w:val="single"/>
        </w:rPr>
        <w:t>rivalry</w:t>
      </w:r>
      <w:r w:rsidRPr="00D0738F">
        <w:rPr>
          <w:b/>
          <w:bCs/>
          <w:highlight w:val="green"/>
          <w:u w:val="single"/>
        </w:rPr>
        <w:t xml:space="preserve"> </w:t>
      </w:r>
      <w:r w:rsidRPr="006269FA">
        <w:rPr>
          <w:b/>
          <w:bCs/>
          <w:u w:val="single"/>
        </w:rPr>
        <w:t xml:space="preserve">as a healthy form of emulation, </w:t>
      </w:r>
      <w:r w:rsidRPr="00D0738F">
        <w:rPr>
          <w:b/>
          <w:bCs/>
          <w:szCs w:val="22"/>
          <w:highlight w:val="green"/>
          <w:u w:val="single"/>
        </w:rPr>
        <w:t>a</w:t>
      </w:r>
      <w:r w:rsidRPr="006269FA">
        <w:rPr>
          <w:b/>
          <w:bCs/>
          <w:u w:val="single"/>
        </w:rPr>
        <w:t xml:space="preserve">n excellent </w:t>
      </w:r>
      <w:r w:rsidRPr="00D0738F">
        <w:rPr>
          <w:b/>
          <w:bCs/>
          <w:szCs w:val="22"/>
          <w:highlight w:val="green"/>
          <w:u w:val="single"/>
        </w:rPr>
        <w:t>motivational force that opposes individuals</w:t>
      </w:r>
      <w:r w:rsidRPr="00D0738F">
        <w:rPr>
          <w:b/>
          <w:bCs/>
          <w:highlight w:val="green"/>
          <w:u w:val="single"/>
        </w:rPr>
        <w:t xml:space="preserve">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D0738F">
        <w:rPr>
          <w:b/>
          <w:bCs/>
          <w:szCs w:val="22"/>
          <w:highlight w:val="green"/>
          <w:u w:val="single"/>
        </w:rPr>
        <w:t>has not failed to tempt</w:t>
      </w:r>
      <w:r w:rsidRPr="00D0738F">
        <w:rPr>
          <w:b/>
          <w:bCs/>
          <w:highlight w:val="green"/>
          <w:u w:val="single"/>
        </w:rPr>
        <w:t xml:space="preserve"> </w:t>
      </w:r>
      <w:r w:rsidRPr="006269FA">
        <w:rPr>
          <w:b/>
          <w:bCs/>
          <w:u w:val="single"/>
        </w:rPr>
        <w:t xml:space="preserve">national </w:t>
      </w:r>
      <w:r w:rsidRPr="00D0738F">
        <w:rPr>
          <w:b/>
          <w:bCs/>
          <w:szCs w:val="22"/>
          <w:highlight w:val="green"/>
          <w:u w:val="single"/>
        </w:rPr>
        <w:t>education itself</w:t>
      </w:r>
      <w:r w:rsidRPr="006269FA">
        <w:rPr>
          <w:sz w:val="14"/>
        </w:rPr>
        <w:t xml:space="preserve">. Indeed, just as the corporation replaces the factory, </w:t>
      </w:r>
      <w:r w:rsidRPr="006269FA">
        <w:rPr>
          <w:b/>
          <w:bCs/>
          <w:u w:val="single"/>
        </w:rPr>
        <w:t xml:space="preserve">perpetual </w:t>
      </w:r>
      <w:r w:rsidRPr="00D0738F">
        <w:rPr>
          <w:b/>
          <w:bCs/>
          <w:highlight w:val="green"/>
          <w:u w:val="single"/>
        </w:rPr>
        <w:t>training</w:t>
      </w:r>
      <w:r w:rsidRPr="006269FA">
        <w:rPr>
          <w:b/>
          <w:bCs/>
          <w:u w:val="single"/>
        </w:rPr>
        <w:t xml:space="preserve"> tends to </w:t>
      </w:r>
      <w:r w:rsidRPr="00D0738F">
        <w:rPr>
          <w:b/>
          <w:bCs/>
          <w:highlight w:val="green"/>
          <w:u w:val="single"/>
        </w:rPr>
        <w:t>replace the school</w:t>
      </w:r>
      <w:r w:rsidRPr="006269FA">
        <w:rPr>
          <w:b/>
          <w:bCs/>
          <w:u w:val="single"/>
        </w:rPr>
        <w:t xml:space="preserve">, </w:t>
      </w:r>
      <w:r w:rsidRPr="00D0738F">
        <w:rPr>
          <w:b/>
          <w:bCs/>
          <w:highlight w:val="green"/>
          <w:u w:val="single"/>
        </w:rPr>
        <w:t>and</w:t>
      </w:r>
      <w:r w:rsidRPr="006269FA">
        <w:rPr>
          <w:b/>
          <w:bCs/>
          <w:u w:val="single"/>
        </w:rPr>
        <w:t xml:space="preserve"> continuous </w:t>
      </w:r>
      <w:r w:rsidRPr="00D0738F">
        <w:rPr>
          <w:b/>
          <w:bCs/>
          <w:highlight w:val="green"/>
          <w:u w:val="single"/>
        </w:rPr>
        <w:t>control to replace the exam</w:t>
      </w:r>
      <w:r w:rsidRPr="006269FA">
        <w:rPr>
          <w:b/>
          <w:bCs/>
          <w:u w:val="single"/>
        </w:rPr>
        <w:t>ination, which is the surest way of delivering the school over to the corporation</w:t>
      </w:r>
      <w:r w:rsidRPr="006269FA">
        <w:rPr>
          <w:sz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in order to </w:t>
      </w:r>
      <w:proofErr w:type="gramStart"/>
      <w:r w:rsidRPr="006269FA">
        <w:rPr>
          <w:sz w:val="14"/>
        </w:rPr>
        <w:t>enter into</w:t>
      </w:r>
      <w:proofErr w:type="gramEnd"/>
      <w:r w:rsidRPr="006269FA">
        <w:rPr>
          <w:sz w:val="14"/>
        </w:rPr>
        <w:t xml:space="preserve">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This is because the disciplines never saw any incompatibility between these two, and because at the same time power individualizes and masses together, that is, constitutes those over whom it exercises power into a body and molds the individuality of each member of that body</w:t>
      </w:r>
      <w:r w:rsidRPr="006269FA">
        <w:rPr>
          <w:sz w:val="14"/>
        </w:rPr>
        <w:t xml:space="preserve">. (Foucault saw the origin of this double charge in the pastoral power of the priest—the flock and each of its animals—but civil power moves in turn and by other means to make itself lay “priest.”) </w:t>
      </w:r>
      <w:r w:rsidRPr="00D0738F">
        <w:rPr>
          <w:b/>
          <w:bCs/>
          <w:highlight w:val="green"/>
          <w:u w:val="single"/>
        </w:rPr>
        <w:t xml:space="preserve">In </w:t>
      </w:r>
      <w:r w:rsidRPr="006269FA">
        <w:rPr>
          <w:b/>
          <w:bCs/>
          <w:u w:val="single"/>
        </w:rPr>
        <w:t xml:space="preserve">the </w:t>
      </w:r>
      <w:r w:rsidRPr="00D0738F">
        <w:rPr>
          <w:b/>
          <w:bCs/>
          <w:highlight w:val="green"/>
          <w:u w:val="single"/>
        </w:rPr>
        <w:t>societies of control</w:t>
      </w:r>
      <w:r w:rsidRPr="006269FA">
        <w:rPr>
          <w:b/>
          <w:bCs/>
          <w:u w:val="single"/>
        </w:rPr>
        <w:t xml:space="preserve">, on the other hand, </w:t>
      </w:r>
      <w:r w:rsidRPr="00D0738F">
        <w:rPr>
          <w:b/>
          <w:bCs/>
          <w:highlight w:val="green"/>
          <w:u w:val="single"/>
        </w:rPr>
        <w:t xml:space="preserve">what is important </w:t>
      </w:r>
      <w:r w:rsidRPr="00D0738F">
        <w:rPr>
          <w:highlight w:val="green"/>
          <w:u w:val="single"/>
        </w:rPr>
        <w:t>is no</w:t>
      </w:r>
      <w:r w:rsidRPr="00D0738F">
        <w:rPr>
          <w:b/>
          <w:bCs/>
          <w:highlight w:val="green"/>
          <w:u w:val="single"/>
        </w:rPr>
        <w:t xml:space="preserve"> longer </w:t>
      </w:r>
      <w:r w:rsidRPr="006269FA">
        <w:rPr>
          <w:b/>
          <w:bCs/>
          <w:u w:val="single"/>
        </w:rPr>
        <w:t xml:space="preserve">either a signature or a </w:t>
      </w:r>
      <w:r w:rsidRPr="00D0738F">
        <w:rPr>
          <w:b/>
          <w:bCs/>
          <w:highlight w:val="green"/>
          <w:u w:val="single"/>
        </w:rPr>
        <w:t>number, but a code</w:t>
      </w:r>
      <w:r w:rsidRPr="006269FA">
        <w:rPr>
          <w:b/>
          <w:bCs/>
          <w:u w:val="single"/>
        </w:rPr>
        <w:t xml:space="preserve">: </w:t>
      </w:r>
      <w:r w:rsidRPr="00AE73D1">
        <w:rPr>
          <w:u w:val="single"/>
        </w:rPr>
        <w:t>the code is a password, while on the other hand the disciplinary societies are regulated by watchwords</w:t>
      </w:r>
      <w:r w:rsidRPr="006269FA">
        <w:rPr>
          <w:sz w:val="14"/>
        </w:rPr>
        <w:t xml:space="preserve"> (as much from the point of view of integration as from that of resistance). The </w:t>
      </w:r>
      <w:r w:rsidRPr="00AE73D1">
        <w:rPr>
          <w:u w:val="single"/>
        </w:rPr>
        <w:t xml:space="preserve">numerical language of control is made of codes that mark </w:t>
      </w:r>
      <w:r w:rsidRPr="00AE73D1">
        <w:rPr>
          <w:u w:val="single"/>
        </w:rPr>
        <w:lastRenderedPageBreak/>
        <w:t xml:space="preserve">access to </w:t>
      </w:r>
      <w:proofErr w:type="gramStart"/>
      <w:r w:rsidRPr="00AE73D1">
        <w:rPr>
          <w:u w:val="single"/>
        </w:rPr>
        <w:t>information, or</w:t>
      </w:r>
      <w:proofErr w:type="gramEnd"/>
      <w:r w:rsidRPr="00AE73D1">
        <w:rPr>
          <w:u w:val="single"/>
        </w:rPr>
        <w:t xml:space="preserve"> reject it.</w:t>
      </w:r>
      <w:r w:rsidRPr="006269FA">
        <w:rPr>
          <w:b/>
          <w:bCs/>
          <w:u w:val="single"/>
        </w:rPr>
        <w:t xml:space="preserve"> We </w:t>
      </w:r>
      <w:r w:rsidRPr="00D0738F">
        <w:rPr>
          <w:b/>
          <w:bCs/>
          <w:highlight w:val="green"/>
          <w:u w:val="single"/>
        </w:rPr>
        <w:t xml:space="preserve">no longer find ourselves dealing with </w:t>
      </w:r>
      <w:r w:rsidRPr="006269FA">
        <w:rPr>
          <w:b/>
          <w:bCs/>
          <w:u w:val="single"/>
        </w:rPr>
        <w:t xml:space="preserve">the </w:t>
      </w:r>
      <w:r w:rsidRPr="00D0738F">
        <w:rPr>
          <w:b/>
          <w:bCs/>
          <w:highlight w:val="green"/>
          <w:u w:val="single"/>
        </w:rPr>
        <w:t>mass/individual pair</w:t>
      </w:r>
      <w:r w:rsidRPr="006269FA">
        <w:rPr>
          <w:b/>
          <w:bCs/>
          <w:u w:val="single"/>
        </w:rPr>
        <w:t>.</w:t>
      </w:r>
      <w:r w:rsidRPr="006269FA">
        <w:rPr>
          <w:sz w:val="14"/>
        </w:rPr>
        <w:t xml:space="preserve"> Individuals have become “</w:t>
      </w:r>
      <w:proofErr w:type="spellStart"/>
      <w:r w:rsidRPr="006269FA">
        <w:rPr>
          <w:sz w:val="14"/>
        </w:rPr>
        <w:t>dividuals</w:t>
      </w:r>
      <w:proofErr w:type="spellEnd"/>
      <w:r w:rsidRPr="006269FA">
        <w:rPr>
          <w:sz w:val="14"/>
        </w:rPr>
        <w:t xml:space="preserve">,” and masses, samples, data, markets, or “banks.” Perhaps it is money that expresses the distinction between the two societies best, since discipline always </w:t>
      </w:r>
      <w:proofErr w:type="gramStart"/>
      <w:r w:rsidRPr="006269FA">
        <w:rPr>
          <w:sz w:val="14"/>
        </w:rPr>
        <w:t>referred back</w:t>
      </w:r>
      <w:proofErr w:type="gramEnd"/>
      <w:r w:rsidRPr="006269FA">
        <w:rPr>
          <w:sz w:val="14"/>
        </w:rPr>
        <w:t xml:space="preserve"> to minted money that locks gold in as numerical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w:t>
      </w:r>
      <w:proofErr w:type="gramStart"/>
      <w:r w:rsidRPr="006269FA">
        <w:rPr>
          <w:sz w:val="14"/>
        </w:rPr>
        <w:t>that machines</w:t>
      </w:r>
      <w:proofErr w:type="gramEnd"/>
      <w:r w:rsidRPr="006269FA">
        <w:rPr>
          <w:sz w:val="14"/>
        </w:rPr>
        <w:t xml:space="preserve">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t>
      </w:r>
      <w:proofErr w:type="gramStart"/>
      <w:r w:rsidRPr="006269FA">
        <w:rPr>
          <w:sz w:val="14"/>
        </w:rPr>
        <w:t>whose</w:t>
      </w:r>
      <w:proofErr w:type="gramEnd"/>
      <w:r w:rsidRPr="006269FA">
        <w:rPr>
          <w:sz w:val="14"/>
        </w:rPr>
        <w:t xml:space="preserv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D0738F">
        <w:rPr>
          <w:b/>
          <w:bCs/>
          <w:highlight w:val="green"/>
          <w:u w:val="single"/>
        </w:rPr>
        <w:t>the capitalist being the owner of the means of production but also</w:t>
      </w:r>
      <w:r w:rsidRPr="006269FA">
        <w:rPr>
          <w:b/>
          <w:bCs/>
          <w:u w:val="single"/>
        </w:rPr>
        <w:t xml:space="preserve">, progressively, </w:t>
      </w:r>
      <w:r w:rsidRPr="00D0738F">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As for markets, they are conquered sometimes by specialization, sometimes by colonization, sometimes by lowering the costs of production. But</w:t>
      </w:r>
      <w:r w:rsidRPr="006269FA">
        <w:rPr>
          <w:b/>
          <w:bCs/>
          <w:u w:val="single"/>
        </w:rPr>
        <w:t xml:space="preserve">, </w:t>
      </w:r>
      <w:r w:rsidRPr="00D0738F">
        <w:rPr>
          <w:b/>
          <w:bCs/>
          <w:highlight w:val="green"/>
          <w:u w:val="single"/>
        </w:rPr>
        <w:t>in the present situation, capitalism</w:t>
      </w:r>
      <w:r w:rsidRPr="006269FA">
        <w:rPr>
          <w:b/>
          <w:bCs/>
          <w:u w:val="single"/>
        </w:rPr>
        <w:t xml:space="preserve"> is no longer involved in production, which it </w:t>
      </w:r>
      <w:r w:rsidRPr="00D0738F">
        <w:rPr>
          <w:b/>
          <w:bCs/>
          <w:highlight w:val="green"/>
          <w:u w:val="single"/>
        </w:rPr>
        <w:t xml:space="preserve">often relegates </w:t>
      </w:r>
      <w:r w:rsidRPr="006269FA">
        <w:rPr>
          <w:b/>
          <w:bCs/>
          <w:u w:val="single"/>
        </w:rPr>
        <w:t xml:space="preserve">to the Third World, even </w:t>
      </w:r>
      <w:r w:rsidRPr="00D0738F">
        <w:rPr>
          <w:b/>
          <w:bCs/>
          <w:highlight w:val="green"/>
          <w:u w:val="single"/>
        </w:rPr>
        <w:t>for</w:t>
      </w:r>
      <w:r w:rsidRPr="006269FA">
        <w:rPr>
          <w:b/>
          <w:bCs/>
          <w:u w:val="single"/>
        </w:rPr>
        <w:t xml:space="preserve"> the complex forms of textiles, metallurgy, or oil production. It’s a capitalism of </w:t>
      </w:r>
      <w:r w:rsidRPr="00D0738F">
        <w:rPr>
          <w:b/>
          <w:bCs/>
          <w:highlight w:val="green"/>
          <w:u w:val="single"/>
        </w:rPr>
        <w:t>higher-order production</w:t>
      </w:r>
      <w:r w:rsidRPr="006269FA">
        <w:rPr>
          <w:b/>
          <w:bCs/>
          <w:u w:val="single"/>
        </w:rPr>
        <w:t xml:space="preserve">. </w:t>
      </w:r>
      <w:r w:rsidRPr="006269FA">
        <w:rPr>
          <w:u w:val="single"/>
        </w:rPr>
        <w:t>It no longer buys raw materials and no longer sells the finished products: it buys the finished products or assembles parts</w:t>
      </w:r>
      <w:r w:rsidRPr="006269FA">
        <w:rPr>
          <w:sz w:val="14"/>
        </w:rPr>
        <w:t xml:space="preserve">. What it wants to sell is services and what it wants to buy is stocks. </w:t>
      </w:r>
      <w:r w:rsidRPr="00D0738F">
        <w:rPr>
          <w:b/>
          <w:bCs/>
          <w:highlight w:val="green"/>
          <w:u w:val="single"/>
        </w:rPr>
        <w:t>This is no longer a capitalism for production but for the product,</w:t>
      </w:r>
      <w:r w:rsidRPr="006269FA">
        <w:rPr>
          <w:b/>
          <w:bCs/>
          <w:u w:val="single"/>
        </w:rPr>
        <w:t xml:space="preserve"> which is to say, for being sold or marketed. </w:t>
      </w:r>
      <w:proofErr w:type="gramStart"/>
      <w:r w:rsidRPr="006269FA">
        <w:rPr>
          <w:b/>
          <w:bCs/>
          <w:u w:val="single"/>
        </w:rPr>
        <w:t>Thus</w:t>
      </w:r>
      <w:proofErr w:type="gramEnd"/>
      <w:r w:rsidRPr="006269FA">
        <w:rPr>
          <w:b/>
          <w:bCs/>
          <w:u w:val="single"/>
        </w:rPr>
        <w:t xml:space="preserve"> </w:t>
      </w:r>
      <w:r w:rsidRPr="00D0738F">
        <w:rPr>
          <w:b/>
          <w:bCs/>
          <w:highlight w:val="green"/>
          <w:u w:val="single"/>
        </w:rPr>
        <w:t xml:space="preserve">it is </w:t>
      </w:r>
      <w:r w:rsidRPr="006269FA">
        <w:rPr>
          <w:b/>
          <w:bCs/>
          <w:u w:val="single"/>
        </w:rPr>
        <w:t xml:space="preserve">essentially </w:t>
      </w:r>
      <w:r w:rsidRPr="00D0738F">
        <w:rPr>
          <w:b/>
          <w:bCs/>
          <w:highlight w:val="green"/>
          <w:u w:val="single"/>
        </w:rPr>
        <w:t xml:space="preserve">dispersive, and </w:t>
      </w:r>
      <w:r w:rsidRPr="006269FA">
        <w:rPr>
          <w:b/>
          <w:bCs/>
          <w:u w:val="single"/>
        </w:rPr>
        <w:t xml:space="preserve">the factory has </w:t>
      </w:r>
      <w:r w:rsidRPr="00D0738F">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D0738F">
        <w:rPr>
          <w:b/>
          <w:bCs/>
          <w:sz w:val="24"/>
          <w:highlight w:val="green"/>
          <w:u w:val="single"/>
        </w:rPr>
        <w:t>no longer the</w:t>
      </w:r>
      <w:r w:rsidRPr="00D0738F">
        <w:rPr>
          <w:b/>
          <w:bCs/>
          <w:highlight w:val="green"/>
          <w:u w:val="single"/>
        </w:rPr>
        <w:t xml:space="preserve"> </w:t>
      </w:r>
      <w:r w:rsidRPr="006269FA">
        <w:rPr>
          <w:b/>
          <w:bCs/>
          <w:u w:val="single"/>
        </w:rPr>
        <w:t xml:space="preserve">distinct analogical </w:t>
      </w:r>
      <w:r w:rsidRPr="00D0738F">
        <w:rPr>
          <w:b/>
          <w:bCs/>
          <w:sz w:val="24"/>
          <w:highlight w:val="green"/>
          <w:u w:val="single"/>
        </w:rPr>
        <w:t>spaces</w:t>
      </w:r>
      <w:r w:rsidRPr="006269FA">
        <w:rPr>
          <w:b/>
          <w:bCs/>
          <w:u w:val="single"/>
        </w:rPr>
        <w:t xml:space="preserve"> that </w:t>
      </w:r>
      <w:r w:rsidRPr="00D0738F">
        <w:rPr>
          <w:b/>
          <w:bCs/>
          <w:sz w:val="24"/>
          <w:highlight w:val="green"/>
          <w:u w:val="single"/>
        </w:rPr>
        <w:t xml:space="preserve">converge towards an owner—state </w:t>
      </w:r>
      <w:r w:rsidRPr="00D0738F">
        <w:rPr>
          <w:b/>
          <w:bCs/>
          <w:sz w:val="26"/>
          <w:szCs w:val="26"/>
          <w:highlight w:val="green"/>
          <w:u w:val="single"/>
        </w:rPr>
        <w:t>or</w:t>
      </w:r>
      <w:r w:rsidRPr="00D0738F">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in order to </w:t>
      </w:r>
      <w:proofErr w:type="gramStart"/>
      <w:r w:rsidRPr="006269FA">
        <w:rPr>
          <w:sz w:val="14"/>
        </w:rPr>
        <w:t>enter into</w:t>
      </w:r>
      <w:proofErr w:type="gramEnd"/>
      <w:r w:rsidRPr="006269FA">
        <w:rPr>
          <w:sz w:val="14"/>
        </w:rPr>
        <w:t xml:space="preserve">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449393CB" w14:textId="77777777" w:rsidR="00667F54" w:rsidRDefault="00667F54" w:rsidP="00667F54"/>
    <w:p w14:paraId="6C999F05" w14:textId="77777777" w:rsidR="00667F54" w:rsidRDefault="00667F54" w:rsidP="00667F54">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5C767F92" w14:textId="77777777" w:rsidR="00667F54" w:rsidRDefault="00667F54" w:rsidP="00667F54">
      <w:r>
        <w:rPr>
          <w:rStyle w:val="Style13ptBold"/>
        </w:rPr>
        <w:t xml:space="preserve">Hardt 98 </w:t>
      </w:r>
      <w:r>
        <w:t>[</w:t>
      </w:r>
      <w:r w:rsidRPr="0008067D">
        <w:t xml:space="preserve">Michael Hardt is an American political philosopher and literary theorist. Hardt is best known for his book Empire, which was co-written with Antonio Negri. It has been praised by </w:t>
      </w:r>
      <w:proofErr w:type="spellStart"/>
      <w:r w:rsidRPr="0008067D">
        <w:t>Slavoj</w:t>
      </w:r>
      <w:proofErr w:type="spellEnd"/>
      <w:r w:rsidRPr="0008067D">
        <w:t xml:space="preserve"> </w:t>
      </w:r>
      <w:proofErr w:type="spellStart"/>
      <w:r w:rsidRPr="0008067D">
        <w:t>Žižek</w:t>
      </w:r>
      <w:proofErr w:type="spellEnd"/>
      <w:r w:rsidRPr="0008067D">
        <w:t xml:space="preserve"> as the "Communist Manifesto of the 21st Century".</w:t>
      </w:r>
      <w:r>
        <w:t xml:space="preserve"> He is currently a professor of literature at Duke University</w:t>
      </w:r>
      <w:r w:rsidRPr="00F248B3">
        <w:t xml:space="preserve">, The Global Society of Control on JSTOR, </w:t>
      </w:r>
      <w:proofErr w:type="gramStart"/>
      <w:r>
        <w:t>Fall</w:t>
      </w:r>
      <w:proofErr w:type="gramEnd"/>
      <w:r>
        <w:t xml:space="preserve"> 1998</w:t>
      </w:r>
      <w:r w:rsidRPr="00F248B3">
        <w:t xml:space="preserve">, </w:t>
      </w:r>
      <w:r>
        <w:t xml:space="preserve">Discourse Vol. 20, No. 3, Gilles Deleuze: A Reason to Believe in this World, </w:t>
      </w:r>
      <w:r w:rsidRPr="00F248B3">
        <w:t>https://www.jstor.org/stable/41389503, 12-14-2021 amrita</w:t>
      </w:r>
      <w:r>
        <w:t>]</w:t>
      </w:r>
    </w:p>
    <w:p w14:paraId="4908EE83" w14:textId="77777777" w:rsidR="00667F54" w:rsidRPr="004340C6" w:rsidRDefault="00667F54" w:rsidP="00667F54">
      <w:pPr>
        <w:rPr>
          <w:sz w:val="14"/>
        </w:rPr>
      </w:pPr>
      <w:r w:rsidRPr="004340C6">
        <w:rPr>
          <w:u w:val="single"/>
        </w:rPr>
        <w:t>There Is No More Outside</w:t>
      </w:r>
      <w:r w:rsidRPr="004340C6">
        <w:rPr>
          <w:sz w:val="14"/>
        </w:rPr>
        <w:t xml:space="preserve"> The passage from disciplinary society to </w:t>
      </w:r>
      <w:r w:rsidRPr="00D0738F">
        <w:rPr>
          <w:b/>
          <w:bCs/>
          <w:highlight w:val="green"/>
          <w:u w:val="single"/>
        </w:rPr>
        <w:t>the society of control is characterized</w:t>
      </w:r>
      <w:r w:rsidRPr="004340C6">
        <w:rPr>
          <w:u w:val="single"/>
        </w:rPr>
        <w:t xml:space="preserve"> </w:t>
      </w:r>
      <w:proofErr w:type="gramStart"/>
      <w:r w:rsidRPr="004340C6">
        <w:rPr>
          <w:u w:val="single"/>
        </w:rPr>
        <w:t>first of all</w:t>
      </w:r>
      <w:proofErr w:type="gramEnd"/>
      <w:r w:rsidRPr="004340C6">
        <w:rPr>
          <w:u w:val="single"/>
        </w:rPr>
        <w:t xml:space="preserve"> </w:t>
      </w:r>
      <w:r w:rsidRPr="00D0738F">
        <w:rPr>
          <w:b/>
          <w:bCs/>
          <w:highlight w:val="green"/>
          <w:u w:val="single"/>
        </w:rPr>
        <w:t>by the collapse of</w:t>
      </w:r>
      <w:r w:rsidRPr="00D0738F">
        <w:rPr>
          <w:highlight w:val="green"/>
          <w:u w:val="single"/>
        </w:rPr>
        <w:t xml:space="preserve"> </w:t>
      </w:r>
      <w:r w:rsidRPr="004340C6">
        <w:rPr>
          <w:u w:val="single"/>
        </w:rPr>
        <w:t xml:space="preserve">the walls </w:t>
      </w:r>
      <w:r w:rsidRPr="00D0738F">
        <w:rPr>
          <w:b/>
          <w:bCs/>
          <w:highlight w:val="green"/>
          <w:u w:val="single"/>
        </w:rPr>
        <w:t>that defined</w:t>
      </w:r>
      <w:r w:rsidRPr="004340C6">
        <w:rPr>
          <w:u w:val="single"/>
        </w:rPr>
        <w:t xml:space="preserve"> the </w:t>
      </w:r>
      <w:r w:rsidRPr="00D0738F">
        <w:rPr>
          <w:b/>
          <w:bCs/>
          <w:highlight w:val="green"/>
          <w:u w:val="single"/>
        </w:rPr>
        <w:t xml:space="preserve">institutions. There is progressively less </w:t>
      </w:r>
      <w:r w:rsidRPr="00D0738F">
        <w:rPr>
          <w:b/>
          <w:bCs/>
          <w:highlight w:val="green"/>
          <w:u w:val="single"/>
        </w:rPr>
        <w:lastRenderedPageBreak/>
        <w:t>distinction,</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xml:space="preserve">. Early modern social theorists, for </w:t>
      </w:r>
      <w:proofErr w:type="spellStart"/>
      <w:proofErr w:type="gramStart"/>
      <w:r w:rsidRPr="004340C6">
        <w:rPr>
          <w:sz w:val="14"/>
        </w:rPr>
        <w:t>example,from</w:t>
      </w:r>
      <w:proofErr w:type="spellEnd"/>
      <w:proofErr w:type="gramEnd"/>
      <w:r w:rsidRPr="004340C6">
        <w:rPr>
          <w:sz w:val="14"/>
        </w:rPr>
        <w:t xml:space="preserve">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D0738F">
        <w:rPr>
          <w:b/>
          <w:bCs/>
          <w:highlight w:val="green"/>
          <w:u w:val="single"/>
        </w:rPr>
        <w:t>The process of modernization</w:t>
      </w:r>
      <w:r w:rsidRPr="004340C6">
        <w:rPr>
          <w:u w:val="single"/>
        </w:rPr>
        <w:t xml:space="preserve">, then, in all these varied contexts, </w:t>
      </w:r>
      <w:r w:rsidRPr="00D0738F">
        <w:rPr>
          <w:b/>
          <w:bCs/>
          <w:highlight w:val="green"/>
          <w:u w:val="single"/>
        </w:rPr>
        <w:t>is the internalization of the outside,</w:t>
      </w:r>
      <w:r w:rsidRPr="00D0738F">
        <w:rPr>
          <w:highlight w:val="green"/>
          <w:u w:val="single"/>
        </w:rPr>
        <w:t xml:space="preserve"> </w:t>
      </w:r>
      <w:r w:rsidRPr="004340C6">
        <w:rPr>
          <w:u w:val="single"/>
        </w:rPr>
        <w:t>that is, the civilization of nature.</w:t>
      </w:r>
      <w:r w:rsidRPr="004340C6">
        <w:rPr>
          <w:sz w:val="14"/>
        </w:rPr>
        <w:t xml:space="preserve"> In the postmodern world, </w:t>
      </w:r>
      <w:r w:rsidRPr="00D0738F">
        <w:rPr>
          <w:b/>
          <w:bCs/>
          <w:highlight w:val="green"/>
          <w:u w:val="single"/>
        </w:rPr>
        <w:t>however, this dialectic</w:t>
      </w:r>
      <w:r w:rsidRPr="00D0738F">
        <w:rPr>
          <w:highlight w:val="green"/>
          <w:u w:val="single"/>
        </w:rPr>
        <w:t xml:space="preserve"> </w:t>
      </w:r>
      <w:r w:rsidRPr="004340C6">
        <w:rPr>
          <w:u w:val="single"/>
        </w:rPr>
        <w:t xml:space="preserve">between inside and outside, between the civil order and the natural order, </w:t>
      </w:r>
      <w:r w:rsidRPr="00D0738F">
        <w:rPr>
          <w:b/>
          <w:bCs/>
          <w:highlight w:val="green"/>
          <w:u w:val="single"/>
        </w:rPr>
        <w:t>has come to an end</w:t>
      </w:r>
      <w:r w:rsidRPr="004340C6">
        <w:rPr>
          <w:u w:val="single"/>
        </w:rPr>
        <w:t>.</w:t>
      </w:r>
      <w:r w:rsidRPr="004340C6">
        <w:rPr>
          <w:sz w:val="14"/>
        </w:rPr>
        <w:t xml:space="preserve"> This is one precise sense in which the contemporary world is postmodern. "Postmodernism," Fredric Jameson tells us, "is what </w:t>
      </w:r>
      <w:r w:rsidRPr="00F248B3">
        <w:rPr>
          <w:b/>
          <w:bCs/>
          <w:u w:val="single"/>
        </w:rPr>
        <w:t>you have when the modernization process is complete and nature is gone for good</w:t>
      </w:r>
      <w:r w:rsidRPr="004340C6">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4340C6">
        <w:rPr>
          <w:u w:val="single"/>
        </w:rPr>
        <w:t xml:space="preserve">. The modern dialectic of inside and outside </w:t>
      </w:r>
      <w:r w:rsidRPr="00D0738F">
        <w:rPr>
          <w:b/>
          <w:bCs/>
          <w:highlight w:val="green"/>
          <w:u w:val="single"/>
        </w:rPr>
        <w:t>has been replaced by a play of degrees</w:t>
      </w:r>
      <w:r w:rsidRPr="00D0738F">
        <w:rPr>
          <w:highlight w:val="green"/>
          <w:u w:val="single"/>
        </w:rPr>
        <w:t xml:space="preserve"> </w:t>
      </w:r>
      <w:r w:rsidRPr="004340C6">
        <w:rPr>
          <w:u w:val="single"/>
        </w:rPr>
        <w:t xml:space="preserve">and intensities, of hybridity </w:t>
      </w:r>
      <w:r w:rsidRPr="00D0738F">
        <w:rPr>
          <w:b/>
          <w:bCs/>
          <w:highlight w:val="green"/>
          <w:u w:val="single"/>
        </w:rPr>
        <w:t>and</w:t>
      </w:r>
      <w:r w:rsidRPr="00D0738F">
        <w:rPr>
          <w:highlight w:val="green"/>
          <w:u w:val="single"/>
        </w:rPr>
        <w:t xml:space="preserve"> </w:t>
      </w:r>
      <w:r w:rsidRPr="004340C6">
        <w:rPr>
          <w:u w:val="single"/>
        </w:rPr>
        <w:t xml:space="preserve">artificiality. Secondly, the outside </w:t>
      </w:r>
      <w:r w:rsidRPr="00D0738F">
        <w:rPr>
          <w:b/>
          <w:bCs/>
          <w:highlight w:val="green"/>
          <w:u w:val="single"/>
        </w:rPr>
        <w:t xml:space="preserve">has </w:t>
      </w:r>
      <w:r w:rsidRPr="00F248B3">
        <w:rPr>
          <w:b/>
          <w:bCs/>
          <w:u w:val="single"/>
        </w:rPr>
        <w:t xml:space="preserve">also </w:t>
      </w:r>
      <w:r w:rsidRPr="00D0738F">
        <w:rPr>
          <w:b/>
          <w:bCs/>
          <w:highlight w:val="green"/>
          <w:u w:val="single"/>
        </w:rPr>
        <w:t>declined in terms of</w:t>
      </w:r>
      <w:r w:rsidRPr="00D0738F">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D0738F">
        <w:rPr>
          <w:b/>
          <w:bCs/>
          <w:highlight w:val="green"/>
          <w:u w:val="single"/>
        </w:rPr>
        <w:t>the relation between public and private in liberal politic</w:t>
      </w:r>
      <w:r w:rsidRPr="00F248B3">
        <w:rPr>
          <w:b/>
          <w:bCs/>
          <w:u w:val="single"/>
        </w:rPr>
        <w:t>al theory</w:t>
      </w:r>
      <w:r w:rsidRPr="004340C6">
        <w:rPr>
          <w:u w:val="single"/>
        </w:rPr>
        <w:t xml:space="preserve">. The </w:t>
      </w:r>
      <w:r w:rsidRPr="00D0738F">
        <w:rPr>
          <w:b/>
          <w:bCs/>
          <w:highlight w:val="green"/>
          <w:u w:val="single"/>
        </w:rPr>
        <w:t>public spaces</w:t>
      </w:r>
      <w:r w:rsidRPr="00D0738F">
        <w:rPr>
          <w:highlight w:val="green"/>
          <w:u w:val="single"/>
        </w:rPr>
        <w:t xml:space="preserve"> </w:t>
      </w:r>
      <w:r w:rsidRPr="004340C6">
        <w:rPr>
          <w:u w:val="single"/>
        </w:rPr>
        <w:t xml:space="preserve">of modern society, </w:t>
      </w:r>
      <w:r w:rsidRPr="00D0738F">
        <w:rPr>
          <w:b/>
          <w:bCs/>
          <w:highlight w:val="green"/>
          <w:u w:val="single"/>
        </w:rPr>
        <w:t xml:space="preserve">which constitute the place </w:t>
      </w:r>
      <w:r w:rsidRPr="00F248B3">
        <w:rPr>
          <w:b/>
          <w:bCs/>
          <w:u w:val="single"/>
        </w:rPr>
        <w:t xml:space="preserve">of liberal politics, tend to </w:t>
      </w:r>
      <w:r w:rsidRPr="00D0738F">
        <w:rPr>
          <w:b/>
          <w:bCs/>
          <w:highlight w:val="green"/>
          <w:u w:val="single"/>
        </w:rPr>
        <w:t>disappear</w:t>
      </w:r>
      <w:r w:rsidRPr="00D0738F">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process of </w:t>
      </w:r>
      <w:proofErr w:type="spellStart"/>
      <w:r w:rsidRPr="004340C6">
        <w:rPr>
          <w:sz w:val="14"/>
        </w:rPr>
        <w:t>postmodernization</w:t>
      </w:r>
      <w:proofErr w:type="spellEnd"/>
      <w:r w:rsidRPr="004340C6">
        <w:rPr>
          <w:sz w:val="14"/>
        </w:rPr>
        <w:t xml:space="preserve">,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w:t>
      </w:r>
      <w:proofErr w:type="spellStart"/>
      <w:r w:rsidRPr="004340C6">
        <w:rPr>
          <w:sz w:val="14"/>
        </w:rPr>
        <w:t>banlieu</w:t>
      </w:r>
      <w:proofErr w:type="spellEnd"/>
      <w:r w:rsidRPr="004340C6">
        <w:rPr>
          <w:sz w:val="14"/>
        </w:rPr>
        <w:t xml:space="preserve"> of Paris has become a series of amorphous and indefinite spaces that promote isolation rather than any interaction or communication. </w:t>
      </w:r>
      <w:r w:rsidRPr="00D0738F">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D0738F">
        <w:rPr>
          <w:b/>
          <w:bCs/>
          <w:highlight w:val="green"/>
          <w:u w:val="single"/>
        </w:rPr>
        <w:t xml:space="preserve">it no longer </w:t>
      </w:r>
      <w:r w:rsidRPr="00F248B3">
        <w:rPr>
          <w:b/>
          <w:bCs/>
          <w:u w:val="single"/>
        </w:rPr>
        <w:t xml:space="preserve">makes sense to </w:t>
      </w:r>
      <w:r w:rsidRPr="00D0738F">
        <w:rPr>
          <w:b/>
          <w:bCs/>
          <w:highlight w:val="green"/>
          <w:u w:val="single"/>
        </w:rPr>
        <w:t xml:space="preserve">understand social organization </w:t>
      </w:r>
      <w:r w:rsidRPr="00F248B3">
        <w:rPr>
          <w:b/>
          <w:bCs/>
          <w:u w:val="single"/>
        </w:rPr>
        <w:t xml:space="preserve">in terms </w:t>
      </w:r>
      <w:r w:rsidRPr="00D0738F">
        <w:rPr>
          <w:b/>
          <w:bCs/>
          <w:highlight w:val="green"/>
          <w:u w:val="single"/>
        </w:rPr>
        <w:t>of a dialectic between private and public spaces</w:t>
      </w:r>
      <w:r w:rsidRPr="004340C6">
        <w:rPr>
          <w:u w:val="single"/>
        </w:rPr>
        <w:t xml:space="preserve">, between inside and outside. The </w:t>
      </w:r>
      <w:r w:rsidRPr="00D0738F">
        <w:rPr>
          <w:b/>
          <w:bCs/>
          <w:highlight w:val="green"/>
          <w:u w:val="single"/>
        </w:rPr>
        <w:t>place of modern liberal politics has disappeared</w:t>
      </w:r>
      <w:r w:rsidRPr="00D0738F">
        <w:rPr>
          <w:highlight w:val="green"/>
          <w:u w:val="single"/>
        </w:rPr>
        <w:t xml:space="preserve"> </w:t>
      </w:r>
      <w:r w:rsidRPr="00F248B3">
        <w:rPr>
          <w:b/>
          <w:bCs/>
          <w:u w:val="single"/>
        </w:rPr>
        <w:t>and thus from this optic our postmodern and imperial society</w:t>
      </w:r>
      <w:r w:rsidRPr="004340C6">
        <w:rPr>
          <w:u w:val="single"/>
        </w:rPr>
        <w:t xml:space="preserve"> </w:t>
      </w:r>
      <w:r w:rsidRPr="00D0738F">
        <w:rPr>
          <w:b/>
          <w:bCs/>
          <w:highlight w:val="green"/>
          <w:u w:val="single"/>
        </w:rPr>
        <w:t>is characterized by a deficit of the political</w:t>
      </w:r>
      <w:r w:rsidRPr="004340C6">
        <w:rPr>
          <w:u w:val="single"/>
        </w:rPr>
        <w:t xml:space="preserve">. In effect, the place of politics has been </w:t>
      </w:r>
      <w:proofErr w:type="spellStart"/>
      <w:r w:rsidRPr="004340C6">
        <w:rPr>
          <w:u w:val="single"/>
        </w:rPr>
        <w:t>deactualized</w:t>
      </w:r>
      <w:proofErr w:type="spellEnd"/>
      <w:r w:rsidRPr="004340C6">
        <w:rPr>
          <w:sz w:val="14"/>
        </w:rPr>
        <w:t xml:space="preserve">. In this regard, Guy </w:t>
      </w:r>
      <w:proofErr w:type="spellStart"/>
      <w:r w:rsidRPr="004340C6">
        <w:rPr>
          <w:sz w:val="14"/>
        </w:rPr>
        <w:t>Debord's</w:t>
      </w:r>
      <w:proofErr w:type="spellEnd"/>
      <w:r w:rsidRPr="004340C6">
        <w:rPr>
          <w:sz w:val="14"/>
        </w:rPr>
        <w:t xml:space="preserve">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D0738F">
        <w:rPr>
          <w:b/>
          <w:bCs/>
          <w:highlight w:val="green"/>
          <w:u w:val="single"/>
        </w:rPr>
        <w:t>spectacle is at once unified</w:t>
      </w:r>
      <w:r w:rsidRPr="00D0738F">
        <w:rPr>
          <w:highlight w:val="green"/>
          <w:u w:val="single"/>
        </w:rPr>
        <w:t xml:space="preserve"> </w:t>
      </w:r>
      <w:r w:rsidRPr="004340C6">
        <w:rPr>
          <w:u w:val="single"/>
        </w:rPr>
        <w:t xml:space="preserve">and diffuse in such a way that </w:t>
      </w:r>
      <w:r w:rsidRPr="00D0738F">
        <w:rPr>
          <w:b/>
          <w:bCs/>
          <w:highlight w:val="green"/>
          <w:u w:val="single"/>
        </w:rPr>
        <w:t>it is impossible to distinguish</w:t>
      </w:r>
      <w:r w:rsidRPr="00D0738F">
        <w:rPr>
          <w:highlight w:val="green"/>
          <w:u w:val="single"/>
        </w:rPr>
        <w:t xml:space="preserve"> </w:t>
      </w:r>
      <w:r w:rsidRPr="004340C6">
        <w:rPr>
          <w:u w:val="single"/>
        </w:rPr>
        <w:t xml:space="preserve">any inside from outside - the natural from the social, </w:t>
      </w:r>
      <w:r w:rsidRPr="00D0738F">
        <w:rPr>
          <w:b/>
          <w:bCs/>
          <w:highlight w:val="green"/>
          <w:u w:val="single"/>
        </w:rPr>
        <w:t>the private from the public</w:t>
      </w:r>
      <w:r w:rsidRPr="004340C6">
        <w:rPr>
          <w:u w:val="single"/>
        </w:rPr>
        <w:t xml:space="preserve">. The </w:t>
      </w:r>
      <w:r w:rsidRPr="00D0738F">
        <w:rPr>
          <w:b/>
          <w:bCs/>
          <w:highlight w:val="green"/>
          <w:u w:val="single"/>
        </w:rPr>
        <w:t>liberal notion of the public</w:t>
      </w:r>
      <w:r w:rsidRPr="004340C6">
        <w:rPr>
          <w:u w:val="single"/>
        </w:rPr>
        <w:t xml:space="preserve">, the place outside where we act in the presence of others, </w:t>
      </w:r>
      <w:r w:rsidRPr="00D0738F">
        <w:rPr>
          <w:b/>
          <w:bCs/>
          <w:highlight w:val="green"/>
          <w:u w:val="single"/>
        </w:rPr>
        <w:t>has been</w:t>
      </w:r>
      <w:r w:rsidRPr="00D0738F">
        <w:rPr>
          <w:highlight w:val="green"/>
          <w:u w:val="single"/>
        </w:rPr>
        <w:t xml:space="preserve"> </w:t>
      </w:r>
      <w:r w:rsidRPr="004340C6">
        <w:rPr>
          <w:u w:val="single"/>
        </w:rPr>
        <w:t xml:space="preserve">both </w:t>
      </w:r>
      <w:r w:rsidRPr="00D0738F">
        <w:rPr>
          <w:b/>
          <w:bCs/>
          <w:highlight w:val="green"/>
          <w:u w:val="single"/>
        </w:rPr>
        <w:t>universalized</w:t>
      </w:r>
      <w:r w:rsidRPr="00D0738F">
        <w:rPr>
          <w:highlight w:val="green"/>
          <w:u w:val="single"/>
        </w:rPr>
        <w:t xml:space="preserve"> </w:t>
      </w:r>
      <w:r w:rsidRPr="004340C6">
        <w:rPr>
          <w:u w:val="single"/>
        </w:rPr>
        <w:t xml:space="preserve">(because we are always now under the gaze of others, monitored by safety cameras) </w:t>
      </w:r>
      <w:r w:rsidRPr="00D0738F">
        <w:rPr>
          <w:b/>
          <w:bCs/>
          <w:highlight w:val="green"/>
          <w:u w:val="single"/>
        </w:rPr>
        <w:t>and sublimated</w:t>
      </w:r>
      <w:r w:rsidRPr="00D0738F">
        <w:rPr>
          <w:highlight w:val="green"/>
          <w:u w:val="single"/>
        </w:rPr>
        <w:t xml:space="preserve"> </w:t>
      </w:r>
      <w:r w:rsidRPr="004340C6">
        <w:rPr>
          <w:u w:val="single"/>
        </w:rPr>
        <w:t>or de-actualized in the virtual spaces of the spectacle.</w:t>
      </w:r>
      <w:r w:rsidRPr="004340C6">
        <w:rPr>
          <w:sz w:val="14"/>
        </w:rPr>
        <w:t xml:space="preserve"> </w:t>
      </w:r>
      <w:r w:rsidRPr="004340C6">
        <w:rPr>
          <w:u w:val="single"/>
        </w:rPr>
        <w:t>The end of the outside is the end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D0738F">
        <w:rPr>
          <w:b/>
          <w:bCs/>
          <w:highlight w:val="green"/>
          <w:u w:val="single"/>
        </w:rPr>
        <w:t>also in a</w:t>
      </w:r>
      <w:r w:rsidRPr="004340C6">
        <w:rPr>
          <w:sz w:val="14"/>
        </w:rPr>
        <w:t xml:space="preserve"> third sense, a properly </w:t>
      </w:r>
      <w:r w:rsidRPr="00D0738F">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D0738F">
        <w:rPr>
          <w:b/>
          <w:bCs/>
          <w:highlight w:val="green"/>
          <w:u w:val="single"/>
        </w:rPr>
        <w:t xml:space="preserve">, the separation of tasks </w:t>
      </w:r>
      <w:r w:rsidRPr="00F248B3">
        <w:rPr>
          <w:b/>
          <w:bCs/>
          <w:u w:val="single"/>
        </w:rPr>
        <w:t xml:space="preserve">between the external and internal arms of power (between the army and the police, the CIA and the FBI) </w:t>
      </w:r>
      <w:r w:rsidRPr="00D0738F">
        <w:rPr>
          <w:b/>
          <w:bCs/>
          <w:highlight w:val="green"/>
          <w:u w:val="single"/>
        </w:rPr>
        <w:t>is</w:t>
      </w:r>
      <w:r w:rsidRPr="00F248B3">
        <w:rPr>
          <w:b/>
          <w:bCs/>
          <w:u w:val="single"/>
        </w:rPr>
        <w:t xml:space="preserve"> increasingly </w:t>
      </w:r>
      <w:r w:rsidRPr="00D0738F">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w:t>
      </w:r>
      <w:proofErr w:type="spellStart"/>
      <w:r w:rsidRPr="004340C6">
        <w:rPr>
          <w:sz w:val="14"/>
        </w:rPr>
        <w:t>d'etre</w:t>
      </w:r>
      <w:proofErr w:type="spellEnd"/>
      <w:r w:rsidRPr="004340C6">
        <w:rPr>
          <w:sz w:val="14"/>
        </w:rPr>
        <w:t xml:space="preserve"> for modern sovereignty. History has ended precisely and only to the extent that it is conceived in Hegelian terms- as the movement of a dialectic of </w:t>
      </w:r>
      <w:r w:rsidRPr="004340C6">
        <w:rPr>
          <w:sz w:val="14"/>
        </w:rPr>
        <w:lastRenderedPageBreak/>
        <w:t xml:space="preserve">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F248B3">
        <w:rPr>
          <w:b/>
          <w:bCs/>
          <w:u w:val="single"/>
        </w:rPr>
        <w:t xml:space="preserve">Today </w:t>
      </w:r>
      <w:r w:rsidRPr="00D0738F">
        <w:rPr>
          <w:b/>
          <w:bCs/>
          <w:highlight w:val="green"/>
          <w:u w:val="single"/>
        </w:rPr>
        <w:t xml:space="preserve">it is increasingly difficult for </w:t>
      </w:r>
      <w:r w:rsidRPr="00F248B3">
        <w:rPr>
          <w:b/>
          <w:bCs/>
          <w:u w:val="single"/>
        </w:rPr>
        <w:t xml:space="preserve">the ideologues of </w:t>
      </w:r>
      <w:r w:rsidRPr="00D0738F">
        <w:rPr>
          <w:b/>
          <w:bCs/>
          <w:highlight w:val="green"/>
          <w:u w:val="single"/>
        </w:rPr>
        <w:t>the U</w:t>
      </w:r>
      <w:r w:rsidRPr="00F248B3">
        <w:rPr>
          <w:b/>
          <w:bCs/>
          <w:u w:val="single"/>
        </w:rPr>
        <w:t xml:space="preserve">nited </w:t>
      </w:r>
      <w:r w:rsidRPr="00D0738F">
        <w:rPr>
          <w:b/>
          <w:bCs/>
          <w:highlight w:val="green"/>
          <w:u w:val="single"/>
        </w:rPr>
        <w:t>S</w:t>
      </w:r>
      <w:r w:rsidRPr="00F248B3">
        <w:rPr>
          <w:b/>
          <w:bCs/>
          <w:u w:val="single"/>
        </w:rPr>
        <w:t xml:space="preserve">tates </w:t>
      </w:r>
      <w:r w:rsidRPr="00D0738F">
        <w:rPr>
          <w:b/>
          <w:bCs/>
          <w:highlight w:val="green"/>
          <w:u w:val="single"/>
        </w:rPr>
        <w:t>to name the enemy</w:t>
      </w:r>
      <w:r w:rsidRPr="00F248B3">
        <w:rPr>
          <w:b/>
          <w:bCs/>
          <w:u w:val="single"/>
        </w:rPr>
        <w:t xml:space="preserve">, or rather there seem to be minor and elusive enemies everywhere.6 </w:t>
      </w:r>
      <w:r w:rsidRPr="00D0738F">
        <w:rPr>
          <w:b/>
          <w:bCs/>
          <w:highlight w:val="green"/>
          <w:u w:val="single"/>
        </w:rPr>
        <w:t xml:space="preserve">The end of the crisis </w:t>
      </w:r>
      <w:r w:rsidRPr="00F248B3">
        <w:rPr>
          <w:b/>
          <w:bCs/>
          <w:u w:val="single"/>
        </w:rPr>
        <w:t xml:space="preserve">of modernity </w:t>
      </w:r>
      <w:r w:rsidRPr="00D0738F">
        <w:rPr>
          <w:b/>
          <w:bCs/>
          <w:highlight w:val="green"/>
          <w:u w:val="single"/>
        </w:rPr>
        <w:t xml:space="preserve">has given rise to </w:t>
      </w:r>
      <w:r w:rsidRPr="00F248B3">
        <w:rPr>
          <w:b/>
          <w:bCs/>
          <w:u w:val="single"/>
        </w:rPr>
        <w:t xml:space="preserve">a </w:t>
      </w:r>
      <w:r w:rsidRPr="00D0738F">
        <w:rPr>
          <w:b/>
          <w:bCs/>
          <w:highlight w:val="green"/>
          <w:u w:val="single"/>
        </w:rPr>
        <w:t xml:space="preserve">proliferation of </w:t>
      </w:r>
      <w:r w:rsidRPr="00F248B3">
        <w:rPr>
          <w:b/>
          <w:bCs/>
          <w:u w:val="single"/>
        </w:rPr>
        <w:t xml:space="preserve">minor and </w:t>
      </w:r>
      <w:r w:rsidRPr="00D0738F">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w:t>
      </w:r>
      <w:proofErr w:type="gramStart"/>
      <w:r w:rsidRPr="004340C6">
        <w:rPr>
          <w:u w:val="single"/>
        </w:rPr>
        <w:t>exclusions</w:t>
      </w:r>
      <w:proofErr w:type="gramEnd"/>
      <w:r w:rsidRPr="004340C6">
        <w:rPr>
          <w:u w:val="single"/>
        </w:rPr>
        <w:t xml:space="preserve"> and it </w:t>
      </w:r>
      <w:r w:rsidRPr="00F248B3">
        <w:rPr>
          <w:b/>
          <w:bCs/>
          <w:u w:val="single"/>
        </w:rPr>
        <w:t>thrives by including always increasing 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w:t>
      </w:r>
      <w:proofErr w:type="gramStart"/>
      <w:r w:rsidRPr="004340C6">
        <w:rPr>
          <w:sz w:val="14"/>
        </w:rPr>
        <w:t>no</w:t>
      </w:r>
      <w:proofErr w:type="gramEnd"/>
      <w:r w:rsidRPr="004340C6">
        <w:rPr>
          <w:sz w:val="14"/>
        </w:rPr>
        <w:t xml:space="preserve"> outside to the world market: the entire globe is its domain.7 We might use the form of the world market as a model for 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F248B3">
        <w:rPr>
          <w:b/>
          <w:bCs/>
          <w:szCs w:val="22"/>
          <w:u w:val="single"/>
        </w:rPr>
        <w:t xml:space="preserve">. </w:t>
      </w:r>
      <w:r w:rsidRPr="00D0738F">
        <w:rPr>
          <w:b/>
          <w:bCs/>
          <w:szCs w:val="22"/>
          <w:highlight w:val="green"/>
          <w:u w:val="single"/>
        </w:rPr>
        <w:t>The space of imperial sovereignty</w:t>
      </w:r>
      <w:r w:rsidRPr="00F248B3">
        <w:rPr>
          <w:b/>
          <w:bCs/>
          <w:szCs w:val="22"/>
          <w:u w:val="single"/>
        </w:rPr>
        <w:t xml:space="preserve">, in contrast, is smooth. It </w:t>
      </w:r>
      <w:r w:rsidRPr="00D0738F">
        <w:rPr>
          <w:b/>
          <w:bCs/>
          <w:szCs w:val="22"/>
          <w:highlight w:val="green"/>
          <w:u w:val="single"/>
        </w:rPr>
        <w:t xml:space="preserve">might appear that it is free of </w:t>
      </w:r>
      <w:r w:rsidRPr="00F248B3">
        <w:rPr>
          <w:b/>
          <w:bCs/>
          <w:szCs w:val="22"/>
          <w:u w:val="single"/>
        </w:rPr>
        <w:t xml:space="preserve">the </w:t>
      </w:r>
      <w:r w:rsidRPr="00D0738F">
        <w:rPr>
          <w:b/>
          <w:bCs/>
          <w:szCs w:val="22"/>
          <w:highlight w:val="green"/>
          <w:u w:val="single"/>
        </w:rPr>
        <w:t xml:space="preserve">binary divisions </w:t>
      </w:r>
      <w:r w:rsidRPr="00F248B3">
        <w:rPr>
          <w:b/>
          <w:bCs/>
          <w:szCs w:val="22"/>
          <w:u w:val="single"/>
        </w:rPr>
        <w:t xml:space="preserve">of modern boundaries, or striation, </w:t>
      </w:r>
      <w:r w:rsidRPr="00D0738F">
        <w:rPr>
          <w:b/>
          <w:bCs/>
          <w:szCs w:val="22"/>
          <w:highlight w:val="green"/>
          <w:u w:val="single"/>
        </w:rPr>
        <w:t xml:space="preserve">but really it is </w:t>
      </w:r>
      <w:proofErr w:type="spellStart"/>
      <w:r w:rsidRPr="00F248B3">
        <w:rPr>
          <w:b/>
          <w:bCs/>
          <w:szCs w:val="22"/>
          <w:u w:val="single"/>
        </w:rPr>
        <w:t>criss-crossed</w:t>
      </w:r>
      <w:proofErr w:type="spellEnd"/>
      <w:r w:rsidRPr="00F248B3">
        <w:rPr>
          <w:b/>
          <w:bCs/>
          <w:szCs w:val="22"/>
          <w:u w:val="single"/>
        </w:rPr>
        <w:t xml:space="preserve"> by </w:t>
      </w:r>
      <w:r w:rsidRPr="00D0738F">
        <w:rPr>
          <w:b/>
          <w:bCs/>
          <w:szCs w:val="22"/>
          <w:highlight w:val="green"/>
          <w:u w:val="single"/>
        </w:rPr>
        <w:t xml:space="preserve">so many fault lines </w:t>
      </w:r>
      <w:r w:rsidRPr="00F248B3">
        <w:rPr>
          <w:b/>
          <w:bCs/>
          <w:szCs w:val="22"/>
          <w:u w:val="single"/>
        </w:rPr>
        <w:t>that it only appears as a continuous, uniform space. In</w:t>
      </w:r>
      <w:r w:rsidRPr="004340C6">
        <w:rPr>
          <w:sz w:val="14"/>
        </w:rPr>
        <w:t xml:space="preserve"> this sense, the clearly defined crisis of modernity gives way to an </w:t>
      </w:r>
      <w:proofErr w:type="spellStart"/>
      <w:r w:rsidRPr="004340C6">
        <w:rPr>
          <w:sz w:val="14"/>
        </w:rPr>
        <w:t>omnicrisis</w:t>
      </w:r>
      <w:proofErr w:type="spellEnd"/>
      <w:r w:rsidRPr="004340C6">
        <w:rPr>
          <w:sz w:val="14"/>
        </w:rPr>
        <w:t xml:space="preserve"> in the imperial framework. </w:t>
      </w:r>
      <w:r w:rsidRPr="004340C6">
        <w:rPr>
          <w:u w:val="single"/>
        </w:rPr>
        <w:t>In this smooth space of empire, there is no place of power- it is both everywhere and nowhere</w:t>
      </w:r>
      <w:r w:rsidRPr="004340C6">
        <w:rPr>
          <w:sz w:val="14"/>
        </w:rPr>
        <w:t>. The empire is an u-</w:t>
      </w:r>
      <w:proofErr w:type="spellStart"/>
      <w:proofErr w:type="gramStart"/>
      <w:r w:rsidRPr="004340C6">
        <w:rPr>
          <w:sz w:val="14"/>
        </w:rPr>
        <w:t>topos</w:t>
      </w:r>
      <w:proofErr w:type="spellEnd"/>
      <w:r w:rsidRPr="004340C6">
        <w:rPr>
          <w:sz w:val="14"/>
        </w:rPr>
        <w:t xml:space="preserve"> ,</w:t>
      </w:r>
      <w:proofErr w:type="gramEnd"/>
      <w:r w:rsidRPr="004340C6">
        <w:rPr>
          <w:sz w:val="14"/>
        </w:rPr>
        <w:t xml:space="preserve"> or rather a non-place.</w:t>
      </w:r>
    </w:p>
    <w:p w14:paraId="76B2F5B2" w14:textId="77777777" w:rsidR="00667F54" w:rsidRDefault="00667F54" w:rsidP="00667F54"/>
    <w:p w14:paraId="4A88B343" w14:textId="77777777" w:rsidR="00667F54" w:rsidRDefault="00667F54" w:rsidP="00667F54"/>
    <w:p w14:paraId="7951E615" w14:textId="3C090EB7" w:rsidR="00667F54" w:rsidRPr="006269FA" w:rsidRDefault="00667F54" w:rsidP="00667F54">
      <w:pPr>
        <w:pStyle w:val="Heading4"/>
        <w:rPr>
          <w:rFonts w:asciiTheme="majorHAnsi" w:hAnsiTheme="majorHAnsi" w:cstheme="majorHAnsi"/>
        </w:rPr>
      </w:pPr>
      <w:r>
        <w:rPr>
          <w:rFonts w:asciiTheme="majorHAnsi" w:hAnsiTheme="majorHAnsi" w:cstheme="majorHAnsi"/>
        </w:rPr>
        <w:t xml:space="preserve">This may seem innocuous, but it creates a war on difference, a new totalitarian model that is premised upon reactive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r w:rsidR="00F72DDF">
        <w:rPr>
          <w:rFonts w:asciiTheme="majorHAnsi" w:hAnsiTheme="majorHAnsi" w:cstheme="majorHAnsi"/>
        </w:rPr>
        <w:t xml:space="preserve"> and holds root cause</w:t>
      </w:r>
      <w:r>
        <w:rPr>
          <w:rFonts w:asciiTheme="majorHAnsi" w:hAnsiTheme="majorHAnsi" w:cstheme="majorHAnsi"/>
        </w:rPr>
        <w:t>.</w:t>
      </w:r>
    </w:p>
    <w:p w14:paraId="55F49E2D" w14:textId="77777777" w:rsidR="00667F54" w:rsidRPr="00DA25A2" w:rsidRDefault="00667F54" w:rsidP="00667F54">
      <w:pPr>
        <w:rPr>
          <w:rFonts w:asciiTheme="majorHAnsi" w:hAnsiTheme="majorHAnsi" w:cstheme="majorHAnsi"/>
        </w:rPr>
      </w:pPr>
      <w:proofErr w:type="spellStart"/>
      <w:r w:rsidRPr="00DA25A2">
        <w:rPr>
          <w:rStyle w:val="Style13ptBold"/>
          <w:rFonts w:asciiTheme="majorHAnsi" w:hAnsiTheme="majorHAnsi" w:cstheme="majorHAnsi"/>
        </w:rPr>
        <w:t>Karatzogianni</w:t>
      </w:r>
      <w:proofErr w:type="spellEnd"/>
      <w:r w:rsidRPr="00DA25A2">
        <w:rPr>
          <w:rStyle w:val="Style13ptBold"/>
          <w:rFonts w:asciiTheme="majorHAnsi" w:hAnsiTheme="majorHAnsi" w:cstheme="majorHAnsi"/>
        </w:rPr>
        <w:t xml:space="preserve"> and Robinson 13.</w:t>
      </w:r>
      <w:r w:rsidRPr="00DA25A2">
        <w:rPr>
          <w:rFonts w:asciiTheme="majorHAnsi" w:hAnsiTheme="majorHAnsi" w:cstheme="majorHAnsi"/>
        </w:rPr>
        <w:t xml:space="preserve"> [</w:t>
      </w:r>
      <w:proofErr w:type="spellStart"/>
      <w:r w:rsidRPr="00DA25A2">
        <w:rPr>
          <w:rFonts w:asciiTheme="majorHAnsi" w:hAnsiTheme="majorHAnsi" w:cstheme="majorHAnsi"/>
        </w:rPr>
        <w:t>Athina</w:t>
      </w:r>
      <w:proofErr w:type="spellEnd"/>
      <w:r w:rsidRPr="00DA25A2">
        <w:rPr>
          <w:rFonts w:asciiTheme="majorHAnsi" w:hAnsiTheme="majorHAnsi" w:cstheme="majorHAnsi"/>
        </w:rPr>
        <w:t xml:space="preserve"> </w:t>
      </w:r>
      <w:proofErr w:type="spellStart"/>
      <w:r w:rsidRPr="00DA25A2">
        <w:rPr>
          <w:rFonts w:asciiTheme="majorHAnsi" w:hAnsiTheme="majorHAnsi" w:cstheme="majorHAnsi"/>
        </w:rPr>
        <w:t>Karatzogianni</w:t>
      </w:r>
      <w:proofErr w:type="spellEnd"/>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w:t>
      </w:r>
      <w:proofErr w:type="spellStart"/>
      <w:r w:rsidRPr="00DA25A2">
        <w:rPr>
          <w:rFonts w:asciiTheme="majorHAnsi" w:hAnsiTheme="majorHAnsi" w:cstheme="majorHAnsi"/>
        </w:rPr>
        <w:t>Schizorevolutions</w:t>
      </w:r>
      <w:proofErr w:type="spellEnd"/>
      <w:r w:rsidRPr="00DA25A2">
        <w:rPr>
          <w:rFonts w:asciiTheme="majorHAnsi" w:hAnsiTheme="majorHAnsi" w:cstheme="majorHAnsi"/>
        </w:rPr>
        <w:t xml:space="preserve"> vs. </w:t>
      </w:r>
      <w:proofErr w:type="spellStart"/>
      <w:r w:rsidRPr="00DA25A2">
        <w:rPr>
          <w:rFonts w:asciiTheme="majorHAnsi" w:hAnsiTheme="majorHAnsi" w:cstheme="majorHAnsi"/>
        </w:rPr>
        <w:t>Microfascisms</w:t>
      </w:r>
      <w:proofErr w:type="spellEnd"/>
      <w:r w:rsidRPr="00DA25A2">
        <w:rPr>
          <w:rFonts w:asciiTheme="majorHAnsi" w:hAnsiTheme="majorHAnsi" w:cstheme="majorHAnsi"/>
        </w:rPr>
        <w:t xml:space="preserve">: A </w:t>
      </w:r>
      <w:proofErr w:type="spellStart"/>
      <w:r w:rsidRPr="00DA25A2">
        <w:rPr>
          <w:rFonts w:asciiTheme="majorHAnsi" w:hAnsiTheme="majorHAnsi" w:cstheme="majorHAnsi"/>
        </w:rPr>
        <w:t>Deleuzo</w:t>
      </w:r>
      <w:proofErr w:type="spellEnd"/>
      <w:r w:rsidRPr="00DA25A2">
        <w:rPr>
          <w:rFonts w:asciiTheme="majorHAnsi" w:hAnsiTheme="majorHAnsi" w:cstheme="majorHAnsi"/>
        </w:rPr>
        <w:t xml:space="preserve">-Nietzschean Perspective on State, Security, and Active/Reactive Networks,” Selected Works, July 2013, http://works.bepress.com/athina_ </w:t>
      </w:r>
      <w:proofErr w:type="spellStart"/>
      <w:r w:rsidRPr="00DA25A2">
        <w:rPr>
          <w:rFonts w:asciiTheme="majorHAnsi" w:hAnsiTheme="majorHAnsi" w:cstheme="majorHAnsi"/>
        </w:rPr>
        <w:t>karatzogianni</w:t>
      </w:r>
      <w:proofErr w:type="spellEnd"/>
      <w:r w:rsidRPr="00DA25A2">
        <w:rPr>
          <w:rFonts w:asciiTheme="majorHAnsi" w:hAnsiTheme="majorHAnsi" w:cstheme="majorHAnsi"/>
        </w:rPr>
        <w:t>,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24650994" w14:textId="77777777" w:rsidR="00667F54" w:rsidRPr="00AE73D1" w:rsidRDefault="00667F54" w:rsidP="00667F54">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D0738F">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D0738F">
        <w:rPr>
          <w:rStyle w:val="StyleUnderline"/>
          <w:rFonts w:asciiTheme="majorHAnsi" w:hAnsiTheme="majorHAnsi" w:cstheme="majorHAnsi"/>
          <w:szCs w:val="26"/>
          <w:highlight w:val="green"/>
        </w:rPr>
        <w:t xml:space="preserve">is </w:t>
      </w:r>
      <w:r w:rsidRPr="00D0738F">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D0738F">
        <w:rPr>
          <w:rStyle w:val="StyleUnderline"/>
          <w:rFonts w:asciiTheme="majorHAnsi" w:hAnsiTheme="majorHAnsi" w:cstheme="majorHAnsi"/>
          <w:szCs w:val="26"/>
          <w:highlight w:val="green"/>
        </w:rPr>
        <w:t xml:space="preserve">by </w:t>
      </w:r>
      <w:r w:rsidRPr="00D0738F">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D0738F">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D0738F">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w:t>
      </w:r>
      <w:proofErr w:type="gramStart"/>
      <w:r w:rsidRPr="00DA25A2">
        <w:rPr>
          <w:rStyle w:val="Emphasis"/>
          <w:rFonts w:asciiTheme="majorHAnsi" w:hAnsiTheme="majorHAnsi" w:cstheme="majorHAnsi"/>
          <w:szCs w:val="26"/>
        </w:rPr>
        <w:t>control, but</w:t>
      </w:r>
      <w:proofErr w:type="gramEnd"/>
      <w:r w:rsidRPr="00DA25A2">
        <w:rPr>
          <w:rStyle w:val="Emphasis"/>
          <w:rFonts w:asciiTheme="majorHAnsi" w:hAnsiTheme="majorHAnsi" w:cstheme="majorHAnsi"/>
          <w:szCs w:val="26"/>
        </w:rPr>
        <w:t xml:space="preserve"> breaks with such models in directly </w:t>
      </w:r>
      <w:r w:rsidRPr="00D0738F">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D0738F">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D0738F">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D0738F">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D0738F">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D0738F">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D0738F">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D0738F">
        <w:rPr>
          <w:rStyle w:val="StyleUnderline"/>
          <w:rFonts w:asciiTheme="majorHAnsi" w:hAnsiTheme="majorHAnsi" w:cstheme="majorHAnsi"/>
          <w:szCs w:val="26"/>
          <w:highlight w:val="green"/>
        </w:rPr>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w:t>
      </w:r>
      <w:r w:rsidRPr="00DA25A2">
        <w:rPr>
          <w:rStyle w:val="StyleUnderline"/>
          <w:rFonts w:asciiTheme="majorHAnsi" w:hAnsiTheme="majorHAnsi" w:cstheme="majorHAnsi"/>
          <w:szCs w:val="26"/>
        </w:rPr>
        <w:lastRenderedPageBreak/>
        <w:t xml:space="preserve">ASBOs, dispersal zones, paramilitary policing methods, the </w:t>
      </w:r>
      <w:r w:rsidRPr="00D0738F">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D0738F">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D0738F">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D0738F">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D0738F">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w:t>
      </w:r>
      <w:proofErr w:type="spellStart"/>
      <w:r w:rsidRPr="00AE73D1">
        <w:rPr>
          <w:rFonts w:asciiTheme="majorHAnsi" w:hAnsiTheme="majorHAnsi" w:cstheme="majorHAnsi"/>
          <w:sz w:val="12"/>
          <w:szCs w:val="26"/>
        </w:rPr>
        <w:t>Datacide</w:t>
      </w:r>
      <w:proofErr w:type="spellEnd"/>
      <w:r w:rsidRPr="00AE73D1">
        <w:rPr>
          <w:rFonts w:asciiTheme="majorHAnsi" w:hAnsiTheme="majorHAnsi" w:cstheme="majorHAnsi"/>
          <w:sz w:val="12"/>
          <w:szCs w:val="26"/>
        </w:rPr>
        <w:t xml:space="preserv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D0738F">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D0738F">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D0738F">
        <w:rPr>
          <w:rStyle w:val="Emphasis"/>
          <w:rFonts w:asciiTheme="majorHAnsi" w:hAnsiTheme="majorHAnsi" w:cstheme="majorHAnsi"/>
          <w:szCs w:val="26"/>
          <w:highlight w:val="green"/>
        </w:rPr>
        <w:t>open space</w:t>
      </w:r>
      <w:r w:rsidRPr="00DA25A2">
        <w:rPr>
          <w:rStyle w:val="Emphasis"/>
          <w:rFonts w:asciiTheme="majorHAnsi" w:hAnsiTheme="majorHAnsi" w:cstheme="majorHAnsi"/>
          <w:szCs w:val="26"/>
        </w:rPr>
        <w:t xml:space="preserve"> is a necessary enabling good from the standpoint of active desire, it </w:t>
      </w:r>
      <w:r w:rsidRPr="00D0738F">
        <w:rPr>
          <w:rStyle w:val="Emphasis"/>
          <w:rFonts w:asciiTheme="majorHAnsi" w:hAnsiTheme="majorHAnsi" w:cstheme="majorHAnsi"/>
          <w:szCs w:val="26"/>
          <w:highlight w:val="green"/>
        </w:rPr>
        <w:t>is perceived as a threat by the</w:t>
      </w:r>
      <w:r w:rsidRPr="00DA25A2">
        <w:rPr>
          <w:rStyle w:val="Emphasis"/>
          <w:rFonts w:asciiTheme="majorHAnsi" w:hAnsiTheme="majorHAnsi" w:cstheme="majorHAnsi"/>
          <w:szCs w:val="26"/>
        </w:rPr>
        <w:t xml:space="preserve"> terrified </w:t>
      </w:r>
      <w:r w:rsidRPr="00D0738F">
        <w:rPr>
          <w:rStyle w:val="Emphasis"/>
          <w:rFonts w:asciiTheme="majorHAnsi" w:hAnsiTheme="majorHAnsi" w:cstheme="majorHAnsi"/>
          <w:szCs w:val="26"/>
          <w:highlight w:val="green"/>
        </w:rPr>
        <w:t>state</w:t>
      </w:r>
      <w:r w:rsidRPr="00DA25A2">
        <w:rPr>
          <w:rStyle w:val="Emphasis"/>
          <w:rFonts w:asciiTheme="majorHAnsi" w:hAnsiTheme="majorHAnsi" w:cstheme="majorHAnsi"/>
          <w:szCs w:val="26"/>
        </w:rPr>
        <w:t xml:space="preserve">, because </w:t>
      </w:r>
      <w:r w:rsidRPr="00D0738F">
        <w:rPr>
          <w:rStyle w:val="Emphasis"/>
          <w:rFonts w:asciiTheme="majorHAnsi" w:hAnsiTheme="majorHAnsi" w:cstheme="majorHAnsi"/>
          <w:szCs w:val="26"/>
          <w:highlight w:val="green"/>
        </w:rPr>
        <w:t xml:space="preserve">it is space in which </w:t>
      </w:r>
      <w:proofErr w:type="spellStart"/>
      <w:r w:rsidRPr="00D0738F">
        <w:rPr>
          <w:rStyle w:val="Emphasis"/>
          <w:rFonts w:asciiTheme="majorHAnsi" w:hAnsiTheme="majorHAnsi" w:cstheme="majorHAnsi"/>
          <w:szCs w:val="26"/>
          <w:highlight w:val="green"/>
        </w:rPr>
        <w:t>demonised</w:t>
      </w:r>
      <w:proofErr w:type="spellEnd"/>
      <w:r w:rsidRPr="00D0738F">
        <w:rPr>
          <w:rStyle w:val="Emphasis"/>
          <w:rFonts w:asciiTheme="majorHAnsi" w:hAnsiTheme="majorHAnsi" w:cstheme="majorHAnsi"/>
          <w:szCs w:val="26"/>
          <w:highlight w:val="green"/>
        </w:rPr>
        <w:t xml:space="preserve"> Others can gather</w:t>
      </w:r>
      <w:r w:rsidRPr="00DA25A2">
        <w:rPr>
          <w:rStyle w:val="Emphasis"/>
          <w:rFonts w:asciiTheme="majorHAnsi" w:hAnsiTheme="majorHAnsi" w:cstheme="majorHAnsi"/>
          <w:szCs w:val="26"/>
        </w:rPr>
        <w:t xml:space="preserve"> and recompose networks outside state control</w:t>
      </w:r>
      <w:r w:rsidRPr="00AE73D1">
        <w:rPr>
          <w:rFonts w:asciiTheme="majorHAnsi" w:hAnsiTheme="majorHAnsi" w:cstheme="majorHAnsi"/>
          <w:sz w:val="12"/>
          <w:szCs w:val="26"/>
        </w:rPr>
        <w:t xml:space="preserve">. Hence, </w:t>
      </w:r>
      <w:r w:rsidRPr="00DA25A2">
        <w:rPr>
          <w:rStyle w:val="Emphasis"/>
          <w:rFonts w:asciiTheme="majorHAnsi" w:hAnsiTheme="majorHAnsi" w:cstheme="majorHAnsi"/>
          <w:szCs w:val="26"/>
        </w:rPr>
        <w:t>for the threatened state, open space is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Given that open space is in contrast necessary for difference to function (since otherwise it is excluded as unrepresentable or excessive),</w:t>
      </w:r>
      <w:r w:rsidRPr="00DA25A2">
        <w:rPr>
          <w:rStyle w:val="Emphasis"/>
          <w:rFonts w:asciiTheme="majorHAnsi" w:hAnsiTheme="majorHAnsi" w:cstheme="majorHAnsi"/>
          <w:szCs w:val="26"/>
        </w:rPr>
        <w:t xml:space="preserve"> </w:t>
      </w:r>
      <w:r w:rsidRPr="006269FA">
        <w:rPr>
          <w:rStyle w:val="Emphasis"/>
          <w:rFonts w:asciiTheme="majorHAnsi" w:hAnsiTheme="majorHAnsi" w:cstheme="majorHAnsi"/>
          <w:szCs w:val="26"/>
        </w:rPr>
        <w:t>the</w:t>
      </w:r>
      <w:r w:rsidRPr="00D0738F">
        <w:rPr>
          <w:rStyle w:val="Emphasis"/>
          <w:rFonts w:asciiTheme="majorHAnsi" w:hAnsiTheme="majorHAnsi" w:cstheme="majorHAnsi"/>
          <w:szCs w:val="26"/>
          <w:highlight w:val="green"/>
        </w:rPr>
        <w:t xml:space="preserve"> attempts to render all space closed</w:t>
      </w:r>
      <w:r w:rsidRPr="00DA25A2">
        <w:rPr>
          <w:rStyle w:val="Emphasis"/>
          <w:rFonts w:asciiTheme="majorHAnsi" w:hAnsiTheme="majorHAnsi" w:cstheme="majorHAnsi"/>
          <w:szCs w:val="26"/>
        </w:rPr>
        <w:t xml:space="preserve"> and governable </w:t>
      </w:r>
      <w:r w:rsidRPr="00D0738F">
        <w:rPr>
          <w:rStyle w:val="Emphasis"/>
          <w:rFonts w:asciiTheme="majorHAnsi" w:hAnsiTheme="majorHAnsi" w:cstheme="majorHAnsi"/>
          <w:szCs w:val="26"/>
          <w:highlight w:val="green"/>
        </w:rPr>
        <w:t xml:space="preserve">involve a </w:t>
      </w:r>
      <w:r w:rsidRPr="006269FA">
        <w:rPr>
          <w:rStyle w:val="Emphasis"/>
          <w:rFonts w:asciiTheme="majorHAnsi" w:hAnsiTheme="majorHAnsi" w:cstheme="majorHAnsi"/>
          <w:szCs w:val="26"/>
        </w:rPr>
        <w:t xml:space="preserve">constant </w:t>
      </w:r>
      <w:r w:rsidRPr="00D0738F">
        <w:rPr>
          <w:rStyle w:val="Emphasis"/>
          <w:rFonts w:asciiTheme="majorHAnsi" w:hAnsiTheme="majorHAnsi" w:cstheme="majorHAnsi"/>
          <w:szCs w:val="26"/>
          <w:highlight w:val="green"/>
        </w:rPr>
        <w:t>war on difference</w:t>
      </w:r>
      <w:r w:rsidRPr="00DA25A2">
        <w:rPr>
          <w:rStyle w:val="Emphasis"/>
          <w:rFonts w:asciiTheme="majorHAnsi" w:hAnsiTheme="majorHAnsi" w:cstheme="majorHAnsi"/>
          <w:szCs w:val="26"/>
        </w:rPr>
        <w:t xml:space="preserve"> which expands ever more deeply into everyday life</w:t>
      </w:r>
      <w:r w:rsidRPr="00AE73D1">
        <w:rPr>
          <w:rFonts w:asciiTheme="majorHAnsi" w:hAnsiTheme="majorHAnsi" w:cstheme="majorHAnsi"/>
          <w:sz w:val="12"/>
          <w:szCs w:val="26"/>
        </w:rPr>
        <w:t xml:space="preserve">. As </w:t>
      </w:r>
      <w:proofErr w:type="spellStart"/>
      <w:r w:rsidRPr="00AE73D1">
        <w:rPr>
          <w:rFonts w:asciiTheme="majorHAnsi" w:hAnsiTheme="majorHAnsi" w:cstheme="majorHAnsi"/>
          <w:sz w:val="12"/>
          <w:szCs w:val="26"/>
        </w:rPr>
        <w:t>Guattari</w:t>
      </w:r>
      <w:proofErr w:type="spellEnd"/>
      <w:r w:rsidRPr="00AE73D1">
        <w:rPr>
          <w:rFonts w:asciiTheme="majorHAnsi" w:hAnsiTheme="majorHAnsi" w:cstheme="majorHAnsi"/>
          <w:sz w:val="12"/>
          <w:szCs w:val="26"/>
        </w:rPr>
        <w:t xml:space="preserve"> aptly argues, </w:t>
      </w:r>
      <w:r w:rsidRPr="00DA25A2">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w:t>
      </w:r>
      <w:proofErr w:type="spellStart"/>
      <w:r w:rsidRPr="00AE73D1">
        <w:rPr>
          <w:rFonts w:asciiTheme="majorHAnsi" w:hAnsiTheme="majorHAnsi" w:cstheme="majorHAnsi"/>
          <w:sz w:val="12"/>
          <w:szCs w:val="26"/>
        </w:rPr>
        <w:t>recognise</w:t>
      </w:r>
      <w:proofErr w:type="spellEnd"/>
      <w:r w:rsidRPr="00AE73D1">
        <w:rPr>
          <w:rFonts w:asciiTheme="majorHAnsi" w:hAnsiTheme="majorHAnsi" w:cstheme="majorHAnsi"/>
          <w:sz w:val="12"/>
          <w:szCs w:val="26"/>
        </w:rPr>
        <w:t xml:space="preserv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D0738F">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w:t>
      </w:r>
      <w:proofErr w:type="spellStart"/>
      <w:r w:rsidRPr="00AE73D1">
        <w:rPr>
          <w:rFonts w:asciiTheme="majorHAnsi" w:hAnsiTheme="majorHAnsi" w:cstheme="majorHAnsi"/>
          <w:sz w:val="12"/>
          <w:szCs w:val="26"/>
        </w:rPr>
        <w:t>Karatzogianni</w:t>
      </w:r>
      <w:proofErr w:type="spellEnd"/>
      <w:r w:rsidRPr="00AE73D1">
        <w:rPr>
          <w:rFonts w:asciiTheme="majorHAnsi" w:hAnsiTheme="majorHAnsi" w:cstheme="majorHAnsi"/>
          <w:sz w:val="12"/>
          <w:szCs w:val="26"/>
        </w:rPr>
        <w:t xml:space="preserve">, 2012) </w:t>
      </w:r>
      <w:r w:rsidRPr="00DA25A2">
        <w:rPr>
          <w:rStyle w:val="StyleUnderline"/>
          <w:rFonts w:asciiTheme="majorHAnsi" w:hAnsiTheme="majorHAnsi" w:cstheme="majorHAnsi"/>
          <w:szCs w:val="26"/>
        </w:rPr>
        <w:t>and Edward Snowden in relation to the recent revelations 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D0738F">
        <w:rPr>
          <w:rStyle w:val="Emphasis"/>
          <w:rFonts w:asciiTheme="majorHAnsi" w:hAnsiTheme="majorHAnsi" w:cstheme="majorHAnsi"/>
          <w:szCs w:val="26"/>
          <w:highlight w:val="green"/>
        </w:rPr>
        <w:t>Legitimation is replaced by</w:t>
      </w:r>
      <w:r w:rsidRPr="00DA25A2">
        <w:rPr>
          <w:rStyle w:val="Emphasis"/>
          <w:rFonts w:asciiTheme="majorHAnsi" w:hAnsiTheme="majorHAnsi" w:cstheme="majorHAnsi"/>
          <w:szCs w:val="26"/>
        </w:rPr>
        <w:t xml:space="preserve"> information, technocracy and </w:t>
      </w:r>
      <w:r w:rsidRPr="00D0738F">
        <w:rPr>
          <w:rStyle w:val="Emphasis"/>
          <w:rFonts w:asciiTheme="majorHAnsi" w:hAnsiTheme="majorHAnsi" w:cstheme="majorHAnsi"/>
          <w:szCs w:val="26"/>
          <w:highlight w:val="green"/>
        </w:rPr>
        <w:t>a simulation of participation</w:t>
      </w:r>
      <w:r w:rsidRPr="00AE73D1">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A25A2">
        <w:rPr>
          <w:rStyle w:val="Emphasis"/>
          <w:rFonts w:asciiTheme="majorHAnsi" w:hAnsiTheme="majorHAnsi" w:cstheme="majorHAnsi"/>
          <w:szCs w:val="26"/>
        </w:rPr>
        <w:t xml:space="preserve">second- order </w:t>
      </w:r>
      <w:r w:rsidRPr="00D0738F">
        <w:rPr>
          <w:rStyle w:val="Emphasis"/>
          <w:rFonts w:asciiTheme="majorHAnsi" w:hAnsiTheme="majorHAnsi" w:cstheme="majorHAnsi"/>
          <w:szCs w:val="26"/>
          <w:highlight w:val="green"/>
        </w:rPr>
        <w:t xml:space="preserve">significations </w:t>
      </w:r>
      <w:r w:rsidRPr="00DA25A2">
        <w:rPr>
          <w:rStyle w:val="Emphasis"/>
          <w:rFonts w:asciiTheme="majorHAnsi" w:hAnsiTheme="majorHAnsi" w:cstheme="majorHAnsi"/>
          <w:szCs w:val="26"/>
        </w:rPr>
        <w:t>embedded in everyday representations, through which a simulated lifeworld is created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in which people live in passivity</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creating their real performative connection to their conditions of existence and </w:t>
      </w:r>
      <w:r w:rsidRPr="00D0738F">
        <w:rPr>
          <w:rStyle w:val="Emphasis"/>
          <w:rFonts w:asciiTheme="majorHAnsi" w:hAnsiTheme="majorHAnsi" w:cstheme="majorHAnsi"/>
          <w:szCs w:val="26"/>
          <w:highlight w:val="green"/>
        </w:rPr>
        <w:t>bring</w:t>
      </w:r>
      <w:r w:rsidRPr="00DA25A2">
        <w:rPr>
          <w:rStyle w:val="Emphasis"/>
          <w:rFonts w:asciiTheme="majorHAnsi" w:hAnsiTheme="majorHAnsi" w:cstheme="majorHAnsi"/>
          <w:szCs w:val="26"/>
        </w:rPr>
        <w:t xml:space="preserve">ing </w:t>
      </w:r>
      <w:r w:rsidRPr="00D0738F">
        <w:rPr>
          <w:rStyle w:val="Emphasis"/>
          <w:rFonts w:asciiTheme="majorHAnsi" w:hAnsiTheme="majorHAnsi" w:cstheme="majorHAnsi"/>
          <w:szCs w:val="26"/>
          <w:highlight w:val="green"/>
        </w:rPr>
        <w:t xml:space="preserve">them into </w:t>
      </w:r>
      <w:r w:rsidRPr="00DA25A2">
        <w:rPr>
          <w:rStyle w:val="Emphasis"/>
          <w:rFonts w:asciiTheme="majorHAnsi" w:hAnsiTheme="majorHAnsi" w:cstheme="majorHAnsi"/>
          <w:szCs w:val="26"/>
        </w:rPr>
        <w:t xml:space="preserve">psychological </w:t>
      </w:r>
      <w:r w:rsidRPr="00D0738F">
        <w:rPr>
          <w:rStyle w:val="Emphasis"/>
          <w:rFonts w:asciiTheme="majorHAnsi" w:hAnsiTheme="majorHAnsi" w:cstheme="majorHAnsi"/>
          <w:szCs w:val="26"/>
          <w:highlight w:val="green"/>
        </w:rPr>
        <w:t>complicity in their own repression</w:t>
      </w:r>
      <w:r w:rsidRPr="00D0738F">
        <w:rPr>
          <w:rFonts w:asciiTheme="majorHAnsi" w:hAnsiTheme="majorHAnsi" w:cstheme="majorHAnsi"/>
          <w:sz w:val="12"/>
          <w:szCs w:val="26"/>
          <w:highlight w:val="green"/>
        </w:rPr>
        <w:t>.</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Such phenomena are crucial to the construction of </w:t>
      </w:r>
      <w:proofErr w:type="spellStart"/>
      <w:r w:rsidRPr="00DA25A2">
        <w:rPr>
          <w:rStyle w:val="Emphasis"/>
          <w:rFonts w:asciiTheme="majorHAnsi" w:hAnsiTheme="majorHAnsi" w:cstheme="majorHAnsi"/>
          <w:szCs w:val="26"/>
        </w:rPr>
        <w:t>demonised</w:t>
      </w:r>
      <w:proofErr w:type="spellEnd"/>
      <w:r w:rsidRPr="00DA25A2">
        <w:rPr>
          <w:rStyle w:val="Emphasis"/>
          <w:rFonts w:asciiTheme="majorHAnsi" w:hAnsiTheme="majorHAnsi" w:cstheme="majorHAnsi"/>
          <w:szCs w:val="26"/>
        </w:rPr>
        <w:t xml:space="preserve"> Others which provides the discursive basis for projects of state control</w:t>
      </w:r>
      <w:r w:rsidRPr="00AE73D1">
        <w:rPr>
          <w:rFonts w:asciiTheme="majorHAnsi" w:hAnsiTheme="majorHAnsi" w:cstheme="majorHAnsi"/>
          <w:sz w:val="12"/>
          <w:szCs w:val="26"/>
        </w:rPr>
        <w:t xml:space="preserve">. </w:t>
      </w:r>
      <w:r w:rsidRPr="00AE73D1">
        <w:rPr>
          <w:sz w:val="12"/>
        </w:rPr>
        <w:t xml:space="preserve">‘[Conflict is] deflected... through the automatic micro-functioning of ideology through information systems. This is the normal, ‘everyday’ fascism, whose most noticeable feature is how unnoticeable </w:t>
      </w:r>
      <w:proofErr w:type="gramStart"/>
      <w:r w:rsidRPr="00AE73D1">
        <w:rPr>
          <w:sz w:val="12"/>
        </w:rPr>
        <w:t>it</w:t>
      </w:r>
      <w:proofErr w:type="gramEnd"/>
      <w:r w:rsidRPr="00AE73D1">
        <w:rPr>
          <w:sz w:val="12"/>
        </w:rPr>
        <w:t xml:space="preserve"> is’ (Negri 1998a: 190). In denial of </w:t>
      </w:r>
      <w:proofErr w:type="spellStart"/>
      <w:r w:rsidRPr="00AE73D1">
        <w:rPr>
          <w:sz w:val="12"/>
        </w:rPr>
        <w:t>generalisable</w:t>
      </w:r>
      <w:proofErr w:type="spellEnd"/>
      <w:r w:rsidRPr="00AE73D1">
        <w:rPr>
          <w:sz w:val="12"/>
        </w:rPr>
        <w:t xml:space="preserv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D0738F">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D0738F">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"society", who, in line with their metaphysical status, are to be cast out, locked away, or put beyond a society defined as being for "us and us only" (the mythical division between social and anti-</w:t>
      </w:r>
      <w:r w:rsidRPr="00DA25A2">
        <w:rPr>
          <w:rStyle w:val="Emphasis"/>
          <w:rFonts w:asciiTheme="majorHAnsi" w:hAnsiTheme="majorHAnsi" w:cstheme="majorHAnsi"/>
          <w:szCs w:val="26"/>
        </w:rPr>
        <w:lastRenderedPageBreak/>
        <w:t>social</w:t>
      </w:r>
      <w:r w:rsidRPr="00AE73D1">
        <w:rPr>
          <w:rFonts w:asciiTheme="majorHAnsi" w:hAnsiTheme="majorHAnsi" w:cstheme="majorHAnsi"/>
          <w:sz w:val="12"/>
          <w:szCs w:val="26"/>
        </w:rPr>
        <w:t xml:space="preserve">). </w:t>
      </w:r>
      <w:r w:rsidRPr="00D0738F">
        <w:rPr>
          <w:rStyle w:val="Emphasis"/>
          <w:rFonts w:asciiTheme="majorHAnsi" w:hAnsiTheme="majorHAnsi" w:cstheme="majorHAnsi"/>
          <w:szCs w:val="26"/>
          <w:highlight w:val="green"/>
        </w:rPr>
        <w:t>The</w:t>
      </w:r>
      <w:r w:rsidRPr="00DA25A2">
        <w:rPr>
          <w:rStyle w:val="Emphasis"/>
          <w:rFonts w:asciiTheme="majorHAnsi" w:hAnsiTheme="majorHAnsi" w:cstheme="majorHAnsi"/>
          <w:szCs w:val="26"/>
        </w:rPr>
        <w:t xml:space="preserve"> neo-totalitarian </w:t>
      </w:r>
      <w:r w:rsidRPr="00D0738F">
        <w:rPr>
          <w:rStyle w:val="Emphasis"/>
          <w:rFonts w:asciiTheme="majorHAnsi" w:hAnsiTheme="majorHAnsi" w:cstheme="majorHAnsi"/>
          <w:szCs w:val="26"/>
          <w:highlight w:val="green"/>
        </w:rPr>
        <w:t>state resurrects the tendency to build a state ideology</w:t>
      </w:r>
      <w:r w:rsidRPr="00DA25A2">
        <w:rPr>
          <w:rStyle w:val="Emphasis"/>
          <w:rFonts w:asciiTheme="majorHAnsi" w:hAnsiTheme="majorHAnsi" w:cstheme="majorHAnsi"/>
          <w:szCs w:val="26"/>
        </w:rPr>
        <w:t>, but this ideology is now disguised as a shared referent of polyarchic parties and nominally free media</w:t>
      </w:r>
      <w:r w:rsidRPr="00AE73D1">
        <w:rPr>
          <w:rFonts w:asciiTheme="majorHAnsi" w:hAnsiTheme="majorHAnsi" w:cstheme="majorHAnsi"/>
          <w:sz w:val="12"/>
          <w:szCs w:val="26"/>
        </w:rPr>
        <w:t xml:space="preserve">. 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D0738F">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D0738F">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D0738F">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 xml:space="preserve">Thesis 5: Movement terror is an outcome of state terror against movements. At the intersection of the threatened state and the </w:t>
      </w:r>
      <w:proofErr w:type="gramStart"/>
      <w:r w:rsidRPr="00AE73D1">
        <w:rPr>
          <w:rFonts w:asciiTheme="majorHAnsi" w:hAnsiTheme="majorHAnsi" w:cstheme="majorHAnsi"/>
          <w:sz w:val="12"/>
          <w:szCs w:val="26"/>
        </w:rPr>
        <w:t>sources</w:t>
      </w:r>
      <w:proofErr w:type="gramEnd"/>
      <w:r w:rsidRPr="00AE73D1">
        <w:rPr>
          <w:rFonts w:asciiTheme="majorHAnsi" w:hAnsiTheme="majorHAnsi" w:cstheme="majorHAnsi"/>
          <w:sz w:val="12"/>
          <w:szCs w:val="26"/>
        </w:rPr>
        <w:t xml:space="preserve">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 xml:space="preserve">Religious, militia and informal economic </w:t>
      </w:r>
      <w:proofErr w:type="spellStart"/>
      <w:r w:rsidRPr="00DA25A2">
        <w:rPr>
          <w:rStyle w:val="StyleUnderline"/>
          <w:rFonts w:asciiTheme="majorHAnsi" w:hAnsiTheme="majorHAnsi" w:cstheme="majorHAnsi"/>
          <w:szCs w:val="26"/>
        </w:rPr>
        <w:t>organisations</w:t>
      </w:r>
      <w:proofErr w:type="spellEnd"/>
      <w:r w:rsidRPr="00DA25A2">
        <w:rPr>
          <w:rStyle w:val="StyleUnderline"/>
          <w:rFonts w:asciiTheme="majorHAnsi" w:hAnsiTheme="majorHAnsi" w:cstheme="majorHAnsi"/>
          <w:szCs w:val="26"/>
        </w:rPr>
        <w:t xml:space="preserve">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Bayart</w:t>
      </w:r>
      <w:proofErr w:type="spellEnd"/>
      <w:r w:rsidRPr="00AE73D1">
        <w:rPr>
          <w:rFonts w:asciiTheme="majorHAnsi" w:hAnsiTheme="majorHAnsi" w:cstheme="majorHAnsi"/>
          <w:sz w:val="12"/>
          <w:szCs w:val="26"/>
        </w:rPr>
        <w:t xml:space="preserve">, Ellis and </w:t>
      </w:r>
      <w:proofErr w:type="spellStart"/>
      <w:r w:rsidRPr="00AE73D1">
        <w:rPr>
          <w:rFonts w:asciiTheme="majorHAnsi" w:hAnsiTheme="majorHAnsi" w:cstheme="majorHAnsi"/>
          <w:sz w:val="12"/>
          <w:szCs w:val="26"/>
        </w:rPr>
        <w:t>Hibou</w:t>
      </w:r>
      <w:proofErr w:type="spellEnd"/>
      <w:r w:rsidRPr="00AE73D1">
        <w:rPr>
          <w:rFonts w:asciiTheme="majorHAnsi" w:hAnsiTheme="majorHAnsi" w:cstheme="majorHAnsi"/>
          <w:sz w:val="12"/>
          <w:szCs w:val="26"/>
        </w:rPr>
        <w:t xml:space="preserve">,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Korteweg</w:t>
      </w:r>
      <w:proofErr w:type="spellEnd"/>
      <w:r w:rsidRPr="00AE73D1">
        <w:rPr>
          <w:rFonts w:asciiTheme="majorHAnsi" w:hAnsiTheme="majorHAnsi" w:cstheme="majorHAnsi"/>
          <w:sz w:val="12"/>
          <w:szCs w:val="26"/>
        </w:rPr>
        <w:t xml:space="preserve">, 2008; Innes, 2008). On a human scale, exclusion, or ‘forced escape’, is even more noticeable. </w:t>
      </w:r>
      <w:proofErr w:type="spellStart"/>
      <w:r w:rsidRPr="00AE73D1">
        <w:rPr>
          <w:rFonts w:asciiTheme="majorHAnsi" w:hAnsiTheme="majorHAnsi" w:cstheme="majorHAnsi"/>
          <w:sz w:val="12"/>
          <w:szCs w:val="26"/>
        </w:rPr>
        <w:t>Arif</w:t>
      </w:r>
      <w:proofErr w:type="spellEnd"/>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Dirlik</w:t>
      </w:r>
      <w:proofErr w:type="spellEnd"/>
      <w:r w:rsidRPr="00AE73D1">
        <w:rPr>
          <w:rFonts w:asciiTheme="majorHAnsi" w:hAnsiTheme="majorHAnsi" w:cstheme="majorHAnsi"/>
          <w:sz w:val="12"/>
          <w:szCs w:val="26"/>
        </w:rPr>
        <w:t xml:space="preserve"> argues that capitalism controls enough resources that it no longer needs to control </w:t>
      </w:r>
      <w:proofErr w:type="gramStart"/>
      <w:r w:rsidRPr="00AE73D1">
        <w:rPr>
          <w:rFonts w:asciiTheme="majorHAnsi" w:hAnsiTheme="majorHAnsi" w:cstheme="majorHAnsi"/>
          <w:sz w:val="12"/>
          <w:szCs w:val="26"/>
        </w:rPr>
        <w:t>the majority of</w:t>
      </w:r>
      <w:proofErr w:type="gramEnd"/>
      <w:r w:rsidRPr="00AE73D1">
        <w:rPr>
          <w:rFonts w:asciiTheme="majorHAnsi" w:hAnsiTheme="majorHAnsi" w:cstheme="majorHAnsi"/>
          <w:sz w:val="12"/>
          <w:szCs w:val="26"/>
        </w:rPr>
        <w:t xml:space="preserve"> people; it can simply ignore and exclude four-fifths of the world (1994: 54-5). William Robinson refers to a new stratum of ‘supernumeraries’ in countries like Haiti, who are completely </w:t>
      </w:r>
      <w:proofErr w:type="spellStart"/>
      <w:r w:rsidRPr="00AE73D1">
        <w:rPr>
          <w:rFonts w:asciiTheme="majorHAnsi" w:hAnsiTheme="majorHAnsi" w:cstheme="majorHAnsi"/>
          <w:sz w:val="12"/>
          <w:szCs w:val="26"/>
        </w:rPr>
        <w:t>marginalised</w:t>
      </w:r>
      <w:proofErr w:type="spellEnd"/>
      <w:r w:rsidRPr="00AE73D1">
        <w:rPr>
          <w:rFonts w:asciiTheme="majorHAnsi" w:hAnsiTheme="majorHAnsi" w:cstheme="majorHAnsi"/>
          <w:sz w:val="12"/>
          <w:szCs w:val="26"/>
        </w:rPr>
        <w:t xml:space="preserve">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 xml:space="preserve">Such people are in </w:t>
      </w:r>
      <w:proofErr w:type="spellStart"/>
      <w:r w:rsidRPr="00DA25A2">
        <w:rPr>
          <w:rStyle w:val="StyleUnderline"/>
          <w:rFonts w:asciiTheme="majorHAnsi" w:hAnsiTheme="majorHAnsi" w:cstheme="majorHAnsi"/>
          <w:szCs w:val="26"/>
        </w:rPr>
        <w:t>Žižek’s</w:t>
      </w:r>
      <w:proofErr w:type="spellEnd"/>
      <w:r w:rsidRPr="00DA25A2">
        <w:rPr>
          <w:rStyle w:val="StyleUnderline"/>
          <w:rFonts w:asciiTheme="majorHAnsi" w:hAnsiTheme="majorHAnsi" w:cstheme="majorHAnsi"/>
          <w:szCs w:val="26"/>
        </w:rPr>
        <w:t xml:space="preserve"> terms the ‘social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Žižek</w:t>
      </w:r>
      <w:proofErr w:type="spellEnd"/>
      <w:r w:rsidRPr="00AE73D1">
        <w:rPr>
          <w:rFonts w:asciiTheme="majorHAnsi" w:hAnsiTheme="majorHAnsi" w:cstheme="majorHAnsi"/>
          <w:sz w:val="12"/>
          <w:szCs w:val="26"/>
        </w:rPr>
        <w:t xml:space="preserve">, 1999, p. 224). Hence, as </w:t>
      </w:r>
      <w:proofErr w:type="spellStart"/>
      <w:r w:rsidRPr="00AE73D1">
        <w:rPr>
          <w:rFonts w:asciiTheme="majorHAnsi" w:hAnsiTheme="majorHAnsi" w:cstheme="majorHAnsi"/>
          <w:sz w:val="12"/>
          <w:szCs w:val="26"/>
        </w:rPr>
        <w:t>Caffentzis</w:t>
      </w:r>
      <w:proofErr w:type="spellEnd"/>
      <w:r w:rsidRPr="00AE73D1">
        <w:rPr>
          <w:rFonts w:asciiTheme="majorHAnsi" w:hAnsiTheme="majorHAnsi" w:cstheme="majorHAnsi"/>
          <w:sz w:val="12"/>
          <w:szCs w:val="26"/>
        </w:rPr>
        <w:t xml:space="preserve">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D0738F">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D0738F">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 xml:space="preserve">drawing their membership from </w:t>
      </w:r>
      <w:proofErr w:type="spellStart"/>
      <w:r w:rsidRPr="00DA25A2">
        <w:rPr>
          <w:rStyle w:val="StyleUnderline"/>
          <w:rFonts w:asciiTheme="majorHAnsi" w:hAnsiTheme="majorHAnsi" w:cstheme="majorHAnsi"/>
          <w:szCs w:val="26"/>
        </w:rPr>
        <w:t>marginalised</w:t>
      </w:r>
      <w:proofErr w:type="spellEnd"/>
      <w:r w:rsidRPr="00DA25A2">
        <w:rPr>
          <w:rStyle w:val="StyleUnderline"/>
          <w:rFonts w:asciiTheme="majorHAnsi" w:hAnsiTheme="majorHAnsi" w:cstheme="majorHAnsi"/>
          <w:szCs w:val="26"/>
        </w:rPr>
        <w:t xml:space="preserve">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D0738F">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D0738F">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D0738F">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w:t>
      </w:r>
      <w:proofErr w:type="spellStart"/>
      <w:r w:rsidRPr="00AE73D1">
        <w:rPr>
          <w:rFonts w:asciiTheme="majorHAnsi" w:hAnsiTheme="majorHAnsi" w:cstheme="majorHAnsi"/>
          <w:sz w:val="12"/>
          <w:szCs w:val="26"/>
        </w:rPr>
        <w:t>Lomnitz</w:t>
      </w:r>
      <w:proofErr w:type="spellEnd"/>
      <w:r w:rsidRPr="00AE73D1">
        <w:rPr>
          <w:rFonts w:asciiTheme="majorHAnsi" w:hAnsiTheme="majorHAnsi" w:cstheme="majorHAnsi"/>
          <w:sz w:val="12"/>
          <w:szCs w:val="26"/>
        </w:rPr>
        <w:t xml:space="preserve">, 1977; Chatterjee 1993). </w:t>
      </w:r>
      <w:r w:rsidRPr="00D0738F">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D0738F">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D0738F">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proofErr w:type="spellStart"/>
      <w:r w:rsidRPr="00AE73D1">
        <w:rPr>
          <w:rStyle w:val="StyleUnderline"/>
          <w:rFonts w:asciiTheme="majorHAnsi" w:hAnsiTheme="majorHAnsi" w:cstheme="majorHAnsi"/>
          <w:sz w:val="12"/>
          <w:szCs w:val="26"/>
          <w:u w:val="none"/>
        </w:rPr>
        <w:t>Giustozzi</w:t>
      </w:r>
      <w:proofErr w:type="spellEnd"/>
      <w:r w:rsidRPr="00AE73D1">
        <w:rPr>
          <w:rStyle w:val="StyleUnderline"/>
          <w:rFonts w:asciiTheme="majorHAnsi" w:hAnsiTheme="majorHAnsi" w:cstheme="majorHAnsi"/>
          <w:sz w:val="12"/>
          <w:szCs w:val="26"/>
          <w:u w:val="none"/>
        </w:rPr>
        <w:t xml:space="preserve"> has investigated the origins of the Pakistani </w:t>
      </w:r>
      <w:proofErr w:type="spellStart"/>
      <w:r w:rsidRPr="00AE73D1">
        <w:rPr>
          <w:rStyle w:val="StyleUnderline"/>
          <w:rFonts w:asciiTheme="majorHAnsi" w:hAnsiTheme="majorHAnsi" w:cstheme="majorHAnsi"/>
          <w:sz w:val="12"/>
          <w:szCs w:val="26"/>
          <w:u w:val="none"/>
        </w:rPr>
        <w:t>Taleban</w:t>
      </w:r>
      <w:proofErr w:type="spellEnd"/>
      <w:r w:rsidRPr="00AE73D1">
        <w:rPr>
          <w:rStyle w:val="StyleUnderline"/>
          <w:rFonts w:asciiTheme="majorHAnsi" w:hAnsiTheme="majorHAnsi" w:cstheme="majorHAnsi"/>
          <w:sz w:val="12"/>
          <w:szCs w:val="26"/>
          <w:u w:val="none"/>
        </w:rPr>
        <w:t>,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Giustozzi</w:t>
      </w:r>
      <w:proofErr w:type="spellEnd"/>
      <w:r w:rsidRPr="00AE73D1">
        <w:rPr>
          <w:rFonts w:asciiTheme="majorHAnsi" w:hAnsiTheme="majorHAnsi" w:cstheme="majorHAnsi"/>
          <w:sz w:val="12"/>
          <w:szCs w:val="26"/>
        </w:rPr>
        <w:t xml:space="preserve">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One can also refer here to mass protest revolts such as those in Greece and the French banlieues, and spectacular revolts against state power in which police stations and state symbols are attacked, such as the Boko Haram revolt in Nigeria and the uprising of Primero </w:t>
      </w:r>
      <w:proofErr w:type="spellStart"/>
      <w:r w:rsidRPr="00AE73D1">
        <w:rPr>
          <w:rStyle w:val="Emphasis"/>
          <w:rFonts w:asciiTheme="majorHAnsi" w:hAnsiTheme="majorHAnsi" w:cstheme="majorHAnsi"/>
          <w:b w:val="0"/>
          <w:bCs/>
          <w:szCs w:val="26"/>
        </w:rPr>
        <w:t>Comando</w:t>
      </w:r>
      <w:proofErr w:type="spellEnd"/>
      <w:r w:rsidRPr="00AE73D1">
        <w:rPr>
          <w:rStyle w:val="Emphasis"/>
          <w:rFonts w:asciiTheme="majorHAnsi" w:hAnsiTheme="majorHAnsi" w:cstheme="majorHAnsi"/>
          <w:b w:val="0"/>
          <w:bCs/>
          <w:szCs w:val="26"/>
        </w:rPr>
        <w:t xml:space="preserve">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D0738F">
        <w:rPr>
          <w:rStyle w:val="Emphasis"/>
          <w:rFonts w:asciiTheme="majorHAnsi" w:hAnsiTheme="majorHAnsi" w:cstheme="majorHAnsi"/>
          <w:szCs w:val="26"/>
          <w:highlight w:val="green"/>
        </w:rPr>
        <w:t>Resisting</w:t>
      </w:r>
      <w:r w:rsidRPr="00DA25A2">
        <w:rPr>
          <w:rStyle w:val="Emphasis"/>
          <w:rFonts w:asciiTheme="majorHAnsi" w:hAnsiTheme="majorHAnsi" w:cstheme="majorHAnsi"/>
          <w:szCs w:val="26"/>
        </w:rPr>
        <w:t xml:space="preserve"> or eluding </w:t>
      </w:r>
      <w:r w:rsidRPr="00D0738F">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terror-</w:t>
      </w:r>
      <w:r w:rsidRPr="00D0738F">
        <w:rPr>
          <w:rStyle w:val="Emphasis"/>
          <w:rFonts w:asciiTheme="majorHAnsi" w:hAnsiTheme="majorHAnsi" w:cstheme="majorHAnsi"/>
          <w:szCs w:val="26"/>
          <w:highlight w:val="green"/>
        </w:rPr>
        <w:t>state’s grab for space, horizontal networks flow around</w:t>
      </w:r>
      <w:r w:rsidRPr="00DA25A2">
        <w:rPr>
          <w:rStyle w:val="Emphasis"/>
          <w:rFonts w:asciiTheme="majorHAnsi" w:hAnsiTheme="majorHAnsi" w:cstheme="majorHAnsi"/>
          <w:szCs w:val="26"/>
        </w:rPr>
        <w:t xml:space="preserve"> the state’s </w:t>
      </w:r>
      <w:r w:rsidRPr="00D0738F">
        <w:rPr>
          <w:rStyle w:val="Emphasis"/>
          <w:rFonts w:asciiTheme="majorHAnsi" w:hAnsiTheme="majorHAnsi" w:cstheme="majorHAnsi"/>
          <w:szCs w:val="26"/>
          <w:highlight w:val="green"/>
        </w:rPr>
        <w:t>restrictions, moving into</w:t>
      </w:r>
      <w:r w:rsidRPr="00DA25A2">
        <w:rPr>
          <w:rStyle w:val="Emphasis"/>
          <w:rFonts w:asciiTheme="majorHAnsi" w:hAnsiTheme="majorHAnsi" w:cstheme="majorHAnsi"/>
          <w:szCs w:val="26"/>
        </w:rPr>
        <w:t xml:space="preserve"> residual </w:t>
      </w:r>
      <w:r w:rsidRPr="00D0738F">
        <w:rPr>
          <w:rStyle w:val="Emphasis"/>
          <w:rFonts w:asciiTheme="majorHAnsi" w:hAnsiTheme="majorHAnsi" w:cstheme="majorHAnsi"/>
          <w:szCs w:val="26"/>
          <w:highlight w:val="green"/>
        </w:rPr>
        <w:t>unregulated spaces</w:t>
      </w:r>
      <w:r w:rsidRPr="00DA25A2">
        <w:rPr>
          <w:rStyle w:val="Emphasis"/>
          <w:rFonts w:asciiTheme="majorHAnsi" w:hAnsiTheme="majorHAnsi" w:cstheme="majorHAnsi"/>
          <w:szCs w:val="26"/>
        </w:rPr>
        <w:t>, gaps in the state’s capacity to repress, across national borders, or into the virtual</w:t>
      </w:r>
      <w:r w:rsidRPr="00AE73D1">
        <w:rPr>
          <w:rFonts w:asciiTheme="majorHAnsi" w:hAnsiTheme="majorHAnsi" w:cstheme="majorHAnsi"/>
          <w:sz w:val="12"/>
          <w:szCs w:val="26"/>
        </w:rPr>
        <w:t xml:space="preserve">. </w:t>
      </w:r>
      <w:r w:rsidRPr="00D0738F">
        <w:rPr>
          <w:rStyle w:val="Emphasis"/>
          <w:rFonts w:asciiTheme="majorHAnsi" w:hAnsiTheme="majorHAnsi" w:cstheme="majorHAnsi"/>
          <w:szCs w:val="26"/>
          <w:highlight w:val="green"/>
        </w:rPr>
        <w:t>Repression drives dissent</w:t>
      </w:r>
      <w:r w:rsidRPr="00DA25A2">
        <w:rPr>
          <w:rStyle w:val="Emphasis"/>
          <w:rFonts w:asciiTheme="majorHAnsi" w:hAnsiTheme="majorHAnsi" w:cstheme="majorHAnsi"/>
          <w:szCs w:val="26"/>
        </w:rPr>
        <w:t xml:space="preserve"> f</w:t>
      </w:r>
      <w:r w:rsidRPr="00AE73D1">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532D3573" w14:textId="77777777" w:rsidR="00667F54" w:rsidRDefault="00667F54" w:rsidP="00667F54"/>
    <w:p w14:paraId="08686FF2" w14:textId="5718B9B6" w:rsidR="00667F54" w:rsidRDefault="00667F54" w:rsidP="00667F54">
      <w:pPr>
        <w:pStyle w:val="Heading4"/>
        <w:spacing w:before="240" w:after="40"/>
        <w:rPr>
          <w:rFonts w:cs="Calibri"/>
          <w:color w:val="000000"/>
        </w:rPr>
      </w:pPr>
      <w:r>
        <w:rPr>
          <w:rFonts w:cs="Calibri"/>
          <w:color w:val="000000"/>
        </w:rPr>
        <w:lastRenderedPageBreak/>
        <w:t>Endorse community-based radical organizing built around collective solidarity—the</w:t>
      </w:r>
      <w:r w:rsidR="00C34569">
        <w:rPr>
          <w:rFonts w:cs="Calibri"/>
          <w:color w:val="000000"/>
        </w:rPr>
        <w:t xml:space="preserve"> plan</w:t>
      </w:r>
      <w:r>
        <w:rPr>
          <w:rFonts w:cs="Calibri"/>
          <w:color w:val="000000"/>
        </w:rPr>
        <w:t xml:space="preserve"> is doomed to failure if it is tied to discussions of Space has the radical potential to be different and you should affirm a subversion of their politic—no perms.</w:t>
      </w:r>
    </w:p>
    <w:p w14:paraId="299B515C" w14:textId="77777777" w:rsidR="00667F54" w:rsidRDefault="00667F54" w:rsidP="00667F54">
      <w:r w:rsidRPr="00FF4C2E">
        <w:rPr>
          <w:rStyle w:val="Style13ptBold"/>
        </w:rPr>
        <w:t>Battaglia 12</w:t>
      </w:r>
      <w:r>
        <w:t xml:space="preserve"> [</w:t>
      </w:r>
      <w:proofErr w:type="spellStart"/>
      <w:r>
        <w:t>Debbora</w:t>
      </w:r>
      <w:proofErr w:type="spellEnd"/>
      <w:r>
        <w:t xml:space="preserve">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9" w:history="1">
        <w:r w:rsidRPr="00930752">
          <w:rPr>
            <w:rStyle w:val="Hyperlink"/>
          </w:rPr>
          <w:t>https://www.jstor.org/stable/41506671</w:t>
        </w:r>
      </w:hyperlink>
      <w:r>
        <w:t>., 12-14-2021 amrita]</w:t>
      </w:r>
    </w:p>
    <w:p w14:paraId="468D03F9" w14:textId="77777777" w:rsidR="00667F54" w:rsidRPr="003E3994" w:rsidRDefault="00667F54" w:rsidP="00667F54">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D0738F">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D0738F">
        <w:rPr>
          <w:rStyle w:val="Emphasis"/>
          <w:highlight w:val="green"/>
        </w:rPr>
        <w:t>suspend</w:t>
      </w:r>
      <w:r w:rsidRPr="00963016">
        <w:rPr>
          <w:rStyle w:val="Emphasis"/>
        </w:rPr>
        <w:t xml:space="preserve">ing </w:t>
      </w:r>
      <w:r w:rsidRPr="00D0738F">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w:t>
      </w:r>
      <w:proofErr w:type="spellStart"/>
      <w:r w:rsidRPr="00344B0C">
        <w:rPr>
          <w:sz w:val="16"/>
        </w:rPr>
        <w:t>manoeuvres</w:t>
      </w:r>
      <w:proofErr w:type="spellEnd"/>
      <w:r w:rsidRPr="00344B0C">
        <w:rPr>
          <w:sz w:val="16"/>
        </w:rPr>
        <w:t xml:space="preserve"> for mutual rescue), </w:t>
      </w:r>
      <w:r w:rsidRPr="005C5413">
        <w:rPr>
          <w:rStyle w:val="StyleUnderline"/>
        </w:rPr>
        <w:t xml:space="preserve">astronauts and </w:t>
      </w:r>
      <w:r w:rsidRPr="00D0738F">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D0738F">
        <w:rPr>
          <w:rStyle w:val="StyleUnderline"/>
          <w:highlight w:val="green"/>
        </w:rPr>
        <w:t xml:space="preserve">Because both spacecraft and humans are as much </w:t>
      </w:r>
      <w:r w:rsidRPr="00D0738F">
        <w:rPr>
          <w:rStyle w:val="Emphasis"/>
          <w:highlight w:val="green"/>
        </w:rPr>
        <w:t>of</w:t>
      </w:r>
      <w:r w:rsidRPr="00D0738F">
        <w:rPr>
          <w:rStyle w:val="StyleUnderline"/>
          <w:highlight w:val="green"/>
        </w:rPr>
        <w:t xml:space="preserve"> space as </w:t>
      </w:r>
      <w:r w:rsidRPr="00D0738F">
        <w:rPr>
          <w:rStyle w:val="Emphasis"/>
          <w:highlight w:val="green"/>
        </w:rPr>
        <w:t>in</w:t>
      </w:r>
      <w:r w:rsidRPr="00D0738F">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D0738F">
        <w:rPr>
          <w:rStyle w:val="Emphasis"/>
          <w:highlight w:val="green"/>
        </w:rPr>
        <w:t>space-as-itself</w:t>
      </w:r>
      <w:r w:rsidRPr="00D0738F">
        <w:rPr>
          <w:rStyle w:val="StyleUnderline"/>
          <w:highlight w:val="green"/>
        </w:rPr>
        <w:t xml:space="preserve"> is</w:t>
      </w:r>
      <w:r w:rsidRPr="00426FC9">
        <w:rPr>
          <w:rStyle w:val="StyleUnderline"/>
        </w:rPr>
        <w:t xml:space="preserve"> here</w:t>
      </w:r>
      <w:r w:rsidRPr="005C5413">
        <w:rPr>
          <w:rStyle w:val="StyleUnderline"/>
        </w:rPr>
        <w:t xml:space="preserve"> </w:t>
      </w:r>
      <w:r w:rsidRPr="00D0738F">
        <w:rPr>
          <w:rStyle w:val="StyleUnderline"/>
          <w:highlight w:val="green"/>
        </w:rPr>
        <w:t>the only possible sovereign power: that to which exceptions to human laws source.</w:t>
      </w:r>
      <w:r w:rsidRPr="00344B0C">
        <w:rPr>
          <w:sz w:val="16"/>
        </w:rPr>
        <w:t xml:space="preserve"> It is </w:t>
      </w:r>
      <w:r w:rsidRPr="00D0738F">
        <w:rPr>
          <w:rStyle w:val="StyleUnderline"/>
          <w:highlight w:val="green"/>
        </w:rPr>
        <w:t>in this sense</w:t>
      </w:r>
      <w:r w:rsidRPr="00344B0C">
        <w:rPr>
          <w:sz w:val="16"/>
        </w:rPr>
        <w:t xml:space="preserve"> that the </w:t>
      </w:r>
      <w:r w:rsidRPr="00D0738F">
        <w:rPr>
          <w:rStyle w:val="StyleUnderline"/>
          <w:highlight w:val="green"/>
        </w:rPr>
        <w:t>cosmonauts and astronauts</w:t>
      </w:r>
      <w:r w:rsidRPr="005C5413">
        <w:rPr>
          <w:rStyle w:val="StyleUnderline"/>
        </w:rPr>
        <w:t xml:space="preserve"> of Apollo-Soyuz </w:t>
      </w:r>
      <w:r w:rsidRPr="00D0738F">
        <w:rPr>
          <w:rStyle w:val="StyleUnderline"/>
          <w:highlight w:val="green"/>
        </w:rPr>
        <w:t>were acting</w:t>
      </w:r>
      <w:r w:rsidRPr="005C5413">
        <w:rPr>
          <w:rStyle w:val="StyleUnderline"/>
        </w:rPr>
        <w:t xml:space="preserve"> both </w:t>
      </w:r>
      <w:r w:rsidRPr="00D0738F">
        <w:rPr>
          <w:rStyle w:val="StyleUnderline"/>
          <w:highlight w:val="green"/>
        </w:rPr>
        <w:t xml:space="preserve">humbly and boldly as </w:t>
      </w:r>
      <w:r w:rsidRPr="00D0738F">
        <w:rPr>
          <w:rStyle w:val="Emphasis"/>
          <w:highlight w:val="green"/>
        </w:rPr>
        <w:t>'little gods'</w:t>
      </w:r>
      <w:r w:rsidRPr="00D0738F">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w:t>
      </w:r>
      <w:proofErr w:type="spellStart"/>
      <w:r w:rsidRPr="00344B0C">
        <w:rPr>
          <w:sz w:val="16"/>
        </w:rPr>
        <w:t>rhetorics</w:t>
      </w:r>
      <w:proofErr w:type="spellEnd"/>
      <w:r w:rsidRPr="00344B0C">
        <w:rPr>
          <w:sz w:val="16"/>
        </w:rPr>
        <w:t xml:space="preserve"> of colonization and/or conquest. </w:t>
      </w:r>
      <w:r w:rsidRPr="005C5413">
        <w:rPr>
          <w:rStyle w:val="StyleUnderline"/>
        </w:rPr>
        <w:t xml:space="preserve">It is thus that space creates space for </w:t>
      </w:r>
      <w:r w:rsidRPr="00D0738F">
        <w:rPr>
          <w:rStyle w:val="StyleUnderline"/>
          <w:highlight w:val="green"/>
        </w:rPr>
        <w:t xml:space="preserve">a </w:t>
      </w:r>
      <w:r w:rsidRPr="00D0738F">
        <w:rPr>
          <w:rStyle w:val="Emphasis"/>
          <w:highlight w:val="green"/>
        </w:rPr>
        <w:t>God concept</w:t>
      </w:r>
      <w:r w:rsidRPr="005C5413">
        <w:rPr>
          <w:rStyle w:val="StyleUnderline"/>
        </w:rPr>
        <w:t xml:space="preserve"> in the company of which both religious orthodoxies and orthodox science can only be uncomfortable</w:t>
      </w:r>
      <w:r w:rsidRPr="00344B0C">
        <w:rPr>
          <w:sz w:val="16"/>
        </w:rPr>
        <w:t xml:space="preserve"> (cf. Derrida 2002).</w:t>
      </w:r>
      <w:r>
        <w:rPr>
          <w:sz w:val="16"/>
        </w:rPr>
        <w:t xml:space="preserve"> </w:t>
      </w:r>
      <w:r w:rsidRPr="00344B0C">
        <w:rPr>
          <w:sz w:val="16"/>
        </w:rPr>
        <w:t xml:space="preserve">It follows that </w:t>
      </w:r>
      <w:r w:rsidRPr="00963016">
        <w:rPr>
          <w:rStyle w:val="StyleUnderline"/>
        </w:rPr>
        <w:t>forms of civility</w:t>
      </w:r>
      <w:r w:rsidRPr="008121BF">
        <w:rPr>
          <w:rStyle w:val="StyleUnderline"/>
        </w:rPr>
        <w:t xml:space="preserve"> become visible in this instance as </w:t>
      </w:r>
      <w:proofErr w:type="spellStart"/>
      <w:r w:rsidRPr="008121BF">
        <w:rPr>
          <w:rStyle w:val="StyleUnderline"/>
        </w:rPr>
        <w:t>protentive</w:t>
      </w:r>
      <w:proofErr w:type="spellEnd"/>
      <w:r w:rsidRPr="008121BF">
        <w:rPr>
          <w:rStyle w:val="StyleUnderline"/>
        </w:rPr>
        <w:t xml:space="preserve"> actions for laws not only in suspension but </w:t>
      </w:r>
      <w:r w:rsidRPr="00D0738F">
        <w:rPr>
          <w:rStyle w:val="StyleUnderline"/>
          <w:highlight w:val="green"/>
        </w:rPr>
        <w:t xml:space="preserve">in </w:t>
      </w:r>
      <w:r w:rsidRPr="00D0738F">
        <w:rPr>
          <w:rStyle w:val="Emphasis"/>
          <w:highlight w:val="green"/>
        </w:rPr>
        <w:t>submission to space-as-itself</w:t>
      </w:r>
      <w:r w:rsidRPr="00D0738F">
        <w:rPr>
          <w:rStyle w:val="StyleUnderline"/>
          <w:highlight w:val="green"/>
        </w:rPr>
        <w:t xml:space="preserve"> — the extreme testing-ground of laws beyond 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w:t>
      </w:r>
      <w:proofErr w:type="spellStart"/>
      <w:r w:rsidRPr="00344B0C">
        <w:rPr>
          <w:sz w:val="16"/>
        </w:rPr>
        <w:t>fieldworking</w:t>
      </w:r>
      <w:proofErr w:type="spellEnd"/>
      <w:r w:rsidRPr="00344B0C">
        <w:rPr>
          <w:sz w:val="16"/>
        </w:rPr>
        <w:t xml:space="preserve">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D0738F">
        <w:rPr>
          <w:rStyle w:val="StyleUnderline"/>
          <w:highlight w:val="green"/>
        </w:rPr>
        <w:t xml:space="preserve">in the spacetime of the </w:t>
      </w:r>
      <w:r w:rsidRPr="00D0738F">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in the aporia.</w:t>
      </w:r>
      <w:r w:rsidRPr="00344B0C">
        <w:rPr>
          <w:sz w:val="16"/>
        </w:rPr>
        <w:t xml:space="preserve"> </w:t>
      </w:r>
      <w:r w:rsidRPr="00D0738F">
        <w:rPr>
          <w:rStyle w:val="StyleUnderline"/>
          <w:highlight w:val="green"/>
        </w:rPr>
        <w:t>Beyond being</w:t>
      </w:r>
      <w:r w:rsidRPr="005064A0">
        <w:rPr>
          <w:rStyle w:val="StyleUnderline"/>
        </w:rPr>
        <w:t xml:space="preserve"> merely </w:t>
      </w:r>
      <w:r w:rsidRPr="00D0738F">
        <w:rPr>
          <w:rStyle w:val="StyleUnderline"/>
          <w:highlight w:val="green"/>
        </w:rPr>
        <w:t>tolerated, gifts of disruption</w:t>
      </w:r>
      <w:r w:rsidRPr="00344B0C">
        <w:rPr>
          <w:sz w:val="16"/>
        </w:rPr>
        <w:t xml:space="preserve"> within insider space communities </w:t>
      </w:r>
      <w:r w:rsidRPr="00D0738F">
        <w:rPr>
          <w:rStyle w:val="StyleUnderline"/>
          <w:highlight w:val="green"/>
        </w:rPr>
        <w:t>seized the moment for ‘worlding’ differently</w:t>
      </w:r>
      <w:r w:rsidRPr="005064A0">
        <w:rPr>
          <w:rStyle w:val="StyleUnderline"/>
        </w:rPr>
        <w:t xml:space="preserve"> than by fixed rules of engagement.</w:t>
      </w:r>
      <w:r w:rsidRPr="00344B0C">
        <w:rPr>
          <w:sz w:val="16"/>
        </w:rPr>
        <w:t xml:space="preserve"> Bruno </w:t>
      </w:r>
      <w:r w:rsidRPr="005064A0">
        <w:rPr>
          <w:rStyle w:val="StyleUnderline"/>
        </w:rPr>
        <w:t>Latour writes</w:t>
      </w:r>
      <w:r w:rsidRPr="00344B0C">
        <w:rPr>
          <w:sz w:val="16"/>
        </w:rPr>
        <w:t xml:space="preserve"> in War of the worlds: what about </w:t>
      </w:r>
      <w:proofErr w:type="gramStart"/>
      <w:r w:rsidRPr="00344B0C">
        <w:rPr>
          <w:sz w:val="16"/>
        </w:rPr>
        <w:t>peace?,</w:t>
      </w:r>
      <w:proofErr w:type="gramEnd"/>
      <w:r w:rsidRPr="00344B0C">
        <w:rPr>
          <w:sz w:val="16"/>
        </w:rPr>
        <w:t xml:space="preserve"> ‘Modernism distinguishes itself from its successor—what should it be called? "Second modernity"? ... — in this one small respect: </w:t>
      </w:r>
      <w:r w:rsidRPr="00963016">
        <w:rPr>
          <w:rStyle w:val="StyleUnderline"/>
        </w:rPr>
        <w:t xml:space="preserve">from now on </w:t>
      </w:r>
      <w:r w:rsidRPr="00D0738F">
        <w:rPr>
          <w:rStyle w:val="StyleUnderline"/>
          <w:highlight w:val="green"/>
        </w:rPr>
        <w:t>the battle is</w:t>
      </w:r>
      <w:r w:rsidRPr="00963016">
        <w:rPr>
          <w:rStyle w:val="StyleUnderline"/>
        </w:rPr>
        <w:t xml:space="preserve"> about </w:t>
      </w:r>
      <w:r w:rsidRPr="00D0738F">
        <w:rPr>
          <w:rStyle w:val="StyleUnderline"/>
          <w:highlight w:val="green"/>
        </w:rPr>
        <w:t xml:space="preserve">the </w:t>
      </w:r>
      <w:r w:rsidRPr="00D0738F">
        <w:rPr>
          <w:rStyle w:val="Emphasis"/>
          <w:highlight w:val="green"/>
        </w:rPr>
        <w:t>making of the common world</w:t>
      </w:r>
      <w:r w:rsidRPr="005064A0">
        <w:rPr>
          <w:rStyle w:val="StyleUnderline"/>
        </w:rPr>
        <w:t xml:space="preserve"> and the outcome is uncertain.</w:t>
      </w:r>
      <w:r w:rsidRPr="00344B0C">
        <w:rPr>
          <w:sz w:val="16"/>
        </w:rPr>
        <w:t xml:space="preserve"> That's all. And </w:t>
      </w:r>
      <w:r w:rsidRPr="005064A0">
        <w:rPr>
          <w:rStyle w:val="StyleUnderline"/>
        </w:rPr>
        <w:t>that's enough to change everything’</w:t>
      </w:r>
      <w:r w:rsidRPr="00344B0C">
        <w:rPr>
          <w:sz w:val="16"/>
        </w:rPr>
        <w:t xml:space="preserve"> (2002: 33, emphasis added).</w:t>
      </w:r>
      <w:r>
        <w:rPr>
          <w:sz w:val="16"/>
        </w:rPr>
        <w:t xml:space="preserve"> </w:t>
      </w:r>
      <w:r w:rsidRPr="00963016">
        <w:rPr>
          <w:rStyle w:val="StyleUnderline"/>
        </w:rPr>
        <w:t>Derrida</w:t>
      </w:r>
      <w:r w:rsidRPr="00963016">
        <w:rPr>
          <w:sz w:val="16"/>
        </w:rPr>
        <w:t xml:space="preserve"> takes this anthropological turn when he </w:t>
      </w:r>
      <w:r w:rsidRPr="00963016">
        <w:rPr>
          <w:rStyle w:val="StyleUnderline"/>
        </w:rPr>
        <w:t xml:space="preserve">speaks of hospitality arising not from 'the love of man as a sentimental motive' — it is not about philanthropy — but </w:t>
      </w:r>
      <w:r w:rsidRPr="00963016">
        <w:rPr>
          <w:rStyle w:val="StyleUnderline"/>
        </w:rPr>
        <w:lastRenderedPageBreak/>
        <w:t>(quoting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 xml:space="preserve">(2000: 4).28 And this is </w:t>
      </w:r>
      <w:proofErr w:type="gramStart"/>
      <w:r w:rsidRPr="00344B0C">
        <w:rPr>
          <w:sz w:val="16"/>
        </w:rPr>
        <w:t>more or less precisely</w:t>
      </w:r>
      <w:proofErr w:type="gramEnd"/>
      <w:r w:rsidRPr="00344B0C">
        <w:rPr>
          <w:sz w:val="16"/>
        </w:rPr>
        <w:t xml:space="preserve">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6B18E74B" w14:textId="77777777" w:rsidR="00667F54" w:rsidRPr="00667F54" w:rsidRDefault="00667F54" w:rsidP="00667F54"/>
    <w:p w14:paraId="3AE1AC51" w14:textId="2FC89CDC" w:rsidR="00E603F0" w:rsidRDefault="00E972EA" w:rsidP="00E603F0">
      <w:pPr>
        <w:pStyle w:val="Heading2"/>
      </w:pPr>
      <w:r>
        <w:lastRenderedPageBreak/>
        <w:t>2</w:t>
      </w:r>
    </w:p>
    <w:p w14:paraId="30AF4CD8" w14:textId="3C00BF81" w:rsidR="00E603F0" w:rsidRPr="00E972EA" w:rsidRDefault="00E603F0" w:rsidP="004406E9">
      <w:pPr>
        <w:pStyle w:val="Heading4"/>
      </w:pPr>
      <w:r w:rsidRPr="00E972EA">
        <w:t xml:space="preserve">CP: Ban the </w:t>
      </w:r>
      <w:r w:rsidR="00D14DCE" w:rsidRPr="00E972EA">
        <w:t>appropriation</w:t>
      </w:r>
      <w:r w:rsidRPr="00E972EA">
        <w:t xml:space="preserve"> of outer space by private entities through adding in an amendment to article two of the outer space treaty</w:t>
      </w:r>
      <w:r w:rsidR="004400F6" w:rsidRPr="00E972EA">
        <w:t xml:space="preserve"> to clarify inconsistencies</w:t>
      </w:r>
    </w:p>
    <w:p w14:paraId="16C7156A" w14:textId="77777777" w:rsidR="00E603F0" w:rsidRPr="00AD4C5F" w:rsidRDefault="00E603F0" w:rsidP="00E603F0">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10"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6E8D4A16" w14:textId="75B31A2D" w:rsidR="00E603F0" w:rsidRDefault="00E603F0" w:rsidP="00E603F0">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w:t>
      </w:r>
      <w:r w:rsidRPr="004400F6">
        <w:rPr>
          <w:rFonts w:asciiTheme="majorHAnsi" w:hAnsiTheme="majorHAnsi" w:cstheme="majorHAnsi"/>
          <w:b/>
          <w:bCs/>
          <w:color w:val="000000" w:themeColor="text1"/>
          <w:sz w:val="14"/>
          <w:u w:val="single"/>
        </w:rPr>
        <w:t xml:space="preserve">forbidden. </w:t>
      </w:r>
      <w:r w:rsidRPr="004400F6">
        <w:rPr>
          <w:rFonts w:asciiTheme="majorHAnsi" w:hAnsiTheme="majorHAnsi" w:cstheme="majorHAnsi"/>
          <w:b/>
          <w:bCs/>
          <w:color w:val="000000" w:themeColor="text1"/>
          <w:sz w:val="28"/>
          <w:szCs w:val="28"/>
          <w:highlight w:val="green"/>
          <w:u w:val="single"/>
        </w:rPr>
        <w:t xml:space="preserve">Should a State </w:t>
      </w:r>
      <w:proofErr w:type="spellStart"/>
      <w:r w:rsidRPr="004400F6">
        <w:rPr>
          <w:rFonts w:asciiTheme="majorHAnsi" w:hAnsiTheme="majorHAnsi" w:cstheme="majorHAnsi"/>
          <w:b/>
          <w:bCs/>
          <w:color w:val="000000" w:themeColor="text1"/>
          <w:sz w:val="28"/>
          <w:szCs w:val="28"/>
          <w:highlight w:val="green"/>
          <w:u w:val="single"/>
        </w:rPr>
        <w:t>recognise</w:t>
      </w:r>
      <w:proofErr w:type="spellEnd"/>
      <w:r w:rsidRPr="004400F6">
        <w:rPr>
          <w:rFonts w:asciiTheme="majorHAnsi" w:hAnsiTheme="majorHAnsi" w:cstheme="majorHAnsi"/>
          <w:b/>
          <w:bCs/>
          <w:color w:val="000000" w:themeColor="text1"/>
          <w:sz w:val="28"/>
          <w:szCs w:val="28"/>
          <w:highlight w:val="green"/>
          <w:u w:val="single"/>
        </w:rPr>
        <w:t xml:space="preserve"> or protect the territorial acquisitions of any of its subjects, this </w:t>
      </w:r>
      <w:r w:rsidRPr="004400F6">
        <w:rPr>
          <w:rFonts w:asciiTheme="majorHAnsi" w:hAnsiTheme="majorHAnsi" w:cstheme="majorHAnsi"/>
          <w:b/>
          <w:bCs/>
          <w:color w:val="000000" w:themeColor="text1"/>
          <w:sz w:val="28"/>
          <w:szCs w:val="28"/>
          <w:highlight w:val="green"/>
          <w:u w:val="single"/>
        </w:rPr>
        <w:lastRenderedPageBreak/>
        <w:t>would constitute a form of national appropriation in violation of Article II</w:t>
      </w:r>
      <w:r w:rsidRPr="004400F6">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3002036" w14:textId="66E0BF29" w:rsidR="00526C17" w:rsidRDefault="00526C17" w:rsidP="00E603F0">
      <w:pPr>
        <w:rPr>
          <w:rFonts w:asciiTheme="majorHAnsi" w:hAnsiTheme="majorHAnsi" w:cstheme="majorHAnsi"/>
          <w:color w:val="000000" w:themeColor="text1"/>
          <w:u w:val="single"/>
        </w:rPr>
      </w:pPr>
    </w:p>
    <w:p w14:paraId="5712785C" w14:textId="22F30931" w:rsidR="00526C17" w:rsidRDefault="00526C17" w:rsidP="004406E9">
      <w:pPr>
        <w:pStyle w:val="Heading4"/>
      </w:pPr>
      <w:r>
        <w:t>The CP competes and is mutually exclusive</w:t>
      </w:r>
    </w:p>
    <w:p w14:paraId="7125628D" w14:textId="7A4B910D" w:rsidR="00526C17" w:rsidRPr="00B61CB5" w:rsidRDefault="00526C17" w:rsidP="004406E9">
      <w:pPr>
        <w:pStyle w:val="Heading4"/>
      </w:pPr>
      <w:r w:rsidRPr="00B61CB5">
        <w:t>The case implements the public trust doctrine in which government agencies hold space resources as public trusts and they have sole discretion. I read blue</w:t>
      </w:r>
    </w:p>
    <w:p w14:paraId="7662C62B" w14:textId="77777777" w:rsidR="00526C17" w:rsidRDefault="00526C17" w:rsidP="00526C17">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46595E53" w14:textId="77777777" w:rsidR="00526C17" w:rsidRPr="002C396C" w:rsidRDefault="00526C17" w:rsidP="00526C17">
      <w:pPr>
        <w:rPr>
          <w:sz w:val="16"/>
          <w:szCs w:val="16"/>
        </w:rPr>
      </w:pPr>
      <w:r w:rsidRPr="002C396C">
        <w:rPr>
          <w:sz w:val="16"/>
          <w:szCs w:val="16"/>
        </w:rPr>
        <w:t>C. The Public Trust Doctrine</w:t>
      </w:r>
    </w:p>
    <w:p w14:paraId="6D8475FC" w14:textId="77777777" w:rsidR="00526C17" w:rsidRPr="00485EAA" w:rsidRDefault="00526C17" w:rsidP="00526C17">
      <w:pPr>
        <w:rPr>
          <w:sz w:val="16"/>
        </w:rPr>
      </w:pPr>
      <w:r w:rsidRPr="00485EAA">
        <w:rPr>
          <w:sz w:val="16"/>
        </w:rPr>
        <w:t xml:space="preserve">Rooted in Roman law, </w:t>
      </w:r>
      <w:r w:rsidRPr="00526C17">
        <w:rPr>
          <w:rStyle w:val="StyleUnderline"/>
          <w:highlight w:val="cyan"/>
        </w:rPr>
        <w:t xml:space="preserve">the public trust doctrine, whereby a </w:t>
      </w:r>
      <w:r w:rsidRPr="00526C17">
        <w:rPr>
          <w:rStyle w:val="Emphasis"/>
          <w:highlight w:val="cyan"/>
        </w:rPr>
        <w:t>state</w:t>
      </w:r>
      <w:r w:rsidRPr="00526C17">
        <w:rPr>
          <w:sz w:val="16"/>
          <w:highlight w:val="cyan"/>
        </w:rPr>
        <w:t xml:space="preserve"> actor </w:t>
      </w:r>
      <w:r w:rsidRPr="00526C17">
        <w:rPr>
          <w:rStyle w:val="Emphasis"/>
          <w:highlight w:val="cyan"/>
        </w:rPr>
        <w:t>holds</w:t>
      </w:r>
      <w:r w:rsidRPr="00526C17">
        <w:rPr>
          <w:rStyle w:val="StyleUnderline"/>
          <w:highlight w:val="cyan"/>
        </w:rPr>
        <w:t xml:space="preserve"> and </w:t>
      </w:r>
      <w:r w:rsidRPr="00526C17">
        <w:rPr>
          <w:rStyle w:val="Emphasis"/>
          <w:highlight w:val="cyan"/>
        </w:rPr>
        <w:t>manages property</w:t>
      </w:r>
      <w:r w:rsidRPr="00762400">
        <w:rPr>
          <w:rStyle w:val="StyleUnderline"/>
        </w:rPr>
        <w:t xml:space="preserve"> </w:t>
      </w:r>
      <w:r w:rsidRPr="00526C17">
        <w:rPr>
          <w:rStyle w:val="StyleUnderline"/>
          <w:highlight w:val="cyan"/>
        </w:rPr>
        <w:t>in trust for the benefit of the public,</w:t>
      </w:r>
      <w:r w:rsidRPr="00762400">
        <w:rPr>
          <w:rStyle w:val="StyleUnderline"/>
        </w:rPr>
        <w:t xml:space="preserve"> </w:t>
      </w:r>
      <w:r w:rsidRPr="00D857F5">
        <w:rPr>
          <w:rStyle w:val="StyleUnderline"/>
          <w:highlight w:val="green"/>
        </w:rPr>
        <w:t>is</w:t>
      </w:r>
      <w:r w:rsidRPr="00485EAA">
        <w:rPr>
          <w:sz w:val="16"/>
        </w:rPr>
        <w:t xml:space="preserve"> now </w:t>
      </w:r>
      <w:r w:rsidRPr="00D857F5">
        <w:rPr>
          <w:rStyle w:val="StyleUnderline"/>
          <w:highlight w:val="green"/>
        </w:rPr>
        <w:t>regularly applied through common law</w:t>
      </w:r>
      <w:r w:rsidRPr="00762400">
        <w:rPr>
          <w:rStyle w:val="StyleUnderline"/>
        </w:rPr>
        <w:t xml:space="preserve"> and statutory regulations </w:t>
      </w:r>
      <w:r w:rsidRPr="00D857F5">
        <w:rPr>
          <w:rStyle w:val="StyleUnderline"/>
          <w:highlight w:val="green"/>
        </w:rPr>
        <w:t>around the world</w:t>
      </w:r>
      <w:r w:rsidRPr="00762400">
        <w:rPr>
          <w:rStyle w:val="StyleUnderline"/>
        </w:rPr>
        <w:t>.</w:t>
      </w:r>
      <w:r w:rsidRPr="00485EAA">
        <w:rPr>
          <w:sz w:val="16"/>
        </w:rPr>
        <w:t xml:space="preserve">280 The origins of the public trust doctrine are found in the Justinian Institute’s declaration that the air, running water, and the seas (and seashores) were common to mankind, and as such, are resources to be protected by the sovereign.281 </w:t>
      </w:r>
      <w:proofErr w:type="spellStart"/>
      <w:r w:rsidRPr="00485EAA">
        <w:rPr>
          <w:sz w:val="16"/>
        </w:rPr>
        <w:t>Virgiliu</w:t>
      </w:r>
      <w:proofErr w:type="spellEnd"/>
      <w:r w:rsidRPr="00485EAA">
        <w:rPr>
          <w:sz w:val="16"/>
        </w:rPr>
        <w:t xml:space="preserve"> Pop, a Romanian Space Agency researcher, postulates that </w:t>
      </w:r>
      <w:r w:rsidRPr="00526C17">
        <w:rPr>
          <w:rStyle w:val="StyleUnderline"/>
          <w:highlight w:val="cyan"/>
        </w:rPr>
        <w:t>the Outer Space Treaty essentially creates a public trus</w:t>
      </w:r>
      <w:r w:rsidRPr="00D857F5">
        <w:rPr>
          <w:rStyle w:val="StyleUnderline"/>
          <w:highlight w:val="green"/>
        </w:rPr>
        <w:t>t</w:t>
      </w:r>
      <w:r w:rsidRPr="00485EAA">
        <w:rPr>
          <w:sz w:val="16"/>
        </w:rPr>
        <w:t xml:space="preserve"> in the agreement </w:t>
      </w:r>
      <w:r w:rsidRPr="00485EAA">
        <w:rPr>
          <w:rStyle w:val="StyleUnderline"/>
        </w:rPr>
        <w:t>by stating: “for the benefit of and in the interest of all countries”</w:t>
      </w:r>
      <w:r w:rsidRPr="00485EAA">
        <w:rPr>
          <w:sz w:val="16"/>
        </w:rPr>
        <w:t xml:space="preserve"> in Article I.</w:t>
      </w:r>
      <w:r w:rsidRPr="00526C17">
        <w:rPr>
          <w:sz w:val="16"/>
          <w:highlight w:val="cyan"/>
        </w:rPr>
        <w:t>282</w:t>
      </w:r>
      <w:r w:rsidRPr="00526C17">
        <w:rPr>
          <w:sz w:val="16"/>
          <w:szCs w:val="16"/>
          <w:highlight w:val="cyan"/>
        </w:rPr>
        <w:t xml:space="preserve"> The </w:t>
      </w:r>
      <w:r w:rsidRPr="00526C17">
        <w:rPr>
          <w:rStyle w:val="StyleUnderline"/>
          <w:highlight w:val="cyan"/>
        </w:rPr>
        <w:t>missing</w:t>
      </w:r>
      <w:r w:rsidRPr="00526C17">
        <w:rPr>
          <w:sz w:val="16"/>
          <w:highlight w:val="cyan"/>
        </w:rPr>
        <w:t xml:space="preserve"> piece of the puzzle, he claims, </w:t>
      </w:r>
      <w:r w:rsidRPr="00526C17">
        <w:rPr>
          <w:rStyle w:val="StyleUnderline"/>
          <w:highlight w:val="cyan"/>
        </w:rPr>
        <w:t xml:space="preserve">is the </w:t>
      </w:r>
      <w:r w:rsidRPr="00526C17">
        <w:rPr>
          <w:rStyle w:val="Emphasis"/>
          <w:highlight w:val="cyan"/>
        </w:rPr>
        <w:t>undesignated trustee(s).</w:t>
      </w:r>
      <w:r w:rsidRPr="00485EAA">
        <w:rPr>
          <w:sz w:val="16"/>
        </w:rPr>
        <w:t xml:space="preserve">283 </w:t>
      </w:r>
      <w:r w:rsidRPr="00485EAA">
        <w:rPr>
          <w:rStyle w:val="StyleUnderline"/>
        </w:rPr>
        <w:t>The sovereign or state is traditionally the trustee in a public trust.</w:t>
      </w:r>
      <w:r w:rsidRPr="00485EAA">
        <w:rPr>
          <w:sz w:val="16"/>
        </w:rPr>
        <w:t>284</w:t>
      </w:r>
    </w:p>
    <w:p w14:paraId="0DAF2A9A" w14:textId="77777777" w:rsidR="00526C17" w:rsidRPr="00485EAA" w:rsidRDefault="00526C17" w:rsidP="00526C17">
      <w:pPr>
        <w:rPr>
          <w:sz w:val="16"/>
        </w:rPr>
      </w:pPr>
      <w:r w:rsidRPr="00485EAA">
        <w:rPr>
          <w:rStyle w:val="StyleUnderline"/>
        </w:rPr>
        <w:t>In a public trust holding property ownership rights, the bundle of property rights</w:t>
      </w:r>
      <w:r w:rsidRPr="00485EAA">
        <w:rPr>
          <w:sz w:val="16"/>
        </w:rPr>
        <w:t xml:space="preserve">285 </w:t>
      </w:r>
      <w:r w:rsidRPr="00485EAA">
        <w:rPr>
          <w:rStyle w:val="StyleUnderline"/>
        </w:rPr>
        <w:t>is</w:t>
      </w:r>
      <w:r w:rsidRPr="00485EAA">
        <w:rPr>
          <w:sz w:val="16"/>
        </w:rPr>
        <w:t xml:space="preserve"> thus </w:t>
      </w:r>
      <w:r w:rsidRPr="00485EAA">
        <w:rPr>
          <w:rStyle w:val="StyleUnderline"/>
        </w:rPr>
        <w:t>divided between</w:t>
      </w:r>
      <w:r w:rsidRPr="00485EAA">
        <w:rPr>
          <w:sz w:val="16"/>
        </w:rPr>
        <w:t xml:space="preserve"> the trustee (</w:t>
      </w:r>
      <w:r w:rsidRPr="00485EAA">
        <w:rPr>
          <w:rStyle w:val="StyleUnderline"/>
        </w:rPr>
        <w:t>the State</w:t>
      </w:r>
      <w:r w:rsidRPr="00485EAA">
        <w:rPr>
          <w:sz w:val="16"/>
        </w:rPr>
        <w:t xml:space="preserve">) </w:t>
      </w:r>
      <w:r w:rsidRPr="00485EAA">
        <w:rPr>
          <w:rStyle w:val="StyleUnderline"/>
        </w:rPr>
        <w:t>and</w:t>
      </w:r>
      <w:r w:rsidRPr="00485EAA">
        <w:rPr>
          <w:sz w:val="16"/>
        </w:rPr>
        <w:t xml:space="preserve"> the beneficiaries (</w:t>
      </w:r>
      <w:r w:rsidRPr="00485EAA">
        <w:rPr>
          <w:rStyle w:val="StyleUnderline"/>
        </w:rPr>
        <w:t>the Public</w:t>
      </w:r>
      <w:r w:rsidRPr="00485EAA">
        <w:rPr>
          <w:sz w:val="16"/>
        </w:rPr>
        <w:t>).286</w:t>
      </w:r>
    </w:p>
    <w:p w14:paraId="140218B6" w14:textId="77777777" w:rsidR="00526C17" w:rsidRPr="00485EAA" w:rsidRDefault="00526C17" w:rsidP="00526C17">
      <w:pPr>
        <w:ind w:left="720"/>
        <w:rPr>
          <w:sz w:val="16"/>
        </w:rPr>
      </w:pPr>
      <w:r w:rsidRPr="00485EAA">
        <w:rPr>
          <w:sz w:val="16"/>
        </w:rPr>
        <w:t xml:space="preserve">There are two co-existing interests to trust lands: the jus publicum which is the public’s right to use and enjoy trust lands; and the jus privatum which is the </w:t>
      </w:r>
      <w:r w:rsidRPr="00526C17">
        <w:rPr>
          <w:rStyle w:val="StyleUnderline"/>
          <w:highlight w:val="cyan"/>
        </w:rPr>
        <w:t>private property</w:t>
      </w:r>
      <w:r w:rsidRPr="00485EAA">
        <w:rPr>
          <w:sz w:val="16"/>
        </w:rPr>
        <w:t xml:space="preserve"> rights that may exist in the use and possession of trust lands. The State may convey the jus privatum to private owners, but this private </w:t>
      </w:r>
      <w:r w:rsidRPr="00526C17">
        <w:rPr>
          <w:sz w:val="16"/>
          <w:highlight w:val="cyan"/>
        </w:rPr>
        <w:t xml:space="preserve">interest </w:t>
      </w:r>
      <w:r w:rsidRPr="00526C17">
        <w:rPr>
          <w:rStyle w:val="StyleUnderline"/>
          <w:highlight w:val="cyan"/>
        </w:rPr>
        <w:t>is subservient to the</w:t>
      </w:r>
      <w:r w:rsidRPr="00526C17">
        <w:rPr>
          <w:sz w:val="16"/>
          <w:highlight w:val="cyan"/>
        </w:rPr>
        <w:t xml:space="preserve"> jus publicum, which is the </w:t>
      </w:r>
      <w:r w:rsidRPr="00526C17">
        <w:rPr>
          <w:rStyle w:val="StyleUnderline"/>
          <w:highlight w:val="cyan"/>
        </w:rPr>
        <w:t>State’s</w:t>
      </w:r>
      <w:r w:rsidRPr="00526C17">
        <w:rPr>
          <w:sz w:val="16"/>
          <w:highlight w:val="cyan"/>
        </w:rPr>
        <w:t xml:space="preserve"> inalienable </w:t>
      </w:r>
      <w:r w:rsidRPr="00526C17">
        <w:rPr>
          <w:rStyle w:val="StyleUnderline"/>
          <w:highlight w:val="cyan"/>
        </w:rPr>
        <w:t>interest</w:t>
      </w:r>
      <w:r w:rsidRPr="00485EAA">
        <w:rPr>
          <w:rStyle w:val="StyleUnderline"/>
        </w:rPr>
        <w:t xml:space="preserve"> that it continues to hold in the trust</w:t>
      </w:r>
      <w:r w:rsidRPr="00485EAA">
        <w:rPr>
          <w:sz w:val="16"/>
        </w:rPr>
        <w:t xml:space="preserve"> land or water.287</w:t>
      </w:r>
    </w:p>
    <w:p w14:paraId="2F7AAB86" w14:textId="77777777" w:rsidR="00526C17" w:rsidRPr="00485EAA" w:rsidRDefault="00526C17" w:rsidP="00526C17">
      <w:pPr>
        <w:rPr>
          <w:sz w:val="16"/>
        </w:rPr>
      </w:pPr>
      <w:r w:rsidRPr="00485EAA">
        <w:rPr>
          <w:rStyle w:val="Emphasis"/>
        </w:rPr>
        <w:t xml:space="preserve">The </w:t>
      </w:r>
      <w:r w:rsidRPr="00485EAA">
        <w:rPr>
          <w:rStyle w:val="Emphasis"/>
          <w:highlight w:val="green"/>
        </w:rPr>
        <w:t>ownership</w:t>
      </w:r>
      <w:r w:rsidRPr="00485EAA">
        <w:rPr>
          <w:rStyle w:val="Emphasis"/>
        </w:rPr>
        <w:t xml:space="preserve"> of the property</w:t>
      </w:r>
      <w:r w:rsidRPr="00485EAA">
        <w:rPr>
          <w:sz w:val="16"/>
        </w:rPr>
        <w:t xml:space="preserve"> thus </w:t>
      </w:r>
      <w:r w:rsidRPr="00485EAA">
        <w:rPr>
          <w:rStyle w:val="Emphasis"/>
          <w:highlight w:val="green"/>
        </w:rPr>
        <w:t>remains with the trustee</w:t>
      </w:r>
      <w:r w:rsidRPr="00485EAA">
        <w:rPr>
          <w:sz w:val="16"/>
        </w:rPr>
        <w:t xml:space="preserve">; </w:t>
      </w:r>
      <w:proofErr w:type="gramStart"/>
      <w:r w:rsidRPr="00485EAA">
        <w:rPr>
          <w:rStyle w:val="StyleUnderline"/>
          <w:highlight w:val="green"/>
        </w:rPr>
        <w:t>but</w:t>
      </w:r>
      <w:r w:rsidRPr="00485EAA">
        <w:rPr>
          <w:rStyle w:val="StyleUnderline"/>
        </w:rPr>
        <w:t>,</w:t>
      </w:r>
      <w:proofErr w:type="gramEnd"/>
      <w:r w:rsidRPr="00485EAA">
        <w:rPr>
          <w:rStyle w:val="StyleUnderline"/>
        </w:rPr>
        <w:t xml:space="preserve"> the </w:t>
      </w:r>
      <w:r w:rsidRPr="00485EAA">
        <w:rPr>
          <w:rStyle w:val="StyleUnderline"/>
          <w:highlight w:val="green"/>
        </w:rPr>
        <w:t>rights to</w:t>
      </w:r>
      <w:r w:rsidRPr="00485EAA">
        <w:rPr>
          <w:sz w:val="16"/>
        </w:rPr>
        <w:t xml:space="preserve"> exclude, </w:t>
      </w:r>
      <w:r w:rsidRPr="00485EAA">
        <w:rPr>
          <w:rStyle w:val="Emphasis"/>
          <w:highlight w:val="green"/>
        </w:rPr>
        <w:t>use</w:t>
      </w:r>
      <w:r w:rsidRPr="00485EAA">
        <w:rPr>
          <w:sz w:val="16"/>
        </w:rPr>
        <w:t xml:space="preserve">, and enjoy </w:t>
      </w:r>
      <w:r w:rsidRPr="00485EAA">
        <w:rPr>
          <w:rStyle w:val="StyleUnderline"/>
          <w:highlight w:val="green"/>
        </w:rPr>
        <w:t xml:space="preserve">could be </w:t>
      </w:r>
      <w:r w:rsidRPr="00485EAA">
        <w:rPr>
          <w:rStyle w:val="Emphasis"/>
          <w:highlight w:val="green"/>
        </w:rPr>
        <w:t>allocated</w:t>
      </w:r>
      <w:r w:rsidRPr="00485EAA">
        <w:rPr>
          <w:rStyle w:val="StyleUnderline"/>
          <w:highlight w:val="green"/>
        </w:rPr>
        <w:t xml:space="preserve"> to a group</w:t>
      </w:r>
      <w:r w:rsidRPr="00485EAA">
        <w:rPr>
          <w:rStyle w:val="StyleUnderline"/>
        </w:rPr>
        <w:t>, an individual, or an entity</w:t>
      </w:r>
      <w:r w:rsidRPr="00485EAA">
        <w:rPr>
          <w:sz w:val="16"/>
        </w:rPr>
        <w:t>.288</w:t>
      </w:r>
    </w:p>
    <w:p w14:paraId="1013105F" w14:textId="77777777" w:rsidR="00526C17" w:rsidRPr="00485EAA" w:rsidRDefault="00526C17" w:rsidP="00526C17">
      <w:pPr>
        <w:rPr>
          <w:sz w:val="16"/>
          <w:szCs w:val="16"/>
        </w:rPr>
      </w:pPr>
      <w:r w:rsidRPr="00485EAA">
        <w:rPr>
          <w:sz w:val="16"/>
          <w:szCs w:val="16"/>
        </w:rPr>
        <w:t xml:space="preserve">The United Nations created a Trusteeship Council in the hopes of applying the common heritage of mankind doctrine, but its operations centered on work with post-war decolonization territories and were suspended in 1994..289 In its inception, it was </w:t>
      </w:r>
      <w:r w:rsidRPr="00485EAA">
        <w:rPr>
          <w:sz w:val="16"/>
          <w:szCs w:val="16"/>
        </w:rPr>
        <w:lastRenderedPageBreak/>
        <w:t>conceived that the Trusteeship Council would operate as the “trustee of the common heritage of humankind to ensure the necessary coordinated approach to this concern” and manage the jus privatum rights of common heritage properties.290 The board of trustees consisted of: China, France, Russia, the United Kingdom and the United States—the five permanent members of the Security Council.291 Proposals to utilize the Trusteeship Council to address management of “global commons” have made little progress.292 One contributing factor to the ineffectiveness of the Trusteeship Council may be that the political differences between Security Council members often leads to a stalemate in decisionmaking.293</w:t>
      </w:r>
    </w:p>
    <w:p w14:paraId="158A516F" w14:textId="4667B413" w:rsidR="00526C17" w:rsidRPr="00526C17" w:rsidRDefault="00526C17" w:rsidP="00526C17">
      <w:pPr>
        <w:rPr>
          <w:rFonts w:asciiTheme="majorHAnsi" w:hAnsiTheme="majorHAnsi" w:cstheme="majorHAnsi"/>
          <w:color w:val="000000" w:themeColor="text1"/>
          <w:u w:val="single"/>
        </w:rPr>
      </w:pPr>
      <w:r w:rsidRPr="00762400">
        <w:rPr>
          <w:sz w:val="16"/>
        </w:rPr>
        <w:t xml:space="preserve">Despite the dissolution of the Trusteeship Council, there are utilitarian reasons why the formation of </w:t>
      </w:r>
      <w:r w:rsidRPr="00762400">
        <w:rPr>
          <w:rStyle w:val="StyleUnderline"/>
        </w:rPr>
        <w:t xml:space="preserve">a </w:t>
      </w:r>
      <w:r w:rsidRPr="00D857F5">
        <w:rPr>
          <w:rStyle w:val="StyleUnderline"/>
          <w:highlight w:val="green"/>
        </w:rPr>
        <w:t>trust</w:t>
      </w:r>
      <w:r w:rsidRPr="00762400">
        <w:rPr>
          <w:rStyle w:val="StyleUnderline"/>
        </w:rPr>
        <w:t xml:space="preserve"> for outer space resources would </w:t>
      </w:r>
      <w:r w:rsidRPr="00D857F5">
        <w:rPr>
          <w:rStyle w:val="Emphasis"/>
          <w:highlight w:val="green"/>
        </w:rPr>
        <w:t>minimize economic detriments</w:t>
      </w:r>
      <w:r w:rsidRPr="00762400">
        <w:rPr>
          <w:sz w:val="16"/>
        </w:rPr>
        <w:t xml:space="preserve"> to all nation-</w:t>
      </w:r>
      <w:r w:rsidRPr="00D857F5">
        <w:rPr>
          <w:sz w:val="16"/>
        </w:rPr>
        <w:t>states</w:t>
      </w:r>
      <w:r w:rsidRPr="00762400">
        <w:rPr>
          <w:sz w:val="16"/>
        </w:rPr>
        <w:t xml:space="preserve"> </w:t>
      </w:r>
      <w:r w:rsidRPr="00D857F5">
        <w:rPr>
          <w:rStyle w:val="StyleUnderline"/>
          <w:highlight w:val="green"/>
        </w:rPr>
        <w:t xml:space="preserve">and </w:t>
      </w:r>
      <w:r w:rsidRPr="00D857F5">
        <w:rPr>
          <w:rStyle w:val="Emphasis"/>
          <w:highlight w:val="green"/>
        </w:rPr>
        <w:t>optimize economic benefits</w:t>
      </w:r>
      <w:r w:rsidRPr="00762400">
        <w:rPr>
          <w:rStyle w:val="StyleUnderline"/>
        </w:rPr>
        <w:t xml:space="preserve"> of outer space development for all</w:t>
      </w:r>
      <w:r w:rsidRPr="00762400">
        <w:rPr>
          <w:sz w:val="16"/>
        </w:rPr>
        <w:t>, particularly for spacefaring pioneer nations.294 The common heritage of mankind</w:t>
      </w:r>
    </w:p>
    <w:p w14:paraId="7C639978" w14:textId="77777777" w:rsidR="00526C17" w:rsidRPr="00526C17" w:rsidRDefault="00526C17" w:rsidP="00526C17">
      <w:pPr>
        <w:rPr>
          <w:rFonts w:asciiTheme="majorHAnsi" w:hAnsiTheme="majorHAnsi" w:cstheme="majorHAnsi"/>
          <w:color w:val="000000" w:themeColor="text1"/>
          <w:u w:val="single"/>
        </w:rPr>
      </w:pPr>
    </w:p>
    <w:p w14:paraId="2297CE8B" w14:textId="7F27C65D" w:rsidR="00E603F0" w:rsidRDefault="004400F6" w:rsidP="004406E9">
      <w:pPr>
        <w:pStyle w:val="Heading4"/>
      </w:pPr>
      <w:r>
        <w:t xml:space="preserve">The </w:t>
      </w:r>
      <w:proofErr w:type="spellStart"/>
      <w:r>
        <w:t>tronchetti</w:t>
      </w:r>
      <w:proofErr w:type="spellEnd"/>
      <w:r>
        <w:t xml:space="preserve"> evidence explicitly rejects </w:t>
      </w:r>
      <w:proofErr w:type="gramStart"/>
      <w:r>
        <w:t>that states</w:t>
      </w:r>
      <w:proofErr w:type="gramEnd"/>
      <w:r>
        <w:t xml:space="preserve"> have any capabilities of being trustees – and that by extension private entities CANNOT use resources from mining, celestial bodies, etc. </w:t>
      </w:r>
      <w:r w:rsidR="00B61CB5">
        <w:t xml:space="preserve">which includes </w:t>
      </w:r>
      <w:proofErr w:type="spellStart"/>
      <w:r w:rsidR="00B61CB5">
        <w:t>appropiation</w:t>
      </w:r>
      <w:proofErr w:type="spellEnd"/>
    </w:p>
    <w:p w14:paraId="33F1C7A9" w14:textId="77777777" w:rsidR="00B61CB5" w:rsidRDefault="00B61CB5" w:rsidP="00E603F0"/>
    <w:p w14:paraId="003F9DCF" w14:textId="77777777" w:rsidR="004400F6" w:rsidRPr="00E603F0" w:rsidRDefault="004400F6" w:rsidP="00E603F0"/>
    <w:p w14:paraId="4F18A12B" w14:textId="1945B6B1" w:rsidR="00E603F0" w:rsidRDefault="00E972EA" w:rsidP="00E603F0">
      <w:pPr>
        <w:pStyle w:val="Heading2"/>
      </w:pPr>
      <w:r>
        <w:lastRenderedPageBreak/>
        <w:t>3</w:t>
      </w:r>
    </w:p>
    <w:p w14:paraId="5F898109" w14:textId="77777777" w:rsidR="00D14DCE" w:rsidRPr="00D14DCE" w:rsidRDefault="00D14DCE" w:rsidP="00D14DCE"/>
    <w:p w14:paraId="28058F0E" w14:textId="77777777" w:rsidR="00C34569" w:rsidRDefault="00C34569" w:rsidP="004406E9">
      <w:pPr>
        <w:pStyle w:val="Heading4"/>
      </w:pPr>
      <w:r>
        <w:t xml:space="preserve">Interpretation: Debaters may not specify that an actor ought </w:t>
      </w:r>
      <w:proofErr w:type="gramStart"/>
      <w:r>
        <w:t>do</w:t>
      </w:r>
      <w:proofErr w:type="gramEnd"/>
      <w:r>
        <w:t xml:space="preserve"> anything but claim the </w:t>
      </w:r>
      <w:proofErr w:type="spellStart"/>
      <w:r>
        <w:t>appropiation</w:t>
      </w:r>
      <w:proofErr w:type="spellEnd"/>
      <w:r>
        <w:t xml:space="preserve"> of private space by other entities is unjust. To </w:t>
      </w:r>
      <w:proofErr w:type="spellStart"/>
      <w:r>
        <w:t>clairfy</w:t>
      </w:r>
      <w:proofErr w:type="spellEnd"/>
      <w:r>
        <w:t xml:space="preserve">, they cannot be extra-topical </w:t>
      </w:r>
    </w:p>
    <w:p w14:paraId="784DD61D" w14:textId="77777777" w:rsidR="00C34569" w:rsidRDefault="00C34569" w:rsidP="00C34569">
      <w:pPr>
        <w:pStyle w:val="Heading4"/>
      </w:pPr>
      <w:r>
        <w:t>Unjust</w:t>
      </w:r>
    </w:p>
    <w:p w14:paraId="5D1C020E" w14:textId="77777777" w:rsidR="00C34569" w:rsidRPr="004406E9" w:rsidRDefault="00C34569" w:rsidP="004406E9">
      <w:pPr>
        <w:rPr>
          <w:rStyle w:val="Style13ptBold"/>
          <w:sz w:val="22"/>
          <w:szCs w:val="22"/>
        </w:rPr>
      </w:pPr>
      <w:r w:rsidRPr="004406E9">
        <w:rPr>
          <w:rStyle w:val="Style13ptBold"/>
          <w:sz w:val="22"/>
          <w:szCs w:val="22"/>
        </w:rPr>
        <w:t>Merriam Webster ND https://www.merriam-webster.com/dictionary/unjust</w:t>
      </w:r>
    </w:p>
    <w:p w14:paraId="1687C61B" w14:textId="77777777" w:rsidR="00C34569" w:rsidRDefault="00C34569" w:rsidP="00C34569">
      <w:r>
        <w:t>Log In un·​just | \ ˌ</w:t>
      </w:r>
      <w:proofErr w:type="spellStart"/>
      <w:r>
        <w:t>ən</w:t>
      </w:r>
      <w:proofErr w:type="spellEnd"/>
      <w:r>
        <w:t>-ˈ</w:t>
      </w:r>
      <w:proofErr w:type="spellStart"/>
      <w:r>
        <w:t>jəst</w:t>
      </w:r>
      <w:proofErr w:type="spellEnd"/>
      <w:r>
        <w:t xml:space="preserve"> \ Definition of unjust 1: </w:t>
      </w:r>
      <w:r w:rsidRPr="004B0C29">
        <w:rPr>
          <w:highlight w:val="green"/>
        </w:rPr>
        <w:t xml:space="preserve">characterized by </w:t>
      </w:r>
      <w:proofErr w:type="gramStart"/>
      <w:r w:rsidRPr="004B0C29">
        <w:rPr>
          <w:highlight w:val="green"/>
        </w:rPr>
        <w:t>injustice :</w:t>
      </w:r>
      <w:proofErr w:type="gramEnd"/>
      <w:r w:rsidRPr="004B0C29">
        <w:rPr>
          <w:highlight w:val="green"/>
        </w:rPr>
        <w:t xml:space="preserve"> UNFAIR</w:t>
      </w:r>
    </w:p>
    <w:p w14:paraId="71C7A650" w14:textId="77777777" w:rsidR="00C34569" w:rsidRDefault="00C34569" w:rsidP="00C34569">
      <w:pPr>
        <w:pStyle w:val="Heading4"/>
      </w:pPr>
      <w:r>
        <w:t>Appropriation means to take possession</w:t>
      </w:r>
    </w:p>
    <w:p w14:paraId="13444739" w14:textId="77777777" w:rsidR="00C34569" w:rsidRPr="004406E9" w:rsidRDefault="00C34569" w:rsidP="00C34569">
      <w:pPr>
        <w:rPr>
          <w:szCs w:val="22"/>
        </w:rPr>
      </w:pPr>
      <w:r w:rsidRPr="004406E9">
        <w:rPr>
          <w:rStyle w:val="Style13ptBold"/>
          <w:sz w:val="22"/>
          <w:szCs w:val="22"/>
        </w:rPr>
        <w:t>Dictionary ND</w:t>
      </w:r>
      <w:r w:rsidRPr="004406E9">
        <w:rPr>
          <w:szCs w:val="22"/>
        </w:rPr>
        <w:t xml:space="preserve">, Dictionary.com, “appropriation”, </w:t>
      </w:r>
      <w:hyperlink r:id="rId11" w:history="1">
        <w:r w:rsidRPr="004406E9">
          <w:rPr>
            <w:rStyle w:val="Hyperlink"/>
            <w:szCs w:val="22"/>
          </w:rPr>
          <w:t>https://www.dictionary.com/browse/appropriation</w:t>
        </w:r>
      </w:hyperlink>
      <w:r w:rsidRPr="004406E9">
        <w:rPr>
          <w:szCs w:val="22"/>
        </w:rPr>
        <w:t>, DD AG</w:t>
      </w:r>
    </w:p>
    <w:p w14:paraId="3D6D086F" w14:textId="77777777" w:rsidR="00C34569" w:rsidRDefault="00C34569" w:rsidP="00C34569">
      <w:r w:rsidRPr="004A2AF5">
        <w:rPr>
          <w:rStyle w:val="Style13ptBold"/>
          <w:highlight w:val="green"/>
        </w:rPr>
        <w:t>the act of</w:t>
      </w:r>
      <w:r w:rsidRPr="004A2AF5">
        <w:t xml:space="preserve"> appropriating or</w:t>
      </w:r>
      <w:r>
        <w:t xml:space="preserve"> </w:t>
      </w:r>
      <w:proofErr w:type="spellStart"/>
      <w:r w:rsidRPr="004A2AF5">
        <w:rPr>
          <w:rStyle w:val="Style13ptBold"/>
          <w:highlight w:val="green"/>
        </w:rPr>
        <w:t>aking</w:t>
      </w:r>
      <w:proofErr w:type="spellEnd"/>
      <w:r w:rsidRPr="004A2AF5">
        <w:rPr>
          <w:rStyle w:val="Style13ptBold"/>
          <w:highlight w:val="green"/>
        </w:rPr>
        <w:t xml:space="preserve"> possession of something</w:t>
      </w:r>
      <w:r w:rsidRPr="004A2AF5">
        <w:t>, often without permission or consent.</w:t>
      </w:r>
    </w:p>
    <w:p w14:paraId="1AE9630B" w14:textId="77777777" w:rsidR="00C34569" w:rsidRDefault="00C34569" w:rsidP="004406E9">
      <w:pPr>
        <w:pStyle w:val="Heading4"/>
      </w:pPr>
      <w:r>
        <w:t xml:space="preserve">Violation: </w:t>
      </w:r>
    </w:p>
    <w:p w14:paraId="068952E0" w14:textId="77777777" w:rsidR="00C34569" w:rsidRDefault="00C34569" w:rsidP="00C34569">
      <w:r>
        <w:t>They choose to defend ___</w:t>
      </w:r>
    </w:p>
    <w:p w14:paraId="5D3CFF7D" w14:textId="77777777" w:rsidR="00C34569" w:rsidRDefault="00C34569" w:rsidP="004406E9">
      <w:pPr>
        <w:pStyle w:val="Heading4"/>
      </w:pPr>
      <w:r>
        <w:t>c. Prefer</w:t>
      </w:r>
    </w:p>
    <w:p w14:paraId="08224D62" w14:textId="1EA1000E" w:rsidR="00C34569" w:rsidRDefault="00C34569" w:rsidP="004406E9">
      <w:pPr>
        <w:pStyle w:val="Heading4"/>
      </w:pPr>
      <w:r>
        <w:t xml:space="preserve">1. Limits: Their model allows them to defend an arbitrary combination of article amendments, lawsuits, and other ambiguities which doesn’t create a stasis point for </w:t>
      </w:r>
      <w:proofErr w:type="spellStart"/>
      <w:r>
        <w:t>preperation</w:t>
      </w:r>
      <w:proofErr w:type="spellEnd"/>
      <w:r>
        <w:t xml:space="preserve"> in the resolution. P need to win their model of debate is </w:t>
      </w:r>
    </w:p>
    <w:p w14:paraId="26FF5C74" w14:textId="77777777" w:rsidR="00C34569" w:rsidRDefault="00C34569" w:rsidP="004406E9">
      <w:pPr>
        <w:pStyle w:val="Heading4"/>
      </w:pPr>
      <w:r>
        <w:t xml:space="preserve">2. Research: </w:t>
      </w:r>
    </w:p>
    <w:p w14:paraId="2D8A9C4B" w14:textId="77777777" w:rsidR="00C34569" w:rsidRDefault="00C34569" w:rsidP="00C34569"/>
    <w:p w14:paraId="399AAE08" w14:textId="12F6F231" w:rsidR="00C34569" w:rsidRDefault="00C34569" w:rsidP="004406E9">
      <w:pPr>
        <w:pStyle w:val="Heading4"/>
      </w:pPr>
      <w:r>
        <w:t xml:space="preserve">3. TVA: Read _____ as normal means. That allows for contestation on both sides because you can win what the world of the aff looks like and so can we </w:t>
      </w:r>
    </w:p>
    <w:p w14:paraId="65542E6F" w14:textId="227E73A7" w:rsidR="00D14DCE" w:rsidRDefault="00D14DCE" w:rsidP="00D14DCE"/>
    <w:p w14:paraId="68278EDA" w14:textId="75FA211A" w:rsidR="00E972EA" w:rsidRDefault="00E972EA" w:rsidP="004406E9">
      <w:pPr>
        <w:pStyle w:val="Heading4"/>
      </w:pPr>
      <w:r>
        <w:t>DTD – k2 deter future abuse</w:t>
      </w:r>
    </w:p>
    <w:p w14:paraId="008BABFD" w14:textId="0951B532" w:rsidR="00E972EA" w:rsidRPr="00D14DCE" w:rsidRDefault="00E972EA" w:rsidP="004406E9">
      <w:pPr>
        <w:pStyle w:val="Heading4"/>
      </w:pPr>
      <w:r>
        <w:t>NO RVIS – chills theory makes it impossible to go for</w:t>
      </w:r>
    </w:p>
    <w:p w14:paraId="67EC0C15" w14:textId="49E58622" w:rsidR="00E603F0" w:rsidRDefault="00E972EA" w:rsidP="00E603F0">
      <w:pPr>
        <w:pStyle w:val="Heading2"/>
      </w:pPr>
      <w:r>
        <w:lastRenderedPageBreak/>
        <w:t>4</w:t>
      </w:r>
    </w:p>
    <w:p w14:paraId="1341B122" w14:textId="77777777" w:rsidR="00E972EA" w:rsidRPr="00211959" w:rsidRDefault="00E972EA" w:rsidP="00E972EA">
      <w:pPr>
        <w:pStyle w:val="Heading4"/>
      </w:pPr>
      <w:r w:rsidRPr="00211959">
        <w:t xml:space="preserve">CP Text: The United States federal government should provide necessary funding for the National Aeronautics and Space Administration to identify and track at least 90% of near- Earth objects at least 140 </w:t>
      </w:r>
      <w:proofErr w:type="gramStart"/>
      <w:r w:rsidRPr="00211959">
        <w:t>meter</w:t>
      </w:r>
      <w:proofErr w:type="gramEnd"/>
      <w:r w:rsidRPr="00211959">
        <w:t xml:space="preserve"> across, and to develop a strategy for mitigation of near-Earth objects at least 140 meters across determined likely to impact Earth.  </w:t>
      </w:r>
    </w:p>
    <w:p w14:paraId="5A3513E1" w14:textId="77777777" w:rsidR="00E972EA" w:rsidRPr="00211959" w:rsidRDefault="00E972EA" w:rsidP="00E972EA">
      <w:pPr>
        <w:pStyle w:val="Heading4"/>
      </w:pPr>
      <w:r w:rsidRPr="00211959">
        <w:t>Mapping is crucial to early warning and mitigating asteroids.</w:t>
      </w:r>
    </w:p>
    <w:p w14:paraId="41489739" w14:textId="77777777" w:rsidR="00E972EA" w:rsidRPr="00211959" w:rsidRDefault="00E972EA" w:rsidP="00E972EA">
      <w:pPr>
        <w:spacing w:after="0" w:line="240" w:lineRule="auto"/>
        <w:rPr>
          <w:rFonts w:ascii="Times New Roman" w:eastAsia="Calibri" w:hAnsi="Times New Roman" w:cs="Times New Roman"/>
          <w:bCs/>
          <w:sz w:val="24"/>
        </w:rPr>
      </w:pPr>
      <w:r w:rsidRPr="00211959">
        <w:rPr>
          <w:rStyle w:val="Style13ptBold"/>
        </w:rPr>
        <w:t>Barbee and Fowler et al 06</w:t>
      </w:r>
      <w:r w:rsidRPr="00211959">
        <w:rPr>
          <w:rFonts w:ascii="Times New Roman" w:eastAsia="Calibri" w:hAnsi="Times New Roman" w:cs="Times New Roman"/>
          <w:b/>
          <w:sz w:val="24"/>
        </w:rPr>
        <w:t xml:space="preserve"> </w:t>
      </w:r>
      <w:r w:rsidRPr="00211959">
        <w:rPr>
          <w:rFonts w:ascii="Times New Roman" w:eastAsia="Calibri" w:hAnsi="Times New Roman" w:cs="Times New Roman"/>
          <w:bCs/>
          <w:sz w:val="24"/>
        </w:rPr>
        <w:t xml:space="preserve">(Brent William, Aerospace Engineer @ Emergent Space Technologies, and Wallace T., Professor of Aerospace Engineering @ UT-Austin, with George W. Davis and David E. </w:t>
      </w:r>
      <w:proofErr w:type="spellStart"/>
      <w:r w:rsidRPr="00211959">
        <w:rPr>
          <w:rFonts w:ascii="Times New Roman" w:eastAsia="Calibri" w:hAnsi="Times New Roman" w:cs="Times New Roman"/>
          <w:bCs/>
          <w:sz w:val="24"/>
        </w:rPr>
        <w:t>Gaylor</w:t>
      </w:r>
      <w:proofErr w:type="spellEnd"/>
      <w:r w:rsidRPr="00211959">
        <w:rPr>
          <w:rFonts w:ascii="Times New Roman" w:eastAsia="Calibri" w:hAnsi="Times New Roman" w:cs="Times New Roman"/>
          <w:bCs/>
          <w:sz w:val="24"/>
        </w:rPr>
        <w:t>, “Optimal Deflection of Hazardous Near-Earth Objects by Standoff Nuclear Detonation and NEO Mitigation Mission Design,” Paper presented at NASA Workshop on Near-Earth Object Detection, Characterization, and Threat Mitigation, 26 June 2006 (Vail, CO). [PDF Online @] http://www.aero.org/conferences/planetarydefense/</w:t>
      </w:r>
    </w:p>
    <w:p w14:paraId="18DE428C" w14:textId="77777777" w:rsidR="00E972EA" w:rsidRPr="00211959" w:rsidRDefault="00E972EA" w:rsidP="00E972EA">
      <w:pPr>
        <w:spacing w:after="0" w:line="240" w:lineRule="auto"/>
        <w:rPr>
          <w:rFonts w:ascii="Times New Roman" w:eastAsia="Calibri" w:hAnsi="Times New Roman" w:cs="Times New Roman"/>
          <w:b/>
          <w:sz w:val="24"/>
        </w:rPr>
      </w:pPr>
      <w:r w:rsidRPr="00211959">
        <w:rPr>
          <w:rFonts w:ascii="Times New Roman" w:eastAsia="Calibri" w:hAnsi="Times New Roman" w:cs="Times New Roman"/>
          <w:bCs/>
          <w:sz w:val="24"/>
        </w:rPr>
        <w:t xml:space="preserve">resources.html) OP </w:t>
      </w:r>
    </w:p>
    <w:p w14:paraId="21ABAA5C" w14:textId="77777777" w:rsidR="00E972EA" w:rsidRPr="00211959" w:rsidRDefault="00E972EA" w:rsidP="00E972EA">
      <w:pPr>
        <w:spacing w:after="0" w:line="240" w:lineRule="auto"/>
        <w:rPr>
          <w:rFonts w:ascii="Times New Roman" w:eastAsia="Calibri" w:hAnsi="Times New Roman" w:cs="Times New Roman"/>
          <w:sz w:val="20"/>
        </w:rPr>
      </w:pPr>
    </w:p>
    <w:p w14:paraId="51B3596C" w14:textId="77777777" w:rsidR="00E972EA" w:rsidRPr="00211959" w:rsidRDefault="00E972EA" w:rsidP="00E972EA">
      <w:pPr>
        <w:spacing w:after="0" w:line="240" w:lineRule="auto"/>
        <w:ind w:left="288" w:right="288"/>
        <w:rPr>
          <w:rFonts w:ascii="Times New Roman" w:eastAsia="Times New Roman" w:hAnsi="Times New Roman" w:cs="Times New Roman"/>
          <w:sz w:val="20"/>
          <w:szCs w:val="20"/>
        </w:rPr>
      </w:pPr>
      <w:r w:rsidRPr="00211959">
        <w:rPr>
          <w:rFonts w:ascii="Times New Roman" w:eastAsia="Times New Roman" w:hAnsi="Times New Roman" w:cs="Times New Roman"/>
          <w:b/>
          <w:sz w:val="20"/>
          <w:szCs w:val="20"/>
          <w:highlight w:val="cyan"/>
          <w:u w:val="single"/>
        </w:rPr>
        <w:t>Improved techniques and equipment for accurate processing of orbital observation data and orbit propagation are constantly under developmen</w:t>
      </w:r>
      <w:r w:rsidRPr="00211959">
        <w:rPr>
          <w:rFonts w:ascii="Times New Roman" w:eastAsia="Times New Roman" w:hAnsi="Times New Roman" w:cs="Times New Roman"/>
          <w:b/>
          <w:sz w:val="20"/>
          <w:szCs w:val="20"/>
          <w:u w:val="single"/>
        </w:rPr>
        <w:t>t</w:t>
      </w:r>
      <w:r w:rsidRPr="00211959">
        <w:rPr>
          <w:rFonts w:ascii="Times New Roman" w:eastAsia="Times New Roman" w:hAnsi="Times New Roman" w:cs="Times New Roman"/>
          <w:sz w:val="20"/>
          <w:szCs w:val="20"/>
        </w:rPr>
        <w:t xml:space="preserve">, and this development should be continued.  In addition, </w:t>
      </w:r>
      <w:r w:rsidRPr="00211959">
        <w:rPr>
          <w:rFonts w:ascii="Times New Roman" w:eastAsia="Times New Roman" w:hAnsi="Times New Roman" w:cs="Times New Roman"/>
          <w:b/>
          <w:sz w:val="20"/>
          <w:szCs w:val="20"/>
          <w:highlight w:val="cyan"/>
          <w:u w:val="single"/>
        </w:rPr>
        <w:t>systems for detecting and tracking NEOs should be continually upgraded and expanded to minimize the time required to both detect a NEO and determine whether it is a threat.   Early warning is the most important ingredient in successful mitigation of a hazardous NEO</w:t>
      </w:r>
      <w:r w:rsidRPr="00211959">
        <w:rPr>
          <w:rFonts w:ascii="Times New Roman" w:eastAsia="Times New Roman" w:hAnsi="Times New Roman" w:cs="Times New Roman"/>
          <w:sz w:val="20"/>
          <w:szCs w:val="20"/>
          <w:highlight w:val="cyan"/>
        </w:rPr>
        <w:t>.</w:t>
      </w:r>
      <w:r w:rsidRPr="00211959">
        <w:rPr>
          <w:rFonts w:ascii="Times New Roman" w:eastAsia="Times New Roman" w:hAnsi="Times New Roman" w:cs="Times New Roman"/>
          <w:sz w:val="20"/>
          <w:szCs w:val="20"/>
        </w:rPr>
        <w:t xml:space="preserve"> </w:t>
      </w:r>
    </w:p>
    <w:p w14:paraId="687A6171" w14:textId="77777777" w:rsidR="00E972EA" w:rsidRPr="00211959" w:rsidRDefault="00E972EA" w:rsidP="00E972EA">
      <w:pPr>
        <w:spacing w:after="0" w:line="240" w:lineRule="auto"/>
        <w:rPr>
          <w:rFonts w:ascii="Times New Roman" w:eastAsia="Calibri" w:hAnsi="Times New Roman" w:cs="Times New Roman"/>
          <w:sz w:val="20"/>
        </w:rPr>
      </w:pPr>
    </w:p>
    <w:p w14:paraId="39F92AC1" w14:textId="77777777" w:rsidR="00E972EA" w:rsidRPr="00211959" w:rsidRDefault="00E972EA" w:rsidP="00E972EA">
      <w:pPr>
        <w:pStyle w:val="Heading4"/>
      </w:pPr>
      <w:r w:rsidRPr="00211959">
        <w:t>Mitigation prevents extinction.</w:t>
      </w:r>
    </w:p>
    <w:p w14:paraId="26EA0DE0" w14:textId="77777777" w:rsidR="00E972EA" w:rsidRPr="00211959" w:rsidRDefault="00E972EA" w:rsidP="00E972EA">
      <w:pPr>
        <w:rPr>
          <w:rFonts w:eastAsia="Calibri"/>
        </w:rPr>
      </w:pPr>
      <w:r w:rsidRPr="00211959">
        <w:rPr>
          <w:rStyle w:val="Style13ptBold"/>
        </w:rPr>
        <w:t>Barbee and Fowler et al 06</w:t>
      </w:r>
      <w:r w:rsidRPr="00211959">
        <w:rPr>
          <w:rFonts w:eastAsia="Calibri"/>
        </w:rPr>
        <w:t xml:space="preserve"> (Brent William, Aerospace Engineer @ Emergent Space Technologies, and Wallace T., Professor of Aerospace Engineering @ UT-Austin, with George W. Davis and David E. </w:t>
      </w:r>
      <w:proofErr w:type="spellStart"/>
      <w:r w:rsidRPr="00211959">
        <w:rPr>
          <w:rFonts w:eastAsia="Calibri"/>
        </w:rPr>
        <w:t>Gaylor</w:t>
      </w:r>
      <w:proofErr w:type="spellEnd"/>
      <w:r w:rsidRPr="00211959">
        <w:rPr>
          <w:rFonts w:eastAsia="Calibri"/>
        </w:rPr>
        <w:t>, “Optimal Deflection of Hazardous Near-Earth Objects by Standoff Nuclear Detonation and NEO Mitigation Mission Design,” Paper presented at NASA Workshop on Near-Earth Object Detection, Characterization, and Threat Mitigation, 26 June 2006 (Vail, CO). [PDF Online @] http://www.aero.org/conferences/planetarydefense/</w:t>
      </w:r>
    </w:p>
    <w:p w14:paraId="7C230318" w14:textId="77777777" w:rsidR="00E972EA" w:rsidRPr="00211959" w:rsidRDefault="00E972EA" w:rsidP="00E972EA">
      <w:pPr>
        <w:spacing w:after="0" w:line="240" w:lineRule="auto"/>
        <w:rPr>
          <w:rFonts w:ascii="Times New Roman" w:eastAsia="Calibri" w:hAnsi="Times New Roman" w:cs="Times New Roman"/>
          <w:sz w:val="20"/>
        </w:rPr>
      </w:pPr>
      <w:r w:rsidRPr="00211959">
        <w:rPr>
          <w:rFonts w:ascii="Times New Roman" w:eastAsia="Calibri" w:hAnsi="Times New Roman" w:cs="Times New Roman"/>
          <w:bCs/>
          <w:sz w:val="24"/>
        </w:rPr>
        <w:t>resources.html) OP</w:t>
      </w:r>
    </w:p>
    <w:p w14:paraId="663A9CD0" w14:textId="77777777" w:rsidR="00E972EA" w:rsidRPr="00211959" w:rsidRDefault="00E972EA" w:rsidP="00E972EA">
      <w:pPr>
        <w:spacing w:after="0" w:line="240" w:lineRule="auto"/>
        <w:ind w:left="288" w:right="288"/>
        <w:rPr>
          <w:rFonts w:ascii="Times New Roman" w:eastAsia="Times New Roman" w:hAnsi="Times New Roman" w:cs="Times New Roman"/>
          <w:b/>
          <w:sz w:val="20"/>
          <w:szCs w:val="20"/>
          <w:u w:val="single"/>
        </w:rPr>
      </w:pPr>
    </w:p>
    <w:p w14:paraId="719EC362" w14:textId="77777777" w:rsidR="00E972EA" w:rsidRPr="00211959" w:rsidRDefault="00E972EA" w:rsidP="00E972EA">
      <w:pPr>
        <w:spacing w:after="0" w:line="240" w:lineRule="auto"/>
        <w:ind w:left="288" w:right="288"/>
        <w:rPr>
          <w:rFonts w:ascii="Times New Roman" w:eastAsia="Calibri" w:hAnsi="Times New Roman" w:cs="Times New Roman"/>
          <w:sz w:val="20"/>
        </w:rPr>
      </w:pPr>
      <w:r w:rsidRPr="00211959">
        <w:rPr>
          <w:rFonts w:ascii="Times New Roman" w:eastAsia="Calibri" w:hAnsi="Times New Roman" w:cs="Times New Roman"/>
          <w:b/>
          <w:sz w:val="20"/>
          <w:highlight w:val="cyan"/>
          <w:u w:val="single"/>
        </w:rPr>
        <w:t>Hazardous NEO mitigation represents a multi-disciplinary</w:t>
      </w:r>
      <w:r w:rsidRPr="00211959">
        <w:rPr>
          <w:rFonts w:ascii="Times New Roman" w:eastAsia="Calibri" w:hAnsi="Times New Roman" w:cs="Times New Roman"/>
          <w:sz w:val="20"/>
        </w:rPr>
        <w:t xml:space="preserve"> engineering </w:t>
      </w:r>
      <w:r w:rsidRPr="00211959">
        <w:rPr>
          <w:rFonts w:ascii="Times New Roman" w:eastAsia="Calibri" w:hAnsi="Times New Roman" w:cs="Times New Roman"/>
          <w:b/>
          <w:sz w:val="20"/>
          <w:highlight w:val="cyan"/>
          <w:u w:val="single"/>
        </w:rPr>
        <w:t>design problem</w:t>
      </w:r>
      <w:r w:rsidRPr="00211959">
        <w:rPr>
          <w:rFonts w:ascii="Times New Roman" w:eastAsia="Calibri" w:hAnsi="Times New Roman" w:cs="Times New Roman"/>
          <w:sz w:val="20"/>
        </w:rPr>
        <w:t xml:space="preserve"> and is best treated with a </w:t>
      </w:r>
      <w:proofErr w:type="gramStart"/>
      <w:r w:rsidRPr="00211959">
        <w:rPr>
          <w:rFonts w:ascii="Times New Roman" w:eastAsia="Calibri" w:hAnsi="Times New Roman" w:cs="Times New Roman"/>
          <w:sz w:val="20"/>
        </w:rPr>
        <w:t>systems</w:t>
      </w:r>
      <w:proofErr w:type="gramEnd"/>
      <w:r w:rsidRPr="00211959">
        <w:rPr>
          <w:rFonts w:ascii="Times New Roman" w:eastAsia="Calibri" w:hAnsi="Times New Roman" w:cs="Times New Roman"/>
          <w:sz w:val="20"/>
        </w:rPr>
        <w:t xml:space="preserve"> engineering approach. </w:t>
      </w:r>
      <w:r w:rsidRPr="00211959">
        <w:rPr>
          <w:rFonts w:ascii="Times New Roman" w:eastAsia="Calibri" w:hAnsi="Times New Roman" w:cs="Times New Roman"/>
          <w:b/>
          <w:sz w:val="20"/>
          <w:u w:val="single"/>
        </w:rPr>
        <w:t>Finding solutions to this problem will enhance our scientific knowledge of asteroids, comets, and our solar system. It will also enhance our spacecraft technology</w:t>
      </w:r>
      <w:r w:rsidRPr="00211959">
        <w:rPr>
          <w:rFonts w:ascii="Times New Roman" w:eastAsia="Calibri" w:hAnsi="Times New Roman" w:cs="Times New Roman"/>
          <w:sz w:val="20"/>
        </w:rPr>
        <w:t xml:space="preserve">. Since Congress has passed legislation requiring NASA to assume responsibility for NEO mitigation, </w:t>
      </w:r>
      <w:r w:rsidRPr="00211959">
        <w:rPr>
          <w:rFonts w:ascii="Times New Roman" w:eastAsia="Calibri" w:hAnsi="Times New Roman" w:cs="Times New Roman"/>
          <w:b/>
          <w:sz w:val="20"/>
          <w:u w:val="single"/>
        </w:rPr>
        <w:t>we recommend that mitigation system testing begin as soon as possible</w:t>
      </w:r>
      <w:r w:rsidRPr="00211959">
        <w:rPr>
          <w:rFonts w:ascii="Times New Roman" w:eastAsia="Calibri" w:hAnsi="Times New Roman" w:cs="Times New Roman"/>
          <w:sz w:val="20"/>
        </w:rPr>
        <w:t xml:space="preserve">, starting with standoff nuclear detonation. It is both an honor and challenge for NASA to be tasked with developing such systems. </w:t>
      </w:r>
      <w:r w:rsidRPr="00211959">
        <w:rPr>
          <w:rFonts w:ascii="Times New Roman" w:eastAsia="Calibri" w:hAnsi="Times New Roman" w:cs="Times New Roman"/>
          <w:b/>
          <w:sz w:val="20"/>
          <w:highlight w:val="cyan"/>
          <w:u w:val="single"/>
        </w:rPr>
        <w:t xml:space="preserve">We hope that they will never be </w:t>
      </w:r>
      <w:proofErr w:type="gramStart"/>
      <w:r w:rsidRPr="00211959">
        <w:rPr>
          <w:rFonts w:ascii="Times New Roman" w:eastAsia="Calibri" w:hAnsi="Times New Roman" w:cs="Times New Roman"/>
          <w:b/>
          <w:sz w:val="20"/>
          <w:highlight w:val="cyan"/>
          <w:u w:val="single"/>
        </w:rPr>
        <w:t>needed, but</w:t>
      </w:r>
      <w:proofErr w:type="gramEnd"/>
      <w:r w:rsidRPr="00211959">
        <w:rPr>
          <w:rFonts w:ascii="Times New Roman" w:eastAsia="Calibri" w:hAnsi="Times New Roman" w:cs="Times New Roman"/>
          <w:b/>
          <w:sz w:val="20"/>
          <w:highlight w:val="cyan"/>
          <w:u w:val="single"/>
        </w:rPr>
        <w:t xml:space="preserve"> proving our ability to mitigate the threat posed by hazardous NEOs is necessary to ensure the survival of humankind</w:t>
      </w:r>
      <w:r w:rsidRPr="00211959">
        <w:rPr>
          <w:rFonts w:ascii="Times New Roman" w:eastAsia="Calibri" w:hAnsi="Times New Roman" w:cs="Times New Roman"/>
          <w:sz w:val="20"/>
          <w:highlight w:val="cyan"/>
        </w:rPr>
        <w:t>.</w:t>
      </w:r>
      <w:r w:rsidRPr="00211959">
        <w:rPr>
          <w:rFonts w:ascii="Times New Roman" w:eastAsia="Calibri" w:hAnsi="Times New Roman" w:cs="Times New Roman"/>
          <w:sz w:val="20"/>
        </w:rPr>
        <w:t xml:space="preserve"> </w:t>
      </w:r>
    </w:p>
    <w:p w14:paraId="72BA6F0D" w14:textId="77777777" w:rsidR="00E972EA" w:rsidRPr="00211959" w:rsidRDefault="00E972EA" w:rsidP="00E972EA">
      <w:pPr>
        <w:spacing w:after="0" w:line="240" w:lineRule="auto"/>
        <w:rPr>
          <w:rFonts w:ascii="Times New Roman" w:eastAsia="Calibri" w:hAnsi="Times New Roman" w:cs="Times New Roman"/>
          <w:sz w:val="20"/>
        </w:rPr>
      </w:pPr>
    </w:p>
    <w:p w14:paraId="754327A7" w14:textId="77777777" w:rsidR="00E972EA" w:rsidRPr="00211959" w:rsidRDefault="00E972EA" w:rsidP="00E972EA">
      <w:pPr>
        <w:spacing w:after="0" w:line="240" w:lineRule="auto"/>
        <w:rPr>
          <w:rFonts w:ascii="Times New Roman" w:eastAsia="Calibri" w:hAnsi="Times New Roman" w:cs="Times New Roman"/>
          <w:sz w:val="20"/>
        </w:rPr>
      </w:pPr>
    </w:p>
    <w:p w14:paraId="2C551B18" w14:textId="77777777" w:rsidR="00E972EA" w:rsidRPr="00211959" w:rsidRDefault="00E972EA" w:rsidP="00E972EA">
      <w:pPr>
        <w:spacing w:after="0" w:line="240" w:lineRule="auto"/>
        <w:rPr>
          <w:rFonts w:ascii="Times New Roman" w:eastAsia="Calibri" w:hAnsi="Times New Roman" w:cs="Times New Roman"/>
          <w:sz w:val="20"/>
        </w:rPr>
      </w:pPr>
    </w:p>
    <w:p w14:paraId="57FD3113" w14:textId="77777777" w:rsidR="00E972EA" w:rsidRPr="00211959" w:rsidRDefault="00E972EA" w:rsidP="00E972EA">
      <w:pPr>
        <w:spacing w:after="0" w:line="240" w:lineRule="auto"/>
        <w:rPr>
          <w:rFonts w:ascii="Times New Roman" w:eastAsia="Calibri" w:hAnsi="Times New Roman" w:cs="Times New Roman"/>
          <w:sz w:val="20"/>
        </w:rPr>
      </w:pPr>
    </w:p>
    <w:p w14:paraId="27507913" w14:textId="77777777" w:rsidR="00E972EA" w:rsidRPr="00211959" w:rsidRDefault="00E972EA" w:rsidP="00E972EA">
      <w:pPr>
        <w:spacing w:after="0" w:line="240" w:lineRule="auto"/>
        <w:rPr>
          <w:rFonts w:ascii="Times New Roman" w:eastAsia="Calibri" w:hAnsi="Times New Roman" w:cs="Times New Roman"/>
          <w:sz w:val="20"/>
        </w:rPr>
      </w:pPr>
    </w:p>
    <w:p w14:paraId="55419934" w14:textId="77777777" w:rsidR="00E972EA" w:rsidRPr="00211959" w:rsidRDefault="00E972EA" w:rsidP="00E972EA">
      <w:pPr>
        <w:spacing w:after="0" w:line="240" w:lineRule="auto"/>
        <w:rPr>
          <w:rFonts w:ascii="Times New Roman" w:eastAsia="Calibri" w:hAnsi="Times New Roman" w:cs="Times New Roman"/>
          <w:sz w:val="20"/>
        </w:rPr>
      </w:pPr>
    </w:p>
    <w:p w14:paraId="509F4EC9" w14:textId="77777777" w:rsidR="00E972EA" w:rsidRPr="00211959" w:rsidRDefault="00E972EA" w:rsidP="00E972EA">
      <w:pPr>
        <w:spacing w:after="0" w:line="240" w:lineRule="auto"/>
        <w:rPr>
          <w:rFonts w:ascii="Times New Roman" w:eastAsia="Calibri" w:hAnsi="Times New Roman" w:cs="Times New Roman"/>
          <w:sz w:val="20"/>
        </w:rPr>
      </w:pPr>
    </w:p>
    <w:p w14:paraId="0A9E4845" w14:textId="77777777" w:rsidR="00E972EA" w:rsidRPr="00211959" w:rsidRDefault="00E972EA" w:rsidP="00E972EA">
      <w:pPr>
        <w:tabs>
          <w:tab w:val="left" w:pos="2320"/>
        </w:tabs>
        <w:spacing w:after="0" w:line="240" w:lineRule="auto"/>
        <w:rPr>
          <w:rFonts w:ascii="Times New Roman" w:eastAsia="Calibri" w:hAnsi="Times New Roman" w:cs="Times New Roman"/>
          <w:sz w:val="20"/>
        </w:rPr>
      </w:pPr>
    </w:p>
    <w:p w14:paraId="591C3F4F" w14:textId="77777777" w:rsidR="00E603F0" w:rsidRPr="00E603F0" w:rsidRDefault="00E603F0" w:rsidP="00E603F0"/>
    <w:p w14:paraId="79FE530C" w14:textId="499D841A" w:rsidR="00E42E4C" w:rsidRDefault="00657669" w:rsidP="00657669">
      <w:pPr>
        <w:pStyle w:val="Heading2"/>
      </w:pPr>
      <w:r>
        <w:lastRenderedPageBreak/>
        <w:t>Case</w:t>
      </w:r>
    </w:p>
    <w:p w14:paraId="17A442CD" w14:textId="79F2571D" w:rsidR="00E4376E" w:rsidRDefault="00E4376E" w:rsidP="00E4376E">
      <w:pPr>
        <w:pStyle w:val="Heading4"/>
      </w:pPr>
      <w:r>
        <w:t xml:space="preserve">Allowing states to become trustees means complete </w:t>
      </w:r>
      <w:r w:rsidR="00E658AE">
        <w:t>asymmetries</w:t>
      </w:r>
      <w:r>
        <w:t xml:space="preserve"> in definitions of </w:t>
      </w:r>
      <w:r w:rsidR="00E658AE">
        <w:t>appropriations</w:t>
      </w:r>
      <w:r>
        <w:t xml:space="preserve"> and leniency – the US basically gives citizens unhindered </w:t>
      </w:r>
      <w:proofErr w:type="spellStart"/>
      <w:r>
        <w:t>acceess</w:t>
      </w:r>
      <w:proofErr w:type="spellEnd"/>
    </w:p>
    <w:p w14:paraId="13C93312" w14:textId="77777777" w:rsidR="00E4376E" w:rsidRDefault="00E4376E" w:rsidP="00E4376E">
      <w:pPr>
        <w:ind w:left="360"/>
      </w:pPr>
    </w:p>
    <w:p w14:paraId="0B8F3D96" w14:textId="77777777" w:rsidR="00E4376E" w:rsidRPr="00AD4C5F" w:rsidRDefault="00E4376E" w:rsidP="00E4376E">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113A64FC" w14:textId="27D37D06" w:rsidR="00E4376E" w:rsidRDefault="00E4376E" w:rsidP="00E4376E">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9A4A82">
        <w:rPr>
          <w:rStyle w:val="StyleUnderline"/>
          <w:highlight w:val="green"/>
        </w:rPr>
        <w:t xml:space="preserve">mining </w:t>
      </w:r>
      <w:r w:rsidRPr="009A4A82">
        <w:rPr>
          <w:rStyle w:val="StyleUnderline"/>
        </w:rPr>
        <w:t xml:space="preserve">efforts </w:t>
      </w:r>
      <w:r w:rsidRPr="009A4A82">
        <w:rPr>
          <w:rStyle w:val="StyleUnderline"/>
          <w:highlight w:val="green"/>
        </w:rPr>
        <w:t>will provide a</w:t>
      </w:r>
      <w:r w:rsidRPr="009A4A82">
        <w:rPr>
          <w:rStyle w:val="StyleUnderline"/>
        </w:rPr>
        <w:t xml:space="preserve">n economic </w:t>
      </w:r>
      <w:r w:rsidRPr="009A4A82">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w:t>
      </w:r>
      <w:r w:rsidRPr="00E4376E">
        <w:rPr>
          <w:rStyle w:val="StyleUnderline"/>
          <w:highlight w:val="lightGray"/>
        </w:rPr>
        <w:t>n</w:t>
      </w:r>
      <w:r w:rsidRPr="009A4A82">
        <w:rPr>
          <w:rStyle w:val="StyleUnderline"/>
        </w:rPr>
        <w:t>ovation more than sending people and manmade objects into space. For good reason, there is much enthusiasm about the prospect of space mining. On the other hand, it is troublesome to some that private</w:t>
      </w:r>
      <w:r w:rsidRPr="00E4376E">
        <w:rPr>
          <w:rStyle w:val="StyleUnderline"/>
          <w:highlight w:val="lightGray"/>
        </w:rPr>
        <w:t>, commercial entities will be paving the way and making up many of the rules as they go. Might this lead to repeating many of the mistakes humans have made on Earth? Might there be unforeseen problems that could spell trouble if mining efforts are not properly regulated? The answer to these questions is likely “yes” as well. It will be important in the coming years to balance the former excitement against the latter</w:t>
      </w:r>
      <w:r w:rsidRPr="00E4376E">
        <w:rPr>
          <w:rFonts w:asciiTheme="majorHAnsi" w:hAnsiTheme="majorHAnsi" w:cstheme="majorHAnsi"/>
          <w:color w:val="000000" w:themeColor="text1"/>
          <w:sz w:val="16"/>
          <w:highlight w:val="lightGray"/>
        </w:rPr>
        <w:t xml:space="preserve"> caution. Space might seem limitless and impossible to affect in any significant fashion; </w:t>
      </w:r>
      <w:proofErr w:type="gramStart"/>
      <w:r w:rsidRPr="00E4376E">
        <w:rPr>
          <w:rFonts w:asciiTheme="majorHAnsi" w:hAnsiTheme="majorHAnsi" w:cstheme="majorHAnsi"/>
          <w:color w:val="000000" w:themeColor="text1"/>
          <w:sz w:val="16"/>
          <w:highlight w:val="lightGray"/>
        </w:rPr>
        <w:t>but,</w:t>
      </w:r>
      <w:proofErr w:type="gramEnd"/>
      <w:r w:rsidRPr="00E4376E">
        <w:rPr>
          <w:rFonts w:asciiTheme="majorHAnsi" w:hAnsiTheme="majorHAnsi" w:cstheme="majorHAnsi"/>
          <w:color w:val="000000" w:themeColor="text1"/>
          <w:sz w:val="16"/>
          <w:highlight w:val="lightGray"/>
        </w:rPr>
        <w:t xml:space="preserve"> history must be a major voice for the </w:t>
      </w:r>
      <w:proofErr w:type="spellStart"/>
      <w:r w:rsidRPr="00E4376E">
        <w:rPr>
          <w:rFonts w:asciiTheme="majorHAnsi" w:hAnsiTheme="majorHAnsi" w:cstheme="majorHAnsi"/>
          <w:color w:val="000000" w:themeColor="text1"/>
          <w:sz w:val="16"/>
          <w:highlight w:val="lightGray"/>
        </w:rPr>
        <w:t>spacemining</w:t>
      </w:r>
      <w:proofErr w:type="spellEnd"/>
      <w:r w:rsidRPr="00E4376E">
        <w:rPr>
          <w:rFonts w:asciiTheme="majorHAnsi" w:hAnsiTheme="majorHAnsi" w:cstheme="majorHAnsi"/>
          <w:color w:val="000000" w:themeColor="text1"/>
          <w:sz w:val="16"/>
          <w:highlight w:val="lightGray"/>
        </w:rPr>
        <w:t xml:space="preserve"> industry.216 </w:t>
      </w:r>
      <w:r w:rsidRPr="00E4376E">
        <w:rPr>
          <w:rStyle w:val="Style13ptBold"/>
          <w:rFonts w:asciiTheme="majorHAnsi" w:hAnsiTheme="majorHAnsi" w:cstheme="majorHAnsi"/>
          <w:color w:val="000000" w:themeColor="text1"/>
          <w:sz w:val="16"/>
          <w:highlight w:val="lightGray"/>
        </w:rPr>
        <w:t>It must be remembered that humans can make an impact that will be felt for generations to come</w:t>
      </w:r>
      <w:r w:rsidRPr="00E4376E">
        <w:rPr>
          <w:rFonts w:asciiTheme="majorHAnsi" w:hAnsiTheme="majorHAnsi" w:cstheme="majorHAnsi"/>
          <w:color w:val="000000" w:themeColor="text1"/>
          <w:highlight w:val="lightGray"/>
          <w:u w:val="single"/>
        </w:rPr>
        <w:t xml:space="preserve">. Thus, </w:t>
      </w:r>
      <w:r w:rsidRPr="00E4376E">
        <w:rPr>
          <w:rStyle w:val="Style13ptBold"/>
          <w:rFonts w:asciiTheme="majorHAnsi" w:hAnsiTheme="majorHAnsi" w:cstheme="majorHAnsi"/>
          <w:color w:val="000000" w:themeColor="text1"/>
          <w:sz w:val="16"/>
          <w:highlight w:val="lightGray"/>
        </w:rPr>
        <w:t xml:space="preserve">it will be important that </w:t>
      </w:r>
      <w:r w:rsidRPr="00E4376E">
        <w:rPr>
          <w:rStyle w:val="StyleUnderline"/>
          <w:rFonts w:asciiTheme="majorHAnsi" w:hAnsiTheme="majorHAnsi" w:cstheme="majorHAnsi"/>
          <w:color w:val="000000" w:themeColor="text1"/>
          <w:highlight w:val="lightGray"/>
        </w:rPr>
        <w:t>lawmakers and the international community be as proactive as possible</w:t>
      </w:r>
      <w:r w:rsidRPr="00E4376E">
        <w:rPr>
          <w:rFonts w:asciiTheme="majorHAnsi" w:hAnsiTheme="majorHAnsi" w:cstheme="majorHAnsi"/>
          <w:color w:val="000000" w:themeColor="text1"/>
          <w:highlight w:val="lightGray"/>
          <w:u w:val="single"/>
        </w:rPr>
        <w:t>—</w:t>
      </w:r>
      <w:r w:rsidRPr="00E4376E">
        <w:rPr>
          <w:rStyle w:val="Style13ptBold"/>
          <w:rFonts w:asciiTheme="majorHAnsi" w:hAnsiTheme="majorHAnsi" w:cstheme="majorHAnsi"/>
          <w:color w:val="000000" w:themeColor="text1"/>
          <w:sz w:val="16"/>
          <w:highlight w:val="lightGray"/>
        </w:rPr>
        <w:t>both in outlining property rights and protecting the final frontier from being harmed by an industry that might become overzealous</w:t>
      </w:r>
      <w:r w:rsidRPr="00E4376E">
        <w:rPr>
          <w:rFonts w:asciiTheme="majorHAnsi" w:hAnsiTheme="majorHAnsi" w:cstheme="majorHAnsi"/>
          <w:color w:val="000000" w:themeColor="text1"/>
          <w:highlight w:val="lightGray"/>
          <w:u w:val="single"/>
        </w:rPr>
        <w:t xml:space="preserve"> if left unchecked. </w:t>
      </w:r>
      <w:r w:rsidRPr="00E4376E">
        <w:rPr>
          <w:rStyle w:val="Style13ptBold"/>
          <w:rFonts w:asciiTheme="majorHAnsi" w:hAnsiTheme="majorHAnsi" w:cstheme="majorHAnsi"/>
          <w:color w:val="000000" w:themeColor="text1"/>
          <w:sz w:val="16"/>
          <w:highlight w:val="lightGray"/>
        </w:rPr>
        <w:t xml:space="preserve">Specifically, it will be vital for countries to </w:t>
      </w:r>
      <w:r w:rsidRPr="00E4376E">
        <w:rPr>
          <w:rStyle w:val="StyleUnderline"/>
          <w:rFonts w:asciiTheme="majorHAnsi" w:hAnsiTheme="majorHAnsi" w:cstheme="majorHAnsi"/>
          <w:color w:val="000000" w:themeColor="text1"/>
          <w:highlight w:val="lightGray"/>
        </w:rPr>
        <w:t>enter into some sort of international agreement</w:t>
      </w:r>
      <w:r w:rsidRPr="00E4376E">
        <w:rPr>
          <w:rFonts w:asciiTheme="majorHAnsi" w:hAnsiTheme="majorHAnsi" w:cstheme="majorHAnsi"/>
          <w:color w:val="000000" w:themeColor="text1"/>
          <w:sz w:val="16"/>
          <w:highlight w:val="lightGray"/>
        </w:rPr>
        <w:t xml:space="preserve">. One option is to create an agreement </w:t>
      </w:r>
      <w:proofErr w:type="gramStart"/>
      <w:r w:rsidRPr="00E4376E">
        <w:rPr>
          <w:rFonts w:asciiTheme="majorHAnsi" w:hAnsiTheme="majorHAnsi" w:cstheme="majorHAnsi"/>
          <w:color w:val="000000" w:themeColor="text1"/>
          <w:sz w:val="16"/>
          <w:highlight w:val="lightGray"/>
        </w:rPr>
        <w:t>similar to</w:t>
      </w:r>
      <w:proofErr w:type="gramEnd"/>
      <w:r w:rsidRPr="00E4376E">
        <w:rPr>
          <w:rFonts w:asciiTheme="majorHAnsi" w:hAnsiTheme="majorHAnsi" w:cstheme="majorHAnsi"/>
          <w:color w:val="000000" w:themeColor="text1"/>
          <w:sz w:val="16"/>
          <w:highlight w:val="lightGray"/>
        </w:rPr>
        <w:t xml:space="preserve"> UNCLOS, </w:t>
      </w:r>
      <w:r w:rsidRPr="00E4376E">
        <w:rPr>
          <w:rStyle w:val="Style13ptBold"/>
          <w:rFonts w:asciiTheme="majorHAnsi" w:hAnsiTheme="majorHAnsi" w:cstheme="majorHAnsi"/>
          <w:color w:val="000000" w:themeColor="text1"/>
          <w:sz w:val="16"/>
          <w:highlight w:val="lightGray"/>
        </w:rPr>
        <w:t xml:space="preserve">which would regulate how individual states </w:t>
      </w:r>
      <w:r w:rsidRPr="00E4376E">
        <w:rPr>
          <w:rFonts w:asciiTheme="majorHAnsi" w:hAnsiTheme="majorHAnsi" w:cstheme="majorHAnsi"/>
          <w:color w:val="000000" w:themeColor="text1"/>
          <w:sz w:val="16"/>
          <w:highlight w:val="lightGray"/>
        </w:rPr>
        <w:t>and their citizens</w:t>
      </w:r>
      <w:r w:rsidRPr="00E4376E">
        <w:rPr>
          <w:rStyle w:val="Style13ptBold"/>
          <w:rFonts w:asciiTheme="majorHAnsi" w:hAnsiTheme="majorHAnsi" w:cstheme="majorHAnsi"/>
          <w:color w:val="000000" w:themeColor="text1"/>
          <w:sz w:val="16"/>
          <w:highlight w:val="lightGray"/>
        </w:rPr>
        <w:t xml:space="preserve"> interact with resources </w:t>
      </w:r>
      <w:r w:rsidRPr="00E4376E">
        <w:rPr>
          <w:rStyle w:val="StyleUnderline"/>
          <w:highlight w:val="lightGray"/>
        </w:rPr>
        <w:t>mined from space.217 Such an agreement should recognize not only the property rights of the extracting commercial entities but also the rights of non-spacefaring countries to benefit from t</w:t>
      </w:r>
      <w:r w:rsidRPr="00782DDC">
        <w:rPr>
          <w:rStyle w:val="StyleUnderline"/>
        </w:rPr>
        <w:t xml:space="preserve">he minerals as well. </w:t>
      </w:r>
      <w:r w:rsidRPr="00782DDC">
        <w:rPr>
          <w:rStyle w:val="StyleUnderline"/>
          <w:highlight w:val="green"/>
        </w:rPr>
        <w:t>This</w:t>
      </w:r>
      <w:r w:rsidRPr="00782DDC">
        <w:rPr>
          <w:rStyle w:val="StyleUnderline"/>
        </w:rPr>
        <w:t xml:space="preserve"> might </w:t>
      </w:r>
      <w:r w:rsidRPr="00782DDC">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782DDC">
        <w:rPr>
          <w:rStyle w:val="StyleUnderline"/>
          <w:highlight w:val="green"/>
        </w:rPr>
        <w:t>with</w:t>
      </w:r>
      <w:r w:rsidRPr="00782DDC">
        <w:rPr>
          <w:rStyle w:val="StyleUnderline"/>
        </w:rPr>
        <w:t xml:space="preserve"> uniform satellite orbit </w:t>
      </w:r>
      <w:r w:rsidRPr="00782DDC">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same way, spacefaring countries could form an international body that helps create and maintain a uniform space-mining legal framework.</w:t>
      </w:r>
      <w:r w:rsidRPr="00E4376E">
        <w:rPr>
          <w:rStyle w:val="StyleUnderline"/>
        </w:rPr>
        <w:t xml:space="preserve">220 Without some sort of international framework as described above, the U.S. and other space-mining countries leave themselves open to great conflict and will be required to patch together a multitude of treaties </w:t>
      </w:r>
      <w:r w:rsidRPr="00E4376E">
        <w:rPr>
          <w:rStyle w:val="StyleUnderline"/>
        </w:rPr>
        <w:lastRenderedPageBreak/>
        <w:t>between themselves as problems inevitably arise.221</w:t>
      </w:r>
      <w:r w:rsidRPr="00782DDC">
        <w:rPr>
          <w:rStyle w:val="StyleUnderline"/>
        </w:rPr>
        <w:t xml:space="preserve">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782DDC">
        <w:rPr>
          <w:rStyle w:val="StyleUnderline"/>
        </w:rPr>
        <w:t>A number of</w:t>
      </w:r>
      <w:proofErr w:type="gramEnd"/>
      <w:r w:rsidRPr="00782DDC">
        <w:rPr>
          <w:rStyle w:val="StyleUnderline"/>
        </w:rPr>
        <w:t xml:space="preserve">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w:t>
      </w:r>
      <w:r w:rsidRPr="00E4376E">
        <w:rPr>
          <w:rStyle w:val="StyleUnderline"/>
          <w:highlight w:val="green"/>
        </w:rPr>
        <w:t>The U.S.</w:t>
      </w:r>
      <w:r w:rsidRPr="00782DDC">
        <w:rPr>
          <w:rStyle w:val="StyleUnderline"/>
        </w:rPr>
        <w:t xml:space="preserve"> recently pa</w:t>
      </w:r>
      <w:r w:rsidRPr="00E4376E">
        <w:rPr>
          <w:rStyle w:val="StyleUnderline"/>
          <w:highlight w:val="green"/>
        </w:rPr>
        <w:t>ssed the Space Resource Exploration and Utilization Act of 2015</w:t>
      </w:r>
      <w:r w:rsidRPr="00782DDC">
        <w:rPr>
          <w:rStyle w:val="StyleUnderline"/>
        </w:rPr>
        <w:t xml:space="preserve">, </w:t>
      </w:r>
      <w:r w:rsidRPr="00E4376E">
        <w:rPr>
          <w:rStyle w:val="StyleUnderline"/>
          <w:highlight w:val="green"/>
        </w:rPr>
        <w:t>which explicitly entitles U.S. citizens to property rights over any space resources they obtain.</w:t>
      </w:r>
      <w:r w:rsidRPr="00782DDC">
        <w:rPr>
          <w:rStyle w:val="StyleUnderline"/>
        </w:rPr>
        <w:t xml:space="preserve"> This is certain to induce confidence in U.S. investors. The situation at the international level is different. </w:t>
      </w:r>
      <w:r w:rsidRPr="00782DDC">
        <w:rPr>
          <w:rStyle w:val="StyleUnderline"/>
          <w:highlight w:val="green"/>
        </w:rPr>
        <w:t>Current</w:t>
      </w:r>
      <w:r w:rsidRPr="00782DDC">
        <w:rPr>
          <w:rStyle w:val="StyleUnderline"/>
        </w:rPr>
        <w:t xml:space="preserve"> international space </w:t>
      </w:r>
      <w:r w:rsidRPr="00782DDC">
        <w:rPr>
          <w:rStyle w:val="StyleUnderline"/>
          <w:highlight w:val="green"/>
        </w:rPr>
        <w:t>agreements are vague</w:t>
      </w:r>
      <w:r w:rsidRPr="00782DDC">
        <w:rPr>
          <w:rStyle w:val="StyleUnderline"/>
        </w:rPr>
        <w:t xml:space="preserve">, </w:t>
      </w:r>
      <w:r w:rsidRPr="00782DDC">
        <w:rPr>
          <w:rStyle w:val="StyleUnderline"/>
          <w:highlight w:val="green"/>
        </w:rPr>
        <w:t xml:space="preserve">lacking </w:t>
      </w:r>
      <w:r w:rsidRPr="00782DDC">
        <w:rPr>
          <w:rStyle w:val="StyleUnderline"/>
        </w:rPr>
        <w:t xml:space="preserve">in </w:t>
      </w:r>
      <w:r w:rsidRPr="00782DDC">
        <w:rPr>
          <w:rStyle w:val="StyleUnderline"/>
          <w:highlight w:val="green"/>
        </w:rPr>
        <w:t>consensus, and provide little precedent for ownership of</w:t>
      </w:r>
      <w:r w:rsidRPr="00782DDC">
        <w:rPr>
          <w:rStyle w:val="StyleUnderline"/>
        </w:rPr>
        <w:t xml:space="preserve"> space </w:t>
      </w:r>
      <w:r w:rsidRPr="00782DDC">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77700E7E" w14:textId="20E8E446" w:rsidR="00E4376E" w:rsidRDefault="00E4376E" w:rsidP="00E4376E">
      <w:pPr>
        <w:rPr>
          <w:rFonts w:asciiTheme="majorHAnsi" w:hAnsiTheme="majorHAnsi" w:cstheme="majorHAnsi"/>
          <w:color w:val="000000" w:themeColor="text1"/>
          <w:u w:val="single"/>
        </w:rPr>
      </w:pPr>
    </w:p>
    <w:p w14:paraId="470208EB" w14:textId="17F7A252" w:rsidR="00E4376E" w:rsidRPr="00AD4C5F" w:rsidRDefault="00E4376E" w:rsidP="00E4376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Disputes and misperceptions </w:t>
      </w:r>
      <w:r>
        <w:rPr>
          <w:rFonts w:asciiTheme="majorHAnsi" w:hAnsiTheme="majorHAnsi" w:cstheme="majorHAnsi"/>
          <w:color w:val="000000" w:themeColor="text1"/>
        </w:rPr>
        <w:t xml:space="preserve">regarding domestic laws </w:t>
      </w:r>
      <w:proofErr w:type="spellStart"/>
      <w:r w:rsidRPr="00AD4C5F">
        <w:rPr>
          <w:rFonts w:asciiTheme="majorHAnsi" w:hAnsiTheme="majorHAnsi" w:cstheme="majorHAnsi"/>
          <w:color w:val="000000" w:themeColor="text1"/>
        </w:rPr>
        <w:t>creat</w:t>
      </w:r>
      <w:r>
        <w:rPr>
          <w:rFonts w:asciiTheme="majorHAnsi" w:hAnsiTheme="majorHAnsi" w:cstheme="majorHAnsi"/>
          <w:color w:val="000000" w:themeColor="text1"/>
        </w:rPr>
        <w:t>s</w:t>
      </w:r>
      <w:r w:rsidRPr="00AD4C5F">
        <w:rPr>
          <w:rFonts w:asciiTheme="majorHAnsi" w:hAnsiTheme="majorHAnsi" w:cstheme="majorHAnsi"/>
          <w:color w:val="000000" w:themeColor="text1"/>
        </w:rPr>
        <w:t>e</w:t>
      </w:r>
      <w:proofErr w:type="spellEnd"/>
      <w:r w:rsidRPr="00AD4C5F">
        <w:rPr>
          <w:rFonts w:asciiTheme="majorHAnsi" w:hAnsiTheme="majorHAnsi" w:cstheme="majorHAnsi"/>
          <w:color w:val="000000" w:themeColor="text1"/>
        </w:rPr>
        <w:t xml:space="preserv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w:t>
      </w:r>
      <w:r w:rsidR="004A3681">
        <w:rPr>
          <w:rFonts w:asciiTheme="majorHAnsi" w:hAnsiTheme="majorHAnsi" w:cstheme="majorHAnsi"/>
          <w:color w:val="000000" w:themeColor="text1"/>
        </w:rPr>
        <w:t xml:space="preserve"> by states</w:t>
      </w:r>
      <w:r w:rsidRPr="00AD4C5F">
        <w:rPr>
          <w:rFonts w:asciiTheme="majorHAnsi" w:hAnsiTheme="majorHAnsi" w:cstheme="majorHAnsi"/>
          <w:color w:val="000000" w:themeColor="text1"/>
        </w:rPr>
        <w:t xml:space="preserve"> causes escalating space wars</w:t>
      </w:r>
    </w:p>
    <w:p w14:paraId="341CFE28" w14:textId="77777777" w:rsidR="00E4376E" w:rsidRPr="00AD4C5F" w:rsidRDefault="00E4376E" w:rsidP="00E4376E">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AD4C5F">
        <w:rPr>
          <w:rFonts w:asciiTheme="majorHAnsi" w:hAnsiTheme="majorHAnsi" w:cstheme="majorHAnsi"/>
          <w:color w:val="000000" w:themeColor="text1"/>
          <w:sz w:val="16"/>
          <w:szCs w:val="16"/>
        </w:rPr>
        <w:t>Senjuti</w:t>
      </w:r>
      <w:proofErr w:type="spellEnd"/>
      <w:r w:rsidRPr="00AD4C5F">
        <w:rPr>
          <w:rFonts w:asciiTheme="majorHAnsi" w:hAnsiTheme="majorHAnsi" w:cstheme="majorHAnsi"/>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2"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574F15C1" w14:textId="3E6B846A" w:rsidR="00E4376E" w:rsidRDefault="00E4376E" w:rsidP="00E4376E">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w:t>
      </w:r>
      <w:proofErr w:type="spellStart"/>
      <w:r w:rsidRPr="00AD4C5F">
        <w:rPr>
          <w:rFonts w:asciiTheme="majorHAnsi" w:hAnsiTheme="majorHAnsi" w:cstheme="majorHAnsi"/>
          <w:color w:val="000000" w:themeColor="text1"/>
          <w:sz w:val="16"/>
        </w:rPr>
        <w:t>legalise</w:t>
      </w:r>
      <w:proofErr w:type="spellEnd"/>
      <w:r w:rsidRPr="00AD4C5F">
        <w:rPr>
          <w:rFonts w:asciiTheme="majorHAnsi" w:hAnsiTheme="majorHAnsi" w:cstheme="majorHAnsi"/>
          <w:color w:val="000000" w:themeColor="text1"/>
          <w:sz w:val="16"/>
        </w:rPr>
        <w:t xml:space="preserve"> material extraction from the moon and other celestial bodies by private companies in the US, </w:t>
      </w:r>
      <w:r w:rsidRPr="00AD4C5F">
        <w:rPr>
          <w:rStyle w:val="Style13ptBold"/>
          <w:rFonts w:asciiTheme="majorHAnsi" w:hAnsiTheme="majorHAnsi" w:cstheme="majorHAnsi"/>
          <w:color w:val="000000" w:themeColor="text1"/>
          <w:sz w:val="16"/>
        </w:rPr>
        <w:t xml:space="preserve">the US government </w:t>
      </w:r>
      <w:proofErr w:type="spellStart"/>
      <w:r w:rsidRPr="00AD4C5F">
        <w:rPr>
          <w:rStyle w:val="Style13ptBold"/>
          <w:rFonts w:asciiTheme="majorHAnsi" w:hAnsiTheme="majorHAnsi" w:cstheme="majorHAnsi"/>
          <w:color w:val="000000" w:themeColor="text1"/>
          <w:sz w:val="16"/>
        </w:rPr>
        <w:t>legalised</w:t>
      </w:r>
      <w:proofErr w:type="spellEnd"/>
      <w:r w:rsidRPr="00AD4C5F">
        <w:rPr>
          <w:rStyle w:val="Style13ptBold"/>
          <w:rFonts w:asciiTheme="majorHAnsi" w:hAnsiTheme="majorHAnsi" w:cstheme="majorHAnsi"/>
          <w:color w:val="000000" w:themeColor="text1"/>
          <w:sz w:val="16"/>
        </w:rPr>
        <w:t xml:space="preserve">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2015.[</w:t>
      </w:r>
      <w:proofErr w:type="gramEnd"/>
      <w:r w:rsidRPr="00AD4C5F">
        <w:rPr>
          <w:rFonts w:asciiTheme="majorHAnsi" w:hAnsiTheme="majorHAnsi" w:cstheme="majorHAnsi"/>
          <w:color w:val="000000" w:themeColor="text1"/>
          <w:sz w:val="16"/>
        </w:rPr>
        <w:t xml:space="preserve">xxvii] This move was heartily welcomed by the private companies as it provided legitimacy to their planned activities. Subsequently in 2017, Luxembourg followed </w:t>
      </w:r>
      <w:proofErr w:type="gramStart"/>
      <w:r w:rsidRPr="00AD4C5F">
        <w:rPr>
          <w:rFonts w:asciiTheme="majorHAnsi" w:hAnsiTheme="majorHAnsi" w:cstheme="majorHAnsi"/>
          <w:color w:val="000000" w:themeColor="text1"/>
          <w:sz w:val="16"/>
        </w:rPr>
        <w:t>suit.[</w:t>
      </w:r>
      <w:proofErr w:type="gramEnd"/>
      <w:r w:rsidRPr="00AD4C5F">
        <w:rPr>
          <w:rFonts w:asciiTheme="majorHAnsi" w:hAnsiTheme="majorHAnsi" w:cstheme="majorHAnsi"/>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D4C5F">
        <w:rPr>
          <w:rFonts w:asciiTheme="majorHAnsi" w:hAnsiTheme="majorHAnsi" w:cstheme="majorHAnsi"/>
          <w:color w:val="000000" w:themeColor="text1"/>
          <w:sz w:val="16"/>
        </w:rPr>
        <w:t>mining.[</w:t>
      </w:r>
      <w:proofErr w:type="gramEnd"/>
      <w:r w:rsidRPr="00AD4C5F">
        <w:rPr>
          <w:rFonts w:asciiTheme="majorHAnsi" w:hAnsiTheme="majorHAnsi" w:cstheme="majorHAnsi"/>
          <w:color w:val="000000" w:themeColor="text1"/>
          <w:sz w:val="16"/>
        </w:rPr>
        <w:t xml:space="preserve">xxix] In the backdrop of a thriving steel industry that faced trade recession during the oil crisis of 1973, Luxembourg is trying to </w:t>
      </w:r>
      <w:proofErr w:type="spellStart"/>
      <w:r w:rsidRPr="00AD4C5F">
        <w:rPr>
          <w:rFonts w:asciiTheme="majorHAnsi" w:hAnsiTheme="majorHAnsi" w:cstheme="majorHAnsi"/>
          <w:color w:val="000000" w:themeColor="text1"/>
          <w:sz w:val="16"/>
        </w:rPr>
        <w:t>capitalise</w:t>
      </w:r>
      <w:proofErr w:type="spellEnd"/>
      <w:r w:rsidRPr="00AD4C5F">
        <w:rPr>
          <w:rFonts w:asciiTheme="majorHAnsi" w:hAnsiTheme="majorHAnsi" w:cstheme="majorHAnsi"/>
          <w:color w:val="000000" w:themeColor="text1"/>
          <w:sz w:val="16"/>
        </w:rPr>
        <w:t xml:space="preserve"> on the potential of space mining. As Prime Minister Xavier </w:t>
      </w:r>
      <w:proofErr w:type="spellStart"/>
      <w:r w:rsidRPr="00AD4C5F">
        <w:rPr>
          <w:rFonts w:asciiTheme="majorHAnsi" w:hAnsiTheme="majorHAnsi" w:cstheme="majorHAnsi"/>
          <w:color w:val="000000" w:themeColor="text1"/>
          <w:sz w:val="16"/>
        </w:rPr>
        <w:t>Bettel</w:t>
      </w:r>
      <w:proofErr w:type="spellEnd"/>
      <w:r w:rsidRPr="00AD4C5F">
        <w:rPr>
          <w:rFonts w:asciiTheme="majorHAnsi" w:hAnsiTheme="majorHAnsi" w:cstheme="majorHAnsi"/>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w:t>
      </w:r>
      <w:proofErr w:type="gramStart"/>
      <w:r w:rsidRPr="00AD4C5F">
        <w:rPr>
          <w:rFonts w:asciiTheme="majorHAnsi" w:hAnsiTheme="majorHAnsi" w:cstheme="majorHAnsi"/>
          <w:color w:val="000000" w:themeColor="text1"/>
          <w:sz w:val="16"/>
        </w:rPr>
        <w:t>fairly analogous</w:t>
      </w:r>
      <w:proofErr w:type="gramEnd"/>
      <w:r w:rsidRPr="00AD4C5F">
        <w:rPr>
          <w:rFonts w:asciiTheme="majorHAnsi" w:hAnsiTheme="majorHAnsi" w:cstheme="majorHAnsi"/>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D4C5F">
        <w:rPr>
          <w:rFonts w:asciiTheme="majorHAnsi" w:hAnsiTheme="majorHAnsi" w:cstheme="majorHAnsi"/>
          <w:color w:val="000000" w:themeColor="text1"/>
          <w:sz w:val="16"/>
        </w:rPr>
        <w:t>country.[</w:t>
      </w:r>
      <w:proofErr w:type="gramEnd"/>
      <w:r w:rsidRPr="00AD4C5F">
        <w:rPr>
          <w:rFonts w:asciiTheme="majorHAnsi" w:hAnsiTheme="majorHAnsi" w:cstheme="majorHAnsi"/>
          <w:color w:val="000000" w:themeColor="text1"/>
          <w:sz w:val="16"/>
        </w:rPr>
        <w:t xml:space="preserve">xxxiii] In 2017, Japan entered into a five-year agreement with Luxembourg for mining operations in celestial bodies. Japan today appears a step closer to </w:t>
      </w:r>
      <w:proofErr w:type="spellStart"/>
      <w:r w:rsidRPr="00AD4C5F">
        <w:rPr>
          <w:rFonts w:asciiTheme="majorHAnsi" w:hAnsiTheme="majorHAnsi" w:cstheme="majorHAnsi"/>
          <w:color w:val="000000" w:themeColor="text1"/>
          <w:sz w:val="16"/>
        </w:rPr>
        <w:t>realising</w:t>
      </w:r>
      <w:proofErr w:type="spellEnd"/>
      <w:r w:rsidRPr="00AD4C5F">
        <w:rPr>
          <w:rFonts w:asciiTheme="majorHAnsi" w:hAnsiTheme="majorHAnsi" w:cstheme="majorHAnsi"/>
          <w:color w:val="000000" w:themeColor="text1"/>
          <w:sz w:val="16"/>
        </w:rPr>
        <w:t xml:space="preserve"> its objective of asteroid mining with two Japanese rovers, Minerva II-1, of JAXA landing on the surface of the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AD4C5F">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AD4C5F">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AD4C5F">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AD4C5F">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w:t>
      </w:r>
      <w:r w:rsidRPr="00AD4C5F">
        <w:rPr>
          <w:rFonts w:asciiTheme="majorHAnsi" w:hAnsiTheme="majorHAnsi" w:cstheme="majorHAnsi"/>
          <w:color w:val="000000" w:themeColor="text1"/>
          <w:sz w:val="16"/>
        </w:rPr>
        <w:lastRenderedPageBreak/>
        <w:t xml:space="preserve">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color w:val="000000" w:themeColor="text1"/>
          <w:sz w:val="16"/>
        </w:rPr>
        <w:t>China and Russia are among those countries that are following on the path of the US</w:t>
      </w:r>
      <w:r w:rsidRPr="00AD4C5F">
        <w:rPr>
          <w:rFonts w:asciiTheme="majorHAnsi" w:hAnsiTheme="majorHAnsi" w:cstheme="majorHAnsi"/>
          <w:color w:val="000000" w:themeColor="text1"/>
          <w:sz w:val="16"/>
        </w:rPr>
        <w:t xml:space="preserve"> and Luxembourg in undertaking mining missions in space. According to media reports, Ye </w:t>
      </w:r>
      <w:proofErr w:type="spellStart"/>
      <w:r w:rsidRPr="00AD4C5F">
        <w:rPr>
          <w:rFonts w:asciiTheme="majorHAnsi" w:hAnsiTheme="majorHAnsi" w:cstheme="majorHAnsi"/>
          <w:color w:val="000000" w:themeColor="text1"/>
          <w:sz w:val="16"/>
        </w:rPr>
        <w:t>Peijian</w:t>
      </w:r>
      <w:proofErr w:type="spellEnd"/>
      <w:r w:rsidRPr="00AD4C5F">
        <w:rPr>
          <w:rFonts w:asciiTheme="majorHAnsi" w:hAnsiTheme="majorHAnsi" w:cstheme="majorHAnsi"/>
          <w:color w:val="000000" w:themeColor="text1"/>
          <w:sz w:val="16"/>
        </w:rPr>
        <w:t xml:space="preserve">, chief commander and designer of China’s lunar exploration </w:t>
      </w:r>
      <w:proofErr w:type="spellStart"/>
      <w:r w:rsidRPr="00AD4C5F">
        <w:rPr>
          <w:rFonts w:asciiTheme="majorHAnsi" w:hAnsiTheme="majorHAnsi" w:cstheme="majorHAnsi"/>
          <w:color w:val="000000" w:themeColor="text1"/>
          <w:sz w:val="16"/>
        </w:rPr>
        <w:t>programme</w:t>
      </w:r>
      <w:proofErr w:type="spellEnd"/>
      <w:r w:rsidRPr="00AD4C5F">
        <w:rPr>
          <w:rFonts w:asciiTheme="majorHAnsi" w:hAnsiTheme="majorHAnsi" w:cstheme="majorHAnsi"/>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6"/>
        </w:rPr>
        <w:t>rationalise</w:t>
      </w:r>
      <w:proofErr w:type="spellEnd"/>
      <w:r w:rsidRPr="00AD4C5F">
        <w:rPr>
          <w:rFonts w:asciiTheme="majorHAnsi" w:hAnsiTheme="majorHAnsi" w:cstheme="majorHAnsi"/>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Chinese scientists are working on missions to “bring back a whole asteroid weighing several hundred </w:t>
      </w:r>
      <w:proofErr w:type="spellStart"/>
      <w:r w:rsidRPr="00AD4C5F">
        <w:rPr>
          <w:rStyle w:val="Style13ptBold"/>
          <w:rFonts w:asciiTheme="majorHAnsi" w:hAnsiTheme="majorHAnsi" w:cstheme="majorHAnsi"/>
          <w:color w:val="000000" w:themeColor="text1"/>
          <w:sz w:val="16"/>
        </w:rPr>
        <w:t>tonnes</w:t>
      </w:r>
      <w:proofErr w:type="spellEnd"/>
      <w:r w:rsidRPr="00AD4C5F">
        <w:rPr>
          <w:rStyle w:val="Style13ptBold"/>
          <w:rFonts w:asciiTheme="majorHAnsi" w:hAnsiTheme="majorHAnsi" w:cstheme="majorHAnsi"/>
          <w:color w:val="000000" w:themeColor="text1"/>
          <w:sz w:val="16"/>
        </w:rPr>
        <w:t>,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D4C5F">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AD4C5F">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6"/>
        </w:rPr>
        <w:t>Ananyev</w:t>
      </w:r>
      <w:proofErr w:type="spellEnd"/>
      <w:r w:rsidRPr="00AD4C5F">
        <w:rPr>
          <w:rFonts w:asciiTheme="majorHAnsi" w:hAnsiTheme="majorHAnsi" w:cstheme="majorHAnsi"/>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D4C5F">
        <w:rPr>
          <w:rFonts w:asciiTheme="majorHAnsi" w:hAnsiTheme="majorHAnsi" w:cstheme="majorHAnsi"/>
          <w:color w:val="000000" w:themeColor="text1"/>
          <w:sz w:val="16"/>
        </w:rPr>
        <w:t>Dauria</w:t>
      </w:r>
      <w:proofErr w:type="spellEnd"/>
      <w:r w:rsidRPr="00AD4C5F">
        <w:rPr>
          <w:rFonts w:asciiTheme="majorHAnsi" w:hAnsiTheme="majorHAnsi" w:cstheme="majorHAnsi"/>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Moscow may not have yet actively pursued space mining and resource extraction, but it is likely to pick up pace in the coming years alongside global efforts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Moscow</w:t>
      </w:r>
      <w:r w:rsidRPr="00AD4C5F">
        <w:rPr>
          <w:rStyle w:val="StyleUnderline"/>
          <w:rFonts w:asciiTheme="majorHAnsi" w:hAnsiTheme="majorHAnsi" w:cstheme="majorHAnsi"/>
        </w:rPr>
        <w:t xml:space="preserve"> clearly </w:t>
      </w:r>
      <w:r w:rsidRPr="00AD4C5F">
        <w:rPr>
          <w:rStyle w:val="StyleUnderline"/>
          <w:rFonts w:asciiTheme="majorHAnsi" w:hAnsiTheme="majorHAnsi" w:cstheme="majorHAnsi"/>
          <w:highlight w:val="green"/>
        </w:rPr>
        <w:t>has a capacity gap in terms of funding</w:t>
      </w:r>
      <w:r w:rsidRPr="00AD4C5F">
        <w:rPr>
          <w:rStyle w:val="StyleUnderline"/>
          <w:rFonts w:asciiTheme="majorHAnsi" w:hAnsiTheme="majorHAnsi" w:cstheme="majorHAnsi"/>
        </w:rPr>
        <w:t xml:space="preserve">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Indian Space Research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D4C5F">
        <w:rPr>
          <w:rFonts w:asciiTheme="majorHAnsi" w:hAnsiTheme="majorHAnsi" w:cstheme="majorHAnsi"/>
          <w:color w:val="000000" w:themeColor="text1"/>
          <w:sz w:val="16"/>
        </w:rPr>
        <w:t>characterised</w:t>
      </w:r>
      <w:proofErr w:type="spellEnd"/>
      <w:r w:rsidRPr="00AD4C5F">
        <w:rPr>
          <w:rFonts w:asciiTheme="majorHAnsi" w:hAnsiTheme="majorHAnsi" w:cstheme="majorHAnsi"/>
          <w:color w:val="000000" w:themeColor="text1"/>
          <w:sz w:val="16"/>
        </w:rPr>
        <w:t xml:space="preserve"> by an Indian commentator as “aspirational” and “emotional”, clearly conceding that the country’s technological wherewithal is yet to be </w:t>
      </w:r>
      <w:proofErr w:type="gramStart"/>
      <w:r w:rsidRPr="00AD4C5F">
        <w:rPr>
          <w:rFonts w:asciiTheme="majorHAnsi" w:hAnsiTheme="majorHAnsi" w:cstheme="majorHAnsi"/>
          <w:color w:val="000000" w:themeColor="text1"/>
          <w:sz w:val="16"/>
        </w:rPr>
        <w:t>adequate.[</w:t>
      </w:r>
      <w:proofErr w:type="gramEnd"/>
      <w:r w:rsidRPr="00AD4C5F">
        <w:rPr>
          <w:rFonts w:asciiTheme="majorHAnsi" w:hAnsiTheme="majorHAnsi" w:cstheme="majorHAnsi"/>
          <w:color w:val="000000" w:themeColor="text1"/>
          <w:sz w:val="16"/>
        </w:rPr>
        <w:t>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xlix] Whether such </w:t>
      </w:r>
      <w:proofErr w:type="spellStart"/>
      <w:r w:rsidRPr="00AD4C5F">
        <w:rPr>
          <w:rFonts w:asciiTheme="majorHAnsi" w:hAnsiTheme="majorHAnsi" w:cstheme="majorHAnsi"/>
          <w:color w:val="000000" w:themeColor="text1"/>
          <w:sz w:val="16"/>
        </w:rPr>
        <w:t>legalisation</w:t>
      </w:r>
      <w:proofErr w:type="spellEnd"/>
      <w:r w:rsidRPr="00AD4C5F">
        <w:rPr>
          <w:rFonts w:asciiTheme="majorHAnsi" w:hAnsiTheme="majorHAnsi" w:cstheme="majorHAnsi"/>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D4C5F">
        <w:rPr>
          <w:rFonts w:asciiTheme="majorHAnsi" w:hAnsiTheme="majorHAnsi" w:cstheme="majorHAnsi"/>
          <w:color w:val="000000" w:themeColor="text1"/>
          <w:sz w:val="16"/>
        </w:rPr>
        <w:t>emphasising</w:t>
      </w:r>
      <w:proofErr w:type="spellEnd"/>
      <w:r w:rsidRPr="00AD4C5F">
        <w:rPr>
          <w:rFonts w:asciiTheme="majorHAnsi" w:hAnsiTheme="majorHAnsi" w:cstheme="majorHAnsi"/>
          <w:color w:val="000000" w:themeColor="text1"/>
          <w:sz w:val="16"/>
        </w:rPr>
        <w:t xml:space="preserve"> aspects such as the “common heritage of mankind”. These </w:t>
      </w:r>
      <w:r w:rsidRPr="00AD4C5F">
        <w:rPr>
          <w:rStyle w:val="Style13ptBold"/>
          <w:rFonts w:asciiTheme="majorHAnsi" w:hAnsiTheme="majorHAnsi" w:cstheme="majorHAnsi"/>
          <w:color w:val="000000" w:themeColor="text1"/>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D4C5F">
        <w:rPr>
          <w:rFonts w:asciiTheme="majorHAnsi" w:hAnsiTheme="majorHAnsi" w:cstheme="majorHAnsi"/>
          <w:color w:val="000000" w:themeColor="text1"/>
          <w:sz w:val="16"/>
        </w:rPr>
        <w:t>authorised</w:t>
      </w:r>
      <w:proofErr w:type="spellEnd"/>
      <w:r w:rsidRPr="00AD4C5F">
        <w:rPr>
          <w:rFonts w:asciiTheme="majorHAnsi" w:hAnsiTheme="majorHAnsi" w:cstheme="majorHAnsi"/>
          <w:color w:val="000000" w:themeColor="text1"/>
          <w:sz w:val="16"/>
        </w:rPr>
        <w:t xml:space="preserve"> companies to claim exclusive ownership over extracted resources (but not of the asteroid itself). Proponents argue that since no sovereign nation is </w:t>
      </w:r>
      <w:proofErr w:type="gramStart"/>
      <w:r w:rsidRPr="00AD4C5F">
        <w:rPr>
          <w:rFonts w:asciiTheme="majorHAnsi" w:hAnsiTheme="majorHAnsi" w:cstheme="majorHAnsi"/>
          <w:color w:val="000000" w:themeColor="text1"/>
          <w:sz w:val="16"/>
        </w:rPr>
        <w:t>actually asserting</w:t>
      </w:r>
      <w:proofErr w:type="gramEnd"/>
      <w:r w:rsidRPr="00AD4C5F">
        <w:rPr>
          <w:rFonts w:asciiTheme="majorHAnsi" w:hAnsiTheme="majorHAnsi" w:cstheme="majorHAnsi"/>
          <w:color w:val="000000" w:themeColor="text1"/>
          <w:sz w:val="16"/>
        </w:rPr>
        <w:t xml:space="preserve"> rights over an area of outer space, instead, it is only a private unit claiming rights over singular resources, the treaty norm, “national appropriation by claim of sovereignty”, is not </w:t>
      </w:r>
      <w:r w:rsidRPr="00AD4C5F">
        <w:rPr>
          <w:rFonts w:asciiTheme="majorHAnsi" w:hAnsiTheme="majorHAnsi" w:cstheme="majorHAnsi"/>
          <w:color w:val="000000" w:themeColor="text1"/>
          <w:sz w:val="16"/>
        </w:rPr>
        <w:lastRenderedPageBreak/>
        <w:t>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D4C5F">
        <w:rPr>
          <w:rFonts w:asciiTheme="majorHAnsi" w:hAnsiTheme="majorHAnsi" w:cstheme="majorHAnsi"/>
          <w:color w:val="000000" w:themeColor="text1"/>
          <w:sz w:val="16"/>
        </w:rPr>
        <w:t>Agreement,[</w:t>
      </w:r>
      <w:proofErr w:type="gramEnd"/>
      <w:r w:rsidRPr="00AD4C5F">
        <w:rPr>
          <w:rFonts w:asciiTheme="majorHAnsi" w:hAnsiTheme="majorHAnsi" w:cstheme="majorHAnsi"/>
          <w:color w:val="000000" w:themeColor="text1"/>
          <w:sz w:val="16"/>
        </w:rPr>
        <w:t xml:space="preserve">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Applying literal interpretation of the OST, there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xml:space="preserve">. That resource extraction is contemplated, albeit implicitly, in the OST, is nothing but logical. Not only have such claims of possessory rights not been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in the past</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AD4C5F">
        <w:rPr>
          <w:rStyle w:val="Emphasis"/>
          <w:rFonts w:asciiTheme="majorHAnsi" w:hAnsiTheme="majorHAnsi" w:cstheme="majorHAnsi"/>
          <w:highlight w:val="green"/>
        </w:rPr>
        <w:t xml:space="preserve">global consensus regarding its </w:t>
      </w:r>
      <w:proofErr w:type="gramStart"/>
      <w:r w:rsidRPr="00AD4C5F">
        <w:rPr>
          <w:rStyle w:val="Emphasis"/>
          <w:rFonts w:asciiTheme="majorHAnsi" w:hAnsiTheme="majorHAnsi" w:cstheme="majorHAnsi"/>
          <w:highlight w:val="green"/>
        </w:rPr>
        <w:t>illegality</w:t>
      </w:r>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the </w:t>
      </w:r>
      <w:proofErr w:type="spellStart"/>
      <w:r w:rsidRPr="00AD4C5F">
        <w:rPr>
          <w:rStyle w:val="Style13ptBold"/>
          <w:rFonts w:asciiTheme="majorHAnsi" w:hAnsiTheme="majorHAnsi" w:cstheme="majorHAnsi"/>
          <w:color w:val="000000" w:themeColor="text1"/>
        </w:rPr>
        <w:t>legalisation</w:t>
      </w:r>
      <w:proofErr w:type="spellEnd"/>
      <w:r w:rsidRPr="00AD4C5F">
        <w:rPr>
          <w:rStyle w:val="Style13ptBold"/>
          <w:rFonts w:asciiTheme="majorHAnsi" w:hAnsiTheme="majorHAnsi" w:cstheme="majorHAnsi"/>
          <w:color w:val="000000" w:themeColor="text1"/>
        </w:rPr>
        <w:t xml:space="preserve">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Yet</w:t>
      </w:r>
      <w:r w:rsidRPr="00AD4C5F">
        <w:rPr>
          <w:rStyle w:val="Style13ptBold"/>
          <w:rFonts w:asciiTheme="majorHAnsi" w:hAnsiTheme="majorHAnsi" w:cstheme="majorHAnsi"/>
          <w:color w:val="000000" w:themeColor="text1"/>
        </w:rPr>
        <w:t>, there is</w:t>
      </w:r>
      <w:r w:rsidRPr="00AD4C5F">
        <w:rPr>
          <w:rStyle w:val="Style13ptBold"/>
          <w:rFonts w:asciiTheme="majorHAnsi" w:hAnsiTheme="majorHAnsi" w:cstheme="majorHAnsi"/>
          <w:color w:val="000000" w:themeColor="text1"/>
          <w:sz w:val="16"/>
          <w:highlight w:val="green"/>
        </w:rPr>
        <w:t xml:space="preserve"> </w:t>
      </w:r>
      <w:r w:rsidRPr="00AD4C5F">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AD4C5F">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AD4C5F">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w:t>
      </w:r>
      <w:proofErr w:type="gramEnd"/>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D4C5F">
        <w:rPr>
          <w:rFonts w:asciiTheme="majorHAnsi" w:hAnsiTheme="majorHAnsi" w:cstheme="majorHAnsi"/>
          <w:color w:val="000000" w:themeColor="text1"/>
          <w:sz w:val="16"/>
        </w:rPr>
        <w:t>utilisation</w:t>
      </w:r>
      <w:proofErr w:type="spellEnd"/>
      <w:r w:rsidRPr="00AD4C5F">
        <w:rPr>
          <w:rFonts w:asciiTheme="majorHAnsi" w:hAnsiTheme="majorHAnsi" w:cstheme="majorHAnsi"/>
          <w:color w:val="000000" w:themeColor="text1"/>
          <w:sz w:val="16"/>
        </w:rPr>
        <w:t xml:space="preserve"> and ownership of the deep seabed’s resources are exclusively structured around the International Seabed Authority (ISA), which is responsible for </w:t>
      </w:r>
      <w:proofErr w:type="spellStart"/>
      <w:r w:rsidRPr="00AD4C5F">
        <w:rPr>
          <w:rFonts w:asciiTheme="majorHAnsi" w:hAnsiTheme="majorHAnsi" w:cstheme="majorHAnsi"/>
          <w:color w:val="000000" w:themeColor="text1"/>
          <w:sz w:val="16"/>
        </w:rPr>
        <w:t>organising</w:t>
      </w:r>
      <w:proofErr w:type="spellEnd"/>
      <w:r w:rsidRPr="00AD4C5F">
        <w:rPr>
          <w:rFonts w:asciiTheme="majorHAnsi" w:hAnsiTheme="majorHAnsi" w:cstheme="majorHAnsi"/>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D4C5F">
        <w:rPr>
          <w:rFonts w:asciiTheme="majorHAnsi" w:hAnsiTheme="majorHAnsi" w:cstheme="majorHAnsi"/>
          <w:color w:val="000000" w:themeColor="text1"/>
          <w:sz w:val="16"/>
        </w:rPr>
        <w:t>self-centred</w:t>
      </w:r>
      <w:proofErr w:type="spellEnd"/>
      <w:r w:rsidRPr="00AD4C5F">
        <w:rPr>
          <w:rFonts w:asciiTheme="majorHAnsi" w:hAnsiTheme="majorHAnsi" w:cstheme="majorHAnsi"/>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AD4C5F">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AD4C5F">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AD4C5F">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AD4C5F">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AD4C5F">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w:t>
      </w:r>
      <w:proofErr w:type="spellStart"/>
      <w:r w:rsidRPr="00AD4C5F">
        <w:rPr>
          <w:rStyle w:val="StyleUnderline"/>
          <w:rFonts w:asciiTheme="majorHAnsi" w:hAnsiTheme="majorHAnsi" w:cstheme="majorHAnsi"/>
        </w:rPr>
        <w:t>realisation</w:t>
      </w:r>
      <w:proofErr w:type="spellEnd"/>
      <w:r w:rsidRPr="00AD4C5F">
        <w:rPr>
          <w:rStyle w:val="StyleUnderline"/>
          <w:rFonts w:asciiTheme="majorHAnsi" w:hAnsiTheme="majorHAnsi" w:cstheme="majorHAnsi"/>
        </w:rPr>
        <w:t xml:space="preserve"> of space exploitation </w:t>
      </w:r>
      <w:r w:rsidRPr="00AD4C5F">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AD4C5F">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AD4C5F">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AD4C5F">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states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AD4C5F">
        <w:rPr>
          <w:rStyle w:val="Emphasis"/>
          <w:rFonts w:asciiTheme="majorHAnsi" w:hAnsiTheme="majorHAnsi" w:cstheme="majorHAnsi"/>
          <w:highlight w:val="green"/>
        </w:rPr>
        <w:t>clear and urgent need</w:t>
      </w:r>
      <w:r w:rsidRPr="00AD4C5F">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xml:space="preserve">. Experts have articulated that these could possibly be addressed under the existing property law principles or old mining law </w:t>
      </w:r>
      <w:proofErr w:type="gramStart"/>
      <w:r w:rsidRPr="00AD4C5F">
        <w:rPr>
          <w:rFonts w:asciiTheme="majorHAnsi" w:hAnsiTheme="majorHAnsi" w:cstheme="majorHAnsi"/>
          <w:color w:val="000000" w:themeColor="text1"/>
          <w:sz w:val="16"/>
        </w:rPr>
        <w:t>principles.[</w:t>
      </w:r>
      <w:proofErr w:type="gramEnd"/>
      <w:r w:rsidRPr="00AD4C5F">
        <w:rPr>
          <w:rFonts w:asciiTheme="majorHAnsi" w:hAnsiTheme="majorHAnsi" w:cstheme="majorHAnsi"/>
          <w:color w:val="000000" w:themeColor="text1"/>
          <w:sz w:val="16"/>
        </w:rPr>
        <w:t>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w:t>
      </w:r>
      <w:r w:rsidRPr="00AD4C5F">
        <w:rPr>
          <w:rFonts w:asciiTheme="majorHAnsi" w:hAnsiTheme="majorHAnsi" w:cstheme="majorHAnsi"/>
          <w:color w:val="000000" w:themeColor="text1"/>
          <w:sz w:val="16"/>
        </w:rPr>
        <w:lastRenderedPageBreak/>
        <w:t xml:space="preserve">related to resource extraction and space mining. Since there are a good number of commercial players playing a formidable role in asteroid mining, there </w:t>
      </w:r>
      <w:proofErr w:type="gramStart"/>
      <w:r w:rsidRPr="00AD4C5F">
        <w:rPr>
          <w:rFonts w:asciiTheme="majorHAnsi" w:hAnsiTheme="majorHAnsi" w:cstheme="majorHAnsi"/>
          <w:color w:val="000000" w:themeColor="text1"/>
          <w:sz w:val="16"/>
        </w:rPr>
        <w:t>has to</w:t>
      </w:r>
      <w:proofErr w:type="gramEnd"/>
      <w:r w:rsidRPr="00AD4C5F">
        <w:rPr>
          <w:rFonts w:asciiTheme="majorHAnsi" w:hAnsiTheme="majorHAnsi" w:cstheme="majorHAnsi"/>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D4C5F">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782DDC">
        <w:rPr>
          <w:rStyle w:val="StyleUnderline"/>
          <w:highlight w:val="green"/>
        </w:rPr>
        <w:t>A sound legal environment will protect both the company</w:t>
      </w:r>
      <w:r w:rsidRPr="00782DDC">
        <w:rPr>
          <w:rStyle w:val="StyleUnderline"/>
        </w:rPr>
        <w:t xml:space="preserve"> performing operations </w:t>
      </w:r>
      <w:r w:rsidRPr="00782DDC">
        <w:rPr>
          <w:rStyle w:val="StyleUnderline"/>
          <w:highlight w:val="green"/>
        </w:rPr>
        <w:t>and</w:t>
      </w:r>
      <w:r w:rsidRPr="00782DDC">
        <w:rPr>
          <w:rStyle w:val="StyleUnderline"/>
        </w:rPr>
        <w:t xml:space="preserve"> its </w:t>
      </w:r>
      <w:r w:rsidRPr="00782DDC">
        <w:rPr>
          <w:rStyle w:val="StyleUnderline"/>
          <w:highlight w:val="green"/>
        </w:rPr>
        <w:t>beneficiaries</w:t>
      </w:r>
      <w:r w:rsidRPr="00782DDC">
        <w:rPr>
          <w:rStyle w:val="StyleUnderline"/>
        </w:rPr>
        <w:t>, while ensuring even-handed resource allocation. In addition, regulations spelling out safety standards and identifying safety zones around mining operations could be useful in</w:t>
      </w:r>
      <w:r w:rsidRPr="00AD4C5F">
        <w:rPr>
          <w:rStyle w:val="Style13ptBold"/>
          <w:rFonts w:asciiTheme="majorHAnsi" w:hAnsiTheme="majorHAnsi" w:cstheme="majorHAnsi"/>
          <w:color w:val="000000" w:themeColor="text1"/>
        </w:rPr>
        <w:t xml:space="preserve"> ensuring safe and secure operations in outer space</w:t>
      </w:r>
      <w:r w:rsidRPr="00AD4C5F">
        <w:rPr>
          <w:rFonts w:asciiTheme="majorHAnsi" w:hAnsiTheme="majorHAnsi" w:cstheme="majorHAnsi"/>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proofErr w:type="spellStart"/>
      <w:r w:rsidRPr="00AD4C5F">
        <w:rPr>
          <w:rStyle w:val="StyleUnderline"/>
          <w:rFonts w:asciiTheme="majorHAnsi" w:hAnsiTheme="majorHAnsi" w:cstheme="majorHAnsi"/>
          <w:color w:val="000000" w:themeColor="text1"/>
        </w:rPr>
        <w:t>authorisation</w:t>
      </w:r>
      <w:proofErr w:type="spellEnd"/>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D4C5F">
        <w:rPr>
          <w:rFonts w:asciiTheme="majorHAnsi" w:hAnsiTheme="majorHAnsi" w:cstheme="majorHAnsi"/>
          <w:color w:val="000000" w:themeColor="text1"/>
          <w:sz w:val="16"/>
        </w:rPr>
        <w:t>Group,[</w:t>
      </w:r>
      <w:proofErr w:type="gramEnd"/>
      <w:r w:rsidRPr="00AD4C5F">
        <w:rPr>
          <w:rFonts w:asciiTheme="majorHAnsi" w:hAnsiTheme="majorHAnsi" w:cstheme="majorHAnsi"/>
          <w:color w:val="000000" w:themeColor="text1"/>
          <w:sz w:val="16"/>
        </w:rPr>
        <w:t>lxvii] established with the purpose of “assess[</w:t>
      </w:r>
      <w:proofErr w:type="spellStart"/>
      <w:r w:rsidRPr="00AD4C5F">
        <w:rPr>
          <w:rFonts w:asciiTheme="majorHAnsi" w:hAnsiTheme="majorHAnsi" w:cstheme="majorHAnsi"/>
          <w:color w:val="000000" w:themeColor="text1"/>
          <w:sz w:val="16"/>
        </w:rPr>
        <w:t>ing</w:t>
      </w:r>
      <w:proofErr w:type="spellEnd"/>
      <w:r w:rsidRPr="00AD4C5F">
        <w:rPr>
          <w:rFonts w:asciiTheme="majorHAnsi" w:hAnsiTheme="majorHAnsi" w:cstheme="majorHAnsi"/>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D4C5F">
        <w:rPr>
          <w:rStyle w:val="Style13ptBold"/>
          <w:rFonts w:asciiTheme="majorHAnsi" w:hAnsiTheme="majorHAnsi" w:cstheme="majorHAnsi"/>
          <w:color w:val="000000" w:themeColor="text1"/>
          <w:highlight w:val="green"/>
        </w:rPr>
        <w:t xml:space="preserve">there must be </w:t>
      </w:r>
      <w:r w:rsidRPr="00AD4C5F">
        <w:rPr>
          <w:rStyle w:val="Style13ptBold"/>
          <w:rFonts w:asciiTheme="majorHAnsi" w:hAnsiTheme="majorHAnsi" w:cstheme="majorHAnsi"/>
          <w:color w:val="000000" w:themeColor="text1"/>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AD4C5F">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D4C5F">
        <w:rPr>
          <w:rFonts w:asciiTheme="majorHAnsi" w:hAnsiTheme="majorHAnsi" w:cstheme="majorHAnsi"/>
          <w:color w:val="000000" w:themeColor="text1"/>
          <w:sz w:val="16"/>
        </w:rPr>
        <w:t>established.[</w:t>
      </w:r>
      <w:proofErr w:type="gramEnd"/>
      <w:r w:rsidRPr="00AD4C5F">
        <w:rPr>
          <w:rFonts w:asciiTheme="majorHAnsi" w:hAnsiTheme="majorHAnsi" w:cstheme="majorHAnsi"/>
          <w:color w:val="000000" w:themeColor="text1"/>
          <w:sz w:val="16"/>
        </w:rPr>
        <w:t xml:space="preserve">lxix] </w:t>
      </w:r>
      <w:r w:rsidRPr="00AD4C5F">
        <w:rPr>
          <w:rStyle w:val="Style13ptBold"/>
          <w:rFonts w:asciiTheme="majorHAnsi" w:hAnsiTheme="majorHAnsi" w:cstheme="majorHAnsi"/>
          <w:color w:val="000000" w:themeColor="text1"/>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AD4C5F">
        <w:rPr>
          <w:rStyle w:val="Style13ptBold"/>
          <w:rFonts w:asciiTheme="majorHAnsi" w:hAnsiTheme="majorHAnsi" w:cstheme="majorHAnsi"/>
          <w:color w:val="000000" w:themeColor="text1"/>
          <w:highlight w:val="green"/>
        </w:rPr>
        <w:t>any tech</w:t>
      </w:r>
      <w:r w:rsidRPr="00AD4C5F">
        <w:rPr>
          <w:rStyle w:val="Style13ptBold"/>
          <w:rFonts w:asciiTheme="majorHAnsi" w:hAnsiTheme="majorHAnsi" w:cstheme="majorHAnsi"/>
          <w:color w:val="000000" w:themeColor="text1"/>
        </w:rPr>
        <w:t xml:space="preserve">nological </w:t>
      </w:r>
      <w:r w:rsidRPr="00AD4C5F">
        <w:rPr>
          <w:rStyle w:val="Style13ptBold"/>
          <w:rFonts w:asciiTheme="majorHAnsi" w:hAnsiTheme="majorHAnsi" w:cstheme="majorHAnsi"/>
          <w:color w:val="000000" w:themeColor="text1"/>
          <w:highlight w:val="green"/>
        </w:rPr>
        <w:t xml:space="preserve">spinoffs </w:t>
      </w:r>
      <w:r w:rsidRPr="00AD4C5F">
        <w:rPr>
          <w:rStyle w:val="Style13ptBold"/>
          <w:rFonts w:asciiTheme="majorHAnsi" w:hAnsiTheme="majorHAnsi" w:cstheme="majorHAnsi"/>
          <w:color w:val="000000" w:themeColor="text1"/>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add to the space </w:t>
      </w:r>
      <w:proofErr w:type="spellStart"/>
      <w:r w:rsidRPr="00AD4C5F">
        <w:rPr>
          <w:rStyle w:val="StyleUnderline"/>
          <w:rFonts w:asciiTheme="majorHAnsi" w:hAnsiTheme="majorHAnsi" w:cstheme="majorHAnsi"/>
          <w:color w:val="000000" w:themeColor="text1"/>
        </w:rPr>
        <w:t>weaponisation</w:t>
      </w:r>
      <w:proofErr w:type="spellEnd"/>
      <w:r w:rsidRPr="00AD4C5F">
        <w:rPr>
          <w:rStyle w:val="StyleUnderline"/>
          <w:rFonts w:asciiTheme="majorHAnsi" w:hAnsiTheme="majorHAnsi" w:cstheme="majorHAnsi"/>
          <w:color w:val="000000" w:themeColor="text1"/>
        </w:rPr>
        <w:t xml:space="preserve"> debate</w:t>
      </w:r>
      <w:r w:rsidRPr="00AD4C5F">
        <w:rPr>
          <w:rFonts w:asciiTheme="majorHAnsi" w:hAnsiTheme="majorHAnsi" w:cstheme="majorHAnsi"/>
          <w:color w:val="000000" w:themeColor="text1"/>
          <w:u w:val="single"/>
        </w:rPr>
        <w:t xml:space="preserve">. Two, the </w:t>
      </w:r>
      <w:r w:rsidRPr="00AD4C5F">
        <w:rPr>
          <w:rStyle w:val="Emphasis"/>
          <w:rFonts w:asciiTheme="majorHAnsi" w:hAnsiTheme="majorHAnsi" w:cstheme="majorHAnsi"/>
          <w:highlight w:val="green"/>
        </w:rPr>
        <w:t xml:space="preserve">erosion of norms </w:t>
      </w:r>
      <w:proofErr w:type="gramStart"/>
      <w:r w:rsidRPr="00AD4C5F">
        <w:rPr>
          <w:rStyle w:val="Emphasis"/>
          <w:rFonts w:asciiTheme="majorHAnsi" w:hAnsiTheme="majorHAnsi" w:cstheme="majorHAnsi"/>
          <w:highlight w:val="green"/>
        </w:rPr>
        <w:t>with</w:t>
      </w:r>
      <w:r w:rsidRPr="00AD4C5F">
        <w:rPr>
          <w:rStyle w:val="Emphasis"/>
          <w:rFonts w:asciiTheme="majorHAnsi" w:hAnsiTheme="majorHAnsi" w:cstheme="majorHAnsi"/>
        </w:rPr>
        <w:t xml:space="preserve"> regard to</w:t>
      </w:r>
      <w:proofErr w:type="gramEnd"/>
      <w:r w:rsidRPr="00AD4C5F">
        <w:rPr>
          <w:rStyle w:val="Emphasis"/>
          <w:rFonts w:asciiTheme="majorHAnsi" w:hAnsiTheme="majorHAnsi" w:cstheme="majorHAnsi"/>
        </w:rPr>
        <w:t xml:space="preserve"> space </w:t>
      </w:r>
      <w:r w:rsidRPr="00AD4C5F">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AD4C5F">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AD4C5F">
        <w:rPr>
          <w:rStyle w:val="Emphasis"/>
          <w:rFonts w:asciiTheme="majorHAnsi" w:hAnsiTheme="majorHAnsi" w:cstheme="majorHAnsi"/>
          <w:highlight w:val="green"/>
        </w:rPr>
        <w:t xml:space="preserve">such as </w:t>
      </w:r>
      <w:proofErr w:type="spellStart"/>
      <w:r w:rsidRPr="00AD4C5F">
        <w:rPr>
          <w:rStyle w:val="Emphasis"/>
          <w:rFonts w:asciiTheme="majorHAnsi" w:hAnsiTheme="majorHAnsi" w:cstheme="majorHAnsi"/>
          <w:highlight w:val="green"/>
        </w:rPr>
        <w:t>weaponisation</w:t>
      </w:r>
      <w:proofErr w:type="spellEnd"/>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w:t>
      </w:r>
      <w:proofErr w:type="spellStart"/>
      <w:r w:rsidRPr="00AD4C5F">
        <w:rPr>
          <w:rFonts w:asciiTheme="majorHAnsi" w:hAnsiTheme="majorHAnsi" w:cstheme="majorHAnsi"/>
          <w:color w:val="000000" w:themeColor="text1"/>
          <w:sz w:val="16"/>
        </w:rPr>
        <w:t>Quod</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omnes</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tangit</w:t>
      </w:r>
      <w:proofErr w:type="spellEnd"/>
      <w:r w:rsidRPr="00AD4C5F">
        <w:rPr>
          <w:rFonts w:asciiTheme="majorHAnsi" w:hAnsiTheme="majorHAnsi" w:cstheme="majorHAnsi"/>
          <w:color w:val="000000" w:themeColor="text1"/>
          <w:sz w:val="16"/>
        </w:rPr>
        <w:t xml:space="preserve"> ab omnibus </w:t>
      </w:r>
      <w:proofErr w:type="spellStart"/>
      <w:r w:rsidRPr="00AD4C5F">
        <w:rPr>
          <w:rFonts w:asciiTheme="majorHAnsi" w:hAnsiTheme="majorHAnsi" w:cstheme="majorHAnsi"/>
          <w:color w:val="000000" w:themeColor="text1"/>
          <w:sz w:val="16"/>
        </w:rPr>
        <w:t>approbatur</w:t>
      </w:r>
      <w:proofErr w:type="spellEnd"/>
      <w:r w:rsidRPr="00AD4C5F">
        <w:rPr>
          <w:rFonts w:asciiTheme="majorHAnsi" w:hAnsiTheme="majorHAnsi" w:cstheme="majorHAnsi"/>
          <w:color w:val="000000" w:themeColor="text1"/>
          <w:sz w:val="16"/>
        </w:rPr>
        <w:t xml:space="preserve">’ (What touches all must be approved by all) gains due traction in this kind of a scenario. Therefore, </w:t>
      </w:r>
      <w:r w:rsidRPr="00AD4C5F">
        <w:rPr>
          <w:rStyle w:val="Style13ptBold"/>
          <w:rFonts w:asciiTheme="majorHAnsi" w:hAnsiTheme="majorHAnsi" w:cstheme="majorHAnsi"/>
          <w:color w:val="000000" w:themeColor="text1"/>
        </w:rPr>
        <w:t xml:space="preserve">a universal activity like space exploration </w:t>
      </w:r>
      <w:r w:rsidRPr="00AD4C5F">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AD4C5F">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3DC3A94E" w14:textId="121ADB8A" w:rsidR="004A3681" w:rsidRDefault="004A3681" w:rsidP="00E4376E">
      <w:pPr>
        <w:rPr>
          <w:rFonts w:asciiTheme="majorHAnsi" w:hAnsiTheme="majorHAnsi" w:cstheme="majorHAnsi"/>
          <w:color w:val="000000" w:themeColor="text1"/>
          <w:u w:val="single"/>
        </w:rPr>
      </w:pPr>
    </w:p>
    <w:p w14:paraId="5B3E5908" w14:textId="6A93F608" w:rsidR="004A3681" w:rsidRPr="00AD4C5F" w:rsidRDefault="004A3681" w:rsidP="004A3681">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Mining </w:t>
      </w:r>
      <w:r w:rsidRPr="004A3681">
        <w:rPr>
          <w:rFonts w:asciiTheme="majorHAnsi" w:hAnsiTheme="majorHAnsi" w:cstheme="majorHAnsi"/>
          <w:color w:val="000000" w:themeColor="text1"/>
          <w:u w:val="single"/>
        </w:rPr>
        <w:t>without</w:t>
      </w:r>
      <w:r>
        <w:rPr>
          <w:rFonts w:asciiTheme="majorHAnsi" w:hAnsiTheme="majorHAnsi" w:cstheme="majorHAnsi"/>
          <w:color w:val="000000" w:themeColor="text1"/>
        </w:rPr>
        <w:t xml:space="preserve"> international treaties that bind nations equally create </w:t>
      </w:r>
      <w:r w:rsidR="00D27F07">
        <w:rPr>
          <w:rFonts w:asciiTheme="majorHAnsi" w:hAnsiTheme="majorHAnsi" w:cstheme="majorHAnsi"/>
          <w:color w:val="000000" w:themeColor="text1"/>
        </w:rPr>
        <w:t xml:space="preserve">tensions with </w:t>
      </w:r>
      <w:proofErr w:type="spellStart"/>
      <w:r w:rsidR="00D27F07">
        <w:rPr>
          <w:rFonts w:asciiTheme="majorHAnsi" w:hAnsiTheme="majorHAnsi" w:cstheme="majorHAnsi"/>
          <w:color w:val="000000" w:themeColor="text1"/>
        </w:rPr>
        <w:t>russia</w:t>
      </w:r>
      <w:proofErr w:type="spellEnd"/>
      <w:r w:rsidR="00D27F07">
        <w:rPr>
          <w:rFonts w:asciiTheme="majorHAnsi" w:hAnsiTheme="majorHAnsi" w:cstheme="majorHAnsi"/>
          <w:color w:val="000000" w:themeColor="text1"/>
        </w:rPr>
        <w:t xml:space="preserve"> and china that escalates</w:t>
      </w:r>
    </w:p>
    <w:p w14:paraId="01EA6B7D" w14:textId="77777777" w:rsidR="004A3681" w:rsidRPr="00AD4C5F" w:rsidRDefault="004A3681" w:rsidP="004A3681">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3"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92A5D40" w14:textId="77777777" w:rsidR="004A3681" w:rsidRPr="00D27F07" w:rsidRDefault="004A3681" w:rsidP="004A3681">
      <w:pPr>
        <w:rPr>
          <w:rStyle w:val="StyleUnderline"/>
          <w:rFonts w:asciiTheme="majorHAnsi" w:hAnsiTheme="majorHAnsi" w:cstheme="majorHAnsi"/>
          <w:u w:val="none"/>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w:t>
      </w:r>
      <w:r w:rsidRPr="00D27F07">
        <w:rPr>
          <w:rStyle w:val="StyleUnderline"/>
          <w:rFonts w:asciiTheme="majorHAnsi" w:hAnsiTheme="majorHAnsi" w:cstheme="majorHAnsi"/>
          <w:highlight w:val="green"/>
        </w:rPr>
        <w:t>by failing to engage Russia or China as potential partners,</w:t>
      </w:r>
      <w:r w:rsidRPr="00AD4C5F">
        <w:rPr>
          <w:rStyle w:val="StyleUnderline"/>
          <w:rFonts w:asciiTheme="majorHAnsi" w:hAnsiTheme="majorHAnsi" w:cstheme="majorHAnsi"/>
        </w:rPr>
        <w:t xml:space="preserve">”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w:t>
      </w:r>
      <w:r w:rsidRPr="00D27F07">
        <w:rPr>
          <w:rStyle w:val="StyleUnderline"/>
          <w:rFonts w:asciiTheme="majorHAnsi" w:hAnsiTheme="majorHAnsi" w:cstheme="majorHAnsi"/>
          <w:highlight w:val="green"/>
        </w:rPr>
        <w:t>out of fear</w:t>
      </w:r>
      <w:r w:rsidRPr="00AD4C5F">
        <w:rPr>
          <w:rStyle w:val="StyleUnderline"/>
          <w:rFonts w:asciiTheme="majorHAnsi" w:hAnsiTheme="majorHAnsi" w:cstheme="majorHAnsi"/>
        </w:rPr>
        <w:t xml:space="preserve">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w:t>
      </w:r>
      <w:r w:rsidRPr="00D27F07">
        <w:rPr>
          <w:rStyle w:val="StyleUnderline"/>
          <w:rFonts w:asciiTheme="majorHAnsi" w:hAnsiTheme="majorHAnsi" w:cstheme="majorHAnsi"/>
          <w:highlight w:val="green"/>
        </w:rPr>
        <w:t>— everyone remembers what cam</w:t>
      </w:r>
      <w:r w:rsidRPr="00AD4C5F">
        <w:rPr>
          <w:rStyle w:val="StyleUnderline"/>
          <w:rFonts w:asciiTheme="majorHAnsi" w:hAnsiTheme="majorHAnsi" w:cstheme="majorHAnsi"/>
        </w:rPr>
        <w:t xml:space="preserve">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xml:space="preserve">. President Xi Jinping has also he made sure China planted its flag on the Moon, </w:t>
      </w:r>
      <w:r w:rsidRPr="00D27F07">
        <w:rPr>
          <w:rStyle w:val="StyleUnderline"/>
          <w:rFonts w:asciiTheme="majorHAnsi" w:hAnsiTheme="majorHAnsi" w:cstheme="majorHAnsi"/>
          <w:u w:val="none"/>
        </w:rPr>
        <w:t>which happened in December 2020, more than 50 years after the US reached the lunar surface.</w:t>
      </w:r>
    </w:p>
    <w:p w14:paraId="27C8658F" w14:textId="0E795C9B" w:rsidR="00D27F07" w:rsidRPr="00D27F07" w:rsidRDefault="00D27F07" w:rsidP="00D27F07">
      <w:pPr>
        <w:pStyle w:val="Heading4"/>
        <w:rPr>
          <w:rFonts w:asciiTheme="majorHAnsi" w:hAnsiTheme="majorHAnsi" w:cstheme="majorHAnsi"/>
          <w:color w:val="000000" w:themeColor="text1"/>
          <w:u w:val="single"/>
        </w:rPr>
      </w:pPr>
      <w:r w:rsidRPr="00D27F07">
        <w:rPr>
          <w:rFonts w:asciiTheme="majorHAnsi" w:hAnsiTheme="majorHAnsi" w:cstheme="majorHAnsi"/>
          <w:color w:val="000000" w:themeColor="text1"/>
          <w:u w:val="single"/>
        </w:rPr>
        <w:t xml:space="preserve">Tensions in space go </w:t>
      </w:r>
      <w:proofErr w:type="spellStart"/>
      <w:r w:rsidRPr="00D27F07">
        <w:rPr>
          <w:rFonts w:asciiTheme="majorHAnsi" w:hAnsiTheme="majorHAnsi" w:cstheme="majorHAnsi"/>
          <w:color w:val="000000" w:themeColor="text1"/>
          <w:u w:val="single"/>
        </w:rPr>
        <w:t>nucelar</w:t>
      </w:r>
      <w:proofErr w:type="spellEnd"/>
      <w:r w:rsidRPr="00D27F07">
        <w:rPr>
          <w:rFonts w:asciiTheme="majorHAnsi" w:hAnsiTheme="majorHAnsi" w:cstheme="majorHAnsi"/>
          <w:color w:val="000000" w:themeColor="text1"/>
          <w:u w:val="single"/>
        </w:rPr>
        <w:t xml:space="preserve"> </w:t>
      </w:r>
    </w:p>
    <w:p w14:paraId="4DECECF3" w14:textId="77777777" w:rsidR="00D27F07" w:rsidRPr="00AD4C5F" w:rsidRDefault="00D27F07" w:rsidP="00D27F0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154B037E" w14:textId="77777777" w:rsidR="00D27F07" w:rsidRPr="00AD4C5F" w:rsidRDefault="00D27F07" w:rsidP="00D27F0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w:t>
      </w:r>
      <w:r w:rsidRPr="00AD4C5F">
        <w:rPr>
          <w:rFonts w:asciiTheme="majorHAnsi" w:hAnsiTheme="majorHAnsi" w:cstheme="majorHAnsi"/>
          <w:color w:val="000000" w:themeColor="text1"/>
          <w:sz w:val="16"/>
        </w:rPr>
        <w:lastRenderedPageBreak/>
        <w:t xml:space="preserve">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highlight w:val="green"/>
        </w:rPr>
        <w:t xml:space="preserve">any actor </w:t>
      </w:r>
      <w:r w:rsidRPr="00AD4C5F">
        <w:rPr>
          <w:rStyle w:val="Style13ptBold"/>
          <w:rFonts w:asciiTheme="majorHAnsi" w:hAnsiTheme="majorHAnsi" w:cstheme="majorHAnsi"/>
          <w:color w:val="000000" w:themeColor="text1"/>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xml:space="preserve">, these norms can be weakened. For example, the satellites that </w:t>
      </w:r>
      <w:r w:rsidRPr="00AD4C5F">
        <w:rPr>
          <w:rStyle w:val="StyleUnderline"/>
          <w:rFonts w:asciiTheme="majorHAnsi" w:hAnsiTheme="majorHAnsi" w:cstheme="majorHAnsi"/>
        </w:rPr>
        <w:lastRenderedPageBreak/>
        <w:t>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color w:val="000000" w:themeColor="text1"/>
          <w:sz w:val="16"/>
        </w:rPr>
        <w:t xml:space="preserve">the </w:t>
      </w:r>
      <w:proofErr w:type="gramStart"/>
      <w:r w:rsidRPr="00AD4C5F">
        <w:rPr>
          <w:rStyle w:val="Style13ptBold"/>
          <w:rFonts w:asciiTheme="majorHAnsi" w:hAnsiTheme="majorHAnsi" w:cstheme="majorHAnsi"/>
          <w:color w:val="000000" w:themeColor="text1"/>
          <w:sz w:val="16"/>
        </w:rPr>
        <w:t>Pentagon‘</w:t>
      </w:r>
      <w:proofErr w:type="gramEnd"/>
      <w:r w:rsidRPr="00AD4C5F">
        <w:rPr>
          <w:rStyle w:val="Style13ptBold"/>
          <w:rFonts w:asciiTheme="majorHAnsi" w:hAnsiTheme="majorHAnsi"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Because of a lack of experience </w:t>
      </w:r>
      <w:r w:rsidRPr="00AD4C5F">
        <w:rPr>
          <w:rStyle w:val="Style13ptBold"/>
          <w:rFonts w:asciiTheme="majorHAnsi" w:hAnsiTheme="majorHAnsi" w:cstheme="majorHAnsi"/>
          <w:color w:val="000000" w:themeColor="text1"/>
          <w:highlight w:val="green"/>
        </w:rPr>
        <w:t xml:space="preserve">in </w:t>
      </w:r>
      <w:r w:rsidRPr="00AD4C5F">
        <w:rPr>
          <w:rStyle w:val="Style13ptBold"/>
          <w:rFonts w:asciiTheme="majorHAnsi" w:hAnsiTheme="majorHAnsi" w:cstheme="majorHAnsi"/>
          <w:color w:val="000000" w:themeColor="text1"/>
        </w:rPr>
        <w:t xml:space="preserve">hostilities that target </w:t>
      </w:r>
      <w:r w:rsidRPr="00AD4C5F">
        <w:rPr>
          <w:rStyle w:val="Style13ptBold"/>
          <w:rFonts w:asciiTheme="majorHAnsi" w:hAnsiTheme="majorHAnsi" w:cstheme="majorHAnsi"/>
          <w:color w:val="000000" w:themeColor="text1"/>
          <w:highlight w:val="green"/>
        </w:rPr>
        <w:t>space</w:t>
      </w:r>
      <w:r w:rsidRPr="00AD4C5F">
        <w:rPr>
          <w:rStyle w:val="Style13ptBold"/>
          <w:rFonts w:asciiTheme="majorHAnsi" w:hAnsiTheme="majorHAnsi" w:cstheme="majorHAnsi"/>
          <w:color w:val="000000" w:themeColor="text1"/>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highlight w:val="green"/>
        </w:rPr>
        <w:t>the</w:t>
      </w:r>
      <w:r w:rsidRPr="00AD4C5F">
        <w:rPr>
          <w:rStyle w:val="Style13ptBold"/>
          <w:rFonts w:asciiTheme="majorHAnsi" w:hAnsiTheme="majorHAnsi" w:cstheme="majorHAnsi"/>
          <w:color w:val="000000" w:themeColor="text1"/>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B180609" w14:textId="77777777" w:rsidR="004A3681" w:rsidRPr="00AD4C5F" w:rsidRDefault="004A3681" w:rsidP="00E4376E">
      <w:pPr>
        <w:rPr>
          <w:rFonts w:asciiTheme="majorHAnsi" w:hAnsiTheme="majorHAnsi" w:cstheme="majorHAnsi"/>
          <w:color w:val="000000" w:themeColor="text1"/>
          <w:u w:val="single"/>
        </w:rPr>
      </w:pPr>
    </w:p>
    <w:p w14:paraId="68061DBC" w14:textId="77777777" w:rsidR="00657669" w:rsidRDefault="00657669" w:rsidP="00657669"/>
    <w:p w14:paraId="01BF1F7F" w14:textId="6BC69439" w:rsidR="00657669" w:rsidRDefault="00657669" w:rsidP="00657669"/>
    <w:p w14:paraId="3C3131B0" w14:textId="464C04D4" w:rsidR="00505F2E" w:rsidRDefault="00505F2E" w:rsidP="00657669"/>
    <w:p w14:paraId="6D621553" w14:textId="66D908F6" w:rsidR="00505F2E" w:rsidRDefault="00505F2E" w:rsidP="00657669"/>
    <w:p w14:paraId="773BE43A" w14:textId="4FAF7370" w:rsidR="00296D13" w:rsidRDefault="00296D13" w:rsidP="00296D13"/>
    <w:p w14:paraId="640C22EB" w14:textId="40A4873C" w:rsidR="00DD327A" w:rsidRDefault="00DD327A" w:rsidP="00505F2E">
      <w:pPr>
        <w:rPr>
          <w:rFonts w:eastAsia="Times New Roman" w:cs="Calibri"/>
          <w:b/>
          <w:bCs/>
          <w:color w:val="000000"/>
          <w:sz w:val="26"/>
          <w:szCs w:val="26"/>
        </w:rPr>
      </w:pPr>
    </w:p>
    <w:p w14:paraId="02E4D7ED" w14:textId="203C4B62" w:rsidR="00DD327A" w:rsidRDefault="00DD327A" w:rsidP="00505F2E">
      <w:pPr>
        <w:rPr>
          <w:rFonts w:eastAsia="Times New Roman" w:cs="Calibri"/>
          <w:b/>
          <w:bCs/>
          <w:color w:val="000000"/>
          <w:sz w:val="26"/>
          <w:szCs w:val="26"/>
        </w:rPr>
      </w:pPr>
    </w:p>
    <w:p w14:paraId="4424AF7E" w14:textId="4E6D4ACA" w:rsidR="00DD327A" w:rsidRDefault="00DD327A" w:rsidP="00505F2E">
      <w:pPr>
        <w:rPr>
          <w:rFonts w:eastAsia="Times New Roman" w:cs="Calibri"/>
          <w:b/>
          <w:bCs/>
          <w:color w:val="000000"/>
          <w:sz w:val="26"/>
          <w:szCs w:val="26"/>
        </w:rPr>
      </w:pPr>
    </w:p>
    <w:p w14:paraId="389650C7" w14:textId="72B96A07" w:rsidR="00E658AE" w:rsidRDefault="00711917" w:rsidP="00711917">
      <w:pPr>
        <w:pStyle w:val="Heading2"/>
      </w:pPr>
      <w:r>
        <w:lastRenderedPageBreak/>
        <w:t>PTD bad</w:t>
      </w:r>
    </w:p>
    <w:p w14:paraId="4E257FFC" w14:textId="61F8824C" w:rsidR="00711917" w:rsidRPr="00711917" w:rsidRDefault="00711917" w:rsidP="00711917">
      <w:pPr>
        <w:pStyle w:val="Heading4"/>
      </w:pPr>
      <w:r>
        <w:t>Public trust doctrine enforcement focuses on legal precedent instead of adapting to challenges – that destroys climate change efforts</w:t>
      </w:r>
    </w:p>
    <w:p w14:paraId="0678F505" w14:textId="684679BE" w:rsidR="00711917" w:rsidRPr="00711917" w:rsidRDefault="00711917" w:rsidP="00711917">
      <w:pPr>
        <w:spacing w:after="0" w:line="240" w:lineRule="auto"/>
        <w:rPr>
          <w:rFonts w:ascii="Times New Roman" w:eastAsia="Times New Roman" w:hAnsi="Times New Roman" w:cs="Times New Roman"/>
          <w:sz w:val="24"/>
        </w:rPr>
      </w:pPr>
      <w:proofErr w:type="spellStart"/>
      <w:r w:rsidRPr="00711917">
        <w:rPr>
          <w:rStyle w:val="Style13ptBold"/>
        </w:rPr>
        <w:t>Humman</w:t>
      </w:r>
      <w:proofErr w:type="spellEnd"/>
      <w:r w:rsidRPr="00711917">
        <w:rPr>
          <w:rStyle w:val="Style13ptBold"/>
        </w:rPr>
        <w:t xml:space="preserve"> 15’ </w:t>
      </w:r>
      <w:r w:rsidRPr="00711917">
        <w:rPr>
          <w:rFonts w:ascii="Arial" w:eastAsia="Times New Roman" w:hAnsi="Arial" w:cs="Arial"/>
          <w:color w:val="222222"/>
          <w:sz w:val="20"/>
          <w:szCs w:val="20"/>
          <w:shd w:val="clear" w:color="auto" w:fill="FFFFFF"/>
        </w:rPr>
        <w:t>Huffman, James L. "Why Liberating the Public Trust Doctrine Is Bad for the Public." Environmental Law (2015): 337-377.</w:t>
      </w:r>
      <w:r>
        <w:rPr>
          <w:rFonts w:ascii="Arial" w:eastAsia="Times New Roman" w:hAnsi="Arial" w:cs="Arial"/>
          <w:color w:val="222222"/>
          <w:sz w:val="20"/>
          <w:szCs w:val="20"/>
          <w:shd w:val="clear" w:color="auto" w:fill="FFFFFF"/>
        </w:rPr>
        <w:t>5</w:t>
      </w:r>
      <w:r w:rsidRPr="00711917">
        <w:rPr>
          <w:rFonts w:ascii="Arial" w:eastAsia="Times New Roman" w:hAnsi="Arial" w:cs="Arial"/>
          <w:color w:val="222222"/>
          <w:sz w:val="20"/>
          <w:szCs w:val="20"/>
          <w:shd w:val="clear" w:color="auto" w:fill="FFFFFF"/>
        </w:rPr>
        <w:t>Huffman, James L. "Why Liberating the Public Trust Doctrine Is Bad for the Public." </w:t>
      </w:r>
      <w:r w:rsidRPr="00711917">
        <w:rPr>
          <w:rFonts w:ascii="Arial" w:eastAsia="Times New Roman" w:hAnsi="Arial" w:cs="Arial"/>
          <w:i/>
          <w:iCs/>
          <w:color w:val="222222"/>
          <w:sz w:val="20"/>
          <w:szCs w:val="20"/>
          <w:shd w:val="clear" w:color="auto" w:fill="FFFFFF"/>
        </w:rPr>
        <w:t>Environmental Law</w:t>
      </w:r>
      <w:r w:rsidRPr="00711917">
        <w:rPr>
          <w:rFonts w:ascii="Arial" w:eastAsia="Times New Roman" w:hAnsi="Arial" w:cs="Arial"/>
          <w:color w:val="222222"/>
          <w:sz w:val="20"/>
          <w:szCs w:val="20"/>
          <w:shd w:val="clear" w:color="auto" w:fill="FFFFFF"/>
        </w:rPr>
        <w:t> (2015): 337-377.</w:t>
      </w:r>
    </w:p>
    <w:p w14:paraId="2291ED5B" w14:textId="02531922" w:rsidR="00711917" w:rsidRPr="00711917" w:rsidRDefault="00711917" w:rsidP="00711917">
      <w:pPr>
        <w:spacing w:after="0" w:line="240" w:lineRule="auto"/>
        <w:rPr>
          <w:rFonts w:ascii="Times New Roman" w:eastAsia="Times New Roman" w:hAnsi="Times New Roman" w:cs="Times New Roman"/>
          <w:sz w:val="24"/>
        </w:rPr>
      </w:pPr>
      <w:r w:rsidRPr="00711917">
        <w:rPr>
          <w:rFonts w:ascii="Times New Roman" w:eastAsia="Times New Roman" w:hAnsi="Times New Roman" w:cs="Times New Roman"/>
          <w:sz w:val="24"/>
        </w:rPr>
        <w:t xml:space="preserve">* James L. Huffman is Dean Emeritus of Lewis &amp; Clark Law School and a Visiting Fellow at the Hoover Institution. He holds degrees from Montana State University (BS), The Fletcher School of Tufts University (MA) and the University of Chicago (JD). Huffman is the author of Private Property and the Constitution (2013), Private Property and State Power (2013) and over 150 articles and chapters on a wide array of topics. He currently serves on the Board of the Morris K. Udall and Stewart L. Udall Foundation. </w:t>
      </w:r>
      <w:r w:rsidR="00282D47">
        <w:rPr>
          <w:rFonts w:ascii="Times New Roman" w:eastAsia="Times New Roman" w:hAnsi="Times New Roman" w:cs="Times New Roman"/>
          <w:sz w:val="24"/>
        </w:rPr>
        <w:t>//Monta Vista RD</w:t>
      </w:r>
    </w:p>
    <w:p w14:paraId="3D501A51" w14:textId="77777777" w:rsidR="00711917" w:rsidRPr="00711917" w:rsidRDefault="00711917" w:rsidP="00711917"/>
    <w:p w14:paraId="57FF9A02" w14:textId="77777777" w:rsidR="00711917" w:rsidRPr="00711917" w:rsidRDefault="00711917" w:rsidP="00711917">
      <w:pPr>
        <w:spacing w:after="0" w:line="240" w:lineRule="auto"/>
        <w:rPr>
          <w:rStyle w:val="Emphasis"/>
        </w:rPr>
      </w:pPr>
      <w:r w:rsidRPr="00711917">
        <w:rPr>
          <w:rStyle w:val="Emphasis"/>
        </w:rPr>
        <w:t xml:space="preserve">Perhaps the best indication of widespread commitment to the rule of law is that </w:t>
      </w:r>
      <w:r w:rsidRPr="00711917">
        <w:rPr>
          <w:rStyle w:val="Emphasis"/>
          <w:highlight w:val="green"/>
        </w:rPr>
        <w:t>judges seduced into lawmaking of the kind urged by public trust liberationist</w:t>
      </w:r>
      <w:r w:rsidRPr="00711917">
        <w:rPr>
          <w:rStyle w:val="Emphasis"/>
        </w:rPr>
        <w:t xml:space="preserve">s, like the liberationists themselves, invariably </w:t>
      </w:r>
      <w:r w:rsidRPr="00711917">
        <w:rPr>
          <w:rStyle w:val="Emphasis"/>
          <w:highlight w:val="green"/>
        </w:rPr>
        <w:t>appeal to precedent in seeking to justify their rulings.</w:t>
      </w:r>
      <w:r w:rsidRPr="00711917">
        <w:rPr>
          <w:rStyle w:val="Emphasis"/>
        </w:rPr>
        <w:t xml:space="preserve"> </w:t>
      </w:r>
      <w:r w:rsidRPr="00711917">
        <w:rPr>
          <w:rFonts w:ascii="Times New Roman" w:eastAsia="Times New Roman" w:hAnsi="Times New Roman" w:cs="Times New Roman"/>
          <w:sz w:val="16"/>
        </w:rPr>
        <w:t>This does not mean that the lawmaking judges shy away from explaining the policy benefits of their decisions, but one would be hard pressed to find a case in which a court acknowledges that its new rule has no basis in preexisting law</w:t>
      </w:r>
      <w:r w:rsidRPr="00711917">
        <w:rPr>
          <w:rStyle w:val="Emphasis"/>
        </w:rPr>
        <w:t xml:space="preserve">. Rather, </w:t>
      </w:r>
      <w:r w:rsidRPr="00711917">
        <w:rPr>
          <w:rStyle w:val="Emphasis"/>
          <w:highlight w:val="green"/>
        </w:rPr>
        <w:t>lawmaking judges follow the path</w:t>
      </w:r>
      <w:r w:rsidRPr="00711917">
        <w:rPr>
          <w:rStyle w:val="Emphasis"/>
        </w:rPr>
        <w:t xml:space="preserve"> advocated by Judge Richard Posner in his commentary on the Supreme Court’s decision in Bush v. Gore.227 Posn</w:t>
      </w:r>
      <w:r w:rsidRPr="00711917">
        <w:rPr>
          <w:rFonts w:ascii="Times New Roman" w:eastAsia="Times New Roman" w:hAnsi="Times New Roman" w:cs="Times New Roman"/>
          <w:sz w:val="16"/>
        </w:rPr>
        <w:t xml:space="preserve">er explains that what he calls pragmatic judges should cover their lawmaking tracks by </w:t>
      </w:r>
      <w:r w:rsidRPr="00711917">
        <w:rPr>
          <w:rFonts w:ascii="Times New Roman" w:eastAsia="Times New Roman" w:hAnsi="Times New Roman" w:cs="Times New Roman"/>
          <w:sz w:val="16"/>
          <w:highlight w:val="green"/>
        </w:rPr>
        <w:t>providing “legal-type judgment” as justificatio</w:t>
      </w:r>
      <w:r w:rsidRPr="00711917">
        <w:rPr>
          <w:rFonts w:ascii="Times New Roman" w:eastAsia="Times New Roman" w:hAnsi="Times New Roman" w:cs="Times New Roman"/>
          <w:sz w:val="16"/>
        </w:rPr>
        <w:t xml:space="preserve">n.228 Anyone who believes in the rule of law as a necessary principle of government in every free society should be troubled by this ends-driven, whatever-it-takes approach to judging in particular, and government in general. </w:t>
      </w:r>
      <w:r w:rsidRPr="00711917">
        <w:rPr>
          <w:rStyle w:val="Emphasis"/>
        </w:rPr>
        <w:t>Even accepting, for the sake of argument, that we face a global environmental crisis as Professor Wood and many others assert, experience demonstrates that c</w:t>
      </w:r>
      <w:r w:rsidRPr="00711917">
        <w:rPr>
          <w:rStyle w:val="Emphasis"/>
          <w:highlight w:val="green"/>
        </w:rPr>
        <w:t>ompromising the rule of law will harm rather than</w:t>
      </w:r>
      <w:r w:rsidRPr="00711917">
        <w:rPr>
          <w:rStyle w:val="Emphasis"/>
        </w:rPr>
        <w:t xml:space="preserve"> help efforts to </w:t>
      </w:r>
      <w:r w:rsidRPr="00711917">
        <w:rPr>
          <w:rStyle w:val="Emphasis"/>
          <w:highlight w:val="green"/>
        </w:rPr>
        <w:t>meet any serious challeng</w:t>
      </w:r>
      <w:r w:rsidRPr="00711917">
        <w:rPr>
          <w:rStyle w:val="Emphasis"/>
        </w:rPr>
        <w:t>e</w:t>
      </w:r>
      <w:r w:rsidRPr="00DF2368">
        <w:rPr>
          <w:rFonts w:ascii="Times New Roman" w:eastAsia="Times New Roman" w:hAnsi="Times New Roman" w:cs="Times New Roman"/>
          <w:sz w:val="16"/>
        </w:rPr>
        <w:t xml:space="preserve">. </w:t>
      </w:r>
      <w:r w:rsidRPr="00711917">
        <w:rPr>
          <w:rStyle w:val="StyleUnderline"/>
        </w:rPr>
        <w:t>S</w:t>
      </w:r>
      <w:r w:rsidRPr="00711917">
        <w:rPr>
          <w:rStyle w:val="StyleUnderline"/>
          <w:highlight w:val="green"/>
        </w:rPr>
        <w:t>aving a failing planet will require innovative thinking and creativity of the highest</w:t>
      </w:r>
      <w:r w:rsidRPr="00711917">
        <w:rPr>
          <w:rStyle w:val="StyleUnderline"/>
        </w:rPr>
        <w:t xml:space="preserve"> sort</w:t>
      </w:r>
      <w:r w:rsidRPr="00DF2368">
        <w:rPr>
          <w:rFonts w:ascii="Times New Roman" w:eastAsia="Times New Roman" w:hAnsi="Times New Roman" w:cs="Times New Roman"/>
          <w:sz w:val="16"/>
        </w:rPr>
        <w:t>. History demonstrates that individual liberty and the rule of law are essential to such innovation and problem solving. Absent the rule of law, many a nation has failed to solve much lesser challenges.</w:t>
      </w:r>
      <w:r w:rsidRPr="00711917">
        <w:rPr>
          <w:rStyle w:val="Emphasis"/>
        </w:rPr>
        <w:t xml:space="preserve">230 Like the public trust liberationists, </w:t>
      </w:r>
      <w:r w:rsidRPr="00711917">
        <w:rPr>
          <w:rStyle w:val="Emphasis"/>
          <w:highlight w:val="green"/>
        </w:rPr>
        <w:t>those seeking exemptions from the rule of law always plead a higher good</w:t>
      </w:r>
      <w:r w:rsidRPr="00711917">
        <w:rPr>
          <w:rStyle w:val="Emphasis"/>
        </w:rPr>
        <w:t xml:space="preserve"> as their justification. Everyone claims to occupy the moral high ground.</w:t>
      </w:r>
      <w:r w:rsidRPr="00DF2368">
        <w:rPr>
          <w:rFonts w:ascii="Times New Roman" w:eastAsia="Times New Roman" w:hAnsi="Times New Roman" w:cs="Times New Roman"/>
          <w:sz w:val="16"/>
        </w:rPr>
        <w:t xml:space="preserve"> </w:t>
      </w:r>
      <w:r w:rsidRPr="00711917">
        <w:rPr>
          <w:rStyle w:val="Emphasis"/>
        </w:rPr>
        <w:t xml:space="preserve">But </w:t>
      </w:r>
      <w:r w:rsidRPr="00711917">
        <w:rPr>
          <w:rStyle w:val="Emphasis"/>
          <w:highlight w:val="green"/>
        </w:rPr>
        <w:t>constitutional government under the rule of law</w:t>
      </w:r>
      <w:r w:rsidRPr="00711917">
        <w:rPr>
          <w:rStyle w:val="Emphasis"/>
        </w:rPr>
        <w:t xml:space="preserve"> has long since proven to be the best means for determining where the moral high ground and the public good lie, while </w:t>
      </w:r>
      <w:r w:rsidRPr="00711917">
        <w:rPr>
          <w:rStyle w:val="Emphasis"/>
          <w:highlight w:val="green"/>
        </w:rPr>
        <w:t>leaving ample space and flexibility for their pursuit</w:t>
      </w:r>
    </w:p>
    <w:p w14:paraId="049F3295" w14:textId="03C43651" w:rsidR="00711917" w:rsidRPr="00711917" w:rsidRDefault="00711917" w:rsidP="00711917">
      <w:pPr>
        <w:spacing w:after="0" w:line="240" w:lineRule="auto"/>
        <w:rPr>
          <w:rFonts w:ascii="Times New Roman" w:eastAsia="Times New Roman" w:hAnsi="Times New Roman" w:cs="Times New Roman"/>
          <w:sz w:val="24"/>
        </w:rPr>
      </w:pPr>
    </w:p>
    <w:p w14:paraId="719178D4" w14:textId="3A6CD14F" w:rsidR="00711917" w:rsidRDefault="00711917" w:rsidP="00711917"/>
    <w:p w14:paraId="7BA69FA2" w14:textId="1C5E8A38" w:rsidR="00C34569" w:rsidRDefault="00E972EA" w:rsidP="00E972EA">
      <w:pPr>
        <w:pStyle w:val="Heading2"/>
      </w:pPr>
      <w:r>
        <w:lastRenderedPageBreak/>
        <w:t xml:space="preserve">Adv 1 </w:t>
      </w:r>
    </w:p>
    <w:p w14:paraId="0FD7EA19" w14:textId="77777777" w:rsidR="00C34569" w:rsidRDefault="00C34569" w:rsidP="00C34569">
      <w:pPr>
        <w:pStyle w:val="Heading4"/>
      </w:pPr>
      <w:r>
        <w:t>Private space corporations are key to increasing safety in space technology.</w:t>
      </w:r>
    </w:p>
    <w:p w14:paraId="693C6C3D" w14:textId="77777777" w:rsidR="00C34569" w:rsidRDefault="00C34569" w:rsidP="00C34569">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w:t>
      </w:r>
      <w:proofErr w:type="spellStart"/>
      <w:r>
        <w:t>DebateDrills</w:t>
      </w:r>
      <w:proofErr w:type="spellEnd"/>
      <w:r>
        <w:t xml:space="preserve"> LC</w:t>
      </w:r>
    </w:p>
    <w:p w14:paraId="4E1151FA" w14:textId="77777777" w:rsidR="00C34569" w:rsidRDefault="00C34569" w:rsidP="00C34569">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15">
        <w:r>
          <w:rPr>
            <w:color w:val="000000"/>
            <w:sz w:val="16"/>
            <w:szCs w:val="16"/>
          </w:rPr>
          <w:t>a recent Pew Research Center survey</w:t>
        </w:r>
      </w:hyperlink>
      <w:r>
        <w:rPr>
          <w:sz w:val="16"/>
          <w:szCs w:val="16"/>
        </w:rPr>
        <w:t>.</w:t>
      </w:r>
    </w:p>
    <w:p w14:paraId="0982BA4B" w14:textId="77777777" w:rsidR="00C34569" w:rsidRDefault="00C34569" w:rsidP="00C34569">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16">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17">
        <w:r>
          <w:rPr>
            <w:color w:val="000000"/>
            <w:sz w:val="16"/>
            <w:szCs w:val="16"/>
          </w:rPr>
          <w:t>setting their sights</w:t>
        </w:r>
      </w:hyperlink>
      <w:r>
        <w:rPr>
          <w:sz w:val="16"/>
          <w:szCs w:val="16"/>
        </w:rPr>
        <w:t> on going to the moon or Mars in the future.</w:t>
      </w:r>
    </w:p>
    <w:p w14:paraId="773173E2" w14:textId="77777777" w:rsidR="00C34569" w:rsidRDefault="00C34569" w:rsidP="00C34569">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3F379E7C" w14:textId="77777777" w:rsidR="00C34569" w:rsidRDefault="00C34569" w:rsidP="00C34569">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156E7E46" w14:textId="77777777" w:rsidR="00C34569" w:rsidRDefault="00C34569" w:rsidP="00C34569">
      <w:pPr>
        <w:pStyle w:val="Heading4"/>
        <w:keepNext w:val="0"/>
        <w:keepLines w:val="0"/>
        <w:spacing w:before="240" w:after="40" w:line="303" w:lineRule="auto"/>
        <w:rPr>
          <w:color w:val="1155CC"/>
        </w:rPr>
      </w:pPr>
      <w:r>
        <w:t>Space junk in our atmosphere isn’t part of outer space, Merriam webster defines outer space as “space immediately outside the earth’s atmosphere”</w:t>
      </w:r>
      <w:hyperlink r:id="rId18">
        <w:r>
          <w:t xml:space="preserve"> </w:t>
        </w:r>
      </w:hyperlink>
      <w:hyperlink r:id="rId19">
        <w:r>
          <w:rPr>
            <w:color w:val="1155CC"/>
          </w:rPr>
          <w:t>https://www.merriam-webster.com/dictionary/outer%20space</w:t>
        </w:r>
      </w:hyperlink>
    </w:p>
    <w:p w14:paraId="4AEEF9C1" w14:textId="77777777" w:rsidR="00C34569" w:rsidRDefault="00C34569" w:rsidP="00C34569">
      <w:pPr>
        <w:pStyle w:val="Heading4"/>
        <w:keepNext w:val="0"/>
        <w:keepLines w:val="0"/>
        <w:spacing w:before="240" w:after="40" w:line="303" w:lineRule="auto"/>
      </w:pPr>
      <w:bookmarkStart w:id="0" w:name="_heading=h.spys3pd69elg" w:colFirst="0" w:colLast="0"/>
      <w:bookmarkEnd w:id="0"/>
      <w:r>
        <w:t>2.</w:t>
      </w:r>
      <w:r>
        <w:rPr>
          <w:rFonts w:ascii="Times New Roman" w:eastAsia="Times New Roman" w:hAnsi="Times New Roman" w:cs="Times New Roman"/>
          <w:b w:val="0"/>
          <w:sz w:val="14"/>
          <w:szCs w:val="14"/>
        </w:rPr>
        <w:tab/>
      </w:r>
      <w:r>
        <w:t xml:space="preserve">The space junk has been put there by PUBLIC entities like governments as well as private entities, even a ban on private entities in space couldn’t solve the problem. </w:t>
      </w:r>
      <w:proofErr w:type="gramStart"/>
      <w:r>
        <w:t>As long as</w:t>
      </w:r>
      <w:proofErr w:type="gramEnd"/>
      <w:r>
        <w:t xml:space="preserve"> anyone is launching anything it is inevitable</w:t>
      </w:r>
    </w:p>
    <w:p w14:paraId="4CF02F0A" w14:textId="77777777" w:rsidR="00C34569" w:rsidRDefault="00C34569" w:rsidP="00C34569">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20">
        <w:r>
          <w:t xml:space="preserve"> </w:t>
        </w:r>
      </w:hyperlink>
      <w:hyperlink r:id="rId21">
        <w:r>
          <w:rPr>
            <w:color w:val="1155CC"/>
          </w:rPr>
          <w:t>https://www.weforum.org/agenda/2021/05/why-we-need-to-clean-up-space-junk-debris-low-earth-orbit-pollution-satellite-rocket-noosphere-firefly/</w:t>
        </w:r>
      </w:hyperlink>
      <w:r>
        <w:t xml:space="preserve"> Livingston RB</w:t>
      </w:r>
    </w:p>
    <w:p w14:paraId="354968E0" w14:textId="77777777" w:rsidR="00C34569" w:rsidRDefault="00C34569" w:rsidP="00C34569">
      <w:pPr>
        <w:spacing w:line="256" w:lineRule="auto"/>
      </w:pPr>
      <w:r>
        <w:t xml:space="preserve">Where does space junk come from? </w:t>
      </w:r>
      <w:proofErr w:type="gramStart"/>
      <w:r>
        <w:rPr>
          <w:b/>
          <w:highlight w:val="green"/>
          <w:u w:val="single"/>
        </w:rPr>
        <w:t>As long as</w:t>
      </w:r>
      <w:proofErr w:type="gramEnd"/>
      <w:r>
        <w:rPr>
          <w:b/>
          <w:highlight w:val="green"/>
          <w:u w:val="single"/>
        </w:rPr>
        <w:t xml:space="preserve"> humans launch objects into orbit, space debris is inevitable.</w:t>
      </w:r>
      <w:r>
        <w:t xml:space="preserve"> Rocket launches leave boosters, fairings, </w:t>
      </w:r>
      <w:proofErr w:type="spellStart"/>
      <w:r>
        <w:t>interstages</w:t>
      </w:r>
      <w:proofErr w:type="spellEnd"/>
      <w:r>
        <w:t xml:space="preserve">,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w:t>
      </w:r>
      <w:r>
        <w:lastRenderedPageBreak/>
        <w:t xml:space="preserve">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5C4935D6" w14:textId="71E937CB" w:rsidR="00C34569" w:rsidRDefault="00C34569" w:rsidP="00C34569">
      <w:pPr>
        <w:spacing w:line="256" w:lineRule="auto"/>
      </w:pPr>
      <w:r>
        <w:t xml:space="preserve"> </w:t>
      </w:r>
    </w:p>
    <w:p w14:paraId="11E3D1C9" w14:textId="5E26BC57" w:rsidR="00E972EA" w:rsidRPr="0086161D" w:rsidRDefault="00E972EA" w:rsidP="00E972EA">
      <w:pPr>
        <w:pStyle w:val="Heading4"/>
        <w:rPr>
          <w:rStyle w:val="Style13ptBold"/>
          <w:b/>
          <w:bCs w:val="0"/>
        </w:rPr>
      </w:pPr>
      <w:r w:rsidRPr="0086161D">
        <w:rPr>
          <w:rStyle w:val="Style13ptBold"/>
          <w:b/>
          <w:bCs w:val="0"/>
        </w:rPr>
        <w:t xml:space="preserve">Military space </w:t>
      </w:r>
      <w:proofErr w:type="spellStart"/>
      <w:r w:rsidRPr="0086161D">
        <w:rPr>
          <w:rStyle w:val="Style13ptBold"/>
          <w:b/>
          <w:bCs w:val="0"/>
        </w:rPr>
        <w:t>satelties</w:t>
      </w:r>
      <w:proofErr w:type="spellEnd"/>
      <w:r w:rsidRPr="0086161D">
        <w:rPr>
          <w:rStyle w:val="Style13ptBold"/>
          <w:b/>
          <w:bCs w:val="0"/>
        </w:rPr>
        <w:t xml:space="preserve"> have already been broken up by space debris </w:t>
      </w:r>
      <w:r>
        <w:rPr>
          <w:rStyle w:val="Style13ptBold"/>
          <w:b/>
          <w:bCs w:val="0"/>
        </w:rPr>
        <w:t xml:space="preserve">INCLUDING </w:t>
      </w:r>
      <w:proofErr w:type="spellStart"/>
      <w:r>
        <w:rPr>
          <w:rStyle w:val="Style13ptBold"/>
          <w:b/>
          <w:bCs w:val="0"/>
        </w:rPr>
        <w:t>russia</w:t>
      </w:r>
      <w:proofErr w:type="spellEnd"/>
      <w:r w:rsidRPr="0086161D">
        <w:rPr>
          <w:rStyle w:val="Style13ptBold"/>
          <w:b/>
          <w:bCs w:val="0"/>
        </w:rPr>
        <w:t>– their escalation scenario is absurd</w:t>
      </w:r>
    </w:p>
    <w:p w14:paraId="6BF3D718" w14:textId="77777777" w:rsidR="00E972EA" w:rsidRPr="00D64FEE" w:rsidRDefault="00E972EA" w:rsidP="00E972EA">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048FB413" w14:textId="77777777" w:rsidR="00E972EA" w:rsidRDefault="00E972EA" w:rsidP="00E972EA">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w:t>
      </w:r>
      <w:r w:rsidRPr="0086161D">
        <w:rPr>
          <w:sz w:val="16"/>
        </w:rPr>
        <w:lastRenderedPageBreak/>
        <w:t xml:space="preserve">McDowell told Space.com. </w:t>
      </w:r>
      <w:proofErr w:type="gramStart"/>
      <w:r w:rsidRPr="0086161D">
        <w:rPr>
          <w:sz w:val="16"/>
        </w:rPr>
        <w:t>"That is to say, if</w:t>
      </w:r>
      <w:proofErr w:type="gramEnd"/>
      <w:r w:rsidRPr="0086161D">
        <w:rPr>
          <w:sz w:val="16"/>
        </w:rPr>
        <w:t xml:space="preserve">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2BA77736" w14:textId="77777777" w:rsidR="00E972EA" w:rsidRPr="00AE5088" w:rsidRDefault="00E972EA" w:rsidP="00E972EA"/>
    <w:p w14:paraId="5295171A" w14:textId="56293B73" w:rsidR="00E972EA" w:rsidRPr="00250537" w:rsidRDefault="00E972EA" w:rsidP="00E972EA">
      <w:pPr>
        <w:pStyle w:val="Heading4"/>
      </w:pPr>
      <w:r>
        <w:t xml:space="preserve">Transparency </w:t>
      </w:r>
      <w:r w:rsidRPr="00250537">
        <w:rPr>
          <w:u w:val="single"/>
        </w:rPr>
        <w:t>inevitable</w:t>
      </w:r>
      <w:r>
        <w:t xml:space="preserve"> ---Nothing slips by in space </w:t>
      </w:r>
      <w:r w:rsidR="00A64D1A">
        <w:t>answers commercialization</w:t>
      </w:r>
    </w:p>
    <w:p w14:paraId="3CA41B09" w14:textId="77777777" w:rsidR="00E972EA" w:rsidRPr="00F0758E" w:rsidRDefault="00E972EA" w:rsidP="00E972EA">
      <w:pPr>
        <w:rPr>
          <w:sz w:val="16"/>
          <w:szCs w:val="16"/>
        </w:rPr>
      </w:pPr>
      <w:r w:rsidRPr="00F0758E">
        <w:rPr>
          <w:sz w:val="16"/>
          <w:szCs w:val="16"/>
        </w:rPr>
        <w:t xml:space="preserve">--Surprise attacks either fail </w:t>
      </w:r>
      <w:proofErr w:type="spellStart"/>
      <w:r w:rsidRPr="00F0758E">
        <w:rPr>
          <w:sz w:val="16"/>
          <w:szCs w:val="16"/>
        </w:rPr>
        <w:t>bc</w:t>
      </w:r>
      <w:proofErr w:type="spellEnd"/>
      <w:r w:rsidRPr="00F0758E">
        <w:rPr>
          <w:sz w:val="16"/>
          <w:szCs w:val="16"/>
        </w:rPr>
        <w:t xml:space="preserve"> they’re ragged, or are detected </w:t>
      </w:r>
      <w:proofErr w:type="spellStart"/>
      <w:r w:rsidRPr="00F0758E">
        <w:rPr>
          <w:sz w:val="16"/>
          <w:szCs w:val="16"/>
        </w:rPr>
        <w:t>bc</w:t>
      </w:r>
      <w:proofErr w:type="spellEnd"/>
      <w:r w:rsidRPr="00F0758E">
        <w:rPr>
          <w:sz w:val="16"/>
          <w:szCs w:val="16"/>
        </w:rPr>
        <w:t xml:space="preserve"> the enemy </w:t>
      </w:r>
      <w:proofErr w:type="gramStart"/>
      <w:r w:rsidRPr="00F0758E">
        <w:rPr>
          <w:sz w:val="16"/>
          <w:szCs w:val="16"/>
        </w:rPr>
        <w:t>has to</w:t>
      </w:r>
      <w:proofErr w:type="gramEnd"/>
      <w:r w:rsidRPr="00F0758E">
        <w:rPr>
          <w:sz w:val="16"/>
          <w:szCs w:val="16"/>
        </w:rPr>
        <w:t xml:space="preserve"> load a ton of stuff into space</w:t>
      </w:r>
    </w:p>
    <w:p w14:paraId="7EADF2E5" w14:textId="77777777" w:rsidR="00E972EA" w:rsidRPr="00F0758E" w:rsidRDefault="00E972EA" w:rsidP="00E972EA">
      <w:pPr>
        <w:rPr>
          <w:sz w:val="16"/>
          <w:szCs w:val="16"/>
        </w:rPr>
      </w:pPr>
      <w:r w:rsidRPr="00F0758E">
        <w:rPr>
          <w:sz w:val="16"/>
          <w:szCs w:val="16"/>
        </w:rPr>
        <w:t xml:space="preserve">--Launch capacity is international – would have to ask to do it </w:t>
      </w:r>
    </w:p>
    <w:p w14:paraId="724C3818" w14:textId="77777777" w:rsidR="00E972EA" w:rsidRPr="00F0758E" w:rsidRDefault="00E972EA" w:rsidP="00E972EA">
      <w:pPr>
        <w:rPr>
          <w:sz w:val="16"/>
          <w:szCs w:val="16"/>
        </w:rPr>
      </w:pPr>
      <w:r w:rsidRPr="00F0758E">
        <w:rPr>
          <w:sz w:val="16"/>
          <w:szCs w:val="16"/>
        </w:rPr>
        <w:t>--Monitoring satellites is easy – as early as 50s elementary school classes saw stuff – remote sensing means we see everything in space or on the ground</w:t>
      </w:r>
    </w:p>
    <w:p w14:paraId="7110E920" w14:textId="77777777" w:rsidR="00E972EA" w:rsidRPr="00F0758E" w:rsidRDefault="00E972EA" w:rsidP="00E972EA">
      <w:pPr>
        <w:rPr>
          <w:sz w:val="16"/>
          <w:szCs w:val="16"/>
        </w:rPr>
      </w:pPr>
      <w:r w:rsidRPr="00F0758E">
        <w:rPr>
          <w:sz w:val="16"/>
          <w:szCs w:val="16"/>
        </w:rPr>
        <w:t xml:space="preserve">--International nonproliferation agreements democratized site monitoring – we can see states interior regions </w:t>
      </w:r>
    </w:p>
    <w:p w14:paraId="30CC6CEF" w14:textId="77777777" w:rsidR="00E972EA" w:rsidRPr="00F670A8" w:rsidRDefault="00E972EA" w:rsidP="00E972EA">
      <w:pPr>
        <w:rPr>
          <w:sz w:val="16"/>
          <w:szCs w:val="16"/>
        </w:rPr>
      </w:pPr>
      <w:r w:rsidRPr="00F0758E">
        <w:rPr>
          <w:sz w:val="16"/>
          <w:szCs w:val="16"/>
        </w:rPr>
        <w:t xml:space="preserve">--Even if no guarantee, </w:t>
      </w:r>
      <w:proofErr w:type="spellStart"/>
      <w:r w:rsidRPr="00F0758E">
        <w:rPr>
          <w:sz w:val="16"/>
          <w:szCs w:val="16"/>
        </w:rPr>
        <w:t>uncertainy</w:t>
      </w:r>
      <w:proofErr w:type="spellEnd"/>
      <w:r w:rsidRPr="00F0758E">
        <w:rPr>
          <w:sz w:val="16"/>
          <w:szCs w:val="16"/>
        </w:rPr>
        <w:t xml:space="preserve"> means no state would risk it </w:t>
      </w:r>
    </w:p>
    <w:p w14:paraId="2D7BCD7D" w14:textId="77777777" w:rsidR="00E972EA" w:rsidRDefault="00E972EA" w:rsidP="00E972EA">
      <w:proofErr w:type="spellStart"/>
      <w:r w:rsidRPr="00ED6270">
        <w:rPr>
          <w:rStyle w:val="Style13ptBold"/>
        </w:rPr>
        <w:t>Handberg</w:t>
      </w:r>
      <w:proofErr w:type="spellEnd"/>
      <w:r w:rsidRPr="00ED6270">
        <w:rPr>
          <w:rStyle w:val="Style13ptBold"/>
        </w:rPr>
        <w:t>, 17</w:t>
      </w:r>
      <w:r>
        <w:t xml:space="preserve"> –</w:t>
      </w:r>
      <w:r w:rsidRPr="00ED6270">
        <w:t xml:space="preserve"> </w:t>
      </w:r>
      <w:r>
        <w:t>Faculty and Research, School of Politics, Security, and International Affairs, UCF</w:t>
      </w:r>
    </w:p>
    <w:p w14:paraId="018704E3" w14:textId="77777777" w:rsidR="00E972EA" w:rsidRDefault="00E972EA" w:rsidP="00E972EA">
      <w:r>
        <w:t xml:space="preserve">Roger </w:t>
      </w:r>
      <w:proofErr w:type="spellStart"/>
      <w:r>
        <w:t>Handberg</w:t>
      </w:r>
      <w:proofErr w:type="spellEnd"/>
      <w:r>
        <w:t xml:space="preserve">, “Is space war imminent? Exploring the possibility,” Comparative Strategy. 2017. </w:t>
      </w:r>
      <w:hyperlink r:id="rId22" w:history="1">
        <w:r>
          <w:rPr>
            <w:rStyle w:val="Hyperlink"/>
          </w:rPr>
          <w:t>https://www.tandfonline.com/doi/pdf/10.1080/01495933.2017.1379832?needAccess=true</w:t>
        </w:r>
      </w:hyperlink>
    </w:p>
    <w:p w14:paraId="33D32F17" w14:textId="77777777" w:rsidR="00E972EA" w:rsidRPr="00ED6270" w:rsidRDefault="00E972EA" w:rsidP="00E972EA"/>
    <w:p w14:paraId="47C248CB" w14:textId="77777777" w:rsidR="00E972EA" w:rsidRDefault="00E972EA" w:rsidP="00E972EA">
      <w:r>
        <w:t xml:space="preserve">Second, </w:t>
      </w:r>
      <w:r w:rsidRPr="00F670A8">
        <w:rPr>
          <w:rStyle w:val="TitleChar"/>
          <w:highlight w:val="cyan"/>
        </w:rPr>
        <w:t>surprise requires</w:t>
      </w:r>
      <w:r>
        <w:t xml:space="preserve"> that </w:t>
      </w:r>
      <w:r w:rsidRPr="00F0758E">
        <w:rPr>
          <w:rStyle w:val="TitleChar"/>
        </w:rPr>
        <w:t xml:space="preserve">sufficient </w:t>
      </w:r>
      <w:r w:rsidRPr="00F670A8">
        <w:rPr>
          <w:rStyle w:val="TitleChar"/>
          <w:highlight w:val="cyan"/>
        </w:rPr>
        <w:t>offensive</w:t>
      </w:r>
      <w:r w:rsidRPr="00F0758E">
        <w:rPr>
          <w:rStyle w:val="TitleChar"/>
        </w:rPr>
        <w:t xml:space="preserve"> space </w:t>
      </w:r>
      <w:r w:rsidRPr="00F670A8">
        <w:rPr>
          <w:rStyle w:val="TitleChar"/>
          <w:highlight w:val="cyan"/>
        </w:rPr>
        <w:t>assets be</w:t>
      </w:r>
      <w:r w:rsidRPr="00F0758E">
        <w:rPr>
          <w:rStyle w:val="TitleChar"/>
        </w:rPr>
        <w:t xml:space="preserve"> placed </w:t>
      </w:r>
      <w:r w:rsidRPr="00F670A8">
        <w:rPr>
          <w:rStyle w:val="TitleChar"/>
          <w:highlight w:val="cyan"/>
        </w:rPr>
        <w:t xml:space="preserve">in orbit </w:t>
      </w:r>
      <w:r w:rsidRPr="00F670A8">
        <w:rPr>
          <w:rStyle w:val="Emphasis"/>
          <w:highlight w:val="cyan"/>
        </w:rPr>
        <w:t>without triggering</w:t>
      </w:r>
      <w:r w:rsidRPr="00F670A8">
        <w:rPr>
          <w:rStyle w:val="Emphasis"/>
        </w:rPr>
        <w:t xml:space="preserve"> a </w:t>
      </w:r>
      <w:r w:rsidRPr="00F670A8">
        <w:rPr>
          <w:rStyle w:val="Emphasis"/>
          <w:highlight w:val="cya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w:t>
      </w:r>
      <w:proofErr w:type="gramStart"/>
      <w:r w:rsidRPr="00F670A8">
        <w:t xml:space="preserve">in </w:t>
      </w:r>
      <w:r w:rsidRPr="00F670A8">
        <w:rPr>
          <w:rStyle w:val="Emphasis"/>
        </w:rPr>
        <w:t>itself</w:t>
      </w:r>
      <w:r w:rsidRPr="00F670A8">
        <w:t xml:space="preserve"> possibly</w:t>
      </w:r>
      <w:proofErr w:type="gramEnd"/>
      <w:r w:rsidRPr="00F670A8">
        <w:t xml:space="preserve"> </w:t>
      </w:r>
      <w:r w:rsidRPr="00F670A8">
        <w:rPr>
          <w:rStyle w:val="Emphasis"/>
          <w:highlight w:val="cyan"/>
        </w:rPr>
        <w:t>self-defeating given high costs and</w:t>
      </w:r>
      <w:r w:rsidRPr="00F0758E">
        <w:rPr>
          <w:rStyle w:val="Emphasis"/>
        </w:rPr>
        <w:t xml:space="preserve"> a likely </w:t>
      </w:r>
      <w:r w:rsidRPr="00F670A8">
        <w:rPr>
          <w:rStyle w:val="Emphasis"/>
          <w:highlight w:val="cyan"/>
        </w:rPr>
        <w:t>lack</w:t>
      </w:r>
      <w:r w:rsidRPr="00F0758E">
        <w:rPr>
          <w:rStyle w:val="Emphasis"/>
        </w:rPr>
        <w:t xml:space="preserve"> </w:t>
      </w:r>
      <w:r w:rsidRPr="00F670A8">
        <w:rPr>
          <w:rStyle w:val="Emphasis"/>
          <w:highlight w:val="cyan"/>
        </w:rPr>
        <w:t>of launch capacity</w:t>
      </w:r>
      <w:r>
        <w:t xml:space="preserve">. In </w:t>
      </w:r>
      <w:r w:rsidRPr="00F0758E">
        <w:rPr>
          <w:rStyle w:val="TitleChar"/>
        </w:rPr>
        <w:t xml:space="preserve">addition, much </w:t>
      </w:r>
      <w:r w:rsidRPr="00F670A8">
        <w:rPr>
          <w:rStyle w:val="TitleChar"/>
          <w:highlight w:val="cyan"/>
        </w:rPr>
        <w:t>launch capacity is</w:t>
      </w:r>
      <w:r w:rsidRPr="00F0758E">
        <w:rPr>
          <w:rStyle w:val="TitleChar"/>
        </w:rPr>
        <w:t xml:space="preserve"> now </w:t>
      </w:r>
      <w:r w:rsidRPr="00F670A8">
        <w:rPr>
          <w:rStyle w:val="Emphasis"/>
          <w:highlight w:val="cya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F670A8">
        <w:rPr>
          <w:rStyle w:val="TitleChar"/>
          <w:highlight w:val="cyan"/>
        </w:rPr>
        <w:t>Space</w:t>
      </w:r>
      <w:r w:rsidRPr="00F0758E">
        <w:rPr>
          <w:rStyle w:val="TitleChar"/>
        </w:rPr>
        <w:t xml:space="preserve"> as an operational environment </w:t>
      </w:r>
      <w:r w:rsidRPr="00F670A8">
        <w:rPr>
          <w:rStyle w:val="TitleChar"/>
          <w:highlight w:val="cyan"/>
        </w:rPr>
        <w:t xml:space="preserve">suffers from </w:t>
      </w:r>
      <w:r w:rsidRPr="00F670A8">
        <w:rPr>
          <w:rStyle w:val="Emphasis"/>
          <w:highlight w:val="cyan"/>
        </w:rPr>
        <w:t>excessive transparency</w:t>
      </w:r>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F670A8">
        <w:rPr>
          <w:rStyle w:val="TitleChar"/>
          <w:highlight w:val="cyan"/>
        </w:rPr>
        <w:t>sat</w:t>
      </w:r>
      <w:r w:rsidRPr="00F0758E">
        <w:rPr>
          <w:rStyle w:val="TitleChar"/>
        </w:rPr>
        <w:t xml:space="preserve">ellite </w:t>
      </w:r>
      <w:r w:rsidRPr="00F670A8">
        <w:rPr>
          <w:rStyle w:val="TitleChar"/>
          <w:highlight w:val="cyan"/>
        </w:rPr>
        <w:t>launches in the</w:t>
      </w:r>
      <w:r w:rsidRPr="00F0758E">
        <w:rPr>
          <w:rStyle w:val="TitleChar"/>
        </w:rPr>
        <w:t xml:space="preserve"> 19</w:t>
      </w:r>
      <w:r w:rsidRPr="00F670A8">
        <w:rPr>
          <w:rStyle w:val="TitleChar"/>
          <w:highlight w:val="cyan"/>
        </w:rPr>
        <w:t>50s</w:t>
      </w:r>
      <w:r w:rsidRPr="00F0758E">
        <w:rPr>
          <w:rStyle w:val="TitleChar"/>
        </w:rPr>
        <w:t xml:space="preserve"> </w:t>
      </w:r>
      <w:r w:rsidRPr="00F670A8">
        <w:rPr>
          <w:rStyle w:val="TitleChar"/>
          <w:highlight w:val="cyan"/>
        </w:rPr>
        <w:t>were</w:t>
      </w:r>
      <w:r>
        <w:t xml:space="preserve"> accurately </w:t>
      </w:r>
      <w:r w:rsidRPr="00F670A8">
        <w:rPr>
          <w:rStyle w:val="TitleChar"/>
          <w:highlight w:val="cyan"/>
        </w:rPr>
        <w:t>tracked by a British grade-school</w:t>
      </w:r>
      <w:r w:rsidRPr="00F0758E">
        <w:rPr>
          <w:rStyle w:val="TitleChar"/>
        </w:rPr>
        <w:t xml:space="preserve"> class as a science project.</w:t>
      </w:r>
      <w:r>
        <w:t xml:space="preserve"> In addition, at least </w:t>
      </w:r>
      <w:r w:rsidRPr="00F670A8">
        <w:rPr>
          <w:rStyle w:val="TitleChar"/>
          <w:highlight w:val="cyan"/>
        </w:rPr>
        <w:t>since</w:t>
      </w:r>
      <w:r w:rsidRPr="00F0758E">
        <w:rPr>
          <w:rStyle w:val="TitleChar"/>
        </w:rPr>
        <w:t xml:space="preserve"> the</w:t>
      </w:r>
      <w:r>
        <w:t xml:space="preserve"> early 19</w:t>
      </w:r>
      <w:r w:rsidRPr="00F0758E">
        <w:rPr>
          <w:rStyle w:val="TitleChar"/>
        </w:rPr>
        <w:t>60s</w:t>
      </w:r>
      <w:r>
        <w:t xml:space="preserve">, </w:t>
      </w:r>
      <w:r w:rsidRPr="00F670A8">
        <w:rPr>
          <w:rStyle w:val="TitleChar"/>
          <w:highlight w:val="cyan"/>
        </w:rPr>
        <w:t xml:space="preserve">remote sensing has </w:t>
      </w:r>
      <w:r w:rsidRPr="00F670A8">
        <w:rPr>
          <w:rStyle w:val="Emphasis"/>
          <w:highlight w:val="cyan"/>
        </w:rPr>
        <w:t>increased exponentially</w:t>
      </w:r>
      <w:r w:rsidRPr="00F0758E">
        <w:rPr>
          <w:rStyle w:val="TitleChar"/>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TitleChar"/>
        </w:rPr>
        <w:t>Commercial remote-sensing capabilities</w:t>
      </w:r>
      <w:r>
        <w:t xml:space="preserve"> further </w:t>
      </w:r>
      <w:r w:rsidRPr="00F0758E">
        <w:rPr>
          <w:rStyle w:val="TitleChar"/>
        </w:rPr>
        <w:t>enhance the capacity to detect militarily relevant actions</w:t>
      </w:r>
      <w:r>
        <w:t xml:space="preserve">. For example, </w:t>
      </w:r>
      <w:r w:rsidRPr="00F0758E">
        <w:rPr>
          <w:rStyle w:val="TitleChar"/>
        </w:rPr>
        <w:t xml:space="preserve">commercial imagery is accessed by </w:t>
      </w:r>
      <w:r w:rsidRPr="00F0758E">
        <w:rPr>
          <w:rStyle w:val="Emphasis"/>
        </w:rPr>
        <w:t>private parties</w:t>
      </w:r>
      <w:r w:rsidRPr="00F0758E">
        <w:rPr>
          <w:rStyle w:val="TitleChar"/>
        </w:rPr>
        <w:t xml:space="preserve"> to monitor the North Korean missile</w:t>
      </w:r>
      <w:r>
        <w:t xml:space="preserve"> and nuclear weapons </w:t>
      </w:r>
      <w:r w:rsidRPr="00F0758E">
        <w:rPr>
          <w:rStyle w:val="TitleChar"/>
        </w:rPr>
        <w:t>programs</w:t>
      </w:r>
      <w:r>
        <w:t xml:space="preserve">, in effect </w:t>
      </w:r>
      <w:r w:rsidRPr="00F670A8">
        <w:rPr>
          <w:rStyle w:val="TitleChar"/>
          <w:highlight w:val="cyan"/>
        </w:rPr>
        <w:t>expanding</w:t>
      </w:r>
      <w:r w:rsidRPr="00F0758E">
        <w:rPr>
          <w:rStyle w:val="TitleChar"/>
        </w:rPr>
        <w:t xml:space="preserve"> the </w:t>
      </w:r>
      <w:r w:rsidRPr="00F670A8">
        <w:rPr>
          <w:rStyle w:val="TitleChar"/>
          <w:highlight w:val="cyan"/>
        </w:rPr>
        <w:t>capacity</w:t>
      </w:r>
      <w:r w:rsidRPr="00F0758E">
        <w:rPr>
          <w:rStyle w:val="TitleChar"/>
        </w:rPr>
        <w:t xml:space="preserve"> of the world </w:t>
      </w:r>
      <w:r w:rsidRPr="00F670A8">
        <w:rPr>
          <w:rStyle w:val="TitleChar"/>
          <w:highlight w:val="cyan"/>
        </w:rPr>
        <w:t xml:space="preserve">to </w:t>
      </w:r>
      <w:r w:rsidRPr="00F670A8">
        <w:rPr>
          <w:rStyle w:val="Emphasis"/>
          <w:highlight w:val="cyan"/>
        </w:rPr>
        <w:t>look in on</w:t>
      </w:r>
      <w:r w:rsidRPr="00F0758E">
        <w:rPr>
          <w:rStyle w:val="Emphasis"/>
        </w:rPr>
        <w:t xml:space="preserve"> various </w:t>
      </w:r>
      <w:r w:rsidRPr="00F670A8">
        <w:rPr>
          <w:rStyle w:val="Emphasis"/>
          <w:highlight w:val="cyan"/>
        </w:rPr>
        <w:t>states’ interior regions</w:t>
      </w:r>
      <w:r>
        <w:t xml:space="preserve">, </w:t>
      </w:r>
      <w:r w:rsidRPr="00F0758E">
        <w:rPr>
          <w:rStyle w:val="TitleChar"/>
        </w:rPr>
        <w:t>scanning for</w:t>
      </w:r>
      <w:r>
        <w:t xml:space="preserve"> relevant information, including </w:t>
      </w:r>
      <w:r w:rsidRPr="00F0758E">
        <w:rPr>
          <w:rStyle w:val="TitleChar"/>
        </w:rPr>
        <w:t>weapons</w:t>
      </w:r>
      <w:r>
        <w:t xml:space="preserve"> </w:t>
      </w:r>
      <w:r w:rsidRPr="00F0758E">
        <w:rPr>
          <w:rStyle w:val="TitleChar"/>
        </w:rPr>
        <w:t>buildup and launch capabilities</w:t>
      </w:r>
      <w:r>
        <w:t xml:space="preserve">. </w:t>
      </w:r>
      <w:r w:rsidRPr="00D8112F">
        <w:rPr>
          <w:rStyle w:val="TitleChar"/>
          <w:highlight w:val="cyan"/>
        </w:rPr>
        <w:t>Even construction of physical facilities for</w:t>
      </w:r>
      <w:r w:rsidRPr="00F0758E">
        <w:rPr>
          <w:rStyle w:val="TitleChar"/>
        </w:rPr>
        <w:t xml:space="preserve"> </w:t>
      </w:r>
      <w:r>
        <w:t xml:space="preserve">production of </w:t>
      </w:r>
      <w:r w:rsidRPr="00D8112F">
        <w:rPr>
          <w:rStyle w:val="TitleChar"/>
          <w:highlight w:val="cyan"/>
        </w:rPr>
        <w:t>space assets</w:t>
      </w:r>
      <w:r>
        <w:t xml:space="preserve"> or for other weaponry </w:t>
      </w:r>
      <w:r w:rsidRPr="00D8112F">
        <w:rPr>
          <w:rStyle w:val="TitleChar"/>
          <w:highlight w:val="cya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TitleChar"/>
        </w:rPr>
        <w:t>if</w:t>
      </w:r>
      <w:r w:rsidRPr="00D8112F">
        <w:t xml:space="preserve"> the </w:t>
      </w:r>
      <w:r w:rsidRPr="00D8112F">
        <w:rPr>
          <w:rStyle w:val="TitleChar"/>
        </w:rPr>
        <w:t>ASAT weapons come from ground</w:t>
      </w:r>
      <w:r w:rsidRPr="00D8112F">
        <w:t xml:space="preserve"> </w:t>
      </w:r>
      <w:r w:rsidRPr="00D8112F">
        <w:rPr>
          <w:rStyle w:val="TitleChar"/>
        </w:rPr>
        <w:t>locations</w:t>
      </w:r>
      <w:r w:rsidRPr="00D8112F">
        <w:t xml:space="preserve">, </w:t>
      </w:r>
      <w:r w:rsidRPr="00D8112F">
        <w:rPr>
          <w:rStyle w:val="Emphasis"/>
        </w:rPr>
        <w:t xml:space="preserve">there </w:t>
      </w:r>
      <w:r w:rsidRPr="00D8112F">
        <w:rPr>
          <w:rStyle w:val="Emphasis"/>
        </w:rPr>
        <w:lastRenderedPageBreak/>
        <w:t>is a high probability that they can be detected</w:t>
      </w:r>
      <w:r w:rsidRPr="00D8112F">
        <w:t xml:space="preserve"> but no guarantee exists that detection will in fact occur. </w:t>
      </w:r>
      <w:r w:rsidRPr="00D8112F">
        <w:rPr>
          <w:rStyle w:val="Emphasis"/>
        </w:rPr>
        <w:t xml:space="preserve">The </w:t>
      </w:r>
      <w:r w:rsidRPr="00405069">
        <w:rPr>
          <w:rStyle w:val="Emphasis"/>
          <w:highlight w:val="cyan"/>
        </w:rPr>
        <w:t>uncertainty will impact calculations of attack success</w:t>
      </w:r>
      <w:r w:rsidRPr="00D8112F">
        <w:t>.</w:t>
      </w:r>
    </w:p>
    <w:p w14:paraId="17FBF63A" w14:textId="77777777" w:rsidR="00E972EA" w:rsidRDefault="00E972EA" w:rsidP="00E972EA">
      <w:pPr>
        <w:rPr>
          <w:rStyle w:val="Emphasis"/>
        </w:rPr>
      </w:pPr>
    </w:p>
    <w:p w14:paraId="1B0E6275" w14:textId="77777777" w:rsidR="00E972EA" w:rsidRDefault="00E972EA" w:rsidP="00C34569">
      <w:pPr>
        <w:spacing w:line="256" w:lineRule="auto"/>
      </w:pPr>
    </w:p>
    <w:p w14:paraId="7FA3321F" w14:textId="77777777" w:rsidR="00C34569" w:rsidRDefault="00C34569" w:rsidP="00C34569">
      <w:pPr>
        <w:pStyle w:val="Heading3"/>
        <w:keepNext w:val="0"/>
        <w:keepLines w:val="0"/>
        <w:pageBreakBefore w:val="0"/>
        <w:spacing w:before="280" w:after="80" w:line="316" w:lineRule="auto"/>
      </w:pPr>
      <w:bookmarkStart w:id="1" w:name="_heading=h.uyqg32ehdkx1" w:colFirst="0" w:colLast="0"/>
      <w:bookmarkEnd w:id="1"/>
      <w:r>
        <w:t>AT Space Wars</w:t>
      </w:r>
    </w:p>
    <w:p w14:paraId="32C6D83B" w14:textId="13A66EDD" w:rsidR="00C34569" w:rsidRDefault="00E972EA" w:rsidP="00C34569">
      <w:pPr>
        <w:pStyle w:val="Heading4"/>
        <w:keepNext w:val="0"/>
        <w:keepLines w:val="0"/>
        <w:spacing w:before="240" w:after="40" w:line="303" w:lineRule="auto"/>
      </w:pPr>
      <w:bookmarkStart w:id="2" w:name="_heading=h.547ri61guor" w:colFirst="0" w:colLast="0"/>
      <w:bookmarkEnd w:id="2"/>
      <w:r>
        <w:t xml:space="preserve">[Better Def] </w:t>
      </w:r>
      <w:r w:rsidR="00C34569">
        <w:t>Legal frameworks such as the EU Horizon 2020 will be able to prevent space wars.</w:t>
      </w:r>
    </w:p>
    <w:p w14:paraId="11622AC6" w14:textId="77777777" w:rsidR="00C34569" w:rsidRDefault="00C34569" w:rsidP="00C34569">
      <w:pPr>
        <w:spacing w:line="256" w:lineRule="auto"/>
      </w:pPr>
      <w:proofErr w:type="spellStart"/>
      <w:r>
        <w:rPr>
          <w:b/>
          <w:sz w:val="26"/>
          <w:szCs w:val="26"/>
        </w:rPr>
        <w:t>Villarino</w:t>
      </w:r>
      <w:proofErr w:type="spellEnd"/>
      <w:r>
        <w:rPr>
          <w:b/>
          <w:sz w:val="26"/>
          <w:szCs w:val="26"/>
        </w:rPr>
        <w:t xml:space="preserve"> 19</w:t>
      </w:r>
      <w:r>
        <w:t xml:space="preserve">, José-Miguel Bello Y </w:t>
      </w:r>
      <w:proofErr w:type="spellStart"/>
      <w:r>
        <w:t>Villarino</w:t>
      </w:r>
      <w:proofErr w:type="spellEnd"/>
      <w:r>
        <w:t>, 6-7-2019, "Preventing a Cold War in Space Using European Research and Innovation Programs," Science &amp; Diplomacy,</w:t>
      </w:r>
      <w:hyperlink r:id="rId23">
        <w:r>
          <w:t xml:space="preserve"> </w:t>
        </w:r>
      </w:hyperlink>
      <w:hyperlink r:id="rId24">
        <w:r>
          <w:rPr>
            <w:color w:val="1155CC"/>
          </w:rPr>
          <w:t>https://www.sciencediplomacy.org/article/2019/preventing-cold-war-in-space-using-european-research-and-innovation-programs</w:t>
        </w:r>
      </w:hyperlink>
      <w:r>
        <w:t xml:space="preserve"> Livingston RB</w:t>
      </w:r>
    </w:p>
    <w:p w14:paraId="7E0FB183" w14:textId="0A787D80" w:rsidR="00C34569" w:rsidRDefault="00C34569" w:rsidP="00C34569">
      <w:pPr>
        <w:spacing w:line="256" w:lineRule="auto"/>
        <w:rPr>
          <w:sz w:val="8"/>
          <w:szCs w:val="8"/>
        </w:rPr>
      </w:pPr>
      <w:r>
        <w:rPr>
          <w:sz w:val="8"/>
          <w:szCs w:val="8"/>
        </w:rPr>
        <w:t xml:space="preserve">In 2018, the United States President proposed a Space Force </w:t>
      </w:r>
      <w:hyperlink r:id="rId25" w:anchor="note1">
        <w:r>
          <w:rPr>
            <w:color w:val="1155CC"/>
            <w:sz w:val="8"/>
            <w:szCs w:val="8"/>
          </w:rPr>
          <w:t>1</w:t>
        </w:r>
      </w:hyperlink>
      <w:r>
        <w:rPr>
          <w:sz w:val="8"/>
          <w:szCs w:val="8"/>
        </w:rPr>
        <w:t xml:space="preserve"> as a sixth branch of the US military.</w:t>
      </w:r>
      <w:hyperlink r:id="rId26" w:anchor="note2">
        <w:r>
          <w:rPr>
            <w:color w:val="1155CC"/>
            <w:sz w:val="8"/>
            <w:szCs w:val="8"/>
          </w:rPr>
          <w:t>2</w:t>
        </w:r>
      </w:hyperlink>
      <w:r>
        <w:rPr>
          <w:sz w:val="8"/>
          <w:szCs w:val="8"/>
        </w:rPr>
        <w:t xml:space="preserve"> In 2019, the President of India announced that his country had shot down a low-orbit satellite,</w:t>
      </w:r>
      <w:hyperlink r:id="rId27" w:anchor="note3">
        <w:r>
          <w:rPr>
            <w:color w:val="1155CC"/>
            <w:sz w:val="8"/>
            <w:szCs w:val="8"/>
          </w:rPr>
          <w:t>3</w:t>
        </w:r>
      </w:hyperlink>
      <w:r>
        <w:rPr>
          <w:sz w:val="8"/>
          <w:szCs w:val="8"/>
        </w:rPr>
        <w:t xml:space="preserve"> becoming the fourth country to test an anti-satellite (ASAT) technology in a span of twelve years. These events should come as no surprise. </w:t>
      </w:r>
      <w:r>
        <w:rPr>
          <w:b/>
          <w:sz w:val="24"/>
          <w:highlight w:val="green"/>
          <w:u w:val="single"/>
        </w:rPr>
        <w:t>There is a space cold war in the making. Russia, China, and the United States are leading the way, racing to ensure that their space-related asset</w:t>
      </w:r>
      <w:r>
        <w:rPr>
          <w:sz w:val="8"/>
          <w:szCs w:val="8"/>
        </w:rPr>
        <w:t>s, which play an increasingly essential role in modern warfare, can match, surpass, or counterbalance the capabilities of others. These developments present a greater threat of military confrontation than the 1983 launch of the U.S. Strategic Defense Initiative, better known as “Star Wars”. Since 1983, there had been an unspoken Pax Americana in outer space. An informal global moratorium on the testing of anti-satellite weapons had been initiated by Russia</w:t>
      </w:r>
      <w:hyperlink r:id="rId28" w:anchor="note5">
        <w:r>
          <w:rPr>
            <w:color w:val="1155CC"/>
            <w:sz w:val="8"/>
            <w:szCs w:val="8"/>
          </w:rPr>
          <w:t>5</w:t>
        </w:r>
      </w:hyperlink>
      <w:r>
        <w:rPr>
          <w:sz w:val="8"/>
          <w:szCs w:val="8"/>
        </w:rPr>
        <w:t xml:space="preserve"> and generally supported by the international community. There was a global understanding of the benefits of avoiding a weapons escalation in, and towards, space.</w:t>
      </w:r>
      <w:hyperlink r:id="rId29" w:anchor="note6">
        <w:r>
          <w:rPr>
            <w:color w:val="1155CC"/>
            <w:sz w:val="8"/>
            <w:szCs w:val="8"/>
          </w:rPr>
          <w:t>6</w:t>
        </w:r>
      </w:hyperlink>
      <w:r>
        <w:rPr>
          <w:sz w:val="8"/>
          <w:szCs w:val="8"/>
        </w:rPr>
        <w:t xml:space="preserve"> Each year, the General Assembly of the United Nations (UNGA) passed nearly unanimous</w:t>
      </w:r>
      <w:hyperlink r:id="rId30" w:anchor="note7">
        <w:r>
          <w:rPr>
            <w:color w:val="1155CC"/>
            <w:sz w:val="8"/>
            <w:szCs w:val="8"/>
          </w:rPr>
          <w:t>7</w:t>
        </w:r>
      </w:hyperlink>
      <w:r>
        <w:rPr>
          <w:sz w:val="8"/>
          <w:szCs w:val="8"/>
        </w:rPr>
        <w:t xml:space="preserve"> resolutions on the “Prevention of an Arms Race in Outer Space” (PAROS) (Res. 36/97C). There were even attempts to give these efforts legal force. In 2008, Russia and China submitted a draft Treaty on the Prevention of the Placement of Weapons in Outer Space and of the Threat or Use of Force against Outer Space Objects (PPWT) to the Conference on Disarmament. Article II is clear about the treaty’s objective: “The States Parties undertake not to place in orbit around the Earth any objects carrying any kinds of weapons, not to install such weapons on celestial bodies and not to place such weapons in outer space in any other manner, [and] not to resort to the threat or use of force against outer space objects”.</w:t>
      </w:r>
      <w:hyperlink r:id="rId31" w:anchor="note7">
        <w:r>
          <w:rPr>
            <w:color w:val="1155CC"/>
            <w:sz w:val="8"/>
            <w:szCs w:val="8"/>
          </w:rPr>
          <w:t>8</w:t>
        </w:r>
      </w:hyperlink>
      <w:r>
        <w:rPr>
          <w:sz w:val="8"/>
          <w:szCs w:val="8"/>
        </w:rPr>
        <w:t xml:space="preserve"> These declarations reflected a desire to keep space peaceful, meaning either “not </w:t>
      </w:r>
      <w:proofErr w:type="spellStart"/>
      <w:r>
        <w:rPr>
          <w:sz w:val="8"/>
          <w:szCs w:val="8"/>
        </w:rPr>
        <w:t>militarised</w:t>
      </w:r>
      <w:proofErr w:type="spellEnd"/>
      <w:r>
        <w:rPr>
          <w:sz w:val="8"/>
          <w:szCs w:val="8"/>
        </w:rPr>
        <w:t xml:space="preserve">” </w:t>
      </w:r>
      <w:hyperlink r:id="rId32" w:anchor="note9">
        <w:r>
          <w:rPr>
            <w:color w:val="1155CC"/>
            <w:sz w:val="8"/>
            <w:szCs w:val="8"/>
          </w:rPr>
          <w:t>9</w:t>
        </w:r>
      </w:hyperlink>
      <w:r>
        <w:rPr>
          <w:sz w:val="8"/>
          <w:szCs w:val="8"/>
        </w:rPr>
        <w:t xml:space="preserve"> or “non aggressive”. Ironically, this proposal was tabled shortly after China’s confirmation in 2007 that it had destroyed one of its own satellites with a guided missile, as a test.</w:t>
      </w:r>
      <w:hyperlink r:id="rId33" w:anchor="note11">
        <w:r>
          <w:rPr>
            <w:color w:val="1155CC"/>
            <w:sz w:val="8"/>
            <w:szCs w:val="8"/>
          </w:rPr>
          <w:t>11</w:t>
        </w:r>
      </w:hyperlink>
      <w:r>
        <w:rPr>
          <w:sz w:val="8"/>
          <w:szCs w:val="8"/>
        </w:rPr>
        <w:t xml:space="preserve"> In addition to the resulting space debris problem that was generated, this action forced global powers to rethink the challenges of space security.</w:t>
      </w:r>
      <w:hyperlink r:id="rId34" w:anchor="note12">
        <w:r>
          <w:rPr>
            <w:color w:val="1155CC"/>
            <w:sz w:val="8"/>
            <w:szCs w:val="8"/>
          </w:rPr>
          <w:t>12</w:t>
        </w:r>
      </w:hyperlink>
      <w:r>
        <w:rPr>
          <w:sz w:val="8"/>
          <w:szCs w:val="8"/>
        </w:rPr>
        <w:t xml:space="preserve"> The United States quickly followed, demonstrating in 2008 its own anti-satellite system (Aegis Ballistic Missile Defense System) by shooting down its own errant spy satellite as it was falling out of orbit.</w:t>
      </w:r>
      <w:hyperlink r:id="rId35" w:anchor="note13">
        <w:r>
          <w:rPr>
            <w:color w:val="1155CC"/>
            <w:sz w:val="8"/>
            <w:szCs w:val="8"/>
          </w:rPr>
          <w:t>13</w:t>
        </w:r>
      </w:hyperlink>
      <w:r>
        <w:rPr>
          <w:sz w:val="8"/>
          <w:szCs w:val="8"/>
        </w:rPr>
        <w:t xml:space="preserve"> </w:t>
      </w:r>
      <w:hyperlink r:id="rId36" w:anchor="note14">
        <w:r>
          <w:rPr>
            <w:color w:val="1155CC"/>
            <w:sz w:val="8"/>
            <w:szCs w:val="8"/>
          </w:rPr>
          <w:t>14</w:t>
        </w:r>
      </w:hyperlink>
      <w:r>
        <w:rPr>
          <w:sz w:val="8"/>
          <w:szCs w:val="8"/>
        </w:rPr>
        <w:t xml:space="preserve"> The United States has since acknowledged having an anti-satellite system, the Counter Communications Satellite System, and it has several latent capabilities, notably its ground-based missile defense interceptors.</w:t>
      </w:r>
      <w:hyperlink r:id="rId37" w:anchor="note15">
        <w:r>
          <w:rPr>
            <w:color w:val="1155CC"/>
            <w:sz w:val="8"/>
            <w:szCs w:val="8"/>
          </w:rPr>
          <w:t>15</w:t>
        </w:r>
      </w:hyperlink>
      <w:r>
        <w:rPr>
          <w:sz w:val="8"/>
          <w:szCs w:val="8"/>
        </w:rPr>
        <w:t xml:space="preserve"> Russia has also repeatedly tested the PL-19 </w:t>
      </w:r>
      <w:proofErr w:type="spellStart"/>
      <w:r>
        <w:rPr>
          <w:sz w:val="8"/>
          <w:szCs w:val="8"/>
        </w:rPr>
        <w:t>Nudol</w:t>
      </w:r>
      <w:proofErr w:type="spellEnd"/>
      <w:r>
        <w:rPr>
          <w:sz w:val="8"/>
          <w:szCs w:val="8"/>
        </w:rPr>
        <w:t xml:space="preserve"> ballistic missile,</w:t>
      </w:r>
      <w:hyperlink r:id="rId38" w:anchor="note16">
        <w:r>
          <w:rPr>
            <w:color w:val="1155CC"/>
            <w:sz w:val="8"/>
            <w:szCs w:val="8"/>
          </w:rPr>
          <w:t>16</w:t>
        </w:r>
      </w:hyperlink>
      <w:r>
        <w:rPr>
          <w:sz w:val="8"/>
          <w:szCs w:val="8"/>
        </w:rPr>
        <w:t xml:space="preserve"> which can strike objects in orbit.</w:t>
      </w:r>
      <w:hyperlink r:id="rId39" w:anchor="note17">
        <w:r>
          <w:rPr>
            <w:color w:val="1155CC"/>
            <w:sz w:val="8"/>
            <w:szCs w:val="8"/>
          </w:rPr>
          <w:t>17</w:t>
        </w:r>
      </w:hyperlink>
      <w:r>
        <w:rPr>
          <w:sz w:val="8"/>
          <w:szCs w:val="8"/>
        </w:rPr>
        <w:t xml:space="preserve"> </w:t>
      </w:r>
      <w:r>
        <w:rPr>
          <w:b/>
          <w:sz w:val="24"/>
          <w:highlight w:val="green"/>
          <w:u w:val="single"/>
        </w:rPr>
        <w:t>There is also clear evidence that other capabilities are being developed to cripple space assets and make space infrastructure useless, including cyberattacks on satellites,</w:t>
      </w:r>
      <w:hyperlink r:id="rId40" w:anchor="note18">
        <w:r>
          <w:rPr>
            <w:color w:val="1155CC"/>
            <w:sz w:val="8"/>
            <w:szCs w:val="8"/>
          </w:rPr>
          <w:t>18</w:t>
        </w:r>
      </w:hyperlink>
      <w:r>
        <w:rPr>
          <w:sz w:val="8"/>
          <w:szCs w:val="8"/>
        </w:rPr>
        <w:t xml:space="preserve"> lasers capable of knocking down space objects,</w:t>
      </w:r>
      <w:hyperlink r:id="rId41" w:anchor="note19">
        <w:r>
          <w:rPr>
            <w:color w:val="1155CC"/>
            <w:sz w:val="8"/>
            <w:szCs w:val="8"/>
          </w:rPr>
          <w:t>19</w:t>
        </w:r>
      </w:hyperlink>
      <w:r>
        <w:rPr>
          <w:sz w:val="8"/>
          <w:szCs w:val="8"/>
        </w:rPr>
        <w:t xml:space="preserve"> and methods to jam signals from space. As a result of this dynamic, we have today a militarized space, where a quarter of the active satellites have some military use.</w:t>
      </w:r>
      <w:hyperlink r:id="rId42" w:anchor="note21%20rel=">
        <w:r>
          <w:rPr>
            <w:color w:val="1155CC"/>
            <w:sz w:val="8"/>
            <w:szCs w:val="8"/>
          </w:rPr>
          <w:t>21</w:t>
        </w:r>
      </w:hyperlink>
      <w:r>
        <w:rPr>
          <w:sz w:val="8"/>
          <w:szCs w:val="8"/>
        </w:rPr>
        <w:t xml:space="preserve"> Space is today a theatre in war plans. From a legal point of view, this militarization was made possible through a particular interpretation of article IV of the 1967 Outer Space Treaty.</w:t>
      </w:r>
      <w:hyperlink r:id="rId43" w:anchor="note22%20rel=">
        <w:r>
          <w:rPr>
            <w:color w:val="1155CC"/>
            <w:sz w:val="8"/>
            <w:szCs w:val="8"/>
          </w:rPr>
          <w:t>22</w:t>
        </w:r>
      </w:hyperlink>
      <w:r>
        <w:rPr>
          <w:sz w:val="8"/>
          <w:szCs w:val="8"/>
        </w:rPr>
        <w:t xml:space="preserve"> This interpretation distinguishes between “peaceful purposes” – applicable to space in general – and “exclusively peaceful purposes” – restricted to certain celestial bodies. Military uses of the moon and other celestial bodies are then outrightly prohibited, but the “empty space” between celestial bodies can be militarized. This line of reasoning could also justify weaponization of that empty space, for example, placing weapons in a satellite. The only legal limit would be the ban on weapons of mass destruction in space established by the same article IV. To prevent it, the UN Assembly General passed in December 2014 UN Resolution 69/32 calling for “[n]o first placement of weapons in outer space”. This attempt to collectively agree on the non-weaponization of space received more limited support than previous PAROS resolutions. Four states voted against it and another forty-two abstained.</w:t>
      </w:r>
      <w:hyperlink r:id="rId44" w:anchor="note23%20rel=">
        <w:r>
          <w:rPr>
            <w:color w:val="1155CC"/>
            <w:sz w:val="8"/>
            <w:szCs w:val="8"/>
          </w:rPr>
          <w:t>23,</w:t>
        </w:r>
      </w:hyperlink>
      <w:hyperlink r:id="rId45" w:anchor="note24%20rel=">
        <w:r>
          <w:rPr>
            <w:color w:val="1155CC"/>
            <w:sz w:val="8"/>
            <w:szCs w:val="8"/>
          </w:rPr>
          <w:t>24</w:t>
        </w:r>
      </w:hyperlink>
      <w:r>
        <w:rPr>
          <w:sz w:val="8"/>
          <w:szCs w:val="8"/>
        </w:rPr>
        <w:t xml:space="preserve"> It cannot even be excluded that militarization may have already happened. All of this is leading military actors to consider the Earth’s orbit a new “warfighting domain”.</w:t>
      </w:r>
      <w:hyperlink r:id="rId46" w:anchor="note26%20rel=">
        <w:r>
          <w:rPr>
            <w:color w:val="1155CC"/>
            <w:sz w:val="8"/>
            <w:szCs w:val="8"/>
          </w:rPr>
          <w:t>26</w:t>
        </w:r>
      </w:hyperlink>
      <w:r>
        <w:rPr>
          <w:sz w:val="8"/>
          <w:szCs w:val="8"/>
        </w:rPr>
        <w:t xml:space="preserve"> The U.S. Air Force’s “Transformation Flight Plan” of 2003 acknowledged that future adversaries could attack space assets, mainly from the ground, and that weapons in orbit may eventually be required to protect those assets.</w:t>
      </w:r>
      <w:hyperlink r:id="rId47" w:anchor="note27%20rel=">
        <w:r>
          <w:rPr>
            <w:color w:val="1155CC"/>
            <w:sz w:val="8"/>
            <w:szCs w:val="8"/>
          </w:rPr>
          <w:t>27</w:t>
        </w:r>
      </w:hyperlink>
      <w:r>
        <w:rPr>
          <w:sz w:val="8"/>
          <w:szCs w:val="8"/>
        </w:rPr>
        <w:t xml:space="preserve"> The current U.S. National Security Space Strategy refers to systems to “deny and defeat an adversary’s ability” to successfully carry out “attacks targeted at the U.S. space systems”.</w:t>
      </w:r>
      <w:hyperlink r:id="rId48" w:anchor="note28%20rel=">
        <w:r>
          <w:rPr>
            <w:color w:val="1155CC"/>
            <w:sz w:val="8"/>
            <w:szCs w:val="8"/>
          </w:rPr>
          <w:t>28</w:t>
        </w:r>
      </w:hyperlink>
      <w:r>
        <w:rPr>
          <w:sz w:val="8"/>
          <w:szCs w:val="8"/>
        </w:rPr>
        <w:t xml:space="preserve"> The most recent threat assessment of the U.S. intelligence community notes that both Russia and China “aim to have nondestructive and destructive counterspace weapons” to “reduce US and allied military effectiveness” and points to a military trend in China and Russia “designed to integrate attacks against space systems and services with military operations in other domains”. Some believed that the weaponization of space,</w:t>
      </w:r>
      <w:hyperlink r:id="rId49" w:anchor="note30%20rel=">
        <w:r>
          <w:rPr>
            <w:color w:val="1155CC"/>
            <w:sz w:val="8"/>
            <w:szCs w:val="8"/>
          </w:rPr>
          <w:t>30</w:t>
        </w:r>
      </w:hyperlink>
      <w:r>
        <w:rPr>
          <w:sz w:val="8"/>
          <w:szCs w:val="8"/>
        </w:rPr>
        <w:t xml:space="preserve"> the establishment of a space force,</w:t>
      </w:r>
      <w:hyperlink r:id="rId50" w:anchor="note31%20rel=">
        <w:r>
          <w:rPr>
            <w:color w:val="1155CC"/>
            <w:sz w:val="8"/>
            <w:szCs w:val="8"/>
          </w:rPr>
          <w:t>31</w:t>
        </w:r>
      </w:hyperlink>
      <w:r>
        <w:rPr>
          <w:sz w:val="8"/>
          <w:szCs w:val="8"/>
        </w:rPr>
        <w:t xml:space="preserve"> and other non-peaceful space-related activities were inevitable steps in the decades-long development of space warfare capabilities by the United States, China, and Russia. For these authors, this is not a race “to dominate space” but an incremental development of “a range of options to control or deny outer space in a time of open conflict”.</w:t>
      </w:r>
      <w:hyperlink r:id="rId51" w:anchor="note32%20rel=">
        <w:r>
          <w:rPr>
            <w:color w:val="1155CC"/>
            <w:sz w:val="8"/>
            <w:szCs w:val="8"/>
          </w:rPr>
          <w:t>32</w:t>
        </w:r>
      </w:hyperlink>
      <w:r>
        <w:rPr>
          <w:sz w:val="8"/>
          <w:szCs w:val="8"/>
        </w:rPr>
        <w:t xml:space="preserve"> Regardless of the view, space assets will doubtless play a role in future non-peaceful relations between space-faring nations and are already playing a deterrence role. However, a continued and escalating space-based cold war need not occur if more trust can be established among the key players. The European Union as a Broker of Trust. The mistrust that exists among China, Russia, and the United States regarding space-related activities is a logical consequence of the role of space in modern warfare described above. The inability of the participants in these weapons races to adequately assess one another’s capabilities and intentions is driving them to develop even greater capabilities to pre-empt potential adversaries. Yet it is possible to restore a certain degree of trust by allowing space powers to better assess risks, capabilities, and intentions, and break the cycle of escalation. This article contends that cooperation on space-related global challenges can build that trust. Unfortunately, leadership in the domain of space by any one of these three actors is unlikely to be accepted by the others, even if the potential results are beneficial for all. These countries too often present themselves using adversarial language, with media supporting such views.</w:t>
      </w:r>
      <w:hyperlink r:id="rId52" w:anchor="note33%20rel=">
        <w:r>
          <w:rPr>
            <w:color w:val="1155CC"/>
            <w:sz w:val="8"/>
            <w:szCs w:val="8"/>
          </w:rPr>
          <w:t>33</w:t>
        </w:r>
      </w:hyperlink>
      <w:r>
        <w:rPr>
          <w:sz w:val="8"/>
          <w:szCs w:val="8"/>
        </w:rPr>
        <w:t xml:space="preserve"> The European Union (EU) is the only global actor that has all of the tools necessary to assist in the establishment of confidence-building measures between China, Russia, and the US in the domain of space. The EU is a key </w:t>
      </w:r>
      <w:proofErr w:type="spellStart"/>
      <w:r>
        <w:rPr>
          <w:sz w:val="8"/>
          <w:szCs w:val="8"/>
        </w:rPr>
        <w:t>actor</w:t>
      </w:r>
      <w:proofErr w:type="spellEnd"/>
      <w:r>
        <w:rPr>
          <w:sz w:val="8"/>
          <w:szCs w:val="8"/>
        </w:rPr>
        <w:t xml:space="preserve"> in space </w:t>
      </w:r>
      <w:hyperlink r:id="rId53" w:anchor="note34%20rel=">
        <w:r>
          <w:rPr>
            <w:color w:val="1155CC"/>
            <w:sz w:val="8"/>
            <w:szCs w:val="8"/>
          </w:rPr>
          <w:t>34,</w:t>
        </w:r>
      </w:hyperlink>
      <w:hyperlink r:id="rId54" w:anchor="note35%20rel=">
        <w:r>
          <w:rPr>
            <w:color w:val="1155CC"/>
            <w:sz w:val="8"/>
            <w:szCs w:val="8"/>
          </w:rPr>
          <w:t>35</w:t>
        </w:r>
      </w:hyperlink>
      <w:r>
        <w:rPr>
          <w:sz w:val="8"/>
          <w:szCs w:val="8"/>
        </w:rPr>
        <w:t xml:space="preserve"> despite lacking a space agency as such. Other international organization, the European Space Agency (ESA), provides technical support for the flagship EU programs.</w:t>
      </w:r>
      <w:hyperlink r:id="rId55" w:anchor="note36%20rel=">
        <w:r>
          <w:rPr>
            <w:color w:val="1155CC"/>
            <w:sz w:val="8"/>
            <w:szCs w:val="8"/>
          </w:rPr>
          <w:t>36</w:t>
        </w:r>
      </w:hyperlink>
      <w:r>
        <w:rPr>
          <w:sz w:val="8"/>
          <w:szCs w:val="8"/>
        </w:rPr>
        <w:t xml:space="preserve"> The EU has asserted its presence in international space-related policy-making and acted as a diplomatic hinge, for example, in the development of guidelines for an International Code of Conduct for Outer Space from 2008 onwards.</w:t>
      </w:r>
      <w:hyperlink r:id="rId56" w:anchor="note37%20rel=">
        <w:r>
          <w:rPr>
            <w:color w:val="1155CC"/>
            <w:sz w:val="8"/>
            <w:szCs w:val="8"/>
          </w:rPr>
          <w:t>37</w:t>
        </w:r>
      </w:hyperlink>
      <w:r>
        <w:rPr>
          <w:sz w:val="8"/>
          <w:szCs w:val="8"/>
        </w:rPr>
        <w:t xml:space="preserve"> Even though other global actors could offer similar or superior combinations of space-related technology, a skilled workforce, and budgetary capacity, only the EU has the appropriate institutional framework – a multi-country, compromise-driven system of governance – combined with a civilian-only research and innovation program.</w:t>
      </w:r>
      <w:hyperlink r:id="rId57" w:anchor="note38%20rel=">
        <w:r>
          <w:rPr>
            <w:color w:val="1155CC"/>
            <w:sz w:val="8"/>
            <w:szCs w:val="8"/>
          </w:rPr>
          <w:t>38</w:t>
        </w:r>
      </w:hyperlink>
      <w:r>
        <w:rPr>
          <w:sz w:val="8"/>
          <w:szCs w:val="8"/>
        </w:rPr>
        <w:t xml:space="preserve"> Other non-state entities, such as the ESA or the United Nations, are unable to undertake cooperative efforts to build trust among the three nations because they lack either the budgetary capacity or an adequate institutional framework to push forward a foreign affairs agenda. The EU </w:t>
      </w:r>
      <w:proofErr w:type="gramStart"/>
      <w:r>
        <w:rPr>
          <w:sz w:val="8"/>
          <w:szCs w:val="8"/>
        </w:rPr>
        <w:t>in particular can</w:t>
      </w:r>
      <w:proofErr w:type="gramEnd"/>
      <w:r>
        <w:rPr>
          <w:sz w:val="8"/>
          <w:szCs w:val="8"/>
        </w:rPr>
        <w:t xml:space="preserve"> offer a civilian, research-driven, diplomatic tool. Such a tool is already within its current legal and policy framework and would build upon previous EU-sponsored actions in space research and innovation. It would not require significant legislative change or a critical rise in expenditure. The main requirement is a clear commitment to its objectives and the political willingness to engage with international actors that may be seen as more inclined to hostile discourse or behavior than is normally promoted by the EU. An EU-driven approach would offer the image of a peace-loving, supranational entity reluctant to or incapable of acting militarily. Its decision-making process already builds in the different sensitivities among its members in relation to the other three actors. Among the EU countries some are closer to China,</w:t>
      </w:r>
      <w:hyperlink r:id="rId58" w:anchor="note39%20rel=">
        <w:r>
          <w:rPr>
            <w:color w:val="1155CC"/>
            <w:sz w:val="8"/>
            <w:szCs w:val="8"/>
          </w:rPr>
          <w:t>39,</w:t>
        </w:r>
      </w:hyperlink>
      <w:r>
        <w:rPr>
          <w:sz w:val="8"/>
          <w:szCs w:val="8"/>
        </w:rPr>
        <w:t>some to the United States,</w:t>
      </w:r>
      <w:hyperlink r:id="rId59" w:anchor="note40%20rel=">
        <w:r>
          <w:rPr>
            <w:color w:val="1155CC"/>
            <w:sz w:val="8"/>
            <w:szCs w:val="8"/>
          </w:rPr>
          <w:t>40,</w:t>
        </w:r>
      </w:hyperlink>
      <w:r>
        <w:rPr>
          <w:sz w:val="8"/>
          <w:szCs w:val="8"/>
        </w:rPr>
        <w:t>and some to Russia.</w:t>
      </w:r>
      <w:hyperlink r:id="rId60" w:anchor="note41%20rel=">
        <w:r>
          <w:rPr>
            <w:color w:val="1155CC"/>
            <w:sz w:val="8"/>
            <w:szCs w:val="8"/>
          </w:rPr>
          <w:t>41,</w:t>
        </w:r>
      </w:hyperlink>
      <w:r>
        <w:rPr>
          <w:sz w:val="8"/>
          <w:szCs w:val="8"/>
        </w:rPr>
        <w:t xml:space="preserve"> While the EU might be expected to cooperate closely with the United States opposite China and Russia, the EU has in the past “recast problems the US interprets as solvable solely with the hammer of military intervention as problems of trade or diplomacy […] forging its own path in service of its ambition to be considered a global player”. </w:t>
      </w:r>
      <w:hyperlink r:id="rId61" w:anchor="note42%20rel=">
        <w:r>
          <w:rPr>
            <w:color w:val="1155CC"/>
            <w:sz w:val="8"/>
            <w:szCs w:val="8"/>
          </w:rPr>
          <w:t>42,</w:t>
        </w:r>
      </w:hyperlink>
      <w:r>
        <w:rPr>
          <w:sz w:val="8"/>
          <w:szCs w:val="8"/>
        </w:rPr>
        <w:t xml:space="preserve"> Along with the ability to lead, the EU has every reason to act. Against the backdrop of escalating tensions in space, the EU and its member states appear to be peaceful bystanders. However, as one of the leaders in outer space activities, especially commercial satellite activities, the EU and its members have much to lose from an outright conflict. By bringing the three space powers together, the EU could achieve better security and reliability of space assets, which would benefit its population as well as the whole planet. Additionally, it could project its economic and research power as a powerful diplomatic tool, casting itself as a key international player and global broker in space affairs. The “smart” strategy</w:t>
      </w:r>
      <w:hyperlink r:id="rId62" w:anchor="note43%20rel=">
        <w:r>
          <w:rPr>
            <w:color w:val="1155CC"/>
            <w:sz w:val="8"/>
            <w:szCs w:val="8"/>
          </w:rPr>
          <w:t>43,</w:t>
        </w:r>
      </w:hyperlink>
      <w:r>
        <w:rPr>
          <w:sz w:val="8"/>
          <w:szCs w:val="8"/>
        </w:rPr>
        <w:t xml:space="preserve"> envisioned here would combine both hard and soft power under a humble leadership that only the EU seems able to exercise. Europe would not be a resolute leader in the usual sense. Confrontation is beyond its power and not in its DNA. Instead, “[</w:t>
      </w:r>
      <w:proofErr w:type="spellStart"/>
      <w:r>
        <w:rPr>
          <w:sz w:val="8"/>
          <w:szCs w:val="8"/>
        </w:rPr>
        <w:t>i</w:t>
      </w:r>
      <w:proofErr w:type="spellEnd"/>
      <w:r>
        <w:rPr>
          <w:sz w:val="8"/>
          <w:szCs w:val="8"/>
        </w:rPr>
        <w:t>]n a dangerous world, Europe is the holder of the balance”.</w:t>
      </w:r>
      <w:hyperlink r:id="rId63" w:anchor="note44%20rel=">
        <w:r>
          <w:rPr>
            <w:color w:val="1155CC"/>
            <w:sz w:val="8"/>
            <w:szCs w:val="8"/>
          </w:rPr>
          <w:t>44,</w:t>
        </w:r>
      </w:hyperlink>
      <w:r>
        <w:rPr>
          <w:sz w:val="8"/>
          <w:szCs w:val="8"/>
        </w:rPr>
        <w:t xml:space="preserve"> In the context of space, the EU “represents a natural bridge between space competitors and possesses the track record and credibility to serve as the principal ‘middle diplomat’ of the global space community”.</w:t>
      </w:r>
      <w:hyperlink r:id="rId64" w:anchor="note45%20rel=">
        <w:r>
          <w:rPr>
            <w:color w:val="1155CC"/>
            <w:sz w:val="8"/>
            <w:szCs w:val="8"/>
          </w:rPr>
          <w:t>45,</w:t>
        </w:r>
      </w:hyperlink>
      <w:r>
        <w:rPr>
          <w:sz w:val="8"/>
          <w:szCs w:val="8"/>
        </w:rPr>
        <w:t xml:space="preserve"> The European Framework for Enhancing Cooperation. </w:t>
      </w:r>
      <w:r>
        <w:rPr>
          <w:b/>
          <w:sz w:val="24"/>
          <w:highlight w:val="green"/>
          <w:u w:val="single"/>
        </w:rPr>
        <w:t>The framework needed to foster cooperation in space between China, Russia, and the United States</w:t>
      </w:r>
      <w:r>
        <w:rPr>
          <w:sz w:val="8"/>
          <w:szCs w:val="8"/>
        </w:rPr>
        <w:t xml:space="preserve"> (as well as other nations) </w:t>
      </w:r>
      <w:r>
        <w:rPr>
          <w:b/>
          <w:sz w:val="24"/>
          <w:highlight w:val="green"/>
          <w:u w:val="single"/>
        </w:rPr>
        <w:t>is already in place in the EU</w:t>
      </w:r>
      <w:r>
        <w:rPr>
          <w:sz w:val="8"/>
          <w:szCs w:val="8"/>
        </w:rPr>
        <w:t xml:space="preserve">. </w:t>
      </w:r>
      <w:r>
        <w:rPr>
          <w:b/>
          <w:sz w:val="24"/>
          <w:highlight w:val="green"/>
          <w:u w:val="single"/>
        </w:rPr>
        <w:t>The</w:t>
      </w:r>
      <w:r>
        <w:rPr>
          <w:sz w:val="8"/>
          <w:szCs w:val="8"/>
        </w:rPr>
        <w:t xml:space="preserve"> EU’s official </w:t>
      </w:r>
      <w:r>
        <w:rPr>
          <w:b/>
          <w:sz w:val="24"/>
          <w:highlight w:val="green"/>
          <w:u w:val="single"/>
        </w:rPr>
        <w:t>position</w:t>
      </w:r>
      <w:r>
        <w:rPr>
          <w:sz w:val="8"/>
          <w:szCs w:val="8"/>
        </w:rPr>
        <w:t xml:space="preserve"> regarding the international projection of its research and innovation </w:t>
      </w:r>
      <w:r>
        <w:rPr>
          <w:b/>
          <w:sz w:val="24"/>
          <w:highlight w:val="green"/>
          <w:u w:val="single"/>
        </w:rPr>
        <w:t>is formalized in Horizon 2020</w:t>
      </w:r>
      <w:r>
        <w:rPr>
          <w:b/>
          <w:sz w:val="24"/>
          <w:u w:val="single"/>
        </w:rPr>
        <w:t xml:space="preserve"> </w:t>
      </w:r>
      <w:r>
        <w:rPr>
          <w:sz w:val="8"/>
          <w:szCs w:val="8"/>
        </w:rPr>
        <w:t xml:space="preserve">(H2020), the Framework </w:t>
      </w:r>
      <w:proofErr w:type="spellStart"/>
      <w:r>
        <w:rPr>
          <w:sz w:val="8"/>
          <w:szCs w:val="8"/>
        </w:rPr>
        <w:t>Programme</w:t>
      </w:r>
      <w:proofErr w:type="spellEnd"/>
      <w:r>
        <w:rPr>
          <w:sz w:val="8"/>
          <w:szCs w:val="8"/>
        </w:rPr>
        <w:t xml:space="preserve"> for Research and Innovation (2014-2020).</w:t>
      </w:r>
      <w:hyperlink r:id="rId65" w:anchor="note46%20rel=">
        <w:r>
          <w:rPr>
            <w:color w:val="1155CC"/>
            <w:sz w:val="8"/>
            <w:szCs w:val="8"/>
          </w:rPr>
          <w:t>46</w:t>
        </w:r>
      </w:hyperlink>
      <w:r>
        <w:rPr>
          <w:sz w:val="8"/>
          <w:szCs w:val="8"/>
        </w:rPr>
        <w:t xml:space="preserve"> The H2020 Regulation envisions large-scale projects, carried out with international cooperation.</w:t>
      </w:r>
      <w:hyperlink r:id="rId66" w:anchor="note47%20rel=">
        <w:r>
          <w:rPr>
            <w:color w:val="1155CC"/>
            <w:sz w:val="8"/>
            <w:szCs w:val="8"/>
          </w:rPr>
          <w:t>47</w:t>
        </w:r>
      </w:hyperlink>
      <w:r>
        <w:rPr>
          <w:sz w:val="8"/>
          <w:szCs w:val="8"/>
        </w:rPr>
        <w:t xml:space="preserve"> It anticipates working with partners in third countries to address many of its objectives, particularly those relating to the Union’s external and development policies and international commitments.</w:t>
      </w:r>
      <w:hyperlink r:id="rId67" w:anchor="note48%20rel=">
        <w:r>
          <w:rPr>
            <w:color w:val="1155CC"/>
            <w:sz w:val="8"/>
            <w:szCs w:val="8"/>
          </w:rPr>
          <w:t>48</w:t>
        </w:r>
      </w:hyperlink>
      <w:r>
        <w:rPr>
          <w:sz w:val="8"/>
          <w:szCs w:val="8"/>
        </w:rPr>
        <w:t xml:space="preserve"> </w:t>
      </w:r>
      <w:r>
        <w:rPr>
          <w:b/>
          <w:sz w:val="24"/>
          <w:highlight w:val="green"/>
          <w:u w:val="single"/>
        </w:rPr>
        <w:t>It further establishes that space activities should “support the European research and innovation contribution to long term international space partnerships,” acknowledging that “space undertakings have a fundamentally global character”</w:t>
      </w:r>
      <w:r>
        <w:rPr>
          <w:sz w:val="8"/>
          <w:szCs w:val="8"/>
        </w:rPr>
        <w:t>.</w:t>
      </w:r>
      <w:hyperlink r:id="rId68" w:anchor="note49%20rel=">
        <w:r>
          <w:rPr>
            <w:color w:val="1155CC"/>
            <w:sz w:val="8"/>
            <w:szCs w:val="8"/>
          </w:rPr>
          <w:t>49</w:t>
        </w:r>
      </w:hyperlink>
      <w:r>
        <w:rPr>
          <w:sz w:val="8"/>
          <w:szCs w:val="8"/>
        </w:rPr>
        <w:t xml:space="preserve"> </w:t>
      </w:r>
    </w:p>
    <w:p w14:paraId="081F5BAB" w14:textId="77777777" w:rsidR="00A64D1A" w:rsidRPr="00826A97" w:rsidRDefault="00A64D1A" w:rsidP="00A64D1A">
      <w:pPr>
        <w:pStyle w:val="Heading4"/>
        <w:rPr>
          <w:b w:val="0"/>
          <w:u w:val="single"/>
        </w:rPr>
      </w:pPr>
      <w:r>
        <w:lastRenderedPageBreak/>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360C5902" w14:textId="77777777" w:rsidR="00A64D1A" w:rsidRPr="00CC2A6A" w:rsidRDefault="00A64D1A" w:rsidP="00A64D1A">
      <w:pPr>
        <w:rPr>
          <w:rStyle w:val="Style13ptBold"/>
        </w:rPr>
      </w:pPr>
      <w:proofErr w:type="spellStart"/>
      <w:r w:rsidRPr="00CC2A6A">
        <w:rPr>
          <w:rStyle w:val="Style13ptBold"/>
        </w:rPr>
        <w:t>Triezenberg</w:t>
      </w:r>
      <w:proofErr w:type="spellEnd"/>
      <w:r w:rsidRPr="00CC2A6A">
        <w:rPr>
          <w:rStyle w:val="Style13ptBold"/>
        </w:rPr>
        <w:t>, 17</w:t>
      </w:r>
    </w:p>
    <w:p w14:paraId="12BF69D0" w14:textId="77777777" w:rsidR="00A64D1A" w:rsidRDefault="00A64D1A" w:rsidP="00A64D1A">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69" w:history="1">
        <w:r>
          <w:rPr>
            <w:rStyle w:val="Hyperlink"/>
          </w:rPr>
          <w:t>https://www.rand.org/pubs/rgs_dissertations/RGSD400.html</w:t>
        </w:r>
      </w:hyperlink>
    </w:p>
    <w:p w14:paraId="544AF9FF" w14:textId="77777777" w:rsidR="00A64D1A" w:rsidRPr="00CC2A6A" w:rsidRDefault="00A64D1A" w:rsidP="00A64D1A"/>
    <w:p w14:paraId="4B73601B" w14:textId="5B6596A2" w:rsidR="00A64D1A" w:rsidRDefault="00A64D1A" w:rsidP="00A64D1A">
      <w:pPr>
        <w:spacing w:line="256" w:lineRule="auto"/>
        <w:rPr>
          <w:sz w:val="8"/>
          <w:szCs w:val="8"/>
        </w:rPr>
      </w:pPr>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w:t>
      </w:r>
    </w:p>
    <w:p w14:paraId="7DCBA254" w14:textId="77777777" w:rsidR="00A64D1A" w:rsidRDefault="00A64D1A" w:rsidP="00C34569">
      <w:pPr>
        <w:spacing w:line="256" w:lineRule="auto"/>
        <w:rPr>
          <w:sz w:val="8"/>
          <w:szCs w:val="8"/>
        </w:rPr>
      </w:pPr>
    </w:p>
    <w:p w14:paraId="399EB551" w14:textId="4C905BA3" w:rsidR="00C34569" w:rsidRDefault="00A64D1A" w:rsidP="00711917">
      <w:r>
        <w:t xml:space="preserve">Internet – still have underwater cables no </w:t>
      </w:r>
      <w:proofErr w:type="spellStart"/>
      <w:r>
        <w:t>rzon</w:t>
      </w:r>
      <w:proofErr w:type="spellEnd"/>
      <w:r>
        <w:t>. Yes – still communicate</w:t>
      </w:r>
    </w:p>
    <w:p w14:paraId="3023C42A" w14:textId="749081B5" w:rsidR="00A64D1A" w:rsidRDefault="00A64D1A" w:rsidP="00711917"/>
    <w:p w14:paraId="66CD0246" w14:textId="086D3AE8" w:rsidR="00A64D1A" w:rsidRPr="00711917" w:rsidRDefault="00A64D1A" w:rsidP="00711917">
      <w:r>
        <w:t xml:space="preserve">No </w:t>
      </w:r>
      <w:proofErr w:type="spellStart"/>
      <w:r>
        <w:t>spce</w:t>
      </w:r>
      <w:proofErr w:type="spellEnd"/>
      <w:r>
        <w:t xml:space="preserve"> weather – predictions can’t solve for global grid damage and we’ve been living blind for the longest of time. </w:t>
      </w:r>
    </w:p>
    <w:sectPr w:rsidR="00A64D1A" w:rsidRPr="007119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73514D"/>
    <w:multiLevelType w:val="hybridMultilevel"/>
    <w:tmpl w:val="B322A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747984"/>
    <w:multiLevelType w:val="hybridMultilevel"/>
    <w:tmpl w:val="B824C9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390CB6"/>
    <w:multiLevelType w:val="hybridMultilevel"/>
    <w:tmpl w:val="C2745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76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D47"/>
    <w:rsid w:val="002843B2"/>
    <w:rsid w:val="00284ED6"/>
    <w:rsid w:val="00290C5A"/>
    <w:rsid w:val="00290C92"/>
    <w:rsid w:val="0029647A"/>
    <w:rsid w:val="00296504"/>
    <w:rsid w:val="00296D13"/>
    <w:rsid w:val="002B5511"/>
    <w:rsid w:val="002B7ACF"/>
    <w:rsid w:val="002E0643"/>
    <w:rsid w:val="002E392E"/>
    <w:rsid w:val="002E6BBC"/>
    <w:rsid w:val="002F1BA9"/>
    <w:rsid w:val="002F6E74"/>
    <w:rsid w:val="003106B3"/>
    <w:rsid w:val="0031385D"/>
    <w:rsid w:val="003171AB"/>
    <w:rsid w:val="003223B2"/>
    <w:rsid w:val="00322A67"/>
    <w:rsid w:val="00323EDD"/>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0F6"/>
    <w:rsid w:val="004406E9"/>
    <w:rsid w:val="00442018"/>
    <w:rsid w:val="00446567"/>
    <w:rsid w:val="00447B10"/>
    <w:rsid w:val="00452EE4"/>
    <w:rsid w:val="00452F0B"/>
    <w:rsid w:val="004536D6"/>
    <w:rsid w:val="00457224"/>
    <w:rsid w:val="0047482C"/>
    <w:rsid w:val="00475436"/>
    <w:rsid w:val="0048047E"/>
    <w:rsid w:val="00482AF9"/>
    <w:rsid w:val="00496BB2"/>
    <w:rsid w:val="004A3681"/>
    <w:rsid w:val="004B37B4"/>
    <w:rsid w:val="004B72B4"/>
    <w:rsid w:val="004C0314"/>
    <w:rsid w:val="004C0D3D"/>
    <w:rsid w:val="004C213E"/>
    <w:rsid w:val="004C376C"/>
    <w:rsid w:val="004C657F"/>
    <w:rsid w:val="004D17D8"/>
    <w:rsid w:val="004D52D8"/>
    <w:rsid w:val="004E355B"/>
    <w:rsid w:val="005028E5"/>
    <w:rsid w:val="00503735"/>
    <w:rsid w:val="00505F2E"/>
    <w:rsid w:val="00516A88"/>
    <w:rsid w:val="00522065"/>
    <w:rsid w:val="005224F2"/>
    <w:rsid w:val="00526C17"/>
    <w:rsid w:val="00533F1C"/>
    <w:rsid w:val="00536D8B"/>
    <w:rsid w:val="005379C3"/>
    <w:rsid w:val="005519C2"/>
    <w:rsid w:val="005523E0"/>
    <w:rsid w:val="0055320F"/>
    <w:rsid w:val="00555E25"/>
    <w:rsid w:val="0055699B"/>
    <w:rsid w:val="0056020A"/>
    <w:rsid w:val="00563D3D"/>
    <w:rsid w:val="005659AA"/>
    <w:rsid w:val="005676E8"/>
    <w:rsid w:val="00575075"/>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E52A4"/>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669"/>
    <w:rsid w:val="00667F5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91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01B"/>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D1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CB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569"/>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DCE"/>
    <w:rsid w:val="00D15E30"/>
    <w:rsid w:val="00D16129"/>
    <w:rsid w:val="00D25DBD"/>
    <w:rsid w:val="00D26929"/>
    <w:rsid w:val="00D27F07"/>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27A"/>
    <w:rsid w:val="00DD4CD4"/>
    <w:rsid w:val="00DD65A2"/>
    <w:rsid w:val="00DD6770"/>
    <w:rsid w:val="00DE0749"/>
    <w:rsid w:val="00DE1CE2"/>
    <w:rsid w:val="00DF1210"/>
    <w:rsid w:val="00DF2368"/>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76E"/>
    <w:rsid w:val="00E47013"/>
    <w:rsid w:val="00E541F9"/>
    <w:rsid w:val="00E57B79"/>
    <w:rsid w:val="00E603F0"/>
    <w:rsid w:val="00E63419"/>
    <w:rsid w:val="00E64496"/>
    <w:rsid w:val="00E658AE"/>
    <w:rsid w:val="00E72115"/>
    <w:rsid w:val="00E8322E"/>
    <w:rsid w:val="00E903E0"/>
    <w:rsid w:val="00E972EA"/>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DDF"/>
    <w:rsid w:val="00F73954"/>
    <w:rsid w:val="00F94060"/>
    <w:rsid w:val="00FA56F6"/>
    <w:rsid w:val="00FB010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9AE19"/>
  <w14:defaultImageDpi w14:val="300"/>
  <w15:docId w15:val="{7821E2BC-B113-3840-A2A2-DA53B8A6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06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06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06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06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406E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4376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406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6E9"/>
  </w:style>
  <w:style w:type="character" w:customStyle="1" w:styleId="Heading1Char">
    <w:name w:val="Heading 1 Char"/>
    <w:aliases w:val="Pocket Char"/>
    <w:basedOn w:val="DefaultParagraphFont"/>
    <w:link w:val="Heading1"/>
    <w:uiPriority w:val="9"/>
    <w:rsid w:val="004406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06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06E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406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406E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406E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406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06E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406E9"/>
    <w:rPr>
      <w:color w:val="auto"/>
      <w:u w:val="none"/>
    </w:rPr>
  </w:style>
  <w:style w:type="paragraph" w:styleId="DocumentMap">
    <w:name w:val="Document Map"/>
    <w:basedOn w:val="Normal"/>
    <w:link w:val="DocumentMapChar"/>
    <w:uiPriority w:val="99"/>
    <w:semiHidden/>
    <w:unhideWhenUsed/>
    <w:rsid w:val="004406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06E9"/>
    <w:rPr>
      <w:rFonts w:ascii="Lucida Grande" w:hAnsi="Lucida Grande" w:cs="Lucida Grande"/>
    </w:rPr>
  </w:style>
  <w:style w:type="paragraph" w:styleId="ListParagraph">
    <w:name w:val="List Paragraph"/>
    <w:basedOn w:val="Normal"/>
    <w:uiPriority w:val="34"/>
    <w:qFormat/>
    <w:rsid w:val="00657669"/>
    <w:pPr>
      <w:ind w:left="720"/>
      <w:contextualSpacing/>
    </w:pPr>
  </w:style>
  <w:style w:type="character" w:customStyle="1" w:styleId="Heading5Char">
    <w:name w:val="Heading 5 Char"/>
    <w:basedOn w:val="DefaultParagraphFont"/>
    <w:link w:val="Heading5"/>
    <w:uiPriority w:val="9"/>
    <w:rsid w:val="00E4376E"/>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E4376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body-text">
    <w:name w:val="body-text"/>
    <w:basedOn w:val="Normal"/>
    <w:rsid w:val="00296D13"/>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603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67F5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Debate Normal Char"/>
    <w:basedOn w:val="DefaultParagraphFont"/>
    <w:link w:val="Title"/>
    <w:qFormat/>
    <w:rsid w:val="00E972EA"/>
    <w:rPr>
      <w:sz w:val="22"/>
      <w:u w:val="single"/>
    </w:rPr>
  </w:style>
  <w:style w:type="paragraph" w:styleId="Title">
    <w:name w:val="Title"/>
    <w:aliases w:val="title,UNDERLINE,Cites and Cards,Bold Underlined,Debate Normal"/>
    <w:basedOn w:val="Normal"/>
    <w:next w:val="Normal"/>
    <w:link w:val="TitleChar"/>
    <w:qFormat/>
    <w:rsid w:val="00E972EA"/>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E972E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318610">
      <w:bodyDiv w:val="1"/>
      <w:marLeft w:val="0"/>
      <w:marRight w:val="0"/>
      <w:marTop w:val="0"/>
      <w:marBottom w:val="0"/>
      <w:divBdr>
        <w:top w:val="none" w:sz="0" w:space="0" w:color="auto"/>
        <w:left w:val="none" w:sz="0" w:space="0" w:color="auto"/>
        <w:bottom w:val="none" w:sz="0" w:space="0" w:color="auto"/>
        <w:right w:val="none" w:sz="0" w:space="0" w:color="auto"/>
      </w:divBdr>
    </w:div>
    <w:div w:id="638848115">
      <w:bodyDiv w:val="1"/>
      <w:marLeft w:val="0"/>
      <w:marRight w:val="0"/>
      <w:marTop w:val="0"/>
      <w:marBottom w:val="0"/>
      <w:divBdr>
        <w:top w:val="none" w:sz="0" w:space="0" w:color="auto"/>
        <w:left w:val="none" w:sz="0" w:space="0" w:color="auto"/>
        <w:bottom w:val="none" w:sz="0" w:space="0" w:color="auto"/>
        <w:right w:val="none" w:sz="0" w:space="0" w:color="auto"/>
      </w:divBdr>
    </w:div>
    <w:div w:id="898125307">
      <w:bodyDiv w:val="1"/>
      <w:marLeft w:val="0"/>
      <w:marRight w:val="0"/>
      <w:marTop w:val="0"/>
      <w:marBottom w:val="0"/>
      <w:divBdr>
        <w:top w:val="none" w:sz="0" w:space="0" w:color="auto"/>
        <w:left w:val="none" w:sz="0" w:space="0" w:color="auto"/>
        <w:bottom w:val="none" w:sz="0" w:space="0" w:color="auto"/>
        <w:right w:val="none" w:sz="0" w:space="0" w:color="auto"/>
      </w:divBdr>
    </w:div>
    <w:div w:id="1686861820">
      <w:bodyDiv w:val="1"/>
      <w:marLeft w:val="0"/>
      <w:marRight w:val="0"/>
      <w:marTop w:val="0"/>
      <w:marBottom w:val="0"/>
      <w:divBdr>
        <w:top w:val="none" w:sz="0" w:space="0" w:color="auto"/>
        <w:left w:val="none" w:sz="0" w:space="0" w:color="auto"/>
        <w:bottom w:val="none" w:sz="0" w:space="0" w:color="auto"/>
        <w:right w:val="none" w:sz="0" w:space="0" w:color="auto"/>
      </w:divBdr>
    </w:div>
    <w:div w:id="19362028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plomacy.org/article/2019/preventing-cold-war-in-space-using-european-research-and-innovation-programs" TargetMode="External"/><Relationship Id="rId21" Type="http://schemas.openxmlformats.org/officeDocument/2006/relationships/hyperlink" Target="https://www.weforum.org/agenda/2021/05/why-we-need-to-clean-up-space-junk-debris-low-earth-orbit-pollution-satellite-rocket-noosphere-firefly/" TargetMode="External"/><Relationship Id="rId42" Type="http://schemas.openxmlformats.org/officeDocument/2006/relationships/hyperlink" Target="https://www.sciencediplomacy.org/article/2019/preventing-cold-war-in-space-using-european-research-and-innovation-programs" TargetMode="External"/><Relationship Id="rId47" Type="http://schemas.openxmlformats.org/officeDocument/2006/relationships/hyperlink" Target="https://www.sciencediplomacy.org/article/2019/preventing-cold-war-in-space-using-european-research-and-innovation-programs" TargetMode="External"/><Relationship Id="rId63" Type="http://schemas.openxmlformats.org/officeDocument/2006/relationships/hyperlink" Target="https://www.sciencediplomacy.org/article/2019/preventing-cold-war-in-space-using-european-research-and-innovation-programs" TargetMode="External"/><Relationship Id="rId68" Type="http://schemas.openxmlformats.org/officeDocument/2006/relationships/hyperlink" Target="https://www.sciencediplomacy.org/article/2019/preventing-cold-war-in-space-using-european-research-and-innovation-programs"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ashingtonpost.com/news/business/wp/2018/06/15/feature/what-does-it-mean-to-be-a-nasa-astronaut-in-the-celebrity-space-age-of-elon-musk-and-richard-branson/?utm_term=.b1045d9e9863" TargetMode="External"/><Relationship Id="rId29" Type="http://schemas.openxmlformats.org/officeDocument/2006/relationships/hyperlink" Target="https://www.sciencediplomacy.org/article/2019/preventing-cold-war-in-space-using-european-research-and-innovation-programs" TargetMode="External"/><Relationship Id="rId11" Type="http://schemas.openxmlformats.org/officeDocument/2006/relationships/hyperlink" Target="https://www.dictionary.com/browse/appropriation" TargetMode="External"/><Relationship Id="rId24" Type="http://schemas.openxmlformats.org/officeDocument/2006/relationships/hyperlink" Target="https://www.sciencediplomacy.org/article/2019/preventing-cold-war-in-space-using-european-research-and-innovation-programs" TargetMode="External"/><Relationship Id="rId32" Type="http://schemas.openxmlformats.org/officeDocument/2006/relationships/hyperlink" Target="https://www.sciencediplomacy.org/article/2019/preventing-cold-war-in-space-using-european-research-and-innovation-programs" TargetMode="External"/><Relationship Id="rId37" Type="http://schemas.openxmlformats.org/officeDocument/2006/relationships/hyperlink" Target="https://www.sciencediplomacy.org/article/2019/preventing-cold-war-in-space-using-european-research-and-innovation-programs" TargetMode="External"/><Relationship Id="rId40" Type="http://schemas.openxmlformats.org/officeDocument/2006/relationships/hyperlink" Target="https://www.sciencediplomacy.org/article/2019/preventing-cold-war-in-space-using-european-research-and-innovation-programs" TargetMode="External"/><Relationship Id="rId45" Type="http://schemas.openxmlformats.org/officeDocument/2006/relationships/hyperlink" Target="https://www.sciencediplomacy.org/article/2019/preventing-cold-war-in-space-using-european-research-and-innovation-programs" TargetMode="External"/><Relationship Id="rId53" Type="http://schemas.openxmlformats.org/officeDocument/2006/relationships/hyperlink" Target="https://www.sciencediplomacy.org/article/2019/preventing-cold-war-in-space-using-european-research-and-innovation-programs" TargetMode="External"/><Relationship Id="rId58" Type="http://schemas.openxmlformats.org/officeDocument/2006/relationships/hyperlink" Target="https://www.sciencediplomacy.org/article/2019/preventing-cold-war-in-space-using-european-research-and-innovation-programs" TargetMode="External"/><Relationship Id="rId66" Type="http://schemas.openxmlformats.org/officeDocument/2006/relationships/hyperlink" Target="https://www.sciencediplomacy.org/article/2019/preventing-cold-war-in-space-using-european-research-and-innovation-programs" TargetMode="External"/><Relationship Id="rId5" Type="http://schemas.openxmlformats.org/officeDocument/2006/relationships/numbering" Target="numbering.xml"/><Relationship Id="rId61" Type="http://schemas.openxmlformats.org/officeDocument/2006/relationships/hyperlink" Target="https://www.sciencediplomacy.org/article/2019/preventing-cold-war-in-space-using-european-research-and-innovation-programs" TargetMode="External"/><Relationship Id="rId19" Type="http://schemas.openxmlformats.org/officeDocument/2006/relationships/hyperlink" Target="https://www.merriam-webster.com/dictionary/outer%20space"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tandfonline.com/doi/pdf/10.1080/01495933.2017.1379832?needAccess=true" TargetMode="External"/><Relationship Id="rId27" Type="http://schemas.openxmlformats.org/officeDocument/2006/relationships/hyperlink" Target="https://www.sciencediplomacy.org/article/2019/preventing-cold-war-in-space-using-european-research-and-innovation-programs" TargetMode="External"/><Relationship Id="rId30" Type="http://schemas.openxmlformats.org/officeDocument/2006/relationships/hyperlink" Target="https://www.sciencediplomacy.org/article/2019/preventing-cold-war-in-space-using-european-research-and-innovation-programs" TargetMode="External"/><Relationship Id="rId35" Type="http://schemas.openxmlformats.org/officeDocument/2006/relationships/hyperlink" Target="https://www.sciencediplomacy.org/article/2019/preventing-cold-war-in-space-using-european-research-and-innovation-programs" TargetMode="External"/><Relationship Id="rId43" Type="http://schemas.openxmlformats.org/officeDocument/2006/relationships/hyperlink" Target="https://www.sciencediplomacy.org/article/2019/preventing-cold-war-in-space-using-european-research-and-innovation-programs" TargetMode="External"/><Relationship Id="rId48" Type="http://schemas.openxmlformats.org/officeDocument/2006/relationships/hyperlink" Target="https://www.sciencediplomacy.org/article/2019/preventing-cold-war-in-space-using-european-research-and-innovation-programs" TargetMode="External"/><Relationship Id="rId56" Type="http://schemas.openxmlformats.org/officeDocument/2006/relationships/hyperlink" Target="https://www.sciencediplomacy.org/article/2019/preventing-cold-war-in-space-using-european-research-and-innovation-programs" TargetMode="External"/><Relationship Id="rId64" Type="http://schemas.openxmlformats.org/officeDocument/2006/relationships/hyperlink" Target="https://www.sciencediplomacy.org/article/2019/preventing-cold-war-in-space-using-european-research-and-innovation-programs" TargetMode="External"/><Relationship Id="rId69" Type="http://schemas.openxmlformats.org/officeDocument/2006/relationships/hyperlink" Target="https://www.rand.org/pubs/rgs_dissertations/RGSD400.html" TargetMode="External"/><Relationship Id="rId8" Type="http://schemas.openxmlformats.org/officeDocument/2006/relationships/webSettings" Target="webSettings.xml"/><Relationship Id="rId51" Type="http://schemas.openxmlformats.org/officeDocument/2006/relationships/hyperlink" Target="https://www.sciencediplomacy.org/article/2019/preventing-cold-war-in-space-using-european-research-and-innovation-programs" TargetMode="External"/><Relationship Id="rId3" Type="http://schemas.openxmlformats.org/officeDocument/2006/relationships/customXml" Target="../customXml/item3.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www.popsci.com/who-wants-to-go-to-mars" TargetMode="External"/><Relationship Id="rId25" Type="http://schemas.openxmlformats.org/officeDocument/2006/relationships/hyperlink" Target="https://www.sciencediplomacy.org/article/2019/preventing-cold-war-in-space-using-european-research-and-innovation-programs" TargetMode="External"/><Relationship Id="rId33" Type="http://schemas.openxmlformats.org/officeDocument/2006/relationships/hyperlink" Target="https://www.sciencediplomacy.org/article/2019/preventing-cold-war-in-space-using-european-research-and-innovation-programs" TargetMode="External"/><Relationship Id="rId38" Type="http://schemas.openxmlformats.org/officeDocument/2006/relationships/hyperlink" Target="https://www.sciencediplomacy.org/article/2019/preventing-cold-war-in-space-using-european-research-and-innovation-programs" TargetMode="External"/><Relationship Id="rId46" Type="http://schemas.openxmlformats.org/officeDocument/2006/relationships/hyperlink" Target="https://www.sciencediplomacy.org/article/2019/preventing-cold-war-in-space-using-european-research-and-innovation-programs" TargetMode="External"/><Relationship Id="rId59" Type="http://schemas.openxmlformats.org/officeDocument/2006/relationships/hyperlink" Target="https://www.sciencediplomacy.org/article/2019/preventing-cold-war-in-space-using-european-research-and-innovation-programs" TargetMode="External"/><Relationship Id="rId67" Type="http://schemas.openxmlformats.org/officeDocument/2006/relationships/hyperlink" Target="https://www.sciencediplomacy.org/article/2019/preventing-cold-war-in-space-using-european-research-and-innovation-programs" TargetMode="External"/><Relationship Id="rId20" Type="http://schemas.openxmlformats.org/officeDocument/2006/relationships/hyperlink" Target="https://www.weforum.org/agenda/2021/05/why-we-need-to-clean-up-space-junk-debris-low-earth-orbit-pollution-satellite-rocket-noosphere-firefly/" TargetMode="External"/><Relationship Id="rId41" Type="http://schemas.openxmlformats.org/officeDocument/2006/relationships/hyperlink" Target="https://www.sciencediplomacy.org/article/2019/preventing-cold-war-in-space-using-european-research-and-innovation-programs" TargetMode="External"/><Relationship Id="rId54" Type="http://schemas.openxmlformats.org/officeDocument/2006/relationships/hyperlink" Target="https://www.sciencediplomacy.org/article/2019/preventing-cold-war-in-space-using-european-research-and-innovation-programs" TargetMode="External"/><Relationship Id="rId62" Type="http://schemas.openxmlformats.org/officeDocument/2006/relationships/hyperlink" Target="https://www.sciencediplomacy.org/article/2019/preventing-cold-war-in-space-using-european-research-and-innovation-programs"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ewresearch.org/internet/2018/06/06/majority-of-americans-believe-it-is-essential-that-the-u-s-remain-a-global-leader-in-space/" TargetMode="External"/><Relationship Id="rId23" Type="http://schemas.openxmlformats.org/officeDocument/2006/relationships/hyperlink" Target="https://www.sciencediplomacy.org/article/2019/preventing-cold-war-in-space-using-european-research-and-innovation-programs" TargetMode="External"/><Relationship Id="rId28" Type="http://schemas.openxmlformats.org/officeDocument/2006/relationships/hyperlink" Target="https://www.sciencediplomacy.org/article/2019/preventing-cold-war-in-space-using-european-research-and-innovation-programs" TargetMode="External"/><Relationship Id="rId36" Type="http://schemas.openxmlformats.org/officeDocument/2006/relationships/hyperlink" Target="https://www.sciencediplomacy.org/article/2019/preventing-cold-war-in-space-using-european-research-and-innovation-programs" TargetMode="External"/><Relationship Id="rId49" Type="http://schemas.openxmlformats.org/officeDocument/2006/relationships/hyperlink" Target="https://www.sciencediplomacy.org/article/2019/preventing-cold-war-in-space-using-european-research-and-innovation-programs" TargetMode="External"/><Relationship Id="rId57" Type="http://schemas.openxmlformats.org/officeDocument/2006/relationships/hyperlink" Target="https://www.sciencediplomacy.org/article/2019/preventing-cold-war-in-space-using-european-research-and-innovation-programs" TargetMode="External"/><Relationship Id="rId10" Type="http://schemas.openxmlformats.org/officeDocument/2006/relationships/hyperlink" Target="https://iislweb.org/docs/Diederiks2007.pdf" TargetMode="External"/><Relationship Id="rId31" Type="http://schemas.openxmlformats.org/officeDocument/2006/relationships/hyperlink" Target="https://www.sciencediplomacy.org/article/2019/preventing-cold-war-in-space-using-european-research-and-innovation-programs" TargetMode="External"/><Relationship Id="rId44" Type="http://schemas.openxmlformats.org/officeDocument/2006/relationships/hyperlink" Target="https://www.sciencediplomacy.org/article/2019/preventing-cold-war-in-space-using-european-research-and-innovation-programs" TargetMode="External"/><Relationship Id="rId52" Type="http://schemas.openxmlformats.org/officeDocument/2006/relationships/hyperlink" Target="https://www.sciencediplomacy.org/article/2019/preventing-cold-war-in-space-using-european-research-and-innovation-programs" TargetMode="External"/><Relationship Id="rId60" Type="http://schemas.openxmlformats.org/officeDocument/2006/relationships/hyperlink" Target="https://www.sciencediplomacy.org/article/2019/preventing-cold-war-in-space-using-european-research-and-innovation-programs" TargetMode="External"/><Relationship Id="rId65" Type="http://schemas.openxmlformats.org/officeDocument/2006/relationships/hyperlink" Target="https://www.sciencediplomacy.org/article/2019/preventing-cold-war-in-space-using-european-research-and-innovation-programs" TargetMode="External"/><Relationship Id="rId4" Type="http://schemas.openxmlformats.org/officeDocument/2006/relationships/customXml" Target="../customXml/item4.xml"/><Relationship Id="rId9" Type="http://schemas.openxmlformats.org/officeDocument/2006/relationships/hyperlink" Target="https://www.jstor.org/stable/41506671" TargetMode="External"/><Relationship Id="rId13" Type="http://schemas.openxmlformats.org/officeDocument/2006/relationships/hyperlink" Target="https://www.mining.com/experts-warn-of-brewing-space-mining-war-among-us-china-and-russia/" TargetMode="External"/><Relationship Id="rId18" Type="http://schemas.openxmlformats.org/officeDocument/2006/relationships/hyperlink" Target="https://www.merriam-webster.com/dictionary/outer%20space" TargetMode="External"/><Relationship Id="rId39" Type="http://schemas.openxmlformats.org/officeDocument/2006/relationships/hyperlink" Target="https://www.sciencediplomacy.org/article/2019/preventing-cold-war-in-space-using-european-research-and-innovation-programs" TargetMode="External"/><Relationship Id="rId34" Type="http://schemas.openxmlformats.org/officeDocument/2006/relationships/hyperlink" Target="https://www.sciencediplomacy.org/article/2019/preventing-cold-war-in-space-using-european-research-and-innovation-programs" TargetMode="External"/><Relationship Id="rId50" Type="http://schemas.openxmlformats.org/officeDocument/2006/relationships/hyperlink" Target="https://www.sciencediplomacy.org/article/2019/preventing-cold-war-in-space-using-european-research-and-innovation-programs" TargetMode="External"/><Relationship Id="rId55" Type="http://schemas.openxmlformats.org/officeDocument/2006/relationships/hyperlink" Target="https://www.sciencediplomacy.org/article/2019/preventing-cold-war-in-space-using-european-research-and-innovation-progra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ritachaklad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95</TotalTime>
  <Pages>29</Pages>
  <Words>19347</Words>
  <Characters>110278</Characters>
  <Application>Microsoft Office Word</Application>
  <DocSecurity>0</DocSecurity>
  <Lines>918</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Chakladar</cp:lastModifiedBy>
  <cp:revision>8</cp:revision>
  <dcterms:created xsi:type="dcterms:W3CDTF">2021-12-19T06:00:00Z</dcterms:created>
  <dcterms:modified xsi:type="dcterms:W3CDTF">2022-01-06T23:14:00Z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