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B9BC8" w14:textId="302409E5" w:rsidR="00CF613E" w:rsidRDefault="00CF613E" w:rsidP="00CF613E">
      <w:pPr>
        <w:pStyle w:val="Heading2"/>
      </w:pPr>
      <w:r>
        <w:t>1</w:t>
      </w:r>
    </w:p>
    <w:p w14:paraId="07A0A550" w14:textId="5B0DC857" w:rsidR="00CF613E" w:rsidRDefault="00CF613E" w:rsidP="00CF613E">
      <w:pPr>
        <w:pStyle w:val="Heading4"/>
      </w:pPr>
      <w:r>
        <w:t xml:space="preserve">CP Text: </w:t>
      </w:r>
    </w:p>
    <w:p w14:paraId="38F29E51" w14:textId="3599F07F" w:rsidR="00CF613E" w:rsidRPr="00FF42EC" w:rsidRDefault="00CF613E" w:rsidP="00CF613E">
      <w:pPr>
        <w:pStyle w:val="Heading4"/>
      </w:pPr>
      <w:r>
        <w:t xml:space="preserve">1] </w:t>
      </w:r>
      <w:r w:rsidR="004C36C0">
        <w:t xml:space="preserve">USFG </w:t>
      </w:r>
      <w:r w:rsidRPr="00F36F29">
        <w:t>ought to recognize an unconditional right o</w:t>
      </w:r>
      <w:r>
        <w:t xml:space="preserve">f workers except for police officers to strike. </w:t>
      </w:r>
    </w:p>
    <w:p w14:paraId="4EB0625D" w14:textId="77777777" w:rsidR="00CF613E" w:rsidRPr="00995823" w:rsidRDefault="00CF613E" w:rsidP="00CF613E">
      <w:pPr>
        <w:rPr>
          <w:sz w:val="16"/>
          <w:szCs w:val="16"/>
        </w:rPr>
      </w:pPr>
      <w:r>
        <w:rPr>
          <w:sz w:val="16"/>
          <w:szCs w:val="16"/>
        </w:rPr>
        <w:t xml:space="preserve">- </w:t>
      </w:r>
      <w:r w:rsidRPr="00995823">
        <w:rPr>
          <w:sz w:val="16"/>
          <w:szCs w:val="16"/>
        </w:rPr>
        <w:t xml:space="preserve">A police officer is a warranted law employee of a police force. "police officer" is a generic term not specifying a particular </w:t>
      </w:r>
      <w:proofErr w:type="gramStart"/>
      <w:r w:rsidRPr="00995823">
        <w:rPr>
          <w:sz w:val="16"/>
          <w:szCs w:val="16"/>
        </w:rPr>
        <w:t>rank.(</w:t>
      </w:r>
      <w:proofErr w:type="spellStart"/>
      <w:proofErr w:type="gramEnd"/>
      <w:r w:rsidRPr="00995823">
        <w:rPr>
          <w:sz w:val="16"/>
          <w:szCs w:val="16"/>
        </w:rPr>
        <w:t>wikipedia</w:t>
      </w:r>
      <w:proofErr w:type="spellEnd"/>
      <w:r w:rsidRPr="00995823">
        <w:rPr>
          <w:sz w:val="16"/>
          <w:szCs w:val="16"/>
        </w:rPr>
        <w:t>)</w:t>
      </w:r>
    </w:p>
    <w:p w14:paraId="5FBA7AED" w14:textId="3C1D04B0" w:rsidR="00CF613E" w:rsidRDefault="00CF613E" w:rsidP="00CF613E">
      <w:pPr>
        <w:pStyle w:val="Heading4"/>
      </w:pPr>
      <w:r>
        <w:t>2] [</w:t>
      </w:r>
      <w:r w:rsidR="004C36C0">
        <w:t>USFG</w:t>
      </w:r>
      <w:r>
        <w:t xml:space="preserve"> ought to, through the corresponding union body in their society, threaten to remove police unions from the set of member unions unless they: eliminate due-processes protections police have won that prevent accountability from police misconduct through processes outlined in greenhouse</w:t>
      </w:r>
    </w:p>
    <w:p w14:paraId="100ABA94" w14:textId="77777777" w:rsidR="00CF613E" w:rsidRDefault="00CF613E" w:rsidP="00CF613E"/>
    <w:p w14:paraId="06A48980" w14:textId="77777777" w:rsidR="00CF613E" w:rsidRDefault="00CF613E" w:rsidP="00CF613E"/>
    <w:p w14:paraId="713B9CC8" w14:textId="77777777" w:rsidR="00CF613E" w:rsidRDefault="00CF613E" w:rsidP="00CF613E">
      <w:pPr>
        <w:pStyle w:val="Heading4"/>
      </w:pPr>
      <w:r>
        <w:t>Only the CP can force police unions to change</w:t>
      </w:r>
    </w:p>
    <w:p w14:paraId="16FAA815" w14:textId="77777777" w:rsidR="00CF613E" w:rsidRPr="00D93645" w:rsidRDefault="00CF613E" w:rsidP="00CF613E">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9" w:history="1">
        <w:r w:rsidRPr="003921CB">
          <w:rPr>
            <w:rStyle w:val="Hyperlink"/>
            <w:sz w:val="16"/>
            <w:szCs w:val="16"/>
          </w:rPr>
          <w:t>https://www.newyorker.com/news/news-desk/how-police-union-power-helped-increase-abuses</w:t>
        </w:r>
      </w:hyperlink>
      <w:r w:rsidRPr="003921CB">
        <w:rPr>
          <w:sz w:val="16"/>
          <w:szCs w:val="16"/>
        </w:rPr>
        <w:t>, KR</w:t>
      </w:r>
    </w:p>
    <w:p w14:paraId="290EF82F" w14:textId="77777777" w:rsidR="00CF613E" w:rsidRPr="00104AEB" w:rsidRDefault="00CF613E" w:rsidP="00CF613E">
      <w:pPr>
        <w:rPr>
          <w:rStyle w:val="StyleUnderline"/>
        </w:rPr>
      </w:pPr>
      <w:r w:rsidRPr="00104AEB">
        <w:rPr>
          <w:sz w:val="16"/>
          <w:szCs w:val="16"/>
        </w:rPr>
        <w:t>The string of police killings captured on mobile phones increased public dismay with police unions. After the killing of George Floyd, they became a pariah. Many protesters, and even some unions, including the Writers Guild of America, East, have called on</w:t>
      </w:r>
      <w:r>
        <w:t xml:space="preserve"> </w:t>
      </w:r>
      <w:r w:rsidRPr="007872B9">
        <w:rPr>
          <w:rStyle w:val="StyleUnderline"/>
          <w:highlight w:val="green"/>
        </w:rPr>
        <w:t xml:space="preserve">the A.F.L.-C.I.O., the </w:t>
      </w:r>
      <w:r w:rsidRPr="0020622A">
        <w:rPr>
          <w:rStyle w:val="StyleUnderline"/>
        </w:rPr>
        <w:t xml:space="preserve">nation’s </w:t>
      </w:r>
      <w:r w:rsidRPr="007872B9">
        <w:rPr>
          <w:rStyle w:val="StyleUnderline"/>
          <w:highlight w:val="green"/>
        </w:rPr>
        <w:t>main labor federation, to expel the International Union of Police Associations</w:t>
      </w:r>
      <w:r w:rsidRPr="00104AEB">
        <w:rPr>
          <w:rStyle w:val="StyleUnderline"/>
        </w:rPr>
        <w:t>, which represents a hundred thousand law-enforcement officers.</w:t>
      </w:r>
      <w:r>
        <w:t xml:space="preserve"> </w:t>
      </w:r>
      <w:r w:rsidRPr="00104AEB">
        <w:rPr>
          <w:sz w:val="16"/>
          <w:szCs w:val="16"/>
        </w:rPr>
        <w:t xml:space="preserve">The Association of Flight Attendants adopted a resolution </w:t>
      </w:r>
      <w:r w:rsidRPr="007872B9">
        <w:rPr>
          <w:rStyle w:val="StyleUnderline"/>
          <w:highlight w:val="green"/>
        </w:rPr>
        <w:t>demanding that police unions immediately enact policies to “actively address racism in law enforcement</w:t>
      </w:r>
      <w:r w:rsidRPr="00104AEB">
        <w:rPr>
          <w:rStyle w:val="StyleUnderline"/>
        </w:rPr>
        <w:t xml:space="preserve"> </w:t>
      </w:r>
      <w:r w:rsidRPr="007872B9">
        <w:rPr>
          <w:rStyle w:val="StyleUnderline"/>
          <w:highlight w:val="green"/>
        </w:rPr>
        <w:t>and</w:t>
      </w:r>
      <w:r w:rsidRPr="00104AEB">
        <w:rPr>
          <w:rStyle w:val="StyleUnderline"/>
        </w:rPr>
        <w:t xml:space="preserve"> </w:t>
      </w:r>
      <w:proofErr w:type="gramStart"/>
      <w:r w:rsidRPr="00104AEB">
        <w:rPr>
          <w:rStyle w:val="StyleUnderline"/>
        </w:rPr>
        <w:t>especially</w:t>
      </w:r>
      <w:proofErr w:type="gramEnd"/>
      <w:r w:rsidRPr="00104AEB">
        <w:rPr>
          <w:rStyle w:val="StyleUnderline"/>
        </w:rPr>
        <w:t xml:space="preserve"> to </w:t>
      </w:r>
      <w:r w:rsidRPr="007872B9">
        <w:rPr>
          <w:rStyle w:val="StyleUnderline"/>
          <w:highlight w:val="green"/>
        </w:rPr>
        <w:t>hold officers accountable for violence</w:t>
      </w:r>
      <w:r w:rsidRPr="00104AEB">
        <w:rPr>
          <w:rStyle w:val="StyleUnderline"/>
        </w:rPr>
        <w:t xml:space="preserve"> against citizens, </w:t>
      </w:r>
      <w:r w:rsidRPr="007872B9">
        <w:rPr>
          <w:rStyle w:val="Emphasis"/>
          <w:highlight w:val="green"/>
        </w:rPr>
        <w:t>or be removed</w:t>
      </w:r>
      <w:r w:rsidRPr="00104AEB">
        <w:rPr>
          <w:rStyle w:val="StyleUnderline"/>
        </w:rPr>
        <w:t xml:space="preserve"> from the Labor movement</w:t>
      </w:r>
      <w:r>
        <w:t xml:space="preserve">.” </w:t>
      </w:r>
      <w:r w:rsidRPr="00104AEB">
        <w:rPr>
          <w:sz w:val="16"/>
          <w:szCs w:val="16"/>
        </w:rPr>
        <w:t>The Service Employees International Union, with two million members, has called for</w:t>
      </w:r>
      <w:r>
        <w:t xml:space="preserve"> “</w:t>
      </w:r>
      <w:r w:rsidRPr="00104AEB">
        <w:rPr>
          <w:rStyle w:val="StyleUnderline"/>
        </w:rPr>
        <w:t xml:space="preserve">holding public security unions </w:t>
      </w:r>
      <w:r w:rsidRPr="007872B9">
        <w:rPr>
          <w:rStyle w:val="StyleUnderline"/>
          <w:highlight w:val="green"/>
        </w:rPr>
        <w:t>accountable to racial justice</w:t>
      </w:r>
      <w:r w:rsidRPr="00104AEB">
        <w:rPr>
          <w:rStyle w:val="StyleUnderline"/>
        </w:rPr>
        <w:t>,”</w:t>
      </w:r>
      <w:r>
        <w:t xml:space="preserve"> </w:t>
      </w:r>
      <w:r w:rsidRPr="00104AEB">
        <w:rPr>
          <w:sz w:val="16"/>
          <w:szCs w:val="16"/>
        </w:rPr>
        <w:t>and the Seattle area’s main labor coalition issued an ultimatum to the local police union</w:t>
      </w:r>
      <w:r>
        <w:t xml:space="preserve">: </w:t>
      </w:r>
      <w:r w:rsidRPr="007872B9">
        <w:rPr>
          <w:rStyle w:val="StyleUnderline"/>
          <w:highlight w:val="green"/>
        </w:rPr>
        <w:t>acknowledge and address racism</w:t>
      </w:r>
      <w:r w:rsidRPr="00104AEB">
        <w:rPr>
          <w:rStyle w:val="StyleUnderline"/>
        </w:rPr>
        <w:t xml:space="preserve"> in law enforcement or risk being kicked out.</w:t>
      </w:r>
    </w:p>
    <w:p w14:paraId="3E53F2A6" w14:textId="77777777" w:rsidR="00CF613E" w:rsidRPr="00104AEB" w:rsidRDefault="00CF613E" w:rsidP="00CF613E">
      <w:pPr>
        <w:rPr>
          <w:sz w:val="16"/>
          <w:szCs w:val="16"/>
        </w:rPr>
      </w:pPr>
      <w:r w:rsidRPr="00104AEB">
        <w:rPr>
          <w:rStyle w:val="StyleUnderline"/>
        </w:rPr>
        <w:t xml:space="preserve">If the A.F.L.-C.I.O. expelled the International Union of Police Associations, </w:t>
      </w:r>
      <w:r w:rsidRPr="007872B9">
        <w:rPr>
          <w:rStyle w:val="StyleUnderline"/>
          <w:highlight w:val="green"/>
        </w:rPr>
        <w:t>it would be a huge blow to police unions</w:t>
      </w:r>
      <w:r w:rsidRPr="00104AEB">
        <w:rPr>
          <w:rStyle w:val="StyleUnderline"/>
        </w:rPr>
        <w:t xml:space="preserve">. So far, Richard </w:t>
      </w:r>
      <w:proofErr w:type="spellStart"/>
      <w:r w:rsidRPr="00104AEB">
        <w:rPr>
          <w:rStyle w:val="StyleUnderline"/>
        </w:rPr>
        <w:t>Trumka</w:t>
      </w:r>
      <w:proofErr w:type="spellEnd"/>
      <w:r w:rsidRPr="00104AEB">
        <w:rPr>
          <w:rStyle w:val="StyleUnderline"/>
        </w:rPr>
        <w:t xml:space="preserve">, the federation’s president, has </w:t>
      </w:r>
      <w:r w:rsidRPr="007872B9">
        <w:rPr>
          <w:rStyle w:val="Emphasis"/>
        </w:rPr>
        <w:t>balked at kicking out a member union</w:t>
      </w:r>
      <w:r>
        <w:t xml:space="preserve">, </w:t>
      </w:r>
      <w:r w:rsidRPr="00104AEB">
        <w:rPr>
          <w:sz w:val="16"/>
          <w:szCs w:val="16"/>
        </w:rPr>
        <w:t xml:space="preserve">saying that it’s best to work to reform unions from inside labor’s tent. “The short answer is not to disengage and just condemn,” </w:t>
      </w:r>
      <w:proofErr w:type="spellStart"/>
      <w:r w:rsidRPr="00104AEB">
        <w:rPr>
          <w:sz w:val="16"/>
          <w:szCs w:val="16"/>
        </w:rPr>
        <w:t>Trumka</w:t>
      </w:r>
      <w:proofErr w:type="spellEnd"/>
      <w:r w:rsidRPr="00104AEB">
        <w:rPr>
          <w:sz w:val="16"/>
          <w:szCs w:val="16"/>
        </w:rPr>
        <w:t xml:space="preserve"> said. “The answer is to totally </w:t>
      </w:r>
      <w:proofErr w:type="spellStart"/>
      <w:r w:rsidRPr="00104AEB">
        <w:rPr>
          <w:sz w:val="16"/>
          <w:szCs w:val="16"/>
        </w:rPr>
        <w:t>reëngage</w:t>
      </w:r>
      <w:proofErr w:type="spellEnd"/>
      <w:r w:rsidRPr="00104AEB">
        <w:rPr>
          <w:sz w:val="16"/>
          <w:szCs w:val="16"/>
        </w:rPr>
        <w:t xml:space="preserve"> and educate,” to improve police unions.</w:t>
      </w:r>
    </w:p>
    <w:p w14:paraId="3590A066" w14:textId="77777777" w:rsidR="00CF613E" w:rsidRPr="00104AEB" w:rsidRDefault="00CF613E" w:rsidP="00CF613E">
      <w:pPr>
        <w:rPr>
          <w:sz w:val="16"/>
          <w:szCs w:val="16"/>
        </w:rPr>
      </w:pPr>
      <w:r w:rsidRPr="00104AEB">
        <w:rPr>
          <w:sz w:val="16"/>
          <w:szCs w:val="16"/>
        </w:rPr>
        <w:lastRenderedPageBreak/>
        <w:t xml:space="preserve">Suddenly, it seems, </w:t>
      </w:r>
      <w:r w:rsidRPr="00104AEB">
        <w:rPr>
          <w:rStyle w:val="StyleUnderline"/>
        </w:rPr>
        <w:t xml:space="preserve">there are </w:t>
      </w:r>
      <w:r w:rsidRPr="007872B9">
        <w:rPr>
          <w:rStyle w:val="StyleUnderline"/>
          <w:highlight w:val="green"/>
        </w:rPr>
        <w:t>countless proposals to make police unions more accountable</w:t>
      </w:r>
      <w:r w:rsidRPr="00104AEB">
        <w:rPr>
          <w:rStyle w:val="StyleUnderline"/>
        </w:rPr>
        <w:t xml:space="preserve">. Campaign Zero, a reform group, wants to </w:t>
      </w:r>
      <w:r w:rsidRPr="007872B9">
        <w:rPr>
          <w:rStyle w:val="StyleUnderline"/>
          <w:highlight w:val="green"/>
        </w:rPr>
        <w:t>eliminate many of the due-process protections that the police have won</w:t>
      </w:r>
      <w:r>
        <w:t xml:space="preserve">. </w:t>
      </w:r>
      <w:r w:rsidRPr="00104AEB">
        <w:rPr>
          <w:sz w:val="16"/>
          <w:szCs w:val="16"/>
        </w:rPr>
        <w:t xml:space="preserve">Javier </w:t>
      </w:r>
      <w:proofErr w:type="spellStart"/>
      <w:r w:rsidRPr="00104AEB">
        <w:rPr>
          <w:sz w:val="16"/>
          <w:szCs w:val="16"/>
        </w:rPr>
        <w:t>Morillo</w:t>
      </w:r>
      <w:proofErr w:type="spellEnd"/>
      <w:r w:rsidRPr="00104AEB">
        <w:rPr>
          <w:sz w:val="16"/>
          <w:szCs w:val="16"/>
        </w:rPr>
        <w:t xml:space="preserve">, a former president of a Twin Cities union that represents thousands of janitors, wrote an unusually sharp critique of a fellow union, the Minneapolis Police Federation: “Until we see big, fundamental and structural change in the [police] department and the union, Black and brown residents of Minneapolis cannot feel safe.” </w:t>
      </w:r>
      <w:proofErr w:type="spellStart"/>
      <w:r w:rsidRPr="00104AEB">
        <w:rPr>
          <w:sz w:val="16"/>
          <w:szCs w:val="16"/>
        </w:rPr>
        <w:t>Morillo</w:t>
      </w:r>
      <w:proofErr w:type="spellEnd"/>
      <w:r w:rsidRPr="00104AEB">
        <w:rPr>
          <w:sz w:val="16"/>
          <w:szCs w:val="16"/>
        </w:rPr>
        <w:t xml:space="preserve"> wrote that, “for decades, arbitrators have relied on bad precedent” to “justify overturning discipline against officers.” Paige Fernandez, the A.C.L.U.’s policing policy adviser, said that community members should join city officials at the bargaining table during police-contract negotiations. “There should be public input from communities that have been historically overpoliced, black communities and low-income communities,” Fernandez said.</w:t>
      </w:r>
    </w:p>
    <w:p w14:paraId="08663795" w14:textId="77777777" w:rsidR="00CF613E" w:rsidRPr="00104AEB" w:rsidRDefault="00CF613E" w:rsidP="00CF613E">
      <w:pPr>
        <w:rPr>
          <w:sz w:val="16"/>
          <w:szCs w:val="16"/>
        </w:rPr>
      </w:pPr>
      <w:r w:rsidRPr="00104AEB">
        <w:rPr>
          <w:sz w:val="16"/>
          <w:szCs w:val="16"/>
        </w:rPr>
        <w:t>Benjamin Sachs, the Harvard labor-law professor, argues that the union movement needs to join the push for police reform. “When unions use the power of collective bargaining for ends that we . . . deem unacceptable it becomes our responsibility—including the responsibility of the labor movement itself—to deny unions the ability to use collective bargaining for these purposes,” he wrote.</w:t>
      </w:r>
      <w:r>
        <w:t xml:space="preserve"> “</w:t>
      </w:r>
      <w:r w:rsidRPr="007872B9">
        <w:rPr>
          <w:rStyle w:val="StyleUnderline"/>
          <w:highlight w:val="green"/>
        </w:rPr>
        <w:t>We have done this before</w:t>
      </w:r>
      <w:r w:rsidRPr="007872B9">
        <w:rPr>
          <w:rStyle w:val="StyleUnderline"/>
        </w:rPr>
        <w:t xml:space="preserve">. </w:t>
      </w:r>
      <w:r w:rsidRPr="007872B9">
        <w:rPr>
          <w:rStyle w:val="StyleUnderline"/>
          <w:highlight w:val="green"/>
        </w:rPr>
        <w:t>When unions bargained contracts that excluded Black workers</w:t>
      </w:r>
      <w:r w:rsidRPr="007872B9">
        <w:rPr>
          <w:rStyle w:val="StyleUnderline"/>
        </w:rPr>
        <w:t xml:space="preserve"> from employment or that relegated Black workers to inferior jobs, </w:t>
      </w:r>
      <w:r w:rsidRPr="007872B9">
        <w:rPr>
          <w:rStyle w:val="StyleUnderline"/>
          <w:highlight w:val="green"/>
        </w:rPr>
        <w:t>the law stepped in and stripped unions of the right to use collective bargaining</w:t>
      </w:r>
      <w:r w:rsidRPr="00104AEB">
        <w:rPr>
          <w:rStyle w:val="StyleUnderline"/>
        </w:rPr>
        <w:t xml:space="preserve"> in these ways</w:t>
      </w:r>
      <w:r>
        <w:t>.</w:t>
      </w:r>
      <w:r w:rsidRPr="00104AEB">
        <w:rPr>
          <w:sz w:val="16"/>
          <w:szCs w:val="16"/>
        </w:rPr>
        <w:t>” Sachs proposes amending the law to curb the range of subjects over which police unions can bargain, perhaps even prohibiting negotiations over anything involving the use of force.</w:t>
      </w:r>
    </w:p>
    <w:p w14:paraId="546F1064" w14:textId="77777777" w:rsidR="00CF613E" w:rsidRPr="00104AEB" w:rsidRDefault="00CF613E" w:rsidP="00CF613E">
      <w:pPr>
        <w:rPr>
          <w:sz w:val="16"/>
          <w:szCs w:val="16"/>
        </w:rPr>
      </w:pPr>
      <w:r w:rsidRPr="00104AEB">
        <w:rPr>
          <w:sz w:val="16"/>
          <w:szCs w:val="16"/>
        </w:rPr>
        <w:t>Some labor leaders warn that conservatives are using today’s outrage against police unions to promote their long-term agenda of hobbling or eliminating public-sector unions. “Everyone should have the freedom to join a union, police officers included,” Lee Saunders, the president of the American Federation of State, County and Municipal Employees, wrote. “The tragic killing of George Floyd should not be used as a pretext to undermine the rights of workers.”</w:t>
      </w:r>
    </w:p>
    <w:p w14:paraId="43D4AE2F" w14:textId="77777777" w:rsidR="00CF613E" w:rsidRPr="00104AEB" w:rsidRDefault="00CF613E" w:rsidP="00CF613E">
      <w:pPr>
        <w:rPr>
          <w:sz w:val="16"/>
          <w:szCs w:val="16"/>
        </w:rPr>
      </w:pPr>
      <w:r w:rsidRPr="00104AEB">
        <w:rPr>
          <w:sz w:val="16"/>
          <w:szCs w:val="16"/>
        </w:rPr>
        <w:t xml:space="preserve">Randi Weingarten, the president of the American Federation of Teachers, told me that it’s important to persuade police unions to stop vehemently defending every police officer who is accused of misconduct. She pointed to her own union’s past. “Our position used to be that the member was always right, that, whatever happened, you did everything in your power to keep the member’s job,” she said. “It didn’t matter if you knew there was a problem.” She added that as public anger mounted against this </w:t>
      </w:r>
      <w:proofErr w:type="spellStart"/>
      <w:r w:rsidRPr="00104AEB">
        <w:rPr>
          <w:sz w:val="16"/>
          <w:szCs w:val="16"/>
        </w:rPr>
        <w:t>hard-line</w:t>
      </w:r>
      <w:proofErr w:type="spellEnd"/>
      <w:r w:rsidRPr="00104AEB">
        <w:rPr>
          <w:sz w:val="16"/>
          <w:szCs w:val="16"/>
        </w:rPr>
        <w:t xml:space="preserve"> approach—many said that it was shortchanging children—local A.F.T. branches moved away from rigidly defending every teacher accused of misconduct or poor performance. Weingarten told me, “Ultimately, if we are members of our community, we have to hold ourselves to a standard of treating people respectfully and decently, and misconduct has no place in that.” </w:t>
      </w:r>
      <w:proofErr w:type="spellStart"/>
      <w:r w:rsidRPr="00104AEB">
        <w:rPr>
          <w:sz w:val="16"/>
          <w:szCs w:val="16"/>
        </w:rPr>
        <w:t>McCartin</w:t>
      </w:r>
      <w:proofErr w:type="spellEnd"/>
      <w:r w:rsidRPr="00104AEB">
        <w:rPr>
          <w:sz w:val="16"/>
          <w:szCs w:val="16"/>
        </w:rPr>
        <w:t>, the labor historian, told me, “Police unions haven’t done nearly as much as the teachers to counter the perception that they’re indifferent to the public’s concerns. They can learn a lot from the teachers.”</w:t>
      </w:r>
    </w:p>
    <w:p w14:paraId="512B2374" w14:textId="77777777" w:rsidR="00CF613E" w:rsidRPr="00104AEB" w:rsidRDefault="00CF613E" w:rsidP="00CF613E">
      <w:pPr>
        <w:rPr>
          <w:sz w:val="16"/>
          <w:szCs w:val="16"/>
        </w:rPr>
      </w:pPr>
      <w:r w:rsidRPr="00104AEB">
        <w:rPr>
          <w:sz w:val="16"/>
          <w:szCs w:val="16"/>
        </w:rPr>
        <w:t xml:space="preserve">Last week, Patrick </w:t>
      </w:r>
      <w:proofErr w:type="spellStart"/>
      <w:r w:rsidRPr="00104AEB">
        <w:rPr>
          <w:sz w:val="16"/>
          <w:szCs w:val="16"/>
        </w:rPr>
        <w:t>Yoes</w:t>
      </w:r>
      <w:proofErr w:type="spellEnd"/>
      <w:r w:rsidRPr="00104AEB">
        <w:rPr>
          <w:sz w:val="16"/>
          <w:szCs w:val="16"/>
        </w:rPr>
        <w:t xml:space="preserve">, the president of the Fraternal Order of Police, the nation’s largest law-enforcement group, told NPR he agrees that reforms are needed. “We welcome the opportunity to sit down and have some meaningful, fact-based discussions on ways to improve the law-enforcement community,” </w:t>
      </w:r>
      <w:proofErr w:type="spellStart"/>
      <w:r w:rsidRPr="00104AEB">
        <w:rPr>
          <w:sz w:val="16"/>
          <w:szCs w:val="16"/>
        </w:rPr>
        <w:t>Yoes</w:t>
      </w:r>
      <w:proofErr w:type="spellEnd"/>
      <w:r w:rsidRPr="00104AEB">
        <w:rPr>
          <w:sz w:val="16"/>
          <w:szCs w:val="16"/>
        </w:rPr>
        <w:t xml:space="preserve"> said. But some </w:t>
      </w:r>
      <w:r w:rsidRPr="007872B9">
        <w:rPr>
          <w:rStyle w:val="StyleUnderline"/>
          <w:highlight w:val="green"/>
        </w:rPr>
        <w:t>police-union leaders are less amenable to reform</w:t>
      </w:r>
      <w:r>
        <w:t>.</w:t>
      </w:r>
      <w:r w:rsidRPr="00104AEB">
        <w:rPr>
          <w:sz w:val="16"/>
          <w:szCs w:val="16"/>
        </w:rPr>
        <w:t xml:space="preserve"> Last week, Michael O’Meara, the president of the New York State Association of P.B.A.s, said, “Stop treating us like animals and thugs and start treating us with some respect</w:t>
      </w:r>
      <w:proofErr w:type="gramStart"/>
      <w:r w:rsidRPr="00104AEB">
        <w:rPr>
          <w:sz w:val="16"/>
          <w:szCs w:val="16"/>
        </w:rPr>
        <w:t>. . . .</w:t>
      </w:r>
      <w:proofErr w:type="gramEnd"/>
      <w:r w:rsidRPr="00104AEB">
        <w:rPr>
          <w:sz w:val="16"/>
          <w:szCs w:val="16"/>
        </w:rPr>
        <w:t xml:space="preserve"> We’ve been vilified.”</w:t>
      </w:r>
    </w:p>
    <w:p w14:paraId="7EFC05EF" w14:textId="77777777" w:rsidR="00CF613E" w:rsidRDefault="00CF613E" w:rsidP="00CF613E">
      <w:r w:rsidRPr="00104AEB">
        <w:rPr>
          <w:sz w:val="16"/>
          <w:szCs w:val="16"/>
        </w:rPr>
        <w:t xml:space="preserve">Mindful of the Black Lives Matter protests, many mayors and cities will seek to push through contract changes in the next round of police bargaining, but </w:t>
      </w:r>
      <w:r w:rsidRPr="007872B9">
        <w:rPr>
          <w:rStyle w:val="StyleUnderline"/>
          <w:highlight w:val="green"/>
        </w:rPr>
        <w:t>no one should expect police unions to roll over</w:t>
      </w:r>
      <w:r w:rsidRPr="00104AEB">
        <w:rPr>
          <w:rStyle w:val="StyleUnderline"/>
        </w:rPr>
        <w:t xml:space="preserve">. </w:t>
      </w:r>
      <w:r w:rsidRPr="00104AEB">
        <w:rPr>
          <w:sz w:val="16"/>
          <w:szCs w:val="16"/>
        </w:rPr>
        <w:t xml:space="preserve">Many police-union officials believe that the harder the line they take in defending officers (and ignoring the public’s concerns) the better their chances of being </w:t>
      </w:r>
      <w:proofErr w:type="spellStart"/>
      <w:r w:rsidRPr="00104AEB">
        <w:rPr>
          <w:sz w:val="16"/>
          <w:szCs w:val="16"/>
        </w:rPr>
        <w:t>reëlected</w:t>
      </w:r>
      <w:proofErr w:type="spellEnd"/>
      <w:r w:rsidRPr="00104AEB">
        <w:rPr>
          <w:sz w:val="16"/>
          <w:szCs w:val="16"/>
        </w:rPr>
        <w:t xml:space="preserve"> by their members. As a result, the unions’ critics might have a better shot at winning reforms through city councils and state legislatures. O’Meara’s remarks make clear that police unions often have an us-against-the-world view. The question now is whether police unions will get the message that they shouldn’t think only of protecting their members, that they should also think of the original purpose of labor unions: protecting all workers—in other words, protecting the public.</w:t>
      </w:r>
    </w:p>
    <w:p w14:paraId="257C9823" w14:textId="77777777" w:rsidR="00CF613E" w:rsidRDefault="00CF613E" w:rsidP="00CF613E"/>
    <w:p w14:paraId="37E5495D" w14:textId="77777777" w:rsidR="00CF613E" w:rsidRDefault="00CF613E" w:rsidP="00CF613E">
      <w:pPr>
        <w:pStyle w:val="Heading4"/>
      </w:pPr>
      <w:r>
        <w:t>Excessive police union bargaining from strikes destroys accountability for police misconduct</w:t>
      </w:r>
    </w:p>
    <w:p w14:paraId="723C35AC" w14:textId="77777777" w:rsidR="00CF613E" w:rsidRPr="00B67C26" w:rsidRDefault="00CF613E" w:rsidP="00CF613E">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w:t>
      </w:r>
      <w:r w:rsidRPr="003921CB">
        <w:rPr>
          <w:sz w:val="16"/>
          <w:szCs w:val="16"/>
        </w:rPr>
        <w:lastRenderedPageBreak/>
        <w:t xml:space="preserve">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10" w:history="1">
        <w:r w:rsidRPr="003921CB">
          <w:rPr>
            <w:rStyle w:val="Hyperlink"/>
            <w:sz w:val="16"/>
            <w:szCs w:val="16"/>
          </w:rPr>
          <w:t>https://www.newyorker.com/news/news-desk/how-police-union-power-helped-increase-abuses</w:t>
        </w:r>
      </w:hyperlink>
      <w:r w:rsidRPr="003921CB">
        <w:rPr>
          <w:sz w:val="16"/>
          <w:szCs w:val="16"/>
        </w:rPr>
        <w:t>, KR</w:t>
      </w:r>
    </w:p>
    <w:p w14:paraId="0AE3ECDE" w14:textId="77777777" w:rsidR="00CF613E" w:rsidRDefault="00CF613E" w:rsidP="00CF613E">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6502AAFB" w14:textId="77777777" w:rsidR="00CF613E" w:rsidRDefault="00CF613E" w:rsidP="00CF613E">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32665113" w14:textId="77777777" w:rsidR="00CF613E" w:rsidRDefault="00CF613E" w:rsidP="00CF613E">
      <w:pPr>
        <w:rPr>
          <w:rStyle w:val="StyleUnderline"/>
        </w:rPr>
      </w:pPr>
      <w:r w:rsidRPr="00A820E0">
        <w:rPr>
          <w:sz w:val="16"/>
          <w:szCs w:val="16"/>
        </w:rPr>
        <w:t xml:space="preserve">In a forthcoming study, Rob </w:t>
      </w:r>
      <w:proofErr w:type="spellStart"/>
      <w:r w:rsidRPr="00A820E0">
        <w:rPr>
          <w:sz w:val="16"/>
          <w:szCs w:val="16"/>
        </w:rPr>
        <w:t>Gillezeau</w:t>
      </w:r>
      <w:proofErr w:type="spellEnd"/>
      <w:r w:rsidRPr="00A820E0">
        <w:rPr>
          <w:sz w:val="16"/>
          <w:szCs w:val="16"/>
        </w:rPr>
        <w:t xml:space="preserve">, a </w:t>
      </w:r>
      <w:proofErr w:type="gramStart"/>
      <w:r w:rsidRPr="00A820E0">
        <w:rPr>
          <w:sz w:val="16"/>
          <w:szCs w:val="16"/>
        </w:rPr>
        <w:t>professor</w:t>
      </w:r>
      <w:proofErr w:type="gramEnd"/>
      <w:r w:rsidRPr="00A820E0">
        <w:rPr>
          <w:sz w:val="16"/>
          <w:szCs w:val="16"/>
        </w:rPr>
        <w:t xml:space="preserve">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 xml:space="preserve">With the caveat that this is very early work,” </w:t>
      </w:r>
      <w:proofErr w:type="spellStart"/>
      <w:r w:rsidRPr="00A91674">
        <w:rPr>
          <w:sz w:val="16"/>
          <w:szCs w:val="16"/>
        </w:rPr>
        <w:t>Gillezeau</w:t>
      </w:r>
      <w:proofErr w:type="spellEnd"/>
      <w:r w:rsidRPr="00A91674">
        <w:rPr>
          <w:sz w:val="16"/>
          <w:szCs w:val="16"/>
        </w:rPr>
        <w:t xml:space="preserve">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1A412357" w14:textId="77777777" w:rsidR="00CF613E" w:rsidRPr="00A820E0" w:rsidRDefault="00CF613E" w:rsidP="00CF613E">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4FF5877D" w14:textId="77777777" w:rsidR="00CF613E" w:rsidRPr="00A820E0" w:rsidRDefault="00CF613E" w:rsidP="00CF613E">
      <w:pPr>
        <w:rPr>
          <w:sz w:val="16"/>
          <w:szCs w:val="16"/>
        </w:rPr>
      </w:pPr>
      <w:r w:rsidRPr="00A820E0">
        <w:rPr>
          <w:sz w:val="16"/>
          <w:szCs w:val="16"/>
        </w:rPr>
        <w:t xml:space="preserve">To critics, </w:t>
      </w:r>
      <w:proofErr w:type="gramStart"/>
      <w:r w:rsidRPr="00A820E0">
        <w:rPr>
          <w:sz w:val="16"/>
          <w:szCs w:val="16"/>
        </w:rPr>
        <w:t>all of</w:t>
      </w:r>
      <w:proofErr w:type="gramEnd"/>
      <w:r w:rsidRPr="00A820E0">
        <w:rPr>
          <w:sz w:val="16"/>
          <w:szCs w:val="16"/>
        </w:rPr>
        <w:t xml:space="preserve">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 xml:space="preserve">bargaining on </w:t>
      </w:r>
      <w:r w:rsidRPr="009741EB">
        <w:rPr>
          <w:rStyle w:val="StyleUnderline"/>
        </w:rPr>
        <w:lastRenderedPageBreak/>
        <w:t>“matters of discipline, especially related to the use of force, has insulated police officers from accountability,</w:t>
      </w:r>
      <w:r>
        <w:t xml:space="preserve"> </w:t>
      </w:r>
      <w:r w:rsidRPr="00A820E0">
        <w:rPr>
          <w:sz w:val="16"/>
          <w:szCs w:val="16"/>
        </w:rPr>
        <w:t>and that predictably can increase the problem.”</w:t>
      </w:r>
    </w:p>
    <w:p w14:paraId="195B99CF" w14:textId="77777777" w:rsidR="00CF613E" w:rsidRDefault="00CF613E" w:rsidP="00CF613E">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6A28540B" w14:textId="77777777" w:rsidR="00CF613E" w:rsidRDefault="00CF613E" w:rsidP="00CF613E">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282D0C87" w14:textId="77777777" w:rsidR="00CF613E" w:rsidRDefault="00CF613E" w:rsidP="00CF613E">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63466B69" w14:textId="77777777" w:rsidR="00CF613E" w:rsidRDefault="00CF613E" w:rsidP="00CF613E">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1F938937" w14:textId="77777777" w:rsidR="00CF613E" w:rsidRDefault="00CF613E" w:rsidP="00CF613E">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7A03D64C" w14:textId="77777777" w:rsidR="00CF613E" w:rsidRDefault="00CF613E" w:rsidP="00CF613E">
      <w:pPr>
        <w:rPr>
          <w:sz w:val="16"/>
          <w:szCs w:val="16"/>
        </w:rPr>
      </w:pPr>
      <w:r w:rsidRPr="005836A1">
        <w:rPr>
          <w:sz w:val="16"/>
          <w:szCs w:val="16"/>
        </w:rPr>
        <w:t xml:space="preserve">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w:t>
      </w:r>
      <w:proofErr w:type="gramStart"/>
      <w:r w:rsidRPr="005836A1">
        <w:rPr>
          <w:sz w:val="16"/>
          <w:szCs w:val="16"/>
        </w:rPr>
        <w:t>bargain, but</w:t>
      </w:r>
      <w:proofErr w:type="gramEnd"/>
      <w:r w:rsidRPr="005836A1">
        <w:rPr>
          <w:sz w:val="16"/>
          <w:szCs w:val="16"/>
        </w:rPr>
        <w:t xml:space="preserve">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w:t>
      </w:r>
      <w:proofErr w:type="gramStart"/>
      <w:r w:rsidRPr="005836A1">
        <w:rPr>
          <w:sz w:val="16"/>
          <w:szCs w:val="16"/>
        </w:rPr>
        <w:t>African-Americans</w:t>
      </w:r>
      <w:proofErr w:type="gramEnd"/>
      <w:r w:rsidRPr="005836A1">
        <w:rPr>
          <w:sz w:val="16"/>
          <w:szCs w:val="16"/>
        </w:rPr>
        <w:t xml:space="preserve">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w:t>
      </w:r>
      <w:proofErr w:type="gramStart"/>
      <w:r w:rsidRPr="005836A1">
        <w:rPr>
          <w:sz w:val="16"/>
          <w:szCs w:val="16"/>
        </w:rPr>
        <w:t>. . . .</w:t>
      </w:r>
      <w:proofErr w:type="gramEnd"/>
      <w:r w:rsidRPr="005836A1">
        <w:rPr>
          <w:sz w:val="16"/>
          <w:szCs w:val="16"/>
        </w:rPr>
        <w:t xml:space="preserve">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00412137" w14:textId="77777777" w:rsidR="00CF613E" w:rsidRDefault="00CF613E" w:rsidP="00CF613E">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w:t>
      </w:r>
      <w:proofErr w:type="spellStart"/>
      <w:r w:rsidRPr="005836A1">
        <w:rPr>
          <w:sz w:val="16"/>
          <w:szCs w:val="16"/>
        </w:rPr>
        <w:t>focussed</w:t>
      </w:r>
      <w:proofErr w:type="spellEnd"/>
      <w:r w:rsidRPr="005836A1">
        <w:rPr>
          <w:sz w:val="16"/>
          <w:szCs w:val="16"/>
        </w:rPr>
        <w:t xml:space="preserve"> on winning better wages and benefits. A major recession in the early eighties and the anti-tax fervor of the Reagan era caused budget crunches in many cities. Local leaders told police unions and other public-sector </w:t>
      </w:r>
      <w:r w:rsidRPr="005836A1">
        <w:rPr>
          <w:sz w:val="16"/>
          <w:szCs w:val="16"/>
        </w:rPr>
        <w:lastRenderedPageBreak/>
        <w:t>unions that they had little money for raises. In turn, the police demanded increased protections for officers facing disciplinary proceedings.</w:t>
      </w:r>
    </w:p>
    <w:p w14:paraId="5DA3FB58" w14:textId="77777777" w:rsidR="00CF613E" w:rsidRDefault="00CF613E" w:rsidP="00CF613E">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76EE39EE" w14:textId="77777777" w:rsidR="00CF613E" w:rsidRPr="00A820E0" w:rsidRDefault="00CF613E" w:rsidP="00CF613E">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2C315B52" w14:textId="77777777" w:rsidR="00CF613E" w:rsidRDefault="00CF613E" w:rsidP="00CF613E">
      <w:r w:rsidRPr="00A820E0">
        <w:rPr>
          <w:sz w:val="16"/>
          <w:szCs w:val="16"/>
        </w:rPr>
        <w:t xml:space="preserve">Joseph </w:t>
      </w:r>
      <w:proofErr w:type="spellStart"/>
      <w:r w:rsidRPr="00A820E0">
        <w:rPr>
          <w:sz w:val="16"/>
          <w:szCs w:val="16"/>
        </w:rPr>
        <w:t>McCartin</w:t>
      </w:r>
      <w:proofErr w:type="spellEnd"/>
      <w:r w:rsidRPr="00A820E0">
        <w:rPr>
          <w:sz w:val="16"/>
          <w:szCs w:val="16"/>
        </w:rPr>
        <w:t>,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7C891601" w14:textId="77777777" w:rsidR="00CF613E" w:rsidRDefault="00CF613E" w:rsidP="00CF613E"/>
    <w:p w14:paraId="321E0D90" w14:textId="77777777" w:rsidR="00CF613E" w:rsidRDefault="00CF613E" w:rsidP="00CF613E"/>
    <w:p w14:paraId="45FB280D" w14:textId="77777777" w:rsidR="00CF613E" w:rsidRDefault="00CF613E" w:rsidP="00CF613E"/>
    <w:p w14:paraId="4F3C534A" w14:textId="77777777" w:rsidR="00CF613E" w:rsidRDefault="00CF613E" w:rsidP="00CF613E"/>
    <w:p w14:paraId="2B6439CC" w14:textId="77777777" w:rsidR="00CF613E" w:rsidRDefault="00CF613E" w:rsidP="00CF613E"/>
    <w:p w14:paraId="3F0A0EF7" w14:textId="77777777" w:rsidR="00CF613E" w:rsidRDefault="00CF613E" w:rsidP="00CF613E">
      <w:pPr>
        <w:pStyle w:val="Heading3"/>
      </w:pPr>
      <w:r>
        <w:lastRenderedPageBreak/>
        <w:t>Impact – Democracy</w:t>
      </w:r>
    </w:p>
    <w:p w14:paraId="7FECFAFC" w14:textId="77777777" w:rsidR="00CF613E" w:rsidRDefault="00CF613E" w:rsidP="00CF613E"/>
    <w:p w14:paraId="41658CE8" w14:textId="77777777" w:rsidR="00CF613E" w:rsidRDefault="00CF613E" w:rsidP="00CF613E">
      <w:pPr>
        <w:pStyle w:val="Heading4"/>
      </w:pPr>
      <w:r>
        <w:t>Police misconduct erodes democracy – only holding them accountable can change the situation</w:t>
      </w:r>
    </w:p>
    <w:p w14:paraId="6FDB87C1" w14:textId="77777777" w:rsidR="00CF613E" w:rsidRPr="00402B08" w:rsidRDefault="00CF613E" w:rsidP="00CF613E">
      <w:r w:rsidRPr="0070541D">
        <w:rPr>
          <w:rStyle w:val="Heading4Char"/>
        </w:rPr>
        <w:t>Bonner, 18</w:t>
      </w:r>
      <w:r>
        <w:t xml:space="preserve">, </w:t>
      </w:r>
      <w:r w:rsidRPr="0070541D">
        <w:rPr>
          <w:sz w:val="16"/>
          <w:szCs w:val="16"/>
        </w:rPr>
        <w:t xml:space="preserve">University of Victoria, “Three Ways Police Abuse Affects Democracy”, 4/27/18, Michelle Bonner is Professor of Political Science in the Department of Political Science at the University of Victoria. Among other publications, she is the co-editor of Police Abuse in Contemporary Democracies , URL: </w:t>
      </w:r>
      <w:hyperlink r:id="rId11" w:history="1">
        <w:r w:rsidRPr="0070541D">
          <w:rPr>
            <w:rStyle w:val="Hyperlink"/>
            <w:sz w:val="16"/>
            <w:szCs w:val="16"/>
          </w:rPr>
          <w:t>https://onlineacademiccommunity.uvic.ca/globalsouthpolitics/2018/04/27/three-ways-police-abuse-affects-democracy/</w:t>
        </w:r>
      </w:hyperlink>
      <w:r w:rsidRPr="0070541D">
        <w:rPr>
          <w:sz w:val="16"/>
          <w:szCs w:val="16"/>
        </w:rPr>
        <w:t>, KR</w:t>
      </w:r>
    </w:p>
    <w:p w14:paraId="53F3F165" w14:textId="77777777" w:rsidR="00CF613E" w:rsidRDefault="00CF613E" w:rsidP="00CF613E">
      <w:r>
        <w:t xml:space="preserve">On August 9, 2014, 18-year-old </w:t>
      </w:r>
      <w:r w:rsidRPr="00B03056">
        <w:rPr>
          <w:rStyle w:val="Emphasis"/>
          <w:highlight w:val="green"/>
        </w:rPr>
        <w:t>Michael Brown was fatally shot by</w:t>
      </w:r>
      <w:r w:rsidRPr="00B03056">
        <w:rPr>
          <w:rStyle w:val="Emphasis"/>
        </w:rPr>
        <w:t xml:space="preserve"> a </w:t>
      </w:r>
      <w:r w:rsidRPr="00B03056">
        <w:rPr>
          <w:rStyle w:val="Emphasis"/>
          <w:highlight w:val="green"/>
        </w:rPr>
        <w:t>police</w:t>
      </w:r>
      <w:r>
        <w:t xml:space="preserve"> officer in Ferguson, Missouri. He was suspected of petty theft but was unarmed. </w:t>
      </w:r>
      <w:r w:rsidRPr="00B03056">
        <w:rPr>
          <w:rStyle w:val="StyleUnderline"/>
          <w:highlight w:val="green"/>
        </w:rPr>
        <w:t>A</w:t>
      </w:r>
      <w:r w:rsidRPr="00B03056">
        <w:rPr>
          <w:rStyle w:val="StyleUnderline"/>
        </w:rPr>
        <w:t xml:space="preserve"> subsequent </w:t>
      </w:r>
      <w:r w:rsidRPr="00B03056">
        <w:rPr>
          <w:rStyle w:val="StyleUnderline"/>
          <w:highlight w:val="green"/>
        </w:rPr>
        <w:t>trial found</w:t>
      </w:r>
      <w:r w:rsidRPr="00B03056">
        <w:rPr>
          <w:rStyle w:val="StyleUnderline"/>
        </w:rPr>
        <w:t xml:space="preserve"> the officer’s actions to be justified as </w:t>
      </w:r>
      <w:r w:rsidRPr="00B03056">
        <w:rPr>
          <w:rStyle w:val="StyleUnderline"/>
          <w:highlight w:val="green"/>
        </w:rPr>
        <w:t>self-defense</w:t>
      </w:r>
      <w:r w:rsidRPr="00B03056">
        <w:rPr>
          <w:rStyle w:val="StyleUnderline"/>
        </w:rPr>
        <w:t xml:space="preserve">. </w:t>
      </w:r>
      <w:r w:rsidRPr="00B03056">
        <w:rPr>
          <w:rStyle w:val="StyleUnderline"/>
          <w:highlight w:val="green"/>
        </w:rPr>
        <w:t>Despite</w:t>
      </w:r>
      <w:r w:rsidRPr="00B03056">
        <w:rPr>
          <w:rStyle w:val="StyleUnderline"/>
        </w:rPr>
        <w:t xml:space="preserve"> the </w:t>
      </w:r>
      <w:r w:rsidRPr="00B03056">
        <w:rPr>
          <w:rStyle w:val="StyleUnderline"/>
          <w:highlight w:val="green"/>
        </w:rPr>
        <w:t>institutions of democracy working</w:t>
      </w:r>
      <w:r w:rsidRPr="00B03056">
        <w:rPr>
          <w:rStyle w:val="StyleUnderline"/>
        </w:rPr>
        <w:t xml:space="preserve"> as they are designed, large </w:t>
      </w:r>
      <w:r w:rsidRPr="00B03056">
        <w:rPr>
          <w:rStyle w:val="StyleUnderline"/>
          <w:highlight w:val="green"/>
        </w:rPr>
        <w:t>protests</w:t>
      </w:r>
      <w:r w:rsidRPr="00B03056">
        <w:rPr>
          <w:rStyle w:val="StyleUnderline"/>
        </w:rPr>
        <w:t xml:space="preserve"> (themselves met with police repression and arrests) </w:t>
      </w:r>
      <w:r w:rsidRPr="00B03056">
        <w:rPr>
          <w:rStyle w:val="StyleUnderline"/>
          <w:highlight w:val="green"/>
        </w:rPr>
        <w:t>registered</w:t>
      </w:r>
      <w:r w:rsidRPr="00B03056">
        <w:rPr>
          <w:rStyle w:val="StyleUnderline"/>
        </w:rPr>
        <w:t xml:space="preserve"> profound </w:t>
      </w:r>
      <w:r w:rsidRPr="00B03056">
        <w:rPr>
          <w:rStyle w:val="StyleUnderline"/>
          <w:highlight w:val="green"/>
        </w:rPr>
        <w:t>public</w:t>
      </w:r>
      <w:r w:rsidRPr="00B03056">
        <w:rPr>
          <w:rStyle w:val="StyleUnderline"/>
        </w:rPr>
        <w:t xml:space="preserve"> </w:t>
      </w:r>
      <w:r w:rsidRPr="00B03056">
        <w:rPr>
          <w:rStyle w:val="StyleUnderline"/>
          <w:highlight w:val="green"/>
        </w:rPr>
        <w:t>disagreement</w:t>
      </w:r>
      <w:r w:rsidRPr="00B03056">
        <w:rPr>
          <w:rStyle w:val="StyleUnderline"/>
        </w:rPr>
        <w:t xml:space="preserve"> with the outcome</w:t>
      </w:r>
      <w:r>
        <w:t xml:space="preserve">. For many protesters this was one example, among numerous others, of </w:t>
      </w:r>
      <w:r w:rsidRPr="00B03056">
        <w:rPr>
          <w:rStyle w:val="StyleUnderline"/>
          <w:highlight w:val="green"/>
        </w:rPr>
        <w:t>police abuse aimed at African Americans</w:t>
      </w:r>
      <w:r w:rsidRPr="00B03056">
        <w:rPr>
          <w:rStyle w:val="StyleUnderline"/>
        </w:rPr>
        <w:t xml:space="preserve"> that </w:t>
      </w:r>
      <w:r w:rsidRPr="00B03056">
        <w:rPr>
          <w:rStyle w:val="StyleUnderline"/>
          <w:highlight w:val="green"/>
        </w:rPr>
        <w:t>undermines</w:t>
      </w:r>
      <w:r w:rsidRPr="00B03056">
        <w:rPr>
          <w:rStyle w:val="StyleUnderline"/>
        </w:rPr>
        <w:t xml:space="preserve"> their </w:t>
      </w:r>
      <w:r w:rsidRPr="00B03056">
        <w:rPr>
          <w:rStyle w:val="StyleUnderline"/>
          <w:highlight w:val="green"/>
        </w:rPr>
        <w:t>inclusion in American democracy.</w:t>
      </w:r>
    </w:p>
    <w:p w14:paraId="50809A50" w14:textId="77777777" w:rsidR="00CF613E" w:rsidRPr="00483EEB" w:rsidRDefault="00CF613E" w:rsidP="00CF613E">
      <w:pPr>
        <w:rPr>
          <w:sz w:val="16"/>
          <w:szCs w:val="16"/>
        </w:rPr>
      </w:pPr>
      <w:r>
        <w:t xml:space="preserve">Such powerful disagreements are not unique to democracy in the United States. </w:t>
      </w:r>
      <w:r w:rsidRPr="00B63D66">
        <w:rPr>
          <w:rStyle w:val="Style13ptBold"/>
          <w:highlight w:val="green"/>
        </w:rPr>
        <w:t>Abuse of police authority happens in all democracies</w:t>
      </w:r>
      <w:r>
        <w:t xml:space="preserve">. </w:t>
      </w:r>
      <w:r w:rsidRPr="00483EEB">
        <w:rPr>
          <w:sz w:val="16"/>
          <w:szCs w:val="16"/>
        </w:rPr>
        <w:t xml:space="preserve">It can include arbitrary arrest, selective surveillance and crowd control, harassment, sexual assault, torture, killings, or even forced disappearances. In newer democracies, police abuse is often thought to be a legacy of a previous authoritarian regime or civil war. Its persistence is understood to reflect weak democratic institutions and poorly functioning police forces. In established democracies, police abuse is more often thought to be an exception that is easily addressed through existing or tweaked institutions of accountability, such as the judiciary. Yet, as we argue in Police Abuse in Contemporary Democracies, police abuse has more significant implications for all democracies. We examine three. </w:t>
      </w:r>
    </w:p>
    <w:p w14:paraId="70ACDB1B" w14:textId="77777777" w:rsidR="00CF613E" w:rsidRPr="00B63D66" w:rsidRDefault="00CF613E" w:rsidP="00CF613E">
      <w:pPr>
        <w:rPr>
          <w:rStyle w:val="StyleUnderline"/>
        </w:rPr>
      </w:pPr>
      <w:r w:rsidRPr="00483EEB">
        <w:rPr>
          <w:sz w:val="16"/>
          <w:szCs w:val="16"/>
        </w:rPr>
        <w:t xml:space="preserve">Citizenship. </w:t>
      </w:r>
      <w:r w:rsidRPr="007C7B3D">
        <w:rPr>
          <w:rStyle w:val="Emphasis"/>
          <w:highlight w:val="green"/>
        </w:rPr>
        <w:t>Democracy</w:t>
      </w:r>
      <w:r w:rsidRPr="00B63D66">
        <w:rPr>
          <w:rStyle w:val="Emphasis"/>
        </w:rPr>
        <w:t xml:space="preserve"> includes the exercise and </w:t>
      </w:r>
      <w:r w:rsidRPr="007C7B3D">
        <w:rPr>
          <w:rStyle w:val="Emphasis"/>
          <w:highlight w:val="green"/>
        </w:rPr>
        <w:t>protection</w:t>
      </w:r>
      <w:r w:rsidRPr="00B63D66">
        <w:rPr>
          <w:rStyle w:val="Emphasis"/>
        </w:rPr>
        <w:t xml:space="preserve"> of rights </w:t>
      </w:r>
      <w:r w:rsidRPr="007C7B3D">
        <w:rPr>
          <w:rStyle w:val="Emphasis"/>
          <w:highlight w:val="green"/>
        </w:rPr>
        <w:t>for all citizen</w:t>
      </w:r>
      <w:r w:rsidRPr="00B63D66">
        <w:rPr>
          <w:rStyle w:val="Emphasis"/>
        </w:rPr>
        <w:t>s. T</w:t>
      </w:r>
      <w:r>
        <w:t xml:space="preserve">his </w:t>
      </w:r>
      <w:r w:rsidRPr="00483EEB">
        <w:rPr>
          <w:sz w:val="16"/>
          <w:szCs w:val="16"/>
        </w:rPr>
        <w:t>includes the right to protest, to mobility and not to be arbitrarily arrested or tortured. Rather than the courts, police are the first state actors to decide when citizen rights are protected and when they are ignored. They also have a great deal of discretion to decide who are (potential) wrongdoers and how much force to use to confront them. Marginalized groups in many countries find that it is in fact the</w:t>
      </w:r>
      <w:r>
        <w:t xml:space="preserve"> </w:t>
      </w:r>
      <w:r w:rsidRPr="007C7B3D">
        <w:rPr>
          <w:rStyle w:val="StyleUnderline"/>
          <w:highlight w:val="green"/>
        </w:rPr>
        <w:t>police</w:t>
      </w:r>
      <w:r w:rsidRPr="00B63D66">
        <w:rPr>
          <w:rStyle w:val="StyleUnderline"/>
        </w:rPr>
        <w:t xml:space="preserve"> who </w:t>
      </w:r>
      <w:r w:rsidRPr="007C7B3D">
        <w:rPr>
          <w:rStyle w:val="StyleUnderline"/>
          <w:highlight w:val="green"/>
        </w:rPr>
        <w:t>determine</w:t>
      </w:r>
      <w:r w:rsidRPr="00B63D66">
        <w:rPr>
          <w:rStyle w:val="StyleUnderline"/>
        </w:rPr>
        <w:t xml:space="preserve"> the </w:t>
      </w:r>
      <w:r w:rsidRPr="007C7B3D">
        <w:rPr>
          <w:rStyle w:val="StyleUnderline"/>
          <w:highlight w:val="green"/>
        </w:rPr>
        <w:t>boundaries of their rights as citizens</w:t>
      </w:r>
      <w:r w:rsidRPr="007C7B3D">
        <w:rPr>
          <w:highlight w:val="green"/>
        </w:rPr>
        <w:t>.</w:t>
      </w:r>
      <w:r>
        <w:t xml:space="preserve"> Not all citizens’ rights are protected in the same way, </w:t>
      </w:r>
      <w:r w:rsidRPr="007C7B3D">
        <w:rPr>
          <w:rStyle w:val="StyleUnderline"/>
          <w:highlight w:val="green"/>
        </w:rPr>
        <w:t>creating</w:t>
      </w:r>
      <w:r w:rsidRPr="00B63D66">
        <w:rPr>
          <w:rStyle w:val="StyleUnderline"/>
        </w:rPr>
        <w:t xml:space="preserve"> </w:t>
      </w:r>
      <w:r w:rsidRPr="007C7B3D">
        <w:rPr>
          <w:rStyle w:val="StyleUnderline"/>
          <w:highlight w:val="green"/>
        </w:rPr>
        <w:t>pockets of authoritarian rule</w:t>
      </w:r>
      <w:r w:rsidRPr="00B63D66">
        <w:rPr>
          <w:rStyle w:val="StyleUnderline"/>
        </w:rPr>
        <w:t xml:space="preserve"> within democracy.</w:t>
      </w:r>
    </w:p>
    <w:p w14:paraId="325E982A" w14:textId="77777777" w:rsidR="00CF613E" w:rsidRDefault="00CF613E" w:rsidP="00CF613E">
      <w:r w:rsidRPr="00B63D66">
        <w:rPr>
          <w:rStyle w:val="StyleUnderline"/>
        </w:rPr>
        <w:t>Some citizens</w:t>
      </w:r>
      <w:r>
        <w:t xml:space="preserve">, based on their identity, find, for example, </w:t>
      </w:r>
      <w:r w:rsidRPr="00B63D66">
        <w:rPr>
          <w:rStyle w:val="StyleUnderline"/>
        </w:rPr>
        <w:t>that police watch them more closely, will arbitrarily arrest them for being in the “wrong place</w:t>
      </w:r>
      <w:r>
        <w:t xml:space="preserve">”, </w:t>
      </w:r>
      <w:r w:rsidRPr="00483EEB">
        <w:rPr>
          <w:sz w:val="16"/>
          <w:szCs w:val="16"/>
        </w:rPr>
        <w:t>and police are more likely to mistreat them during arrest or while they are held in custody. This is particularly true for those who are economically poor (we examine cases from India, Brazil, Chile, Argentina, and South Africa</w:t>
      </w:r>
      <w:r w:rsidRPr="00B63D66">
        <w:rPr>
          <w:rStyle w:val="StyleUnderline"/>
        </w:rPr>
        <w:t>). It also includes racialized minority groups such as Arabs in France or Blacks in France,</w:t>
      </w:r>
      <w:r>
        <w:t xml:space="preserve"> </w:t>
      </w:r>
      <w:r w:rsidRPr="00483EEB">
        <w:rPr>
          <w:sz w:val="16"/>
          <w:szCs w:val="16"/>
        </w:rPr>
        <w:t xml:space="preserve">South </w:t>
      </w:r>
      <w:proofErr w:type="gramStart"/>
      <w:r w:rsidRPr="00483EEB">
        <w:rPr>
          <w:sz w:val="16"/>
          <w:szCs w:val="16"/>
        </w:rPr>
        <w:t>Africa</w:t>
      </w:r>
      <w:proofErr w:type="gramEnd"/>
      <w:r w:rsidRPr="00483EEB">
        <w:rPr>
          <w:sz w:val="16"/>
          <w:szCs w:val="16"/>
        </w:rPr>
        <w:t xml:space="preserve"> and the United States (cases examined in the book). It can also include those who hold political views considered “radical” such as alter-globalization activists in Canada or those protesting or striking against neoliberal economic </w:t>
      </w:r>
      <w:proofErr w:type="spellStart"/>
      <w:r w:rsidRPr="00483EEB">
        <w:rPr>
          <w:sz w:val="16"/>
          <w:szCs w:val="16"/>
        </w:rPr>
        <w:t>polices</w:t>
      </w:r>
      <w:proofErr w:type="spellEnd"/>
      <w:r w:rsidRPr="00483EEB">
        <w:rPr>
          <w:sz w:val="16"/>
          <w:szCs w:val="16"/>
        </w:rPr>
        <w:t xml:space="preserve"> in South Africa (also examined in the book). That is,</w:t>
      </w:r>
      <w:r>
        <w:t xml:space="preserve"> </w:t>
      </w:r>
      <w:r w:rsidRPr="007C7B3D">
        <w:rPr>
          <w:rStyle w:val="StyleUnderline"/>
          <w:highlight w:val="green"/>
        </w:rPr>
        <w:t>police abuse creates an unequal experience of democracy</w:t>
      </w:r>
      <w:r w:rsidRPr="00B63D66">
        <w:rPr>
          <w:rStyle w:val="StyleUnderline"/>
        </w:rPr>
        <w:t xml:space="preserve"> </w:t>
      </w:r>
      <w:r w:rsidRPr="00483EEB">
        <w:rPr>
          <w:sz w:val="16"/>
          <w:szCs w:val="16"/>
        </w:rPr>
        <w:t xml:space="preserve">as it pertains to citizenship rights. To change this, we argue that we need to better understand how police use their discretion, why they profile </w:t>
      </w:r>
      <w:r w:rsidRPr="00483EEB">
        <w:rPr>
          <w:sz w:val="16"/>
          <w:szCs w:val="16"/>
        </w:rPr>
        <w:lastRenderedPageBreak/>
        <w:t>some citizens over others, and the consequences of police profiling on the quality of democracy for all citizens. Another answer would be to</w:t>
      </w:r>
      <w:r>
        <w:t xml:space="preserve"> </w:t>
      </w:r>
      <w:r w:rsidRPr="007C7B3D">
        <w:rPr>
          <w:rStyle w:val="Emphasis"/>
          <w:highlight w:val="green"/>
        </w:rPr>
        <w:t>strengthen police accountability.</w:t>
      </w:r>
    </w:p>
    <w:p w14:paraId="720058C0" w14:textId="77777777" w:rsidR="00CF613E" w:rsidRPr="00483EEB" w:rsidRDefault="00CF613E" w:rsidP="00CF613E">
      <w:pPr>
        <w:rPr>
          <w:rStyle w:val="StyleUnderline"/>
          <w:sz w:val="16"/>
          <w:szCs w:val="16"/>
        </w:rPr>
      </w:pPr>
      <w:r>
        <w:t xml:space="preserve">Accountability. At first glance it might appear, at least in established democracies, that we already have the answer to reducing police abuse. If police abuse their </w:t>
      </w:r>
      <w:proofErr w:type="gramStart"/>
      <w:r>
        <w:t>power</w:t>
      </w:r>
      <w:proofErr w:type="gramEnd"/>
      <w:r>
        <w:t xml:space="preserve"> then they will be held accountable by the judiciary. </w:t>
      </w:r>
      <w:r w:rsidRPr="007C7B3D">
        <w:rPr>
          <w:rStyle w:val="StyleUnderline"/>
          <w:highlight w:val="green"/>
        </w:rPr>
        <w:t>This is an important feature of liberal democracy</w:t>
      </w:r>
      <w:r>
        <w:t xml:space="preserve">. Yet, the studies in our book reveal that in fact, in many countries (we examine the US, Chile, and to a lesser extent Argentina and India) </w:t>
      </w:r>
      <w:r w:rsidRPr="007C7B3D">
        <w:rPr>
          <w:rStyle w:val="StyleUnderline"/>
          <w:highlight w:val="green"/>
        </w:rPr>
        <w:t>the judiciary tends to be very</w:t>
      </w:r>
      <w:r w:rsidRPr="00B63D66">
        <w:rPr>
          <w:rStyle w:val="StyleUnderline"/>
        </w:rPr>
        <w:t xml:space="preserve"> </w:t>
      </w:r>
      <w:r w:rsidRPr="007C7B3D">
        <w:rPr>
          <w:rStyle w:val="StyleUnderline"/>
          <w:highlight w:val="green"/>
        </w:rPr>
        <w:t>lenient</w:t>
      </w:r>
      <w:r w:rsidRPr="00B63D66">
        <w:rPr>
          <w:rStyle w:val="StyleUnderline"/>
        </w:rPr>
        <w:t xml:space="preserve"> with police abuse.</w:t>
      </w:r>
    </w:p>
    <w:p w14:paraId="1259A142" w14:textId="77777777" w:rsidR="00CF613E" w:rsidRPr="00483EEB" w:rsidRDefault="00CF613E" w:rsidP="00CF613E">
      <w:pPr>
        <w:rPr>
          <w:sz w:val="16"/>
          <w:szCs w:val="16"/>
        </w:rPr>
      </w:pPr>
      <w:r w:rsidRPr="00483EEB">
        <w:rPr>
          <w:sz w:val="16"/>
          <w:szCs w:val="16"/>
        </w:rPr>
        <w:t>Police have the right in a democracy to use violence. As the case of Michael Brown highlights, right and wrong is determined by the willingness of the judiciary to accept the justification provided by the police officer for his or her action (or inaction). In the case of Michael Brown, the office claimed he killed in self-defense and the courts accepted this justification as valid. As our chapters on Chile and the United States reveal,</w:t>
      </w:r>
      <w:r>
        <w:t xml:space="preserve"> </w:t>
      </w:r>
      <w:r w:rsidRPr="00B63D66">
        <w:rPr>
          <w:rStyle w:val="StyleUnderline"/>
        </w:rPr>
        <w:t xml:space="preserve">judicial accountability is often very sensitive to the need for police </w:t>
      </w:r>
      <w:r w:rsidRPr="007C7B3D">
        <w:rPr>
          <w:rStyle w:val="StyleUnderline"/>
          <w:highlight w:val="green"/>
        </w:rPr>
        <w:t>to maintain a good public image</w:t>
      </w:r>
      <w:r>
        <w:t xml:space="preserve">. </w:t>
      </w:r>
      <w:proofErr w:type="gramStart"/>
      <w:r w:rsidRPr="00483EEB">
        <w:rPr>
          <w:sz w:val="16"/>
          <w:szCs w:val="16"/>
        </w:rPr>
        <w:t>So</w:t>
      </w:r>
      <w:proofErr w:type="gramEnd"/>
      <w:r w:rsidRPr="00483EEB">
        <w:rPr>
          <w:sz w:val="16"/>
          <w:szCs w:val="16"/>
        </w:rPr>
        <w:t xml:space="preserve"> police wrongdoing is frequently blamed on an individual officer, a “bad apple”, or the judiciary accepts the officer’s justification in order to reinforce the power of all officers’ to respond as they see fit to different situations.</w:t>
      </w:r>
    </w:p>
    <w:p w14:paraId="138C1CD9" w14:textId="77777777" w:rsidR="00CF613E" w:rsidRPr="00483EEB" w:rsidRDefault="00CF613E" w:rsidP="00CF613E">
      <w:pPr>
        <w:rPr>
          <w:sz w:val="16"/>
          <w:szCs w:val="16"/>
        </w:rPr>
      </w:pPr>
      <w:r w:rsidRPr="00483EEB">
        <w:rPr>
          <w:sz w:val="16"/>
          <w:szCs w:val="16"/>
        </w:rPr>
        <w:t xml:space="preserve">Of course, as in the Michael Brown case, the public can voice their disagreement with the judiciary. Yet, as one chapter on the US shows, </w:t>
      </w:r>
      <w:proofErr w:type="gramStart"/>
      <w:r w:rsidRPr="00483EEB">
        <w:rPr>
          <w:sz w:val="16"/>
          <w:szCs w:val="16"/>
        </w:rPr>
        <w:t>whether or not</w:t>
      </w:r>
      <w:proofErr w:type="gramEnd"/>
      <w:r w:rsidRPr="00483EEB">
        <w:rPr>
          <w:sz w:val="16"/>
          <w:szCs w:val="16"/>
        </w:rPr>
        <w:t xml:space="preserve"> the public perceives that the police have abused their powers and whether or not they demand judicial accountability is influenced by unconscious racial bias. To overcome these biases and the reluctance on the part of the judiciary to punish the police, another chapter suggests we need to encourage and support a wide variety of grassroots organizations, like Cop Watch, that are dedicated to keeping an eye on police conduct. All the authors agree that the answers to reducing police abuse lie beyond judicial or institutional police reforms. Tweaking institutions is not enough to reduce police abuse.</w:t>
      </w:r>
    </w:p>
    <w:p w14:paraId="013B6955" w14:textId="77777777" w:rsidR="00CF613E" w:rsidRPr="00483EEB" w:rsidRDefault="00CF613E" w:rsidP="00CF613E">
      <w:pPr>
        <w:rPr>
          <w:sz w:val="16"/>
          <w:szCs w:val="16"/>
        </w:rPr>
      </w:pPr>
      <w:r w:rsidRPr="00483EEB">
        <w:rPr>
          <w:sz w:val="16"/>
          <w:szCs w:val="16"/>
        </w:rPr>
        <w:t>Socioeconomic Inequality. Finally, most studies of democracy argue that a certain level of socioeconomic equality is needed to sustain it. High levels of inequality of wealth weaken democracy. Political economists, including those in the World Bank, agree that neoliberal economic policies increase inequality in wealth. Yet, to ensure the implementation and protection of neoliberal economic policies, many governments rely on police abuse targeted against those who either oppose these policies or who are excluded from the economic model.</w:t>
      </w:r>
    </w:p>
    <w:p w14:paraId="5F4493B4" w14:textId="77777777" w:rsidR="00CF613E" w:rsidRPr="00483EEB" w:rsidRDefault="00CF613E" w:rsidP="00CF613E">
      <w:pPr>
        <w:rPr>
          <w:sz w:val="16"/>
          <w:szCs w:val="16"/>
        </w:rPr>
      </w:pPr>
      <w:r w:rsidRPr="00483EEB">
        <w:rPr>
          <w:sz w:val="16"/>
          <w:szCs w:val="16"/>
        </w:rPr>
        <w:t xml:space="preserve">Our chapters on South Africa and Canada reveal repressive police responses to protests and strikes against neoliberal economic policies. Our chapters on France, South Africa, the United States, and Brazil all document government official’s encouragement of police abuse as the appropriate response to rising crime; preventive socioeconomic </w:t>
      </w:r>
      <w:proofErr w:type="spellStart"/>
      <w:r w:rsidRPr="00483EEB">
        <w:rPr>
          <w:sz w:val="16"/>
          <w:szCs w:val="16"/>
        </w:rPr>
        <w:t>programmes</w:t>
      </w:r>
      <w:proofErr w:type="spellEnd"/>
      <w:r w:rsidRPr="00483EEB">
        <w:rPr>
          <w:sz w:val="16"/>
          <w:szCs w:val="16"/>
        </w:rPr>
        <w:t xml:space="preserve">, shown to better reduce crime, run counter to neoliberal economic policies. For example, in Brazil, state officials have drawn from international experience to establish Pacification Police Units (UPPs). UPPs occupy favelas (shantytowns) in large numbers </w:t>
      </w:r>
      <w:proofErr w:type="gramStart"/>
      <w:r w:rsidRPr="00483EEB">
        <w:rPr>
          <w:sz w:val="16"/>
          <w:szCs w:val="16"/>
        </w:rPr>
        <w:t>in order to</w:t>
      </w:r>
      <w:proofErr w:type="gramEnd"/>
      <w:r w:rsidRPr="00483EEB">
        <w:rPr>
          <w:sz w:val="16"/>
          <w:szCs w:val="16"/>
        </w:rPr>
        <w:t xml:space="preserve"> control crime, opening up opportunities for police abuse. Indeed, globally, with the spread of neoliberal economic policies, we have seen the rise of tough on crime rhetoric and policies in many countries. From this perspective, if we want to reduce police abuse, it is important to consider how some models of political economy might be more compatible with democracy than others.</w:t>
      </w:r>
    </w:p>
    <w:p w14:paraId="64E35893" w14:textId="77777777" w:rsidR="00CF613E" w:rsidRDefault="00CF613E" w:rsidP="00CF613E">
      <w:r w:rsidRPr="00483EEB">
        <w:rPr>
          <w:sz w:val="16"/>
          <w:szCs w:val="16"/>
        </w:rPr>
        <w:t>To conclude, most people associate police abuse with authoritarian regimes. Yet</w:t>
      </w:r>
      <w:r w:rsidRPr="00483EEB">
        <w:rPr>
          <w:rStyle w:val="StyleUnderline"/>
          <w:sz w:val="16"/>
          <w:szCs w:val="16"/>
        </w:rPr>
        <w:t>,</w:t>
      </w:r>
      <w:r w:rsidRPr="00B63D66">
        <w:rPr>
          <w:rStyle w:val="StyleUnderline"/>
        </w:rPr>
        <w:t xml:space="preserve"> </w:t>
      </w:r>
      <w:r w:rsidRPr="007C7B3D">
        <w:rPr>
          <w:rStyle w:val="StyleUnderline"/>
          <w:highlight w:val="green"/>
        </w:rPr>
        <w:t>it</w:t>
      </w:r>
      <w:r w:rsidRPr="00B63D66">
        <w:rPr>
          <w:rStyle w:val="StyleUnderline"/>
        </w:rPr>
        <w:t xml:space="preserve"> occurs in all democracies and, if not checked, </w:t>
      </w:r>
      <w:r w:rsidRPr="007C7B3D">
        <w:rPr>
          <w:rStyle w:val="StyleUnderline"/>
          <w:highlight w:val="green"/>
        </w:rPr>
        <w:t>can</w:t>
      </w:r>
      <w:r w:rsidRPr="00B63D66">
        <w:rPr>
          <w:rStyle w:val="StyleUnderline"/>
        </w:rPr>
        <w:t xml:space="preserve"> </w:t>
      </w:r>
      <w:proofErr w:type="gramStart"/>
      <w:r w:rsidRPr="00B63D66">
        <w:rPr>
          <w:rStyle w:val="StyleUnderline"/>
        </w:rPr>
        <w:t>reduce</w:t>
      </w:r>
      <w:proofErr w:type="gramEnd"/>
      <w:r w:rsidRPr="00B63D66">
        <w:rPr>
          <w:rStyle w:val="StyleUnderline"/>
        </w:rPr>
        <w:t xml:space="preserve"> or even </w:t>
      </w:r>
      <w:r w:rsidRPr="007C7B3D">
        <w:rPr>
          <w:rStyle w:val="Emphasis"/>
          <w:highlight w:val="green"/>
        </w:rPr>
        <w:t>erode democracy</w:t>
      </w:r>
      <w:r w:rsidRPr="00B63D66">
        <w:rPr>
          <w:rStyle w:val="StyleUnderline"/>
        </w:rPr>
        <w:t>.</w:t>
      </w:r>
      <w:r>
        <w:t xml:space="preserve"> While in our book we examine three </w:t>
      </w:r>
      <w:proofErr w:type="gramStart"/>
      <w:r>
        <w:t>key ways</w:t>
      </w:r>
      <w:proofErr w:type="gramEnd"/>
      <w:r>
        <w:t xml:space="preserve"> police abuse affects democracy, there are many other ways it can do so, such as impacting elections, public policy, and or the construction of political ideologies. </w:t>
      </w:r>
      <w:r w:rsidRPr="007C7B3D">
        <w:rPr>
          <w:rStyle w:val="StyleUnderline"/>
          <w:highlight w:val="green"/>
        </w:rPr>
        <w:t>Given</w:t>
      </w:r>
      <w:r w:rsidRPr="00B63D66">
        <w:rPr>
          <w:rStyle w:val="StyleUnderline"/>
        </w:rPr>
        <w:t xml:space="preserve"> the global </w:t>
      </w:r>
      <w:r w:rsidRPr="007C7B3D">
        <w:rPr>
          <w:rStyle w:val="StyleUnderline"/>
          <w:highlight w:val="green"/>
        </w:rPr>
        <w:t>decline of democracy</w:t>
      </w:r>
      <w:r w:rsidRPr="00B63D66">
        <w:rPr>
          <w:rStyle w:val="StyleUnderline"/>
        </w:rPr>
        <w:t xml:space="preserve"> noted by academics and international organizations</w:t>
      </w:r>
      <w:r>
        <w:t xml:space="preserve">, such as Freedom House, </w:t>
      </w:r>
      <w:r w:rsidRPr="00B63D66">
        <w:rPr>
          <w:rStyle w:val="StyleUnderline"/>
        </w:rPr>
        <w:t xml:space="preserve">it is </w:t>
      </w:r>
      <w:r w:rsidRPr="007C7B3D">
        <w:rPr>
          <w:rStyle w:val="StyleUnderline"/>
          <w:highlight w:val="green"/>
        </w:rPr>
        <w:t>important that we</w:t>
      </w:r>
      <w:r w:rsidRPr="00B63D66">
        <w:rPr>
          <w:rStyle w:val="StyleUnderline"/>
        </w:rPr>
        <w:t xml:space="preserve"> begin to ask how we can better </w:t>
      </w:r>
      <w:r w:rsidRPr="007C7B3D">
        <w:rPr>
          <w:rStyle w:val="StyleUnderline"/>
          <w:highlight w:val="green"/>
        </w:rPr>
        <w:t>address police abuse</w:t>
      </w:r>
      <w:r w:rsidRPr="00B63D66">
        <w:rPr>
          <w:rStyle w:val="StyleUnderline"/>
        </w:rPr>
        <w:t xml:space="preserve"> and the fuzzy line between democracy and authoritarianism that it represents</w:t>
      </w:r>
      <w:r>
        <w:t>.</w:t>
      </w:r>
    </w:p>
    <w:p w14:paraId="00C9F232" w14:textId="77777777" w:rsidR="00CF613E" w:rsidRDefault="00CF613E" w:rsidP="00CF613E"/>
    <w:p w14:paraId="5E5D2621" w14:textId="77777777" w:rsidR="00CF613E" w:rsidRDefault="00CF613E" w:rsidP="00CF613E"/>
    <w:p w14:paraId="368CA225" w14:textId="77777777" w:rsidR="00CF613E" w:rsidRPr="00EA1EFC" w:rsidRDefault="00CF613E" w:rsidP="00CF613E">
      <w:pPr>
        <w:keepNext/>
        <w:keepLines/>
        <w:spacing w:before="200"/>
        <w:outlineLvl w:val="3"/>
        <w:rPr>
          <w:rFonts w:eastAsia="Times New Roman"/>
          <w:b/>
          <w:iCs/>
        </w:rPr>
      </w:pPr>
      <w:r w:rsidRPr="00EA1EFC">
        <w:rPr>
          <w:rFonts w:eastAsia="Times New Roman"/>
          <w:b/>
          <w:iCs/>
        </w:rPr>
        <w:t>Extinction</w:t>
      </w:r>
    </w:p>
    <w:p w14:paraId="4C3548CC" w14:textId="77777777" w:rsidR="00CF613E" w:rsidRPr="00EA1EFC" w:rsidRDefault="00CF613E" w:rsidP="00CF613E">
      <w:pPr>
        <w:rPr>
          <w:rFonts w:eastAsia="Calibri"/>
          <w:b/>
          <w:bCs/>
          <w:u w:val="single"/>
        </w:rPr>
      </w:pPr>
      <w:r w:rsidRPr="00EA1EFC">
        <w:rPr>
          <w:rFonts w:eastAsia="Calibri"/>
          <w:b/>
          <w:bCs/>
          <w:u w:val="single"/>
        </w:rPr>
        <w:t>Kasparov 17</w:t>
      </w:r>
    </w:p>
    <w:p w14:paraId="33368E68" w14:textId="77777777" w:rsidR="00CF613E" w:rsidRPr="00EA1EFC" w:rsidRDefault="00CF613E" w:rsidP="00CF613E">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12" w:history="1">
        <w:r w:rsidRPr="00EA1EFC">
          <w:rPr>
            <w:rFonts w:eastAsia="Calibri"/>
          </w:rPr>
          <w:t>https://www.foreign.senate.gov/imo/media/doc/021617_Kasparov_%20Testimony.pdf</w:t>
        </w:r>
      </w:hyperlink>
    </w:p>
    <w:p w14:paraId="4F01EC85" w14:textId="77777777" w:rsidR="00CF613E" w:rsidRPr="00EA1EFC" w:rsidRDefault="00CF613E" w:rsidP="00CF613E">
      <w:pPr>
        <w:rPr>
          <w:rFonts w:eastAsia="Calibri"/>
        </w:rPr>
      </w:pPr>
    </w:p>
    <w:p w14:paraId="17DB81C3" w14:textId="77777777" w:rsidR="00CF613E" w:rsidRDefault="00CF613E" w:rsidP="00CF613E">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w:t>
      </w:r>
      <w:proofErr w:type="gramStart"/>
      <w:r w:rsidRPr="00EF43CC">
        <w:rPr>
          <w:rFonts w:eastAsia="Calibri"/>
          <w:szCs w:val="20"/>
        </w:rPr>
        <w:t>exceptional, and</w:t>
      </w:r>
      <w:proofErr w:type="gramEnd"/>
      <w:r w:rsidRPr="00EF43CC">
        <w:rPr>
          <w:rFonts w:eastAsia="Calibri"/>
          <w:szCs w:val="20"/>
        </w:rPr>
        <w:t xml:space="preserve">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xml:space="preserve">. I could talk about the bipartisan legacy of this most American principle, </w:t>
      </w:r>
      <w:proofErr w:type="gramStart"/>
      <w:r w:rsidRPr="00EF43CC">
        <w:rPr>
          <w:rFonts w:eastAsia="Calibri"/>
          <w:szCs w:val="20"/>
        </w:rPr>
        <w:t>from the Founding Fathers,</w:t>
      </w:r>
      <w:proofErr w:type="gramEnd"/>
      <w:r w:rsidRPr="00EF43CC">
        <w:rPr>
          <w:rFonts w:eastAsia="Calibri"/>
          <w:szCs w:val="20"/>
        </w:rPr>
        <w:t xml:space="preserve">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w:t>
      </w:r>
      <w:r w:rsidRPr="00EA1EFC">
        <w:rPr>
          <w:rFonts w:eastAsia="Calibri"/>
          <w:szCs w:val="20"/>
        </w:rPr>
        <w:lastRenderedPageBreak/>
        <w:t xml:space="preserve">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w:t>
      </w:r>
      <w:proofErr w:type="gramStart"/>
      <w:r w:rsidRPr="00EA1EFC">
        <w:rPr>
          <w:rFonts w:eastAsia="Calibri"/>
          <w:szCs w:val="20"/>
        </w:rPr>
        <w:t>There</w:t>
      </w:r>
      <w:proofErr w:type="gramEnd"/>
      <w:r w:rsidRPr="00EA1EFC">
        <w:rPr>
          <w:rFonts w:eastAsia="Calibri"/>
          <w:szCs w:val="20"/>
        </w:rPr>
        <w:t xml:space="preserv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w:t>
      </w:r>
      <w:r w:rsidRPr="00EA1EFC">
        <w:rPr>
          <w:rFonts w:eastAsia="Calibri"/>
          <w:szCs w:val="20"/>
        </w:rPr>
        <w:lastRenderedPageBreak/>
        <w:t xml:space="preserve">because they are not constrained by the balance of </w:t>
      </w:r>
      <w:proofErr w:type="gramStart"/>
      <w:r w:rsidRPr="00EA1EFC">
        <w:rPr>
          <w:rFonts w:eastAsia="Calibri"/>
          <w:szCs w:val="20"/>
        </w:rPr>
        <w:t>powers, but</w:t>
      </w:r>
      <w:proofErr w:type="gramEnd"/>
      <w:r w:rsidRPr="00EA1EFC">
        <w:rPr>
          <w:rFonts w:eastAsia="Calibri"/>
          <w:szCs w:val="20"/>
        </w:rPr>
        <w:t xml:space="preserve"> cannot afford to think beyond their own survival. </w:t>
      </w:r>
      <w:proofErr w:type="gramStart"/>
      <w:r w:rsidRPr="00EA1EFC">
        <w:rPr>
          <w:rFonts w:eastAsia="Calibri"/>
          <w:szCs w:val="20"/>
        </w:rPr>
        <w:t>This is why</w:t>
      </w:r>
      <w:proofErr w:type="gramEnd"/>
      <w:r w:rsidRPr="00EA1EFC">
        <w:rPr>
          <w:rFonts w:eastAsia="Calibri"/>
          <w:szCs w:val="20"/>
        </w:rPr>
        <w:t xml:space="preserve">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64F8547D" w14:textId="170A5108" w:rsidR="00E42E4C" w:rsidRDefault="00CF613E" w:rsidP="00CF613E">
      <w:pPr>
        <w:pStyle w:val="Heading2"/>
      </w:pPr>
      <w:r>
        <w:lastRenderedPageBreak/>
        <w:t>2</w:t>
      </w:r>
    </w:p>
    <w:p w14:paraId="786F5E61" w14:textId="6751DC36" w:rsidR="00CF613E" w:rsidRDefault="00CF613E" w:rsidP="00CF613E">
      <w:pPr>
        <w:pStyle w:val="Heading4"/>
      </w:pPr>
      <w:r>
        <w:t xml:space="preserve">Interpretation – the </w:t>
      </w:r>
      <w:proofErr w:type="spellStart"/>
      <w:r>
        <w:t>aff</w:t>
      </w:r>
      <w:proofErr w:type="spellEnd"/>
      <w:r>
        <w:t xml:space="preserve"> may not defend that a just government ought to recognize the right to strike for a subset </w:t>
      </w:r>
      <w:proofErr w:type="spellStart"/>
      <w:r>
        <w:t>of</w:t>
      </w:r>
      <w:r w:rsidR="004C36C0">
        <w:t>governments</w:t>
      </w:r>
      <w:proofErr w:type="spellEnd"/>
      <w:r w:rsidR="004C36C0">
        <w:t xml:space="preserve"> </w:t>
      </w:r>
    </w:p>
    <w:p w14:paraId="63849BE2" w14:textId="06C47402" w:rsidR="00CF613E" w:rsidRPr="002F5AEC" w:rsidRDefault="00CF613E" w:rsidP="00CF613E">
      <w:pPr>
        <w:pStyle w:val="Heading4"/>
      </w:pPr>
      <w:r>
        <w:t xml:space="preserve">1. </w:t>
      </w:r>
      <w:r w:rsidR="004C36C0">
        <w:t xml:space="preserve">gov </w:t>
      </w:r>
      <w:r w:rsidRPr="002F5AEC">
        <w:t>is a generic bare plural</w:t>
      </w:r>
    </w:p>
    <w:p w14:paraId="715D15A0" w14:textId="77777777" w:rsidR="00CF613E" w:rsidRPr="002F5AEC" w:rsidRDefault="00CF613E" w:rsidP="00CF613E">
      <w:pPr>
        <w:rPr>
          <w:rStyle w:val="Hyperlink"/>
          <w:sz w:val="16"/>
        </w:rPr>
      </w:pPr>
      <w:proofErr w:type="spellStart"/>
      <w:r w:rsidRPr="002F5AEC">
        <w:rPr>
          <w:rStyle w:val="Style13ptBold"/>
        </w:rPr>
        <w:t>Nebel</w:t>
      </w:r>
      <w:proofErr w:type="spellEnd"/>
      <w:r w:rsidRPr="002F5AEC">
        <w:rPr>
          <w:rStyle w:val="Style13ptBold"/>
        </w:rPr>
        <w:t xml:space="preserve"> 20</w:t>
      </w:r>
      <w:r w:rsidRPr="002F5AEC">
        <w:rPr>
          <w:sz w:val="16"/>
        </w:rPr>
        <w:t xml:space="preserve"> [Jake </w:t>
      </w:r>
      <w:proofErr w:type="spellStart"/>
      <w:r w:rsidRPr="002F5AEC">
        <w:rPr>
          <w:sz w:val="16"/>
        </w:rPr>
        <w:t>Nebel</w:t>
      </w:r>
      <w:proofErr w:type="spellEnd"/>
      <w:r w:rsidRPr="002F5AEC">
        <w:rPr>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2F5AEC">
        <w:rPr>
          <w:sz w:val="16"/>
        </w:rPr>
        <w:t>url</w:t>
      </w:r>
      <w:proofErr w:type="spellEnd"/>
      <w:r w:rsidRPr="002F5AEC">
        <w:rPr>
          <w:sz w:val="16"/>
        </w:rPr>
        <w:t xml:space="preserve"> AG</w:t>
      </w:r>
    </w:p>
    <w:p w14:paraId="1B1383E1" w14:textId="77777777" w:rsidR="00CF613E" w:rsidRPr="002F5AEC" w:rsidRDefault="00CF613E" w:rsidP="00CF613E">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56B6FFD1" w14:textId="77777777" w:rsidR="00CF613E" w:rsidRPr="002F5AEC" w:rsidRDefault="00CF613E" w:rsidP="00CF613E">
      <w:pPr>
        <w:rPr>
          <w:sz w:val="14"/>
        </w:rPr>
      </w:pPr>
      <w:r w:rsidRPr="002F5AEC">
        <w:rPr>
          <w:sz w:val="16"/>
        </w:rPr>
        <w:t xml:space="preserve">The most </w:t>
      </w:r>
      <w:r w:rsidRPr="002F5AEC">
        <w:rPr>
          <w:sz w:val="14"/>
        </w:rPr>
        <w:t xml:space="preserve">common way of expressing a generic in English is through a </w:t>
      </w:r>
      <w:r w:rsidRPr="002F5AEC">
        <w:rPr>
          <w:i/>
          <w:iCs/>
          <w:sz w:val="14"/>
        </w:rPr>
        <w:t>bare plural</w:t>
      </w:r>
      <w:r w:rsidRPr="002F5AEC">
        <w:rPr>
          <w:sz w:val="14"/>
        </w:rPr>
        <w:t xml:space="preserve">. </w:t>
      </w:r>
      <w:r w:rsidRPr="002F5AEC">
        <w:rPr>
          <w:rStyle w:val="StyleUnderline"/>
          <w:highlight w:val="green"/>
        </w:rPr>
        <w:t>A bare plural is a</w:t>
      </w:r>
      <w:r w:rsidRPr="002F5AEC">
        <w:rPr>
          <w:rStyle w:val="StyleUnderline"/>
        </w:rPr>
        <w:t xml:space="preserve"> plural </w:t>
      </w:r>
      <w:r w:rsidRPr="002F5AEC">
        <w:rPr>
          <w:rStyle w:val="StyleUnderline"/>
          <w:highlight w:val="green"/>
        </w:rPr>
        <w:t>noun phrase</w:t>
      </w:r>
      <w:r w:rsidRPr="002F5AEC">
        <w:rPr>
          <w:rStyle w:val="StyleUnderline"/>
        </w:rPr>
        <w:t xml:space="preserve">, like “dogs” and “cats,” </w:t>
      </w:r>
      <w:r w:rsidRPr="002F5AEC">
        <w:rPr>
          <w:rStyle w:val="StyleUnderline"/>
          <w:highlight w:val="green"/>
        </w:rPr>
        <w:t>that lacks a</w:t>
      </w:r>
      <w:r w:rsidRPr="002F5AEC">
        <w:rPr>
          <w:rStyle w:val="StyleUnderline"/>
        </w:rPr>
        <w:t xml:space="preserve">n overt </w:t>
      </w:r>
      <w:r w:rsidRPr="002F5AEC">
        <w:rPr>
          <w:rStyle w:val="StyleUnderline"/>
          <w:highlight w:val="green"/>
        </w:rPr>
        <w:t>determiner</w:t>
      </w:r>
      <w:r w:rsidRPr="002F5AEC">
        <w:rPr>
          <w:sz w:val="14"/>
        </w:rPr>
        <w:t xml:space="preserve">. (A determiner is </w:t>
      </w:r>
      <w:r w:rsidRPr="002F5AEC">
        <w:rPr>
          <w:rStyle w:val="StyleUnderline"/>
          <w:highlight w:val="green"/>
        </w:rPr>
        <w:t>a word that tells us which or how many</w:t>
      </w:r>
      <w:r w:rsidRPr="002F5AEC">
        <w:rPr>
          <w:sz w:val="14"/>
        </w:rPr>
        <w:t xml:space="preserve">: determiners include quantifier words like “all,” “some,” and “most,” demonstratives like “this” and “those,” posses- </w:t>
      </w:r>
      <w:proofErr w:type="spellStart"/>
      <w:r w:rsidRPr="002F5AEC">
        <w:rPr>
          <w:sz w:val="14"/>
        </w:rPr>
        <w:t>sives</w:t>
      </w:r>
      <w:proofErr w:type="spellEnd"/>
      <w:r w:rsidRPr="002F5AEC">
        <w:rPr>
          <w:sz w:val="14"/>
        </w:rPr>
        <w:t xml:space="preserve"> like “mine” and “its,” and so on.) LD resolutions often contain bare plurals, and </w:t>
      </w:r>
      <w:r w:rsidRPr="002F5AEC">
        <w:rPr>
          <w:rStyle w:val="StyleUnderline"/>
          <w:highlight w:val="green"/>
        </w:rPr>
        <w:t xml:space="preserve">that is the most common clue to </w:t>
      </w:r>
      <w:r w:rsidRPr="002F5AEC">
        <w:rPr>
          <w:rStyle w:val="StyleUnderline"/>
        </w:rPr>
        <w:t xml:space="preserve">their </w:t>
      </w:r>
      <w:r w:rsidRPr="002F5AEC">
        <w:rPr>
          <w:rStyle w:val="StyleUnderline"/>
          <w:highlight w:val="green"/>
        </w:rPr>
        <w:t>genericity</w:t>
      </w:r>
      <w:r w:rsidRPr="002F5AEC">
        <w:rPr>
          <w:sz w:val="14"/>
        </w:rPr>
        <w:t xml:space="preserve">. </w:t>
      </w:r>
    </w:p>
    <w:p w14:paraId="4580CDCA" w14:textId="77777777" w:rsidR="00CF613E" w:rsidRPr="002F5AEC" w:rsidRDefault="00CF613E" w:rsidP="00CF613E">
      <w:pPr>
        <w:rPr>
          <w:sz w:val="14"/>
        </w:rPr>
      </w:pPr>
      <w:r w:rsidRPr="002F5AEC">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2F5AEC">
        <w:rPr>
          <w:sz w:val="14"/>
        </w:rPr>
        <w:t>later on</w:t>
      </w:r>
      <w:proofErr w:type="gramEnd"/>
      <w:r w:rsidRPr="002F5AEC">
        <w:rPr>
          <w:sz w:val="14"/>
        </w:rPr>
        <w:t xml:space="preserve">). The resolution’s “a democracy” is an indefinite singular, and so it very well might be—and, as we’ll soon see, is—generic. </w:t>
      </w:r>
    </w:p>
    <w:p w14:paraId="7963A88E" w14:textId="77777777" w:rsidR="00CF613E" w:rsidRPr="002F5AEC" w:rsidRDefault="00CF613E" w:rsidP="00CF613E">
      <w:pPr>
        <w:rPr>
          <w:sz w:val="16"/>
          <w:szCs w:val="16"/>
        </w:rPr>
      </w:pPr>
      <w:r w:rsidRPr="002F5AEC">
        <w:rPr>
          <w:sz w:val="16"/>
          <w:szCs w:val="16"/>
        </w:rPr>
        <w:t xml:space="preserve">But it is also important to keep in mind that, just as not all generics are bare plurals, not all bare plurals are generic. “Dogs are barking” is true </w:t>
      </w:r>
      <w:proofErr w:type="gramStart"/>
      <w:r w:rsidRPr="002F5AEC">
        <w:rPr>
          <w:sz w:val="16"/>
          <w:szCs w:val="16"/>
        </w:rPr>
        <w:t>as long as</w:t>
      </w:r>
      <w:proofErr w:type="gramEnd"/>
      <w:r w:rsidRPr="002F5AEC">
        <w:rPr>
          <w:sz w:val="16"/>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7F46382F" w14:textId="77777777" w:rsidR="00CF613E" w:rsidRPr="002F5AEC" w:rsidRDefault="00CF613E" w:rsidP="00CF613E">
      <w:pPr>
        <w:rPr>
          <w:sz w:val="16"/>
          <w:szCs w:val="16"/>
        </w:rPr>
      </w:pPr>
      <w:r w:rsidRPr="002F5AEC">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2F5AEC">
        <w:rPr>
          <w:sz w:val="16"/>
          <w:szCs w:val="16"/>
        </w:rPr>
        <w:t>as long as</w:t>
      </w:r>
      <w:proofErr w:type="gramEnd"/>
      <w:r w:rsidRPr="002F5AEC">
        <w:rPr>
          <w:sz w:val="16"/>
          <w:szCs w:val="16"/>
        </w:rPr>
        <w:t xml:space="preserve"> some cat is on the mat. The question is whether the indefinite singular “a democracy” is existential or generic in the resolution. </w:t>
      </w:r>
    </w:p>
    <w:p w14:paraId="43E652CB" w14:textId="77777777" w:rsidR="00CF613E" w:rsidRPr="002F5AEC" w:rsidRDefault="00CF613E" w:rsidP="00CF613E">
      <w:pPr>
        <w:rPr>
          <w:sz w:val="16"/>
        </w:rPr>
      </w:pPr>
      <w:r w:rsidRPr="002F5AEC">
        <w:rPr>
          <w:sz w:val="16"/>
        </w:rPr>
        <w:t xml:space="preserve">Now, my own view is that, if we understand the difference between existential and generic statements, and if we approach the question impartially, without any invest- </w:t>
      </w:r>
      <w:proofErr w:type="spellStart"/>
      <w:r w:rsidRPr="002F5AEC">
        <w:rPr>
          <w:sz w:val="16"/>
        </w:rPr>
        <w:t>ment</w:t>
      </w:r>
      <w:proofErr w:type="spellEnd"/>
      <w:r w:rsidRPr="002F5AEC">
        <w:rPr>
          <w:sz w:val="16"/>
        </w:rPr>
        <w:t xml:space="preserve"> in one side of the debate, we can almost always just tell which reading is correct just by thinking about it. </w:t>
      </w:r>
      <w:r w:rsidRPr="002F5AEC">
        <w:rPr>
          <w:rStyle w:val="StyleUnderline"/>
        </w:rPr>
        <w:t xml:space="preserve">It is clear that “In a democracy, voting ought to be </w:t>
      </w:r>
      <w:proofErr w:type="spellStart"/>
      <w:r w:rsidRPr="002F5AEC">
        <w:rPr>
          <w:rStyle w:val="StyleUnderline"/>
        </w:rPr>
        <w:t>compul</w:t>
      </w:r>
      <w:proofErr w:type="spellEnd"/>
      <w:r w:rsidRPr="002F5AEC">
        <w:rPr>
          <w:rStyle w:val="StyleUnderline"/>
        </w:rPr>
        <w:t xml:space="preserve">- </w:t>
      </w:r>
      <w:proofErr w:type="spellStart"/>
      <w:r w:rsidRPr="002F5AEC">
        <w:rPr>
          <w:rStyle w:val="StyleUnderline"/>
        </w:rPr>
        <w:t>sory</w:t>
      </w:r>
      <w:proofErr w:type="spellEnd"/>
      <w:r w:rsidRPr="002F5AEC">
        <w:rPr>
          <w:rStyle w:val="StyleUnderline"/>
        </w:rPr>
        <w:t>” doesn’t mean “</w:t>
      </w:r>
      <w:r w:rsidRPr="002F5AEC">
        <w:rPr>
          <w:rStyle w:val="Emphasis"/>
        </w:rPr>
        <w:t>There is one or more democracy</w:t>
      </w:r>
      <w:r w:rsidRPr="002F5AEC">
        <w:rPr>
          <w:rStyle w:val="StyleUnderline"/>
        </w:rPr>
        <w:t xml:space="preserve"> in which voting ought to be com- </w:t>
      </w:r>
      <w:proofErr w:type="spellStart"/>
      <w:r w:rsidRPr="002F5AEC">
        <w:rPr>
          <w:rStyle w:val="StyleUnderline"/>
        </w:rPr>
        <w:t>pulsory</w:t>
      </w:r>
      <w:proofErr w:type="spellEnd"/>
      <w:r w:rsidRPr="002F5AEC">
        <w:rPr>
          <w:rStyle w:val="StyleUnderline"/>
        </w:rPr>
        <w:t>.”</w:t>
      </w:r>
      <w:r w:rsidRPr="002F5AEC">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F5AEC">
        <w:rPr>
          <w:sz w:val="16"/>
        </w:rPr>
        <w:t>existen</w:t>
      </w:r>
      <w:proofErr w:type="spellEnd"/>
      <w:r w:rsidRPr="002F5AEC">
        <w:rPr>
          <w:sz w:val="16"/>
        </w:rPr>
        <w:t xml:space="preserve">- </w:t>
      </w:r>
      <w:proofErr w:type="spellStart"/>
      <w:r w:rsidRPr="002F5AEC">
        <w:rPr>
          <w:sz w:val="16"/>
        </w:rPr>
        <w:t>tial</w:t>
      </w:r>
      <w:proofErr w:type="spellEnd"/>
      <w:r w:rsidRPr="002F5AEC">
        <w:rPr>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2F5AEC">
        <w:rPr>
          <w:sz w:val="16"/>
        </w:rPr>
        <w:t>Otherwise</w:t>
      </w:r>
      <w:proofErr w:type="gramEnd"/>
      <w:r w:rsidRPr="002F5AEC">
        <w:rPr>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2F5AEC">
        <w:rPr>
          <w:sz w:val="16"/>
        </w:rPr>
        <w:t>in a position</w:t>
      </w:r>
      <w:proofErr w:type="gramEnd"/>
      <w:r w:rsidRPr="002F5AEC">
        <w:rPr>
          <w:sz w:val="16"/>
        </w:rPr>
        <w:t xml:space="preserve"> to know exactly where the argument goes wrong. Particularly in matters of logic and language, speakers have more direct knowledge of particular cases (e.g., that some specific inference is </w:t>
      </w:r>
      <w:proofErr w:type="gramStart"/>
      <w:r w:rsidRPr="002F5AEC">
        <w:rPr>
          <w:sz w:val="16"/>
        </w:rPr>
        <w:t>invalid</w:t>
      </w:r>
      <w:proofErr w:type="gramEnd"/>
      <w:r w:rsidRPr="002F5AEC">
        <w:rPr>
          <w:sz w:val="16"/>
        </w:rPr>
        <w:t xml:space="preserve"> or some specific sentence is </w:t>
      </w:r>
      <w:proofErr w:type="spellStart"/>
      <w:r w:rsidRPr="002F5AEC">
        <w:rPr>
          <w:sz w:val="16"/>
        </w:rPr>
        <w:t>infelicitious</w:t>
      </w:r>
      <w:proofErr w:type="spellEnd"/>
      <w:r w:rsidRPr="002F5AEC">
        <w:rPr>
          <w:sz w:val="16"/>
        </w:rPr>
        <w:t xml:space="preserve">) than of the underlying explanations. </w:t>
      </w:r>
    </w:p>
    <w:p w14:paraId="760308FD" w14:textId="77777777" w:rsidR="00CF613E" w:rsidRPr="002F5AEC" w:rsidRDefault="00CF613E" w:rsidP="00CF613E">
      <w:pPr>
        <w:rPr>
          <w:sz w:val="16"/>
          <w:szCs w:val="16"/>
        </w:rPr>
      </w:pPr>
      <w:r w:rsidRPr="002F5AEC">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6D7CCA8B" w14:textId="77777777" w:rsidR="00CF613E" w:rsidRDefault="00CF613E" w:rsidP="00CF613E">
      <w:pPr>
        <w:rPr>
          <w:sz w:val="16"/>
        </w:rPr>
      </w:pPr>
      <w:r w:rsidRPr="002F5AEC">
        <w:rPr>
          <w:sz w:val="16"/>
        </w:rPr>
        <w:lastRenderedPageBreak/>
        <w:t>Second</w:t>
      </w:r>
      <w:r w:rsidRPr="002F5AEC">
        <w:rPr>
          <w:sz w:val="16"/>
          <w:highlight w:val="green"/>
        </w:rPr>
        <w:t xml:space="preserve">, </w:t>
      </w:r>
      <w:r w:rsidRPr="002F5AEC">
        <w:rPr>
          <w:rStyle w:val="StyleUnderline"/>
          <w:highlight w:val="green"/>
        </w:rPr>
        <w:t>existential uses</w:t>
      </w:r>
      <w:r w:rsidRPr="002F5AEC">
        <w:rPr>
          <w:rStyle w:val="StyleUnderline"/>
        </w:rPr>
        <w:t xml:space="preserve"> of the indefinite, </w:t>
      </w:r>
      <w:r w:rsidRPr="002F5AEC">
        <w:rPr>
          <w:rStyle w:val="StyleUnderline"/>
          <w:highlight w:val="green"/>
        </w:rPr>
        <w:t>such as “A cat is on the mat,” are upward- entailing</w:t>
      </w:r>
      <w:r w:rsidRPr="002F5AEC">
        <w:rPr>
          <w:rStyle w:val="StyleUnderline"/>
        </w:rPr>
        <w:t xml:space="preserve">.3 This means that if you replace the noun with a more general one, such as “An animal is on the mat,” the sentence will still be true. </w:t>
      </w:r>
      <w:proofErr w:type="gramStart"/>
      <w:r w:rsidRPr="002F5AEC">
        <w:rPr>
          <w:rStyle w:val="StyleUnderline"/>
        </w:rPr>
        <w:t>So</w:t>
      </w:r>
      <w:proofErr w:type="gramEnd"/>
      <w:r w:rsidRPr="002F5AEC">
        <w:rPr>
          <w:rStyle w:val="StyleUnderline"/>
        </w:rPr>
        <w:t xml:space="preserve"> let’s do that </w:t>
      </w:r>
      <w:r w:rsidRPr="002F5AEC">
        <w:rPr>
          <w:rStyle w:val="StyleUnderline"/>
          <w:highlight w:val="green"/>
        </w:rPr>
        <w:t>with “a democracy.” Does the resolution entail “In a society, voting ought to be compulsory</w:t>
      </w:r>
      <w:r w:rsidRPr="002F5AEC">
        <w:rPr>
          <w:rStyle w:val="StyleUnderline"/>
        </w:rPr>
        <w:t xml:space="preserve">”? Intuitively </w:t>
      </w:r>
      <w:r w:rsidRPr="002F5AEC">
        <w:rPr>
          <w:rStyle w:val="Emphasis"/>
          <w:highlight w:val="green"/>
        </w:rPr>
        <w:t>no</w:t>
      </w:r>
      <w:r w:rsidRPr="002F5AEC">
        <w:rPr>
          <w:sz w:val="16"/>
        </w:rPr>
        <w:t>t, because you could think that voting ought to be compulsory in democracies but not in other sorts of societies. This suggests that “</w:t>
      </w:r>
      <w:r w:rsidRPr="002F5AEC">
        <w:rPr>
          <w:rStyle w:val="StyleUnderline"/>
          <w:highlight w:val="green"/>
        </w:rPr>
        <w:t>a democracy</w:t>
      </w:r>
      <w:r w:rsidRPr="002F5AEC">
        <w:rPr>
          <w:rStyle w:val="StyleUnderline"/>
        </w:rPr>
        <w:t xml:space="preserve">” in the resolution </w:t>
      </w:r>
      <w:r w:rsidRPr="002F5AEC">
        <w:rPr>
          <w:rStyle w:val="StyleUnderline"/>
          <w:highlight w:val="green"/>
        </w:rPr>
        <w:t>is not existential</w:t>
      </w:r>
      <w:r w:rsidRPr="002F5AEC">
        <w:rPr>
          <w:sz w:val="16"/>
        </w:rPr>
        <w:t xml:space="preserve">. </w:t>
      </w:r>
    </w:p>
    <w:p w14:paraId="6773216B" w14:textId="77777777" w:rsidR="00CF613E" w:rsidRPr="005970BF" w:rsidRDefault="00CF613E" w:rsidP="00CF613E">
      <w:pPr>
        <w:pStyle w:val="Heading4"/>
      </w:pPr>
      <w:r w:rsidRPr="002F5AEC">
        <w:t xml:space="preserve">It applies to this topic – a] workers </w:t>
      </w:r>
      <w:proofErr w:type="gramStart"/>
      <w:r w:rsidRPr="002F5AEC">
        <w:t>is</w:t>
      </w:r>
      <w:proofErr w:type="gramEnd"/>
      <w:r w:rsidRPr="002F5AEC">
        <w:t xml:space="preserve"> an existential bare plural </w:t>
      </w:r>
      <w:proofErr w:type="spellStart"/>
      <w:r w:rsidRPr="002F5AEC">
        <w:t>bc</w:t>
      </w:r>
      <w:proofErr w:type="spellEnd"/>
      <w:r w:rsidRPr="002F5AEC">
        <w:t xml:space="preserve"> it has no determiner b] </w:t>
      </w:r>
      <w:r>
        <w:t>The sentence “</w:t>
      </w:r>
      <w:r w:rsidRPr="002F5AEC">
        <w:t>A just government ought to recognize the right of workers to strike</w:t>
      </w:r>
      <w:r>
        <w:t>” does not imply “</w:t>
      </w:r>
      <w:r w:rsidRPr="002F5AEC">
        <w:t xml:space="preserve">a just government ought to recognize the right of </w:t>
      </w:r>
      <w:r>
        <w:t>people</w:t>
      </w:r>
      <w:r w:rsidRPr="002F5AEC">
        <w:t xml:space="preserve"> to strike” </w:t>
      </w:r>
    </w:p>
    <w:p w14:paraId="46D5E781" w14:textId="77777777" w:rsidR="00CF613E" w:rsidRDefault="00CF613E" w:rsidP="00CF613E">
      <w:pPr>
        <w:pStyle w:val="Heading4"/>
        <w:spacing w:before="0" w:line="240" w:lineRule="auto"/>
      </w:pPr>
      <w:r>
        <w:t xml:space="preserve">2. The </w:t>
      </w:r>
      <w:proofErr w:type="spellStart"/>
      <w:r>
        <w:t>aff</w:t>
      </w:r>
      <w:proofErr w:type="spellEnd"/>
      <w:r>
        <w:t xml:space="preserve"> makes the right to strike conditional on worker type which is the opposite of unconditional</w:t>
      </w:r>
    </w:p>
    <w:p w14:paraId="171F0D58" w14:textId="77777777" w:rsidR="00CF613E" w:rsidRPr="005C3E29" w:rsidRDefault="00CF613E" w:rsidP="00CF613E">
      <w:pPr>
        <w:spacing w:after="0" w:line="240" w:lineRule="auto"/>
        <w:rPr>
          <w:rStyle w:val="Style13ptBold"/>
          <w:b w:val="0"/>
          <w:bCs/>
          <w:sz w:val="16"/>
          <w:szCs w:val="16"/>
        </w:rPr>
      </w:pPr>
      <w:r>
        <w:rPr>
          <w:rStyle w:val="Style13ptBold"/>
        </w:rPr>
        <w:t xml:space="preserve">Cambridge Dictionary No Date, </w:t>
      </w:r>
      <w:r>
        <w:rPr>
          <w:rStyle w:val="Style13ptBold"/>
          <w:b w:val="0"/>
          <w:sz w:val="16"/>
          <w:szCs w:val="16"/>
        </w:rPr>
        <w:t xml:space="preserve">(Cambridge Dictionary, “Unconditional”), </w:t>
      </w:r>
      <w:r w:rsidRPr="003C41F7">
        <w:rPr>
          <w:rStyle w:val="Style13ptBold"/>
          <w:b w:val="0"/>
          <w:sz w:val="16"/>
          <w:szCs w:val="16"/>
        </w:rPr>
        <w:t>https://dictionary.cambridge.org/us/dictionary/english/unconditional</w:t>
      </w:r>
      <w:r>
        <w:rPr>
          <w:rStyle w:val="Style13ptBold"/>
          <w:b w:val="0"/>
          <w:sz w:val="16"/>
          <w:szCs w:val="16"/>
        </w:rPr>
        <w:t xml:space="preserve"> // MNHS NL</w:t>
      </w:r>
    </w:p>
    <w:p w14:paraId="1D4F9567" w14:textId="77777777" w:rsidR="00CF613E" w:rsidRDefault="00CF613E" w:rsidP="00CF613E">
      <w:pPr>
        <w:spacing w:after="0" w:line="240" w:lineRule="auto"/>
        <w:rPr>
          <w:rStyle w:val="StyleUnderline"/>
        </w:rPr>
      </w:pPr>
    </w:p>
    <w:p w14:paraId="11235F3F" w14:textId="77777777" w:rsidR="00CF613E" w:rsidRPr="004A33B6" w:rsidRDefault="00CF613E" w:rsidP="00CF613E">
      <w:pPr>
        <w:spacing w:after="0" w:line="240" w:lineRule="auto"/>
        <w:rPr>
          <w:u w:val="single"/>
        </w:rPr>
      </w:pPr>
      <w:r w:rsidRPr="004A33B6">
        <w:rPr>
          <w:rStyle w:val="StyleUnderline"/>
          <w:rFonts w:eastAsiaTheme="majorEastAsia"/>
          <w:highlight w:val="green"/>
        </w:rPr>
        <w:t>complete</w:t>
      </w:r>
      <w:r w:rsidRPr="004A33B6">
        <w:rPr>
          <w:rStyle w:val="StyleUnderline"/>
          <w:highlight w:val="green"/>
        </w:rPr>
        <w:t> and not </w:t>
      </w:r>
      <w:r w:rsidRPr="004A33B6">
        <w:rPr>
          <w:rStyle w:val="StyleUnderline"/>
          <w:rFonts w:eastAsiaTheme="majorEastAsia"/>
          <w:highlight w:val="green"/>
        </w:rPr>
        <w:t>limited</w:t>
      </w:r>
      <w:r w:rsidRPr="004A33B6">
        <w:rPr>
          <w:rStyle w:val="StyleUnderline"/>
          <w:highlight w:val="green"/>
        </w:rPr>
        <w:t> in any way</w:t>
      </w:r>
      <w:r w:rsidRPr="004A33B6">
        <w:rPr>
          <w:rStyle w:val="StyleUnderline"/>
        </w:rPr>
        <w:t>:</w:t>
      </w:r>
      <w:r>
        <w:rPr>
          <w:rStyle w:val="StyleUnderline"/>
        </w:rPr>
        <w:t xml:space="preserve"> </w:t>
      </w:r>
      <w:r w:rsidRPr="004A33B6">
        <w:rPr>
          <w:rStyle w:val="eg"/>
          <w:rFonts w:eastAsiaTheme="majorEastAsia"/>
          <w:color w:val="000000" w:themeColor="text1"/>
        </w:rPr>
        <w:t>the</w:t>
      </w:r>
      <w:r>
        <w:rPr>
          <w:rStyle w:val="eg"/>
          <w:rFonts w:eastAsiaTheme="majorEastAsia"/>
          <w:color w:val="000000" w:themeColor="text1"/>
        </w:rPr>
        <w:t xml:space="preserve"> </w:t>
      </w:r>
      <w:r w:rsidRPr="004A33B6">
        <w:rPr>
          <w:rStyle w:val="eg"/>
          <w:rFonts w:eastAsiaTheme="majorEastAsia"/>
          <w:color w:val="000000" w:themeColor="text1"/>
        </w:rPr>
        <w:t>unconditional love that parents feel for their children</w:t>
      </w:r>
    </w:p>
    <w:p w14:paraId="1509AAAA" w14:textId="77777777" w:rsidR="00CF613E" w:rsidRPr="004A33B6" w:rsidRDefault="00CF613E" w:rsidP="00CF613E">
      <w:pPr>
        <w:spacing w:after="0" w:line="240" w:lineRule="auto"/>
        <w:rPr>
          <w:color w:val="000000" w:themeColor="text1"/>
        </w:rPr>
      </w:pPr>
      <w:r w:rsidRPr="004A33B6">
        <w:rPr>
          <w:rStyle w:val="eg"/>
          <w:rFonts w:eastAsiaTheme="majorEastAsia"/>
          <w:color w:val="000000" w:themeColor="text1"/>
        </w:rPr>
        <w:t>unconditional surrender</w:t>
      </w:r>
    </w:p>
    <w:p w14:paraId="2EE4E6C5" w14:textId="77777777" w:rsidR="00CF613E" w:rsidRPr="005970BF" w:rsidRDefault="00CF613E" w:rsidP="00CF613E">
      <w:pPr>
        <w:spacing w:after="0" w:line="240" w:lineRule="auto"/>
        <w:rPr>
          <w:rFonts w:eastAsiaTheme="majorEastAsia"/>
          <w:color w:val="000000" w:themeColor="text1"/>
        </w:rPr>
      </w:pPr>
      <w:r w:rsidRPr="004A33B6">
        <w:rPr>
          <w:rStyle w:val="eg"/>
          <w:rFonts w:eastAsiaTheme="majorEastAsia"/>
          <w:color w:val="000000" w:themeColor="text1"/>
        </w:rPr>
        <w:t>We demand the immediate and unconditional release of all political prisoners.</w:t>
      </w:r>
    </w:p>
    <w:p w14:paraId="1E75D116" w14:textId="77777777" w:rsidR="00CF613E" w:rsidRPr="005970BF" w:rsidRDefault="00CF613E" w:rsidP="00CF613E">
      <w:pPr>
        <w:pStyle w:val="Heading4"/>
      </w:pPr>
      <w:r>
        <w:t>Violation – they spec ________</w:t>
      </w:r>
    </w:p>
    <w:p w14:paraId="28E2F157" w14:textId="77777777" w:rsidR="00CF613E" w:rsidRDefault="00CF613E" w:rsidP="00CF613E">
      <w:pPr>
        <w:pStyle w:val="Heading4"/>
      </w:pPr>
      <w:r>
        <w:t>Standards</w:t>
      </w:r>
    </w:p>
    <w:p w14:paraId="255160DD" w14:textId="77777777" w:rsidR="00CF613E" w:rsidRDefault="00CF613E" w:rsidP="00CF613E">
      <w:pPr>
        <w:pStyle w:val="Heading4"/>
      </w:pPr>
      <w:r>
        <w:t xml:space="preserve">1] Limits – they can </w:t>
      </w:r>
      <w:r w:rsidRPr="002F5AEC">
        <w:t xml:space="preserve">spec </w:t>
      </w:r>
      <w:r>
        <w:t xml:space="preserve">infinite different workers like agricultural workers, nurses </w:t>
      </w:r>
      <w:proofErr w:type="spellStart"/>
      <w:r>
        <w:t>etc</w:t>
      </w:r>
      <w:proofErr w:type="spellEnd"/>
      <w:r w:rsidRPr="002F5AEC">
        <w:t xml:space="preserve"> - that’s supercharged by the ability to spec combinations of types of strikes. This takes out functional limits – it’s impossible for me to research every possible combination of </w:t>
      </w:r>
      <w:r>
        <w:t>workers, strikes and governments</w:t>
      </w:r>
    </w:p>
    <w:p w14:paraId="3DFDB1FC" w14:textId="77777777" w:rsidR="00CF613E" w:rsidRPr="00A54EED" w:rsidRDefault="00CF613E" w:rsidP="00CF613E">
      <w:pPr>
        <w:pStyle w:val="Heading4"/>
      </w:pPr>
      <w:r>
        <w:t xml:space="preserve">2] </w:t>
      </w:r>
      <w:r w:rsidRPr="002F5AEC">
        <w:t xml:space="preserve">TVA solves –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 we don’t stop them from reading new FWs, </w:t>
      </w:r>
      <w:proofErr w:type="gramStart"/>
      <w:r w:rsidRPr="002F5AEC">
        <w:t>mechanisms</w:t>
      </w:r>
      <w:proofErr w:type="gramEnd"/>
      <w:r w:rsidRPr="002F5AEC">
        <w:t xml:space="preserve"> or advantages. PICs aren’t </w:t>
      </w:r>
      <w:proofErr w:type="spellStart"/>
      <w:r w:rsidRPr="002F5AEC">
        <w:t>aff</w:t>
      </w:r>
      <w:proofErr w:type="spellEnd"/>
      <w:r w:rsidRPr="002F5AEC">
        <w:t xml:space="preserve"> offense – a] it’s ridiculous to say that neg potential abuse justifies the </w:t>
      </w:r>
      <w:proofErr w:type="spellStart"/>
      <w:r w:rsidRPr="002F5AEC">
        <w:t>aff</w:t>
      </w:r>
      <w:proofErr w:type="spellEnd"/>
      <w:r w:rsidRPr="002F5AEC">
        <w:t xml:space="preserve">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01D36B5D" w14:textId="3E818367" w:rsidR="00CF613E" w:rsidRDefault="00CF613E" w:rsidP="00CF613E">
      <w:r>
        <w:t xml:space="preserve">DTD </w:t>
      </w:r>
    </w:p>
    <w:p w14:paraId="099AD47F" w14:textId="04376664" w:rsidR="00CF613E" w:rsidRDefault="00CF613E" w:rsidP="00CF613E">
      <w:r>
        <w:t>NO RVIS</w:t>
      </w:r>
      <w:r>
        <w:br/>
        <w:t xml:space="preserve">CI &gt; </w:t>
      </w:r>
      <w:proofErr w:type="spellStart"/>
      <w:r>
        <w:t>Reaosnability</w:t>
      </w:r>
      <w:proofErr w:type="spellEnd"/>
    </w:p>
    <w:p w14:paraId="5C5FB3B0" w14:textId="5E7D4AF7" w:rsidR="00CF613E" w:rsidRDefault="00CF613E" w:rsidP="00CF613E"/>
    <w:p w14:paraId="07B1D261" w14:textId="4BE09540" w:rsidR="00CF613E" w:rsidRDefault="00CF613E" w:rsidP="00CF613E"/>
    <w:p w14:paraId="01CA9311" w14:textId="57789C83" w:rsidR="00CF613E" w:rsidRDefault="00CF613E" w:rsidP="00CF613E">
      <w:pPr>
        <w:pStyle w:val="Heading2"/>
      </w:pPr>
      <w:r>
        <w:lastRenderedPageBreak/>
        <w:t>3</w:t>
      </w:r>
    </w:p>
    <w:p w14:paraId="0E89EE9E" w14:textId="77777777" w:rsidR="00CF613E" w:rsidRDefault="00CF613E" w:rsidP="00CF613E">
      <w:pPr>
        <w:pStyle w:val="Heading4"/>
      </w:pPr>
      <w:r>
        <w:t>The right to strike is the centerpiece of a union’s power</w:t>
      </w:r>
    </w:p>
    <w:p w14:paraId="5C93C976" w14:textId="77777777" w:rsidR="00CF613E" w:rsidRPr="00F866E8" w:rsidRDefault="00CF613E" w:rsidP="00CF613E">
      <w:r>
        <w:rPr>
          <w:rStyle w:val="Style13ptBold"/>
        </w:rPr>
        <w:t xml:space="preserve">Kim 14 </w:t>
      </w:r>
      <w:r w:rsidRPr="00813666">
        <w:t>(</w:t>
      </w:r>
      <w:proofErr w:type="spellStart"/>
      <w:r w:rsidRPr="00813666">
        <w:t>Lanu</w:t>
      </w:r>
      <w:proofErr w:type="spellEnd"/>
      <w:r w:rsidRPr="00813666">
        <w:t xml:space="preserve"> is an assistant professor at the Korea Advanced Institute of Science and Technology (KAIST). After finishing her sociology PhD at the University of Washington, she was a postdoctoral fellow and data science scholar at Stanford University</w:t>
      </w:r>
      <w:r>
        <w:t>, “</w:t>
      </w:r>
      <w:r w:rsidRPr="00813666">
        <w:t>What Makes Unions Strong? A Network Perspective on Union Bargaining Power</w:t>
      </w:r>
      <w:r>
        <w:t>,” University of Washington, 2014) //EG</w:t>
      </w:r>
    </w:p>
    <w:p w14:paraId="2CA49833" w14:textId="77777777" w:rsidR="00CF613E" w:rsidRDefault="00CF613E" w:rsidP="00CF613E">
      <w:r>
        <w:t xml:space="preserve">Collective bargaining is a crucial tool in a union’s arsenal, but sometimes negotiations break down. </w:t>
      </w:r>
      <w:r w:rsidRPr="00F07E93">
        <w:rPr>
          <w:rStyle w:val="Emphasis"/>
        </w:rPr>
        <w:t xml:space="preserve">This may lead unions to employ the second means at their disposal: a strike. </w:t>
      </w:r>
      <w:r>
        <w:t xml:space="preserve">During a strike, workers refuse to perform their expected duties. </w:t>
      </w:r>
      <w:r w:rsidRPr="00337F1E">
        <w:rPr>
          <w:rStyle w:val="StyleUnderline"/>
          <w:highlight w:val="green"/>
        </w:rPr>
        <w:t xml:space="preserve">Strikes can severely damage a company’s productivity </w:t>
      </w:r>
      <w:r w:rsidRPr="00F07E93">
        <w:rPr>
          <w:rStyle w:val="StyleUnderline"/>
        </w:rPr>
        <w:t>if unionized workers refuse to work for substantial periods of time, or if other workers join the strike in solidarity.</w:t>
      </w:r>
      <w:r>
        <w:t xml:space="preserve"> </w:t>
      </w:r>
      <w:r w:rsidRPr="00337F1E">
        <w:rPr>
          <w:rStyle w:val="Emphasis"/>
          <w:highlight w:val="green"/>
        </w:rPr>
        <w:t xml:space="preserve">By threatening a company </w:t>
      </w:r>
      <w:r w:rsidRPr="00F07E93">
        <w:rPr>
          <w:rStyle w:val="Emphasis"/>
        </w:rPr>
        <w:t xml:space="preserve">with decreasing productivity, </w:t>
      </w:r>
      <w:r w:rsidRPr="00337F1E">
        <w:rPr>
          <w:rStyle w:val="Emphasis"/>
          <w:highlight w:val="green"/>
        </w:rPr>
        <w:t xml:space="preserve">strikes can enhance a union’s power </w:t>
      </w:r>
      <w:r w:rsidRPr="00F07E93">
        <w:rPr>
          <w:rStyle w:val="Emphasis"/>
        </w:rPr>
        <w:t>at the bargaining table.</w:t>
      </w:r>
      <w:r>
        <w:t xml:space="preserve"> </w:t>
      </w:r>
      <w:r w:rsidRPr="00F07E93">
        <w:rPr>
          <w:rStyle w:val="StyleUnderline"/>
        </w:rPr>
        <w:t xml:space="preserve">In addition, </w:t>
      </w:r>
      <w:r w:rsidRPr="00337F1E">
        <w:rPr>
          <w:rStyle w:val="StyleUnderline"/>
          <w:highlight w:val="green"/>
        </w:rPr>
        <w:t xml:space="preserve">strikes help unions gain support from the </w:t>
      </w:r>
      <w:r w:rsidRPr="00F07E93">
        <w:rPr>
          <w:rStyle w:val="StyleUnderline"/>
        </w:rPr>
        <w:t xml:space="preserve">broader </w:t>
      </w:r>
      <w:r w:rsidRPr="00337F1E">
        <w:rPr>
          <w:rStyle w:val="StyleUnderline"/>
          <w:highlight w:val="green"/>
        </w:rPr>
        <w:t xml:space="preserve">public by publicizing </w:t>
      </w:r>
      <w:r w:rsidRPr="00F07E93">
        <w:rPr>
          <w:rStyle w:val="StyleUnderline"/>
        </w:rPr>
        <w:t xml:space="preserve">poor working </w:t>
      </w:r>
      <w:r w:rsidRPr="00337F1E">
        <w:rPr>
          <w:rStyle w:val="StyleUnderline"/>
          <w:highlight w:val="green"/>
        </w:rPr>
        <w:t xml:space="preserve">conditions </w:t>
      </w:r>
      <w:r w:rsidRPr="00F07E93">
        <w:rPr>
          <w:rStyle w:val="StyleUnderline"/>
        </w:rPr>
        <w:t>and stagnant wages.</w:t>
      </w:r>
      <w:r>
        <w:t xml:space="preserve"> Building political pressure outside the company may force employers to pay more attention to workers’ demands. While </w:t>
      </w:r>
      <w:r w:rsidRPr="00337F1E">
        <w:rPr>
          <w:rStyle w:val="StyleUnderline"/>
          <w:highlight w:val="green"/>
        </w:rPr>
        <w:t>strikes can enhance a union’s power</w:t>
      </w:r>
      <w:r w:rsidRPr="00F07E93">
        <w:rPr>
          <w:rStyle w:val="StyleUnderline"/>
        </w:rPr>
        <w:t>,</w:t>
      </w:r>
      <w:r>
        <w:t xml:space="preserve"> strikes are quite a rare occurrence. In 2012, there were only 19 work stoppages that involved 1,000 or more workers, and less than .005% of working time was idled by strikes (Source: Bureau of Labor Statistics). In past decades, strikes were somewhat more common, but still rare relative to the working population of the US: in the 1970s, the average number of strikes per year was 287.9 compared to 20.1 in 2000s (Source: Bureau of Labor Statistics). Though strikes are a powerful means by which workers can express their grievances and broaden support for their positions, their infrequency suggests that they are very difficult to conduct.</w:t>
      </w:r>
    </w:p>
    <w:p w14:paraId="272853CC" w14:textId="77777777" w:rsidR="00CF613E" w:rsidRDefault="00CF613E" w:rsidP="00CF613E">
      <w:pPr>
        <w:pStyle w:val="Heading4"/>
      </w:pPr>
      <w:r>
        <w:t>Unions strangle the economy with restrictions and losses</w:t>
      </w:r>
    </w:p>
    <w:p w14:paraId="51239186" w14:textId="77777777" w:rsidR="00CF613E" w:rsidRPr="0039320C" w:rsidRDefault="00CF613E" w:rsidP="00CF613E">
      <w:r w:rsidRPr="00F059B6">
        <w:rPr>
          <w:rStyle w:val="Style13ptBold"/>
        </w:rPr>
        <w:t>Epstein 20</w:t>
      </w:r>
      <w:r>
        <w:t xml:space="preserve"> (</w:t>
      </w:r>
      <w:r w:rsidRPr="00F059B6">
        <w:t>Richard A. Epstein, the Peter and Kirsten Bedford Senior Fellow at the Hoover Institution, is the Laurence A. Tisch Professor of Law, New York University Law School, and a senior lecturer at the University of Chicago</w:t>
      </w:r>
      <w:r>
        <w:t xml:space="preserve">, </w:t>
      </w:r>
      <w:r w:rsidRPr="00F059B6">
        <w:t xml:space="preserve">1-27-2020, "The Decline Of Unions Is Good News," Hoover Institution, </w:t>
      </w:r>
      <w:hyperlink r:id="rId13" w:history="1">
        <w:r w:rsidRPr="00526251">
          <w:rPr>
            <w:rStyle w:val="Hyperlink"/>
          </w:rPr>
          <w:t>https://www.hoover.org/research/decline-unions-good-news</w:t>
        </w:r>
      </w:hyperlink>
      <w:r>
        <w:t>) //EG</w:t>
      </w:r>
    </w:p>
    <w:p w14:paraId="5C92A868" w14:textId="77777777" w:rsidR="00CF613E" w:rsidRPr="00A30779" w:rsidRDefault="00CF613E" w:rsidP="00CF613E">
      <w:pPr>
        <w:rPr>
          <w:sz w:val="16"/>
        </w:rPr>
      </w:pPr>
      <w:proofErr w:type="gramStart"/>
      <w:r w:rsidRPr="00A40A67">
        <w:rPr>
          <w:rStyle w:val="Emphasis"/>
        </w:rPr>
        <w:t>All of</w:t>
      </w:r>
      <w:proofErr w:type="gramEnd"/>
      <w:r w:rsidRPr="00A40A67">
        <w:rPr>
          <w:rStyle w:val="Emphasis"/>
        </w:rPr>
        <w:t xml:space="preserve"> these pro-union critiques miss the basic point that the </w:t>
      </w:r>
      <w:r w:rsidRPr="00794C6F">
        <w:rPr>
          <w:rStyle w:val="Emphasis"/>
          <w:highlight w:val="green"/>
        </w:rPr>
        <w:t xml:space="preserve">decline of union power is good </w:t>
      </w:r>
      <w:r w:rsidRPr="00A40A67">
        <w:rPr>
          <w:rStyle w:val="Emphasis"/>
        </w:rPr>
        <w:t>news, not bad.</w:t>
      </w:r>
      <w:r w:rsidRPr="00A30779">
        <w:rPr>
          <w:sz w:val="16"/>
        </w:rPr>
        <w:t xml:space="preserve"> That conclusion is driven not by some insidious effort to stifle the welfare of </w:t>
      </w:r>
      <w:r w:rsidRPr="00A30779">
        <w:rPr>
          <w:sz w:val="16"/>
        </w:rPr>
        <w:lastRenderedPageBreak/>
        <w:t xml:space="preserve">workers, but by the simple and profound point that </w:t>
      </w:r>
      <w:r w:rsidRPr="00794C6F">
        <w:rPr>
          <w:rStyle w:val="StyleUnderline"/>
          <w:highlight w:val="green"/>
        </w:rPr>
        <w:t xml:space="preserve">the greatest protection for workers lies in a competitive economy </w:t>
      </w:r>
      <w:r w:rsidRPr="00A40A67">
        <w:rPr>
          <w:rStyle w:val="StyleUnderline"/>
        </w:rPr>
        <w:t xml:space="preserve">that </w:t>
      </w:r>
      <w:proofErr w:type="gramStart"/>
      <w:r w:rsidRPr="00A40A67">
        <w:rPr>
          <w:rStyle w:val="StyleUnderline"/>
        </w:rPr>
        <w:t>opens up</w:t>
      </w:r>
      <w:proofErr w:type="gramEnd"/>
      <w:r w:rsidRPr="00A40A67">
        <w:rPr>
          <w:rStyle w:val="StyleUnderline"/>
        </w:rPr>
        <w:t xml:space="preserve"> more doors than it closes. The only way to achieve that result is </w:t>
      </w:r>
      <w:r w:rsidRPr="00794C6F">
        <w:rPr>
          <w:rStyle w:val="StyleUnderline"/>
          <w:highlight w:val="green"/>
        </w:rPr>
        <w:t xml:space="preserve">by slashing </w:t>
      </w:r>
      <w:r w:rsidRPr="00A40A67">
        <w:rPr>
          <w:rStyle w:val="StyleUnderline"/>
        </w:rPr>
        <w:t xml:space="preserve">the various </w:t>
      </w:r>
      <w:r w:rsidRPr="00794C6F">
        <w:rPr>
          <w:rStyle w:val="StyleUnderline"/>
          <w:highlight w:val="green"/>
        </w:rPr>
        <w:t xml:space="preserve">restrictions </w:t>
      </w:r>
      <w:r w:rsidRPr="00A40A67">
        <w:rPr>
          <w:rStyle w:val="StyleUnderline"/>
        </w:rPr>
        <w:t>that prevent job formation</w:t>
      </w:r>
      <w:r w:rsidRPr="00A30779">
        <w:rPr>
          <w:sz w:val="16"/>
        </w:rPr>
        <w:t>, as Justin Haskins of the Heartland Institute notes in a recent article at The Hill. The central economic insight is that jobs get created only when there is the prospect of gains from trade. Those gains in turn are maximized by cutting the multitude of regulations and taxes that do nothing more than shrink overall wealth by directing social resources to less productive ends.</w:t>
      </w:r>
    </w:p>
    <w:p w14:paraId="015378C0" w14:textId="77777777" w:rsidR="00CF613E" w:rsidRPr="00A30779" w:rsidRDefault="00CF613E" w:rsidP="00CF613E">
      <w:pPr>
        <w:rPr>
          <w:sz w:val="16"/>
        </w:rPr>
      </w:pPr>
      <w:r w:rsidRPr="00A30779">
        <w:rPr>
          <w:sz w:val="16"/>
        </w:rPr>
        <w:t>President Trump is no master of transaction-cost economics, and he has erred in using tariffs as an impediment to foreign trade. But give the devil his due, for on the domestic front he has repealed more regulations than he has imposed and lowered overall tax rates, especially at the corporate level.</w:t>
      </w:r>
    </w:p>
    <w:p w14:paraId="7A4BFE7E" w14:textId="77777777" w:rsidR="00CF613E" w:rsidRPr="00A30779" w:rsidRDefault="00CF613E" w:rsidP="00CF613E">
      <w:pPr>
        <w:rPr>
          <w:sz w:val="16"/>
        </w:rPr>
      </w:pPr>
      <w:r w:rsidRPr="00A30779">
        <w:rPr>
          <w:sz w:val="16"/>
        </w:rPr>
        <w:t>During the 2016 election, President Obama chided Trump by saying: “He just says, ‘Well, I’m going to negotiate a better deal.’ Well, what, how exactly are you going to negotiate that? What magic wand do you have? And usually the answer is, he doesn’t have an answer.” This snarky remark reveals Obama’s own economic blindness. The gains in question don’t come from any “negotiations.” And they don’t require any “magic wand.” They come from unilateral government decisions that allow for private parties on both sides of a transaction to negotiate better deals for themselves.</w:t>
      </w:r>
    </w:p>
    <w:p w14:paraId="506F1013" w14:textId="77777777" w:rsidR="00CF613E" w:rsidRPr="00A30779" w:rsidRDefault="00CF613E" w:rsidP="00CF613E">
      <w:pPr>
        <w:rPr>
          <w:sz w:val="16"/>
        </w:rPr>
      </w:pPr>
      <w:r w:rsidRPr="00A30779">
        <w:rPr>
          <w:sz w:val="16"/>
        </w:rPr>
        <w:t xml:space="preserve">True to standard classical liberal principles, the market has responded to lower transaction costs with improvements that Obama, as President, could only have dreamed of creating. </w:t>
      </w:r>
      <w:r w:rsidRPr="00A40A67">
        <w:rPr>
          <w:rStyle w:val="StyleUnderline"/>
        </w:rPr>
        <w:t>Overall job growth was 5.53 million jobs between 2007 and 2017.</w:t>
      </w:r>
      <w:r w:rsidRPr="00A30779">
        <w:rPr>
          <w:sz w:val="16"/>
        </w:rPr>
        <w:t xml:space="preserve"> But new job creation has exceeded 7 million in the first three years of the Trump administration. In addition, the sharp decline in manufacturing jobs that started in the late Clinton </w:t>
      </w:r>
      <w:proofErr w:type="gramStart"/>
      <w:r w:rsidRPr="00A30779">
        <w:rPr>
          <w:sz w:val="16"/>
        </w:rPr>
        <w:t>years</w:t>
      </w:r>
      <w:proofErr w:type="gramEnd"/>
      <w:r w:rsidRPr="00A30779">
        <w:rPr>
          <w:sz w:val="16"/>
        </w:rPr>
        <w:t xml:space="preserve"> and which continued throughout the Obama years has also been reversed. Over 480,000 manufacturing jobs have been added to the economy since Trump took office, compared to the 300,000 manufacturing jobs lost in the eight years under Obama.</w:t>
      </w:r>
    </w:p>
    <w:p w14:paraId="4FC88849" w14:textId="77777777" w:rsidR="00CF613E" w:rsidRPr="00A40A67" w:rsidRDefault="00CF613E" w:rsidP="00CF613E">
      <w:pPr>
        <w:rPr>
          <w:rStyle w:val="StyleUnderline"/>
        </w:rPr>
      </w:pPr>
      <w:r w:rsidRPr="00A30779">
        <w:rPr>
          <w:sz w:val="16"/>
        </w:rPr>
        <w:t xml:space="preserve">Happily, </w:t>
      </w:r>
      <w:r w:rsidRPr="00A40A67">
        <w:rPr>
          <w:rStyle w:val="StyleUnderline"/>
        </w:rPr>
        <w:t>the distribution of these jobs has been widespread, causing drops in Hispanic and African unemployment levels to 3.9 percent and 5.5. percent respectively, both new lows.</w:t>
      </w:r>
      <w:r w:rsidRPr="00A30779">
        <w:rPr>
          <w:sz w:val="16"/>
        </w:rPr>
        <w:t xml:space="preserve"> Basic neoclassical theory predicts that regulatory burdens hit lowest paid workers the hardest. Hence, </w:t>
      </w:r>
      <w:r w:rsidRPr="00A40A67">
        <w:rPr>
          <w:rStyle w:val="StyleUnderline"/>
        </w:rPr>
        <w:t>the removal of those burdens gives added pop to their opportunities and to the economy at large.</w:t>
      </w:r>
    </w:p>
    <w:p w14:paraId="5B213B20" w14:textId="77777777" w:rsidR="00CF613E" w:rsidRPr="00A30779" w:rsidRDefault="00CF613E" w:rsidP="00CF613E">
      <w:pPr>
        <w:rPr>
          <w:sz w:val="16"/>
        </w:rPr>
      </w:pPr>
      <w:r w:rsidRPr="00A30779">
        <w:rPr>
          <w:sz w:val="16"/>
        </w:rPr>
        <w:t xml:space="preserve">Trump’s domestic labor performance is even better than these numbers suggest. Too many state-level initiatives hurt employment, like raising the minimum wage or imposing foolish legislation such as California’s Assembly Bill 5, which takes aim at the gig economy. The surest way to improve the situation is to repeal these regulations </w:t>
      </w:r>
      <w:proofErr w:type="spellStart"/>
      <w:r w:rsidRPr="00A30779">
        <w:rPr>
          <w:sz w:val="16"/>
        </w:rPr>
        <w:t>en</w:t>
      </w:r>
      <w:proofErr w:type="spellEnd"/>
      <w:r w:rsidRPr="00A30779">
        <w:rPr>
          <w:sz w:val="16"/>
        </w:rPr>
        <w:t xml:space="preserve"> masse. But progressive prescriptions to strengthen unions cut in exactly the wrong direction.</w:t>
      </w:r>
    </w:p>
    <w:p w14:paraId="24E615F7" w14:textId="77777777" w:rsidR="00CF613E" w:rsidRPr="005239C9" w:rsidRDefault="00CF613E" w:rsidP="00CF613E">
      <w:pPr>
        <w:rPr>
          <w:rStyle w:val="Emphasis"/>
        </w:rPr>
      </w:pPr>
      <w:r w:rsidRPr="00794C6F">
        <w:rPr>
          <w:rStyle w:val="Emphasis"/>
          <w:highlight w:val="green"/>
        </w:rPr>
        <w:t>Unions are monopoly institutions that raise wages through collective bargaining</w:t>
      </w:r>
      <w:r w:rsidRPr="005239C9">
        <w:rPr>
          <w:rStyle w:val="Emphasis"/>
        </w:rPr>
        <w:t xml:space="preserve">, </w:t>
      </w:r>
      <w:r w:rsidRPr="00794C6F">
        <w:rPr>
          <w:rStyle w:val="Emphasis"/>
          <w:highlight w:val="green"/>
        </w:rPr>
        <w:t>not productivity improvements</w:t>
      </w:r>
      <w:r w:rsidRPr="005239C9">
        <w:rPr>
          <w:rStyle w:val="Emphasis"/>
        </w:rPr>
        <w:t>.</w:t>
      </w:r>
      <w:r w:rsidRPr="00A30779">
        <w:rPr>
          <w:sz w:val="16"/>
        </w:rPr>
        <w:t xml:space="preserve"> </w:t>
      </w:r>
      <w:r w:rsidRPr="005239C9">
        <w:rPr>
          <w:rStyle w:val="StyleUnderline"/>
        </w:rPr>
        <w:t xml:space="preserve">The </w:t>
      </w:r>
      <w:r w:rsidRPr="00794C6F">
        <w:rPr>
          <w:rStyle w:val="StyleUnderline"/>
          <w:highlight w:val="green"/>
        </w:rPr>
        <w:t xml:space="preserve">ensuing higher </w:t>
      </w:r>
      <w:r w:rsidRPr="005239C9">
        <w:rPr>
          <w:rStyle w:val="StyleUnderline"/>
        </w:rPr>
        <w:t xml:space="preserve">labor </w:t>
      </w:r>
      <w:r w:rsidRPr="00794C6F">
        <w:rPr>
          <w:rStyle w:val="StyleUnderline"/>
          <w:highlight w:val="green"/>
        </w:rPr>
        <w:t>costs</w:t>
      </w:r>
      <w:r w:rsidRPr="005239C9">
        <w:rPr>
          <w:rStyle w:val="StyleUnderline"/>
        </w:rPr>
        <w:t xml:space="preserve">, higher costs of negotiating collective bargaining agreements, and higher labor market uncertainty all </w:t>
      </w:r>
      <w:r w:rsidRPr="00794C6F">
        <w:rPr>
          <w:rStyle w:val="StyleUnderline"/>
          <w:highlight w:val="green"/>
        </w:rPr>
        <w:t xml:space="preserve">undercut </w:t>
      </w:r>
      <w:r w:rsidRPr="005239C9">
        <w:rPr>
          <w:rStyle w:val="StyleUnderline"/>
        </w:rPr>
        <w:t xml:space="preserve">the </w:t>
      </w:r>
      <w:r w:rsidRPr="00794C6F">
        <w:rPr>
          <w:rStyle w:val="StyleUnderline"/>
          <w:highlight w:val="green"/>
        </w:rPr>
        <w:t xml:space="preserve">gains to union workers </w:t>
      </w:r>
      <w:r w:rsidRPr="005239C9">
        <w:rPr>
          <w:rStyle w:val="StyleUnderline"/>
        </w:rPr>
        <w:t xml:space="preserve">just </w:t>
      </w:r>
      <w:r w:rsidRPr="00794C6F">
        <w:rPr>
          <w:rStyle w:val="StyleUnderline"/>
          <w:highlight w:val="green"/>
        </w:rPr>
        <w:t>as they magnify losses to nonunion employers</w:t>
      </w:r>
      <w:r w:rsidRPr="005239C9">
        <w:rPr>
          <w:rStyle w:val="StyleUnderline"/>
        </w:rPr>
        <w:t xml:space="preserve">, as well as to the shareholders, suppliers, </w:t>
      </w:r>
      <w:r w:rsidRPr="00794C6F">
        <w:rPr>
          <w:rStyle w:val="StyleUnderline"/>
          <w:highlight w:val="green"/>
        </w:rPr>
        <w:t xml:space="preserve">and customers </w:t>
      </w:r>
      <w:r w:rsidRPr="005239C9">
        <w:rPr>
          <w:rStyle w:val="StyleUnderline"/>
        </w:rPr>
        <w:t xml:space="preserve">of these unionized firms. </w:t>
      </w:r>
      <w:r w:rsidRPr="00794C6F">
        <w:rPr>
          <w:rStyle w:val="Emphasis"/>
          <w:highlight w:val="green"/>
        </w:rPr>
        <w:t xml:space="preserve">They also increase the risk of market disruption </w:t>
      </w:r>
      <w:r w:rsidRPr="005239C9">
        <w:rPr>
          <w:rStyle w:val="Emphasis"/>
        </w:rPr>
        <w:t xml:space="preserve">from strikes, lockouts, or firm bankruptcies whenever unions or employers overplay their hands in negotiation. These </w:t>
      </w:r>
      <w:r w:rsidRPr="00794C6F">
        <w:rPr>
          <w:rStyle w:val="Emphasis"/>
          <w:highlight w:val="green"/>
        </w:rPr>
        <w:t xml:space="preserve">net losses </w:t>
      </w:r>
      <w:r w:rsidRPr="005239C9">
        <w:rPr>
          <w:rStyle w:val="Emphasis"/>
        </w:rPr>
        <w:t xml:space="preserve">in capital values </w:t>
      </w:r>
      <w:r w:rsidRPr="00794C6F">
        <w:rPr>
          <w:rStyle w:val="Emphasis"/>
          <w:highlight w:val="green"/>
        </w:rPr>
        <w:t xml:space="preserve">reduce </w:t>
      </w:r>
      <w:r w:rsidRPr="005239C9">
        <w:rPr>
          <w:rStyle w:val="Emphasis"/>
        </w:rPr>
        <w:t xml:space="preserve">the </w:t>
      </w:r>
      <w:r w:rsidRPr="00794C6F">
        <w:rPr>
          <w:rStyle w:val="Emphasis"/>
          <w:highlight w:val="green"/>
        </w:rPr>
        <w:t>pension</w:t>
      </w:r>
      <w:r w:rsidRPr="005239C9">
        <w:rPr>
          <w:rStyle w:val="Emphasis"/>
        </w:rPr>
        <w:t xml:space="preserve"> fund values of unionized and nonunionized workers alike.</w:t>
      </w:r>
    </w:p>
    <w:p w14:paraId="29E56851" w14:textId="77777777" w:rsidR="00CF613E" w:rsidRPr="00A30779" w:rsidRDefault="00CF613E" w:rsidP="00CF613E">
      <w:pPr>
        <w:rPr>
          <w:sz w:val="16"/>
        </w:rPr>
      </w:pPr>
      <w:r w:rsidRPr="005239C9">
        <w:rPr>
          <w:rStyle w:val="StyleUnderline"/>
        </w:rPr>
        <w:lastRenderedPageBreak/>
        <w:t xml:space="preserve">Employers are right to oppose unionization by any means within the </w:t>
      </w:r>
      <w:proofErr w:type="gramStart"/>
      <w:r w:rsidRPr="005239C9">
        <w:rPr>
          <w:rStyle w:val="StyleUnderline"/>
        </w:rPr>
        <w:t>law, because</w:t>
      </w:r>
      <w:proofErr w:type="gramEnd"/>
      <w:r w:rsidRPr="005239C9">
        <w:rPr>
          <w:rStyle w:val="StyleUnderline"/>
        </w:rPr>
        <w:t xml:space="preserve"> any </w:t>
      </w:r>
      <w:r w:rsidRPr="00794C6F">
        <w:rPr>
          <w:rStyle w:val="StyleUnderline"/>
          <w:highlight w:val="green"/>
        </w:rPr>
        <w:t>gains for union workers come at the expense of everyone else</w:t>
      </w:r>
      <w:r w:rsidRPr="005239C9">
        <w:rPr>
          <w:rStyle w:val="StyleUnderline"/>
        </w:rPr>
        <w:t>.</w:t>
      </w:r>
      <w:r w:rsidRPr="00A30779">
        <w:rPr>
          <w:sz w:val="16"/>
        </w:rPr>
        <w:t xml:space="preserve"> 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Section 8(a)(2) the National Labor Relations Act (NLRA), which mandates strict separation between workers and firms. This lowers overall productivity and often prevents entry-level employees from rising through the ranks.</w:t>
      </w:r>
    </w:p>
    <w:p w14:paraId="60DFBF1E" w14:textId="77777777" w:rsidR="00CF613E" w:rsidRPr="005239C9" w:rsidRDefault="00CF613E" w:rsidP="00CF613E">
      <w:pPr>
        <w:rPr>
          <w:rStyle w:val="StyleUnderline"/>
        </w:rPr>
      </w:pPr>
      <w:proofErr w:type="gramStart"/>
      <w:r w:rsidRPr="00A30779">
        <w:rPr>
          <w:sz w:val="16"/>
        </w:rPr>
        <w:t>So</w:t>
      </w:r>
      <w:proofErr w:type="gramEnd"/>
      <w:r w:rsidRPr="00A30779">
        <w:rPr>
          <w:sz w:val="16"/>
        </w:rPr>
        <w:t xml:space="preserve"> what then could justify this inefficient provision? One common argument is that unions help reduce the level of income inequality by offering union members a high living wage, as seen in the golden age of the 1950s. But that argument misfires on several fronts. </w:t>
      </w:r>
      <w:r w:rsidRPr="00794C6F">
        <w:rPr>
          <w:rStyle w:val="StyleUnderline"/>
          <w:highlight w:val="green"/>
        </w:rPr>
        <w:t xml:space="preserve">Those high union wages could not survive in the face of foreign competition or </w:t>
      </w:r>
      <w:r w:rsidRPr="005239C9">
        <w:rPr>
          <w:rStyle w:val="StyleUnderline"/>
        </w:rPr>
        <w:t xml:space="preserve">new </w:t>
      </w:r>
      <w:r w:rsidRPr="00794C6F">
        <w:rPr>
          <w:rStyle w:val="StyleUnderline"/>
          <w:highlight w:val="green"/>
        </w:rPr>
        <w:t>nonunionized firms</w:t>
      </w:r>
      <w:r w:rsidRPr="005239C9">
        <w:rPr>
          <w:rStyle w:val="StyleUnderline"/>
        </w:rPr>
        <w:t>. The only way a union can provide gains for its members is to extract some fraction of the profits that firms enjoy when they hold monopoly positions.</w:t>
      </w:r>
    </w:p>
    <w:p w14:paraId="02B3DDFC" w14:textId="77777777" w:rsidR="00CF613E" w:rsidRPr="00A30779" w:rsidRDefault="00CF613E" w:rsidP="00CF613E">
      <w:pPr>
        <w:rPr>
          <w:sz w:val="16"/>
        </w:rPr>
      </w:pPr>
      <w:r w:rsidRPr="00A30779">
        <w:rPr>
          <w:sz w:val="16"/>
        </w:rPr>
        <w:t xml:space="preserve">When tariff barriers are lowered and domestic markets are deregulated, as with the airlines and telecommunications industries, the size of union gains go down. </w:t>
      </w:r>
      <w:proofErr w:type="gramStart"/>
      <w:r w:rsidRPr="00A30779">
        <w:rPr>
          <w:sz w:val="16"/>
        </w:rPr>
        <w:t>Thus</w:t>
      </w:r>
      <w:proofErr w:type="gramEnd"/>
      <w:r w:rsidRPr="00A30779">
        <w:rPr>
          <w:sz w:val="16"/>
        </w:rPr>
        <w:t xml:space="preserve"> the sharp decline in union membership from 35 percent in both 1945 and 1954 to about 15 percent in 1985 led to no substantial increase in the fraction of wealth earned by the top 10 percent of the economy during that period. However, the income </w:t>
      </w:r>
      <w:proofErr w:type="gramStart"/>
      <w:r w:rsidRPr="00A30779">
        <w:rPr>
          <w:sz w:val="16"/>
        </w:rPr>
        <w:t>share</w:t>
      </w:r>
      <w:proofErr w:type="gramEnd"/>
      <w:r w:rsidRPr="00A30779">
        <w:rPr>
          <w:sz w:val="16"/>
        </w:rPr>
        <w:t xml:space="preserve"> of the top ten percent rose to about 40 percent over the next 15 years as union membership fell to below 10 percent by 2000.</w:t>
      </w:r>
    </w:p>
    <w:p w14:paraId="4957B83B" w14:textId="77777777" w:rsidR="00CF613E" w:rsidRDefault="00CF613E" w:rsidP="00CF613E">
      <w:pPr>
        <w:rPr>
          <w:rStyle w:val="Emphasis"/>
        </w:rPr>
      </w:pPr>
      <w:r w:rsidRPr="00A30779">
        <w:rPr>
          <w:sz w:val="16"/>
        </w:rPr>
        <w:t>But don’t be fooled—</w:t>
      </w:r>
      <w:r w:rsidRPr="005239C9">
        <w:rPr>
          <w:rStyle w:val="StyleUnderline"/>
        </w:rPr>
        <w:t xml:space="preserve">that </w:t>
      </w:r>
      <w:r w:rsidRPr="00A30779">
        <w:rPr>
          <w:rStyle w:val="StyleUnderline"/>
          <w:highlight w:val="green"/>
        </w:rPr>
        <w:t xml:space="preserve">5 percent change in union membership cannot drive widespread inequality </w:t>
      </w:r>
      <w:r w:rsidRPr="005239C9">
        <w:rPr>
          <w:rStyle w:val="StyleUnderline"/>
        </w:rPr>
        <w:t xml:space="preserve">for the entire population, </w:t>
      </w:r>
      <w:r w:rsidRPr="00A30779">
        <w:rPr>
          <w:rStyle w:val="StyleUnderline"/>
          <w:highlight w:val="green"/>
        </w:rPr>
        <w:t xml:space="preserve">which is also affected by a rise in the knowledge economy as well as a general aging </w:t>
      </w:r>
      <w:r w:rsidRPr="005239C9">
        <w:rPr>
          <w:rStyle w:val="StyleUnderline"/>
        </w:rPr>
        <w:t>of the population.</w:t>
      </w:r>
      <w:r w:rsidRPr="00A30779">
        <w:rPr>
          <w:sz w:val="16"/>
        </w:rPr>
        <w:t xml:space="preserve"> </w:t>
      </w:r>
      <w:r w:rsidRPr="005239C9">
        <w:rPr>
          <w:rStyle w:val="Emphasis"/>
        </w:rPr>
        <w:t xml:space="preserve">The far </w:t>
      </w:r>
      <w:r w:rsidRPr="00A30779">
        <w:rPr>
          <w:rStyle w:val="Emphasis"/>
          <w:highlight w:val="green"/>
        </w:rPr>
        <w:t xml:space="preserve">more powerful distributive effects are </w:t>
      </w:r>
      <w:r w:rsidRPr="005239C9">
        <w:rPr>
          <w:rStyle w:val="Emphasis"/>
        </w:rPr>
        <w:t xml:space="preserve">likely to be those </w:t>
      </w:r>
      <w:r w:rsidRPr="00A30779">
        <w:rPr>
          <w:rStyle w:val="Emphasis"/>
          <w:highlight w:val="green"/>
        </w:rPr>
        <w:t xml:space="preserve">from nonunion workers whose job prospects </w:t>
      </w:r>
      <w:r w:rsidRPr="005239C9">
        <w:rPr>
          <w:rStyle w:val="Emphasis"/>
        </w:rPr>
        <w:t xml:space="preserve">within a given firm </w:t>
      </w:r>
      <w:r w:rsidRPr="00A30779">
        <w:rPr>
          <w:rStyle w:val="Emphasis"/>
          <w:highlight w:val="green"/>
        </w:rPr>
        <w:t>have been compromised by higher wages to union workers</w:t>
      </w:r>
      <w:r w:rsidRPr="005239C9">
        <w:rPr>
          <w:rStyle w:val="Emphasis"/>
        </w:rPr>
        <w:t>.</w:t>
      </w:r>
    </w:p>
    <w:p w14:paraId="4543854E" w14:textId="77777777" w:rsidR="00CF613E" w:rsidRPr="00DF7201" w:rsidRDefault="00CF613E" w:rsidP="00CF613E">
      <w:pPr>
        <w:pStyle w:val="Heading4"/>
      </w:pPr>
      <w:r>
        <w:t>Econ decline results in n</w:t>
      </w:r>
      <w:r w:rsidRPr="00DF7201">
        <w:t>uclear war</w:t>
      </w:r>
      <w:r>
        <w:t>.</w:t>
      </w:r>
    </w:p>
    <w:p w14:paraId="4A5DD1F5" w14:textId="77777777" w:rsidR="00CF613E" w:rsidRPr="003E195F" w:rsidRDefault="00CF613E" w:rsidP="00CF613E">
      <w:pPr>
        <w:rPr>
          <w:sz w:val="16"/>
        </w:rPr>
      </w:pPr>
      <w:proofErr w:type="spellStart"/>
      <w:r w:rsidRPr="003E195F">
        <w:rPr>
          <w:rStyle w:val="Style13ptBold"/>
        </w:rPr>
        <w:t>Tønnesson</w:t>
      </w:r>
      <w:proofErr w:type="spellEnd"/>
      <w:r w:rsidRPr="003E195F">
        <w:rPr>
          <w:rStyle w:val="Style13ptBold"/>
        </w:rPr>
        <w:t xml:space="preserve"> 15</w:t>
      </w:r>
      <w:r w:rsidRPr="003E195F">
        <w:rPr>
          <w:sz w:val="16"/>
        </w:rPr>
        <w:t xml:space="preserve"> [</w:t>
      </w:r>
      <w:proofErr w:type="spellStart"/>
      <w:r w:rsidRPr="003E195F">
        <w:rPr>
          <w:sz w:val="16"/>
        </w:rPr>
        <w:t>Tønnesson</w:t>
      </w:r>
      <w:proofErr w:type="spellEnd"/>
      <w:r w:rsidRPr="003E195F">
        <w:rPr>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0C4C8EEE" w14:textId="77777777" w:rsidR="00CF613E" w:rsidRPr="0018471C" w:rsidRDefault="00CF613E" w:rsidP="00CF613E">
      <w:pPr>
        <w:rPr>
          <w:b/>
          <w:u w:val="single"/>
        </w:rPr>
      </w:pPr>
      <w:r w:rsidRPr="003E195F">
        <w:rPr>
          <w:sz w:val="14"/>
        </w:rPr>
        <w:t xml:space="preserve">Several recent works on China and Sino–US relations have made substantial contributions to the current understanding of how and under what circumstances </w:t>
      </w:r>
      <w:r w:rsidRPr="00676821">
        <w:rPr>
          <w:rStyle w:val="StyleUnderline"/>
        </w:rPr>
        <w:t>a combination of nuclear deterrence and economic interdependence may reduce the risk of war between major powers.</w:t>
      </w:r>
      <w:r w:rsidRPr="003E195F">
        <w:rPr>
          <w:sz w:val="14"/>
        </w:rPr>
        <w:t xml:space="preserve"> At least four conclusions can be drawn from the review above: </w:t>
      </w:r>
      <w:r w:rsidRPr="00676821">
        <w:rPr>
          <w:rStyle w:val="StyleUnderline"/>
        </w:rPr>
        <w:t xml:space="preserve">first, those who say that interdependence may both inhibit and drive conflict are right. Interdependence raises the cost of conflict for all </w:t>
      </w:r>
      <w:proofErr w:type="gramStart"/>
      <w:r w:rsidRPr="00676821">
        <w:rPr>
          <w:rStyle w:val="StyleUnderline"/>
        </w:rPr>
        <w:t>sides</w:t>
      </w:r>
      <w:proofErr w:type="gramEnd"/>
      <w:r w:rsidRPr="00676821">
        <w:rPr>
          <w:rStyle w:val="StyleUnderline"/>
        </w:rPr>
        <w:t xml:space="preserve"> but asymmetrical or unbalanced dependencies and negative trade expectations may generate tensions leading to trade wars among inter-dependent states that in turn increase the risk of military conflict</w:t>
      </w:r>
      <w:r w:rsidRPr="003E195F">
        <w:rPr>
          <w:sz w:val="14"/>
        </w:rPr>
        <w:t xml:space="preserve"> (Copeland, 2015: 1, 14, 437; Roach, 2014). </w:t>
      </w:r>
      <w:r w:rsidRPr="00676821">
        <w:rPr>
          <w:rStyle w:val="StyleUnderline"/>
        </w:rPr>
        <w:t>The risk may increase if one of the interdependent countries is governed by an inward-looking socio-economic coalition</w:t>
      </w:r>
      <w:r w:rsidRPr="003E195F">
        <w:rPr>
          <w:sz w:val="14"/>
        </w:rPr>
        <w:t xml:space="preserve"> (Solingen, 2015); </w:t>
      </w:r>
      <w:r w:rsidRPr="00676821">
        <w:rPr>
          <w:rStyle w:val="StyleUnderline"/>
        </w:rPr>
        <w:t xml:space="preserve">second, the risk of war between China and the US should not just be </w:t>
      </w:r>
      <w:proofErr w:type="spellStart"/>
      <w:r w:rsidRPr="00676821">
        <w:rPr>
          <w:rStyle w:val="StyleUnderline"/>
        </w:rPr>
        <w:t>analysed</w:t>
      </w:r>
      <w:proofErr w:type="spellEnd"/>
      <w:r w:rsidRPr="00676821">
        <w:rPr>
          <w:rStyle w:val="StyleUnderline"/>
        </w:rPr>
        <w:t xml:space="preserve"> bilaterally but include their allies and partners. Third party countries could drag China or the US into </w:t>
      </w:r>
      <w:r w:rsidRPr="00676821">
        <w:rPr>
          <w:rStyle w:val="StyleUnderline"/>
        </w:rPr>
        <w:lastRenderedPageBreak/>
        <w:t>confrontation; third, in this context it is of some comfort that the three main economic powers in Northeast Asia</w:t>
      </w:r>
      <w:r w:rsidRPr="003E195F">
        <w:rPr>
          <w:sz w:val="14"/>
        </w:rPr>
        <w:t xml:space="preserve"> (China, Japan and South Korea) </w:t>
      </w:r>
      <w:r w:rsidRPr="00676821">
        <w:rPr>
          <w:rStyle w:val="StyleUnderline"/>
        </w:rPr>
        <w:t>are all deeply integrated economically through production networks within a global system of trade and finance</w:t>
      </w:r>
      <w:r w:rsidRPr="003E195F">
        <w:rPr>
          <w:sz w:val="14"/>
        </w:rPr>
        <w:t xml:space="preserve"> (Ravenhill, 2014; Yoshimatsu, 2014: 576); and </w:t>
      </w:r>
      <w:r w:rsidRPr="00676821">
        <w:rPr>
          <w:rStyle w:val="StyleUnderline"/>
        </w:rPr>
        <w:t>fourth, decisions for war and peace are taken by very few people, who act on the basis of their future expectations.</w:t>
      </w:r>
      <w:r w:rsidRPr="003E195F">
        <w:rPr>
          <w:sz w:val="14"/>
        </w:rPr>
        <w:t xml:space="preserve"> International relations theory must be supplemented by foreign policy analysis </w:t>
      </w:r>
      <w:proofErr w:type="gramStart"/>
      <w:r w:rsidRPr="003E195F">
        <w:rPr>
          <w:sz w:val="14"/>
        </w:rPr>
        <w:t>in order to</w:t>
      </w:r>
      <w:proofErr w:type="gramEnd"/>
      <w:r w:rsidRPr="003E195F">
        <w:rPr>
          <w:sz w:val="14"/>
        </w:rPr>
        <w:t xml:space="preserve"> assess the value attributed by national decision-makers to economic development and their assessments of risks and opportunities. </w:t>
      </w:r>
      <w:r w:rsidRPr="00676821">
        <w:rPr>
          <w:rStyle w:val="StyleUnderline"/>
          <w:highlight w:val="green"/>
        </w:rPr>
        <w:t>If leaders</w:t>
      </w:r>
      <w:r w:rsidRPr="00676821">
        <w:rPr>
          <w:rStyle w:val="StyleUnderline"/>
        </w:rPr>
        <w:t xml:space="preserve"> on either side of the Atlantic begin to seriously fear or </w:t>
      </w:r>
      <w:r w:rsidRPr="003E195F">
        <w:rPr>
          <w:rStyle w:val="StyleUnderline"/>
          <w:highlight w:val="green"/>
        </w:rPr>
        <w:t xml:space="preserve">anticipate their own nation’s </w:t>
      </w:r>
      <w:r w:rsidRPr="00676821">
        <w:rPr>
          <w:rStyle w:val="StyleUnderline"/>
          <w:highlight w:val="green"/>
        </w:rPr>
        <w:t>decline</w:t>
      </w:r>
      <w:r w:rsidRPr="00676821">
        <w:rPr>
          <w:rStyle w:val="StyleUnderline"/>
        </w:rPr>
        <w:t xml:space="preserve"> then </w:t>
      </w:r>
      <w:r w:rsidRPr="00676821">
        <w:rPr>
          <w:rStyle w:val="StyleUnderline"/>
          <w:highlight w:val="green"/>
        </w:rPr>
        <w:t>they</w:t>
      </w:r>
      <w:r w:rsidRPr="003E195F">
        <w:rPr>
          <w:rStyle w:val="StyleUnderline"/>
        </w:rPr>
        <w:t xml:space="preserve"> </w:t>
      </w:r>
      <w:r w:rsidRPr="00676821">
        <w:rPr>
          <w:rStyle w:val="StyleUnderline"/>
        </w:rPr>
        <w:t xml:space="preserve">may </w:t>
      </w:r>
      <w:r w:rsidRPr="00676821">
        <w:rPr>
          <w:rStyle w:val="StyleUnderline"/>
          <w:highlight w:val="green"/>
        </w:rPr>
        <w:t>blame</w:t>
      </w:r>
      <w:r w:rsidRPr="00676821">
        <w:rPr>
          <w:rStyle w:val="StyleUnderline"/>
        </w:rPr>
        <w:t xml:space="preserve"> this on </w:t>
      </w:r>
      <w:r w:rsidRPr="00676821">
        <w:rPr>
          <w:rStyle w:val="StyleUnderline"/>
          <w:highlight w:val="green"/>
        </w:rPr>
        <w:t>external dependence</w:t>
      </w:r>
      <w:r w:rsidRPr="003E195F">
        <w:rPr>
          <w:rStyle w:val="StyleUnderline"/>
        </w:rPr>
        <w:t xml:space="preserve">, </w:t>
      </w:r>
      <w:r w:rsidRPr="00676821">
        <w:rPr>
          <w:rStyle w:val="StyleUnderline"/>
        </w:rPr>
        <w:t xml:space="preserve">appeal to anti-foreign sentiments, </w:t>
      </w:r>
      <w:r w:rsidRPr="00676821">
        <w:rPr>
          <w:rStyle w:val="StyleUnderline"/>
          <w:highlight w:val="green"/>
        </w:rPr>
        <w:t>contemplate</w:t>
      </w:r>
      <w:r w:rsidRPr="00676821">
        <w:rPr>
          <w:rStyle w:val="StyleUnderline"/>
        </w:rPr>
        <w:t xml:space="preserve"> the use of </w:t>
      </w:r>
      <w:r w:rsidRPr="00676821">
        <w:rPr>
          <w:rStyle w:val="StyleUnderline"/>
          <w:highlight w:val="green"/>
        </w:rPr>
        <w:t>force to gain</w:t>
      </w:r>
      <w:r w:rsidRPr="00676821">
        <w:rPr>
          <w:rStyle w:val="StyleUnderline"/>
        </w:rPr>
        <w:t xml:space="preserve"> respect or </w:t>
      </w:r>
      <w:r w:rsidRPr="00676821">
        <w:rPr>
          <w:rStyle w:val="StyleUnderline"/>
          <w:highlight w:val="green"/>
        </w:rPr>
        <w:t>credibility</w:t>
      </w:r>
      <w:r w:rsidRPr="00676821">
        <w:rPr>
          <w:rStyle w:val="StyleUnderline"/>
        </w:rPr>
        <w:t xml:space="preserve">, adopt </w:t>
      </w:r>
      <w:r w:rsidRPr="003E195F">
        <w:rPr>
          <w:rStyle w:val="StyleUnderline"/>
          <w:highlight w:val="green"/>
        </w:rPr>
        <w:t xml:space="preserve">protectionist policies, </w:t>
      </w:r>
      <w:r w:rsidRPr="00676821">
        <w:rPr>
          <w:rStyle w:val="StyleUnderline"/>
          <w:highlight w:val="green"/>
        </w:rPr>
        <w:t>and</w:t>
      </w:r>
      <w:r w:rsidRPr="00676821">
        <w:rPr>
          <w:rStyle w:val="StyleUnderline"/>
        </w:rPr>
        <w:t xml:space="preserve"> ultimately </w:t>
      </w:r>
      <w:r w:rsidRPr="003E195F">
        <w:rPr>
          <w:rStyle w:val="Emphasis"/>
          <w:highlight w:val="green"/>
        </w:rPr>
        <w:t>refuse to be deterred by</w:t>
      </w:r>
      <w:r w:rsidRPr="00676821">
        <w:rPr>
          <w:rStyle w:val="StyleUnderline"/>
        </w:rPr>
        <w:t xml:space="preserve"> either </w:t>
      </w:r>
      <w:r w:rsidRPr="003E195F">
        <w:rPr>
          <w:rStyle w:val="Emphasis"/>
          <w:highlight w:val="green"/>
        </w:rPr>
        <w:t>nuclear arms</w:t>
      </w:r>
      <w:r w:rsidRPr="00676821">
        <w:rPr>
          <w:rStyle w:val="StyleUnderline"/>
        </w:rPr>
        <w:t xml:space="preserve"> or prospects of socioeconomic calamities. Such </w:t>
      </w:r>
      <w:r w:rsidRPr="003E195F">
        <w:rPr>
          <w:rStyle w:val="StyleUnderline"/>
          <w:highlight w:val="green"/>
        </w:rPr>
        <w:t>a dangerous shift could happen abruptly</w:t>
      </w:r>
      <w:r w:rsidRPr="00676821">
        <w:rPr>
          <w:rStyle w:val="StyleUnderline"/>
        </w:rPr>
        <w:t xml:space="preserve">, </w:t>
      </w:r>
      <w:proofErr w:type="gramStart"/>
      <w:r w:rsidRPr="00676821">
        <w:rPr>
          <w:rStyle w:val="StyleUnderline"/>
        </w:rPr>
        <w:t>i.e.</w:t>
      </w:r>
      <w:proofErr w:type="gramEnd"/>
      <w:r w:rsidRPr="00676821">
        <w:rPr>
          <w:rStyle w:val="StyleUnderline"/>
        </w:rPr>
        <w:t xml:space="preserve"> under the instigation of actions by a third party – or against a third party.</w:t>
      </w:r>
      <w:r w:rsidRPr="003E195F">
        <w:rPr>
          <w:sz w:val="14"/>
        </w:rPr>
        <w:t xml:space="preserve"> Yet </w:t>
      </w:r>
      <w:proofErr w:type="gramStart"/>
      <w:r w:rsidRPr="003E195F">
        <w:rPr>
          <w:sz w:val="14"/>
        </w:rPr>
        <w:t>as long as</w:t>
      </w:r>
      <w:proofErr w:type="gramEnd"/>
      <w:r w:rsidRPr="003E195F">
        <w:rPr>
          <w:sz w:val="14"/>
        </w:rPr>
        <w:t xml:space="preserve"> there is both nuclear deterrence and interdependence, the tensions in East Asia are unlikely to escalate to war. As Chan (2013) says, all states in the </w:t>
      </w:r>
      <w:proofErr w:type="gramStart"/>
      <w:r w:rsidRPr="003E195F">
        <w:rPr>
          <w:sz w:val="14"/>
        </w:rPr>
        <w:t>region</w:t>
      </w:r>
      <w:proofErr w:type="gramEnd"/>
      <w:r w:rsidRPr="003E195F">
        <w:rPr>
          <w:sz w:val="14"/>
        </w:rPr>
        <w:t xml:space="preserve"> are aware that they cannot count on support from either China or the US if they make provocative moves. T</w:t>
      </w:r>
      <w:r w:rsidRPr="003E195F">
        <w:rPr>
          <w:rStyle w:val="StyleUnderline"/>
        </w:rPr>
        <w:t xml:space="preserve">he greatest </w:t>
      </w:r>
      <w:r w:rsidRPr="003E195F">
        <w:rPr>
          <w:rStyle w:val="StyleUnderline"/>
          <w:highlight w:val="green"/>
        </w:rPr>
        <w:t>risk is</w:t>
      </w:r>
      <w:r w:rsidRPr="003E195F">
        <w:rPr>
          <w:rStyle w:val="StyleUnderline"/>
        </w:rPr>
        <w:t xml:space="preserve"> not that a territorial dispute leads to war under present circumstances but </w:t>
      </w:r>
      <w:r w:rsidRPr="003E195F">
        <w:rPr>
          <w:rStyle w:val="StyleUnderline"/>
          <w:highlight w:val="green"/>
        </w:rPr>
        <w:t xml:space="preserve">that changes in </w:t>
      </w:r>
      <w:r w:rsidRPr="003E195F">
        <w:rPr>
          <w:rStyle w:val="StyleUnderline"/>
        </w:rPr>
        <w:t xml:space="preserve">the world </w:t>
      </w:r>
      <w:r w:rsidRPr="003E195F">
        <w:rPr>
          <w:rStyle w:val="StyleUnderline"/>
          <w:highlight w:val="green"/>
        </w:rPr>
        <w:t>economy alter</w:t>
      </w:r>
      <w:r w:rsidRPr="003E195F">
        <w:rPr>
          <w:rStyle w:val="StyleUnderline"/>
        </w:rPr>
        <w:t xml:space="preserve"> those </w:t>
      </w:r>
      <w:r w:rsidRPr="003E195F">
        <w:rPr>
          <w:rStyle w:val="StyleUnderline"/>
          <w:highlight w:val="green"/>
        </w:rPr>
        <w:t xml:space="preserve">circumstances in ways that render </w:t>
      </w:r>
      <w:r w:rsidRPr="003E195F">
        <w:rPr>
          <w:rStyle w:val="StyleUnderline"/>
        </w:rPr>
        <w:t xml:space="preserve">inter-state </w:t>
      </w:r>
      <w:r w:rsidRPr="003E195F">
        <w:rPr>
          <w:rStyle w:val="StyleUnderline"/>
          <w:highlight w:val="green"/>
        </w:rPr>
        <w:t>peace more precarious</w:t>
      </w:r>
      <w:r w:rsidRPr="003E195F">
        <w:rPr>
          <w:rStyle w:val="StyleUnderline"/>
        </w:rPr>
        <w:t>. If China and the US fail to rebalance their financial and trading relations</w:t>
      </w:r>
      <w:r w:rsidRPr="003E195F">
        <w:rPr>
          <w:sz w:val="14"/>
        </w:rPr>
        <w:t xml:space="preserve"> (Roach, 2014) </w:t>
      </w:r>
      <w:r w:rsidRPr="003E195F">
        <w:rPr>
          <w:rStyle w:val="StyleUnderline"/>
        </w:rPr>
        <w:t xml:space="preserve">then a trade war could result, interrupting transnational production networks, provoking social distress, and exacerbating nationalist emotions. This could have </w:t>
      </w:r>
      <w:r w:rsidRPr="003E195F">
        <w:rPr>
          <w:rStyle w:val="StyleUnderline"/>
          <w:highlight w:val="green"/>
        </w:rPr>
        <w:t>unforeseen consequences</w:t>
      </w:r>
      <w:r w:rsidRPr="003E195F">
        <w:rPr>
          <w:rStyle w:val="StyleUnderline"/>
        </w:rPr>
        <w:t xml:space="preserve"> in the field of security, </w:t>
      </w:r>
      <w:r w:rsidRPr="003E195F">
        <w:rPr>
          <w:rStyle w:val="StyleUnderline"/>
          <w:highlight w:val="green"/>
        </w:rPr>
        <w:t>with nuclear deterrence remaining the only factor to protect</w:t>
      </w:r>
      <w:r w:rsidRPr="003E195F">
        <w:rPr>
          <w:rStyle w:val="StyleUnderline"/>
        </w:rPr>
        <w:t xml:space="preserve"> the world </w:t>
      </w:r>
      <w:r w:rsidRPr="003E195F">
        <w:rPr>
          <w:rStyle w:val="StyleUnderline"/>
          <w:highlight w:val="green"/>
        </w:rPr>
        <w:t xml:space="preserve">from Armageddon, </w:t>
      </w:r>
      <w:r w:rsidRPr="003E195F">
        <w:rPr>
          <w:rStyle w:val="StyleUnderline"/>
        </w:rPr>
        <w:t xml:space="preserve">and unreliably so. </w:t>
      </w:r>
      <w:r w:rsidRPr="003E195F">
        <w:rPr>
          <w:rStyle w:val="StyleUnderline"/>
          <w:highlight w:val="green"/>
        </w:rPr>
        <w:t>Deterrence</w:t>
      </w:r>
      <w:r w:rsidRPr="003E195F">
        <w:rPr>
          <w:rStyle w:val="StyleUnderline"/>
        </w:rPr>
        <w:t xml:space="preserve"> could </w:t>
      </w:r>
      <w:r w:rsidRPr="003E195F">
        <w:rPr>
          <w:rStyle w:val="StyleUnderline"/>
          <w:highlight w:val="green"/>
        </w:rPr>
        <w:t>lose</w:t>
      </w:r>
      <w:r w:rsidRPr="003E195F">
        <w:rPr>
          <w:rStyle w:val="StyleUnderline"/>
        </w:rPr>
        <w:t xml:space="preserve"> its </w:t>
      </w:r>
      <w:r w:rsidRPr="003E195F">
        <w:rPr>
          <w:rStyle w:val="StyleUnderline"/>
          <w:highlight w:val="green"/>
        </w:rPr>
        <w:t>credibility</w:t>
      </w:r>
      <w:r w:rsidRPr="003E195F">
        <w:rPr>
          <w:rStyle w:val="StyleUnderline"/>
        </w:rPr>
        <w:t xml:space="preserve">: one of the two </w:t>
      </w:r>
      <w:r w:rsidRPr="003E195F">
        <w:rPr>
          <w:rStyle w:val="StyleUnderline"/>
          <w:highlight w:val="green"/>
        </w:rPr>
        <w:t>great powers</w:t>
      </w:r>
      <w:r w:rsidRPr="003E195F">
        <w:rPr>
          <w:rStyle w:val="StyleUnderline"/>
        </w:rPr>
        <w:t xml:space="preserve"> might </w:t>
      </w:r>
      <w:r w:rsidRPr="003E195F">
        <w:rPr>
          <w:rStyle w:val="StyleUnderline"/>
          <w:highlight w:val="green"/>
        </w:rPr>
        <w:t>gamble</w:t>
      </w:r>
      <w:r w:rsidRPr="003E195F">
        <w:rPr>
          <w:rStyle w:val="StyleUnderline"/>
        </w:rPr>
        <w:t xml:space="preserve"> </w:t>
      </w:r>
      <w:r w:rsidRPr="003E195F">
        <w:rPr>
          <w:rStyle w:val="StyleUnderline"/>
          <w:highlight w:val="green"/>
        </w:rPr>
        <w:t>that the other yield</w:t>
      </w:r>
      <w:r w:rsidRPr="003E195F">
        <w:rPr>
          <w:rStyle w:val="StyleUnderline"/>
        </w:rPr>
        <w:t xml:space="preserve"> in a cyber-war or conventional limited war, or </w:t>
      </w:r>
      <w:proofErr w:type="gramStart"/>
      <w:r w:rsidRPr="003E195F">
        <w:rPr>
          <w:rStyle w:val="StyleUnderline"/>
        </w:rPr>
        <w:t>third party</w:t>
      </w:r>
      <w:proofErr w:type="gramEnd"/>
      <w:r w:rsidRPr="003E195F">
        <w:rPr>
          <w:rStyle w:val="StyleUnderline"/>
        </w:rPr>
        <w:t xml:space="preserve"> countries might engage in conflict with each other, with a view to obliging Washington or Beijing to intervene.</w:t>
      </w:r>
    </w:p>
    <w:p w14:paraId="14D762B3" w14:textId="77777777" w:rsidR="00CF613E" w:rsidRPr="00FF0CF7" w:rsidRDefault="00CF613E" w:rsidP="00CF613E">
      <w:pPr>
        <w:pStyle w:val="Heading4"/>
        <w:rPr>
          <w:rFonts w:cs="Calibri"/>
        </w:rPr>
      </w:pPr>
      <w:r w:rsidRPr="00FF0CF7">
        <w:rPr>
          <w:rFonts w:cs="Calibri"/>
        </w:rPr>
        <w:t xml:space="preserve">Extinction – nuke war fallout creates Ice Age and mass starvation </w:t>
      </w:r>
    </w:p>
    <w:p w14:paraId="25F22839" w14:textId="77777777" w:rsidR="00CF613E" w:rsidRPr="00FF0CF7" w:rsidRDefault="00CF613E" w:rsidP="00CF613E">
      <w:r w:rsidRPr="00FF0CF7">
        <w:t xml:space="preserve">Steven </w:t>
      </w:r>
      <w:r w:rsidRPr="00FF0CF7">
        <w:rPr>
          <w:rStyle w:val="StyleUnderline"/>
        </w:rPr>
        <w:t>Starr 15</w:t>
      </w:r>
      <w:r w:rsidRPr="00FF0CF7">
        <w:t xml:space="preserve">. “Nuclear War: An Unrecognized Mass Extinction Event Waiting </w:t>
      </w:r>
      <w:proofErr w:type="gramStart"/>
      <w:r w:rsidRPr="00FF0CF7">
        <w:t>To</w:t>
      </w:r>
      <w:proofErr w:type="gramEnd"/>
      <w:r w:rsidRPr="00FF0CF7">
        <w:t xml:space="preserve"> Happen.” </w:t>
      </w:r>
      <w:proofErr w:type="spellStart"/>
      <w:r w:rsidRPr="00FF0CF7">
        <w:t>Ratical</w:t>
      </w:r>
      <w:proofErr w:type="spellEnd"/>
      <w:r w:rsidRPr="00FF0CF7">
        <w:t xml:space="preserve">. March 2015. </w:t>
      </w:r>
      <w:hyperlink r:id="rId14" w:history="1">
        <w:r w:rsidRPr="00FF0CF7">
          <w:rPr>
            <w:rStyle w:val="Hyperlink"/>
          </w:rPr>
          <w:t>https://ratical.org/radiation/NuclearExtinction/StevenStarr022815.html</w:t>
        </w:r>
      </w:hyperlink>
      <w:r w:rsidRPr="00FF0CF7">
        <w:t xml:space="preserve"> TG</w:t>
      </w:r>
    </w:p>
    <w:p w14:paraId="55FDD937" w14:textId="77777777" w:rsidR="00CF613E" w:rsidRPr="00FF0CF7" w:rsidRDefault="00CF613E" w:rsidP="00CF613E">
      <w:pPr>
        <w:rPr>
          <w:rStyle w:val="StyleUnderline"/>
        </w:rPr>
      </w:pPr>
      <w:r w:rsidRPr="00C07B92">
        <w:rPr>
          <w:rStyle w:val="StyleUnderline"/>
          <w:highlight w:val="green"/>
        </w:rPr>
        <w:t xml:space="preserve">A war </w:t>
      </w:r>
      <w:r w:rsidRPr="00FF0CF7">
        <w:rPr>
          <w:rStyle w:val="StyleUnderline"/>
        </w:rPr>
        <w:t xml:space="preserve">fought </w:t>
      </w:r>
      <w:r w:rsidRPr="00C07B92">
        <w:rPr>
          <w:rStyle w:val="StyleUnderline"/>
          <w:highlight w:val="green"/>
        </w:rPr>
        <w:t>with</w:t>
      </w:r>
      <w:r w:rsidRPr="00FF0CF7">
        <w:rPr>
          <w:rStyle w:val="StyleUnderline"/>
        </w:rPr>
        <w:t xml:space="preserve"> 21st century</w:t>
      </w:r>
      <w:r w:rsidRPr="00FF0CF7">
        <w:t xml:space="preserve"> strategic </w:t>
      </w:r>
      <w:r w:rsidRPr="00C07B92">
        <w:rPr>
          <w:rStyle w:val="StyleUnderline"/>
          <w:highlight w:val="green"/>
        </w:rPr>
        <w:t>nuclear weapons</w:t>
      </w:r>
      <w:r w:rsidRPr="00FF0CF7">
        <w:rPr>
          <w:rStyle w:val="StyleUnderline"/>
        </w:rPr>
        <w:t xml:space="preserve"> would be more than just a great catastrophe in human history. If we allow it to happen, such a war </w:t>
      </w:r>
      <w:r w:rsidRPr="00C07B92">
        <w:rPr>
          <w:rStyle w:val="StyleUnderline"/>
          <w:highlight w:val="green"/>
        </w:rPr>
        <w:t>would be a mass extinction event</w:t>
      </w:r>
      <w:r w:rsidRPr="00FF0CF7">
        <w:rPr>
          <w:rStyle w:val="StyleUnderline"/>
        </w:rPr>
        <w:t xml:space="preserve"> that </w:t>
      </w:r>
      <w:hyperlink r:id="rId15" w:history="1">
        <w:r w:rsidRPr="00FF0CF7">
          <w:rPr>
            <w:rStyle w:val="StyleUnderline"/>
          </w:rPr>
          <w:t>ends human history</w:t>
        </w:r>
      </w:hyperlink>
      <w:r w:rsidRPr="00FF0CF7">
        <w:rPr>
          <w:rStyle w:val="StyleUnderline"/>
        </w:rPr>
        <w:t>. There is a profound difference between extinction and “an unprecedented disaster,” or even “the end of civilization,” because even after such an immense catastrophe, human life would go on.</w:t>
      </w:r>
    </w:p>
    <w:p w14:paraId="0682E9E7" w14:textId="77777777" w:rsidR="00CF613E" w:rsidRPr="00FF0CF7" w:rsidRDefault="00CF613E" w:rsidP="00CF613E">
      <w:r w:rsidRPr="00FF0CF7">
        <w:lastRenderedPageBreak/>
        <w:t xml:space="preserve">But </w:t>
      </w:r>
      <w:r w:rsidRPr="00C07B92">
        <w:rPr>
          <w:rStyle w:val="StyleUnderline"/>
          <w:highlight w:val="green"/>
        </w:rPr>
        <w:t>extinction</w:t>
      </w:r>
      <w:r w:rsidRPr="00FF0CF7">
        <w:rPr>
          <w:rStyle w:val="StyleUnderline"/>
        </w:rPr>
        <w:t xml:space="preserve">, by definition, </w:t>
      </w:r>
      <w:r w:rsidRPr="00C07B92">
        <w:rPr>
          <w:rStyle w:val="StyleUnderline"/>
          <w:highlight w:val="green"/>
        </w:rPr>
        <w:t>is an event of utter finality</w:t>
      </w:r>
      <w:r w:rsidRPr="00FF0CF7">
        <w:rPr>
          <w:rStyle w:val="StyleUnderline"/>
        </w:rPr>
        <w:t>, and a nuclear war that could cause human extinction should really be considered as the ultimate criminal act</w:t>
      </w:r>
      <w:r w:rsidRPr="00FF0CF7">
        <w:t>. It certainly would be the crime to end all crimes.</w:t>
      </w:r>
    </w:p>
    <w:p w14:paraId="6753EB01" w14:textId="77777777" w:rsidR="00CF613E" w:rsidRPr="00FF0CF7" w:rsidRDefault="00CF613E" w:rsidP="00CF613E">
      <w:r w:rsidRPr="00FF0CF7">
        <w:rPr>
          <w:rStyle w:val="StyleUnderline"/>
        </w:rPr>
        <w:t>The world’s leading climatologists now tell us that nuclear war threatens our continued existence as a species</w:t>
      </w:r>
      <w:r w:rsidRPr="00FF0CF7">
        <w:t xml:space="preserve">. Their </w:t>
      </w:r>
      <w:r w:rsidRPr="00FF0CF7">
        <w:rPr>
          <w:rStyle w:val="StyleUnderline"/>
        </w:rPr>
        <w:t xml:space="preserve">studies predict that a large nuclear war, especially one fought with strategic nuclear weapons, would create a post-war environment in which </w:t>
      </w:r>
      <w:r w:rsidRPr="00C07B92">
        <w:rPr>
          <w:rStyle w:val="StyleUnderline"/>
          <w:highlight w:val="green"/>
        </w:rPr>
        <w:t>for many years it would be too cold and dark to</w:t>
      </w:r>
      <w:r w:rsidRPr="00FF0CF7">
        <w:rPr>
          <w:rStyle w:val="StyleUnderline"/>
        </w:rPr>
        <w:t xml:space="preserve"> even </w:t>
      </w:r>
      <w:r w:rsidRPr="00C07B92">
        <w:rPr>
          <w:rStyle w:val="StyleUnderline"/>
          <w:highlight w:val="green"/>
        </w:rPr>
        <w:t>grow food</w:t>
      </w:r>
      <w:r w:rsidRPr="00FF0CF7">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FF0CF7">
        <w:t>of our own making.</w:t>
      </w:r>
    </w:p>
    <w:p w14:paraId="196B6606" w14:textId="77777777" w:rsidR="00CF613E" w:rsidRPr="00FF0CF7" w:rsidRDefault="00CF613E" w:rsidP="00CF613E">
      <w:pPr>
        <w:rPr>
          <w:rStyle w:val="StyleUnderline"/>
        </w:rPr>
      </w:pPr>
      <w:r w:rsidRPr="00FF0CF7">
        <w:rPr>
          <w:rStyle w:val="StyleUnderline"/>
        </w:rPr>
        <w:t xml:space="preserve">The environmental consequences of nuclear war would attack the ecological support systems of life at every level. </w:t>
      </w:r>
      <w:r w:rsidRPr="00C07B92">
        <w:rPr>
          <w:rStyle w:val="StyleUnderline"/>
          <w:highlight w:val="green"/>
        </w:rPr>
        <w:t>Radioactive fallout</w:t>
      </w:r>
      <w:r w:rsidRPr="00FF0CF7">
        <w:rPr>
          <w:rStyle w:val="StyleUnderline"/>
        </w:rPr>
        <w:t xml:space="preserve"> produced not only by nuclear bombs, but also by the destruction of nuclear power plants and their spent fuel pools, </w:t>
      </w:r>
      <w:r w:rsidRPr="00C07B92">
        <w:rPr>
          <w:rStyle w:val="StyleUnderline"/>
          <w:highlight w:val="green"/>
        </w:rPr>
        <w:t>would poison the biosphere. Millions of tons of smoke would</w:t>
      </w:r>
      <w:r w:rsidRPr="00FF0CF7">
        <w:rPr>
          <w:rStyle w:val="StyleUnderline"/>
        </w:rPr>
        <w:t xml:space="preserve"> act to </w:t>
      </w:r>
      <w:hyperlink r:id="rId16" w:history="1">
        <w:r w:rsidRPr="00C07B92">
          <w:rPr>
            <w:rStyle w:val="StyleUnderline"/>
            <w:highlight w:val="green"/>
          </w:rPr>
          <w:t>destroy</w:t>
        </w:r>
        <w:r w:rsidRPr="00FF0CF7">
          <w:rPr>
            <w:rStyle w:val="StyleUnderline"/>
          </w:rPr>
          <w:t xml:space="preserve"> Earth’s protective </w:t>
        </w:r>
        <w:r w:rsidRPr="00C07B92">
          <w:rPr>
            <w:rStyle w:val="StyleUnderline"/>
            <w:highlight w:val="green"/>
          </w:rPr>
          <w:t>ozone</w:t>
        </w:r>
        <w:r w:rsidRPr="00FF0CF7">
          <w:rPr>
            <w:rStyle w:val="StyleUnderline"/>
          </w:rPr>
          <w:t xml:space="preserve"> layer</w:t>
        </w:r>
      </w:hyperlink>
      <w:r w:rsidRPr="00FF0CF7">
        <w:rPr>
          <w:rStyle w:val="StyleUnderline"/>
        </w:rPr>
        <w:t> </w:t>
      </w:r>
      <w:r w:rsidRPr="00C07B92">
        <w:rPr>
          <w:rStyle w:val="StyleUnderline"/>
          <w:highlight w:val="green"/>
        </w:rPr>
        <w:t>and block</w:t>
      </w:r>
      <w:r w:rsidRPr="00FF0CF7">
        <w:rPr>
          <w:rStyle w:val="StyleUnderline"/>
        </w:rPr>
        <w:t xml:space="preserve"> most </w:t>
      </w:r>
      <w:r w:rsidRPr="00C07B92">
        <w:rPr>
          <w:rStyle w:val="StyleUnderline"/>
          <w:highlight w:val="green"/>
        </w:rPr>
        <w:t>sunlight</w:t>
      </w:r>
      <w:r w:rsidRPr="00FF0CF7">
        <w:rPr>
          <w:rStyle w:val="StyleUnderline"/>
        </w:rPr>
        <w:t xml:space="preserve"> from reaching Earth’s surface, </w:t>
      </w:r>
      <w:r w:rsidRPr="00C07B92">
        <w:rPr>
          <w:rStyle w:val="StyleUnderline"/>
          <w:highlight w:val="green"/>
        </w:rPr>
        <w:t>creating Ice Age</w:t>
      </w:r>
      <w:r w:rsidRPr="00FF0CF7">
        <w:rPr>
          <w:rStyle w:val="StyleUnderline"/>
        </w:rPr>
        <w:t xml:space="preserve"> weather conditions that would last </w:t>
      </w:r>
      <w:r w:rsidRPr="00C07B92">
        <w:rPr>
          <w:rStyle w:val="StyleUnderline"/>
          <w:highlight w:val="green"/>
        </w:rPr>
        <w:t>for decades</w:t>
      </w:r>
      <w:r w:rsidRPr="00FF0CF7">
        <w:rPr>
          <w:rStyle w:val="StyleUnderline"/>
        </w:rPr>
        <w:t>.</w:t>
      </w:r>
    </w:p>
    <w:p w14:paraId="4835B3CB" w14:textId="77777777" w:rsidR="00CF613E" w:rsidRPr="00FF0CF7" w:rsidRDefault="00CF613E" w:rsidP="00CF613E">
      <w:r w:rsidRPr="00FF0CF7">
        <w:t>Yet the political and military leaders who control nuclear weapons strictly avoid any direct public discussion of the consequences of nuclear war. They do so by arguing that nuclear weapons are not intended to be used, but only to deter.</w:t>
      </w:r>
    </w:p>
    <w:p w14:paraId="4F3F54C0" w14:textId="77777777" w:rsidR="00CF613E" w:rsidRDefault="00CF613E" w:rsidP="00CF613E">
      <w:pPr>
        <w:rPr>
          <w:rStyle w:val="StyleUnderline"/>
        </w:rPr>
      </w:pPr>
      <w:r w:rsidRPr="00FF0CF7">
        <w:t xml:space="preserve">Remarkably, the leaders of the Nuclear Weapon States have chosen to ignore the authoritative, long-standing scientific research done by the climatologists, </w:t>
      </w:r>
      <w:r w:rsidRPr="00FF0CF7">
        <w:rPr>
          <w:rStyle w:val="StyleUnderline"/>
        </w:rPr>
        <w:t>research</w:t>
      </w:r>
      <w:r w:rsidRPr="00FF0CF7">
        <w:t xml:space="preserve"> that </w:t>
      </w:r>
      <w:r w:rsidRPr="00FF0CF7">
        <w:rPr>
          <w:rStyle w:val="StyleUnderline"/>
        </w:rPr>
        <w:t xml:space="preserve">predicts </w:t>
      </w:r>
      <w:r w:rsidRPr="00C07B92">
        <w:rPr>
          <w:rStyle w:val="StyleUnderline"/>
          <w:highlight w:val="green"/>
        </w:rPr>
        <w:t>virtually any nuclear war</w:t>
      </w:r>
      <w:r w:rsidRPr="00FF0CF7">
        <w:rPr>
          <w:rStyle w:val="StyleUnderline"/>
        </w:rPr>
        <w:t xml:space="preserve">, fought with even a fraction of the operational and deployed nuclear arsenals, </w:t>
      </w:r>
      <w:r w:rsidRPr="00C07B92">
        <w:rPr>
          <w:rStyle w:val="StyleUnderline"/>
          <w:highlight w:val="green"/>
        </w:rPr>
        <w:t>will leave the Earth essentially uninhabitable</w:t>
      </w:r>
      <w:r w:rsidRPr="00FF0CF7">
        <w:rPr>
          <w:rStyle w:val="StyleUnderline"/>
        </w:rPr>
        <w:t>.</w:t>
      </w:r>
    </w:p>
    <w:p w14:paraId="491937B0" w14:textId="4BA33A11" w:rsidR="00CF613E" w:rsidRDefault="00CF613E" w:rsidP="00CF613E"/>
    <w:p w14:paraId="4FF782BB" w14:textId="0B0DE262" w:rsidR="00CF613E" w:rsidRDefault="00CF613E" w:rsidP="00CF613E">
      <w:pPr>
        <w:pStyle w:val="Heading2"/>
      </w:pPr>
      <w:r>
        <w:lastRenderedPageBreak/>
        <w:t>4</w:t>
      </w:r>
    </w:p>
    <w:p w14:paraId="25A3673E" w14:textId="76CA2E82" w:rsidR="00CF613E" w:rsidRDefault="00CF613E" w:rsidP="00CF613E">
      <w:pPr>
        <w:pStyle w:val="Heading4"/>
      </w:pPr>
      <w:r w:rsidRPr="00326460">
        <w:t>Cou</w:t>
      </w:r>
      <w:r>
        <w:t xml:space="preserve">nterplan </w:t>
      </w:r>
      <w:proofErr w:type="spellStart"/>
      <w:r>
        <w:t>Text</w:t>
      </w:r>
      <w:r w:rsidR="004C36C0">
        <w:t>THE</w:t>
      </w:r>
      <w:proofErr w:type="spellEnd"/>
      <w:r w:rsidR="004C36C0">
        <w:t xml:space="preserve"> USFGG </w:t>
      </w:r>
      <w:r w:rsidRPr="00F14595">
        <w:t>o recognize a</w:t>
      </w:r>
      <w:r>
        <w:t xml:space="preserve"> </w:t>
      </w:r>
      <w:r w:rsidRPr="00F14595">
        <w:t>right of workers to strike</w:t>
      </w:r>
      <w:r>
        <w:t xml:space="preserve"> when authorized by </w:t>
      </w:r>
      <w:proofErr w:type="gramStart"/>
      <w:r>
        <w:t>a majority of</w:t>
      </w:r>
      <w:proofErr w:type="gramEnd"/>
      <w:r>
        <w:t xml:space="preserve"> striking workers through a secret balloting process</w:t>
      </w:r>
    </w:p>
    <w:p w14:paraId="08BC75E4" w14:textId="77777777" w:rsidR="00CF613E" w:rsidRPr="003C644E" w:rsidRDefault="00CF613E" w:rsidP="00CF613E">
      <w:pPr>
        <w:pStyle w:val="Heading4"/>
      </w:pPr>
      <w:r>
        <w:t>That solves</w:t>
      </w:r>
    </w:p>
    <w:p w14:paraId="4103606E" w14:textId="77777777" w:rsidR="00CF613E" w:rsidRDefault="00CF613E" w:rsidP="00CF613E">
      <w:proofErr w:type="spellStart"/>
      <w:r w:rsidRPr="001F74F4">
        <w:rPr>
          <w:rStyle w:val="StyleUnderline"/>
        </w:rPr>
        <w:t>Tenza</w:t>
      </w:r>
      <w:proofErr w:type="spellEnd"/>
      <w:r w:rsidRPr="001F74F4">
        <w:rPr>
          <w:rStyle w:val="StyleUnderline"/>
        </w:rPr>
        <w:t xml:space="preserve"> 19</w:t>
      </w:r>
      <w:r>
        <w:t xml:space="preserve"> -- </w:t>
      </w:r>
      <w:proofErr w:type="spellStart"/>
      <w:r w:rsidRPr="001F74F4">
        <w:t>Mlungisi</w:t>
      </w:r>
      <w:proofErr w:type="spellEnd"/>
      <w:r w:rsidRPr="001F74F4">
        <w:t xml:space="preserve"> </w:t>
      </w:r>
      <w:proofErr w:type="spellStart"/>
      <w:r w:rsidRPr="001F74F4">
        <w:t>Tenza</w:t>
      </w:r>
      <w:proofErr w:type="spellEnd"/>
      <w:r w:rsidRPr="001F74F4">
        <w:t xml:space="preserve"> </w:t>
      </w:r>
      <w:r>
        <w:t>(</w:t>
      </w:r>
      <w:r w:rsidRPr="001F74F4">
        <w:t>LLB</w:t>
      </w:r>
      <w:r>
        <w:t>,</w:t>
      </w:r>
      <w:r w:rsidRPr="001F74F4">
        <w:t xml:space="preserve"> LLM</w:t>
      </w:r>
      <w:r>
        <w:t>,</w:t>
      </w:r>
      <w:r w:rsidRPr="001F74F4">
        <w:t xml:space="preserve"> LLD</w:t>
      </w:r>
      <w:r>
        <w:t xml:space="preserve"> @</w:t>
      </w:r>
      <w:r w:rsidRPr="001F74F4">
        <w:t xml:space="preserve"> University of KwaZulu-Natal</w:t>
      </w:r>
      <w:r>
        <w:t xml:space="preserve">), </w:t>
      </w:r>
      <w:r w:rsidRPr="001F74F4">
        <w:t xml:space="preserve">Investigating the need to reintroduce a ballot requirement for a protected strike in </w:t>
      </w:r>
      <w:r>
        <w:t>S</w:t>
      </w:r>
      <w:r w:rsidRPr="001F74F4">
        <w:t xml:space="preserve">outh </w:t>
      </w:r>
      <w:r>
        <w:t>A</w:t>
      </w:r>
      <w:r w:rsidRPr="001F74F4">
        <w:t>frica</w:t>
      </w:r>
      <w:r>
        <w:t>, August 1</w:t>
      </w:r>
      <w:proofErr w:type="gramStart"/>
      <w:r>
        <w:t xml:space="preserve"> 2019</w:t>
      </w:r>
      <w:proofErr w:type="gramEnd"/>
      <w:r>
        <w:t xml:space="preserve">, </w:t>
      </w:r>
      <w:r>
        <w:rPr>
          <w:i/>
          <w:iCs/>
        </w:rPr>
        <w:t>Obiter</w:t>
      </w:r>
      <w:r>
        <w:rPr>
          <w:b/>
          <w:bCs/>
        </w:rPr>
        <w:t xml:space="preserve"> </w:t>
      </w:r>
      <w:r w:rsidRPr="001F74F4">
        <w:t>Volume 40, Issue 2</w:t>
      </w:r>
      <w:r>
        <w:t xml:space="preserve">, </w:t>
      </w:r>
      <w:r w:rsidRPr="001F74F4">
        <w:t>https://journals.co.za/doi/10.10520/EJC-1936af7594</w:t>
      </w:r>
      <w:r>
        <w:t xml:space="preserve"> WJ</w:t>
      </w:r>
    </w:p>
    <w:p w14:paraId="39972312" w14:textId="77777777" w:rsidR="00CF613E" w:rsidRDefault="00CF613E" w:rsidP="00CF613E">
      <w:pPr>
        <w:rPr>
          <w:rStyle w:val="StyleUnderline"/>
        </w:rPr>
      </w:pPr>
      <w:r w:rsidRPr="00BA0474">
        <w:rPr>
          <w:rStyle w:val="StyleUnderline"/>
          <w:highlight w:val="yellow"/>
        </w:rPr>
        <w:t xml:space="preserve">Violent protracted strikes can have devastating effects on employers, </w:t>
      </w:r>
      <w:proofErr w:type="gramStart"/>
      <w:r w:rsidRPr="00BA0474">
        <w:rPr>
          <w:rStyle w:val="StyleUnderline"/>
          <w:highlight w:val="yellow"/>
        </w:rPr>
        <w:t>employees</w:t>
      </w:r>
      <w:proofErr w:type="gramEnd"/>
      <w:r w:rsidRPr="00BA0474">
        <w:rPr>
          <w:rStyle w:val="StyleUnderline"/>
          <w:highlight w:val="yellow"/>
        </w:rPr>
        <w:t xml:space="preserve"> and the economy</w:t>
      </w:r>
      <w:r w:rsidRPr="00326460">
        <w:rPr>
          <w:rStyle w:val="StyleUnderline"/>
        </w:rPr>
        <w:t xml:space="preserve"> at large</w:t>
      </w:r>
      <w:r w:rsidRPr="00326460">
        <w:rPr>
          <w:sz w:val="16"/>
        </w:rPr>
        <w:t xml:space="preserve">. </w:t>
      </w:r>
      <w:proofErr w:type="gramStart"/>
      <w:r w:rsidRPr="00326460">
        <w:rPr>
          <w:sz w:val="16"/>
        </w:rPr>
        <w:t>Despite the fact that</w:t>
      </w:r>
      <w:proofErr w:type="gramEnd"/>
      <w:r w:rsidRPr="00326460">
        <w:rPr>
          <w:sz w:val="16"/>
        </w:rPr>
        <w:t xml:space="preserve"> workers have a constitutional right to strike, </w:t>
      </w:r>
      <w:r w:rsidRPr="00BA0474">
        <w:rPr>
          <w:rStyle w:val="StyleUnderline"/>
          <w:highlight w:val="yellow"/>
        </w:rPr>
        <w:t>it is important that</w:t>
      </w:r>
      <w:r w:rsidRPr="00326460">
        <w:rPr>
          <w:rStyle w:val="StyleUnderline"/>
        </w:rPr>
        <w:t xml:space="preserve"> the exercising of </w:t>
      </w:r>
      <w:r w:rsidRPr="00BA0474">
        <w:rPr>
          <w:rStyle w:val="StyleUnderline"/>
          <w:highlight w:val="yellow"/>
        </w:rPr>
        <w:t>such a right not be allowed to go beyond the necessary limits</w:t>
      </w:r>
      <w:r w:rsidRPr="00326460">
        <w:rPr>
          <w:sz w:val="16"/>
        </w:rPr>
        <w:t xml:space="preserve">. Currently, </w:t>
      </w:r>
      <w:r w:rsidRPr="00BA0474">
        <w:rPr>
          <w:rStyle w:val="StyleUnderline"/>
          <w:highlight w:val="yellow"/>
        </w:rPr>
        <w:t xml:space="preserve">strikes are often </w:t>
      </w:r>
      <w:proofErr w:type="spellStart"/>
      <w:r w:rsidRPr="00BA0474">
        <w:rPr>
          <w:rStyle w:val="StyleUnderline"/>
          <w:highlight w:val="yellow"/>
        </w:rPr>
        <w:t>characterised</w:t>
      </w:r>
      <w:proofErr w:type="spellEnd"/>
      <w:r w:rsidRPr="00BA0474">
        <w:rPr>
          <w:rStyle w:val="StyleUnderline"/>
          <w:highlight w:val="yellow"/>
        </w:rPr>
        <w:t xml:space="preserve"> by violent conduct</w:t>
      </w:r>
      <w:r w:rsidRPr="00326460">
        <w:rPr>
          <w:sz w:val="16"/>
        </w:rPr>
        <w:t xml:space="preserve">. </w:t>
      </w:r>
      <w:r w:rsidRPr="00BA0474">
        <w:rPr>
          <w:rStyle w:val="StyleUnderline"/>
          <w:highlight w:val="yellow"/>
        </w:rPr>
        <w:t>Resolution</w:t>
      </w:r>
      <w:r w:rsidRPr="00326460">
        <w:rPr>
          <w:rStyle w:val="StyleUnderline"/>
        </w:rPr>
        <w:t xml:space="preserve"> of strikes also </w:t>
      </w:r>
      <w:r w:rsidRPr="00BA0474">
        <w:rPr>
          <w:rStyle w:val="StyleUnderline"/>
          <w:highlight w:val="yellow"/>
        </w:rPr>
        <w:t>takes a long time</w:t>
      </w:r>
      <w:r w:rsidRPr="00326460">
        <w:rPr>
          <w:rStyle w:val="StyleUnderline"/>
        </w:rPr>
        <w:t xml:space="preserve">, </w:t>
      </w:r>
      <w:r w:rsidRPr="00BA0474">
        <w:rPr>
          <w:rStyle w:val="StyleUnderline"/>
          <w:highlight w:val="yellow"/>
        </w:rPr>
        <w:t>leaving many</w:t>
      </w:r>
      <w:r w:rsidRPr="00326460">
        <w:rPr>
          <w:rStyle w:val="StyleUnderline"/>
        </w:rPr>
        <w:t xml:space="preserve"> people </w:t>
      </w:r>
      <w:r w:rsidRPr="00BA0474">
        <w:rPr>
          <w:rStyle w:val="StyleUnderline"/>
          <w:highlight w:val="yellow"/>
        </w:rPr>
        <w:t xml:space="preserve">unemployed </w:t>
      </w:r>
      <w:r w:rsidRPr="00BA0474">
        <w:rPr>
          <w:rStyle w:val="StyleUnderline"/>
        </w:rPr>
        <w:t>by the time a solution is found</w:t>
      </w:r>
      <w:r w:rsidRPr="00BA0474">
        <w:rPr>
          <w:sz w:val="16"/>
        </w:rPr>
        <w:t xml:space="preserve">. </w:t>
      </w:r>
      <w:r w:rsidRPr="00BA0474">
        <w:rPr>
          <w:rStyle w:val="StyleUnderline"/>
        </w:rPr>
        <w:t xml:space="preserve">This not only affects the employees </w:t>
      </w:r>
      <w:proofErr w:type="gramStart"/>
      <w:r w:rsidRPr="00BA0474">
        <w:rPr>
          <w:rStyle w:val="StyleUnderline"/>
        </w:rPr>
        <w:t>concerned</w:t>
      </w:r>
      <w:r w:rsidRPr="00326460">
        <w:rPr>
          <w:sz w:val="16"/>
        </w:rPr>
        <w:t xml:space="preserve">, </w:t>
      </w:r>
      <w:r w:rsidRPr="00BA0474">
        <w:rPr>
          <w:rStyle w:val="StyleUnderline"/>
        </w:rPr>
        <w:t>but</w:t>
      </w:r>
      <w:proofErr w:type="gramEnd"/>
      <w:r w:rsidRPr="00BA0474">
        <w:rPr>
          <w:rStyle w:val="StyleUnderline"/>
        </w:rPr>
        <w:t xml:space="preserve"> is </w:t>
      </w:r>
      <w:r w:rsidRPr="00BA0474">
        <w:rPr>
          <w:rStyle w:val="StyleUnderline"/>
          <w:highlight w:val="yellow"/>
        </w:rPr>
        <w:t>a contributing factor to poverty</w:t>
      </w:r>
      <w:r w:rsidRPr="00326460">
        <w:rPr>
          <w:sz w:val="16"/>
        </w:rPr>
        <w:t xml:space="preserve">. To prevent long and violent strikes from taking place, it is suggested that </w:t>
      </w:r>
      <w:r w:rsidRPr="00326460">
        <w:rPr>
          <w:rStyle w:val="StyleUnderline"/>
        </w:rPr>
        <w:t xml:space="preserve">there should be changes to existing </w:t>
      </w:r>
      <w:proofErr w:type="spellStart"/>
      <w:r w:rsidRPr="00326460">
        <w:rPr>
          <w:rStyle w:val="StyleUnderline"/>
        </w:rPr>
        <w:t>labour</w:t>
      </w:r>
      <w:proofErr w:type="spellEnd"/>
      <w:r w:rsidRPr="00326460">
        <w:rPr>
          <w:rStyle w:val="StyleUnderline"/>
        </w:rPr>
        <w:t xml:space="preserve"> law </w:t>
      </w:r>
      <w:proofErr w:type="gramStart"/>
      <w:r w:rsidRPr="00326460">
        <w:rPr>
          <w:rStyle w:val="StyleUnderline"/>
        </w:rPr>
        <w:t>so as to</w:t>
      </w:r>
      <w:proofErr w:type="gramEnd"/>
      <w:r w:rsidRPr="00326460">
        <w:rPr>
          <w:rStyle w:val="StyleUnderline"/>
        </w:rPr>
        <w:t xml:space="preserve"> include a ballot requirement</w:t>
      </w:r>
      <w:r w:rsidRPr="00326460">
        <w:rPr>
          <w:sz w:val="16"/>
        </w:rPr>
        <w:t xml:space="preserve">. </w:t>
      </w:r>
      <w:r w:rsidRPr="00BA0474">
        <w:rPr>
          <w:rStyle w:val="StyleUnderline"/>
          <w:highlight w:val="yellow"/>
        </w:rPr>
        <w:t>The law should compel a convening union to</w:t>
      </w:r>
      <w:r w:rsidRPr="00326460">
        <w:rPr>
          <w:rStyle w:val="StyleUnderline"/>
        </w:rPr>
        <w:t xml:space="preserve"> </w:t>
      </w:r>
      <w:r w:rsidRPr="00BA0474">
        <w:rPr>
          <w:rStyle w:val="StyleUnderline"/>
          <w:highlight w:val="yellow"/>
        </w:rPr>
        <w:t>ballot members before</w:t>
      </w:r>
      <w:r w:rsidRPr="00326460">
        <w:rPr>
          <w:rStyle w:val="StyleUnderline"/>
        </w:rPr>
        <w:t xml:space="preserve"> staging </w:t>
      </w:r>
      <w:r w:rsidRPr="00BA0474">
        <w:rPr>
          <w:rStyle w:val="StyleUnderline"/>
          <w:highlight w:val="yellow"/>
        </w:rPr>
        <w:t>a strike</w:t>
      </w:r>
      <w:r w:rsidRPr="00326460">
        <w:rPr>
          <w:sz w:val="16"/>
        </w:rPr>
        <w:t xml:space="preserve">. To be credible, </w:t>
      </w:r>
      <w:r w:rsidRPr="00326460">
        <w:rPr>
          <w:rStyle w:val="StyleUnderline"/>
        </w:rPr>
        <w:t xml:space="preserve">the balloting process should be </w:t>
      </w:r>
      <w:r w:rsidRPr="00BA0474">
        <w:rPr>
          <w:rStyle w:val="StyleUnderline"/>
          <w:highlight w:val="yellow"/>
        </w:rPr>
        <w:t>chaired by an independent body</w:t>
      </w:r>
      <w:r w:rsidRPr="00326460">
        <w:rPr>
          <w:sz w:val="16"/>
        </w:rPr>
        <w:t xml:space="preserve">, such as the IEC or a representative from the CCMA. This is the position in Australia and Canada. In these countries, </w:t>
      </w:r>
      <w:r w:rsidRPr="00BA0474">
        <w:rPr>
          <w:rStyle w:val="StyleUnderline"/>
          <w:highlight w:val="yellow"/>
        </w:rPr>
        <w:t>if a union calls a strike</w:t>
      </w:r>
      <w:r w:rsidRPr="00326460">
        <w:rPr>
          <w:rStyle w:val="StyleUnderline"/>
        </w:rPr>
        <w:t xml:space="preserve"> </w:t>
      </w:r>
      <w:r w:rsidRPr="00BA0474">
        <w:rPr>
          <w:rStyle w:val="StyleUnderline"/>
          <w:highlight w:val="yellow"/>
        </w:rPr>
        <w:t>without having balloted its members, such a strike is unlawful</w:t>
      </w:r>
      <w:r w:rsidRPr="00326460">
        <w:rPr>
          <w:rStyle w:val="StyleUnderline"/>
        </w:rPr>
        <w:t xml:space="preserve"> and civil action can be taken against the union and its members</w:t>
      </w:r>
      <w:r w:rsidRPr="00326460">
        <w:rPr>
          <w:sz w:val="16"/>
        </w:rPr>
        <w:t xml:space="preserve">. </w:t>
      </w:r>
      <w:r w:rsidRPr="00BA0474">
        <w:rPr>
          <w:rStyle w:val="StyleUnderline"/>
          <w:highlight w:val="yellow"/>
        </w:rPr>
        <w:t>Balloting</w:t>
      </w:r>
      <w:r w:rsidRPr="00326460">
        <w:rPr>
          <w:rStyle w:val="StyleUnderline"/>
        </w:rPr>
        <w:t xml:space="preserve"> members prior to strike action </w:t>
      </w:r>
      <w:r w:rsidRPr="00BA0474">
        <w:rPr>
          <w:rStyle w:val="StyleUnderline"/>
          <w:highlight w:val="yellow"/>
        </w:rPr>
        <w:t>would help to establish their willingness to embark on a strike</w:t>
      </w:r>
      <w:r w:rsidRPr="00326460">
        <w:rPr>
          <w:rStyle w:val="StyleUnderline"/>
        </w:rPr>
        <w:t xml:space="preserve">. If the majority vote in </w:t>
      </w:r>
      <w:proofErr w:type="spellStart"/>
      <w:r w:rsidRPr="00326460">
        <w:rPr>
          <w:rStyle w:val="StyleUnderline"/>
        </w:rPr>
        <w:t>favour</w:t>
      </w:r>
      <w:proofErr w:type="spellEnd"/>
      <w:r w:rsidRPr="00326460">
        <w:rPr>
          <w:rStyle w:val="StyleUnderline"/>
        </w:rPr>
        <w:t xml:space="preserve"> of a strike, </w:t>
      </w:r>
      <w:r w:rsidRPr="00BA0474">
        <w:rPr>
          <w:rStyle w:val="StyleUnderline"/>
          <w:highlight w:val="yellow"/>
        </w:rPr>
        <w:t>it would send a signal to the employer that workers are serious</w:t>
      </w:r>
      <w:r w:rsidRPr="00326460">
        <w:rPr>
          <w:rStyle w:val="StyleUnderline"/>
        </w:rPr>
        <w:t xml:space="preserve"> </w:t>
      </w:r>
      <w:r w:rsidRPr="00BA0474">
        <w:rPr>
          <w:rStyle w:val="StyleUnderline"/>
          <w:highlight w:val="yellow"/>
        </w:rPr>
        <w:t>and that it must consider their</w:t>
      </w:r>
      <w:r w:rsidRPr="00326460">
        <w:rPr>
          <w:rStyle w:val="StyleUnderline"/>
        </w:rPr>
        <w:t xml:space="preserve"> concerns or </w:t>
      </w:r>
      <w:r w:rsidRPr="00BA0474">
        <w:rPr>
          <w:rStyle w:val="StyleUnderline"/>
          <w:highlight w:val="yellow"/>
        </w:rPr>
        <w:t>demands</w:t>
      </w:r>
      <w:r w:rsidRPr="00326460">
        <w:rPr>
          <w:rStyle w:val="StyleUnderline"/>
        </w:rPr>
        <w:t xml:space="preserve"> </w:t>
      </w:r>
      <w:r w:rsidRPr="00BA0474">
        <w:rPr>
          <w:rStyle w:val="StyleUnderline"/>
          <w:highlight w:val="yellow"/>
        </w:rPr>
        <w:t>in a serious light</w:t>
      </w:r>
      <w:r w:rsidRPr="00326460">
        <w:rPr>
          <w:sz w:val="16"/>
        </w:rPr>
        <w:t xml:space="preserve">. The </w:t>
      </w:r>
      <w:r w:rsidRPr="00326460">
        <w:rPr>
          <w:rStyle w:val="StyleUnderline"/>
        </w:rPr>
        <w:t>employer and employee representatives are expected to engage fruitfully during negotiations and to avoid impending industrial action.</w:t>
      </w:r>
    </w:p>
    <w:p w14:paraId="1A371B58" w14:textId="77777777" w:rsidR="00CF613E" w:rsidRDefault="00CF613E" w:rsidP="00CF613E">
      <w:pPr>
        <w:pStyle w:val="Heading4"/>
      </w:pPr>
      <w:r>
        <w:t xml:space="preserve">Pre-strike ballots </w:t>
      </w:r>
      <w:r w:rsidRPr="002E571E">
        <w:rPr>
          <w:u w:val="single"/>
        </w:rPr>
        <w:t>increase leverage</w:t>
      </w:r>
      <w:r>
        <w:t xml:space="preserve"> on employers without </w:t>
      </w:r>
      <w:r w:rsidRPr="002E571E">
        <w:rPr>
          <w:u w:val="single"/>
        </w:rPr>
        <w:t>preventing production</w:t>
      </w:r>
      <w:r>
        <w:t xml:space="preserve"> – </w:t>
      </w:r>
      <w:proofErr w:type="gramStart"/>
      <w:r>
        <w:t xml:space="preserve">that benefits workers </w:t>
      </w:r>
      <w:r w:rsidRPr="002E571E">
        <w:rPr>
          <w:u w:val="single"/>
        </w:rPr>
        <w:t>and</w:t>
      </w:r>
      <w:r>
        <w:t xml:space="preserve"> industry</w:t>
      </w:r>
      <w:proofErr w:type="gramEnd"/>
    </w:p>
    <w:p w14:paraId="4F20B43E" w14:textId="77777777" w:rsidR="00CF613E" w:rsidRPr="002E571E" w:rsidRDefault="00CF613E" w:rsidP="00CF613E">
      <w:pPr>
        <w:rPr>
          <w:sz w:val="16"/>
        </w:rPr>
      </w:pPr>
      <w:proofErr w:type="spellStart"/>
      <w:r w:rsidRPr="002E571E">
        <w:rPr>
          <w:rStyle w:val="Style13ptBold"/>
        </w:rPr>
        <w:t>Orchiston</w:t>
      </w:r>
      <w:proofErr w:type="spellEnd"/>
      <w:r w:rsidRPr="002E571E">
        <w:rPr>
          <w:rStyle w:val="Style13ptBold"/>
        </w:rPr>
        <w:t xml:space="preserve"> et al 19</w:t>
      </w:r>
      <w:r w:rsidRPr="002E571E">
        <w:rPr>
          <w:sz w:val="16"/>
        </w:rPr>
        <w:t xml:space="preserve"> -- Alice </w:t>
      </w:r>
      <w:proofErr w:type="spellStart"/>
      <w:r w:rsidRPr="002E571E">
        <w:rPr>
          <w:sz w:val="16"/>
        </w:rPr>
        <w:t>Orchiston</w:t>
      </w:r>
      <w:proofErr w:type="spellEnd"/>
      <w:r w:rsidRPr="002E571E">
        <w:rPr>
          <w:sz w:val="16"/>
        </w:rPr>
        <w:t xml:space="preserve"> (Lecturer, Faculty of Law, University of New South Wales), Breen Creighton (Honorary Professor, Graduate School of Business and Law, RMIT University), Catrina Denvir (Research Fellow, Director of Ulster Legal Innovation Centre, School of Law, Ulster University), Richard Johnstone (Professor, Faculty of Law, Queensland University of Technology), and Shae </w:t>
      </w:r>
      <w:proofErr w:type="spellStart"/>
      <w:r w:rsidRPr="002E571E">
        <w:rPr>
          <w:sz w:val="16"/>
        </w:rPr>
        <w:t>Mccrystal</w:t>
      </w:r>
      <w:proofErr w:type="spellEnd"/>
      <w:r w:rsidRPr="002E571E">
        <w:rPr>
          <w:sz w:val="16"/>
        </w:rPr>
        <w:t xml:space="preserve"> (Professor of </w:t>
      </w:r>
      <w:proofErr w:type="spellStart"/>
      <w:r w:rsidRPr="002E571E">
        <w:rPr>
          <w:sz w:val="16"/>
        </w:rPr>
        <w:t>Labour</w:t>
      </w:r>
      <w:proofErr w:type="spellEnd"/>
      <w:r w:rsidRPr="002E571E">
        <w:rPr>
          <w:sz w:val="16"/>
        </w:rPr>
        <w:t xml:space="preserve"> Law, Sydney Law School, The University of Sydney), PRE-STRIKE BALLOTS AND ENTERPRISE BARGAINING DYNAMICS: AN EMPIRICAL ANALYSIS, Melbourne University Law Review, Vol 42(2):593 2019 WJ</w:t>
      </w:r>
    </w:p>
    <w:p w14:paraId="34AF8DFC" w14:textId="77777777" w:rsidR="00CF613E" w:rsidRPr="002E571E" w:rsidRDefault="00CF613E" w:rsidP="00CF613E">
      <w:pPr>
        <w:rPr>
          <w:sz w:val="16"/>
        </w:rPr>
      </w:pPr>
      <w:r w:rsidRPr="002E571E">
        <w:rPr>
          <w:sz w:val="16"/>
        </w:rPr>
        <w:t xml:space="preserve">Our analysis found that </w:t>
      </w:r>
      <w:r w:rsidRPr="00445E6A">
        <w:rPr>
          <w:rStyle w:val="StyleUnderline"/>
          <w:highlight w:val="yellow"/>
        </w:rPr>
        <w:t>a PABO application can be an effective means</w:t>
      </w:r>
      <w:r w:rsidRPr="002E571E">
        <w:rPr>
          <w:rStyle w:val="StyleUnderline"/>
        </w:rPr>
        <w:t xml:space="preserve"> for unions </w:t>
      </w:r>
      <w:r w:rsidRPr="00445E6A">
        <w:rPr>
          <w:rStyle w:val="StyleUnderline"/>
          <w:highlight w:val="yellow"/>
        </w:rPr>
        <w:t>to increase leverage</w:t>
      </w:r>
      <w:r w:rsidRPr="002E571E">
        <w:rPr>
          <w:sz w:val="16"/>
        </w:rPr>
        <w:t xml:space="preserve"> (via escalating the ‘threat’ of industrial action), </w:t>
      </w:r>
      <w:r w:rsidRPr="00445E6A">
        <w:rPr>
          <w:rStyle w:val="StyleUnderline"/>
          <w:highlight w:val="yellow"/>
        </w:rPr>
        <w:t xml:space="preserve">without necessarily having to </w:t>
      </w:r>
      <w:r w:rsidRPr="00445E6A">
        <w:rPr>
          <w:rStyle w:val="StyleUnderline"/>
          <w:highlight w:val="yellow"/>
        </w:rPr>
        <w:lastRenderedPageBreak/>
        <w:t>resort to industrial action</w:t>
      </w:r>
      <w:r w:rsidRPr="002E571E">
        <w:rPr>
          <w:sz w:val="16"/>
        </w:rPr>
        <w:t xml:space="preserve">. This is because </w:t>
      </w:r>
      <w:r w:rsidRPr="00445E6A">
        <w:rPr>
          <w:rStyle w:val="Emphasis"/>
          <w:highlight w:val="yellow"/>
        </w:rPr>
        <w:t>a successful ballot outcome signals industrial strength</w:t>
      </w:r>
      <w:r w:rsidRPr="002E571E">
        <w:rPr>
          <w:rStyle w:val="Emphasis"/>
        </w:rPr>
        <w:t xml:space="preserve"> and accelerates the ‘countdown’ towards industrial action</w:t>
      </w:r>
      <w:r w:rsidRPr="002E571E">
        <w:rPr>
          <w:sz w:val="16"/>
        </w:rPr>
        <w:t>.</w:t>
      </w:r>
    </w:p>
    <w:p w14:paraId="4DE6BFC2" w14:textId="77777777" w:rsidR="00CF613E" w:rsidRPr="002E571E" w:rsidRDefault="00CF613E" w:rsidP="00CF613E">
      <w:pPr>
        <w:rPr>
          <w:sz w:val="16"/>
        </w:rPr>
      </w:pPr>
      <w:r w:rsidRPr="002E571E">
        <w:rPr>
          <w:sz w:val="16"/>
        </w:rPr>
        <w:t xml:space="preserve">In general, the </w:t>
      </w:r>
      <w:r w:rsidRPr="00990A32">
        <w:rPr>
          <w:rStyle w:val="StyleUnderline"/>
          <w:highlight w:val="yellow"/>
        </w:rPr>
        <w:t>union representatives</w:t>
      </w:r>
      <w:r w:rsidRPr="002E571E">
        <w:rPr>
          <w:rStyle w:val="StyleUnderline"/>
        </w:rPr>
        <w:t xml:space="preserve"> interviewed </w:t>
      </w:r>
      <w:r w:rsidRPr="00990A32">
        <w:rPr>
          <w:rStyle w:val="StyleUnderline"/>
          <w:highlight w:val="yellow"/>
        </w:rPr>
        <w:t>perceived the decision</w:t>
      </w:r>
      <w:r w:rsidRPr="002E571E">
        <w:rPr>
          <w:rStyle w:val="StyleUnderline"/>
        </w:rPr>
        <w:t xml:space="preserve"> to apply for a PABO</w:t>
      </w:r>
      <w:r w:rsidRPr="002E571E">
        <w:rPr>
          <w:sz w:val="16"/>
        </w:rPr>
        <w:t xml:space="preserve"> (with a subsequent ballot), </w:t>
      </w:r>
      <w:r w:rsidRPr="002E571E">
        <w:rPr>
          <w:rStyle w:val="StyleUnderline"/>
        </w:rPr>
        <w:t xml:space="preserve">and the decision to take industrial action, </w:t>
      </w:r>
      <w:r w:rsidRPr="00990A32">
        <w:rPr>
          <w:rStyle w:val="StyleUnderline"/>
          <w:highlight w:val="yellow"/>
        </w:rPr>
        <w:t>as separate and distinct steps in escalating pressure</w:t>
      </w:r>
      <w:r w:rsidRPr="002E571E">
        <w:rPr>
          <w:rStyle w:val="StyleUnderline"/>
        </w:rPr>
        <w:t xml:space="preserve"> in negotiations</w:t>
      </w:r>
      <w:r w:rsidRPr="002E571E">
        <w:rPr>
          <w:sz w:val="16"/>
        </w:rPr>
        <w:t>. However, respondents expressed a range of different views as to the degree of leverage that a PABO application and/or subsequent industrial action would provide.</w:t>
      </w:r>
    </w:p>
    <w:p w14:paraId="28574CB2" w14:textId="77777777" w:rsidR="00CF613E" w:rsidRPr="002E571E" w:rsidRDefault="00CF613E" w:rsidP="00CF613E">
      <w:pPr>
        <w:rPr>
          <w:sz w:val="16"/>
        </w:rPr>
      </w:pPr>
      <w:r w:rsidRPr="002E571E">
        <w:rPr>
          <w:sz w:val="16"/>
        </w:rPr>
        <w:t>Some union representatives explained the power of a PABO application with reference to the risk of ‘disruption’ that employers would face from any industrial action that could logically follow a successful ballot.63 Other representatives described a successful ballot result as a strategic signal of collective strength. For example:</w:t>
      </w:r>
    </w:p>
    <w:p w14:paraId="38260CA0" w14:textId="77777777" w:rsidR="00CF613E" w:rsidRPr="002E571E" w:rsidRDefault="00CF613E" w:rsidP="00CF613E">
      <w:pPr>
        <w:rPr>
          <w:sz w:val="16"/>
        </w:rPr>
      </w:pPr>
      <w:r w:rsidRPr="002E571E">
        <w:rPr>
          <w:sz w:val="16"/>
        </w:rPr>
        <w:t>It’s factored as a message ... the conversation I had with the members is, ‘look to be honest even if you disagree with taking industrial action have a think about voting yes for it anyway because it is the message that counts’ ... in the formal process, the employer sees employees vote ‘yes’ because they will be looking at that and seeing how strong you are.64</w:t>
      </w:r>
    </w:p>
    <w:p w14:paraId="26BF264D" w14:textId="77777777" w:rsidR="00CF613E" w:rsidRPr="002E571E" w:rsidRDefault="00CF613E" w:rsidP="00CF613E">
      <w:pPr>
        <w:rPr>
          <w:b/>
          <w:u w:val="single"/>
        </w:rPr>
      </w:pPr>
      <w:r w:rsidRPr="002E571E">
        <w:rPr>
          <w:sz w:val="16"/>
        </w:rPr>
        <w:t xml:space="preserve">For some union representatives, </w:t>
      </w:r>
      <w:r w:rsidRPr="00990A32">
        <w:rPr>
          <w:rStyle w:val="StyleUnderline"/>
          <w:highlight w:val="yellow"/>
        </w:rPr>
        <w:t>the prospect of media coverage</w:t>
      </w:r>
      <w:r w:rsidRPr="002E571E">
        <w:rPr>
          <w:rStyle w:val="StyleUnderline"/>
        </w:rPr>
        <w:t xml:space="preserve">, either of the ballot outcome or subsequent industrial action, </w:t>
      </w:r>
      <w:r w:rsidRPr="00990A32">
        <w:rPr>
          <w:rStyle w:val="StyleUnderline"/>
          <w:highlight w:val="yellow"/>
        </w:rPr>
        <w:t>and the opportunity to ‘get the employer’s name in the paper’, were</w:t>
      </w:r>
      <w:r w:rsidRPr="002E571E">
        <w:rPr>
          <w:rStyle w:val="StyleUnderline"/>
        </w:rPr>
        <w:t xml:space="preserve"> seen as </w:t>
      </w:r>
      <w:r w:rsidRPr="00990A32">
        <w:rPr>
          <w:rStyle w:val="StyleUnderline"/>
          <w:highlight w:val="yellow"/>
        </w:rPr>
        <w:t>further potential advantages</w:t>
      </w:r>
      <w:r w:rsidRPr="002E571E">
        <w:rPr>
          <w:rStyle w:val="StyleUnderline"/>
        </w:rPr>
        <w:t xml:space="preserve"> of invoking the PABO process</w:t>
      </w:r>
      <w:r w:rsidRPr="002E571E">
        <w:rPr>
          <w:sz w:val="16"/>
        </w:rPr>
        <w:t xml:space="preserve">.65 For example, one union interviewee said that </w:t>
      </w:r>
      <w:r w:rsidRPr="002E571E">
        <w:rPr>
          <w:rStyle w:val="StyleUnderline"/>
        </w:rPr>
        <w:t>once the ballot results were announced, ‘</w:t>
      </w:r>
      <w:r w:rsidRPr="00990A32">
        <w:rPr>
          <w:rStyle w:val="StyleUnderline"/>
          <w:highlight w:val="yellow"/>
        </w:rPr>
        <w:t>it actually made the papers’</w:t>
      </w:r>
      <w:r w:rsidRPr="002E571E">
        <w:rPr>
          <w:rStyle w:val="StyleUnderline"/>
        </w:rPr>
        <w:t xml:space="preserve">, </w:t>
      </w:r>
      <w:r w:rsidRPr="00990A32">
        <w:rPr>
          <w:rStyle w:val="StyleUnderline"/>
          <w:highlight w:val="yellow"/>
        </w:rPr>
        <w:t>and</w:t>
      </w:r>
      <w:r w:rsidRPr="002E571E">
        <w:rPr>
          <w:rStyle w:val="StyleUnderline"/>
        </w:rPr>
        <w:t xml:space="preserve"> this</w:t>
      </w:r>
      <w:r>
        <w:rPr>
          <w:rStyle w:val="StyleUnderline"/>
        </w:rPr>
        <w:t xml:space="preserve"> </w:t>
      </w:r>
      <w:r w:rsidRPr="00990A32">
        <w:rPr>
          <w:rStyle w:val="StyleUnderline"/>
          <w:highlight w:val="yellow"/>
        </w:rPr>
        <w:t>helped</w:t>
      </w:r>
      <w:r w:rsidRPr="002E571E">
        <w:rPr>
          <w:rStyle w:val="StyleUnderline"/>
        </w:rPr>
        <w:t xml:space="preserve"> to </w:t>
      </w:r>
      <w:r w:rsidRPr="00990A32">
        <w:rPr>
          <w:rStyle w:val="StyleUnderline"/>
          <w:highlight w:val="yellow"/>
        </w:rPr>
        <w:t xml:space="preserve">shift the negotiations in the union’s </w:t>
      </w:r>
      <w:proofErr w:type="spellStart"/>
      <w:r w:rsidRPr="00990A32">
        <w:rPr>
          <w:rStyle w:val="StyleUnderline"/>
          <w:highlight w:val="yellow"/>
        </w:rPr>
        <w:t>favour</w:t>
      </w:r>
      <w:proofErr w:type="spellEnd"/>
      <w:r w:rsidRPr="002E571E">
        <w:rPr>
          <w:sz w:val="16"/>
        </w:rPr>
        <w:t xml:space="preserve"> because of the employer’s desire to avoid ‘bad press’.66 These sentiments were echoed by the employer representative from the same negotiation:</w:t>
      </w:r>
    </w:p>
    <w:p w14:paraId="0E2D1917" w14:textId="77777777" w:rsidR="00CF613E" w:rsidRPr="002E571E" w:rsidRDefault="00CF613E" w:rsidP="00CF613E">
      <w:pPr>
        <w:rPr>
          <w:sz w:val="16"/>
        </w:rPr>
      </w:pPr>
      <w:r w:rsidRPr="002E571E">
        <w:rPr>
          <w:sz w:val="16"/>
        </w:rPr>
        <w:t>We have an employer brand. We don’t want to be splashed all over the media ... we don’t want that out there because I don’t think it’s a positive look.67</w:t>
      </w:r>
    </w:p>
    <w:p w14:paraId="732834E9" w14:textId="77777777" w:rsidR="00CF613E" w:rsidRPr="002E571E" w:rsidRDefault="00CF613E" w:rsidP="00CF613E">
      <w:pPr>
        <w:rPr>
          <w:sz w:val="16"/>
        </w:rPr>
      </w:pPr>
      <w:r w:rsidRPr="002E571E">
        <w:rPr>
          <w:rStyle w:val="StyleUnderline"/>
        </w:rPr>
        <w:t xml:space="preserve">The threat of media </w:t>
      </w:r>
      <w:r w:rsidRPr="00990A32">
        <w:rPr>
          <w:rStyle w:val="StyleUnderline"/>
          <w:highlight w:val="yellow"/>
        </w:rPr>
        <w:t>coverage can create pressure on employers where industrial action could disrupt production or service delivery</w:t>
      </w:r>
      <w:r w:rsidRPr="002E571E">
        <w:rPr>
          <w:sz w:val="16"/>
        </w:rPr>
        <w:t xml:space="preserve">. For instance, one employer representative referred to a PABO application that was timed to coincide with negotiations for a major business </w:t>
      </w:r>
      <w:proofErr w:type="gramStart"/>
      <w:r w:rsidRPr="002E571E">
        <w:rPr>
          <w:sz w:val="16"/>
        </w:rPr>
        <w:t>contract, and</w:t>
      </w:r>
      <w:proofErr w:type="gramEnd"/>
      <w:r w:rsidRPr="002E571E">
        <w:rPr>
          <w:sz w:val="16"/>
        </w:rPr>
        <w:t xml:space="preserve"> indicated that </w:t>
      </w:r>
      <w:r w:rsidRPr="002E571E">
        <w:rPr>
          <w:rStyle w:val="StyleUnderline"/>
        </w:rPr>
        <w:t>if the customer found out about the threat of industrial action, they would ‘probably cease negotiations’</w:t>
      </w:r>
      <w:r w:rsidRPr="002E571E">
        <w:rPr>
          <w:sz w:val="16"/>
        </w:rPr>
        <w:t xml:space="preserve"> with the company.68</w:t>
      </w:r>
    </w:p>
    <w:p w14:paraId="6882B944" w14:textId="58C2EB36" w:rsidR="00CF613E" w:rsidRDefault="00CF613E" w:rsidP="00CF613E">
      <w:pPr>
        <w:rPr>
          <w:sz w:val="16"/>
        </w:rPr>
      </w:pPr>
      <w:r w:rsidRPr="002E571E">
        <w:rPr>
          <w:sz w:val="16"/>
        </w:rPr>
        <w:t xml:space="preserve">Interviews revealed that </w:t>
      </w:r>
      <w:r w:rsidRPr="00990A32">
        <w:rPr>
          <w:rStyle w:val="StyleUnderline"/>
          <w:highlight w:val="yellow"/>
        </w:rPr>
        <w:t>some unions are able successfully to threaten industrial action</w:t>
      </w:r>
      <w:r w:rsidRPr="002E571E">
        <w:rPr>
          <w:sz w:val="16"/>
        </w:rPr>
        <w:t xml:space="preserve"> (via the application for a PABO), </w:t>
      </w:r>
      <w:r w:rsidRPr="00990A32">
        <w:rPr>
          <w:rStyle w:val="StyleUnderline"/>
          <w:highlight w:val="yellow"/>
        </w:rPr>
        <w:t xml:space="preserve">even where they have no intention of </w:t>
      </w:r>
      <w:proofErr w:type="gramStart"/>
      <w:r w:rsidRPr="00990A32">
        <w:rPr>
          <w:rStyle w:val="StyleUnderline"/>
          <w:highlight w:val="yellow"/>
        </w:rPr>
        <w:t>actually taking</w:t>
      </w:r>
      <w:proofErr w:type="gramEnd"/>
      <w:r w:rsidRPr="00990A32">
        <w:rPr>
          <w:rStyle w:val="StyleUnderline"/>
          <w:highlight w:val="yellow"/>
        </w:rPr>
        <w:t xml:space="preserve"> action</w:t>
      </w:r>
      <w:r w:rsidRPr="002E571E">
        <w:rPr>
          <w:sz w:val="16"/>
        </w:rPr>
        <w:t>. As one union representative explained:</w:t>
      </w:r>
    </w:p>
    <w:p w14:paraId="48C65BC5" w14:textId="1C4517F4" w:rsidR="004C36C0" w:rsidRDefault="004C36C0" w:rsidP="00CF613E">
      <w:pPr>
        <w:rPr>
          <w:sz w:val="16"/>
        </w:rPr>
      </w:pPr>
      <w:proofErr w:type="gramStart"/>
      <w:r>
        <w:rPr>
          <w:sz w:val="16"/>
        </w:rPr>
        <w:t>C?A</w:t>
      </w:r>
      <w:proofErr w:type="gramEnd"/>
      <w:r>
        <w:rPr>
          <w:sz w:val="16"/>
        </w:rPr>
        <w:t xml:space="preserve"> econ da</w:t>
      </w:r>
    </w:p>
    <w:p w14:paraId="21B4A5B6" w14:textId="77777777" w:rsidR="004C36C0" w:rsidRPr="002E571E" w:rsidRDefault="004C36C0" w:rsidP="00CF613E">
      <w:pPr>
        <w:rPr>
          <w:sz w:val="16"/>
        </w:rPr>
      </w:pPr>
    </w:p>
    <w:p w14:paraId="3EB11D35" w14:textId="2B99229A" w:rsidR="00CF613E" w:rsidRDefault="004C36C0" w:rsidP="004C36C0">
      <w:pPr>
        <w:pStyle w:val="Heading2"/>
      </w:pPr>
      <w:r>
        <w:lastRenderedPageBreak/>
        <w:t>5</w:t>
      </w:r>
    </w:p>
    <w:p w14:paraId="2CD126AB" w14:textId="0F7BE6CF" w:rsidR="004C36C0" w:rsidRDefault="004C36C0" w:rsidP="004C36C0"/>
    <w:p w14:paraId="1F525F41" w14:textId="361D021A" w:rsidR="004C36C0" w:rsidRDefault="004C36C0" w:rsidP="004C36C0"/>
    <w:p w14:paraId="1B35811A" w14:textId="27095E57" w:rsidR="00CF613E" w:rsidRDefault="00CF613E" w:rsidP="00CF613E">
      <w:pPr>
        <w:pStyle w:val="Heading2"/>
      </w:pPr>
      <w:r>
        <w:lastRenderedPageBreak/>
        <w:t>Case</w:t>
      </w:r>
    </w:p>
    <w:p w14:paraId="7DBBE5CD" w14:textId="77777777" w:rsidR="004C36C0" w:rsidRPr="00B46657" w:rsidRDefault="004C36C0" w:rsidP="004C36C0">
      <w:pPr>
        <w:pStyle w:val="Heading4"/>
        <w:rPr>
          <w:rFonts w:ascii="Arial" w:hAnsi="Arial" w:cs="Arial"/>
          <w:color w:val="222222"/>
          <w:sz w:val="28"/>
          <w:szCs w:val="28"/>
          <w:shd w:val="clear" w:color="auto" w:fill="FFFFFF"/>
        </w:rPr>
      </w:pPr>
      <w:r w:rsidRPr="008F6C20">
        <w:rPr>
          <w:rFonts w:ascii="Arial" w:hAnsi="Arial" w:cs="Arial"/>
          <w:color w:val="222222"/>
          <w:sz w:val="28"/>
          <w:szCs w:val="28"/>
          <w:shd w:val="clear" w:color="auto" w:fill="FFFFFF"/>
        </w:rPr>
        <w:t xml:space="preserve">Conditions are part of </w:t>
      </w:r>
      <w:proofErr w:type="spellStart"/>
      <w:r w:rsidRPr="008F6C20">
        <w:rPr>
          <w:rFonts w:ascii="Arial" w:hAnsi="Arial" w:cs="Arial"/>
          <w:color w:val="222222"/>
          <w:sz w:val="28"/>
          <w:szCs w:val="28"/>
          <w:shd w:val="clear" w:color="auto" w:fill="FFFFFF"/>
        </w:rPr>
        <w:t>ilaw</w:t>
      </w:r>
      <w:proofErr w:type="spellEnd"/>
      <w:r w:rsidRPr="008F6C20">
        <w:rPr>
          <w:rFonts w:ascii="Arial" w:hAnsi="Arial" w:cs="Arial"/>
          <w:color w:val="222222"/>
          <w:sz w:val="28"/>
          <w:szCs w:val="28"/>
          <w:shd w:val="clear" w:color="auto" w:fill="FFFFFF"/>
        </w:rPr>
        <w:t xml:space="preserve"> now</w:t>
      </w:r>
    </w:p>
    <w:p w14:paraId="2C6BE9FA" w14:textId="77777777" w:rsidR="004C36C0" w:rsidRPr="008F6C20" w:rsidRDefault="004C36C0" w:rsidP="004C36C0">
      <w:pPr>
        <w:rPr>
          <w:rStyle w:val="Emphasis"/>
          <w:b w:val="0"/>
          <w:iCs w:val="0"/>
        </w:rPr>
      </w:pPr>
      <w:proofErr w:type="spellStart"/>
      <w:r w:rsidRPr="004C36C0">
        <w:rPr>
          <w:rStyle w:val="Style13ptBold"/>
        </w:rPr>
        <w:t>Brudney</w:t>
      </w:r>
      <w:proofErr w:type="spellEnd"/>
      <w:r w:rsidRPr="004C36C0">
        <w:rPr>
          <w:rStyle w:val="Style13ptBold"/>
        </w:rPr>
        <w:t xml:space="preserve"> 20’</w:t>
      </w:r>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Brudney</w:t>
      </w:r>
      <w:proofErr w:type="spellEnd"/>
      <w:r>
        <w:rPr>
          <w:rFonts w:ascii="Arial" w:hAnsi="Arial" w:cs="Arial"/>
          <w:color w:val="222222"/>
          <w:sz w:val="20"/>
          <w:szCs w:val="20"/>
          <w:shd w:val="clear" w:color="auto" w:fill="FFFFFF"/>
        </w:rPr>
        <w:t>, James J. "The Right to Strike as Customary International Law." </w:t>
      </w:r>
      <w:r>
        <w:rPr>
          <w:rFonts w:ascii="Arial" w:hAnsi="Arial" w:cs="Arial"/>
          <w:i/>
          <w:iCs/>
          <w:color w:val="222222"/>
          <w:sz w:val="20"/>
          <w:szCs w:val="20"/>
          <w:shd w:val="clear" w:color="auto" w:fill="FFFFFF"/>
        </w:rPr>
        <w:t>Yale J. Int'l L.</w:t>
      </w:r>
      <w:r>
        <w:rPr>
          <w:rFonts w:ascii="Arial" w:hAnsi="Arial" w:cs="Arial"/>
          <w:color w:val="222222"/>
          <w:sz w:val="20"/>
          <w:szCs w:val="20"/>
          <w:shd w:val="clear" w:color="auto" w:fill="FFFFFF"/>
        </w:rPr>
        <w:t> 46 (2021): 1</w:t>
      </w:r>
    </w:p>
    <w:p w14:paraId="42FBE314" w14:textId="77777777" w:rsidR="004C36C0" w:rsidRPr="008F6C20" w:rsidRDefault="004C36C0" w:rsidP="004C36C0">
      <w:pPr>
        <w:rPr>
          <w:b/>
          <w:iCs/>
          <w:u w:val="single"/>
          <w:bdr w:val="single" w:sz="12" w:space="0" w:color="auto"/>
        </w:rPr>
      </w:pPr>
      <w:r w:rsidRPr="00FD53AA">
        <w:rPr>
          <w:rStyle w:val="Emphasis"/>
        </w:rPr>
        <w:t xml:space="preserve">In most cases, </w:t>
      </w:r>
      <w:r w:rsidRPr="00A41ACF">
        <w:rPr>
          <w:rStyle w:val="Emphasis"/>
          <w:highlight w:val="green"/>
        </w:rPr>
        <w:t>the law</w:t>
      </w:r>
      <w:r w:rsidRPr="00FD53AA">
        <w:rPr>
          <w:rStyle w:val="Emphasis"/>
        </w:rPr>
        <w:t xml:space="preserve"> </w:t>
      </w:r>
      <w:r w:rsidRPr="00A41ACF">
        <w:rPr>
          <w:rStyle w:val="Emphasis"/>
          <w:highlight w:val="green"/>
        </w:rPr>
        <w:t>lays down</w:t>
      </w:r>
      <w:r w:rsidRPr="00FD53AA">
        <w:rPr>
          <w:rStyle w:val="Emphasis"/>
        </w:rPr>
        <w:t xml:space="preserve"> a series of c</w:t>
      </w:r>
      <w:r w:rsidRPr="00A41ACF">
        <w:rPr>
          <w:rStyle w:val="Emphasis"/>
          <w:highlight w:val="green"/>
        </w:rPr>
        <w:t xml:space="preserve">onditions or requirements that must be met </w:t>
      </w:r>
      <w:proofErr w:type="gramStart"/>
      <w:r w:rsidRPr="00A41ACF">
        <w:rPr>
          <w:rStyle w:val="Emphasis"/>
          <w:highlight w:val="green"/>
        </w:rPr>
        <w:t>in order to</w:t>
      </w:r>
      <w:proofErr w:type="gramEnd"/>
      <w:r w:rsidRPr="00A41ACF">
        <w:rPr>
          <w:rStyle w:val="Emphasis"/>
          <w:highlight w:val="green"/>
        </w:rPr>
        <w:t xml:space="preserve"> render a strike lawfu</w:t>
      </w:r>
      <w:r w:rsidRPr="00FD53AA">
        <w:rPr>
          <w:rStyle w:val="Emphasis"/>
        </w:rPr>
        <w:t>l. The</w:t>
      </w:r>
      <w:r w:rsidRPr="00EB19A4">
        <w:t xml:space="preserve"> Committee on Freedom of Association has specified that such conditions “should be reasonable and in any event not such as to place a substantial limitation on the means of action open to trade union organizations” (ILO, 1996d, para. 498). The large number of Committee decisions in this connection may be attributed to the fact that some 15 per cent of the cases submitted to it concern the exercise of the right to strike. </w:t>
      </w:r>
      <w:r w:rsidRPr="00FD53AA">
        <w:rPr>
          <w:rStyle w:val="Emphasis"/>
        </w:rPr>
        <w:t xml:space="preserve">The Committee on Freedom of Association has accepted the following prerequisites: 1. </w:t>
      </w:r>
      <w:r w:rsidRPr="00A41ACF">
        <w:rPr>
          <w:rStyle w:val="Emphasis"/>
          <w:highlight w:val="green"/>
        </w:rPr>
        <w:t>the obligation to give prior notice</w:t>
      </w:r>
      <w:r w:rsidRPr="00FD53AA">
        <w:rPr>
          <w:rStyle w:val="Emphasis"/>
        </w:rPr>
        <w:t xml:space="preserve"> (ibid., paras. 502-504); 2. </w:t>
      </w:r>
      <w:r w:rsidRPr="00A41ACF">
        <w:rPr>
          <w:rStyle w:val="Emphasis"/>
          <w:highlight w:val="green"/>
        </w:rPr>
        <w:t>the obligation to have recourse to conciliation, mediation and</w:t>
      </w:r>
      <w:r w:rsidRPr="00FD53AA">
        <w:rPr>
          <w:rStyle w:val="Emphasis"/>
        </w:rPr>
        <w:t xml:space="preserve"> (voluntary) </w:t>
      </w:r>
      <w:r w:rsidRPr="00A41ACF">
        <w:rPr>
          <w:rStyle w:val="Emphasis"/>
          <w:highlight w:val="green"/>
        </w:rPr>
        <w:t>arbitration procedures in industrial dispute</w:t>
      </w:r>
      <w:r w:rsidRPr="00FD53AA">
        <w:rPr>
          <w:rStyle w:val="Emphasis"/>
        </w:rPr>
        <w:t xml:space="preserve">s as a </w:t>
      </w:r>
      <w:r w:rsidRPr="00A41ACF">
        <w:rPr>
          <w:rStyle w:val="Emphasis"/>
          <w:highlight w:val="green"/>
        </w:rPr>
        <w:t>prior</w:t>
      </w:r>
      <w:r w:rsidRPr="00FD53AA">
        <w:rPr>
          <w:rStyle w:val="Emphasis"/>
        </w:rPr>
        <w:t xml:space="preserve"> condition </w:t>
      </w:r>
      <w:r w:rsidRPr="00A41ACF">
        <w:rPr>
          <w:rStyle w:val="Emphasis"/>
          <w:highlight w:val="green"/>
        </w:rPr>
        <w:t>to declaring a strike</w:t>
      </w:r>
      <w:r w:rsidRPr="00FD53AA">
        <w:rPr>
          <w:rStyle w:val="Emphasis"/>
        </w:rPr>
        <w:t xml:space="preserve">, provided that the proceedings are adequate, </w:t>
      </w:r>
      <w:proofErr w:type="gramStart"/>
      <w:r w:rsidRPr="00FD53AA">
        <w:rPr>
          <w:rStyle w:val="Emphasis"/>
        </w:rPr>
        <w:t>impartial</w:t>
      </w:r>
      <w:proofErr w:type="gramEnd"/>
      <w:r w:rsidRPr="00FD53AA">
        <w:rPr>
          <w:rStyle w:val="Emphasis"/>
        </w:rPr>
        <w:t xml:space="preserve"> and speedy and that the parties concerned can take part at every stage (</w:t>
      </w:r>
      <w:r w:rsidRPr="00EB19A4">
        <w:t>ibid., paras. 500 and 501); 3. the obligation to observe a certain quorum and to obtain the agreement of a specified majority (ibid., paras. 506-513); 4. the obligation to take strike decisions by secret ballot (ibid., paras. 503 and 510); 5. the adoption of measures to comply with safety requirements and for the prevention of accidents (ibid., paras. 554 and 555); 6. the establishment of a minimum service in particular cases (ibid., paras. 556-558); and 7. the guarantee of the freedom to work for non-strikers (ibid., para. 586). Some of these prerequisites merit further study since, over the years, the</w:t>
      </w:r>
      <w:r w:rsidRPr="00FD53AA">
        <w:rPr>
          <w:rStyle w:val="Emphasis"/>
        </w:rPr>
        <w:t xml:space="preserve"> Committee on Freedom of Association and the Committee of Experts have adopted principles which restrict their scope, such as recourse to conciliation, </w:t>
      </w:r>
      <w:proofErr w:type="gramStart"/>
      <w:r w:rsidRPr="00FD53AA">
        <w:rPr>
          <w:rStyle w:val="Emphasis"/>
        </w:rPr>
        <w:t>mediation</w:t>
      </w:r>
      <w:proofErr w:type="gramEnd"/>
      <w:r w:rsidRPr="00FD53AA">
        <w:rPr>
          <w:rStyle w:val="Emphasis"/>
        </w:rPr>
        <w:t xml:space="preserve"> and arbitration; 25 </w:t>
      </w:r>
      <w:r w:rsidRPr="00A41ACF">
        <w:rPr>
          <w:rStyle w:val="Emphasis"/>
          <w:highlight w:val="green"/>
        </w:rPr>
        <w:t>the necessary quorum and majority required to permit an assembly to declare a strike</w:t>
      </w:r>
      <w:r w:rsidRPr="00FD53AA">
        <w:rPr>
          <w:rStyle w:val="Emphasis"/>
        </w:rPr>
        <w:t xml:space="preserve">, </w:t>
      </w:r>
      <w:r w:rsidRPr="00A41ACF">
        <w:rPr>
          <w:rStyle w:val="Emphasis"/>
          <w:highlight w:val="green"/>
        </w:rPr>
        <w:t>and</w:t>
      </w:r>
      <w:r w:rsidRPr="00FD53AA">
        <w:rPr>
          <w:rStyle w:val="Emphasis"/>
        </w:rPr>
        <w:t xml:space="preserve"> the </w:t>
      </w:r>
      <w:r w:rsidRPr="00A41ACF">
        <w:rPr>
          <w:rStyle w:val="Emphasis"/>
          <w:highlight w:val="green"/>
        </w:rPr>
        <w:t>establishment of a minimum service.</w:t>
      </w:r>
    </w:p>
    <w:p w14:paraId="54434623" w14:textId="77777777" w:rsidR="004C36C0" w:rsidRPr="004C36C0" w:rsidRDefault="004C36C0" w:rsidP="004C36C0"/>
    <w:p w14:paraId="33E69EAF" w14:textId="77777777" w:rsidR="004C36C0" w:rsidRPr="005C3E29" w:rsidRDefault="004C36C0" w:rsidP="004C36C0">
      <w:pPr>
        <w:spacing w:after="0" w:line="240" w:lineRule="auto"/>
        <w:rPr>
          <w:rStyle w:val="Style13ptBold"/>
          <w:b w:val="0"/>
          <w:bCs/>
          <w:sz w:val="16"/>
          <w:szCs w:val="16"/>
        </w:rPr>
      </w:pPr>
      <w:r>
        <w:rPr>
          <w:rStyle w:val="Style13ptBold"/>
        </w:rPr>
        <w:t xml:space="preserve">Cambridge Dictionary No Date, </w:t>
      </w:r>
      <w:r>
        <w:rPr>
          <w:rStyle w:val="Style13ptBold"/>
          <w:b w:val="0"/>
          <w:sz w:val="16"/>
          <w:szCs w:val="16"/>
        </w:rPr>
        <w:t xml:space="preserve">(Cambridge Dictionary, “Unconditional”), </w:t>
      </w:r>
      <w:r w:rsidRPr="003C41F7">
        <w:rPr>
          <w:rStyle w:val="Style13ptBold"/>
          <w:b w:val="0"/>
          <w:sz w:val="16"/>
          <w:szCs w:val="16"/>
        </w:rPr>
        <w:t>https://dictionary.cambridge.org/us/dictionary/english/unconditional</w:t>
      </w:r>
      <w:r>
        <w:rPr>
          <w:rStyle w:val="Style13ptBold"/>
          <w:b w:val="0"/>
          <w:sz w:val="16"/>
          <w:szCs w:val="16"/>
        </w:rPr>
        <w:t xml:space="preserve"> // MNHS NL</w:t>
      </w:r>
    </w:p>
    <w:p w14:paraId="31625D9E" w14:textId="77777777" w:rsidR="004C36C0" w:rsidRDefault="004C36C0" w:rsidP="004C36C0">
      <w:pPr>
        <w:spacing w:after="0" w:line="240" w:lineRule="auto"/>
        <w:rPr>
          <w:rStyle w:val="StyleUnderline"/>
        </w:rPr>
      </w:pPr>
    </w:p>
    <w:p w14:paraId="25AE3929" w14:textId="77777777" w:rsidR="004C36C0" w:rsidRPr="004A33B6" w:rsidRDefault="004C36C0" w:rsidP="004C36C0">
      <w:pPr>
        <w:spacing w:after="0" w:line="240" w:lineRule="auto"/>
        <w:rPr>
          <w:u w:val="single"/>
        </w:rPr>
      </w:pPr>
      <w:r w:rsidRPr="004A33B6">
        <w:rPr>
          <w:rStyle w:val="StyleUnderline"/>
          <w:rFonts w:eastAsiaTheme="majorEastAsia"/>
          <w:highlight w:val="green"/>
        </w:rPr>
        <w:lastRenderedPageBreak/>
        <w:t>complete</w:t>
      </w:r>
      <w:r w:rsidRPr="004A33B6">
        <w:rPr>
          <w:rStyle w:val="StyleUnderline"/>
          <w:highlight w:val="green"/>
        </w:rPr>
        <w:t> and not </w:t>
      </w:r>
      <w:r w:rsidRPr="004A33B6">
        <w:rPr>
          <w:rStyle w:val="StyleUnderline"/>
          <w:rFonts w:eastAsiaTheme="majorEastAsia"/>
          <w:highlight w:val="green"/>
        </w:rPr>
        <w:t>limited</w:t>
      </w:r>
      <w:r w:rsidRPr="004A33B6">
        <w:rPr>
          <w:rStyle w:val="StyleUnderline"/>
          <w:highlight w:val="green"/>
        </w:rPr>
        <w:t> in any way</w:t>
      </w:r>
      <w:r w:rsidRPr="004A33B6">
        <w:rPr>
          <w:rStyle w:val="StyleUnderline"/>
        </w:rPr>
        <w:t>:</w:t>
      </w:r>
      <w:r>
        <w:rPr>
          <w:rStyle w:val="StyleUnderline"/>
        </w:rPr>
        <w:t xml:space="preserve"> </w:t>
      </w:r>
      <w:r w:rsidRPr="004A33B6">
        <w:rPr>
          <w:rStyle w:val="eg"/>
          <w:rFonts w:eastAsiaTheme="majorEastAsia"/>
          <w:color w:val="000000" w:themeColor="text1"/>
        </w:rPr>
        <w:t>the</w:t>
      </w:r>
      <w:r>
        <w:rPr>
          <w:rStyle w:val="eg"/>
          <w:rFonts w:eastAsiaTheme="majorEastAsia"/>
          <w:color w:val="000000" w:themeColor="text1"/>
        </w:rPr>
        <w:t xml:space="preserve"> </w:t>
      </w:r>
      <w:r w:rsidRPr="004A33B6">
        <w:rPr>
          <w:rStyle w:val="eg"/>
          <w:rFonts w:eastAsiaTheme="majorEastAsia"/>
          <w:color w:val="000000" w:themeColor="text1"/>
        </w:rPr>
        <w:t>unconditional love that parents feel for their children</w:t>
      </w:r>
    </w:p>
    <w:p w14:paraId="27D3ADAB" w14:textId="77777777" w:rsidR="004C36C0" w:rsidRPr="004A33B6" w:rsidRDefault="004C36C0" w:rsidP="004C36C0">
      <w:pPr>
        <w:spacing w:after="0" w:line="240" w:lineRule="auto"/>
        <w:rPr>
          <w:color w:val="000000" w:themeColor="text1"/>
        </w:rPr>
      </w:pPr>
      <w:r w:rsidRPr="004A33B6">
        <w:rPr>
          <w:rStyle w:val="eg"/>
          <w:rFonts w:eastAsiaTheme="majorEastAsia"/>
          <w:color w:val="000000" w:themeColor="text1"/>
        </w:rPr>
        <w:t>unconditional surrender</w:t>
      </w:r>
    </w:p>
    <w:p w14:paraId="7EBA2F71" w14:textId="77777777" w:rsidR="004C36C0" w:rsidRPr="005970BF" w:rsidRDefault="004C36C0" w:rsidP="004C36C0">
      <w:pPr>
        <w:spacing w:after="0" w:line="240" w:lineRule="auto"/>
        <w:rPr>
          <w:rFonts w:eastAsiaTheme="majorEastAsia"/>
          <w:color w:val="000000" w:themeColor="text1"/>
        </w:rPr>
      </w:pPr>
      <w:r w:rsidRPr="004A33B6">
        <w:rPr>
          <w:rStyle w:val="eg"/>
          <w:rFonts w:eastAsiaTheme="majorEastAsia"/>
          <w:color w:val="000000" w:themeColor="text1"/>
        </w:rPr>
        <w:t>We demand the immediate and unconditional release of all political prisoners.</w:t>
      </w:r>
    </w:p>
    <w:p w14:paraId="47BAF657" w14:textId="77777777" w:rsidR="004C36C0" w:rsidRDefault="004C36C0" w:rsidP="004C36C0"/>
    <w:p w14:paraId="2D7507E0" w14:textId="77777777" w:rsidR="004C36C0" w:rsidRPr="004C36C0" w:rsidRDefault="004C36C0" w:rsidP="004C36C0"/>
    <w:p w14:paraId="5EE8299E" w14:textId="77777777" w:rsidR="00CF613E" w:rsidRDefault="00CF613E" w:rsidP="00CF613E">
      <w:pPr>
        <w:pStyle w:val="Heading4"/>
      </w:pPr>
      <w:proofErr w:type="spellStart"/>
      <w:r>
        <w:t>ILaw</w:t>
      </w:r>
      <w:proofErr w:type="spellEnd"/>
      <w:r>
        <w:t xml:space="preserve"> is fundamentally ineffective</w:t>
      </w:r>
    </w:p>
    <w:p w14:paraId="0B9173BC" w14:textId="77777777" w:rsidR="00CF613E" w:rsidRPr="00074981" w:rsidRDefault="00CF613E" w:rsidP="00CF613E">
      <w:pPr>
        <w:rPr>
          <w:rStyle w:val="Style13ptBold"/>
        </w:rPr>
      </w:pPr>
      <w:r w:rsidRPr="00074981">
        <w:rPr>
          <w:rStyle w:val="Style13ptBold"/>
        </w:rPr>
        <w:t>Goldsmith 09</w:t>
      </w:r>
    </w:p>
    <w:p w14:paraId="6611A4E6" w14:textId="77777777" w:rsidR="00CF613E" w:rsidRPr="00520C5F" w:rsidRDefault="00CF613E" w:rsidP="00CF613E">
      <w:r>
        <w:t>Jack Goldsmith, Henry L. Shattuck Professor of Law, Harvard Law School, Daryl Levinson, Fessenden Professor of Law, Harvard Law School, Harvard Law Review, May 2009, vol. 122, no. 7, "LAW FOR STATES: INTERNATIONAL LAW, CONSTITUTIONAL LAW, PUBLIC LAW", 1792-1868</w:t>
      </w:r>
    </w:p>
    <w:p w14:paraId="4DEFEED6" w14:textId="77777777" w:rsidR="00CF613E" w:rsidRPr="000F6AE7" w:rsidRDefault="00CF613E" w:rsidP="00CF613E"/>
    <w:p w14:paraId="08AA5512" w14:textId="77777777" w:rsidR="00CF613E" w:rsidRDefault="00CF613E" w:rsidP="00CF613E">
      <w:r w:rsidRPr="00C76A47">
        <w:rPr>
          <w:u w:val="single"/>
        </w:rPr>
        <w:t>One might look to courts to rectify this legal uncertainty</w:t>
      </w:r>
      <w:r>
        <w:t xml:space="preserve">, perhaps by analogy to the way that early common law courts constructed and clarified legal norms through a case-by-case process of adjudication, with limited legislative assistance. </w:t>
      </w:r>
      <w:r w:rsidRPr="00C76A47">
        <w:rPr>
          <w:rStyle w:val="Emphasis"/>
        </w:rPr>
        <w:t xml:space="preserve">But </w:t>
      </w:r>
      <w:r w:rsidRPr="009D5F1F">
        <w:rPr>
          <w:rStyle w:val="Emphasis"/>
          <w:highlight w:val="green"/>
        </w:rPr>
        <w:t>the international adjudicatory system</w:t>
      </w:r>
      <w:r w:rsidRPr="00C76A47">
        <w:rPr>
          <w:rStyle w:val="Emphasis"/>
        </w:rPr>
        <w:t xml:space="preserve"> </w:t>
      </w:r>
      <w:r w:rsidRPr="009D5F1F">
        <w:rPr>
          <w:rStyle w:val="Emphasis"/>
          <w:highlight w:val="green"/>
        </w:rPr>
        <w:t>is not up to this task</w:t>
      </w:r>
      <w:r w:rsidRPr="009D5F1F">
        <w:rPr>
          <w:highlight w:val="green"/>
        </w:rPr>
        <w:t>.</w:t>
      </w:r>
      <w:r>
        <w:t xml:space="preserve"> </w:t>
      </w:r>
      <w:r w:rsidRPr="00C76A47">
        <w:rPr>
          <w:u w:val="single"/>
        </w:rPr>
        <w:t>The international law</w:t>
      </w:r>
      <w:r>
        <w:t xml:space="preserve"> system </w:t>
      </w:r>
      <w:r w:rsidRPr="00C76A47">
        <w:rPr>
          <w:u w:val="single"/>
        </w:rPr>
        <w:t>does</w:t>
      </w:r>
      <w:r>
        <w:t xml:space="preserve">, of course, </w:t>
      </w:r>
      <w:r w:rsidRPr="00C76A47">
        <w:rPr>
          <w:u w:val="single"/>
        </w:rPr>
        <w:t>rely on courts</w:t>
      </w:r>
      <w:r>
        <w:t xml:space="preserve"> — the </w:t>
      </w:r>
      <w:r w:rsidRPr="00C76A47">
        <w:rPr>
          <w:u w:val="single"/>
        </w:rPr>
        <w:t>domestic courts of states as well as international tribunals</w:t>
      </w:r>
      <w:r>
        <w:t xml:space="preserve"> — to adjudicate disputes about the existence and meaning of international norms. </w:t>
      </w:r>
      <w:r w:rsidRPr="00C76A47">
        <w:rPr>
          <w:rStyle w:val="Emphasis"/>
        </w:rPr>
        <w:t xml:space="preserve">But </w:t>
      </w:r>
      <w:r w:rsidRPr="009D5F1F">
        <w:rPr>
          <w:rStyle w:val="Emphasis"/>
          <w:highlight w:val="green"/>
        </w:rPr>
        <w:t>the ability of</w:t>
      </w:r>
      <w:r w:rsidRPr="00C76A47">
        <w:rPr>
          <w:rStyle w:val="Emphasis"/>
        </w:rPr>
        <w:t xml:space="preserve"> these </w:t>
      </w:r>
      <w:r w:rsidRPr="009D5F1F">
        <w:rPr>
          <w:rStyle w:val="Emphasis"/>
          <w:highlight w:val="green"/>
        </w:rPr>
        <w:t>courts to resolve</w:t>
      </w:r>
      <w:r w:rsidRPr="00C76A47">
        <w:rPr>
          <w:rStyle w:val="Emphasis"/>
        </w:rPr>
        <w:t xml:space="preserve"> the </w:t>
      </w:r>
      <w:r w:rsidRPr="009D5F1F">
        <w:rPr>
          <w:rStyle w:val="Emphasis"/>
          <w:highlight w:val="green"/>
        </w:rPr>
        <w:t>content of</w:t>
      </w:r>
      <w:r w:rsidRPr="00C76A47">
        <w:rPr>
          <w:rStyle w:val="Emphasis"/>
        </w:rPr>
        <w:t xml:space="preserve"> international </w:t>
      </w:r>
      <w:r w:rsidRPr="009D5F1F">
        <w:rPr>
          <w:rStyle w:val="Emphasis"/>
          <w:highlight w:val="green"/>
        </w:rPr>
        <w:t>law is severely limited by their lack of centralization, coordination, and hierarchy.</w:t>
      </w:r>
    </w:p>
    <w:p w14:paraId="098E5867" w14:textId="77777777" w:rsidR="00CF613E" w:rsidRDefault="00CF613E" w:rsidP="00CF613E">
      <w:r w:rsidRPr="009D5F1F">
        <w:rPr>
          <w:highlight w:val="green"/>
          <w:u w:val="single"/>
        </w:rPr>
        <w:t>At the domestic level</w:t>
      </w:r>
      <w:r w:rsidRPr="000F6AE7">
        <w:rPr>
          <w:u w:val="single"/>
        </w:rPr>
        <w:t>, both national courts and national executive branches are charged with interpreting international law</w:t>
      </w:r>
      <w:r>
        <w:t xml:space="preserve">. No doubt in part </w:t>
      </w:r>
      <w:r w:rsidRPr="000F6AE7">
        <w:rPr>
          <w:rStyle w:val="Emphasis"/>
        </w:rPr>
        <w:t xml:space="preserve">because </w:t>
      </w:r>
      <w:r w:rsidRPr="009D5F1F">
        <w:rPr>
          <w:rStyle w:val="Emphasis"/>
          <w:highlight w:val="green"/>
        </w:rPr>
        <w:t>states</w:t>
      </w:r>
      <w:r>
        <w:t xml:space="preserve"> tend to </w:t>
      </w:r>
      <w:r w:rsidRPr="009D5F1F">
        <w:rPr>
          <w:rStyle w:val="Emphasis"/>
          <w:highlight w:val="green"/>
        </w:rPr>
        <w:t>interpret</w:t>
      </w:r>
      <w:r>
        <w:t xml:space="preserve"> international </w:t>
      </w:r>
      <w:r w:rsidRPr="009D5F1F">
        <w:rPr>
          <w:rStyle w:val="Emphasis"/>
          <w:highlight w:val="green"/>
        </w:rPr>
        <w:t>law in accordance with their</w:t>
      </w:r>
      <w:r w:rsidRPr="000F6AE7">
        <w:rPr>
          <w:rStyle w:val="Emphasis"/>
        </w:rPr>
        <w:t xml:space="preserve"> own</w:t>
      </w:r>
      <w:r>
        <w:t xml:space="preserve"> (</w:t>
      </w:r>
      <w:r w:rsidRPr="009D5F1F">
        <w:rPr>
          <w:rStyle w:val="Emphasis"/>
          <w:highlight w:val="green"/>
        </w:rPr>
        <w:t>divergent</w:t>
      </w:r>
      <w:r>
        <w:t xml:space="preserve">) </w:t>
      </w:r>
      <w:r w:rsidRPr="009D5F1F">
        <w:rPr>
          <w:rStyle w:val="Emphasis"/>
          <w:highlight w:val="green"/>
        </w:rPr>
        <w:t>interests</w:t>
      </w:r>
      <w:r w:rsidRPr="000F6AE7">
        <w:rPr>
          <w:rStyle w:val="Emphasis"/>
        </w:rPr>
        <w:t>, international law is interpreted differently by different states.</w:t>
      </w:r>
      <w:r>
        <w:t xml:space="preserve"> Capital-importing and capital-exporting nations, for example, traditionally have held different views about the customary international law limits on expropriation.48 Similarly, </w:t>
      </w:r>
      <w:r w:rsidRPr="00BC28A3">
        <w:rPr>
          <w:u w:val="single"/>
        </w:rPr>
        <w:t xml:space="preserve">while the </w:t>
      </w:r>
      <w:r w:rsidRPr="00BC28A3">
        <w:rPr>
          <w:rStyle w:val="Emphasis"/>
        </w:rPr>
        <w:t>U</w:t>
      </w:r>
      <w:r>
        <w:t xml:space="preserve">nited </w:t>
      </w:r>
      <w:r w:rsidRPr="00BC28A3">
        <w:rPr>
          <w:rStyle w:val="Emphasis"/>
        </w:rPr>
        <w:t>S</w:t>
      </w:r>
      <w:r>
        <w:t xml:space="preserve">tates </w:t>
      </w:r>
      <w:r w:rsidRPr="00BC28A3">
        <w:rPr>
          <w:u w:val="single"/>
        </w:rPr>
        <w:t>and</w:t>
      </w:r>
      <w:r>
        <w:t xml:space="preserve"> the </w:t>
      </w:r>
      <w:r w:rsidRPr="00BC28A3">
        <w:rPr>
          <w:rStyle w:val="Emphasis"/>
        </w:rPr>
        <w:t>U</w:t>
      </w:r>
      <w:r>
        <w:t xml:space="preserve">nited </w:t>
      </w:r>
      <w:r w:rsidRPr="00BC28A3">
        <w:rPr>
          <w:rStyle w:val="Emphasis"/>
        </w:rPr>
        <w:t>K</w:t>
      </w:r>
      <w:r>
        <w:t xml:space="preserve">ingdom </w:t>
      </w:r>
      <w:r w:rsidRPr="00BC28A3">
        <w:rPr>
          <w:u w:val="single"/>
        </w:rPr>
        <w:t>believed</w:t>
      </w:r>
      <w:r>
        <w:t xml:space="preserve"> that the 2003 invasion of </w:t>
      </w:r>
      <w:r w:rsidRPr="00BC28A3">
        <w:rPr>
          <w:u w:val="single"/>
        </w:rPr>
        <w:t>Iraq was consistent with the U.N. Charter, most other nations disagreed.</w:t>
      </w:r>
      <w:r>
        <w:t>49 The international legal system has no higher-level court or other decisionmaker capable of authoritatively resolving these kinds of transnational interpretive disputes.</w:t>
      </w:r>
    </w:p>
    <w:p w14:paraId="34E2181F" w14:textId="77777777" w:rsidR="00CF613E" w:rsidRDefault="00CF613E" w:rsidP="00CF613E">
      <w:r>
        <w:lastRenderedPageBreak/>
        <w:t xml:space="preserve">The inability of multiple, self-interested national executives and courts to agree on the content of international law has driven the international system to develop its own system of courts, formally independent of the direct control of any one or several nations. </w:t>
      </w:r>
      <w:r w:rsidRPr="00BC28A3">
        <w:rPr>
          <w:u w:val="single"/>
        </w:rPr>
        <w:t>While there are many</w:t>
      </w:r>
      <w:r>
        <w:t xml:space="preserve"> such </w:t>
      </w:r>
      <w:r w:rsidRPr="00BC28A3">
        <w:rPr>
          <w:u w:val="single"/>
        </w:rPr>
        <w:t>courts of various kinds in operation</w:t>
      </w:r>
      <w:r>
        <w:t xml:space="preserve">, </w:t>
      </w:r>
      <w:r w:rsidRPr="00BC28A3">
        <w:rPr>
          <w:rStyle w:val="Emphasis"/>
        </w:rPr>
        <w:t xml:space="preserve">their </w:t>
      </w:r>
      <w:r w:rsidRPr="009D5F1F">
        <w:rPr>
          <w:rStyle w:val="Emphasis"/>
          <w:highlight w:val="green"/>
        </w:rPr>
        <w:t>jurisdictions are narrow and segmented, creating a patchwork of</w:t>
      </w:r>
      <w:r w:rsidRPr="00BC28A3">
        <w:rPr>
          <w:rStyle w:val="Emphasis"/>
        </w:rPr>
        <w:t xml:space="preserve"> adjudicative </w:t>
      </w:r>
      <w:r w:rsidRPr="009D5F1F">
        <w:rPr>
          <w:rStyle w:val="Emphasis"/>
          <w:highlight w:val="green"/>
        </w:rPr>
        <w:t>authority.</w:t>
      </w:r>
      <w:r w:rsidRPr="009D5F1F">
        <w:rPr>
          <w:highlight w:val="green"/>
        </w:rPr>
        <w:t xml:space="preserve"> </w:t>
      </w:r>
      <w:r w:rsidRPr="009D5F1F">
        <w:rPr>
          <w:highlight w:val="green"/>
          <w:u w:val="single"/>
        </w:rPr>
        <w:t>This</w:t>
      </w:r>
      <w:r w:rsidRPr="00BC28A3">
        <w:rPr>
          <w:u w:val="single"/>
        </w:rPr>
        <w:t xml:space="preserve"> patchwork </w:t>
      </w:r>
      <w:r w:rsidRPr="009D5F1F">
        <w:rPr>
          <w:highlight w:val="green"/>
          <w:u w:val="single"/>
        </w:rPr>
        <w:t>includes</w:t>
      </w:r>
      <w:r>
        <w:t xml:space="preserve"> both </w:t>
      </w:r>
      <w:r w:rsidRPr="009D5F1F">
        <w:rPr>
          <w:rStyle w:val="Emphasis"/>
          <w:highlight w:val="green"/>
        </w:rPr>
        <w:t>gaping holes and</w:t>
      </w:r>
      <w:r w:rsidRPr="00BC28A3">
        <w:rPr>
          <w:rStyle w:val="Emphasis"/>
        </w:rPr>
        <w:t xml:space="preserve"> areas of </w:t>
      </w:r>
      <w:r w:rsidRPr="009D5F1F">
        <w:rPr>
          <w:rStyle w:val="Emphasis"/>
          <w:highlight w:val="green"/>
        </w:rPr>
        <w:t>uncoordinated overlap.</w:t>
      </w:r>
      <w:r w:rsidRPr="009D5F1F">
        <w:rPr>
          <w:highlight w:val="green"/>
        </w:rPr>
        <w:t xml:space="preserve"> </w:t>
      </w:r>
      <w:r w:rsidRPr="009D5F1F">
        <w:rPr>
          <w:highlight w:val="green"/>
          <w:u w:val="single"/>
        </w:rPr>
        <w:t>There are many matters</w:t>
      </w:r>
      <w:r w:rsidRPr="009D5F1F">
        <w:rPr>
          <w:highlight w:val="green"/>
        </w:rPr>
        <w:t xml:space="preserve"> — </w:t>
      </w:r>
      <w:r w:rsidRPr="009D5F1F">
        <w:rPr>
          <w:highlight w:val="green"/>
          <w:u w:val="single"/>
        </w:rPr>
        <w:t>immigration, war, human rights,</w:t>
      </w:r>
      <w:r w:rsidRPr="00BC28A3">
        <w:rPr>
          <w:u w:val="single"/>
        </w:rPr>
        <w:t xml:space="preserve"> and so on</w:t>
      </w:r>
      <w:r>
        <w:t xml:space="preserve"> — </w:t>
      </w:r>
      <w:r w:rsidRPr="009D5F1F">
        <w:rPr>
          <w:rStyle w:val="Emphasis"/>
          <w:highlight w:val="green"/>
        </w:rPr>
        <w:t>over which</w:t>
      </w:r>
      <w:r w:rsidRPr="00BC28A3">
        <w:rPr>
          <w:rStyle w:val="Emphasis"/>
        </w:rPr>
        <w:t xml:space="preserve"> international </w:t>
      </w:r>
      <w:r w:rsidRPr="009D5F1F">
        <w:rPr>
          <w:rStyle w:val="Emphasis"/>
          <w:highlight w:val="green"/>
        </w:rPr>
        <w:t>courts have</w:t>
      </w:r>
      <w:r w:rsidRPr="00BC28A3">
        <w:t xml:space="preserve"> little or </w:t>
      </w:r>
      <w:r w:rsidRPr="009D5F1F">
        <w:rPr>
          <w:rStyle w:val="Emphasis"/>
          <w:highlight w:val="green"/>
        </w:rPr>
        <w:t>no authority.</w:t>
      </w:r>
      <w:r>
        <w:t xml:space="preserve"> </w:t>
      </w:r>
      <w:r w:rsidRPr="00BC28A3">
        <w:rPr>
          <w:u w:val="single"/>
        </w:rPr>
        <w:t xml:space="preserve">Even the </w:t>
      </w:r>
      <w:r w:rsidRPr="009D5F1F">
        <w:rPr>
          <w:rStyle w:val="Emphasis"/>
          <w:highlight w:val="green"/>
        </w:rPr>
        <w:t>I</w:t>
      </w:r>
      <w:r>
        <w:t xml:space="preserve">nternational </w:t>
      </w:r>
      <w:r w:rsidRPr="00BC28A3">
        <w:rPr>
          <w:rStyle w:val="Emphasis"/>
        </w:rPr>
        <w:t>C</w:t>
      </w:r>
      <w:r>
        <w:t xml:space="preserve">ourt of </w:t>
      </w:r>
      <w:r w:rsidRPr="009D5F1F">
        <w:rPr>
          <w:rStyle w:val="Emphasis"/>
          <w:highlight w:val="green"/>
        </w:rPr>
        <w:t>J</w:t>
      </w:r>
      <w:r>
        <w:t xml:space="preserve">ustice, perhaps the most powerful generalist international court, </w:t>
      </w:r>
      <w:r w:rsidRPr="00BC28A3">
        <w:rPr>
          <w:u w:val="single"/>
        </w:rPr>
        <w:t xml:space="preserve">has limited jurisdiction, and its </w:t>
      </w:r>
      <w:r w:rsidRPr="009D5F1F">
        <w:rPr>
          <w:highlight w:val="green"/>
          <w:u w:val="single"/>
        </w:rPr>
        <w:t>decisions have no stare decisis effect</w:t>
      </w:r>
      <w:r w:rsidRPr="00BC28A3">
        <w:rPr>
          <w:u w:val="single"/>
        </w:rPr>
        <w:t>.</w:t>
      </w:r>
      <w:r>
        <w:t xml:space="preserve">50 </w:t>
      </w:r>
      <w:r w:rsidRPr="00A34D7F">
        <w:rPr>
          <w:u w:val="single"/>
        </w:rPr>
        <w:t>Regional courts</w:t>
      </w:r>
      <w:r>
        <w:t xml:space="preserve"> (like the European Court of Justice) </w:t>
      </w:r>
      <w:r w:rsidRPr="00A34D7F">
        <w:rPr>
          <w:u w:val="single"/>
        </w:rPr>
        <w:t>and international bodies</w:t>
      </w:r>
      <w:r>
        <w:t xml:space="preserve"> (like the Human Rights Committee) </w:t>
      </w:r>
      <w:r w:rsidRPr="00A34D7F">
        <w:rPr>
          <w:u w:val="single"/>
        </w:rPr>
        <w:t>have overlapping claims to partial jurisdiction</w:t>
      </w:r>
      <w:r>
        <w:t xml:space="preserve"> to resolve or pronounce upon international law, here again with no second-order rules or institutional mechanisms to coordinate their decisions. When the International Court of Justice and the International Criminal Tribunal for the former Yugoslavia fundamentally disagree on the question of attributing state responsibility for rebel insurgent groups, for instance, there is no legal procedure for resolving the disagreement.51</w:t>
      </w:r>
    </w:p>
    <w:p w14:paraId="60C439A6" w14:textId="77777777" w:rsidR="00CF613E" w:rsidRPr="00A52DEF" w:rsidRDefault="00CF613E" w:rsidP="00CF613E">
      <w:pPr>
        <w:rPr>
          <w:rStyle w:val="Emphasis"/>
        </w:rPr>
      </w:pPr>
      <w:r w:rsidRPr="00A34D7F">
        <w:rPr>
          <w:rStyle w:val="Emphasis"/>
        </w:rPr>
        <w:t>The problem is more acute than even this</w:t>
      </w:r>
      <w:r>
        <w:t xml:space="preserve">, </w:t>
      </w:r>
      <w:r w:rsidRPr="00A34D7F">
        <w:rPr>
          <w:u w:val="single"/>
        </w:rPr>
        <w:t>for courts</w:t>
      </w:r>
      <w:r>
        <w:t xml:space="preserve"> (</w:t>
      </w:r>
      <w:r w:rsidRPr="00A34D7F">
        <w:rPr>
          <w:u w:val="single"/>
        </w:rPr>
        <w:t>domestic and international</w:t>
      </w:r>
      <w:r>
        <w:t xml:space="preserve">) </w:t>
      </w:r>
      <w:r w:rsidRPr="00A34D7F">
        <w:rPr>
          <w:u w:val="single"/>
        </w:rPr>
        <w:t>are not the only interpreters of international law. Jurists also serve as sources of law in some sense, and various NGOs</w:t>
      </w:r>
      <w:r>
        <w:t xml:space="preserve"> often pronounce upon the content of law in ways that are meant to be, and are often received as, authoritative. </w:t>
      </w:r>
      <w:r w:rsidRPr="00A34D7F">
        <w:rPr>
          <w:u w:val="single"/>
        </w:rPr>
        <w:t xml:space="preserve">Human rights committees disagree about the content of </w:t>
      </w:r>
      <w:r w:rsidRPr="00A34D7F">
        <w:rPr>
          <w:rStyle w:val="Emphasis"/>
        </w:rPr>
        <w:t>i</w:t>
      </w:r>
      <w:r>
        <w:t xml:space="preserve">nternational </w:t>
      </w:r>
      <w:r w:rsidRPr="00A34D7F">
        <w:rPr>
          <w:rStyle w:val="Emphasis"/>
        </w:rPr>
        <w:t>h</w:t>
      </w:r>
      <w:r>
        <w:t xml:space="preserve">uman </w:t>
      </w:r>
      <w:r w:rsidRPr="00A34D7F">
        <w:rPr>
          <w:rStyle w:val="Emphasis"/>
        </w:rPr>
        <w:t>r</w:t>
      </w:r>
      <w:r>
        <w:t xml:space="preserve">ights </w:t>
      </w:r>
      <w:r w:rsidRPr="00A34D7F">
        <w:rPr>
          <w:rStyle w:val="Emphasis"/>
        </w:rPr>
        <w:t>l</w:t>
      </w:r>
      <w:r>
        <w:t xml:space="preserve">aw, and these bodies often disagree with regional and national officials who are charged with interpreting the same law.52 </w:t>
      </w:r>
      <w:r w:rsidRPr="00A34D7F">
        <w:rPr>
          <w:u w:val="single"/>
        </w:rPr>
        <w:t xml:space="preserve">This </w:t>
      </w:r>
      <w:r w:rsidRPr="009D5F1F">
        <w:rPr>
          <w:highlight w:val="green"/>
          <w:u w:val="single"/>
        </w:rPr>
        <w:t>proliferation of interpreters</w:t>
      </w:r>
      <w:r>
        <w:t xml:space="preserve"> </w:t>
      </w:r>
      <w:r w:rsidRPr="009D5F1F">
        <w:rPr>
          <w:rStyle w:val="Emphasis"/>
          <w:highlight w:val="green"/>
        </w:rPr>
        <w:t>exacerbates</w:t>
      </w:r>
      <w:r w:rsidRPr="00A34D7F">
        <w:rPr>
          <w:rStyle w:val="Emphasis"/>
        </w:rPr>
        <w:t xml:space="preserve"> international law’s problems of </w:t>
      </w:r>
      <w:r w:rsidRPr="009D5F1F">
        <w:rPr>
          <w:rStyle w:val="Emphasis"/>
          <w:highlight w:val="green"/>
        </w:rPr>
        <w:t>ambiguity and deprives international law of its ability to resolve disputes authoritatively</w:t>
      </w:r>
      <w:r w:rsidRPr="00A34D7F">
        <w:rPr>
          <w:rStyle w:val="Emphasis"/>
        </w:rPr>
        <w:t>.</w:t>
      </w:r>
      <w:r>
        <w:t xml:space="preserve"> 53 </w:t>
      </w:r>
      <w:r w:rsidRPr="009D5F1F">
        <w:rPr>
          <w:rStyle w:val="Emphasis"/>
          <w:highlight w:val="green"/>
        </w:rPr>
        <w:t>The result is a cacophony of</w:t>
      </w:r>
      <w:r w:rsidRPr="00A52DEF">
        <w:rPr>
          <w:rStyle w:val="Emphasis"/>
        </w:rPr>
        <w:t xml:space="preserve"> oft-conflicting </w:t>
      </w:r>
      <w:r w:rsidRPr="009D5F1F">
        <w:rPr>
          <w:rStyle w:val="Emphasis"/>
          <w:highlight w:val="green"/>
        </w:rPr>
        <w:t>pronouncements with no</w:t>
      </w:r>
      <w:r w:rsidRPr="00A52DEF">
        <w:rPr>
          <w:rStyle w:val="Emphasis"/>
        </w:rPr>
        <w:t xml:space="preserve"> authoritative </w:t>
      </w:r>
      <w:r w:rsidRPr="009D5F1F">
        <w:rPr>
          <w:rStyle w:val="Emphasis"/>
          <w:highlight w:val="green"/>
        </w:rPr>
        <w:t>method to resolve</w:t>
      </w:r>
      <w:r w:rsidRPr="00A52DEF">
        <w:rPr>
          <w:rStyle w:val="Emphasis"/>
        </w:rPr>
        <w:t xml:space="preserve"> the conflicts.</w:t>
      </w:r>
    </w:p>
    <w:p w14:paraId="50B20144" w14:textId="62E46DB8" w:rsidR="00CF613E" w:rsidRPr="00CF613E" w:rsidRDefault="00CF613E" w:rsidP="00CF613E">
      <w:r>
        <w:t xml:space="preserve">In sum, </w:t>
      </w:r>
      <w:r w:rsidRPr="00EF74EA">
        <w:rPr>
          <w:u w:val="single"/>
        </w:rPr>
        <w:t>although international law and associated</w:t>
      </w:r>
      <w:r>
        <w:t xml:space="preserve"> international </w:t>
      </w:r>
      <w:r w:rsidRPr="00EF74EA">
        <w:rPr>
          <w:u w:val="single"/>
        </w:rPr>
        <w:t>institutions are denser and more prevalent today than ever</w:t>
      </w:r>
      <w:r>
        <w:t xml:space="preserve">, </w:t>
      </w:r>
      <w:r w:rsidRPr="00EF74EA">
        <w:rPr>
          <w:rStyle w:val="Emphasis"/>
        </w:rPr>
        <w:t>these laws and institutions are</w:t>
      </w:r>
      <w:r>
        <w:t xml:space="preserve">, as a system, </w:t>
      </w:r>
      <w:r w:rsidRPr="00EF74EA">
        <w:rPr>
          <w:rStyle w:val="Emphasis"/>
        </w:rPr>
        <w:t>weak and fragmented.</w:t>
      </w:r>
      <w:r>
        <w:t xml:space="preserve">54 </w:t>
      </w:r>
      <w:r w:rsidRPr="00EF74EA">
        <w:rPr>
          <w:u w:val="single"/>
        </w:rPr>
        <w:t>What is missing is the kind of centralized, hierarchical ordering</w:t>
      </w:r>
      <w:r>
        <w:t xml:space="preserve"> that domestic legal systems create through their legislative and judicial institutions. Unable to rely upon these institutions, </w:t>
      </w:r>
      <w:r w:rsidRPr="00EF74EA">
        <w:rPr>
          <w:u w:val="single"/>
        </w:rPr>
        <w:t xml:space="preserve">the international </w:t>
      </w:r>
      <w:r w:rsidRPr="00EF74EA">
        <w:rPr>
          <w:u w:val="single"/>
        </w:rPr>
        <w:lastRenderedPageBreak/>
        <w:t>legal system struggles to coordinate public understandings of the content and application of its norms</w:t>
      </w:r>
      <w:r>
        <w:t xml:space="preserve">. </w:t>
      </w:r>
      <w:r w:rsidRPr="009D5F1F">
        <w:rPr>
          <w:rStyle w:val="Emphasis"/>
          <w:highlight w:val="green"/>
        </w:rPr>
        <w:t>The result is</w:t>
      </w:r>
      <w:r>
        <w:t xml:space="preserve"> a kind of </w:t>
      </w:r>
      <w:r w:rsidRPr="009D5F1F">
        <w:rPr>
          <w:rStyle w:val="Emphasis"/>
          <w:highlight w:val="green"/>
        </w:rPr>
        <w:t>fundamental uncertainty</w:t>
      </w:r>
      <w:r>
        <w:t xml:space="preserve">, </w:t>
      </w:r>
      <w:r w:rsidRPr="00EF74EA">
        <w:rPr>
          <w:u w:val="single"/>
        </w:rPr>
        <w:t>not just about</w:t>
      </w:r>
      <w:r>
        <w:t xml:space="preserve"> what international </w:t>
      </w:r>
      <w:r w:rsidRPr="00EF74EA">
        <w:rPr>
          <w:u w:val="single"/>
        </w:rPr>
        <w:t>legal rules</w:t>
      </w:r>
      <w:r>
        <w:t xml:space="preserve"> mean, </w:t>
      </w:r>
      <w:r w:rsidRPr="00EF74EA">
        <w:rPr>
          <w:u w:val="single"/>
        </w:rPr>
        <w:t xml:space="preserve">but </w:t>
      </w:r>
      <w:r w:rsidRPr="009D5F1F">
        <w:rPr>
          <w:highlight w:val="green"/>
          <w:u w:val="single"/>
        </w:rPr>
        <w:t>about how</w:t>
      </w:r>
      <w:r w:rsidRPr="00EF74EA">
        <w:rPr>
          <w:u w:val="single"/>
        </w:rPr>
        <w:t xml:space="preserve"> they can be created and changed,</w:t>
      </w:r>
    </w:p>
    <w:sectPr w:rsidR="00CF613E" w:rsidRPr="00CF61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191CDA"/>
    <w:multiLevelType w:val="hybridMultilevel"/>
    <w:tmpl w:val="52364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E71013"/>
    <w:multiLevelType w:val="hybridMultilevel"/>
    <w:tmpl w:val="E834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61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6C0"/>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CF613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A25BC7"/>
  <w14:defaultImageDpi w14:val="300"/>
  <w15:docId w15:val="{FFD2063A-3BCE-4D4A-B60D-FA489C423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613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CF61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61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61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
    <w:unhideWhenUsed/>
    <w:qFormat/>
    <w:rsid w:val="00CF613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F61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613E"/>
  </w:style>
  <w:style w:type="character" w:customStyle="1" w:styleId="Heading1Char">
    <w:name w:val="Heading 1 Char"/>
    <w:aliases w:val="Pocket Char"/>
    <w:basedOn w:val="DefaultParagraphFont"/>
    <w:link w:val="Heading1"/>
    <w:uiPriority w:val="9"/>
    <w:rsid w:val="00CF61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61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613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CF613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F613E"/>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CF613E"/>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CF613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F613E"/>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CF613E"/>
    <w:rPr>
      <w:color w:val="auto"/>
      <w:u w:val="none"/>
    </w:rPr>
  </w:style>
  <w:style w:type="paragraph" w:styleId="DocumentMap">
    <w:name w:val="Document Map"/>
    <w:basedOn w:val="Normal"/>
    <w:link w:val="DocumentMapChar"/>
    <w:uiPriority w:val="99"/>
    <w:semiHidden/>
    <w:unhideWhenUsed/>
    <w:rsid w:val="00CF61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613E"/>
    <w:rPr>
      <w:rFonts w:ascii="Lucida Grande" w:hAnsi="Lucida Grande" w:cs="Lucida Grande"/>
    </w:rPr>
  </w:style>
  <w:style w:type="paragraph" w:customStyle="1" w:styleId="textbold">
    <w:name w:val="text bold"/>
    <w:basedOn w:val="Normal"/>
    <w:link w:val="Emphasis"/>
    <w:uiPriority w:val="20"/>
    <w:qFormat/>
    <w:rsid w:val="00CF613E"/>
    <w:pPr>
      <w:ind w:left="720"/>
      <w:jc w:val="both"/>
    </w:pPr>
    <w:rPr>
      <w:b/>
      <w:iCs/>
      <w:u w:val="single"/>
      <w:bdr w:val="single" w:sz="12" w:space="0" w:color="auto"/>
    </w:rPr>
  </w:style>
  <w:style w:type="character" w:customStyle="1" w:styleId="eg">
    <w:name w:val="eg"/>
    <w:basedOn w:val="DefaultParagraphFont"/>
    <w:rsid w:val="00CF613E"/>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CF61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CF613E"/>
    <w:pPr>
      <w:widowControl w:val="0"/>
      <w:suppressAutoHyphens/>
      <w:spacing w:after="200"/>
      <w:contextualSpacing/>
    </w:pPr>
    <w:rPr>
      <w:rFonts w:asciiTheme="minorHAnsi" w:eastAsiaTheme="minorHAnsi" w:hAnsiTheme="minorHAnsi" w:cstheme="minorBidi"/>
      <w:b/>
      <w:szCs w:val="22"/>
      <w:u w:val="single"/>
    </w:rPr>
  </w:style>
  <w:style w:type="paragraph" w:styleId="ListParagraph">
    <w:name w:val="List Paragraph"/>
    <w:basedOn w:val="Normal"/>
    <w:uiPriority w:val="34"/>
    <w:qFormat/>
    <w:rsid w:val="00CF61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oover.org/research/decline-unions-good-new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senate.gov/imo/media/doc/021617_Kasparov_%20Testimony.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academiccommunity.uvic.ca/globalsouthpolitics/2018/04/27/three-ways-police-abuse-affects-democracy/" TargetMode="External"/><Relationship Id="rId5" Type="http://schemas.openxmlformats.org/officeDocument/2006/relationships/numbering" Target="numbering.xml"/><Relationship Id="rId15" Type="http://schemas.openxmlformats.org/officeDocument/2006/relationships/hyperlink" Target="https://ratical.org/radiation/NuclearExtinction/StarrNuclearWinterOct09.pdf" TargetMode="External"/><Relationship Id="rId10" Type="http://schemas.openxmlformats.org/officeDocument/2006/relationships/hyperlink" Target="https://www.newyorker.com/news/news-desk/how-police-union-power-helped-increase-abuses" TargetMode="External"/><Relationship Id="rId4" Type="http://schemas.openxmlformats.org/officeDocument/2006/relationships/customXml" Target="../customXml/item4.xml"/><Relationship Id="rId9" Type="http://schemas.openxmlformats.org/officeDocument/2006/relationships/hyperlink" Target="https://www.newyorker.com/news/news-desk/how-police-union-power-helped-increase-abuses" TargetMode="External"/><Relationship Id="rId14" Type="http://schemas.openxmlformats.org/officeDocument/2006/relationships/hyperlink" Target="https://ratical.org/radiation/NuclearExtinction/StevenStarr02281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24</Pages>
  <Words>10379</Words>
  <Characters>59163</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2</cp:revision>
  <dcterms:created xsi:type="dcterms:W3CDTF">2021-10-30T22:11:00Z</dcterms:created>
  <dcterms:modified xsi:type="dcterms:W3CDTF">2021-10-30T22:40:00Z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