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B7219" w14:textId="23FC2C67" w:rsidR="001A21E4" w:rsidRDefault="001A21E4" w:rsidP="001A21E4">
      <w:pPr>
        <w:pStyle w:val="Heading4"/>
        <w:rPr>
          <w:rFonts w:asciiTheme="minorHAnsi" w:hAnsiTheme="minorHAnsi" w:cstheme="minorHAnsi"/>
        </w:rPr>
      </w:pPr>
      <w:r>
        <w:rPr>
          <w:rFonts w:asciiTheme="minorHAnsi" w:hAnsiTheme="minorHAnsi" w:cstheme="minorHAnsi"/>
        </w:rPr>
        <w:t>“</w:t>
      </w:r>
      <w:proofErr w:type="gramStart"/>
      <w:r>
        <w:rPr>
          <w:rFonts w:asciiTheme="minorHAnsi" w:hAnsiTheme="minorHAnsi" w:cstheme="minorHAnsi"/>
        </w:rPr>
        <w:t>When ”</w:t>
      </w:r>
      <w:proofErr w:type="gramEnd"/>
      <w:r>
        <w:rPr>
          <w:rFonts w:asciiTheme="minorHAnsi" w:hAnsiTheme="minorHAnsi" w:cstheme="minorHAnsi"/>
        </w:rPr>
        <w:t xml:space="preserve"> </w:t>
      </w:r>
    </w:p>
    <w:p w14:paraId="7FA4A1E7" w14:textId="3CE3AB6F" w:rsidR="001A21E4" w:rsidRDefault="001A21E4" w:rsidP="001A21E4">
      <w:pPr>
        <w:pStyle w:val="Heading4"/>
        <w:rPr>
          <w:rFonts w:asciiTheme="minorHAnsi" w:hAnsiTheme="minorHAnsi" w:cstheme="minorHAnsi"/>
        </w:rPr>
      </w:pPr>
      <w:r>
        <w:rPr>
          <w:rFonts w:asciiTheme="minorHAnsi" w:hAnsiTheme="minorHAnsi" w:cstheme="minorHAnsi"/>
        </w:rPr>
        <w:t xml:space="preserve">I affirm the resolution resolved, that the member nations of the WTO ought to reduce </w:t>
      </w:r>
      <w:proofErr w:type="spellStart"/>
      <w:r>
        <w:rPr>
          <w:rFonts w:asciiTheme="minorHAnsi" w:hAnsiTheme="minorHAnsi" w:cstheme="minorHAnsi"/>
        </w:rPr>
        <w:t>intelluctal</w:t>
      </w:r>
      <w:proofErr w:type="spellEnd"/>
      <w:r>
        <w:rPr>
          <w:rFonts w:asciiTheme="minorHAnsi" w:hAnsiTheme="minorHAnsi" w:cstheme="minorHAnsi"/>
        </w:rPr>
        <w:t xml:space="preserve"> property </w:t>
      </w:r>
      <w:proofErr w:type="spellStart"/>
      <w:r>
        <w:rPr>
          <w:rFonts w:asciiTheme="minorHAnsi" w:hAnsiTheme="minorHAnsi" w:cstheme="minorHAnsi"/>
        </w:rPr>
        <w:t>protecionss</w:t>
      </w:r>
      <w:proofErr w:type="spellEnd"/>
      <w:r>
        <w:rPr>
          <w:rFonts w:asciiTheme="minorHAnsi" w:hAnsiTheme="minorHAnsi" w:cstheme="minorHAnsi"/>
        </w:rPr>
        <w:t>.</w:t>
      </w:r>
    </w:p>
    <w:p w14:paraId="05349B64" w14:textId="40315E77" w:rsidR="001A21E4" w:rsidRDefault="001A21E4" w:rsidP="001A21E4">
      <w:r>
        <w:t xml:space="preserve">My value in today’s debate is morality because the </w:t>
      </w:r>
      <w:proofErr w:type="spellStart"/>
      <w:r>
        <w:t>vword</w:t>
      </w:r>
      <w:proofErr w:type="spellEnd"/>
      <w:r>
        <w:t xml:space="preserve"> ought in the resolution implies a moral obligation</w:t>
      </w:r>
    </w:p>
    <w:p w14:paraId="4101CABB" w14:textId="5D387EDF" w:rsidR="001A21E4" w:rsidRDefault="001A21E4" w:rsidP="001A21E4">
      <w:r>
        <w:t>The value criteria in today’s debate should be societal welfare. Prefer</w:t>
      </w:r>
    </w:p>
    <w:p w14:paraId="5B681916" w14:textId="0E910561" w:rsidR="001A21E4" w:rsidRDefault="001A21E4" w:rsidP="001A21E4">
      <w:pPr>
        <w:pStyle w:val="ListParagraph"/>
        <w:numPr>
          <w:ilvl w:val="0"/>
          <w:numId w:val="12"/>
        </w:numPr>
      </w:pPr>
      <w:r>
        <w:t xml:space="preserve">Allows for a larger a variety of arguments. My </w:t>
      </w:r>
      <w:proofErr w:type="spellStart"/>
      <w:r>
        <w:t>opponeny’s</w:t>
      </w:r>
      <w:proofErr w:type="spellEnd"/>
      <w:r>
        <w:t xml:space="preserve"> value </w:t>
      </w:r>
      <w:proofErr w:type="spellStart"/>
      <w:r>
        <w:t>crieteria</w:t>
      </w:r>
      <w:proofErr w:type="spellEnd"/>
      <w:r>
        <w:t xml:space="preserve"> may only be good for a small sliver of </w:t>
      </w:r>
      <w:proofErr w:type="spellStart"/>
      <w:r>
        <w:t>affs</w:t>
      </w:r>
      <w:proofErr w:type="spellEnd"/>
      <w:r>
        <w:t xml:space="preserve"> – but societal welfare allows us to include different impacts. </w:t>
      </w:r>
    </w:p>
    <w:p w14:paraId="3C7F4B82" w14:textId="56A24916" w:rsidR="001A21E4" w:rsidRDefault="001A21E4" w:rsidP="001A21E4">
      <w:pPr>
        <w:pStyle w:val="ListParagraph"/>
        <w:numPr>
          <w:ilvl w:val="0"/>
          <w:numId w:val="12"/>
        </w:numPr>
      </w:pPr>
      <w:r>
        <w:t>Nations – they are responsible for choosing the best action for everyone. Only societal welfare gives them an option when deciding between two different decisions</w:t>
      </w:r>
    </w:p>
    <w:p w14:paraId="2ADAB267" w14:textId="1FB870EC" w:rsidR="001A21E4" w:rsidRPr="001A21E4" w:rsidRDefault="001A21E4" w:rsidP="001A21E4">
      <w:pPr>
        <w:pStyle w:val="ListParagraph"/>
        <w:numPr>
          <w:ilvl w:val="0"/>
          <w:numId w:val="12"/>
        </w:numPr>
      </w:pPr>
      <w:r>
        <w:t>How to choose</w:t>
      </w:r>
    </w:p>
    <w:p w14:paraId="6D8CD60B" w14:textId="77777777" w:rsidR="001A21E4" w:rsidRDefault="001A21E4" w:rsidP="001A21E4">
      <w:pPr>
        <w:pStyle w:val="Heading4"/>
        <w:rPr>
          <w:rFonts w:asciiTheme="minorHAnsi" w:hAnsiTheme="minorHAnsi" w:cstheme="minorHAnsi"/>
        </w:rPr>
      </w:pPr>
    </w:p>
    <w:p w14:paraId="40AE8C1A" w14:textId="267B7FAC" w:rsidR="001A21E4" w:rsidRDefault="001A21E4" w:rsidP="001A21E4">
      <w:pPr>
        <w:pStyle w:val="Heading4"/>
        <w:rPr>
          <w:rFonts w:asciiTheme="minorHAnsi" w:hAnsiTheme="minorHAnsi" w:cstheme="minorHAnsi"/>
        </w:rPr>
      </w:pPr>
      <w:r>
        <w:rPr>
          <w:rFonts w:asciiTheme="minorHAnsi" w:hAnsiTheme="minorHAnsi" w:cstheme="minorHAnsi"/>
        </w:rPr>
        <w:t xml:space="preserve">Contention 1 is Covid: </w:t>
      </w:r>
    </w:p>
    <w:p w14:paraId="68240FC9" w14:textId="4EFC50A4" w:rsidR="001A21E4" w:rsidRPr="003507FE" w:rsidRDefault="001A21E4" w:rsidP="001A21E4">
      <w:pPr>
        <w:pStyle w:val="Heading4"/>
        <w:rPr>
          <w:rFonts w:asciiTheme="minorHAnsi" w:hAnsiTheme="minorHAnsi" w:cstheme="minorHAnsi"/>
        </w:rPr>
      </w:pPr>
      <w:r>
        <w:rPr>
          <w:rFonts w:asciiTheme="minorHAnsi" w:hAnsiTheme="minorHAnsi" w:cstheme="minorHAnsi"/>
        </w:rPr>
        <w:t xml:space="preserve">We got lucky with COVID – future pandemics will be much worse and </w:t>
      </w:r>
      <w:r w:rsidRPr="003507FE">
        <w:rPr>
          <w:rFonts w:asciiTheme="minorHAnsi" w:hAnsiTheme="minorHAnsi" w:cstheme="minorHAnsi"/>
        </w:rPr>
        <w:t xml:space="preserve">existing provisions in TRIPs are </w:t>
      </w:r>
      <w:r w:rsidRPr="003507FE">
        <w:rPr>
          <w:rFonts w:asciiTheme="minorHAnsi" w:hAnsiTheme="minorHAnsi" w:cstheme="minorHAnsi"/>
          <w:u w:val="single"/>
        </w:rPr>
        <w:t>not used</w:t>
      </w:r>
      <w:r w:rsidRPr="00ED3FF7">
        <w:rPr>
          <w:rFonts w:asciiTheme="minorHAnsi" w:hAnsiTheme="minorHAnsi" w:cstheme="minorHAnsi"/>
        </w:rPr>
        <w:t xml:space="preserve"> </w:t>
      </w:r>
      <w:r w:rsidRPr="003507FE">
        <w:rPr>
          <w:rFonts w:asciiTheme="minorHAnsi" w:hAnsiTheme="minorHAnsi" w:cstheme="minorHAnsi"/>
        </w:rPr>
        <w:t>---</w:t>
      </w:r>
      <w:r>
        <w:rPr>
          <w:rFonts w:asciiTheme="minorHAnsi" w:hAnsiTheme="minorHAnsi" w:cstheme="minorHAnsi"/>
        </w:rPr>
        <w:t xml:space="preserve"> </w:t>
      </w:r>
      <w:r w:rsidRPr="003507FE">
        <w:rPr>
          <w:rFonts w:asciiTheme="minorHAnsi" w:hAnsiTheme="minorHAnsi" w:cstheme="minorHAnsi"/>
        </w:rPr>
        <w:t xml:space="preserve">the status quo </w:t>
      </w:r>
      <w:r w:rsidRPr="003507FE">
        <w:rPr>
          <w:rFonts w:asciiTheme="minorHAnsi" w:hAnsiTheme="minorHAnsi" w:cstheme="minorHAnsi"/>
          <w:u w:val="single"/>
        </w:rPr>
        <w:t>can’t</w:t>
      </w:r>
      <w:r w:rsidRPr="003507FE">
        <w:rPr>
          <w:rFonts w:asciiTheme="minorHAnsi" w:hAnsiTheme="minorHAnsi" w:cstheme="minorHAnsi"/>
        </w:rPr>
        <w:t xml:space="preserve"> solve. </w:t>
      </w:r>
    </w:p>
    <w:p w14:paraId="4A7E8855" w14:textId="77777777" w:rsidR="001A21E4" w:rsidRPr="001C4475" w:rsidRDefault="001A21E4" w:rsidP="001A21E4">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bookmarkEnd w:id="0"/>
      <w:bookmarkEnd w:id="1"/>
    </w:p>
    <w:p w14:paraId="7340F772" w14:textId="77777777" w:rsidR="001A21E4" w:rsidRPr="003507FE" w:rsidRDefault="001A21E4" w:rsidP="001A21E4">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1E61D710" w14:textId="77777777" w:rsidR="001A21E4" w:rsidRPr="003507FE" w:rsidRDefault="001A21E4" w:rsidP="001A21E4">
      <w:pPr>
        <w:rPr>
          <w:rFonts w:asciiTheme="minorHAnsi" w:eastAsia="Times New Roman" w:hAnsiTheme="minorHAnsi" w:cstheme="minorHAnsi"/>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3507FE">
        <w:rPr>
          <w:rFonts w:asciiTheme="minorHAnsi" w:eastAsia="Times New Roman" w:hAnsiTheme="minorHAnsi" w:cstheme="minorHAnsi"/>
          <w:highlight w:val="green"/>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identifiable based on variations of </w:t>
      </w:r>
      <w:proofErr w:type="spellStart"/>
      <w:r w:rsidRPr="003507FE">
        <w:rPr>
          <w:rFonts w:asciiTheme="minorHAnsi" w:eastAsia="Times New Roman" w:hAnsiTheme="minorHAnsi" w:cstheme="minorHAnsi"/>
        </w:rPr>
        <w:t>colour</w:t>
      </w:r>
      <w:proofErr w:type="spellEnd"/>
      <w:r w:rsidRPr="003507FE">
        <w:rPr>
          <w:rFonts w:asciiTheme="minorHAnsi" w:eastAsia="Times New Roman" w:hAnsiTheme="minorHAnsi" w:cstheme="minorHAnsi"/>
        </w:rPr>
        <w:t xml:space="preserve"> or shape, </w:t>
      </w:r>
      <w:r w:rsidRPr="003507FE">
        <w:rPr>
          <w:rFonts w:asciiTheme="minorHAnsi" w:eastAsia="Times New Roman" w:hAnsiTheme="minorHAnsi" w:cstheme="minorHAnsi"/>
          <w:u w:val="single"/>
        </w:rPr>
        <w:t>and include only product necessary to meet requirements of an eligible country;</w:t>
      </w:r>
      <w:r w:rsidRPr="003507FE">
        <w:rPr>
          <w:rFonts w:asciiTheme="minorHAnsi" w:eastAsia="Times New Roman" w:hAnsiTheme="minorHAnsi" w:cstheme="minorHAnsi"/>
        </w:rPr>
        <w:t xml:space="preserve"> importing nations must notify the TRIPS </w:t>
      </w:r>
    </w:p>
    <w:p w14:paraId="2A844406" w14:textId="77777777" w:rsidR="001A21E4" w:rsidRPr="003507FE" w:rsidRDefault="001A21E4" w:rsidP="001A21E4">
      <w:pPr>
        <w:rPr>
          <w:rFonts w:asciiTheme="minorHAnsi" w:eastAsia="Times New Roman" w:hAnsiTheme="minorHAnsi" w:cstheme="minorHAnsi"/>
        </w:rPr>
      </w:pPr>
      <w:r w:rsidRPr="003507FE">
        <w:rPr>
          <w:rFonts w:asciiTheme="minorHAnsi" w:eastAsia="Times New Roman" w:hAnsiTheme="minorHAnsi" w:cstheme="minorHAnsi"/>
        </w:rPr>
        <w:t>council of receipt. Fulfilling these requirements would needlessly delay the vital task of vaccinating the world.</w:t>
      </w:r>
    </w:p>
    <w:p w14:paraId="2F327166" w14:textId="77777777" w:rsidR="001A21E4" w:rsidRPr="003507FE" w:rsidRDefault="001A21E4" w:rsidP="001A21E4">
      <w:pPr>
        <w:rPr>
          <w:rStyle w:val="Emphasis"/>
          <w:rFonts w:asciiTheme="minorHAnsi" w:hAnsiTheme="minorHAnsi" w:cstheme="minorHAnsi"/>
        </w:rPr>
      </w:pPr>
      <w:r w:rsidRPr="003507FE">
        <w:rPr>
          <w:rFonts w:asciiTheme="minorHAnsi" w:eastAsia="Times New Roman" w:hAnsiTheme="minorHAnsi" w:cstheme="minorHAnsi"/>
        </w:rPr>
        <w:t xml:space="preserve">Finally, </w:t>
      </w:r>
      <w:r w:rsidRPr="003507FE">
        <w:rPr>
          <w:rFonts w:asciiTheme="minorHAnsi" w:eastAsia="Times New Roman" w:hAnsiTheme="minorHAnsi" w:cstheme="minorHAnsi"/>
          <w:highlight w:val="green"/>
          <w:u w:val="single"/>
        </w:rPr>
        <w:t xml:space="preserve">critics might point to the case of </w:t>
      </w:r>
      <w:proofErr w:type="spellStart"/>
      <w:r w:rsidRPr="003507FE">
        <w:rPr>
          <w:rFonts w:asciiTheme="minorHAnsi" w:eastAsia="Times New Roman" w:hAnsiTheme="minorHAnsi" w:cstheme="minorHAnsi"/>
          <w:highlight w:val="green"/>
          <w:u w:val="single"/>
        </w:rPr>
        <w:t>Moderna</w:t>
      </w:r>
      <w:proofErr w:type="spellEnd"/>
      <w:r w:rsidRPr="003507FE">
        <w:rPr>
          <w:rFonts w:asciiTheme="minorHAnsi" w:eastAsia="Times New Roman" w:hAnsiTheme="minorHAnsi" w:cstheme="minorHAnsi"/>
          <w:highlight w:val="green"/>
          <w:u w:val="single"/>
        </w:rPr>
        <w:t>, which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xml:space="preserve">. Since companies have not lined up to produce </w:t>
      </w:r>
      <w:proofErr w:type="spellStart"/>
      <w:r w:rsidRPr="003507FE">
        <w:rPr>
          <w:rFonts w:asciiTheme="minorHAnsi" w:eastAsia="Times New Roman" w:hAnsiTheme="minorHAnsi" w:cstheme="minorHAnsi"/>
        </w:rPr>
        <w:t>Moderna’s</w:t>
      </w:r>
      <w:proofErr w:type="spellEnd"/>
      <w:r w:rsidRPr="003507FE">
        <w:rPr>
          <w:rFonts w:asciiTheme="minorHAnsi" w:eastAsia="Times New Roman" w:hAnsiTheme="minorHAnsi" w:cstheme="minorHAnsi"/>
        </w:rPr>
        <w:t xml:space="preserve">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w:t>
      </w:r>
      <w:proofErr w:type="spellStart"/>
      <w:r w:rsidRPr="003507FE">
        <w:rPr>
          <w:rFonts w:asciiTheme="minorHAnsi" w:eastAsia="Times New Roman" w:hAnsiTheme="minorHAnsi" w:cstheme="minorHAnsi"/>
          <w:u w:val="single"/>
        </w:rPr>
        <w:t>catalyse</w:t>
      </w:r>
      <w:proofErr w:type="spellEnd"/>
      <w:r w:rsidRPr="003507FE">
        <w:rPr>
          <w:rFonts w:asciiTheme="minorHAnsi" w:eastAsia="Times New Roman" w:hAnsiTheme="minorHAnsi" w:cstheme="minorHAnsi"/>
          <w:u w:val="single"/>
        </w:rPr>
        <w:t xml:space="preserv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3507FE">
        <w:rPr>
          <w:rStyle w:val="Emphasis"/>
          <w:rFonts w:asciiTheme="minorHAnsi" w:hAnsiTheme="minorHAnsi" w:cstheme="minorHAnsi"/>
          <w:highlight w:val="green"/>
        </w:rPr>
        <w:t>a temporary waiver of IP protections is the world’s best bet.</w:t>
      </w:r>
    </w:p>
    <w:p w14:paraId="3D351A04" w14:textId="77777777" w:rsidR="001A21E4" w:rsidRPr="003507FE" w:rsidRDefault="001A21E4" w:rsidP="001A21E4">
      <w:pPr>
        <w:rPr>
          <w:rFonts w:asciiTheme="minorHAnsi" w:hAnsiTheme="minorHAnsi" w:cstheme="minorHAnsi"/>
        </w:rPr>
      </w:pPr>
    </w:p>
    <w:p w14:paraId="3933DBA1" w14:textId="77777777" w:rsidR="001A21E4" w:rsidRPr="002019CB" w:rsidRDefault="001A21E4" w:rsidP="001A21E4">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157D709B" w14:textId="77777777" w:rsidR="001A21E4" w:rsidRPr="00CB50E3" w:rsidRDefault="001A21E4" w:rsidP="001A21E4">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10" w:history="1">
        <w:r w:rsidRPr="00CB50E3">
          <w:rPr>
            <w:rStyle w:val="Hyperlink"/>
            <w:sz w:val="16"/>
          </w:rPr>
          <w:t>https://www.forbes.com/sites/judystone/2021/05/11/vaccine-equitydeveloping-countries-need-our-help/?sh=10939a363ec8</w:t>
        </w:r>
      </w:hyperlink>
      <w:r w:rsidRPr="00CB50E3">
        <w:rPr>
          <w:sz w:val="16"/>
        </w:rPr>
        <w:t xml:space="preserve"> //</w:t>
      </w:r>
      <w:proofErr w:type="spellStart"/>
      <w:r w:rsidRPr="00CB50E3">
        <w:rPr>
          <w:sz w:val="16"/>
        </w:rPr>
        <w:t>advay</w:t>
      </w:r>
      <w:proofErr w:type="spellEnd"/>
    </w:p>
    <w:p w14:paraId="085597DE" w14:textId="77777777" w:rsidR="001A21E4" w:rsidRPr="003B1AB3" w:rsidRDefault="001A21E4" w:rsidP="001A21E4">
      <w:pPr>
        <w:rPr>
          <w:rStyle w:val="StyleUnderline"/>
        </w:rPr>
      </w:pPr>
      <w:r w:rsidRPr="003B1AB3">
        <w:rPr>
          <w:rStyle w:val="Emphasis"/>
        </w:rPr>
        <w:t xml:space="preserve">A few months </w:t>
      </w:r>
      <w:proofErr w:type="gramStart"/>
      <w:r w:rsidRPr="003B1AB3">
        <w:rPr>
          <w:rStyle w:val="Emphasis"/>
        </w:rPr>
        <w:t>ago</w:t>
      </w:r>
      <w:proofErr w:type="gramEnd"/>
      <w:r w:rsidRPr="003B1AB3">
        <w:rPr>
          <w:rStyle w:val="Emphasis"/>
        </w:rPr>
        <w:t xml:space="preserve">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w:t>
      </w:r>
      <w:proofErr w:type="gramStart"/>
      <w:r w:rsidRPr="00914E20">
        <w:rPr>
          <w:rStyle w:val="StyleUnderline"/>
        </w:rPr>
        <w:t>Laos</w:t>
      </w:r>
      <w:proofErr w:type="gramEnd"/>
      <w:r w:rsidRPr="00914E20">
        <w:rPr>
          <w:rStyle w:val="StyleUnderline"/>
        </w:rPr>
        <w:t xml:space="preserve">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56AFE3E8" w14:textId="77777777" w:rsidR="001A21E4" w:rsidRPr="002019CB" w:rsidRDefault="001A21E4" w:rsidP="001A21E4">
      <w:pPr>
        <w:rPr>
          <w:rFonts w:asciiTheme="minorHAnsi" w:hAnsiTheme="minorHAnsi" w:cstheme="minorHAnsi"/>
        </w:rPr>
      </w:pPr>
    </w:p>
    <w:p w14:paraId="34C72754" w14:textId="12D37E55" w:rsidR="001A21E4" w:rsidRPr="003507FE" w:rsidRDefault="001A21E4" w:rsidP="001A21E4">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w:t>
      </w:r>
    </w:p>
    <w:p w14:paraId="573C9882" w14:textId="77777777" w:rsidR="001A21E4" w:rsidRPr="003507FE" w:rsidRDefault="001A21E4" w:rsidP="001A21E4">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11"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4AB388A5" w14:textId="77777777" w:rsidR="001A21E4" w:rsidRPr="003507FE" w:rsidRDefault="001A21E4" w:rsidP="001A21E4">
      <w:pPr>
        <w:rPr>
          <w:rStyle w:val="Style13ptBold"/>
          <w:rFonts w:asciiTheme="minorHAnsi" w:hAnsiTheme="minorHAnsi" w:cstheme="minorHAnsi"/>
          <w:b w:val="0"/>
          <w:bCs/>
          <w:sz w:val="22"/>
        </w:rPr>
      </w:pPr>
      <w:r w:rsidRPr="003507FE">
        <w:rPr>
          <w:rStyle w:val="Style13ptBold"/>
          <w:rFonts w:asciiTheme="minorHAnsi" w:hAnsiTheme="minorHAnsi" w:cstheme="minorHAnsi"/>
          <w:sz w:val="22"/>
        </w:rPr>
        <w:t xml:space="preserve">Although focusing on these immediate constraints is vital, </w:t>
      </w:r>
      <w:r w:rsidRPr="003507FE">
        <w:rPr>
          <w:rStyle w:val="Style13ptBold"/>
          <w:rFonts w:asciiTheme="minorHAnsi" w:hAnsiTheme="minorHAnsi" w:cstheme="minorHAnsi"/>
          <w:sz w:val="22"/>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sz w:val="22"/>
        </w:rPr>
        <w:t xml:space="preserve">. </w:t>
      </w:r>
      <w:proofErr w:type="gramStart"/>
      <w:r w:rsidRPr="003507FE">
        <w:rPr>
          <w:rStyle w:val="Style13ptBold"/>
          <w:rFonts w:asciiTheme="minorHAnsi" w:hAnsiTheme="minorHAnsi" w:cstheme="minorHAnsi"/>
          <w:sz w:val="22"/>
        </w:rPr>
        <w:t>First of all</w:t>
      </w:r>
      <w:proofErr w:type="gramEnd"/>
      <w:r w:rsidRPr="003507FE">
        <w:rPr>
          <w:rStyle w:val="Style13ptBold"/>
          <w:rFonts w:asciiTheme="minorHAnsi" w:hAnsiTheme="minorHAnsi" w:cstheme="minorHAnsi"/>
          <w:sz w:val="22"/>
        </w:rPr>
        <w:t xml:space="preserve">, the </w:t>
      </w:r>
      <w:r w:rsidRPr="003507FE">
        <w:rPr>
          <w:rStyle w:val="Style13ptBold"/>
          <w:rFonts w:asciiTheme="minorHAnsi" w:hAnsiTheme="minorHAnsi" w:cstheme="minorHAnsi"/>
          <w:sz w:val="22"/>
          <w:highlight w:val="green"/>
        </w:rPr>
        <w:t>COVID</w:t>
      </w:r>
      <w:r w:rsidRPr="003507FE">
        <w:rPr>
          <w:rStyle w:val="Style13ptBold"/>
          <w:rFonts w:asciiTheme="minorHAnsi" w:hAnsiTheme="minorHAnsi" w:cstheme="minorHAnsi"/>
          <w:sz w:val="22"/>
        </w:rPr>
        <w:t xml:space="preserve">-19 pandemic </w:t>
      </w:r>
      <w:r w:rsidRPr="003507FE">
        <w:rPr>
          <w:rStyle w:val="Style13ptBold"/>
          <w:rFonts w:asciiTheme="minorHAnsi" w:hAnsiTheme="minorHAnsi" w:cstheme="minorHAnsi"/>
          <w:sz w:val="22"/>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sz w:val="22"/>
        </w:rPr>
        <w:t xml:space="preserve">. Although Americans can now see the light at the end of the tunnel thanks to the rapid rollout of vaccines, </w:t>
      </w:r>
      <w:r w:rsidRPr="003507FE">
        <w:rPr>
          <w:rStyle w:val="Style13ptBold"/>
          <w:rFonts w:asciiTheme="minorHAnsi" w:hAnsiTheme="minorHAnsi" w:cstheme="minorHAnsi"/>
          <w:sz w:val="22"/>
          <w:highlight w:val="green"/>
        </w:rPr>
        <w:t>most of the world isn’t so lucky</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The virus is </w:t>
      </w:r>
      <w:hyperlink r:id="rId12"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sz w:val="22"/>
          <w:highlight w:val="green"/>
        </w:rPr>
        <w:t>. Criticisms of the TRIPS waiver</w:t>
      </w:r>
      <w:r w:rsidRPr="003507FE">
        <w:rPr>
          <w:rStyle w:val="Style13ptBold"/>
          <w:rFonts w:asciiTheme="minorHAnsi" w:hAnsiTheme="minorHAnsi" w:cstheme="minorHAnsi"/>
          <w:sz w:val="22"/>
        </w:rPr>
        <w:t xml:space="preserve"> that focus only on the next few months </w:t>
      </w:r>
      <w:r w:rsidRPr="003507FE">
        <w:rPr>
          <w:rStyle w:val="Style13ptBold"/>
          <w:rFonts w:asciiTheme="minorHAnsi" w:hAnsiTheme="minorHAnsi" w:cstheme="minorHAnsi"/>
          <w:sz w:val="22"/>
          <w:highlight w:val="green"/>
        </w:rPr>
        <w:t>are</w:t>
      </w:r>
      <w:r w:rsidRPr="003507FE">
        <w:rPr>
          <w:rStyle w:val="Style13ptBold"/>
          <w:rFonts w:asciiTheme="minorHAnsi" w:hAnsiTheme="minorHAnsi" w:cstheme="minorHAnsi"/>
          <w:sz w:val="22"/>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sz w:val="22"/>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sz w:val="22"/>
        </w:rPr>
        <w:t>.</w:t>
      </w:r>
    </w:p>
    <w:p w14:paraId="648DFE7A" w14:textId="77777777" w:rsidR="001A21E4" w:rsidRDefault="001A21E4" w:rsidP="001A21E4">
      <w:pPr>
        <w:rPr>
          <w:rStyle w:val="Emphasis"/>
          <w:rFonts w:asciiTheme="minorHAnsi" w:hAnsiTheme="minorHAnsi" w:cstheme="minorHAnsi"/>
        </w:rPr>
      </w:pPr>
      <w:r w:rsidRPr="003507FE">
        <w:rPr>
          <w:rStyle w:val="Style13ptBold"/>
          <w:rFonts w:asciiTheme="minorHAnsi" w:hAnsiTheme="minorHAnsi" w:cstheme="minorHAnsi"/>
          <w:sz w:val="22"/>
        </w:rPr>
        <w:t xml:space="preserve">Furthermore, and probably even more important, </w:t>
      </w:r>
      <w:r w:rsidRPr="003507FE">
        <w:rPr>
          <w:rStyle w:val="Style13ptBold"/>
          <w:rFonts w:asciiTheme="minorHAnsi" w:hAnsiTheme="minorHAnsi" w:cstheme="minorHAnsi"/>
          <w:sz w:val="22"/>
          <w:highlight w:val="green"/>
        </w:rPr>
        <w:t xml:space="preserve">this is </w:t>
      </w:r>
      <w:r w:rsidRPr="00055AB3">
        <w:rPr>
          <w:rStyle w:val="Style13ptBold"/>
          <w:rFonts w:asciiTheme="minorHAnsi" w:hAnsiTheme="minorHAnsi" w:cstheme="minorHAnsi"/>
          <w:sz w:val="22"/>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Urbanization</w:t>
      </w:r>
      <w:r w:rsidRPr="003507FE">
        <w:rPr>
          <w:rStyle w:val="Style13ptBold"/>
          <w:rFonts w:asciiTheme="minorHAnsi" w:hAnsiTheme="minorHAnsi" w:cstheme="minorHAnsi"/>
          <w:sz w:val="22"/>
        </w:rPr>
        <w:t xml:space="preserve">, the spread of </w:t>
      </w:r>
      <w:r w:rsidRPr="003507FE">
        <w:rPr>
          <w:rStyle w:val="Style13ptBold"/>
          <w:rFonts w:asciiTheme="minorHAnsi" w:hAnsiTheme="minorHAnsi" w:cstheme="minorHAnsi"/>
          <w:sz w:val="22"/>
          <w:highlight w:val="green"/>
        </w:rPr>
        <w:t>factory-farming</w:t>
      </w:r>
      <w:r w:rsidRPr="003507FE">
        <w:rPr>
          <w:rStyle w:val="Style13ptBold"/>
          <w:rFonts w:asciiTheme="minorHAnsi" w:hAnsiTheme="minorHAnsi" w:cstheme="minorHAnsi"/>
          <w:sz w:val="22"/>
        </w:rPr>
        <w:t xml:space="preserve"> methods, and </w:t>
      </w:r>
      <w:r w:rsidRPr="003507FE">
        <w:rPr>
          <w:rStyle w:val="Style13ptBold"/>
          <w:rFonts w:asciiTheme="minorHAnsi" w:hAnsiTheme="minorHAnsi" w:cstheme="minorHAnsi"/>
          <w:sz w:val="22"/>
          <w:highlight w:val="green"/>
        </w:rPr>
        <w:t>globalization</w:t>
      </w:r>
      <w:r w:rsidRPr="003507FE">
        <w:rPr>
          <w:rStyle w:val="Style13ptBold"/>
          <w:rFonts w:asciiTheme="minorHAnsi" w:hAnsiTheme="minorHAnsi" w:cstheme="minorHAnsi"/>
          <w:sz w:val="22"/>
        </w:rPr>
        <w:t xml:space="preserve"> all combine to </w:t>
      </w:r>
      <w:r w:rsidRPr="003507FE">
        <w:rPr>
          <w:rStyle w:val="Style13ptBold"/>
          <w:rFonts w:asciiTheme="minorHAnsi" w:hAnsiTheme="minorHAnsi" w:cstheme="minorHAnsi"/>
          <w:sz w:val="22"/>
          <w:highlight w:val="green"/>
        </w:rPr>
        <w:t xml:space="preserve">increase </w:t>
      </w:r>
      <w:r w:rsidRPr="00055AB3">
        <w:rPr>
          <w:rStyle w:val="Style13ptBold"/>
          <w:rFonts w:asciiTheme="minorHAnsi" w:hAnsiTheme="minorHAnsi" w:cstheme="minorHAnsi"/>
          <w:sz w:val="22"/>
        </w:rPr>
        <w:t xml:space="preserve">the </w:t>
      </w:r>
      <w:r w:rsidRPr="003507FE">
        <w:rPr>
          <w:rStyle w:val="Style13ptBold"/>
          <w:rFonts w:asciiTheme="minorHAnsi" w:hAnsiTheme="minorHAnsi" w:cstheme="minorHAnsi"/>
          <w:sz w:val="22"/>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sz w:val="22"/>
        </w:rPr>
        <w:t xml:space="preserve"> from animals to humans and then spread rapidly around the world. Prior to the current pandemic, </w:t>
      </w:r>
      <w:r w:rsidRPr="003507FE">
        <w:rPr>
          <w:rStyle w:val="Style13ptBold"/>
          <w:rFonts w:asciiTheme="minorHAnsi" w:hAnsiTheme="minorHAnsi" w:cstheme="minorHAnsi"/>
          <w:sz w:val="22"/>
          <w:highlight w:val="green"/>
        </w:rPr>
        <w:t>the 21st century already saw outbreaks of SARS, H1N1, MERS, and Ebola</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Everything we do</w:t>
      </w:r>
      <w:r w:rsidRPr="003507FE">
        <w:rPr>
          <w:rStyle w:val="Style13ptBold"/>
          <w:rFonts w:asciiTheme="minorHAnsi" w:hAnsiTheme="minorHAnsi" w:cstheme="minorHAnsi"/>
          <w:sz w:val="22"/>
        </w:rPr>
        <w:t xml:space="preserve"> and learn in the current crisis </w:t>
      </w:r>
      <w:r w:rsidRPr="003507FE">
        <w:rPr>
          <w:rStyle w:val="Style13ptBold"/>
          <w:rFonts w:asciiTheme="minorHAnsi" w:hAnsiTheme="minorHAnsi" w:cstheme="minorHAnsi"/>
          <w:sz w:val="22"/>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366874AC" w14:textId="77777777" w:rsidR="001A21E4" w:rsidRPr="003507FE" w:rsidRDefault="001A21E4" w:rsidP="001A21E4">
      <w:pPr>
        <w:rPr>
          <w:rFonts w:asciiTheme="minorHAnsi" w:eastAsia="Times New Roman" w:hAnsiTheme="minorHAnsi" w:cstheme="minorHAnsi"/>
          <w:sz w:val="24"/>
        </w:rPr>
      </w:pPr>
    </w:p>
    <w:p w14:paraId="255F2DEE" w14:textId="43FD2B36" w:rsidR="001A21E4" w:rsidRDefault="001A21E4" w:rsidP="001A21E4">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w:t>
      </w:r>
      <w:r>
        <w:rPr>
          <w:rFonts w:eastAsia="Times New Roman"/>
        </w:rPr>
        <w:t>thousands are going to die</w:t>
      </w:r>
    </w:p>
    <w:p w14:paraId="4F71C672" w14:textId="77777777" w:rsidR="001A21E4" w:rsidRPr="00490345" w:rsidRDefault="001A21E4" w:rsidP="001A21E4">
      <w:pPr>
        <w:rPr>
          <w:sz w:val="16"/>
        </w:rPr>
      </w:pPr>
      <w:r w:rsidRPr="00490345">
        <w:rPr>
          <w:rStyle w:val="Style13ptBold"/>
        </w:rPr>
        <w:t>Ceballos 5/27</w:t>
      </w:r>
      <w:r w:rsidRPr="00490345">
        <w:rPr>
          <w:sz w:val="16"/>
        </w:rPr>
        <w:t xml:space="preserve"> Gerardo Ceballos [PhD, Dr Gerardo Ceballos is an ecologist and conservationist at the Universidad Nacional </w:t>
      </w:r>
      <w:proofErr w:type="spellStart"/>
      <w:r w:rsidRPr="00490345">
        <w:rPr>
          <w:sz w:val="16"/>
        </w:rPr>
        <w:t>Autonoma</w:t>
      </w:r>
      <w:proofErr w:type="spellEnd"/>
      <w:r w:rsidRPr="00490345">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3" w:history="1">
        <w:r w:rsidRPr="00490345">
          <w:rPr>
            <w:rStyle w:val="Hyperlink"/>
            <w:sz w:val="16"/>
          </w:rPr>
          <w:t>https://populationmatters.org/news/2021/05/sixth-mass-extinction-and-future-humanity</w:t>
        </w:r>
      </w:hyperlink>
      <w:r w:rsidRPr="00490345">
        <w:rPr>
          <w:sz w:val="16"/>
        </w:rPr>
        <w:t xml:space="preserve"> DD AG</w:t>
      </w:r>
    </w:p>
    <w:p w14:paraId="5AD6EC16" w14:textId="77777777" w:rsidR="001A21E4" w:rsidRPr="00490345" w:rsidRDefault="001A21E4" w:rsidP="001A21E4">
      <w:pPr>
        <w:rPr>
          <w:rStyle w:val="StyleUnderline"/>
        </w:rPr>
      </w:pPr>
      <w:r w:rsidRPr="00490345">
        <w:rPr>
          <w:sz w:val="16"/>
        </w:rPr>
        <w:t xml:space="preserve">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w:t>
      </w:r>
      <w:proofErr w:type="gramStart"/>
      <w:r w:rsidRPr="00490345">
        <w:rPr>
          <w:sz w:val="16"/>
        </w:rPr>
        <w:t>particular event</w:t>
      </w:r>
      <w:proofErr w:type="gramEnd"/>
      <w:r w:rsidRPr="00490345">
        <w:rPr>
          <w:sz w:val="16"/>
        </w:rPr>
        <w:t xml:space="preserve">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 xml:space="preserve">and its economic, </w:t>
      </w:r>
      <w:proofErr w:type="gramStart"/>
      <w:r w:rsidRPr="00680536">
        <w:rPr>
          <w:rStyle w:val="StyleUnderline"/>
          <w:highlight w:val="green"/>
        </w:rPr>
        <w:t>social</w:t>
      </w:r>
      <w:proofErr w:type="gramEnd"/>
      <w:r w:rsidRPr="00680536">
        <w:rPr>
          <w:rStyle w:val="StyleUnderline"/>
          <w:highlight w:val="green"/>
        </w:rPr>
        <w:t xml:space="preserve"> and political impacts, are still unraveling</w:t>
      </w:r>
      <w:r w:rsidRPr="00490345">
        <w:rPr>
          <w:rStyle w:val="StyleUnderline"/>
        </w:rPr>
        <w:t>.</w:t>
      </w:r>
    </w:p>
    <w:p w14:paraId="022BFEAF" w14:textId="77777777" w:rsidR="001A21E4" w:rsidRPr="00490345" w:rsidRDefault="001A21E4" w:rsidP="001A21E4">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6CD62842" w14:textId="77777777" w:rsidR="001A21E4" w:rsidRPr="00490345" w:rsidRDefault="001A21E4" w:rsidP="001A21E4">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w:t>
      </w:r>
      <w:proofErr w:type="gramStart"/>
      <w:r w:rsidRPr="00490345">
        <w:rPr>
          <w:sz w:val="16"/>
        </w:rPr>
        <w:t>urine</w:t>
      </w:r>
      <w:proofErr w:type="gramEnd"/>
      <w:r w:rsidRPr="00490345">
        <w:rPr>
          <w:sz w:val="16"/>
        </w:rPr>
        <w:t xml:space="preserv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6ED35E04" w14:textId="14101390" w:rsidR="001A21E4" w:rsidRPr="00490345" w:rsidRDefault="001A21E4" w:rsidP="001A21E4">
      <w:pPr>
        <w:rPr>
          <w:sz w:val="16"/>
        </w:rPr>
      </w:pPr>
      <w:r w:rsidRPr="00490345">
        <w:rPr>
          <w:rStyle w:val="StyleUnderline"/>
          <w:highlight w:val="green"/>
        </w:rPr>
        <w:t xml:space="preserve">Wildlife trade </w:t>
      </w:r>
      <w:r w:rsidRPr="00680536">
        <w:rPr>
          <w:rStyle w:val="StyleUnderline"/>
        </w:rPr>
        <w:t xml:space="preserve">is one of several human impacts, including </w:t>
      </w:r>
      <w:r w:rsidRPr="00490345">
        <w:rPr>
          <w:rStyle w:val="StyleUnderline"/>
          <w:highlight w:val="green"/>
        </w:rPr>
        <w:t xml:space="preserve">habitat loss </w:t>
      </w:r>
      <w:r w:rsidRPr="00680536">
        <w:rPr>
          <w:rStyle w:val="StyleUnderline"/>
        </w:rPr>
        <w:t xml:space="preserve">and </w:t>
      </w:r>
      <w:r w:rsidRPr="00490345">
        <w:rPr>
          <w:rStyle w:val="StyleUnderline"/>
          <w:highlight w:val="green"/>
        </w:rPr>
        <w:t xml:space="preserve">fragmentation, pollution, toxification and invasive species, </w:t>
      </w:r>
      <w:r w:rsidRPr="00680536">
        <w:rPr>
          <w:rStyle w:val="StyleUnderline"/>
        </w:rPr>
        <w:t xml:space="preserve">that </w:t>
      </w:r>
      <w:r w:rsidRPr="00490345">
        <w:rPr>
          <w:rStyle w:val="StyleUnderline"/>
          <w:highlight w:val="green"/>
        </w:rPr>
        <w:t>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 xml:space="preserve">Extinction occurs when the last individual of a species dies. The UN </w:t>
      </w:r>
      <w:proofErr w:type="spellStart"/>
      <w:r w:rsidRPr="00490345">
        <w:rPr>
          <w:sz w:val="16"/>
        </w:rPr>
        <w:t>recly</w:t>
      </w:r>
      <w:proofErr w:type="spellEnd"/>
      <w:r w:rsidRPr="00490345">
        <w:rPr>
          <w:sz w:val="16"/>
        </w:rPr>
        <w:t xml:space="preserve"> estimated that one million species, such as the panda, the </w:t>
      </w:r>
      <w:proofErr w:type="gramStart"/>
      <w:r w:rsidRPr="00490345">
        <w:rPr>
          <w:sz w:val="16"/>
        </w:rPr>
        <w:t>orangutan</w:t>
      </w:r>
      <w:proofErr w:type="gramEnd"/>
      <w:r w:rsidRPr="00490345">
        <w:rPr>
          <w:sz w:val="16"/>
        </w:rPr>
        <w:t xml:space="preserve"> and the Sumatran rhino, are at risk of extinction.</w:t>
      </w:r>
    </w:p>
    <w:p w14:paraId="3DCAC1E7" w14:textId="77777777" w:rsidR="001A21E4" w:rsidRPr="00490345" w:rsidRDefault="001A21E4" w:rsidP="001A21E4">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267D9DE6" w14:textId="77777777" w:rsidR="001A21E4" w:rsidRPr="00490345" w:rsidRDefault="001A21E4" w:rsidP="001A21E4">
      <w:pPr>
        <w:rPr>
          <w:sz w:val="16"/>
        </w:rPr>
      </w:pPr>
      <w:r w:rsidRPr="00490345">
        <w:rPr>
          <w:sz w:val="16"/>
        </w:rPr>
        <w:t xml:space="preserve">Finally, our third finding indicates that the magnitude of the extinction crisis is underestimated because there are thousands of species on the brink of extinction (Ceballos et al., 2020). Those species will likely become extinct </w:t>
      </w:r>
      <w:proofErr w:type="gramStart"/>
      <w:r w:rsidRPr="00490345">
        <w:rPr>
          <w:sz w:val="16"/>
        </w:rPr>
        <w:t>in the near future</w:t>
      </w:r>
      <w:proofErr w:type="gramEnd"/>
      <w:r w:rsidRPr="00490345">
        <w:rPr>
          <w:sz w:val="16"/>
        </w:rPr>
        <w:t xml:space="preserve"> unless a massive conservation effort is launched soon.</w:t>
      </w:r>
    </w:p>
    <w:p w14:paraId="3C1F585F" w14:textId="77777777" w:rsidR="001A21E4" w:rsidRPr="00490345" w:rsidRDefault="001A21E4" w:rsidP="001A21E4">
      <w:pPr>
        <w:rPr>
          <w:rStyle w:val="StyleUnderline"/>
        </w:rPr>
      </w:pPr>
      <w:r w:rsidRPr="00490345">
        <w:rPr>
          <w:sz w:val="16"/>
        </w:rPr>
        <w:t xml:space="preserve">Many times, people have asked me why we should care about the loss of a species. There are ethical, moral, philosophical, </w:t>
      </w:r>
      <w:proofErr w:type="gramStart"/>
      <w:r w:rsidRPr="00490345">
        <w:rPr>
          <w:sz w:val="16"/>
        </w:rPr>
        <w:t>religious</w:t>
      </w:r>
      <w:proofErr w:type="gramEnd"/>
      <w:r w:rsidRPr="00490345">
        <w:rPr>
          <w:sz w:val="16"/>
        </w:rPr>
        <w:t xml:space="preserve">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 xml:space="preserve">Every time a species is lost, ecosystem services are likely to </w:t>
      </w:r>
      <w:proofErr w:type="gramStart"/>
      <w:r w:rsidRPr="00055AB3">
        <w:rPr>
          <w:rStyle w:val="StyleUnderline"/>
        </w:rPr>
        <w:t>erode</w:t>
      </w:r>
      <w:proofErr w:type="gramEnd"/>
      <w:r w:rsidRPr="00055AB3">
        <w:rPr>
          <w:rStyle w:val="StyleUnderline"/>
        </w:rPr>
        <w:t xml:space="preserve"> and human well-being is reduced.</w:t>
      </w:r>
    </w:p>
    <w:p w14:paraId="198E09DC" w14:textId="626F8298" w:rsidR="001A21E4" w:rsidRDefault="001A21E4" w:rsidP="001A21E4">
      <w:pPr>
        <w:rPr>
          <w:sz w:val="16"/>
        </w:rPr>
      </w:pPr>
      <w:r w:rsidRPr="00490345">
        <w:rPr>
          <w:rStyle w:val="StyleUnderline"/>
        </w:rPr>
        <w:t xml:space="preserve">The </w:t>
      </w:r>
      <w:r w:rsidRPr="00490345">
        <w:rPr>
          <w:rStyle w:val="StyleUnderline"/>
          <w:highlight w:val="green"/>
        </w:rPr>
        <w:t xml:space="preserve">loss of so many ecosystems and species </w:t>
      </w:r>
      <w:proofErr w:type="gramStart"/>
      <w:r w:rsidRPr="00490345">
        <w:rPr>
          <w:rStyle w:val="StyleUnderline"/>
          <w:highlight w:val="green"/>
        </w:rPr>
        <w:t>is</w:t>
      </w:r>
      <w:proofErr w:type="gramEnd"/>
      <w:r w:rsidRPr="00490345">
        <w:rPr>
          <w:rStyle w:val="StyleUnderline"/>
          <w:highlight w:val="green"/>
        </w:rPr>
        <w:t xml:space="preserve">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6AF1E219" w14:textId="5C7BD3F7" w:rsidR="001A21E4" w:rsidRDefault="001A21E4" w:rsidP="001A21E4">
      <w:pPr>
        <w:pStyle w:val="Heading2"/>
      </w:pPr>
    </w:p>
    <w:p w14:paraId="157F8060" w14:textId="2F9AD190" w:rsidR="001A21E4" w:rsidRDefault="001A21E4" w:rsidP="001A21E4">
      <w:pPr>
        <w:pStyle w:val="Heading2"/>
      </w:pPr>
      <w:r>
        <w:t>Contention 2: Insulin</w:t>
      </w:r>
    </w:p>
    <w:p w14:paraId="5C09214B" w14:textId="77777777" w:rsidR="001A21E4" w:rsidRDefault="001A21E4" w:rsidP="001A21E4">
      <w:pPr>
        <w:pStyle w:val="Heading4"/>
      </w:pPr>
      <w:r>
        <w:t>Insulin is prohibitively expensive – new insulin analogues move the needle from human insulin to a lower quality, more expensive drug</w:t>
      </w:r>
    </w:p>
    <w:p w14:paraId="654F29AA" w14:textId="77777777" w:rsidR="001A21E4" w:rsidRPr="00674F2C" w:rsidRDefault="001A21E4" w:rsidP="001A21E4">
      <w:pPr>
        <w:rPr>
          <w:sz w:val="16"/>
        </w:rPr>
      </w:pPr>
      <w:proofErr w:type="spellStart"/>
      <w:r w:rsidRPr="00674F2C">
        <w:rPr>
          <w:rStyle w:val="Style13ptBold"/>
        </w:rPr>
        <w:t>Peccoud</w:t>
      </w:r>
      <w:proofErr w:type="spellEnd"/>
      <w:r w:rsidRPr="00674F2C">
        <w:rPr>
          <w:rStyle w:val="Style13ptBold"/>
        </w:rPr>
        <w:t xml:space="preserve"> et al 18</w:t>
      </w:r>
      <w:r w:rsidRPr="00674F2C">
        <w:rPr>
          <w:sz w:val="16"/>
        </w:rPr>
        <w:t xml:space="preserve"> Jenna E. Gallegos [],1 Christopher Boyer,2 </w:t>
      </w:r>
      <w:proofErr w:type="spellStart"/>
      <w:r w:rsidRPr="00674F2C">
        <w:rPr>
          <w:sz w:val="16"/>
        </w:rPr>
        <w:t>Eleanore</w:t>
      </w:r>
      <w:proofErr w:type="spellEnd"/>
      <w:r w:rsidRPr="00674F2C">
        <w:rPr>
          <w:sz w:val="16"/>
        </w:rPr>
        <w:t xml:space="preserve"> Pauwels,3 Warren A. Kaplan,4 and Jean </w:t>
      </w:r>
      <w:proofErr w:type="spellStart"/>
      <w:r w:rsidRPr="00674F2C">
        <w:rPr>
          <w:sz w:val="16"/>
        </w:rPr>
        <w:t>Peccoud</w:t>
      </w:r>
      <w:proofErr w:type="spellEnd"/>
      <w:r w:rsidRPr="00674F2C">
        <w:rPr>
          <w:sz w:val="16"/>
        </w:rPr>
        <w:t xml:space="preserve"> [Prof. Jean </w:t>
      </w:r>
      <w:proofErr w:type="spellStart"/>
      <w:r w:rsidRPr="00674F2C">
        <w:rPr>
          <w:sz w:val="16"/>
        </w:rPr>
        <w:t>Peccoud</w:t>
      </w:r>
      <w:proofErr w:type="spellEnd"/>
      <w:r w:rsidRPr="00674F2C">
        <w:rPr>
          <w:sz w:val="16"/>
        </w:rPr>
        <w:t xml:space="preserve"> joined the department in January 2016 as the Abell chair in synthetic biology]1,*, December 18, “The Open Insulin Project: A Case Study for ‘</w:t>
      </w:r>
      <w:proofErr w:type="spellStart"/>
      <w:r w:rsidRPr="00674F2C">
        <w:rPr>
          <w:sz w:val="16"/>
        </w:rPr>
        <w:t>Biohacked</w:t>
      </w:r>
      <w:proofErr w:type="spellEnd"/>
      <w:r w:rsidRPr="00674F2C">
        <w:rPr>
          <w:sz w:val="16"/>
        </w:rPr>
        <w:t xml:space="preserve">’ Medicines””, Trends in Biotechnology Vol 36 No. 12, </w:t>
      </w:r>
      <w:hyperlink r:id="rId14" w:history="1">
        <w:r w:rsidRPr="00674F2C">
          <w:rPr>
            <w:rStyle w:val="Hyperlink"/>
            <w:sz w:val="16"/>
          </w:rPr>
          <w:t>https://www.cell.com/trends/biotechnology/pdf/S0167-7799(18)30200-2.pdf</w:t>
        </w:r>
      </w:hyperlink>
      <w:r w:rsidRPr="00674F2C">
        <w:rPr>
          <w:sz w:val="16"/>
        </w:rPr>
        <w:t xml:space="preserve"> DD AG</w:t>
      </w:r>
    </w:p>
    <w:p w14:paraId="28FE3C6B" w14:textId="77777777" w:rsidR="001A21E4" w:rsidRPr="001A21E4" w:rsidRDefault="001A21E4" w:rsidP="001A21E4">
      <w:pPr>
        <w:rPr>
          <w:sz w:val="16"/>
        </w:rPr>
      </w:pPr>
      <w:r w:rsidRPr="00466826">
        <w:rPr>
          <w:sz w:val="16"/>
        </w:rPr>
        <w:t xml:space="preserve">Since its discovery in 1921, </w:t>
      </w:r>
      <w:r w:rsidRPr="00466826">
        <w:rPr>
          <w:rStyle w:val="StyleUnderline"/>
          <w:highlight w:val="green"/>
        </w:rPr>
        <w:t>insulin has revolutionized</w:t>
      </w:r>
      <w:r w:rsidRPr="00466826">
        <w:rPr>
          <w:rStyle w:val="StyleUnderline"/>
        </w:rPr>
        <w:t xml:space="preserve"> the </w:t>
      </w:r>
      <w:r w:rsidRPr="0072137F">
        <w:rPr>
          <w:rStyle w:val="StyleUnderline"/>
        </w:rPr>
        <w:t xml:space="preserve">quality and quantity of </w:t>
      </w:r>
      <w:r w:rsidRPr="00466826">
        <w:rPr>
          <w:rStyle w:val="StyleUnderline"/>
          <w:highlight w:val="green"/>
        </w:rPr>
        <w:t>life</w:t>
      </w:r>
      <w:r w:rsidRPr="00466826">
        <w:rPr>
          <w:rStyle w:val="StyleUnderline"/>
        </w:rPr>
        <w:t xml:space="preserve"> for persons with diabetes</w:t>
      </w:r>
      <w:r w:rsidRPr="00466826">
        <w:rPr>
          <w:sz w:val="16"/>
        </w:rPr>
        <w:t xml:space="preserve">. Yet, despite its long market history, </w:t>
      </w:r>
      <w:r w:rsidRPr="0072137F">
        <w:rPr>
          <w:rStyle w:val="StyleUnderline"/>
        </w:rPr>
        <w:t xml:space="preserve">the </w:t>
      </w:r>
      <w:r w:rsidRPr="00466826">
        <w:rPr>
          <w:rStyle w:val="StyleUnderline"/>
          <w:highlight w:val="green"/>
        </w:rPr>
        <w:t>cost</w:t>
      </w:r>
      <w:r w:rsidRPr="00466826">
        <w:rPr>
          <w:rStyle w:val="StyleUnderline"/>
        </w:rPr>
        <w:t xml:space="preserve"> of insulin </w:t>
      </w:r>
      <w:r w:rsidRPr="00466826">
        <w:rPr>
          <w:rStyle w:val="StyleUnderline"/>
          <w:highlight w:val="green"/>
        </w:rPr>
        <w:t>has continued to rise</w:t>
      </w:r>
      <w:r w:rsidRPr="00466826">
        <w:rPr>
          <w:rStyle w:val="StyleUnderline"/>
        </w:rPr>
        <w:t xml:space="preserve">. For example, insulin </w:t>
      </w:r>
      <w:r w:rsidRPr="00466826">
        <w:rPr>
          <w:rStyle w:val="StyleUnderline"/>
          <w:highlight w:val="green"/>
        </w:rPr>
        <w:t>prices tripled between 2002 and 2013</w:t>
      </w:r>
      <w:r w:rsidRPr="00466826">
        <w:rPr>
          <w:sz w:val="16"/>
        </w:rPr>
        <w:t xml:space="preserve"> [9], costing uninsured patients as much as US$400 per month [10]. In inner cities, the</w:t>
      </w:r>
      <w:r w:rsidRPr="00466826">
        <w:rPr>
          <w:rStyle w:val="StyleUnderline"/>
        </w:rPr>
        <w:t xml:space="preserve"> </w:t>
      </w:r>
      <w:r w:rsidRPr="00466826">
        <w:rPr>
          <w:rStyle w:val="StyleUnderline"/>
          <w:highlight w:val="green"/>
        </w:rPr>
        <w:t>leading cause of</w:t>
      </w:r>
      <w:r w:rsidRPr="00466826">
        <w:rPr>
          <w:rStyle w:val="StyleUnderline"/>
        </w:rPr>
        <w:t xml:space="preserve"> diabetic </w:t>
      </w:r>
      <w:r w:rsidRPr="00466826">
        <w:rPr>
          <w:rStyle w:val="StyleUnderline"/>
          <w:highlight w:val="green"/>
        </w:rPr>
        <w:t>ketoacidosis</w:t>
      </w:r>
      <w:r w:rsidRPr="00466826">
        <w:rPr>
          <w:rStyle w:val="StyleUnderline"/>
        </w:rPr>
        <w:t xml:space="preserve"> – a potentially fatal condition – </w:t>
      </w:r>
      <w:r w:rsidRPr="00466826">
        <w:rPr>
          <w:rStyle w:val="StyleUnderline"/>
          <w:highlight w:val="green"/>
        </w:rPr>
        <w:t>is</w:t>
      </w:r>
      <w:r w:rsidRPr="00466826">
        <w:rPr>
          <w:rStyle w:val="StyleUnderline"/>
        </w:rPr>
        <w:t xml:space="preserve"> stopping or </w:t>
      </w:r>
      <w:r w:rsidRPr="00466826">
        <w:rPr>
          <w:rStyle w:val="StyleUnderline"/>
          <w:highlight w:val="green"/>
        </w:rPr>
        <w:t>inconsistent</w:t>
      </w:r>
      <w:r w:rsidRPr="00466826">
        <w:rPr>
          <w:rStyle w:val="StyleUnderline"/>
        </w:rPr>
        <w:t xml:space="preserve"> insulin </w:t>
      </w:r>
      <w:r w:rsidRPr="00466826">
        <w:rPr>
          <w:rStyle w:val="StyleUnderline"/>
          <w:highlight w:val="green"/>
        </w:rPr>
        <w:t>treatment</w:t>
      </w:r>
      <w:r w:rsidRPr="00466826">
        <w:rPr>
          <w:rStyle w:val="StyleUnderline"/>
        </w:rPr>
        <w:t>, and cost is a major reason</w:t>
      </w:r>
      <w:r w:rsidRPr="00466826">
        <w:rPr>
          <w:sz w:val="16"/>
        </w:rPr>
        <w:t xml:space="preserve"> reported for this [11]. Cited examples of </w:t>
      </w:r>
      <w:r w:rsidRPr="00466826">
        <w:rPr>
          <w:rStyle w:val="StyleUnderline"/>
        </w:rPr>
        <w:t xml:space="preserve">health risks </w:t>
      </w:r>
      <w:r w:rsidRPr="00466826">
        <w:rPr>
          <w:rStyle w:val="StyleUnderline"/>
          <w:highlight w:val="green"/>
        </w:rPr>
        <w:t xml:space="preserve">from high </w:t>
      </w:r>
      <w:r w:rsidRPr="0072137F">
        <w:rPr>
          <w:rStyle w:val="StyleUnderline"/>
        </w:rPr>
        <w:t xml:space="preserve">insulin </w:t>
      </w:r>
      <w:r w:rsidRPr="00466826">
        <w:rPr>
          <w:rStyle w:val="StyleUnderline"/>
          <w:highlight w:val="green"/>
        </w:rPr>
        <w:t>costs</w:t>
      </w:r>
      <w:r w:rsidRPr="00466826">
        <w:rPr>
          <w:rStyle w:val="StyleUnderline"/>
        </w:rPr>
        <w:t xml:space="preserve"> include </w:t>
      </w:r>
      <w:r w:rsidRPr="00466826">
        <w:rPr>
          <w:rStyle w:val="StyleUnderline"/>
          <w:highlight w:val="green"/>
        </w:rPr>
        <w:t>rationing</w:t>
      </w:r>
      <w:r w:rsidRPr="00466826">
        <w:rPr>
          <w:rStyle w:val="StyleUnderline"/>
        </w:rPr>
        <w:t xml:space="preserve"> treatments, using </w:t>
      </w:r>
      <w:r w:rsidRPr="00466826">
        <w:rPr>
          <w:rStyle w:val="StyleUnderline"/>
          <w:highlight w:val="green"/>
        </w:rPr>
        <w:t>expired products</w:t>
      </w:r>
      <w:r w:rsidRPr="00466826">
        <w:rPr>
          <w:rStyle w:val="StyleUnderline"/>
        </w:rPr>
        <w:t xml:space="preserve">, fasting, </w:t>
      </w:r>
      <w:r w:rsidRPr="00466826">
        <w:rPr>
          <w:rStyle w:val="StyleUnderline"/>
          <w:highlight w:val="green"/>
        </w:rPr>
        <w:t>and</w:t>
      </w:r>
      <w:r w:rsidRPr="00466826">
        <w:rPr>
          <w:rStyle w:val="StyleUnderline"/>
        </w:rPr>
        <w:t xml:space="preserve"> even </w:t>
      </w:r>
      <w:r w:rsidRPr="00466826">
        <w:rPr>
          <w:rStyle w:val="StyleUnderline"/>
          <w:highlight w:val="green"/>
        </w:rPr>
        <w:t>intentionally inducing</w:t>
      </w:r>
      <w:r w:rsidRPr="00466826">
        <w:rPr>
          <w:rStyle w:val="StyleUnderline"/>
        </w:rPr>
        <w:t xml:space="preserve"> diabetic </w:t>
      </w:r>
      <w:r w:rsidRPr="00466826">
        <w:rPr>
          <w:rStyle w:val="StyleUnderline"/>
          <w:highlight w:val="green"/>
        </w:rPr>
        <w:t>ketoacidosis</w:t>
      </w:r>
      <w:r w:rsidRPr="00466826">
        <w:rPr>
          <w:rStyle w:val="StyleUnderline"/>
        </w:rPr>
        <w:t xml:space="preserve"> </w:t>
      </w:r>
      <w:proofErr w:type="gramStart"/>
      <w:r w:rsidRPr="00466826">
        <w:rPr>
          <w:rStyle w:val="StyleUnderline"/>
        </w:rPr>
        <w:t xml:space="preserve">in order </w:t>
      </w:r>
      <w:r w:rsidRPr="00466826">
        <w:rPr>
          <w:rStyle w:val="StyleUnderline"/>
          <w:highlight w:val="green"/>
        </w:rPr>
        <w:t>to</w:t>
      </w:r>
      <w:proofErr w:type="gramEnd"/>
      <w:r w:rsidRPr="00466826">
        <w:rPr>
          <w:rStyle w:val="StyleUnderline"/>
          <w:highlight w:val="green"/>
        </w:rPr>
        <w:t xml:space="preserve"> obtain insulin</w:t>
      </w:r>
      <w:r w:rsidRPr="00466826">
        <w:rPr>
          <w:sz w:val="16"/>
        </w:rPr>
        <w:t xml:space="preserve"> from hospital emergency rooms [12,13]. While many other lifesaving medications have become available as less expensive generics,</w:t>
      </w:r>
      <w:r w:rsidRPr="00466826">
        <w:rPr>
          <w:rStyle w:val="StyleUnderline"/>
        </w:rPr>
        <w:t xml:space="preserve"> </w:t>
      </w:r>
      <w:r w:rsidRPr="00466826">
        <w:rPr>
          <w:rStyle w:val="StyleUnderline"/>
          <w:highlight w:val="green"/>
        </w:rPr>
        <w:t>the</w:t>
      </w:r>
      <w:r w:rsidRPr="00466826">
        <w:rPr>
          <w:rStyle w:val="StyleUnderline"/>
        </w:rPr>
        <w:t xml:space="preserve"> high </w:t>
      </w:r>
      <w:r w:rsidRPr="00466826">
        <w:rPr>
          <w:rStyle w:val="StyleUnderline"/>
          <w:highlight w:val="green"/>
        </w:rPr>
        <w:t>price</w:t>
      </w:r>
      <w:r w:rsidRPr="00466826">
        <w:rPr>
          <w:rStyle w:val="StyleUnderline"/>
        </w:rPr>
        <w:t xml:space="preserve"> </w:t>
      </w:r>
      <w:r w:rsidRPr="00466826">
        <w:rPr>
          <w:rStyle w:val="StyleUnderline"/>
          <w:highlight w:val="green"/>
        </w:rPr>
        <w:t>of insulin is maintained</w:t>
      </w:r>
      <w:r w:rsidRPr="00466826">
        <w:rPr>
          <w:rStyle w:val="StyleUnderline"/>
        </w:rPr>
        <w:t xml:space="preserve"> in part </w:t>
      </w:r>
      <w:r w:rsidRPr="00466826">
        <w:rPr>
          <w:rStyle w:val="StyleUnderline"/>
          <w:highlight w:val="green"/>
        </w:rPr>
        <w:t>by</w:t>
      </w:r>
      <w:r w:rsidRPr="00466826">
        <w:rPr>
          <w:rStyle w:val="StyleUnderline"/>
        </w:rPr>
        <w:t xml:space="preserve"> the small </w:t>
      </w:r>
      <w:r w:rsidRPr="001A21E4">
        <w:rPr>
          <w:rStyle w:val="StyleUnderline"/>
        </w:rPr>
        <w:t>number of multinational corporations that dominate the insulin market</w:t>
      </w:r>
      <w:r w:rsidRPr="001A21E4">
        <w:rPr>
          <w:sz w:val="16"/>
        </w:rPr>
        <w:t xml:space="preserve"> and the complex and opaque pricing and supply chain [14].</w:t>
      </w:r>
    </w:p>
    <w:p w14:paraId="3C60B0A9" w14:textId="77777777" w:rsidR="001A21E4" w:rsidRPr="00466826" w:rsidRDefault="001A21E4" w:rsidP="001A21E4">
      <w:pPr>
        <w:rPr>
          <w:sz w:val="16"/>
        </w:rPr>
      </w:pPr>
      <w:r w:rsidRPr="001A21E4">
        <w:rPr>
          <w:sz w:val="16"/>
        </w:rPr>
        <w:t xml:space="preserve">The structure of </w:t>
      </w:r>
      <w:r w:rsidRPr="001A21E4">
        <w:rPr>
          <w:rStyle w:val="StyleUnderline"/>
        </w:rPr>
        <w:t>human insulin is not patent protected, but the market has shifted to the production of genetically modified insulin analogues, in large part because the pharmaceutical industry has seen fit to incrementally innovate, raise the price, and phase out the old forms of insulin</w:t>
      </w:r>
      <w:r w:rsidRPr="001A21E4">
        <w:rPr>
          <w:sz w:val="16"/>
        </w:rPr>
        <w:t xml:space="preserve"> [10,14]. </w:t>
      </w:r>
      <w:r w:rsidRPr="001A21E4">
        <w:rPr>
          <w:rStyle w:val="StyleUnderline"/>
        </w:rPr>
        <w:t>Insulin analogues are marketed as having additional benefits such as fast or long-acting properties and labeling for pediatric or pregnant patients. However, many experts argue that the originally approved human insulin is just as effective for most</w:t>
      </w:r>
      <w:r w:rsidRPr="00466826">
        <w:rPr>
          <w:rStyle w:val="StyleUnderline"/>
        </w:rPr>
        <w:t xml:space="preserve"> patients</w:t>
      </w:r>
      <w:r w:rsidRPr="00466826">
        <w:rPr>
          <w:sz w:val="16"/>
        </w:rPr>
        <w:t xml:space="preserve"> [15,16], so it is difficult to say whether patients who, because of lack of insurance and/or socio-economic inequalities [17,18], should be literally paying the price for insulin analogues when human insulin may well be as effective.</w:t>
      </w:r>
    </w:p>
    <w:p w14:paraId="64660A6D" w14:textId="77777777" w:rsidR="001A21E4" w:rsidRPr="00466826" w:rsidRDefault="001A21E4" w:rsidP="001A21E4">
      <w:pPr>
        <w:rPr>
          <w:sz w:val="16"/>
        </w:rPr>
      </w:pPr>
      <w:r w:rsidRPr="00466826">
        <w:rPr>
          <w:sz w:val="16"/>
        </w:rPr>
        <w:t xml:space="preserve">Only now, with intellectual property (i.e., patents) for many insulin analogues having recently expired or expiring soon [19], have biosimilar insulin analogues been marketed. However, </w:t>
      </w:r>
      <w:r w:rsidRPr="00466826">
        <w:rPr>
          <w:rStyle w:val="StyleUnderline"/>
        </w:rPr>
        <w:t>there is still no inexpensive supply of insulin biosimilars for people living with diabetes in North America, and Americans are paying a steep price for the ‘continued rejuvenation’ of this medicine</w:t>
      </w:r>
      <w:r w:rsidRPr="00466826">
        <w:rPr>
          <w:sz w:val="16"/>
        </w:rPr>
        <w:t xml:space="preserve"> [10]. Meanwhile, at least 11 insulin biosimilars are marketed (under less stringent regulatory frameworks) at considerably lower price points in China, India, Mexico, Pakistan, Peru, and Thailand [20]. Studies comparing a handful of these biosimilars to innovator insulins showed no meaningful differences [19,20].</w:t>
      </w:r>
    </w:p>
    <w:p w14:paraId="39AAD8EE" w14:textId="77777777" w:rsidR="001A21E4" w:rsidRPr="00466826" w:rsidRDefault="001A21E4" w:rsidP="001A21E4">
      <w:pPr>
        <w:rPr>
          <w:sz w:val="16"/>
        </w:rPr>
      </w:pPr>
      <w:r w:rsidRPr="00466826">
        <w:rPr>
          <w:sz w:val="16"/>
        </w:rPr>
        <w:t xml:space="preserve">It is difficult for potential biosimilar manufacturers to compete </w:t>
      </w:r>
      <w:r w:rsidRPr="007A5787">
        <w:rPr>
          <w:rStyle w:val="StyleUnderline"/>
          <w:highlight w:val="green"/>
        </w:rPr>
        <w:t>in the US</w:t>
      </w:r>
      <w:r w:rsidRPr="00466826">
        <w:rPr>
          <w:rStyle w:val="StyleUnderline"/>
        </w:rPr>
        <w:t xml:space="preserve"> because </w:t>
      </w:r>
      <w:r w:rsidRPr="007A5787">
        <w:rPr>
          <w:rStyle w:val="StyleUnderline"/>
          <w:highlight w:val="green"/>
        </w:rPr>
        <w:t>the regulatory system</w:t>
      </w:r>
      <w:r w:rsidRPr="00466826">
        <w:rPr>
          <w:rStyle w:val="StyleUnderline"/>
        </w:rPr>
        <w:t xml:space="preserve"> explicitly </w:t>
      </w:r>
      <w:r w:rsidRPr="007A5787">
        <w:rPr>
          <w:rStyle w:val="StyleUnderline"/>
          <w:highlight w:val="green"/>
        </w:rPr>
        <w:t>favors existing manufacturers</w:t>
      </w:r>
      <w:r w:rsidRPr="00466826">
        <w:rPr>
          <w:rStyle w:val="StyleUnderline"/>
        </w:rPr>
        <w:t xml:space="preserve">. </w:t>
      </w:r>
      <w:r w:rsidRPr="00466826">
        <w:rPr>
          <w:sz w:val="16"/>
        </w:rPr>
        <w:t>First, the main purpose of clinical trials is to establish similarity to an innovator biologic, not clinical benefit per se [21,22]. This emphasis on proof-of-similarity strongly favors the pharmaceutical companies that produced the original as only they have access to the confidential manufacturing protocols.</w:t>
      </w:r>
    </w:p>
    <w:p w14:paraId="6A50FA6D" w14:textId="77777777" w:rsidR="001A21E4" w:rsidRPr="00466826" w:rsidRDefault="001A21E4" w:rsidP="001A21E4">
      <w:pPr>
        <w:rPr>
          <w:sz w:val="16"/>
        </w:rPr>
      </w:pPr>
      <w:r w:rsidRPr="00466826">
        <w:rPr>
          <w:sz w:val="16"/>
        </w:rPr>
        <w:t>Additionally, while competitors wishing to manufacture a biosimilar are subject to strict regulatory oversight, changes by existing manufacturers rarely require clinical trials, and the resulting biosimilar is treated as interchangeable [23]. This discrepancy is deemed excusable because a manufacturer that modifies its own processes is supposed to have extensive knowledge and information about the product. It is thus no surprise that the first insulin biosimilar approved in the US, Basaglar1 (Box 2), was produced by Eli Lilly, which already owned 20% of the market share for insulin [24].</w:t>
      </w:r>
    </w:p>
    <w:p w14:paraId="3FA40AE1" w14:textId="77777777" w:rsidR="001A21E4" w:rsidRPr="00466826" w:rsidRDefault="001A21E4" w:rsidP="001A21E4">
      <w:pPr>
        <w:rPr>
          <w:sz w:val="16"/>
        </w:rPr>
      </w:pPr>
      <w:r w:rsidRPr="00466826">
        <w:rPr>
          <w:sz w:val="16"/>
        </w:rPr>
        <w:t xml:space="preserve">While generic drugs are typically 80% less expensive than the equivalent name-brand medications, Basaglar1 is only 15% cheaper than the innovator biologic Lantus1 [25]. </w:t>
      </w:r>
      <w:r w:rsidRPr="00466826">
        <w:rPr>
          <w:rStyle w:val="StyleUnderline"/>
        </w:rPr>
        <w:t xml:space="preserve">The </w:t>
      </w:r>
      <w:r w:rsidRPr="007A5787">
        <w:rPr>
          <w:rStyle w:val="StyleUnderline"/>
          <w:highlight w:val="green"/>
        </w:rPr>
        <w:t>minimal cost saving</w:t>
      </w:r>
      <w:r w:rsidRPr="00466826">
        <w:rPr>
          <w:rStyle w:val="StyleUnderline"/>
        </w:rPr>
        <w:t xml:space="preserve"> associated with biosimilar insulins likely </w:t>
      </w:r>
      <w:r w:rsidRPr="007A5787">
        <w:rPr>
          <w:rStyle w:val="StyleUnderline"/>
          <w:highlight w:val="green"/>
        </w:rPr>
        <w:t>has little to do with manufacturing</w:t>
      </w:r>
      <w:r w:rsidRPr="00466826">
        <w:rPr>
          <w:rStyle w:val="StyleUnderline"/>
        </w:rPr>
        <w:t xml:space="preserve"> cost; the </w:t>
      </w:r>
      <w:r w:rsidRPr="007A5787">
        <w:rPr>
          <w:rStyle w:val="StyleUnderline"/>
          <w:highlight w:val="green"/>
        </w:rPr>
        <w:t>market value of</w:t>
      </w:r>
      <w:r w:rsidRPr="00466826">
        <w:rPr>
          <w:rStyle w:val="StyleUnderline"/>
        </w:rPr>
        <w:t xml:space="preserve"> pharmaceutical </w:t>
      </w:r>
      <w:r w:rsidRPr="007A5787">
        <w:rPr>
          <w:rStyle w:val="StyleUnderline"/>
          <w:highlight w:val="green"/>
        </w:rPr>
        <w:t>insulin i</w:t>
      </w:r>
      <w:r w:rsidRPr="00466826">
        <w:rPr>
          <w:rStyle w:val="StyleUnderline"/>
        </w:rPr>
        <w:t>s over $</w:t>
      </w:r>
      <w:r w:rsidRPr="007A5787">
        <w:rPr>
          <w:rStyle w:val="StyleUnderline"/>
          <w:highlight w:val="green"/>
        </w:rPr>
        <w:t>1000</w:t>
      </w:r>
      <w:r w:rsidRPr="00466826">
        <w:rPr>
          <w:rStyle w:val="StyleUnderline"/>
        </w:rPr>
        <w:t xml:space="preserve"> per gram [9], </w:t>
      </w:r>
      <w:r w:rsidRPr="007A5787">
        <w:rPr>
          <w:rStyle w:val="StyleUnderline"/>
          <w:highlight w:val="green"/>
        </w:rPr>
        <w:t>while insulin costs</w:t>
      </w:r>
      <w:r w:rsidRPr="00466826">
        <w:rPr>
          <w:rStyle w:val="StyleUnderline"/>
        </w:rPr>
        <w:t xml:space="preserve"> roughly </w:t>
      </w:r>
      <w:r w:rsidRPr="007A5787">
        <w:rPr>
          <w:rStyle w:val="StyleUnderline"/>
          <w:highlight w:val="green"/>
        </w:rPr>
        <w:t>$50</w:t>
      </w:r>
      <w:r w:rsidRPr="00466826">
        <w:rPr>
          <w:rStyle w:val="StyleUnderline"/>
        </w:rPr>
        <w:t>–75 per gram to manufacture [24]. Instead</w:t>
      </w:r>
      <w:r w:rsidRPr="00466826">
        <w:rPr>
          <w:rStyle w:val="Emphasis"/>
        </w:rPr>
        <w:t xml:space="preserve">, </w:t>
      </w:r>
      <w:r w:rsidRPr="007A5787">
        <w:rPr>
          <w:rStyle w:val="Emphasis"/>
          <w:highlight w:val="green"/>
        </w:rPr>
        <w:t>costs are</w:t>
      </w:r>
      <w:r w:rsidRPr="00466826">
        <w:rPr>
          <w:rStyle w:val="Emphasis"/>
        </w:rPr>
        <w:t xml:space="preserve"> largely </w:t>
      </w:r>
      <w:r w:rsidRPr="007A5787">
        <w:rPr>
          <w:rStyle w:val="Emphasis"/>
          <w:highlight w:val="green"/>
        </w:rPr>
        <w:t>set by</w:t>
      </w:r>
      <w:r w:rsidRPr="00466826">
        <w:rPr>
          <w:rStyle w:val="Emphasis"/>
        </w:rPr>
        <w:t xml:space="preserve"> the </w:t>
      </w:r>
      <w:r w:rsidRPr="007A5787">
        <w:rPr>
          <w:rStyle w:val="Emphasis"/>
          <w:highlight w:val="green"/>
        </w:rPr>
        <w:t>intellectual property holders</w:t>
      </w:r>
      <w:r w:rsidRPr="00466826">
        <w:rPr>
          <w:rStyle w:val="Emphasis"/>
        </w:rPr>
        <w:t xml:space="preserve"> in response to the complex regulatory environment surrounding biologic drugs</w:t>
      </w:r>
      <w:r w:rsidRPr="00466826">
        <w:rPr>
          <w:sz w:val="16"/>
        </w:rPr>
        <w:t xml:space="preserve">. Developers of </w:t>
      </w:r>
      <w:proofErr w:type="spellStart"/>
      <w:r w:rsidRPr="00466826">
        <w:rPr>
          <w:sz w:val="16"/>
        </w:rPr>
        <w:t>biohacked</w:t>
      </w:r>
      <w:proofErr w:type="spellEnd"/>
      <w:r w:rsidRPr="00466826">
        <w:rPr>
          <w:sz w:val="16"/>
        </w:rPr>
        <w:t xml:space="preserve"> insulin will thus have to navigate both intellectual property and regulatory hurdles </w:t>
      </w:r>
      <w:proofErr w:type="gramStart"/>
      <w:r w:rsidRPr="00466826">
        <w:rPr>
          <w:sz w:val="16"/>
        </w:rPr>
        <w:t>in order to</w:t>
      </w:r>
      <w:proofErr w:type="gramEnd"/>
      <w:r w:rsidRPr="00466826">
        <w:rPr>
          <w:sz w:val="16"/>
        </w:rPr>
        <w:t xml:space="preserve"> develop a more affordable model for insulin production.</w:t>
      </w:r>
    </w:p>
    <w:p w14:paraId="13422711" w14:textId="33A6E715" w:rsidR="001A21E4" w:rsidRDefault="001A21E4" w:rsidP="001A21E4">
      <w:pPr>
        <w:pStyle w:val="Heading4"/>
      </w:pPr>
      <w:r>
        <w:t>IP – that prevents the creation of cheap, generic medicine</w:t>
      </w:r>
    </w:p>
    <w:p w14:paraId="6BE17C08" w14:textId="77777777" w:rsidR="001A21E4" w:rsidRPr="00674381" w:rsidRDefault="001A21E4" w:rsidP="001A21E4">
      <w:pPr>
        <w:rPr>
          <w:sz w:val="16"/>
        </w:rPr>
      </w:pPr>
      <w:r w:rsidRPr="00674381">
        <w:rPr>
          <w:rStyle w:val="Style13ptBold"/>
        </w:rPr>
        <w:t>Greene 15</w:t>
      </w:r>
      <w:r w:rsidRPr="00674381">
        <w:rPr>
          <w:sz w:val="16"/>
        </w:rPr>
        <w:t xml:space="preserve"> Jeremy A. Greene, M.D., </w:t>
      </w:r>
      <w:proofErr w:type="spellStart"/>
      <w:proofErr w:type="gramStart"/>
      <w:r w:rsidRPr="00674381">
        <w:rPr>
          <w:sz w:val="16"/>
        </w:rPr>
        <w:t>Ph.D</w:t>
      </w:r>
      <w:proofErr w:type="spellEnd"/>
      <w:proofErr w:type="gramEnd"/>
      <w:r w:rsidRPr="00674381">
        <w:rPr>
          <w:sz w:val="16"/>
        </w:rPr>
        <w:t xml:space="preserve"> [I received an MA in medical anthropology from Harvard in 2004, the MD and PhD degrees in the history of science from Harvard in 2005]., and Kevin R. Riggs, M.D., M.P.H., March 19, 2015, “Why Is There No Generic Insulin? Historical Origins of a Modern Problem”, New England Journal of Medicine 372:1171-1175, </w:t>
      </w:r>
      <w:hyperlink r:id="rId15" w:history="1">
        <w:r w:rsidRPr="00674381">
          <w:rPr>
            <w:rStyle w:val="Hyperlink"/>
            <w:sz w:val="16"/>
          </w:rPr>
          <w:t>https://www.nejm.org/doi/full/10.1056/NEJMms1411398</w:t>
        </w:r>
      </w:hyperlink>
      <w:r w:rsidRPr="00674381">
        <w:rPr>
          <w:sz w:val="16"/>
        </w:rPr>
        <w:t xml:space="preserve"> DD AG</w:t>
      </w:r>
    </w:p>
    <w:p w14:paraId="44603C56" w14:textId="77777777" w:rsidR="001A21E4" w:rsidRPr="00674381" w:rsidRDefault="001A21E4" w:rsidP="001A21E4">
      <w:pPr>
        <w:rPr>
          <w:sz w:val="16"/>
        </w:rPr>
      </w:pPr>
      <w:r w:rsidRPr="00674381">
        <w:rPr>
          <w:sz w:val="16"/>
        </w:rPr>
        <w:t xml:space="preserve">Reducing the problem of generic insulin to the contemporary debate over </w:t>
      </w:r>
      <w:proofErr w:type="spellStart"/>
      <w:r w:rsidRPr="00674381">
        <w:rPr>
          <w:sz w:val="16"/>
        </w:rPr>
        <w:t>biosimilarity</w:t>
      </w:r>
      <w:proofErr w:type="spellEnd"/>
      <w:r w:rsidRPr="00674381">
        <w:rPr>
          <w:sz w:val="16"/>
        </w:rPr>
        <w:t xml:space="preserve"> ignores the historical reason why we have always lacked generic insulin</w:t>
      </w:r>
      <w:r w:rsidRPr="00CB3435">
        <w:rPr>
          <w:sz w:val="16"/>
        </w:rPr>
        <w:t xml:space="preserve">: </w:t>
      </w:r>
      <w:r w:rsidRPr="00CB3435">
        <w:rPr>
          <w:rStyle w:val="StyleUnderline"/>
        </w:rPr>
        <w:t>incremental innovation has repeatedly precluded the formation of a generic-insulin industry in North America when earlier patents expired</w:t>
      </w:r>
      <w:r w:rsidRPr="00CB3435">
        <w:rPr>
          <w:sz w:val="16"/>
        </w:rPr>
        <w:t xml:space="preserve">. The history of </w:t>
      </w:r>
      <w:r w:rsidRPr="00CB3435">
        <w:rPr>
          <w:rStyle w:val="StyleUnderline"/>
        </w:rPr>
        <w:t>insulin</w:t>
      </w:r>
      <w:r w:rsidRPr="00674381">
        <w:rPr>
          <w:rStyle w:val="StyleUnderline"/>
        </w:rPr>
        <w:t xml:space="preserve"> hasn't followed the standard chronology of pharmaceutical innovation, in which patent monopolies predictably give way to generic competition</w:t>
      </w:r>
      <w:r w:rsidRPr="00674381">
        <w:rPr>
          <w:sz w:val="16"/>
        </w:rPr>
        <w:t xml:space="preserve">. </w:t>
      </w:r>
    </w:p>
    <w:p w14:paraId="3AF78BC7" w14:textId="77777777" w:rsidR="001A21E4" w:rsidRPr="00674381" w:rsidRDefault="001A21E4" w:rsidP="001A21E4">
      <w:pPr>
        <w:rPr>
          <w:sz w:val="16"/>
        </w:rPr>
      </w:pPr>
      <w:r w:rsidRPr="00674381">
        <w:rPr>
          <w:sz w:val="16"/>
        </w:rPr>
        <w:t xml:space="preserve">Viewed in historical perspective, insulin is not a single entity but a family of related products that has evolved through incremental improvements. Subsequent </w:t>
      </w:r>
      <w:r w:rsidRPr="00D144E0">
        <w:rPr>
          <w:rStyle w:val="StyleUnderline"/>
          <w:highlight w:val="green"/>
        </w:rPr>
        <w:t>iterations of insulin represented</w:t>
      </w:r>
      <w:r w:rsidRPr="00674381">
        <w:rPr>
          <w:rStyle w:val="StyleUnderline"/>
        </w:rPr>
        <w:t xml:space="preserve"> actual </w:t>
      </w:r>
      <w:r w:rsidRPr="00D144E0">
        <w:rPr>
          <w:rStyle w:val="StyleUnderline"/>
          <w:highlight w:val="green"/>
        </w:rPr>
        <w:t>innovations</w:t>
      </w:r>
      <w:r w:rsidRPr="00674381">
        <w:rPr>
          <w:rStyle w:val="StyleUnderline"/>
        </w:rPr>
        <w:t>, each one being safer, more effective, or more convenient than its predecessor.</w:t>
      </w:r>
      <w:r w:rsidRPr="00674381">
        <w:rPr>
          <w:sz w:val="16"/>
        </w:rPr>
        <w:t xml:space="preserve"> And </w:t>
      </w:r>
      <w:r w:rsidRPr="00D144E0">
        <w:rPr>
          <w:rStyle w:val="StyleUnderline"/>
          <w:highlight w:val="green"/>
        </w:rPr>
        <w:t>yet</w:t>
      </w:r>
      <w:r w:rsidRPr="00D144E0">
        <w:rPr>
          <w:sz w:val="16"/>
          <w:highlight w:val="green"/>
        </w:rPr>
        <w:t xml:space="preserve"> </w:t>
      </w:r>
      <w:r w:rsidRPr="00D144E0">
        <w:rPr>
          <w:rStyle w:val="StyleUnderline"/>
          <w:highlight w:val="green"/>
        </w:rPr>
        <w:t>after generations</w:t>
      </w:r>
      <w:r w:rsidRPr="00674381">
        <w:rPr>
          <w:rStyle w:val="StyleUnderline"/>
        </w:rPr>
        <w:t xml:space="preserve"> of incremental innovation, </w:t>
      </w:r>
      <w:r w:rsidRPr="00D144E0">
        <w:rPr>
          <w:rStyle w:val="StyleUnderline"/>
          <w:highlight w:val="green"/>
        </w:rPr>
        <w:t>insulin may be no more affordable</w:t>
      </w:r>
      <w:r w:rsidRPr="00674381">
        <w:rPr>
          <w:rStyle w:val="StyleUnderline"/>
        </w:rPr>
        <w:t xml:space="preserve"> than it was</w:t>
      </w:r>
      <w:r w:rsidRPr="00674381">
        <w:rPr>
          <w:sz w:val="16"/>
        </w:rPr>
        <w:t xml:space="preserve"> when the original patent holders sold their stake for $1 to ensure access to this essential medicine.</w:t>
      </w:r>
    </w:p>
    <w:p w14:paraId="45BA37A5" w14:textId="77777777" w:rsidR="001A21E4" w:rsidRPr="00674381" w:rsidRDefault="001A21E4" w:rsidP="001A21E4">
      <w:pPr>
        <w:rPr>
          <w:sz w:val="16"/>
        </w:rPr>
      </w:pPr>
      <w:r w:rsidRPr="00674381">
        <w:rPr>
          <w:sz w:val="16"/>
        </w:rPr>
        <w:t xml:space="preserve">Pharmaceutical-industry analysts have described a </w:t>
      </w:r>
      <w:proofErr w:type="spellStart"/>
      <w:r w:rsidRPr="00674381">
        <w:rPr>
          <w:sz w:val="16"/>
        </w:rPr>
        <w:t>repatenting</w:t>
      </w:r>
      <w:proofErr w:type="spellEnd"/>
      <w:r w:rsidRPr="00674381">
        <w:rPr>
          <w:sz w:val="16"/>
        </w:rPr>
        <w:t xml:space="preserve"> tactic called </w:t>
      </w:r>
      <w:r w:rsidRPr="00D144E0">
        <w:rPr>
          <w:rStyle w:val="StyleUnderline"/>
          <w:highlight w:val="green"/>
        </w:rPr>
        <w:t>evergreening</w:t>
      </w:r>
      <w:r w:rsidRPr="00674381">
        <w:rPr>
          <w:rStyle w:val="StyleUnderline"/>
        </w:rPr>
        <w:t xml:space="preserve">, in which a series of related patents — often on metabolites or optical isomers — </w:t>
      </w:r>
      <w:r w:rsidRPr="00D144E0">
        <w:rPr>
          <w:rStyle w:val="StyleUnderline"/>
          <w:highlight w:val="green"/>
        </w:rPr>
        <w:t>extend the life of a product after initial patent expiration</w:t>
      </w:r>
      <w:r w:rsidRPr="00674381">
        <w:rPr>
          <w:rStyle w:val="StyleUnderline"/>
        </w:rPr>
        <w:t>.23 Evergreening can shift market share within a family of product</w:t>
      </w:r>
      <w:r w:rsidRPr="00674381">
        <w:rPr>
          <w:sz w:val="16"/>
        </w:rPr>
        <w:t>s: for example, after Pfizer lost patent exclusivity on the antiepileptic agent gabapentin (Neurontin) in 2004, it retained a healthy share of the market through patents on a metabolic cognate, pregabalin (Lyrica). Critics of evergreening often claim that the incremental innovations leading from a given drug to a “me-too” drug are trivial: pregabalin, for example, is not clearly safer or more efficacious than gabapentin.</w:t>
      </w:r>
    </w:p>
    <w:p w14:paraId="13F5936E" w14:textId="77777777" w:rsidR="001A21E4" w:rsidRPr="00674381" w:rsidRDefault="001A21E4" w:rsidP="001A21E4">
      <w:pPr>
        <w:rPr>
          <w:sz w:val="16"/>
        </w:rPr>
      </w:pPr>
      <w:r w:rsidRPr="00674381">
        <w:rPr>
          <w:sz w:val="16"/>
        </w:rPr>
        <w:t xml:space="preserve">But the cascading generations of insulin products can hardly be dismissed as simply “me-too” medicines. Protamine insulin offered a distinct advantage over regular insulin, NPH insulin offered a distinct advantage over protamine insulin, and so on. </w:t>
      </w:r>
      <w:proofErr w:type="gramStart"/>
      <w:r w:rsidRPr="00674381">
        <w:rPr>
          <w:sz w:val="16"/>
        </w:rPr>
        <w:t>On the whole</w:t>
      </w:r>
      <w:proofErr w:type="gramEnd"/>
      <w:r w:rsidRPr="00674381">
        <w:rPr>
          <w:sz w:val="16"/>
        </w:rPr>
        <w:t xml:space="preserve">, insulin today is demonstrably safer and more convenient to use than products available in 1923. But whether each incremental innovation is worth the price we pay, in a world where insulin remains unaffordable to many patients with diabetes, is less certain. When </w:t>
      </w:r>
      <w:proofErr w:type="spellStart"/>
      <w:r w:rsidRPr="00674381">
        <w:rPr>
          <w:sz w:val="16"/>
        </w:rPr>
        <w:t>lente</w:t>
      </w:r>
      <w:proofErr w:type="spellEnd"/>
      <w:r w:rsidRPr="00674381">
        <w:rPr>
          <w:sz w:val="16"/>
        </w:rPr>
        <w:t xml:space="preserve"> insulin was introduced in the 1950s, some observers questioned whether its minimal theoretical advantages over NPH warranted the complexity introduced by adding another insulin formulation to the market.24 The theoretical advantages offered by the </w:t>
      </w:r>
      <w:proofErr w:type="spellStart"/>
      <w:r w:rsidRPr="00674381">
        <w:rPr>
          <w:sz w:val="16"/>
        </w:rPr>
        <w:t>monocomponent</w:t>
      </w:r>
      <w:proofErr w:type="spellEnd"/>
      <w:r w:rsidRPr="00674381">
        <w:rPr>
          <w:sz w:val="16"/>
        </w:rPr>
        <w:t xml:space="preserve"> extract insulins may sometimes have been outweighed by the inconvenience and risk caused by transitioning patients to an insulin of different potency.25 Although recombinant insulin was heavily advertised as a clinically superior agent in the 1980s (Figure 1), almost no evidence was provided to demonstrate its superiority to the best available animal-extract insulins.26 Although long-acting analogues cause less hypoglycemia than NPH does,27 </w:t>
      </w:r>
      <w:r w:rsidRPr="00D144E0">
        <w:rPr>
          <w:rStyle w:val="Style13ptBold"/>
          <w:highlight w:val="green"/>
        </w:rPr>
        <w:t>it has yet to be shown that analogues lead to better</w:t>
      </w:r>
      <w:r w:rsidRPr="00674381">
        <w:rPr>
          <w:rStyle w:val="Style13ptBold"/>
        </w:rPr>
        <w:t xml:space="preserve"> long-term </w:t>
      </w:r>
      <w:r w:rsidRPr="00D144E0">
        <w:rPr>
          <w:rStyle w:val="Style13ptBold"/>
          <w:highlight w:val="green"/>
        </w:rPr>
        <w:t>outcomes than standard</w:t>
      </w:r>
      <w:r w:rsidRPr="00674381">
        <w:rPr>
          <w:rStyle w:val="Style13ptBold"/>
        </w:rPr>
        <w:t xml:space="preserve"> recombinant human </w:t>
      </w:r>
      <w:r w:rsidRPr="00D144E0">
        <w:rPr>
          <w:rStyle w:val="Style13ptBold"/>
          <w:highlight w:val="green"/>
        </w:rPr>
        <w:t>insulin</w:t>
      </w:r>
      <w:r w:rsidRPr="00674381">
        <w:rPr>
          <w:rStyle w:val="Style13ptBold"/>
        </w:rPr>
        <w:t xml:space="preserve"> does</w:t>
      </w:r>
      <w:r w:rsidRPr="00674381">
        <w:rPr>
          <w:sz w:val="16"/>
        </w:rPr>
        <w:t>.28</w:t>
      </w:r>
    </w:p>
    <w:p w14:paraId="4F25984F" w14:textId="77777777" w:rsidR="001A21E4" w:rsidRPr="00674381" w:rsidRDefault="001A21E4" w:rsidP="001A21E4">
      <w:pPr>
        <w:rPr>
          <w:sz w:val="16"/>
        </w:rPr>
      </w:pPr>
      <w:r w:rsidRPr="00674381">
        <w:rPr>
          <w:sz w:val="16"/>
        </w:rPr>
        <w:t xml:space="preserve">No doubt for many patients, these incremental innovations were worth the added price. What's surprising is that </w:t>
      </w:r>
      <w:r w:rsidRPr="00674381">
        <w:rPr>
          <w:rStyle w:val="StyleUnderline"/>
        </w:rPr>
        <w:t xml:space="preserve">the trailing edge of </w:t>
      </w:r>
      <w:r w:rsidRPr="00D144E0">
        <w:rPr>
          <w:rStyle w:val="StyleUnderline"/>
          <w:highlight w:val="green"/>
        </w:rPr>
        <w:t>old insulin products did not generate</w:t>
      </w:r>
      <w:r w:rsidRPr="00674381">
        <w:rPr>
          <w:rStyle w:val="StyleUnderline"/>
        </w:rPr>
        <w:t xml:space="preserve"> a market for </w:t>
      </w:r>
      <w:r w:rsidRPr="00D144E0">
        <w:rPr>
          <w:rStyle w:val="StyleUnderline"/>
          <w:highlight w:val="green"/>
        </w:rPr>
        <w:t>generic competition but rather</w:t>
      </w:r>
      <w:r w:rsidRPr="00674381">
        <w:rPr>
          <w:rStyle w:val="StyleUnderline"/>
        </w:rPr>
        <w:t xml:space="preserve"> became a set of </w:t>
      </w:r>
      <w:r w:rsidRPr="00D144E0">
        <w:rPr>
          <w:rStyle w:val="StyleUnderline"/>
          <w:highlight w:val="green"/>
        </w:rPr>
        <w:t>obsolete products that were</w:t>
      </w:r>
      <w:r w:rsidRPr="00674381">
        <w:rPr>
          <w:rStyle w:val="StyleUnderline"/>
        </w:rPr>
        <w:t xml:space="preserve"> promptly </w:t>
      </w:r>
      <w:r w:rsidRPr="00D144E0">
        <w:rPr>
          <w:rStyle w:val="StyleUnderline"/>
          <w:highlight w:val="green"/>
        </w:rPr>
        <w:t>removed from</w:t>
      </w:r>
      <w:r w:rsidRPr="00674381">
        <w:rPr>
          <w:rStyle w:val="StyleUnderline"/>
        </w:rPr>
        <w:t xml:space="preserve"> the U.S. </w:t>
      </w:r>
      <w:r w:rsidRPr="00D144E0">
        <w:rPr>
          <w:rStyle w:val="StyleUnderline"/>
          <w:highlight w:val="green"/>
        </w:rPr>
        <w:t>market</w:t>
      </w:r>
      <w:r w:rsidRPr="00674381">
        <w:rPr>
          <w:sz w:val="16"/>
        </w:rPr>
        <w:t xml:space="preserve">. Pork and beef insulins are not merely underutilized, they are unavailable for human use in the United States. Even when practitioners prescribe NPH and R insulin in place of insulin glargine and insulin </w:t>
      </w:r>
      <w:proofErr w:type="spellStart"/>
      <w:r w:rsidRPr="00674381">
        <w:rPr>
          <w:sz w:val="16"/>
        </w:rPr>
        <w:t>aspart</w:t>
      </w:r>
      <w:proofErr w:type="spellEnd"/>
      <w:r w:rsidRPr="00674381">
        <w:rPr>
          <w:sz w:val="16"/>
        </w:rPr>
        <w:t>, these cheaper prescriptions are filled with newer recombinant products sold under brand names. And yet on the whole, it's hard to say that contemporary patients who cannot afford their insulin (let alone the patent-protected glucometers and test strips required to adjust the dose) are well served by having as their only option an agent that is marginally more effective than those that could have been generically available 50 or 30 or 10 years ago, had generics manufacturers introduced cheaper versions when patents expired.</w:t>
      </w:r>
    </w:p>
    <w:p w14:paraId="7050F520" w14:textId="77777777" w:rsidR="001A21E4" w:rsidRPr="00674381" w:rsidRDefault="001A21E4" w:rsidP="001A21E4">
      <w:pPr>
        <w:rPr>
          <w:sz w:val="16"/>
        </w:rPr>
      </w:pPr>
      <w:r w:rsidRPr="00D144E0">
        <w:rPr>
          <w:rStyle w:val="StyleUnderline"/>
          <w:highlight w:val="green"/>
        </w:rPr>
        <w:t>Generic</w:t>
      </w:r>
      <w:r w:rsidRPr="00674381">
        <w:rPr>
          <w:rStyle w:val="StyleUnderline"/>
        </w:rPr>
        <w:t xml:space="preserve">-drug </w:t>
      </w:r>
      <w:r w:rsidRPr="00D144E0">
        <w:rPr>
          <w:rStyle w:val="StyleUnderline"/>
          <w:highlight w:val="green"/>
        </w:rPr>
        <w:t>companies have</w:t>
      </w:r>
      <w:r w:rsidRPr="00674381">
        <w:rPr>
          <w:rStyle w:val="StyleUnderline"/>
        </w:rPr>
        <w:t xml:space="preserve"> evidently </w:t>
      </w:r>
      <w:r w:rsidRPr="00D144E0">
        <w:rPr>
          <w:rStyle w:val="StyleUnderline"/>
          <w:highlight w:val="green"/>
        </w:rPr>
        <w:t>not considered it worthwhile to invest in</w:t>
      </w:r>
      <w:r w:rsidRPr="00674381">
        <w:rPr>
          <w:rStyle w:val="StyleUnderline"/>
        </w:rPr>
        <w:t xml:space="preserve"> the additional good manufacturing practices needed to produce a version of </w:t>
      </w:r>
      <w:r w:rsidRPr="00D144E0">
        <w:rPr>
          <w:rStyle w:val="StyleUnderline"/>
          <w:highlight w:val="green"/>
        </w:rPr>
        <w:t xml:space="preserve">insulin that may </w:t>
      </w:r>
      <w:r w:rsidRPr="00CB3435">
        <w:rPr>
          <w:rStyle w:val="StyleUnderline"/>
        </w:rPr>
        <w:t xml:space="preserve">already </w:t>
      </w:r>
      <w:r w:rsidRPr="00D144E0">
        <w:rPr>
          <w:rStyle w:val="StyleUnderline"/>
          <w:highlight w:val="green"/>
        </w:rPr>
        <w:t>be obsolete</w:t>
      </w:r>
      <w:r w:rsidRPr="00674381">
        <w:rPr>
          <w:sz w:val="16"/>
        </w:rPr>
        <w:t>, when off-patent small-molecule drugs represented lower-hanging fruit. Only recently, with insulin-analogue patents expiring and no next-generation products on the horizon, have prominent generics manufacturers shown serious interest in the insulin market.</w:t>
      </w:r>
    </w:p>
    <w:p w14:paraId="6CD8B213" w14:textId="77777777" w:rsidR="001A21E4" w:rsidRPr="00674381" w:rsidRDefault="001A21E4" w:rsidP="001A21E4">
      <w:pPr>
        <w:rPr>
          <w:sz w:val="16"/>
        </w:rPr>
      </w:pPr>
      <w:r w:rsidRPr="00674381">
        <w:rPr>
          <w:sz w:val="16"/>
        </w:rPr>
        <w:t>It is hard to overstate the economic and public health impact of generic drugs in improving access to safe, effective, inexpensive medications in the United States. In the early 1960s, fewer than 1 in 10 medicines dispensed in pharmacies were generic, and most prescription drugs were effectively monopolies. Today, more than 80% of prescriptions are filled with generics, which saves the health care system billions of dollars each year.29,30 These savings are critical both for payers that are squeezed by rising health care costs and for patients, because lower medication costs are associated with better adherence31 and better outcomes.32</w:t>
      </w:r>
    </w:p>
    <w:p w14:paraId="50348102" w14:textId="77777777" w:rsidR="001A21E4" w:rsidRPr="00674381" w:rsidRDefault="001A21E4" w:rsidP="001A21E4">
      <w:pPr>
        <w:rPr>
          <w:sz w:val="16"/>
        </w:rPr>
      </w:pPr>
      <w:r w:rsidRPr="00674381">
        <w:rPr>
          <w:sz w:val="16"/>
        </w:rPr>
        <w:t>But the case of insulin demonstrates that the generics market is like other markets — not an automatic phase in the life cycle of a drug. As the increasing waves of generic-drug shortages in the past decade also remind us, the drugs that ultimately see extensive generic competition differ from those that attract few, if any, manufacturers. The history of insulin highlights the limits of generic competition as a public health framework. Nearly a century after its discovery, there is still no inexpensive supply of insulin for people living with diabetes in North America, and Americans are paying a steep price for the continued rejuvenation of this oldest of modern medicines.</w:t>
      </w:r>
    </w:p>
    <w:p w14:paraId="0945F82E" w14:textId="77777777" w:rsidR="001A21E4" w:rsidRDefault="001A21E4" w:rsidP="001A21E4">
      <w:pPr>
        <w:pStyle w:val="Heading4"/>
      </w:pPr>
      <w:r>
        <w:t>This isn’t just a one off – it’s been happening for the last century</w:t>
      </w:r>
    </w:p>
    <w:p w14:paraId="5C4EB701" w14:textId="77777777" w:rsidR="001A21E4" w:rsidRPr="006B07D6" w:rsidRDefault="001A21E4" w:rsidP="001A21E4">
      <w:pPr>
        <w:rPr>
          <w:sz w:val="16"/>
        </w:rPr>
      </w:pPr>
      <w:proofErr w:type="spellStart"/>
      <w:r w:rsidRPr="007E3663">
        <w:rPr>
          <w:rStyle w:val="Style13ptBold"/>
        </w:rPr>
        <w:t>Peccoud</w:t>
      </w:r>
      <w:proofErr w:type="spellEnd"/>
      <w:r w:rsidRPr="007E3663">
        <w:rPr>
          <w:rStyle w:val="Style13ptBold"/>
        </w:rPr>
        <w:t xml:space="preserve"> 18</w:t>
      </w:r>
      <w:r w:rsidRPr="006B07D6">
        <w:rPr>
          <w:sz w:val="16"/>
        </w:rPr>
        <w:t xml:space="preserve"> Jean </w:t>
      </w:r>
      <w:proofErr w:type="spellStart"/>
      <w:r w:rsidRPr="006B07D6">
        <w:rPr>
          <w:sz w:val="16"/>
        </w:rPr>
        <w:t>Peccoud</w:t>
      </w:r>
      <w:proofErr w:type="spellEnd"/>
      <w:r w:rsidRPr="006B07D6">
        <w:rPr>
          <w:sz w:val="16"/>
        </w:rPr>
        <w:t xml:space="preserve"> [Prof. Jean </w:t>
      </w:r>
      <w:proofErr w:type="spellStart"/>
      <w:r w:rsidRPr="006B07D6">
        <w:rPr>
          <w:sz w:val="16"/>
        </w:rPr>
        <w:t>Peccoud</w:t>
      </w:r>
      <w:proofErr w:type="spellEnd"/>
      <w:r w:rsidRPr="006B07D6">
        <w:rPr>
          <w:sz w:val="16"/>
        </w:rPr>
        <w:t xml:space="preserve"> joined the department in January 2016 as the Abell chair in synthetic biology.], 9-13-2018, "After a century, insulin is still expensive – could DIYers change that?," Conversation, </w:t>
      </w:r>
      <w:hyperlink r:id="rId16" w:history="1">
        <w:r w:rsidRPr="006B07D6">
          <w:rPr>
            <w:rStyle w:val="Hyperlink"/>
            <w:sz w:val="16"/>
          </w:rPr>
          <w:t>https://theconversation.com/after-a-century-insulin-is-still-expensive-could-diyers-change-that-99822</w:t>
        </w:r>
      </w:hyperlink>
      <w:r w:rsidRPr="006B07D6">
        <w:rPr>
          <w:sz w:val="16"/>
        </w:rPr>
        <w:t xml:space="preserve"> DD AG</w:t>
      </w:r>
    </w:p>
    <w:p w14:paraId="52CF8757" w14:textId="77777777" w:rsidR="001A21E4" w:rsidRPr="006B07D6" w:rsidRDefault="001A21E4" w:rsidP="001A21E4">
      <w:pPr>
        <w:rPr>
          <w:sz w:val="16"/>
        </w:rPr>
      </w:pPr>
      <w:r w:rsidRPr="006B07D6">
        <w:rPr>
          <w:sz w:val="16"/>
        </w:rPr>
        <w:t xml:space="preserve">Soon </w:t>
      </w:r>
      <w:r w:rsidRPr="006B07D6">
        <w:rPr>
          <w:rStyle w:val="StyleUnderline"/>
          <w:highlight w:val="green"/>
        </w:rPr>
        <w:t>after</w:t>
      </w:r>
      <w:r w:rsidRPr="0050434F">
        <w:rPr>
          <w:rStyle w:val="StyleUnderline"/>
        </w:rPr>
        <w:t xml:space="preserve"> </w:t>
      </w:r>
      <w:proofErr w:type="spellStart"/>
      <w:r w:rsidRPr="0050434F">
        <w:rPr>
          <w:rStyle w:val="StyleUnderline"/>
        </w:rPr>
        <w:t>Federick</w:t>
      </w:r>
      <w:proofErr w:type="spellEnd"/>
      <w:r w:rsidRPr="0050434F">
        <w:rPr>
          <w:rStyle w:val="StyleUnderline"/>
        </w:rPr>
        <w:t xml:space="preserve"> </w:t>
      </w:r>
      <w:r w:rsidRPr="006B07D6">
        <w:rPr>
          <w:rStyle w:val="StyleUnderline"/>
          <w:highlight w:val="green"/>
        </w:rPr>
        <w:t>Banting discovered</w:t>
      </w:r>
      <w:r w:rsidRPr="0050434F">
        <w:rPr>
          <w:rStyle w:val="StyleUnderline"/>
        </w:rPr>
        <w:t xml:space="preserve"> that </w:t>
      </w:r>
      <w:r w:rsidRPr="006B07D6">
        <w:rPr>
          <w:rStyle w:val="StyleUnderline"/>
          <w:highlight w:val="green"/>
        </w:rPr>
        <w:t>insulin</w:t>
      </w:r>
      <w:r w:rsidRPr="0050434F">
        <w:rPr>
          <w:rStyle w:val="StyleUnderline"/>
        </w:rPr>
        <w:t xml:space="preserve"> could be used to treat diabetes in 1921, </w:t>
      </w:r>
      <w:r w:rsidRPr="006B07D6">
        <w:rPr>
          <w:rStyle w:val="StyleUnderline"/>
          <w:highlight w:val="green"/>
        </w:rPr>
        <w:t>he sold the patent</w:t>
      </w:r>
      <w:r w:rsidRPr="0050434F">
        <w:rPr>
          <w:rStyle w:val="StyleUnderline"/>
        </w:rPr>
        <w:t xml:space="preserve"> to the University of Toronto </w:t>
      </w:r>
      <w:r w:rsidRPr="006B07D6">
        <w:rPr>
          <w:rStyle w:val="StyleUnderline"/>
          <w:highlight w:val="green"/>
        </w:rPr>
        <w:t>for</w:t>
      </w:r>
      <w:r w:rsidRPr="0050434F">
        <w:rPr>
          <w:rStyle w:val="StyleUnderline"/>
        </w:rPr>
        <w:t xml:space="preserve"> about </w:t>
      </w:r>
      <w:r w:rsidRPr="006B07D6">
        <w:rPr>
          <w:rStyle w:val="StyleUnderline"/>
          <w:highlight w:val="green"/>
        </w:rPr>
        <w:t>a dollar</w:t>
      </w:r>
      <w:r w:rsidRPr="006B07D6">
        <w:rPr>
          <w:rStyle w:val="StyleUnderline"/>
        </w:rPr>
        <w:t>.</w:t>
      </w:r>
      <w:r w:rsidRPr="006B07D6">
        <w:rPr>
          <w:sz w:val="16"/>
        </w:rPr>
        <w:t xml:space="preserve"> Banting received the Nobel prize because his discovery meant a life-saving drug could become widely available. Nearly </w:t>
      </w:r>
      <w:r w:rsidRPr="006B07D6">
        <w:rPr>
          <w:rStyle w:val="StyleUnderline"/>
          <w:highlight w:val="green"/>
        </w:rPr>
        <w:t>a century later</w:t>
      </w:r>
      <w:r w:rsidRPr="0050434F">
        <w:rPr>
          <w:rStyle w:val="StyleUnderline"/>
        </w:rPr>
        <w:t xml:space="preserve">, </w:t>
      </w:r>
      <w:r w:rsidRPr="006B07D6">
        <w:rPr>
          <w:rStyle w:val="StyleUnderline"/>
          <w:highlight w:val="green"/>
        </w:rPr>
        <w:t>an American with diabetes</w:t>
      </w:r>
      <w:r w:rsidRPr="0050434F">
        <w:rPr>
          <w:rStyle w:val="StyleUnderline"/>
        </w:rPr>
        <w:t xml:space="preserve"> can </w:t>
      </w:r>
      <w:r w:rsidRPr="006B07D6">
        <w:rPr>
          <w:rStyle w:val="StyleUnderline"/>
          <w:highlight w:val="green"/>
        </w:rPr>
        <w:t>pay</w:t>
      </w:r>
      <w:r w:rsidRPr="0050434F">
        <w:rPr>
          <w:rStyle w:val="StyleUnderline"/>
        </w:rPr>
        <w:t xml:space="preserve"> as much as US$</w:t>
      </w:r>
      <w:r w:rsidRPr="006B07D6">
        <w:rPr>
          <w:rStyle w:val="StyleUnderline"/>
          <w:highlight w:val="green"/>
        </w:rPr>
        <w:t>400 per month</w:t>
      </w:r>
      <w:r w:rsidRPr="0050434F">
        <w:rPr>
          <w:rStyle w:val="StyleUnderline"/>
        </w:rPr>
        <w:t xml:space="preserve"> for insulin, </w:t>
      </w:r>
      <w:r w:rsidRPr="006B07D6">
        <w:rPr>
          <w:rStyle w:val="StyleUnderline"/>
          <w:highlight w:val="green"/>
        </w:rPr>
        <w:t>driving</w:t>
      </w:r>
      <w:r w:rsidRPr="0050434F">
        <w:rPr>
          <w:rStyle w:val="StyleUnderline"/>
        </w:rPr>
        <w:t xml:space="preserve"> some uninsured </w:t>
      </w:r>
      <w:r w:rsidRPr="006B07D6">
        <w:rPr>
          <w:rStyle w:val="StyleUnderline"/>
          <w:highlight w:val="green"/>
        </w:rPr>
        <w:t>patients to</w:t>
      </w:r>
      <w:r w:rsidRPr="0050434F">
        <w:rPr>
          <w:rStyle w:val="StyleUnderline"/>
        </w:rPr>
        <w:t xml:space="preserve"> desperate and </w:t>
      </w:r>
      <w:r w:rsidRPr="006B07D6">
        <w:rPr>
          <w:rStyle w:val="StyleUnderline"/>
          <w:highlight w:val="green"/>
        </w:rPr>
        <w:t>dangerous measures</w:t>
      </w:r>
      <w:r w:rsidRPr="006B07D6">
        <w:rPr>
          <w:sz w:val="16"/>
        </w:rPr>
        <w:t>. Clearly, something went wrong.</w:t>
      </w:r>
    </w:p>
    <w:p w14:paraId="7E87F69C" w14:textId="77777777" w:rsidR="001A21E4" w:rsidRPr="006B07D6" w:rsidRDefault="001A21E4" w:rsidP="001A21E4">
      <w:pPr>
        <w:rPr>
          <w:sz w:val="16"/>
        </w:rPr>
      </w:pPr>
      <w:r w:rsidRPr="006B07D6">
        <w:rPr>
          <w:sz w:val="16"/>
        </w:rPr>
        <w:t>Our lab studies biosecurity, so when we heard that a group of do-it-yourself biologists was working to solve the insulin affordability problem by figuring out how to manufacture insulin patent-free, we got to know them. After digging into the insulin affordability issue, we argue that what’s keeping insulin expensive is not patents – it’s regulations. By operating in a regulatory blind spot, DIYers could upset the status quo for drug production.</w:t>
      </w:r>
    </w:p>
    <w:p w14:paraId="410CAEFD" w14:textId="77777777" w:rsidR="001A21E4" w:rsidRPr="006B07D6" w:rsidRDefault="001A21E4" w:rsidP="001A21E4">
      <w:pPr>
        <w:rPr>
          <w:sz w:val="16"/>
        </w:rPr>
      </w:pPr>
      <w:r w:rsidRPr="006B07D6">
        <w:rPr>
          <w:sz w:val="16"/>
        </w:rPr>
        <w:t>Discovering and developing drugs is expensive. Patents help drug companies recoup the costs from their investments by granting them a monopoly for a limited time. Once the patent expires, competing companies can begin producing generics: off-brand versions of a patented drug. This healthy competition drives prices down.</w:t>
      </w:r>
    </w:p>
    <w:p w14:paraId="1EA2048B" w14:textId="77777777" w:rsidR="001A21E4" w:rsidRPr="006B07D6" w:rsidRDefault="001A21E4" w:rsidP="001A21E4">
      <w:pPr>
        <w:rPr>
          <w:sz w:val="16"/>
        </w:rPr>
      </w:pPr>
      <w:r w:rsidRPr="006B07D6">
        <w:rPr>
          <w:sz w:val="16"/>
        </w:rPr>
        <w:t xml:space="preserve">So why, with the original patent </w:t>
      </w:r>
      <w:proofErr w:type="gramStart"/>
      <w:r w:rsidRPr="006B07D6">
        <w:rPr>
          <w:sz w:val="16"/>
        </w:rPr>
        <w:t>long-expired</w:t>
      </w:r>
      <w:proofErr w:type="gramEnd"/>
      <w:r w:rsidRPr="006B07D6">
        <w:rPr>
          <w:sz w:val="16"/>
        </w:rPr>
        <w:t>, is there still no affordable generic insulin?</w:t>
      </w:r>
    </w:p>
    <w:p w14:paraId="4894F9CC" w14:textId="77777777" w:rsidR="001A21E4" w:rsidRPr="006B07D6" w:rsidRDefault="001A21E4" w:rsidP="001A21E4">
      <w:pPr>
        <w:rPr>
          <w:sz w:val="16"/>
        </w:rPr>
      </w:pPr>
      <w:r w:rsidRPr="006B07D6">
        <w:rPr>
          <w:sz w:val="16"/>
        </w:rPr>
        <w:t>The insulin for purchase today is not the same insulin used to treat diabetic patients nearly 100 years ago. That insulin came primarily from animals. Today, insulin is brewed up by microbes that have been genetically engineered with the gene for human insulin.</w:t>
      </w:r>
    </w:p>
    <w:p w14:paraId="163FF4E2" w14:textId="77777777" w:rsidR="001A21E4" w:rsidRPr="006B07D6" w:rsidRDefault="001A21E4" w:rsidP="001A21E4">
      <w:pPr>
        <w:rPr>
          <w:sz w:val="16"/>
        </w:rPr>
      </w:pPr>
      <w:r w:rsidRPr="006B07D6">
        <w:rPr>
          <w:sz w:val="16"/>
        </w:rPr>
        <w:t xml:space="preserve">And insulin is seldom injected with an old-fashioned syringe and needle anymore. </w:t>
      </w:r>
      <w:r w:rsidRPr="006B07D6">
        <w:rPr>
          <w:rStyle w:val="StyleUnderline"/>
          <w:highlight w:val="green"/>
        </w:rPr>
        <w:t>Now there are</w:t>
      </w:r>
      <w:r w:rsidRPr="0050434F">
        <w:rPr>
          <w:rStyle w:val="StyleUnderline"/>
        </w:rPr>
        <w:t xml:space="preserve"> insulin </w:t>
      </w:r>
      <w:r w:rsidRPr="006B07D6">
        <w:rPr>
          <w:rStyle w:val="StyleUnderline"/>
          <w:highlight w:val="green"/>
        </w:rPr>
        <w:t>pens, pumps</w:t>
      </w:r>
      <w:r w:rsidRPr="0050434F">
        <w:rPr>
          <w:rStyle w:val="StyleUnderline"/>
        </w:rPr>
        <w:t xml:space="preserve">, test </w:t>
      </w:r>
      <w:r w:rsidRPr="006B07D6">
        <w:rPr>
          <w:rStyle w:val="StyleUnderline"/>
          <w:highlight w:val="green"/>
        </w:rPr>
        <w:t>strips</w:t>
      </w:r>
      <w:r w:rsidRPr="0050434F">
        <w:rPr>
          <w:rStyle w:val="StyleUnderline"/>
        </w:rPr>
        <w:t xml:space="preserve"> </w:t>
      </w:r>
      <w:r w:rsidRPr="006B07D6">
        <w:rPr>
          <w:rStyle w:val="StyleUnderline"/>
          <w:highlight w:val="green"/>
        </w:rPr>
        <w:t>and</w:t>
      </w:r>
      <w:r w:rsidRPr="0050434F">
        <w:rPr>
          <w:rStyle w:val="StyleUnderline"/>
        </w:rPr>
        <w:t xml:space="preserve"> </w:t>
      </w:r>
      <w:r w:rsidRPr="006B07D6">
        <w:rPr>
          <w:rStyle w:val="StyleUnderline"/>
          <w:highlight w:val="green"/>
        </w:rPr>
        <w:t>other devices that improve</w:t>
      </w:r>
      <w:r w:rsidRPr="0050434F">
        <w:rPr>
          <w:rStyle w:val="StyleUnderline"/>
        </w:rPr>
        <w:t xml:space="preserve"> the </w:t>
      </w:r>
      <w:r w:rsidRPr="006B07D6">
        <w:rPr>
          <w:rStyle w:val="StyleUnderline"/>
          <w:highlight w:val="green"/>
        </w:rPr>
        <w:t>quality of life</w:t>
      </w:r>
      <w:r w:rsidRPr="0050434F">
        <w:rPr>
          <w:rStyle w:val="StyleUnderline"/>
        </w:rPr>
        <w:t xml:space="preserve"> for diabetic patients.</w:t>
      </w:r>
      <w:r w:rsidRPr="006B07D6">
        <w:rPr>
          <w:sz w:val="16"/>
        </w:rPr>
        <w:t xml:space="preserve"> Pharmaceutical companies have also modified the chemical formula to produce faster-acting or longer-lasting insulins.</w:t>
      </w:r>
    </w:p>
    <w:p w14:paraId="2EA2398D" w14:textId="77777777" w:rsidR="001A21E4" w:rsidRPr="0050434F" w:rsidRDefault="001A21E4" w:rsidP="001A21E4">
      <w:pPr>
        <w:rPr>
          <w:rStyle w:val="StyleUnderline"/>
        </w:rPr>
      </w:pPr>
      <w:r w:rsidRPr="006B07D6">
        <w:rPr>
          <w:rStyle w:val="StyleUnderline"/>
          <w:highlight w:val="green"/>
        </w:rPr>
        <w:t>With each</w:t>
      </w:r>
      <w:r w:rsidRPr="0050434F">
        <w:rPr>
          <w:rStyle w:val="StyleUnderline"/>
        </w:rPr>
        <w:t xml:space="preserve"> of these </w:t>
      </w:r>
      <w:r w:rsidRPr="006B07D6">
        <w:rPr>
          <w:rStyle w:val="StyleUnderline"/>
          <w:highlight w:val="green"/>
        </w:rPr>
        <w:t>invention</w:t>
      </w:r>
      <w:r w:rsidRPr="0050434F">
        <w:rPr>
          <w:rStyle w:val="StyleUnderline"/>
        </w:rPr>
        <w:t xml:space="preserve">s </w:t>
      </w:r>
      <w:r w:rsidRPr="006B07D6">
        <w:rPr>
          <w:rStyle w:val="StyleUnderline"/>
          <w:highlight w:val="green"/>
        </w:rPr>
        <w:t>came a new patent</w:t>
      </w:r>
      <w:r w:rsidRPr="0050434F">
        <w:rPr>
          <w:rStyle w:val="StyleUnderline"/>
        </w:rPr>
        <w:t>.</w:t>
      </w:r>
    </w:p>
    <w:p w14:paraId="20869996" w14:textId="77777777" w:rsidR="001A21E4" w:rsidRPr="006B07D6" w:rsidRDefault="001A21E4" w:rsidP="001A21E4">
      <w:pPr>
        <w:rPr>
          <w:sz w:val="16"/>
        </w:rPr>
      </w:pPr>
      <w:r w:rsidRPr="006B07D6">
        <w:rPr>
          <w:sz w:val="16"/>
        </w:rPr>
        <w:t xml:space="preserve">But </w:t>
      </w:r>
      <w:r w:rsidRPr="006B07D6">
        <w:rPr>
          <w:rStyle w:val="StyleUnderline"/>
          <w:highlight w:val="green"/>
        </w:rPr>
        <w:t>the benefits of</w:t>
      </w:r>
      <w:r w:rsidRPr="0050434F">
        <w:rPr>
          <w:rStyle w:val="StyleUnderline"/>
        </w:rPr>
        <w:t xml:space="preserve"> these “</w:t>
      </w:r>
      <w:r w:rsidRPr="006B07D6">
        <w:rPr>
          <w:rStyle w:val="StyleUnderline"/>
          <w:highlight w:val="green"/>
        </w:rPr>
        <w:t>improved” insulins are debatable</w:t>
      </w:r>
      <w:r w:rsidRPr="006B07D6">
        <w:rPr>
          <w:sz w:val="16"/>
        </w:rPr>
        <w:t xml:space="preserve">, and there’s nothing preventing competing companies from selling older, long off-patent versions of insulin. </w:t>
      </w:r>
      <w:proofErr w:type="gramStart"/>
      <w:r w:rsidRPr="006B07D6">
        <w:rPr>
          <w:sz w:val="16"/>
        </w:rPr>
        <w:t>So</w:t>
      </w:r>
      <w:proofErr w:type="gramEnd"/>
      <w:r w:rsidRPr="006B07D6">
        <w:rPr>
          <w:sz w:val="16"/>
        </w:rPr>
        <w:t xml:space="preserve"> what’s the holdup?</w:t>
      </w:r>
    </w:p>
    <w:p w14:paraId="66BECE48" w14:textId="77777777" w:rsidR="001A21E4" w:rsidRPr="0050434F" w:rsidRDefault="001A21E4" w:rsidP="001A21E4">
      <w:pPr>
        <w:rPr>
          <w:rStyle w:val="StyleUnderline"/>
        </w:rPr>
      </w:pPr>
      <w:r w:rsidRPr="006B07D6">
        <w:rPr>
          <w:rStyle w:val="StyleUnderline"/>
          <w:highlight w:val="green"/>
        </w:rPr>
        <w:t>Regulations keep insulin expensive</w:t>
      </w:r>
    </w:p>
    <w:p w14:paraId="40FC823D" w14:textId="77777777" w:rsidR="001A21E4" w:rsidRPr="006B07D6" w:rsidRDefault="001A21E4" w:rsidP="001A21E4">
      <w:pPr>
        <w:rPr>
          <w:sz w:val="16"/>
        </w:rPr>
      </w:pPr>
      <w:r w:rsidRPr="006B07D6">
        <w:rPr>
          <w:rStyle w:val="StyleUnderline"/>
          <w:highlight w:val="green"/>
        </w:rPr>
        <w:t>Insulin</w:t>
      </w:r>
      <w:r w:rsidRPr="0050434F">
        <w:rPr>
          <w:rStyle w:val="StyleUnderline"/>
        </w:rPr>
        <w:t xml:space="preserve"> is a biologic drug, which means it’s produced by a living organism, not a chemical reaction. This process, called biomanufacturing, </w:t>
      </w:r>
      <w:r w:rsidRPr="006B07D6">
        <w:rPr>
          <w:rStyle w:val="StyleUnderline"/>
          <w:highlight w:val="green"/>
        </w:rPr>
        <w:t>is</w:t>
      </w:r>
      <w:r w:rsidRPr="0050434F">
        <w:rPr>
          <w:rStyle w:val="StyleUnderline"/>
        </w:rPr>
        <w:t xml:space="preserve"> more </w:t>
      </w:r>
      <w:r w:rsidRPr="006B07D6">
        <w:rPr>
          <w:rStyle w:val="StyleUnderline"/>
          <w:highlight w:val="green"/>
        </w:rPr>
        <w:t>inconsistent</w:t>
      </w:r>
      <w:r w:rsidRPr="006B07D6">
        <w:rPr>
          <w:sz w:val="16"/>
        </w:rPr>
        <w:t xml:space="preserve"> than chemical synthesis of non-biologic drugs like aspirin.</w:t>
      </w:r>
    </w:p>
    <w:p w14:paraId="321D2F15" w14:textId="77777777" w:rsidR="001A21E4" w:rsidRPr="006B07D6" w:rsidRDefault="001A21E4" w:rsidP="001A21E4">
      <w:pPr>
        <w:rPr>
          <w:sz w:val="16"/>
        </w:rPr>
      </w:pPr>
      <w:r w:rsidRPr="006B07D6">
        <w:rPr>
          <w:sz w:val="16"/>
        </w:rPr>
        <w:t>Making reliable biologic drugs is a little like winemaking. Even though the winemaker carefully follows a well-established process, minute differences will affect the final product. It’s always wine, but some vintages are better than others and tasting the wine is the only way to evaluate the final product.</w:t>
      </w:r>
    </w:p>
    <w:p w14:paraId="24A41910" w14:textId="77777777" w:rsidR="001A21E4" w:rsidRPr="006B07D6" w:rsidRDefault="001A21E4" w:rsidP="001A21E4">
      <w:pPr>
        <w:rPr>
          <w:sz w:val="16"/>
        </w:rPr>
      </w:pPr>
      <w:proofErr w:type="gramStart"/>
      <w:r w:rsidRPr="006B07D6">
        <w:rPr>
          <w:sz w:val="16"/>
        </w:rPr>
        <w:t>So</w:t>
      </w:r>
      <w:proofErr w:type="gramEnd"/>
      <w:r w:rsidRPr="006B07D6">
        <w:rPr>
          <w:sz w:val="16"/>
        </w:rPr>
        <w:t xml:space="preserve"> if a new company wants to make insulin, that insulin has to be tested on patients in expensive clinical trials. Bringing a biologic drug to market can cost as much as $250 million. No company can afford that lump if it can’t file for a patent to recoup the investments.</w:t>
      </w:r>
    </w:p>
    <w:p w14:paraId="46624BE3" w14:textId="77777777" w:rsidR="001A21E4" w:rsidRPr="0050434F" w:rsidRDefault="001A21E4" w:rsidP="001A21E4">
      <w:pPr>
        <w:rPr>
          <w:rStyle w:val="Emphasis"/>
        </w:rPr>
      </w:pPr>
      <w:r w:rsidRPr="0050434F">
        <w:rPr>
          <w:rStyle w:val="StyleUnderline"/>
        </w:rPr>
        <w:t xml:space="preserve">That’s why </w:t>
      </w:r>
      <w:r w:rsidRPr="006B07D6">
        <w:rPr>
          <w:rStyle w:val="StyleUnderline"/>
          <w:highlight w:val="green"/>
        </w:rPr>
        <w:t>there’s only one “generic” insulin</w:t>
      </w:r>
      <w:r w:rsidRPr="0050434F">
        <w:rPr>
          <w:rStyle w:val="StyleUnderline"/>
        </w:rPr>
        <w:t xml:space="preserve"> available so far</w:t>
      </w:r>
      <w:r w:rsidRPr="006B07D6">
        <w:rPr>
          <w:sz w:val="16"/>
        </w:rPr>
        <w:t xml:space="preserve">. It’s made by a company that was already a major player in the insulin market, </w:t>
      </w:r>
      <w:r w:rsidRPr="006B07D6">
        <w:rPr>
          <w:rStyle w:val="StyleUnderline"/>
          <w:highlight w:val="green"/>
        </w:rPr>
        <w:t>and</w:t>
      </w:r>
      <w:r w:rsidRPr="0050434F">
        <w:rPr>
          <w:rStyle w:val="StyleUnderline"/>
        </w:rPr>
        <w:t xml:space="preserve"> </w:t>
      </w:r>
      <w:proofErr w:type="gramStart"/>
      <w:r w:rsidRPr="0050434F">
        <w:rPr>
          <w:rStyle w:val="StyleUnderline"/>
        </w:rPr>
        <w:t>it’s</w:t>
      </w:r>
      <w:proofErr w:type="gramEnd"/>
      <w:r w:rsidRPr="0050434F">
        <w:rPr>
          <w:rStyle w:val="StyleUnderline"/>
        </w:rPr>
        <w:t xml:space="preserve"> </w:t>
      </w:r>
      <w:r w:rsidRPr="006B07D6">
        <w:rPr>
          <w:rStyle w:val="StyleUnderline"/>
          <w:highlight w:val="green"/>
        </w:rPr>
        <w:t>only 15 percent cheaper than the patent</w:t>
      </w:r>
      <w:r w:rsidRPr="0050434F">
        <w:rPr>
          <w:rStyle w:val="StyleUnderline"/>
        </w:rPr>
        <w:t xml:space="preserve">ed version. By comparison, </w:t>
      </w:r>
      <w:r w:rsidRPr="006B07D6">
        <w:rPr>
          <w:rStyle w:val="Emphasis"/>
          <w:highlight w:val="green"/>
        </w:rPr>
        <w:t>most</w:t>
      </w:r>
      <w:r w:rsidRPr="0050434F">
        <w:rPr>
          <w:rStyle w:val="Emphasis"/>
        </w:rPr>
        <w:t xml:space="preserve"> non-biologic </w:t>
      </w:r>
      <w:r w:rsidRPr="006B07D6">
        <w:rPr>
          <w:rStyle w:val="Emphasis"/>
          <w:highlight w:val="green"/>
        </w:rPr>
        <w:t>generic drugs cost 80 percent less</w:t>
      </w:r>
      <w:r w:rsidRPr="0050434F">
        <w:rPr>
          <w:rStyle w:val="Emphasis"/>
        </w:rPr>
        <w:t xml:space="preserve"> than the original.</w:t>
      </w:r>
    </w:p>
    <w:p w14:paraId="44060B79" w14:textId="24FBEB98" w:rsidR="001A21E4" w:rsidRDefault="001A21E4" w:rsidP="001A21E4">
      <w:pPr>
        <w:rPr>
          <w:sz w:val="16"/>
        </w:rPr>
      </w:pPr>
      <w:r w:rsidRPr="006B07D6">
        <w:rPr>
          <w:sz w:val="16"/>
        </w:rPr>
        <w:t xml:space="preserve">Obviously, </w:t>
      </w:r>
      <w:r w:rsidRPr="006B07D6">
        <w:rPr>
          <w:rStyle w:val="StyleUnderline"/>
          <w:highlight w:val="green"/>
        </w:rPr>
        <w:t>regulations are important</w:t>
      </w:r>
      <w:r w:rsidRPr="0050434F">
        <w:rPr>
          <w:rStyle w:val="StyleUnderline"/>
        </w:rPr>
        <w:t xml:space="preserve"> for keeping insulin safe, </w:t>
      </w:r>
      <w:r w:rsidRPr="006B07D6">
        <w:rPr>
          <w:rStyle w:val="StyleUnderline"/>
          <w:highlight w:val="green"/>
        </w:rPr>
        <w:t>but at what cost</w:t>
      </w:r>
      <w:r w:rsidRPr="0050434F">
        <w:rPr>
          <w:rStyle w:val="StyleUnderline"/>
        </w:rPr>
        <w:t xml:space="preserve">? Ten percent of people living with diabetes in the U.S. are uninsured, and there are nearly 10,000 crowdfunding campaigns related to insulin on the site GoFundMe alone. Stories about diabetic </w:t>
      </w:r>
      <w:r w:rsidRPr="006B07D6">
        <w:rPr>
          <w:rStyle w:val="StyleUnderline"/>
          <w:highlight w:val="green"/>
        </w:rPr>
        <w:t>patients end</w:t>
      </w:r>
      <w:r w:rsidRPr="0050434F">
        <w:rPr>
          <w:rStyle w:val="StyleUnderline"/>
        </w:rPr>
        <w:t xml:space="preserve">ing </w:t>
      </w:r>
      <w:r w:rsidRPr="006B07D6">
        <w:rPr>
          <w:rStyle w:val="StyleUnderline"/>
          <w:highlight w:val="green"/>
        </w:rPr>
        <w:t>up hospitalized</w:t>
      </w:r>
      <w:r w:rsidRPr="0050434F">
        <w:rPr>
          <w:rStyle w:val="StyleUnderline"/>
        </w:rPr>
        <w:t xml:space="preserve"> or worse </w:t>
      </w:r>
      <w:r w:rsidRPr="006B07D6">
        <w:rPr>
          <w:rStyle w:val="StyleUnderline"/>
          <w:highlight w:val="green"/>
        </w:rPr>
        <w:t>because they tri</w:t>
      </w:r>
      <w:r w:rsidRPr="0050434F">
        <w:rPr>
          <w:rStyle w:val="StyleUnderline"/>
        </w:rPr>
        <w:t xml:space="preserve">ed </w:t>
      </w:r>
      <w:r w:rsidRPr="006B07D6">
        <w:rPr>
          <w:rStyle w:val="StyleUnderline"/>
          <w:highlight w:val="green"/>
        </w:rPr>
        <w:t>to ration</w:t>
      </w:r>
      <w:r w:rsidRPr="0050434F">
        <w:rPr>
          <w:rStyle w:val="StyleUnderline"/>
        </w:rPr>
        <w:t xml:space="preserve"> their </w:t>
      </w:r>
      <w:r w:rsidRPr="006B07D6">
        <w:rPr>
          <w:rStyle w:val="StyleUnderline"/>
          <w:highlight w:val="green"/>
        </w:rPr>
        <w:t>insulin</w:t>
      </w:r>
      <w:r w:rsidRPr="0050434F">
        <w:rPr>
          <w:rStyle w:val="StyleUnderline"/>
        </w:rPr>
        <w:t xml:space="preserve"> are all-too common</w:t>
      </w:r>
      <w:r w:rsidRPr="006B07D6">
        <w:rPr>
          <w:sz w:val="16"/>
        </w:rPr>
        <w:t>.</w:t>
      </w:r>
    </w:p>
    <w:p w14:paraId="6F89ED53" w14:textId="19627175" w:rsidR="001A21E4" w:rsidRDefault="001A21E4" w:rsidP="001A21E4">
      <w:pPr>
        <w:rPr>
          <w:sz w:val="16"/>
        </w:rPr>
      </w:pPr>
    </w:p>
    <w:p w14:paraId="70A742FC" w14:textId="66812986" w:rsidR="001A21E4" w:rsidRPr="006B07D6" w:rsidRDefault="001A21E4" w:rsidP="001A21E4">
      <w:pPr>
        <w:rPr>
          <w:sz w:val="16"/>
        </w:rPr>
      </w:pPr>
      <w:proofErr w:type="spellStart"/>
      <w:r>
        <w:rPr>
          <w:sz w:val="16"/>
        </w:rPr>
        <w:t>Tha’s</w:t>
      </w:r>
      <w:proofErr w:type="spellEnd"/>
      <w:r>
        <w:rPr>
          <w:sz w:val="16"/>
        </w:rPr>
        <w:t xml:space="preserve"> key - according</w:t>
      </w:r>
    </w:p>
    <w:p w14:paraId="70997F7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831290A"/>
    <w:multiLevelType w:val="hybridMultilevel"/>
    <w:tmpl w:val="51327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B75675"/>
    <w:multiLevelType w:val="hybridMultilevel"/>
    <w:tmpl w:val="B0B8F8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21E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1E4"/>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63DBF7"/>
  <w14:defaultImageDpi w14:val="300"/>
  <w15:docId w15:val="{174FA576-5EA1-4F43-9963-4B9F8506B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21E4"/>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1A21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21E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A21E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Ta"/>
    <w:basedOn w:val="Normal"/>
    <w:next w:val="Normal"/>
    <w:link w:val="Heading4Char"/>
    <w:uiPriority w:val="9"/>
    <w:unhideWhenUsed/>
    <w:qFormat/>
    <w:rsid w:val="001A21E4"/>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1A21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21E4"/>
  </w:style>
  <w:style w:type="character" w:customStyle="1" w:styleId="Heading1Char">
    <w:name w:val="Heading 1 Char"/>
    <w:aliases w:val="Pocket Char"/>
    <w:basedOn w:val="DefaultParagraphFont"/>
    <w:link w:val="Heading1"/>
    <w:uiPriority w:val="9"/>
    <w:rsid w:val="001A21E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21E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A21E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1A21E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A21E4"/>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1A21E4"/>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1A21E4"/>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1A21E4"/>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1A21E4"/>
    <w:rPr>
      <w:color w:val="auto"/>
      <w:u w:val="none"/>
    </w:rPr>
  </w:style>
  <w:style w:type="paragraph" w:styleId="DocumentMap">
    <w:name w:val="Document Map"/>
    <w:basedOn w:val="Normal"/>
    <w:link w:val="DocumentMapChar"/>
    <w:uiPriority w:val="99"/>
    <w:semiHidden/>
    <w:unhideWhenUsed/>
    <w:rsid w:val="001A21E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21E4"/>
    <w:rPr>
      <w:rFonts w:ascii="Lucida Grande" w:hAnsi="Lucida Grande" w:cs="Lucida Grande"/>
    </w:rPr>
  </w:style>
  <w:style w:type="paragraph" w:customStyle="1" w:styleId="textbold">
    <w:name w:val="text bold"/>
    <w:basedOn w:val="Normal"/>
    <w:link w:val="Emphasis"/>
    <w:uiPriority w:val="20"/>
    <w:qFormat/>
    <w:rsid w:val="001A21E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1A21E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1A21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opulationmatters.org/news/2021/05/sixth-mass-extinction-and-future-humani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interactive/2021/world/covid-cases.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heconversation.com/after-a-century-insulin-is-still-expensive-could-diyers-change-that-9982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numbering" Target="numbering.xml"/><Relationship Id="rId15" Type="http://schemas.openxmlformats.org/officeDocument/2006/relationships/hyperlink" Target="https://www.nejm.org/doi/full/10.1056/NEJMms1411398" TargetMode="External"/><Relationship Id="rId10" Type="http://schemas.openxmlformats.org/officeDocument/2006/relationships/hyperlink" Target="https://www.forbes.com/sites/judystone/2021/05/11/vaccine-equitydeveloping-countries-need-our-help/?sh=10939a363ec8"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www.cell.com/trends/biotechnology/pdf/S0167-7799(18)30200-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4257</Words>
  <Characters>24267</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28468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
  <cp:revision>1</cp:revision>
  <dcterms:created xsi:type="dcterms:W3CDTF">2021-09-18T13:34:00Z</dcterms:created>
  <dcterms:modified xsi:type="dcterms:W3CDTF">1601-01-01T00:00:00Z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