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17267" w14:textId="77777777" w:rsidR="000C686F" w:rsidRPr="00355308" w:rsidRDefault="000C686F" w:rsidP="000C686F">
      <w:pPr>
        <w:pStyle w:val="Heading2"/>
        <w:rPr>
          <w:rFonts w:cs="Calibri"/>
          <w:color w:val="000000" w:themeColor="text1"/>
          <w:sz w:val="32"/>
          <w:szCs w:val="32"/>
          <w:u w:val="single"/>
        </w:rPr>
      </w:pPr>
      <w:r w:rsidRPr="00355308">
        <w:rPr>
          <w:rFonts w:cs="Calibri"/>
          <w:color w:val="000000" w:themeColor="text1"/>
        </w:rPr>
        <w:t>1AC—Plan</w:t>
      </w:r>
    </w:p>
    <w:p w14:paraId="356E7B79" w14:textId="77777777" w:rsidR="000C686F" w:rsidRPr="00355308" w:rsidRDefault="000C686F" w:rsidP="000C686F"/>
    <w:p w14:paraId="6A83ACEE" w14:textId="213014C4" w:rsidR="000C686F" w:rsidRPr="00355308" w:rsidRDefault="00992806" w:rsidP="000C686F">
      <w:pPr>
        <w:pStyle w:val="Heading4"/>
        <w:rPr>
          <w:rFonts w:cs="Calibri"/>
        </w:rPr>
      </w:pPr>
      <w:proofErr w:type="spellStart"/>
      <w:r>
        <w:rPr>
          <w:rFonts w:cs="Calibri"/>
        </w:rPr>
        <w:t>Pi</w:t>
      </w:r>
      <w:r w:rsidR="000C686F" w:rsidRPr="00355308">
        <w:rPr>
          <w:rFonts w:cs="Calibri"/>
        </w:rPr>
        <w:t>Plan</w:t>
      </w:r>
      <w:proofErr w:type="spellEnd"/>
      <w:r w:rsidR="000C686F" w:rsidRPr="00355308">
        <w:rPr>
          <w:rFonts w:cs="Calibri"/>
        </w:rPr>
        <w:t>: The appropriation of outer space through asteroid mining by private entities should be banned.</w:t>
      </w:r>
    </w:p>
    <w:p w14:paraId="588E2071" w14:textId="77777777" w:rsidR="000C686F" w:rsidRPr="00355308" w:rsidRDefault="000C686F" w:rsidP="000C686F"/>
    <w:p w14:paraId="5F7F8429" w14:textId="77777777" w:rsidR="000C686F" w:rsidRPr="00355308" w:rsidRDefault="000C686F" w:rsidP="000C686F">
      <w:pPr>
        <w:pStyle w:val="Heading4"/>
        <w:rPr>
          <w:rFonts w:cs="Calibri"/>
        </w:rPr>
      </w:pPr>
      <w:r w:rsidRPr="00355308">
        <w:rPr>
          <w:rFonts w:cs="Calibri"/>
        </w:rPr>
        <w:t>We’ll defend normal means as the signatories of the OST adding an optional protocol under Article II.</w:t>
      </w:r>
    </w:p>
    <w:p w14:paraId="39FE156D" w14:textId="77777777" w:rsidR="000C686F" w:rsidRPr="00355308" w:rsidRDefault="000C686F" w:rsidP="000C686F">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388CC17" w14:textId="77777777" w:rsidR="000C686F" w:rsidRPr="00355308" w:rsidRDefault="000C686F" w:rsidP="000C686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20A71DD" w14:textId="77777777" w:rsidR="000C686F" w:rsidRPr="00355308" w:rsidRDefault="000C686F" w:rsidP="000C686F">
      <w:pPr>
        <w:rPr>
          <w:color w:val="000000" w:themeColor="text1"/>
          <w:sz w:val="14"/>
        </w:rPr>
      </w:pPr>
    </w:p>
    <w:p w14:paraId="35BEE727" w14:textId="77777777" w:rsidR="000C686F" w:rsidRPr="00355308" w:rsidRDefault="000C686F" w:rsidP="000C686F">
      <w:pPr>
        <w:pStyle w:val="Heading2"/>
        <w:rPr>
          <w:rFonts w:cs="Calibri"/>
        </w:rPr>
      </w:pPr>
      <w:r w:rsidRPr="00355308">
        <w:rPr>
          <w:rFonts w:cs="Calibri"/>
        </w:rPr>
        <w:lastRenderedPageBreak/>
        <w:t>1AC—Advantages</w:t>
      </w:r>
    </w:p>
    <w:p w14:paraId="77B6A206" w14:textId="77777777" w:rsidR="000C686F" w:rsidRPr="00355308" w:rsidRDefault="000C686F" w:rsidP="000C686F">
      <w:pPr>
        <w:pStyle w:val="Heading3"/>
        <w:rPr>
          <w:rFonts w:cs="Calibri"/>
          <w:color w:val="000000" w:themeColor="text1"/>
        </w:rPr>
      </w:pPr>
      <w:r w:rsidRPr="00355308">
        <w:rPr>
          <w:rFonts w:cs="Calibri"/>
          <w:color w:val="000000" w:themeColor="text1"/>
        </w:rPr>
        <w:lastRenderedPageBreak/>
        <w:t>Inherency</w:t>
      </w:r>
    </w:p>
    <w:p w14:paraId="3472BEBC" w14:textId="77777777" w:rsidR="000C686F" w:rsidRPr="00355308" w:rsidRDefault="000C686F" w:rsidP="000C686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10C0432" w14:textId="77777777" w:rsidR="000C686F" w:rsidRPr="00355308" w:rsidRDefault="000C686F" w:rsidP="000C686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3509BA19" w14:textId="77777777" w:rsidR="000C686F" w:rsidRPr="00355308" w:rsidRDefault="000C686F" w:rsidP="000C686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513512F1" w14:textId="77777777" w:rsidR="000C686F" w:rsidRPr="00355308" w:rsidRDefault="000C686F" w:rsidP="000C686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C249ACA" w14:textId="77777777" w:rsidR="000C686F" w:rsidRPr="00355308" w:rsidRDefault="000C686F" w:rsidP="000C686F">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23531F29" w14:textId="77777777" w:rsidR="000C686F" w:rsidRPr="00355308" w:rsidRDefault="000C686F" w:rsidP="000C686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6DF3166" w14:textId="77777777" w:rsidR="000C686F" w:rsidRPr="00355308" w:rsidRDefault="000C686F" w:rsidP="000C686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B76F729" w14:textId="77777777" w:rsidR="000C686F" w:rsidRPr="00355308" w:rsidRDefault="000C686F" w:rsidP="000C686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1DF4C952" w14:textId="77777777" w:rsidR="000C686F" w:rsidRPr="00355308" w:rsidRDefault="000C686F" w:rsidP="000C686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52DC1825" w14:textId="77777777" w:rsidR="000C686F" w:rsidRPr="00355308" w:rsidRDefault="000C686F" w:rsidP="000C686F">
      <w:pPr>
        <w:rPr>
          <w:color w:val="000000" w:themeColor="text1"/>
          <w:sz w:val="8"/>
          <w:u w:val="single"/>
        </w:rPr>
      </w:pPr>
    </w:p>
    <w:p w14:paraId="6097169C" w14:textId="77777777" w:rsidR="000C686F" w:rsidRPr="00355308" w:rsidRDefault="000C686F" w:rsidP="000C686F"/>
    <w:p w14:paraId="1F4B5057" w14:textId="77777777" w:rsidR="000C686F" w:rsidRDefault="000C686F" w:rsidP="000C686F">
      <w:pPr>
        <w:pStyle w:val="Heading3"/>
        <w:rPr>
          <w:rFonts w:cs="Calibri"/>
        </w:rPr>
      </w:pPr>
      <w:r>
        <w:rPr>
          <w:rFonts w:cs="Calibri"/>
        </w:rPr>
        <w:lastRenderedPageBreak/>
        <w:t>Advantage – Space War</w:t>
      </w:r>
    </w:p>
    <w:p w14:paraId="2755E223" w14:textId="77777777" w:rsidR="000C686F" w:rsidRDefault="000C686F" w:rsidP="000C686F"/>
    <w:p w14:paraId="24D12BF6" w14:textId="77777777" w:rsidR="000C686F" w:rsidRPr="00AD4C5F" w:rsidRDefault="000C686F" w:rsidP="000C686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7904EA4" w14:textId="77777777" w:rsidR="000C686F" w:rsidRPr="00AD4C5F" w:rsidRDefault="000C686F" w:rsidP="000C686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625ADFD" w14:textId="77777777" w:rsidR="000C686F" w:rsidRPr="00AD4C5F" w:rsidRDefault="000C686F" w:rsidP="000C686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E909688" w14:textId="77777777" w:rsidR="000C686F" w:rsidRPr="00AD4C5F" w:rsidRDefault="000C686F" w:rsidP="000C686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BEBAE27" w14:textId="77777777" w:rsidR="000C686F" w:rsidRPr="00AD4C5F" w:rsidRDefault="000C686F" w:rsidP="000C686F">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B850AB4" w14:textId="77777777" w:rsidR="000C686F" w:rsidRPr="00AD4C5F" w:rsidRDefault="000C686F" w:rsidP="000C686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9F84AAB" w14:textId="77777777" w:rsidR="000C686F" w:rsidRPr="00AD4C5F" w:rsidRDefault="000C686F" w:rsidP="000C686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5557391" w14:textId="77777777" w:rsidR="000C686F" w:rsidRPr="00AD4C5F" w:rsidRDefault="000C686F" w:rsidP="000C686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5A3F354D" w14:textId="77777777" w:rsidR="000C686F" w:rsidRPr="00AD4C5F" w:rsidRDefault="000C686F" w:rsidP="000C686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5ECAA95" w14:textId="77777777" w:rsidR="000C686F" w:rsidRPr="00AD4C5F" w:rsidRDefault="000C686F" w:rsidP="000C686F">
      <w:pPr>
        <w:rPr>
          <w:rFonts w:asciiTheme="majorHAnsi" w:hAnsiTheme="majorHAnsi" w:cstheme="majorHAnsi"/>
          <w:color w:val="000000" w:themeColor="text1"/>
          <w:sz w:val="16"/>
        </w:rPr>
      </w:pPr>
    </w:p>
    <w:p w14:paraId="2358E747" w14:textId="77777777" w:rsidR="000C686F" w:rsidRPr="00AD4C5F" w:rsidRDefault="000C686F" w:rsidP="000C686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4AD5DC5" w14:textId="77777777" w:rsidR="000C686F" w:rsidRPr="00AD4C5F" w:rsidRDefault="000C686F" w:rsidP="000C686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9F31347" w14:textId="77777777" w:rsidR="000C686F" w:rsidRPr="0098474F" w:rsidRDefault="000C686F" w:rsidP="000C686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D3753EC" w14:textId="68EFC57E" w:rsidR="000C686F" w:rsidRDefault="000C686F" w:rsidP="000C686F">
      <w:pPr>
        <w:rPr>
          <w:rFonts w:asciiTheme="majorHAnsi" w:hAnsiTheme="majorHAnsi" w:cstheme="majorHAnsi"/>
          <w:color w:val="000000" w:themeColor="text1"/>
          <w:sz w:val="16"/>
        </w:rPr>
      </w:pPr>
    </w:p>
    <w:p w14:paraId="5178536E" w14:textId="102588F1" w:rsidR="000C686F" w:rsidRDefault="000C686F" w:rsidP="000C686F">
      <w:pPr>
        <w:rPr>
          <w:rFonts w:asciiTheme="majorHAnsi" w:hAnsiTheme="majorHAnsi" w:cstheme="majorHAnsi"/>
          <w:color w:val="000000" w:themeColor="text1"/>
          <w:sz w:val="16"/>
        </w:rPr>
      </w:pPr>
    </w:p>
    <w:p w14:paraId="0B034132" w14:textId="16E8E51F" w:rsidR="000C686F" w:rsidRDefault="000C686F" w:rsidP="000C686F">
      <w:pPr>
        <w:rPr>
          <w:rFonts w:asciiTheme="majorHAnsi" w:hAnsiTheme="majorHAnsi" w:cstheme="majorHAnsi"/>
          <w:color w:val="000000" w:themeColor="text1"/>
          <w:sz w:val="16"/>
        </w:rPr>
      </w:pPr>
    </w:p>
    <w:p w14:paraId="7FAA9473" w14:textId="4E0DF6D6" w:rsidR="000C686F" w:rsidRDefault="000C686F" w:rsidP="000C686F">
      <w:pPr>
        <w:rPr>
          <w:rFonts w:asciiTheme="majorHAnsi" w:hAnsiTheme="majorHAnsi" w:cstheme="majorHAnsi"/>
          <w:color w:val="000000" w:themeColor="text1"/>
          <w:sz w:val="16"/>
        </w:rPr>
      </w:pPr>
    </w:p>
    <w:p w14:paraId="08C361B6" w14:textId="4A884128" w:rsidR="000C686F" w:rsidRDefault="000C686F" w:rsidP="000C686F">
      <w:pPr>
        <w:rPr>
          <w:rFonts w:asciiTheme="majorHAnsi" w:hAnsiTheme="majorHAnsi" w:cstheme="majorHAnsi"/>
          <w:color w:val="000000" w:themeColor="text1"/>
          <w:sz w:val="16"/>
        </w:rPr>
      </w:pPr>
    </w:p>
    <w:p w14:paraId="683884A7" w14:textId="09CDAB42" w:rsidR="000C686F" w:rsidRDefault="000C686F" w:rsidP="000C686F">
      <w:pPr>
        <w:pStyle w:val="Heading2"/>
      </w:pPr>
      <w:r>
        <w:lastRenderedPageBreak/>
        <w:t>Util</w:t>
      </w:r>
    </w:p>
    <w:p w14:paraId="2F151AB5" w14:textId="77777777" w:rsidR="000C686F" w:rsidRPr="00355308" w:rsidRDefault="000C686F" w:rsidP="000C686F">
      <w:pPr>
        <w:pStyle w:val="Heading4"/>
        <w:rPr>
          <w:rFonts w:cs="Calibri"/>
        </w:rPr>
      </w:pPr>
      <w:r w:rsidRPr="00355308">
        <w:rPr>
          <w:rFonts w:cs="Calibri"/>
        </w:rPr>
        <w:t xml:space="preserve">The standard is maximizing expected wellbeing. </w:t>
      </w:r>
    </w:p>
    <w:p w14:paraId="57AE5CC2" w14:textId="77777777" w:rsidR="000C686F" w:rsidRPr="00355308" w:rsidRDefault="000C686F" w:rsidP="000C686F">
      <w:pPr>
        <w:pStyle w:val="Heading4"/>
        <w:rPr>
          <w:rFonts w:cs="Calibri"/>
        </w:rPr>
      </w:pPr>
      <w:r w:rsidRPr="00355308">
        <w:rPr>
          <w:rFonts w:cs="Calibri"/>
        </w:rPr>
        <w:t>Prefer it:</w:t>
      </w:r>
    </w:p>
    <w:p w14:paraId="5729517F" w14:textId="77777777" w:rsidR="000C686F" w:rsidRPr="00355308" w:rsidRDefault="000C686F" w:rsidP="000C686F">
      <w:pPr>
        <w:pStyle w:val="Heading4"/>
        <w:rPr>
          <w:rFonts w:cs="Calibri"/>
        </w:rPr>
      </w:pPr>
      <w:r w:rsidRPr="00355308">
        <w:rPr>
          <w:rFonts w:cs="Calibri"/>
        </w:rPr>
        <w:t>1] Actor specificity:</w:t>
      </w:r>
    </w:p>
    <w:p w14:paraId="672858DD" w14:textId="77777777" w:rsidR="000C686F" w:rsidRPr="00355308" w:rsidRDefault="000C686F" w:rsidP="000C686F">
      <w:pPr>
        <w:pStyle w:val="Heading4"/>
        <w:tabs>
          <w:tab w:val="left" w:pos="5490"/>
        </w:tabs>
        <w:rPr>
          <w:rFonts w:cs="Calibri"/>
        </w:rPr>
      </w:pPr>
      <w:r w:rsidRPr="00355308">
        <w:rPr>
          <w:rFonts w:cs="Calibri"/>
        </w:rPr>
        <w:t>A] Aggregation – every policy benefits some and harms others, which also means side constraints freeze action.</w:t>
      </w:r>
    </w:p>
    <w:p w14:paraId="11E60D6D" w14:textId="77777777" w:rsidR="000C686F" w:rsidRPr="00355308" w:rsidRDefault="000C686F" w:rsidP="000C686F">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419DBABB" w14:textId="77777777" w:rsidR="000C686F" w:rsidRPr="00355308" w:rsidRDefault="000C686F" w:rsidP="000C686F">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5B11713F" w14:textId="77777777" w:rsidR="000C686F" w:rsidRPr="00355308" w:rsidRDefault="000C686F" w:rsidP="000C686F">
      <w:r w:rsidRPr="00355308">
        <w:t>o/w</w:t>
      </w:r>
    </w:p>
    <w:p w14:paraId="47326B82" w14:textId="77777777" w:rsidR="000C686F" w:rsidRPr="00355308" w:rsidRDefault="000C686F" w:rsidP="000C686F"/>
    <w:p w14:paraId="74532A19" w14:textId="77777777" w:rsidR="000C686F" w:rsidRPr="00355308" w:rsidRDefault="000C686F" w:rsidP="000C686F">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582F30D" w14:textId="77777777" w:rsidR="000C686F" w:rsidRPr="00355308" w:rsidRDefault="000C686F" w:rsidP="000C686F"/>
    <w:p w14:paraId="7BB2F7D6" w14:textId="77777777" w:rsidR="000C686F" w:rsidRPr="00355308" w:rsidRDefault="000C686F" w:rsidP="000C686F">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22FAFDC" w14:textId="4FEEF0BB" w:rsidR="000C686F" w:rsidRDefault="000C686F" w:rsidP="000C686F"/>
    <w:p w14:paraId="1C961DF0" w14:textId="46073829" w:rsidR="000C686F" w:rsidRDefault="000C686F" w:rsidP="000C686F"/>
    <w:p w14:paraId="1E024AAC" w14:textId="58F770CA" w:rsidR="000C686F" w:rsidRDefault="000C686F" w:rsidP="000C686F"/>
    <w:p w14:paraId="27AEDA17" w14:textId="79F15CA0" w:rsidR="000C686F" w:rsidRDefault="000C686F" w:rsidP="000C686F"/>
    <w:p w14:paraId="04B03D45" w14:textId="77777777" w:rsidR="000C686F" w:rsidRPr="00355308" w:rsidRDefault="000C686F" w:rsidP="000C686F">
      <w:pPr>
        <w:pStyle w:val="Heading4"/>
        <w:rPr>
          <w:rFonts w:cs="Calibri"/>
        </w:rPr>
      </w:pPr>
      <w:r w:rsidRPr="00355308">
        <w:rPr>
          <w:rFonts w:cs="Calibri"/>
        </w:rPr>
        <w:lastRenderedPageBreak/>
        <w:t>Debating political solutions is an iterative process that uses the academy as a site of movement building that creates a bulwark against Trump’s fascism.</w:t>
      </w:r>
    </w:p>
    <w:p w14:paraId="782B277A" w14:textId="77777777" w:rsidR="000C686F" w:rsidRPr="00355308" w:rsidRDefault="000C686F" w:rsidP="000C686F">
      <w:r w:rsidRPr="00355308">
        <w:t xml:space="preserve">Keeanga-Yamahtta </w:t>
      </w:r>
      <w:r w:rsidRPr="00355308">
        <w:rPr>
          <w:b/>
        </w:rPr>
        <w:t>Taylor 17</w:t>
      </w:r>
      <w:r w:rsidRPr="00355308">
        <w:t xml:space="preserve">, assistant professor of African American studies at Princeton University [“Home Is the Crucible of Struggle,” </w:t>
      </w:r>
      <w:r w:rsidRPr="00355308">
        <w:rPr>
          <w:i/>
        </w:rPr>
        <w:t>American Quarterly</w:t>
      </w:r>
      <w:r w:rsidRPr="00355308">
        <w:t>, Vol. 69, No. 2, June 2017, p. 229-233, Accessed Online through Emory Libraries]</w:t>
      </w:r>
    </w:p>
    <w:p w14:paraId="2A9661FE" w14:textId="77777777" w:rsidR="000C686F" w:rsidRPr="00355308" w:rsidRDefault="000C686F" w:rsidP="000C686F">
      <w:bookmarkStart w:id="1" w:name="_heading=h.26in1rg" w:colFirst="0" w:colLast="0"/>
      <w:bookmarkEnd w:id="1"/>
      <w:r w:rsidRPr="00355308">
        <w:rPr>
          <w:b/>
          <w:u w:val="single"/>
        </w:rPr>
        <w:t>Creating home</w:t>
      </w:r>
      <w:r w:rsidRPr="00355308">
        <w:t xml:space="preserve">, or what may also be described as a struggle to belong, </w:t>
      </w:r>
      <w:r w:rsidRPr="00355308">
        <w:rPr>
          <w:b/>
          <w:u w:val="single"/>
        </w:rPr>
        <w:t>has always been political in the U</w:t>
      </w:r>
      <w:r w:rsidRPr="00355308">
        <w:t xml:space="preserve">nited </w:t>
      </w:r>
      <w:r w:rsidRPr="00355308">
        <w:rPr>
          <w:b/>
          <w:u w:val="single"/>
        </w:rPr>
        <w:t>S</w:t>
      </w:r>
      <w:r w:rsidRPr="00355308">
        <w:t xml:space="preserve">tates. </w:t>
      </w:r>
      <w:r w:rsidRPr="00355308">
        <w:rPr>
          <w:b/>
          <w:u w:val="single"/>
        </w:rPr>
        <w:t>In a country founded on</w:t>
      </w:r>
      <w:r w:rsidRPr="00355308">
        <w:t xml:space="preserve"> the </w:t>
      </w:r>
      <w:r w:rsidRPr="00355308">
        <w:rPr>
          <w:b/>
          <w:u w:val="single"/>
        </w:rPr>
        <w:t>extermination</w:t>
      </w:r>
      <w:r w:rsidRPr="00355308">
        <w:t xml:space="preserve"> of its indigenous population, </w:t>
      </w:r>
      <w:r w:rsidRPr="00355308">
        <w:rPr>
          <w:b/>
          <w:u w:val="single"/>
        </w:rPr>
        <w:t>whose wealth was derived from</w:t>
      </w:r>
      <w:r w:rsidRPr="00355308">
        <w:t xml:space="preserve"> the forced labor of </w:t>
      </w:r>
      <w:r w:rsidRPr="00355308">
        <w:rPr>
          <w:b/>
          <w:u w:val="single"/>
        </w:rPr>
        <w:t>the enslaved</w:t>
      </w:r>
      <w:r w:rsidRPr="00355308">
        <w:t>, and for whom that wealth was multiplied a trillion times over through the violent expropriation of waves upon waves of immigrant labor—</w:t>
      </w:r>
      <w:r w:rsidRPr="00355308">
        <w:rPr>
          <w:b/>
          <w:u w:val="single"/>
        </w:rPr>
        <w:t>to stay or belong has been brutally contested</w:t>
      </w:r>
      <w:r w:rsidRPr="00355308">
        <w:t xml:space="preserve"> and valiantly fought to achieve. In other words, </w:t>
      </w:r>
      <w:r w:rsidRPr="00355308">
        <w:rPr>
          <w:b/>
          <w:u w:val="single"/>
        </w:rPr>
        <w:t>we share a history of repression and resistance in the</w:t>
      </w:r>
      <w:r w:rsidRPr="00355308">
        <w:t xml:space="preserve"> elemental, human </w:t>
      </w:r>
      <w:r w:rsidRPr="00355308">
        <w:rPr>
          <w:b/>
          <w:u w:val="single"/>
        </w:rPr>
        <w:t>struggle</w:t>
      </w:r>
      <w:r w:rsidRPr="00355308">
        <w:t xml:space="preserve"> to belong, </w:t>
      </w:r>
      <w:r w:rsidRPr="00355308">
        <w:rPr>
          <w:b/>
          <w:u w:val="single"/>
        </w:rPr>
        <w:t xml:space="preserve">to be home. Those various battles over land rights and citizenship; the right to work and housing; the right to vote, speak, and organize have all been </w:t>
      </w:r>
      <w:proofErr w:type="gramStart"/>
      <w:r w:rsidRPr="00355308">
        <w:rPr>
          <w:b/>
          <w:u w:val="single"/>
        </w:rPr>
        <w:t>in an effort to</w:t>
      </w:r>
      <w:proofErr w:type="gramEnd"/>
      <w:r w:rsidRPr="00355308">
        <w:rPr>
          <w:b/>
          <w:u w:val="single"/>
        </w:rPr>
        <w:t xml:space="preserve"> reshape</w:t>
      </w:r>
      <w:r w:rsidRPr="00355308">
        <w:t xml:space="preserve"> or reform </w:t>
      </w:r>
      <w:r w:rsidRPr="00355308">
        <w:rPr>
          <w:b/>
          <w:u w:val="single"/>
        </w:rPr>
        <w:t>the</w:t>
      </w:r>
      <w:r w:rsidRPr="00355308">
        <w:t xml:space="preserve"> injustice and </w:t>
      </w:r>
      <w:r w:rsidRPr="00355308">
        <w:rPr>
          <w:b/>
          <w:u w:val="single"/>
        </w:rPr>
        <w:t>oppression that shapes the</w:t>
      </w:r>
      <w:r w:rsidRPr="00355308">
        <w:t xml:space="preserve"> daily </w:t>
      </w:r>
      <w:r w:rsidRPr="00355308">
        <w:rPr>
          <w:b/>
          <w:u w:val="single"/>
        </w:rPr>
        <w:t>lives of most people</w:t>
      </w:r>
      <w:r w:rsidRPr="00355308">
        <w:t xml:space="preserve"> in this country. In this persistent quest, </w:t>
      </w:r>
      <w:r w:rsidRPr="00355308">
        <w:rPr>
          <w:b/>
          <w:highlight w:val="green"/>
          <w:u w:val="single"/>
        </w:rPr>
        <w:t>we</w:t>
      </w:r>
      <w:r w:rsidRPr="00355308">
        <w:rPr>
          <w:b/>
          <w:u w:val="single"/>
        </w:rPr>
        <w:t xml:space="preserve"> now </w:t>
      </w:r>
      <w:proofErr w:type="gramStart"/>
      <w:r w:rsidRPr="00355308">
        <w:rPr>
          <w:b/>
          <w:highlight w:val="green"/>
          <w:u w:val="single"/>
        </w:rPr>
        <w:t xml:space="preserve">enter </w:t>
      </w:r>
      <w:r w:rsidRPr="00355308">
        <w:rPr>
          <w:b/>
          <w:u w:val="single"/>
        </w:rPr>
        <w:t>into</w:t>
      </w:r>
      <w:proofErr w:type="gramEnd"/>
      <w:r w:rsidRPr="00355308">
        <w:rPr>
          <w:b/>
          <w:u w:val="single"/>
        </w:rPr>
        <w:t xml:space="preserve"> </w:t>
      </w:r>
      <w:r w:rsidRPr="00355308">
        <w:rPr>
          <w:b/>
          <w:highlight w:val="green"/>
          <w:u w:val="single"/>
        </w:rPr>
        <w:t>a period of</w:t>
      </w:r>
      <w:r w:rsidRPr="00355308">
        <w:t xml:space="preserve"> both certainty and </w:t>
      </w:r>
      <w:r w:rsidRPr="00355308">
        <w:rPr>
          <w:b/>
          <w:highlight w:val="green"/>
          <w:u w:val="single"/>
        </w:rPr>
        <w:t>uncertainty</w:t>
      </w:r>
      <w:r w:rsidRPr="00355308">
        <w:t xml:space="preserve">. We can be certain that the administration of Donald </w:t>
      </w:r>
      <w:r w:rsidRPr="00355308">
        <w:rPr>
          <w:b/>
          <w:highlight w:val="green"/>
          <w:u w:val="single"/>
        </w:rPr>
        <w:t>Trump</w:t>
      </w:r>
      <w:r w:rsidRPr="00355308">
        <w:rPr>
          <w:b/>
          <w:u w:val="single"/>
        </w:rPr>
        <w:t xml:space="preserve"> will pursue </w:t>
      </w:r>
      <w:r w:rsidRPr="00355308">
        <w:rPr>
          <w:b/>
          <w:highlight w:val="green"/>
          <w:u w:val="single"/>
        </w:rPr>
        <w:t>policies</w:t>
      </w:r>
      <w:r w:rsidRPr="00355308">
        <w:rPr>
          <w:b/>
          <w:u w:val="single"/>
        </w:rPr>
        <w:t xml:space="preserve"> that </w:t>
      </w:r>
      <w:r w:rsidRPr="00355308">
        <w:rPr>
          <w:b/>
          <w:highlight w:val="green"/>
          <w:u w:val="single"/>
        </w:rPr>
        <w:t>will make</w:t>
      </w:r>
      <w:r w:rsidRPr="00355308">
        <w:rPr>
          <w:b/>
          <w:u w:val="single"/>
        </w:rPr>
        <w:t xml:space="preserve"> the </w:t>
      </w:r>
      <w:r w:rsidRPr="00355308">
        <w:rPr>
          <w:b/>
          <w:highlight w:val="green"/>
          <w:u w:val="single"/>
        </w:rPr>
        <w:t>lives</w:t>
      </w:r>
      <w:r w:rsidRPr="00355308">
        <w:rPr>
          <w:b/>
          <w:u w:val="single"/>
        </w:rPr>
        <w:t xml:space="preserve"> of</w:t>
      </w:r>
      <w:r w:rsidRPr="00355308">
        <w:t xml:space="preserve"> ordinary </w:t>
      </w:r>
      <w:r w:rsidRPr="00355308">
        <w:rPr>
          <w:b/>
          <w:u w:val="single"/>
        </w:rPr>
        <w:t xml:space="preserve">people </w:t>
      </w:r>
      <w:r w:rsidRPr="00355308">
        <w:rPr>
          <w:b/>
          <w:highlight w:val="green"/>
          <w:u w:val="single"/>
        </w:rPr>
        <w:t>substantially harder</w:t>
      </w:r>
      <w:r w:rsidRPr="00355308">
        <w:t xml:space="preserve">. We can be certain that </w:t>
      </w:r>
      <w:r w:rsidRPr="00355308">
        <w:rPr>
          <w:b/>
          <w:highlight w:val="green"/>
          <w:u w:val="single"/>
        </w:rPr>
        <w:t>his administration will attack immigrants</w:t>
      </w:r>
      <w:r w:rsidRPr="00355308">
        <w:rPr>
          <w:b/>
          <w:u w:val="single"/>
        </w:rPr>
        <w:t>. He has promised</w:t>
      </w:r>
      <w:r w:rsidRPr="00355308">
        <w:t xml:space="preserve"> to restore </w:t>
      </w:r>
      <w:r w:rsidRPr="00355308">
        <w:rPr>
          <w:b/>
          <w:u w:val="single"/>
        </w:rPr>
        <w:t xml:space="preserve">law and order, which appears to be an invitation for the police to </w:t>
      </w:r>
      <w:r w:rsidRPr="00355308">
        <w:rPr>
          <w:b/>
          <w:highlight w:val="green"/>
          <w:u w:val="single"/>
        </w:rPr>
        <w:t xml:space="preserve">continue </w:t>
      </w:r>
      <w:r w:rsidRPr="00355308">
        <w:rPr>
          <w:b/>
          <w:u w:val="single"/>
        </w:rPr>
        <w:t xml:space="preserve">their </w:t>
      </w:r>
      <w:r w:rsidRPr="00355308">
        <w:rPr>
          <w:b/>
          <w:highlight w:val="green"/>
          <w:u w:val="single"/>
        </w:rPr>
        <w:t>assaults on Black and Brown communities</w:t>
      </w:r>
      <w:r w:rsidRPr="00355308">
        <w:rPr>
          <w:b/>
          <w:u w:val="single"/>
        </w:rPr>
        <w:t>. Trump has bragged about sexually assaulting women while decrying</w:t>
      </w:r>
      <w:r w:rsidRPr="00355308">
        <w:t xml:space="preserve"> their rights to </w:t>
      </w:r>
      <w:r w:rsidRPr="00355308">
        <w:rPr>
          <w:b/>
          <w:u w:val="single"/>
        </w:rPr>
        <w:t>reproductive freedom</w:t>
      </w:r>
      <w:r w:rsidRPr="00355308">
        <w:t xml:space="preserve">. Trump and </w:t>
      </w:r>
      <w:r w:rsidRPr="00355308">
        <w:rPr>
          <w:b/>
          <w:highlight w:val="green"/>
          <w:u w:val="single"/>
        </w:rPr>
        <w:t>his cohort</w:t>
      </w:r>
      <w:r w:rsidRPr="00355308">
        <w:rPr>
          <w:b/>
          <w:u w:val="single"/>
        </w:rPr>
        <w:t xml:space="preserve"> have all but </w:t>
      </w:r>
      <w:r w:rsidRPr="00355308">
        <w:rPr>
          <w:b/>
          <w:highlight w:val="green"/>
          <w:u w:val="single"/>
        </w:rPr>
        <w:t>declared war on Muslims</w:t>
      </w:r>
      <w:r w:rsidRPr="00355308">
        <w:t xml:space="preserve"> in the United States and beyond. </w:t>
      </w:r>
      <w:r w:rsidRPr="00355308">
        <w:rPr>
          <w:b/>
          <w:highlight w:val="green"/>
          <w:u w:val="single"/>
        </w:rPr>
        <w:t>We have seen a revival of the white supremacist Right</w:t>
      </w:r>
      <w:r w:rsidRPr="00355308">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355308">
        <w:rPr>
          <w:b/>
          <w:highlight w:val="green"/>
          <w:u w:val="single"/>
        </w:rPr>
        <w:t xml:space="preserve">What is uncertain is the extent to which Trump will </w:t>
      </w:r>
      <w:r w:rsidRPr="00355308">
        <w:rPr>
          <w:b/>
          <w:u w:val="single"/>
        </w:rPr>
        <w:t xml:space="preserve">be able to </w:t>
      </w:r>
      <w:r w:rsidRPr="00355308">
        <w:rPr>
          <w:b/>
          <w:highlight w:val="green"/>
          <w:u w:val="single"/>
        </w:rPr>
        <w:t>follow through</w:t>
      </w:r>
      <w:r w:rsidRPr="00355308">
        <w:rPr>
          <w:b/>
          <w:u w:val="single"/>
        </w:rPr>
        <w:t xml:space="preserve"> on his threats</w:t>
      </w:r>
      <w:r w:rsidRPr="00355308">
        <w:t xml:space="preserve"> against a variety of communities. </w:t>
      </w:r>
      <w:r w:rsidRPr="00355308">
        <w:rPr>
          <w:b/>
          <w:highlight w:val="green"/>
          <w:u w:val="single"/>
        </w:rPr>
        <w:t>This uncertainty is</w:t>
      </w:r>
      <w:r w:rsidRPr="00355308">
        <w:rPr>
          <w:b/>
          <w:u w:val="single"/>
        </w:rPr>
        <w:t xml:space="preserve"> not with Trump's intention</w:t>
      </w:r>
      <w:r w:rsidRPr="00355308">
        <w:t xml:space="preserve"> to inflict as much pain and harm on the most vulnerable people in the United States; </w:t>
      </w:r>
      <w:r w:rsidRPr="00355308">
        <w:rPr>
          <w:b/>
          <w:u w:val="single"/>
        </w:rPr>
        <w:t xml:space="preserve">rather, it is </w:t>
      </w:r>
      <w:r w:rsidRPr="00355308">
        <w:rPr>
          <w:b/>
          <w:highlight w:val="green"/>
          <w:u w:val="single"/>
        </w:rPr>
        <w:t>based on a calculation that our ability to</w:t>
      </w:r>
      <w:r w:rsidRPr="00355308">
        <w:rPr>
          <w:b/>
          <w:u w:val="single"/>
        </w:rPr>
        <w:t xml:space="preserve"> organize and </w:t>
      </w:r>
      <w:r w:rsidRPr="00355308">
        <w:rPr>
          <w:b/>
          <w:highlight w:val="green"/>
          <w:u w:val="single"/>
        </w:rPr>
        <w:t>build movements will</w:t>
      </w:r>
      <w:r w:rsidRPr="00355308">
        <w:rPr>
          <w:b/>
          <w:u w:val="single"/>
        </w:rPr>
        <w:t xml:space="preserve"> complicate, blunt, and</w:t>
      </w:r>
      <w:r w:rsidRPr="00355308">
        <w:t xml:space="preserve">, in some cases, </w:t>
      </w:r>
      <w:r w:rsidRPr="00355308">
        <w:rPr>
          <w:b/>
          <w:highlight w:val="green"/>
          <w:u w:val="single"/>
        </w:rPr>
        <w:t>thwart the</w:t>
      </w:r>
      <w:r w:rsidRPr="00355308">
        <w:rPr>
          <w:b/>
          <w:u w:val="single"/>
        </w:rPr>
        <w:t xml:space="preserve"> Trump </w:t>
      </w:r>
      <w:r w:rsidRPr="00355308">
        <w:rPr>
          <w:b/>
          <w:highlight w:val="green"/>
          <w:u w:val="single"/>
        </w:rPr>
        <w:t>agenda</w:t>
      </w:r>
      <w:r w:rsidRPr="00355308">
        <w:t xml:space="preserve">. [End Page 229] </w:t>
      </w:r>
      <w:r w:rsidRPr="00355308">
        <w:rPr>
          <w:b/>
          <w:u w:val="single"/>
        </w:rPr>
        <w:t>The challenge is</w:t>
      </w:r>
      <w:r w:rsidRPr="00355308">
        <w:t xml:space="preserve"> in </w:t>
      </w:r>
      <w:r w:rsidRPr="00355308">
        <w:rPr>
          <w:b/>
          <w:u w:val="single"/>
        </w:rPr>
        <w:t>using the spaces we occupy in the academy to approach this task</w:t>
      </w:r>
      <w:r w:rsidRPr="00355308">
        <w:t xml:space="preserve">. There will be </w:t>
      </w:r>
      <w:proofErr w:type="gramStart"/>
      <w:r w:rsidRPr="00355308">
        <w:t>many different kinds of</w:t>
      </w:r>
      <w:proofErr w:type="gramEnd"/>
      <w:r w:rsidRPr="00355308">
        <w:t xml:space="preserve"> organizing spaces developed in the coming years, but </w:t>
      </w:r>
      <w:r w:rsidRPr="00355308">
        <w:rPr>
          <w:b/>
          <w:u w:val="single"/>
        </w:rPr>
        <w:t xml:space="preserve">there is a </w:t>
      </w:r>
      <w:r w:rsidRPr="00355308">
        <w:rPr>
          <w:b/>
          <w:u w:val="single"/>
        </w:rPr>
        <w:lastRenderedPageBreak/>
        <w:t>particular role we can play</w:t>
      </w:r>
      <w:r w:rsidRPr="00355308">
        <w:t xml:space="preserve"> in this moment. </w:t>
      </w:r>
      <w:r w:rsidRPr="00355308">
        <w:rPr>
          <w:b/>
          <w:highlight w:val="green"/>
          <w:u w:val="single"/>
        </w:rPr>
        <w:t xml:space="preserve">This </w:t>
      </w:r>
      <w:r w:rsidRPr="00355308">
        <w:rPr>
          <w:b/>
          <w:u w:val="single"/>
        </w:rPr>
        <w:t xml:space="preserve">organizing </w:t>
      </w:r>
      <w:r w:rsidRPr="00355308">
        <w:rPr>
          <w:b/>
          <w:highlight w:val="green"/>
          <w:u w:val="single"/>
        </w:rPr>
        <w:t>possibility exists only when we recognize the academy</w:t>
      </w:r>
      <w:r w:rsidRPr="00355308">
        <w:t xml:space="preserve">, itself, </w:t>
      </w:r>
      <w:r w:rsidRPr="00355308">
        <w:rPr>
          <w:b/>
          <w:highlight w:val="green"/>
          <w:u w:val="single"/>
        </w:rPr>
        <w:t>as a site of politics and struggle</w:t>
      </w:r>
      <w:r w:rsidRPr="00355308">
        <w:rPr>
          <w:b/>
          <w:u w:val="single"/>
        </w:rPr>
        <w:t>. Those who ignore that reality do so because they have the luxury to</w:t>
      </w:r>
      <w:r w:rsidRPr="00355308">
        <w:t xml:space="preserve"> or because they are so constrained by compartmentalization that they ignore the very world they are living in. </w:t>
      </w:r>
      <w:r w:rsidRPr="00355308">
        <w:rPr>
          <w:b/>
          <w:u w:val="single"/>
        </w:rPr>
        <w:t>In the last two years we have seen the flowering of campus struggles against racism, rape, and sexual violence, amid campaigns for union recognition and the right of faculty to control</w:t>
      </w:r>
      <w:r w:rsidRPr="00355308">
        <w:t xml:space="preserve"> the atmosphere of </w:t>
      </w:r>
      <w:r w:rsidRPr="00355308">
        <w:rPr>
          <w:b/>
          <w:u w:val="single"/>
        </w:rPr>
        <w:t xml:space="preserve">their classrooms. </w:t>
      </w:r>
      <w:r w:rsidRPr="00355308">
        <w:rPr>
          <w:b/>
          <w:highlight w:val="green"/>
          <w:u w:val="single"/>
        </w:rPr>
        <w:t>Whether or not we</w:t>
      </w:r>
      <w:r w:rsidRPr="00355308">
        <w:rPr>
          <w:b/>
          <w:u w:val="single"/>
        </w:rPr>
        <w:t xml:space="preserve"> on campus </w:t>
      </w:r>
      <w:r w:rsidRPr="00355308">
        <w:rPr>
          <w:b/>
          <w:highlight w:val="green"/>
          <w:u w:val="single"/>
        </w:rPr>
        <w:t xml:space="preserve">see them as political </w:t>
      </w:r>
      <w:r w:rsidRPr="00355308">
        <w:rPr>
          <w:b/>
          <w:u w:val="single"/>
        </w:rPr>
        <w:t xml:space="preserve">spaces, </w:t>
      </w:r>
      <w:r w:rsidRPr="00355308">
        <w:rPr>
          <w:b/>
          <w:highlight w:val="green"/>
          <w:u w:val="single"/>
        </w:rPr>
        <w:t>the right wing certainly does</w:t>
      </w:r>
      <w:r w:rsidRPr="00355308">
        <w:rPr>
          <w:b/>
          <w:u w:val="single"/>
        </w:rPr>
        <w:t>. They have raged against "safe spaces"</w:t>
      </w:r>
      <w:r w:rsidRPr="00355308">
        <w:t xml:space="preserve"> and what they refer to as "political correctness." </w:t>
      </w:r>
      <w:r w:rsidRPr="00355308">
        <w:rPr>
          <w:b/>
          <w:u w:val="single"/>
        </w:rPr>
        <w:t>While reasonable people may debate</w:t>
      </w:r>
      <w:r w:rsidRPr="00355308">
        <w:t xml:space="preserve"> the merits and meaning of </w:t>
      </w:r>
      <w:r w:rsidRPr="00355308">
        <w:rPr>
          <w:b/>
          <w:u w:val="single"/>
        </w:rPr>
        <w:t>concepts like safe spaces, we should not confuse those discussions with an attack from the right</w:t>
      </w:r>
      <w:r w:rsidRPr="00355308">
        <w:t xml:space="preserve"> that is intended </w:t>
      </w:r>
      <w:r w:rsidRPr="00355308">
        <w:rPr>
          <w:b/>
          <w:u w:val="single"/>
        </w:rPr>
        <w:t>to create "unsafe spaces" where racial antagonism, sexual predation, and homophobia are considered rites of passage</w:t>
      </w:r>
      <w:r w:rsidRPr="00355308">
        <w:t xml:space="preserve"> or, as the new president describes as it, "locker room" behavior. </w:t>
      </w:r>
      <w:r w:rsidRPr="00355308">
        <w:rPr>
          <w:b/>
          <w:u w:val="single"/>
        </w:rPr>
        <w:t>These</w:t>
      </w:r>
      <w:r w:rsidRPr="00355308">
        <w:t xml:space="preserve">, unfortunately, </w:t>
      </w:r>
      <w:r w:rsidRPr="00355308">
        <w:rPr>
          <w:b/>
          <w:u w:val="single"/>
        </w:rPr>
        <w:t>are only smaller battles happening within the larger transformation of colleges and universities into the leading edge of various neoliberal practices</w:t>
      </w:r>
      <w:r w:rsidRPr="00355308">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355308">
        <w:rPr>
          <w:b/>
          <w:u w:val="single"/>
        </w:rPr>
        <w:t>universities will "never be engines for social transformation," but they are places that often reflect, and</w:t>
      </w:r>
      <w:r w:rsidRPr="00355308">
        <w:t xml:space="preserve"> in some situations </w:t>
      </w:r>
      <w:r w:rsidRPr="00355308">
        <w:rPr>
          <w:b/>
          <w:u w:val="single"/>
        </w:rPr>
        <w:t>magnify, the tensions that exist in society</w:t>
      </w:r>
      <w:r w:rsidRPr="00355308">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r w:rsidRPr="00355308">
        <w:rPr>
          <w:b/>
          <w:highlight w:val="green"/>
          <w:u w:val="single"/>
        </w:rPr>
        <w:t>Scholarship alone is not politics</w:t>
      </w:r>
      <w:r w:rsidRPr="00355308">
        <w:rPr>
          <w:b/>
          <w:u w:val="single"/>
        </w:rPr>
        <w:t xml:space="preserve">, but the study of history, theory, and politics can imbue our political practice with depth and confidence. Today </w:t>
      </w:r>
      <w:r w:rsidRPr="00355308">
        <w:rPr>
          <w:b/>
          <w:highlight w:val="green"/>
          <w:u w:val="single"/>
        </w:rPr>
        <w:t>there is a</w:t>
      </w:r>
      <w:r w:rsidRPr="00355308">
        <w:t xml:space="preserve"> [End Page 230] </w:t>
      </w:r>
      <w:r w:rsidRPr="00355308">
        <w:rPr>
          <w:b/>
          <w:highlight w:val="green"/>
          <w:u w:val="single"/>
        </w:rPr>
        <w:t xml:space="preserve">need to connect </w:t>
      </w:r>
      <w:r w:rsidRPr="00355308">
        <w:rPr>
          <w:b/>
          <w:u w:val="single"/>
        </w:rPr>
        <w:t xml:space="preserve">the legacy of </w:t>
      </w:r>
      <w:r w:rsidRPr="00355308">
        <w:rPr>
          <w:b/>
          <w:highlight w:val="green"/>
          <w:u w:val="single"/>
        </w:rPr>
        <w:t xml:space="preserve">resistance, struggle, and transformation with </w:t>
      </w:r>
      <w:r w:rsidRPr="00355308">
        <w:rPr>
          <w:b/>
          <w:u w:val="single"/>
        </w:rPr>
        <w:t xml:space="preserve">a new generation of </w:t>
      </w:r>
      <w:r w:rsidRPr="00355308">
        <w:rPr>
          <w:b/>
          <w:highlight w:val="green"/>
          <w:u w:val="single"/>
        </w:rPr>
        <w:lastRenderedPageBreak/>
        <w:t>students</w:t>
      </w:r>
      <w:r w:rsidRPr="00355308">
        <w:rPr>
          <w:b/>
          <w:u w:val="single"/>
        </w:rPr>
        <w:t xml:space="preserve"> and activists who are </w:t>
      </w:r>
      <w:r w:rsidRPr="00355308">
        <w:rPr>
          <w:b/>
          <w:highlight w:val="green"/>
          <w:u w:val="single"/>
        </w:rPr>
        <w:t>desperately looking for hope</w:t>
      </w:r>
      <w:r w:rsidRPr="00355308">
        <w:rPr>
          <w:b/>
          <w:u w:val="single"/>
        </w:rPr>
        <w:t xml:space="preserve"> that their world is not coming to an end</w:t>
      </w:r>
      <w:r w:rsidRPr="00355308">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355308">
        <w:rPr>
          <w:b/>
          <w:u w:val="single"/>
        </w:rPr>
        <w:t xml:space="preserve">we should not underestimate the obstacles that confront a political Left that is deeply fractured and politically divided. But we should also remember that </w:t>
      </w:r>
      <w:r w:rsidRPr="00355308">
        <w:rPr>
          <w:b/>
          <w:highlight w:val="green"/>
          <w:u w:val="single"/>
        </w:rPr>
        <w:t>the future is not already written</w:t>
      </w:r>
      <w:r w:rsidRPr="00355308">
        <w:rPr>
          <w:b/>
          <w:u w:val="single"/>
        </w:rPr>
        <w:t xml:space="preserve">. It has yet to be cast in stone. The stories of our demise have been predicted </w:t>
      </w:r>
      <w:proofErr w:type="gramStart"/>
      <w:r w:rsidRPr="00355308">
        <w:rPr>
          <w:b/>
          <w:u w:val="single"/>
        </w:rPr>
        <w:t>over and over again</w:t>
      </w:r>
      <w:proofErr w:type="gramEnd"/>
      <w:r w:rsidRPr="00355308">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355308">
        <w:rPr>
          <w:b/>
          <w:highlight w:val="green"/>
          <w:u w:val="single"/>
        </w:rPr>
        <w:t>we have already seen</w:t>
      </w:r>
      <w:r w:rsidRPr="00355308">
        <w:rPr>
          <w:b/>
          <w:u w:val="single"/>
        </w:rPr>
        <w:t xml:space="preserve"> in the last decade </w:t>
      </w:r>
      <w:r w:rsidRPr="00355308">
        <w:rPr>
          <w:b/>
          <w:highlight w:val="green"/>
          <w:u w:val="single"/>
        </w:rPr>
        <w:t>the eruption of mass struggle</w:t>
      </w:r>
      <w:r w:rsidRPr="00355308">
        <w:rPr>
          <w:b/>
          <w:u w:val="single"/>
        </w:rPr>
        <w:t xml:space="preserve"> embodied </w:t>
      </w:r>
      <w:r w:rsidRPr="00355308">
        <w:rPr>
          <w:b/>
          <w:highlight w:val="green"/>
          <w:u w:val="single"/>
        </w:rPr>
        <w:t>in</w:t>
      </w:r>
      <w:r w:rsidRPr="00355308">
        <w:t xml:space="preserve"> the </w:t>
      </w:r>
      <w:r w:rsidRPr="00355308">
        <w:rPr>
          <w:b/>
          <w:highlight w:val="green"/>
          <w:u w:val="single"/>
        </w:rPr>
        <w:t>Occupy</w:t>
      </w:r>
      <w:r w:rsidRPr="00355308">
        <w:t xml:space="preserve"> movement </w:t>
      </w:r>
      <w:r w:rsidRPr="00355308">
        <w:rPr>
          <w:b/>
          <w:highlight w:val="green"/>
          <w:u w:val="single"/>
        </w:rPr>
        <w:t>and</w:t>
      </w:r>
      <w:r w:rsidRPr="00355308">
        <w:t xml:space="preserve"> most recently the rise of </w:t>
      </w:r>
      <w:r w:rsidRPr="00355308">
        <w:rPr>
          <w:b/>
          <w:highlight w:val="green"/>
          <w:u w:val="single"/>
        </w:rPr>
        <w:t>B</w:t>
      </w:r>
      <w:r w:rsidRPr="00355308">
        <w:rPr>
          <w:b/>
          <w:u w:val="single"/>
        </w:rPr>
        <w:t xml:space="preserve">lack </w:t>
      </w:r>
      <w:r w:rsidRPr="00355308">
        <w:rPr>
          <w:b/>
          <w:highlight w:val="green"/>
          <w:u w:val="single"/>
        </w:rPr>
        <w:t>L</w:t>
      </w:r>
      <w:r w:rsidRPr="00355308">
        <w:rPr>
          <w:b/>
          <w:u w:val="single"/>
        </w:rPr>
        <w:t xml:space="preserve">ives </w:t>
      </w:r>
      <w:r w:rsidRPr="00355308">
        <w:rPr>
          <w:b/>
          <w:highlight w:val="green"/>
          <w:u w:val="single"/>
        </w:rPr>
        <w:t>M</w:t>
      </w:r>
      <w:r w:rsidRPr="00355308">
        <w:rPr>
          <w:b/>
          <w:u w:val="single"/>
        </w:rPr>
        <w:t>atter</w:t>
      </w:r>
      <w:r w:rsidRPr="00355308">
        <w:t xml:space="preserve">. </w:t>
      </w:r>
      <w:r w:rsidRPr="00355308">
        <w:rPr>
          <w:b/>
          <w:u w:val="single"/>
        </w:rPr>
        <w:t xml:space="preserve">The challenge to </w:t>
      </w:r>
      <w:r w:rsidRPr="00355308">
        <w:rPr>
          <w:b/>
          <w:highlight w:val="green"/>
          <w:u w:val="single"/>
        </w:rPr>
        <w:t>Trump</w:t>
      </w:r>
      <w:r w:rsidRPr="00355308">
        <w:t xml:space="preserve">, however, </w:t>
      </w:r>
      <w:r w:rsidRPr="00355308">
        <w:rPr>
          <w:b/>
          <w:highlight w:val="green"/>
          <w:u w:val="single"/>
        </w:rPr>
        <w:t xml:space="preserve">will demand more than </w:t>
      </w:r>
      <w:r w:rsidRPr="00355308">
        <w:rPr>
          <w:b/>
          <w:u w:val="single"/>
        </w:rPr>
        <w:t xml:space="preserve">moral </w:t>
      </w:r>
      <w:r w:rsidRPr="00355308">
        <w:rPr>
          <w:b/>
          <w:highlight w:val="green"/>
          <w:u w:val="single"/>
        </w:rPr>
        <w:t>outrage</w:t>
      </w:r>
      <w:r w:rsidRPr="00355308">
        <w:rPr>
          <w:b/>
          <w:u w:val="single"/>
        </w:rPr>
        <w:t xml:space="preserve">. </w:t>
      </w:r>
      <w:r w:rsidRPr="00355308">
        <w:rPr>
          <w:b/>
          <w:highlight w:val="green"/>
          <w:u w:val="single"/>
        </w:rPr>
        <w:t>It requires a strategy</w:t>
      </w:r>
      <w:r w:rsidRPr="00355308">
        <w:rPr>
          <w:b/>
          <w:u w:val="single"/>
        </w:rPr>
        <w:t>, and strategy can be developed only when we have political clarity on the nature of Trumpism</w:t>
      </w:r>
      <w:r w:rsidRPr="00355308">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355308">
        <w:rPr>
          <w:b/>
          <w:u w:val="single"/>
        </w:rPr>
        <w:t xml:space="preserve">while action is always necessary, </w:t>
      </w:r>
      <w:r w:rsidRPr="00355308">
        <w:rPr>
          <w:b/>
          <w:highlight w:val="green"/>
          <w:u w:val="single"/>
        </w:rPr>
        <w:t>we must</w:t>
      </w:r>
      <w:r w:rsidRPr="00355308">
        <w:rPr>
          <w:b/>
          <w:u w:val="single"/>
        </w:rPr>
        <w:t xml:space="preserve"> also </w:t>
      </w:r>
      <w:r w:rsidRPr="00355308">
        <w:rPr>
          <w:b/>
          <w:highlight w:val="green"/>
          <w:u w:val="single"/>
        </w:rPr>
        <w:t xml:space="preserve">create the </w:t>
      </w:r>
      <w:r w:rsidRPr="00355308">
        <w:rPr>
          <w:b/>
          <w:u w:val="single"/>
        </w:rPr>
        <w:t xml:space="preserve">political and intellectual </w:t>
      </w:r>
      <w:r w:rsidRPr="00355308">
        <w:rPr>
          <w:b/>
          <w:highlight w:val="green"/>
          <w:u w:val="single"/>
        </w:rPr>
        <w:t>spaces</w:t>
      </w:r>
      <w:r w:rsidRPr="00355308">
        <w:rPr>
          <w:b/>
          <w:u w:val="single"/>
        </w:rPr>
        <w:t xml:space="preserve"> necessary </w:t>
      </w:r>
      <w:r w:rsidRPr="00355308">
        <w:rPr>
          <w:b/>
          <w:highlight w:val="green"/>
          <w:u w:val="single"/>
        </w:rPr>
        <w:t>for debate</w:t>
      </w:r>
      <w:r w:rsidRPr="00355308">
        <w:rPr>
          <w:b/>
          <w:u w:val="single"/>
        </w:rPr>
        <w:t>, argument, and discussion. We cannot act in intelligent ways without understanding why we are acting and what we are acting against</w:t>
      </w:r>
      <w:r w:rsidRPr="00355308">
        <w:t xml:space="preserve">. In other words, </w:t>
      </w:r>
      <w:proofErr w:type="gramStart"/>
      <w:r w:rsidRPr="00355308">
        <w:rPr>
          <w:b/>
          <w:highlight w:val="green"/>
          <w:u w:val="single"/>
        </w:rPr>
        <w:t>politics</w:t>
      </w:r>
      <w:proofErr w:type="gramEnd"/>
      <w:r w:rsidRPr="00355308">
        <w:rPr>
          <w:b/>
          <w:highlight w:val="green"/>
          <w:u w:val="single"/>
        </w:rPr>
        <w:t xml:space="preserve"> and ideas matter </w:t>
      </w:r>
      <w:r w:rsidRPr="00355308">
        <w:rPr>
          <w:b/>
          <w:u w:val="single"/>
        </w:rPr>
        <w:t>as much as the action necessary to transform conditions we abhor</w:t>
      </w:r>
      <w:r w:rsidRPr="00355308">
        <w:t xml:space="preserve">. This may seem like a minor or even self-evident point, but </w:t>
      </w:r>
      <w:r w:rsidRPr="00355308">
        <w:rPr>
          <w:b/>
          <w:u w:val="single"/>
        </w:rPr>
        <w:t>there is a constant critique that we are often "preaching to the choir"</w:t>
      </w:r>
      <w:r w:rsidRPr="00355308">
        <w:t xml:space="preserve"> or a question about the usefulness of sitting in yet "another" meeting. But </w:t>
      </w:r>
      <w:r w:rsidRPr="00355308">
        <w:rPr>
          <w:b/>
          <w:u w:val="single"/>
        </w:rPr>
        <w:t xml:space="preserve">this most recent electoral season has also shown that the choir has different pitches and cadences. The choir can be off-key. </w:t>
      </w:r>
      <w:r w:rsidRPr="00355308">
        <w:rPr>
          <w:b/>
          <w:highlight w:val="green"/>
          <w:u w:val="single"/>
        </w:rPr>
        <w:t>This is not to suggest that we should</w:t>
      </w:r>
      <w:r w:rsidRPr="00355308">
        <w:rPr>
          <w:b/>
          <w:u w:val="single"/>
        </w:rPr>
        <w:t xml:space="preserve"> all agree or </w:t>
      </w:r>
      <w:r w:rsidRPr="00355308">
        <w:rPr>
          <w:b/>
          <w:highlight w:val="green"/>
          <w:u w:val="single"/>
        </w:rPr>
        <w:t>mute</w:t>
      </w:r>
      <w:r w:rsidRPr="00355308">
        <w:rPr>
          <w:b/>
          <w:u w:val="single"/>
        </w:rPr>
        <w:t xml:space="preserve"> the areas of </w:t>
      </w:r>
      <w:r w:rsidRPr="00355308">
        <w:rPr>
          <w:b/>
          <w:highlight w:val="green"/>
          <w:u w:val="single"/>
        </w:rPr>
        <w:t>disagreement</w:t>
      </w:r>
      <w:r w:rsidRPr="00355308">
        <w:rPr>
          <w:b/>
          <w:u w:val="single"/>
        </w:rPr>
        <w:t xml:space="preserve"> and tension, </w:t>
      </w:r>
      <w:r w:rsidRPr="00355308">
        <w:rPr>
          <w:b/>
          <w:highlight w:val="green"/>
          <w:u w:val="single"/>
        </w:rPr>
        <w:t>but</w:t>
      </w:r>
      <w:r w:rsidRPr="00355308">
        <w:rPr>
          <w:b/>
          <w:u w:val="single"/>
        </w:rPr>
        <w:t xml:space="preserve"> we should </w:t>
      </w:r>
      <w:r w:rsidRPr="00355308">
        <w:rPr>
          <w:b/>
          <w:highlight w:val="green"/>
          <w:u w:val="single"/>
        </w:rPr>
        <w:t>be clear about</w:t>
      </w:r>
      <w:r w:rsidRPr="00355308">
        <w:rPr>
          <w:b/>
          <w:u w:val="single"/>
        </w:rPr>
        <w:t xml:space="preserve"> those </w:t>
      </w:r>
      <w:r w:rsidRPr="00355308">
        <w:rPr>
          <w:b/>
          <w:highlight w:val="green"/>
          <w:u w:val="single"/>
        </w:rPr>
        <w:t>differences</w:t>
      </w:r>
      <w:r w:rsidRPr="00355308">
        <w:rPr>
          <w:b/>
          <w:u w:val="single"/>
        </w:rPr>
        <w:t xml:space="preserve">. Just as we should be clear on what is agreed on and what are the bases on which we can overcome differences and unite. These various position s cannot be intuited; they are </w:t>
      </w:r>
      <w:r w:rsidRPr="00355308">
        <w:rPr>
          <w:b/>
          <w:highlight w:val="green"/>
          <w:u w:val="single"/>
        </w:rPr>
        <w:t>discovered through</w:t>
      </w:r>
      <w:r w:rsidRPr="00355308">
        <w:rPr>
          <w:b/>
          <w:u w:val="single"/>
        </w:rPr>
        <w:t xml:space="preserve"> patient </w:t>
      </w:r>
      <w:r w:rsidRPr="00355308">
        <w:rPr>
          <w:b/>
          <w:highlight w:val="green"/>
          <w:u w:val="single"/>
        </w:rPr>
        <w:t>debate</w:t>
      </w:r>
      <w:r w:rsidRPr="00355308">
        <w:t xml:space="preserve">. </w:t>
      </w:r>
      <w:r w:rsidRPr="00355308">
        <w:rPr>
          <w:b/>
          <w:u w:val="single"/>
        </w:rPr>
        <w:t>Beyond the culture of respectful</w:t>
      </w:r>
      <w:r w:rsidRPr="00355308">
        <w:t xml:space="preserve"> internal </w:t>
      </w:r>
      <w:r w:rsidRPr="00355308">
        <w:rPr>
          <w:b/>
          <w:u w:val="single"/>
        </w:rPr>
        <w:t>debate</w:t>
      </w:r>
      <w:r w:rsidRPr="00355308">
        <w:t xml:space="preserve"> and discussion, </w:t>
      </w:r>
      <w:r w:rsidRPr="00355308">
        <w:rPr>
          <w:b/>
          <w:u w:val="single"/>
        </w:rPr>
        <w:t>academics</w:t>
      </w:r>
      <w:r w:rsidRPr="00355308">
        <w:t xml:space="preserve"> also </w:t>
      </w:r>
      <w:r w:rsidRPr="00355308">
        <w:rPr>
          <w:b/>
          <w:u w:val="single"/>
        </w:rPr>
        <w:t>have something to contribute. The confidence necessary to effectively</w:t>
      </w:r>
      <w:r w:rsidRPr="00355308">
        <w:t xml:space="preserve"> [End Page 231] engage in </w:t>
      </w:r>
      <w:r w:rsidRPr="00355308">
        <w:rPr>
          <w:b/>
          <w:highlight w:val="green"/>
          <w:u w:val="single"/>
        </w:rPr>
        <w:lastRenderedPageBreak/>
        <w:t>struggle is not easily attained in an atmosphere of defeat</w:t>
      </w:r>
      <w:r w:rsidRPr="00355308">
        <w:t xml:space="preserve"> and defensiveness. </w:t>
      </w:r>
      <w:r w:rsidRPr="00355308">
        <w:rPr>
          <w:b/>
          <w:u w:val="single"/>
        </w:rPr>
        <w:t>Those are the moments to draw on the history of resistance</w:t>
      </w:r>
      <w:r w:rsidRPr="00355308">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355308">
        <w:t>is</w:t>
      </w:r>
      <w:proofErr w:type="gramEnd"/>
      <w:r w:rsidRPr="00355308">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355308">
        <w:rPr>
          <w:b/>
          <w:u w:val="single"/>
        </w:rPr>
        <w:t xml:space="preserve">Not only does </w:t>
      </w:r>
      <w:r w:rsidRPr="00355308">
        <w:rPr>
          <w:b/>
          <w:highlight w:val="green"/>
          <w:u w:val="single"/>
        </w:rPr>
        <w:t>the political establishment want to punish</w:t>
      </w:r>
      <w:r w:rsidRPr="00355308">
        <w:rPr>
          <w:b/>
          <w:u w:val="single"/>
        </w:rPr>
        <w:t xml:space="preserve"> and demonize </w:t>
      </w:r>
      <w:r w:rsidRPr="00355308">
        <w:rPr>
          <w:b/>
          <w:highlight w:val="green"/>
          <w:u w:val="single"/>
        </w:rPr>
        <w:t>the voices for Black liberation, but</w:t>
      </w:r>
      <w:r w:rsidRPr="00355308">
        <w:t xml:space="preserve"> more important, </w:t>
      </w:r>
      <w:r w:rsidRPr="00355308">
        <w:rPr>
          <w:b/>
          <w:highlight w:val="green"/>
          <w:u w:val="single"/>
        </w:rPr>
        <w:t>they want to bury the legacy</w:t>
      </w:r>
      <w:r w:rsidRPr="00355308">
        <w:rPr>
          <w:b/>
          <w:u w:val="single"/>
        </w:rPr>
        <w:t xml:space="preserve">, the </w:t>
      </w:r>
      <w:r w:rsidRPr="00355308">
        <w:rPr>
          <w:b/>
          <w:highlight w:val="green"/>
          <w:u w:val="single"/>
        </w:rPr>
        <w:t>history, and politics of the movement</w:t>
      </w:r>
      <w:r w:rsidRPr="00355308">
        <w:rPr>
          <w:b/>
          <w:u w:val="single"/>
        </w:rPr>
        <w:t xml:space="preserve"> itself</w:t>
      </w:r>
      <w:r w:rsidRPr="00355308">
        <w:t xml:space="preserve">. </w:t>
      </w:r>
      <w:r w:rsidRPr="00355308">
        <w:rPr>
          <w:b/>
          <w:u w:val="single"/>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355308">
        <w:t xml:space="preserve">. Only a cursory knowledge of Black history—and the history of indigenous people in this land—shatters the United States' obsession with its own self-idealization as an "exceptional" society. In doing so, </w:t>
      </w:r>
      <w:r w:rsidRPr="00355308">
        <w:rPr>
          <w:b/>
          <w:highlight w:val="green"/>
          <w:u w:val="single"/>
        </w:rPr>
        <w:t xml:space="preserve">Black struggles </w:t>
      </w:r>
      <w:r w:rsidRPr="00355308">
        <w:rPr>
          <w:b/>
          <w:u w:val="single"/>
        </w:rPr>
        <w:t xml:space="preserve">are examples of how the "margins" </w:t>
      </w:r>
      <w:r w:rsidRPr="00355308">
        <w:rPr>
          <w:b/>
          <w:highlight w:val="green"/>
          <w:u w:val="single"/>
        </w:rPr>
        <w:t>can upend and destabilize the supposed center</w:t>
      </w:r>
      <w:r w:rsidRPr="00355308">
        <w:t xml:space="preserve">. And </w:t>
      </w:r>
      <w:r w:rsidRPr="00355308">
        <w:rPr>
          <w:b/>
          <w:u w:val="single"/>
        </w:rPr>
        <w:t xml:space="preserve">perhaps even more important is how those struggles within the various iterations of </w:t>
      </w:r>
      <w:r w:rsidRPr="00355308">
        <w:rPr>
          <w:b/>
          <w:highlight w:val="green"/>
          <w:u w:val="single"/>
        </w:rPr>
        <w:t>the Black Freedom movement become a platform for other liberation struggles</w:t>
      </w:r>
      <w:r w:rsidRPr="00355308">
        <w:rPr>
          <w:b/>
          <w:u w:val="single"/>
        </w:rPr>
        <w:t xml:space="preserve"> to emerge. This was the legacy of the Black insurgency of the 1960s. As a result, the political establishment distorts this history and distorts its radical content</w:t>
      </w:r>
      <w:r w:rsidRPr="00355308">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w:t>
      </w:r>
      <w:r w:rsidRPr="00355308">
        <w:lastRenderedPageBreak/>
        <w:t xml:space="preserve">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355308">
        <w:t>This is why</w:t>
      </w:r>
      <w:proofErr w:type="gramEnd"/>
      <w:r w:rsidRPr="00355308">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355308">
        <w:t>respect</w:t>
      </w:r>
      <w:proofErr w:type="gramEnd"/>
      <w:r w:rsidRPr="00355308">
        <w:t xml:space="preserve"> and honor connect our searching present with a previous moment of insurgency and struggle. In our lifetimes, </w:t>
      </w:r>
      <w:r w:rsidRPr="00355308">
        <w:rPr>
          <w:b/>
          <w:u w:val="single"/>
        </w:rPr>
        <w:t xml:space="preserve">we have never been more in need of the inspiration, the lessons, and the strength of those who have bequeathed to us the certainties and uncertainties of home today. </w:t>
      </w:r>
      <w:r w:rsidRPr="00355308">
        <w:rPr>
          <w:b/>
          <w:highlight w:val="green"/>
          <w:u w:val="single"/>
        </w:rPr>
        <w:t>The challenge continues to lie in our abilities to transcend, through argument, debate, and struggle, the</w:t>
      </w:r>
      <w:r w:rsidRPr="00355308">
        <w:rPr>
          <w:b/>
          <w:u w:val="single"/>
        </w:rPr>
        <w:t xml:space="preserve"> many </w:t>
      </w:r>
      <w:r w:rsidRPr="00355308">
        <w:rPr>
          <w:b/>
          <w:highlight w:val="green"/>
          <w:u w:val="single"/>
        </w:rPr>
        <w:t xml:space="preserve">paths that </w:t>
      </w:r>
      <w:r w:rsidRPr="00355308">
        <w:rPr>
          <w:b/>
          <w:u w:val="single"/>
        </w:rPr>
        <w:t xml:space="preserve">crisscross and potentially </w:t>
      </w:r>
      <w:r w:rsidRPr="00355308">
        <w:rPr>
          <w:b/>
          <w:highlight w:val="green"/>
          <w:u w:val="single"/>
        </w:rPr>
        <w:t>divide</w:t>
      </w:r>
      <w:r w:rsidRPr="00355308">
        <w:rPr>
          <w:b/>
          <w:u w:val="single"/>
        </w:rPr>
        <w:t xml:space="preserve"> our </w:t>
      </w:r>
      <w:r w:rsidRPr="00355308">
        <w:rPr>
          <w:b/>
          <w:highlight w:val="green"/>
          <w:u w:val="single"/>
        </w:rPr>
        <w:t>resistance</w:t>
      </w:r>
      <w:r w:rsidRPr="00355308">
        <w:rPr>
          <w:b/>
          <w:u w:val="single"/>
        </w:rPr>
        <w:t xml:space="preserve"> to hatred, bigotry, and oppression. </w:t>
      </w:r>
      <w:r w:rsidRPr="00355308">
        <w:rPr>
          <w:b/>
          <w:highlight w:val="green"/>
          <w:u w:val="single"/>
        </w:rPr>
        <w:t>This is a call for solidarity</w:t>
      </w:r>
      <w:r w:rsidRPr="00355308">
        <w:rPr>
          <w:b/>
          <w:u w:val="single"/>
        </w:rPr>
        <w:t xml:space="preserve">, but </w:t>
      </w:r>
      <w:r w:rsidRPr="00355308">
        <w:rPr>
          <w:b/>
          <w:highlight w:val="green"/>
          <w:u w:val="single"/>
        </w:rPr>
        <w:t xml:space="preserve">not </w:t>
      </w:r>
      <w:proofErr w:type="gramStart"/>
      <w:r w:rsidRPr="00355308">
        <w:rPr>
          <w:b/>
          <w:highlight w:val="green"/>
          <w:u w:val="single"/>
        </w:rPr>
        <w:t>on the basis of</w:t>
      </w:r>
      <w:proofErr w:type="gramEnd"/>
      <w:r w:rsidRPr="00355308">
        <w:rPr>
          <w:b/>
          <w:highlight w:val="green"/>
          <w:u w:val="single"/>
        </w:rPr>
        <w:t xml:space="preserve"> papering over</w:t>
      </w:r>
      <w:r w:rsidRPr="00355308">
        <w:rPr>
          <w:b/>
          <w:u w:val="single"/>
        </w:rPr>
        <w:t xml:space="preserve"> the </w:t>
      </w:r>
      <w:r w:rsidRPr="00355308">
        <w:rPr>
          <w:b/>
          <w:highlight w:val="green"/>
          <w:u w:val="single"/>
        </w:rPr>
        <w:t>different experiences</w:t>
      </w:r>
      <w:r w:rsidRPr="00355308">
        <w:rPr>
          <w:b/>
          <w:u w:val="single"/>
        </w:rPr>
        <w:t xml:space="preserve"> that create different levels of consciousness within our society. Solidarity is most palpable when there is recognition that </w:t>
      </w:r>
      <w:r w:rsidRPr="00355308">
        <w:rPr>
          <w:b/>
          <w:highlight w:val="green"/>
          <w:u w:val="single"/>
        </w:rPr>
        <w:t>our fates are connected and</w:t>
      </w:r>
      <w:r w:rsidRPr="00355308">
        <w:rPr>
          <w:b/>
          <w:u w:val="single"/>
        </w:rPr>
        <w:t xml:space="preserve"> that an </w:t>
      </w:r>
      <w:r w:rsidRPr="00355308">
        <w:rPr>
          <w:b/>
          <w:highlight w:val="green"/>
          <w:u w:val="single"/>
        </w:rPr>
        <w:t>injury to one is an injury to all</w:t>
      </w:r>
      <w:r w:rsidRPr="00355308">
        <w:rPr>
          <w:b/>
          <w:u w:val="single"/>
        </w:rPr>
        <w:t xml:space="preserve">. </w:t>
      </w:r>
      <w:r w:rsidRPr="00355308">
        <w:rPr>
          <w:b/>
          <w:highlight w:val="green"/>
          <w:u w:val="single"/>
        </w:rPr>
        <w:t>Another world is truly possible</w:t>
      </w:r>
      <w:r w:rsidRPr="00355308">
        <w:rPr>
          <w:b/>
          <w:u w:val="single"/>
        </w:rPr>
        <w:t xml:space="preserve">, but </w:t>
      </w:r>
      <w:r w:rsidRPr="00355308">
        <w:rPr>
          <w:b/>
          <w:highlight w:val="green"/>
          <w:u w:val="single"/>
        </w:rPr>
        <w:t xml:space="preserve">only if we </w:t>
      </w:r>
      <w:r w:rsidRPr="00355308">
        <w:rPr>
          <w:b/>
          <w:u w:val="single"/>
        </w:rPr>
        <w:t xml:space="preserve">are willing to </w:t>
      </w:r>
      <w:r w:rsidRPr="00355308">
        <w:rPr>
          <w:b/>
          <w:highlight w:val="green"/>
          <w:u w:val="single"/>
        </w:rPr>
        <w:t>struggle for it</w:t>
      </w:r>
      <w:r w:rsidRPr="00355308">
        <w:t>.</w:t>
      </w:r>
    </w:p>
    <w:p w14:paraId="198031FF" w14:textId="77777777" w:rsidR="000C686F" w:rsidRPr="00677EDF" w:rsidRDefault="000C686F" w:rsidP="000C686F">
      <w:pPr>
        <w:pStyle w:val="Tag2"/>
      </w:pPr>
      <w:r>
        <w:t xml:space="preserve">extinction first --- </w:t>
      </w:r>
    </w:p>
    <w:p w14:paraId="660AB7DC" w14:textId="77777777" w:rsidR="000C686F" w:rsidRPr="00856124" w:rsidRDefault="000C686F" w:rsidP="000C686F">
      <w:pPr>
        <w:pStyle w:val="Heading4"/>
      </w:pPr>
      <w:r>
        <w:t xml:space="preserve">1] Existential risks are categorically different---even if they win that </w:t>
      </w:r>
      <w:proofErr w:type="gramStart"/>
      <w:r>
        <w:t>the vast majority of</w:t>
      </w:r>
      <w:proofErr w:type="gramEnd"/>
      <w:r>
        <w:t xml:space="preserve"> people would die, </w:t>
      </w:r>
      <w:r>
        <w:rPr>
          <w:u w:val="single"/>
        </w:rPr>
        <w:t>total collapse</w:t>
      </w:r>
      <w:r>
        <w:t xml:space="preserve"> is an entirely different ethical category---the infinite range of scenarios for total extinction mean try or die is </w:t>
      </w:r>
      <w:r>
        <w:rPr>
          <w:u w:val="single"/>
        </w:rPr>
        <w:t>decisively</w:t>
      </w:r>
      <w:r>
        <w:t xml:space="preserve"> neg</w:t>
      </w:r>
    </w:p>
    <w:p w14:paraId="443C63EA" w14:textId="77777777" w:rsidR="000C686F" w:rsidRPr="000952E6" w:rsidRDefault="000C686F" w:rsidP="000C686F">
      <w:pPr>
        <w:rPr>
          <w:rStyle w:val="Style13ptBold"/>
        </w:rPr>
      </w:pPr>
      <w:r w:rsidRPr="000952E6">
        <w:rPr>
          <w:rStyle w:val="Style13ptBold"/>
        </w:rPr>
        <w:t>Baum 15</w:t>
      </w:r>
    </w:p>
    <w:p w14:paraId="5BD1DE8C" w14:textId="77777777" w:rsidR="000C686F" w:rsidRDefault="000C686F" w:rsidP="000C686F">
      <w:pPr>
        <w:rPr>
          <w:rFonts w:eastAsia="Times New Roman"/>
          <w:sz w:val="30"/>
          <w:szCs w:val="30"/>
        </w:rPr>
      </w:pPr>
      <w:r>
        <w:rPr>
          <w:rFonts w:eastAsia="Calibri"/>
        </w:rPr>
        <w:lastRenderedPageBreak/>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1D539932" w14:textId="77777777" w:rsidR="000C686F" w:rsidRDefault="000C686F" w:rsidP="000C686F">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proofErr w:type="gramStart"/>
      <w:r w:rsidRPr="00936F5D">
        <w:rPr>
          <w:rStyle w:val="Underline2Char"/>
          <w:highlight w:val="green"/>
        </w:rPr>
        <w:t>success</w:t>
      </w:r>
      <w:proofErr w:type="gramEnd"/>
      <w:r w:rsidRPr="00936F5D">
        <w:rPr>
          <w:rStyle w:val="Underline2Char"/>
          <w:highlight w:val="green"/>
        </w:rPr>
        <w:t xml:space="preserve">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w:t>
      </w:r>
      <w:proofErr w:type="gramStart"/>
      <w:r w:rsidRPr="00635C75">
        <w:t>Thus</w:t>
      </w:r>
      <w:proofErr w:type="gramEnd"/>
      <w:r w:rsidRPr="00635C75">
        <w:t xml:space="preserve">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despite their great number, future generations are utterly 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w:t>
      </w:r>
      <w:proofErr w:type="gramStart"/>
      <w:r w:rsidRPr="00635C75">
        <w:t>absolutely unfair</w:t>
      </w:r>
      <w:proofErr w:type="gramEnd"/>
      <w:r w:rsidRPr="00635C75">
        <w:t xml:space="preserve">,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2B28E211" w14:textId="77777777" w:rsidR="000C686F" w:rsidRPr="00325B15" w:rsidRDefault="000C686F" w:rsidP="000C686F"/>
    <w:p w14:paraId="5A7563EA" w14:textId="77777777" w:rsidR="000C686F" w:rsidRPr="007179B8" w:rsidRDefault="000C686F" w:rsidP="000C686F">
      <w:pPr>
        <w:keepNext/>
        <w:keepLines/>
        <w:spacing w:before="40"/>
        <w:outlineLvl w:val="3"/>
        <w:rPr>
          <w:rFonts w:eastAsiaTheme="majorEastAsia" w:cstheme="majorBidi"/>
          <w:b/>
          <w:iCs/>
        </w:rPr>
      </w:pPr>
      <w:bookmarkStart w:id="2" w:name="_Hlk506132991"/>
      <w:r>
        <w:rPr>
          <w:rFonts w:eastAsiaTheme="majorEastAsia" w:cstheme="majorBidi"/>
          <w:b/>
          <w:iCs/>
        </w:rPr>
        <w:lastRenderedPageBreak/>
        <w:t xml:space="preserve">That threatens the ontological conditions of life itself </w:t>
      </w:r>
    </w:p>
    <w:p w14:paraId="6486FB9F" w14:textId="77777777" w:rsidR="000C686F" w:rsidRPr="007179B8" w:rsidRDefault="000C686F" w:rsidP="000C686F">
      <w:r w:rsidRPr="007179B8">
        <w:rPr>
          <w:b/>
          <w:bCs/>
          <w:u w:val="single"/>
        </w:rPr>
        <w:t>Burke et al.</w:t>
      </w:r>
      <w:r w:rsidRPr="007179B8">
        <w:t xml:space="preserve">, Associate Professor of International and Political Studies @ UNSW, Australia, </w:t>
      </w:r>
      <w:r w:rsidRPr="007179B8">
        <w:rPr>
          <w:b/>
          <w:bCs/>
          <w:u w:val="single"/>
        </w:rPr>
        <w:t>‘16</w:t>
      </w:r>
    </w:p>
    <w:p w14:paraId="296FE704" w14:textId="77777777" w:rsidR="000C686F" w:rsidRPr="007179B8" w:rsidRDefault="000C686F" w:rsidP="000C686F">
      <w:r w:rsidRPr="007179B8">
        <w:t xml:space="preserve">(Anthony, Stefanie </w:t>
      </w:r>
      <w:proofErr w:type="spellStart"/>
      <w:r w:rsidRPr="007179B8">
        <w:t>Fishel</w:t>
      </w:r>
      <w:proofErr w:type="spellEnd"/>
      <w:r w:rsidRPr="007179B8">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4FE5FA4" w14:textId="77777777" w:rsidR="000C686F" w:rsidRPr="007179B8" w:rsidRDefault="000C686F" w:rsidP="000C686F"/>
    <w:p w14:paraId="6DA7F296" w14:textId="77777777" w:rsidR="000C686F" w:rsidRPr="007179B8" w:rsidRDefault="000C686F" w:rsidP="000C686F">
      <w:pPr>
        <w:rPr>
          <w:u w:val="single"/>
        </w:rPr>
      </w:pPr>
      <w:r w:rsidRPr="007179B8">
        <w:t xml:space="preserve">8. </w:t>
      </w:r>
      <w:r w:rsidRPr="007179B8">
        <w:rPr>
          <w:u w:val="single"/>
        </w:rPr>
        <w:t>Global ethics must respond to mass extinction</w:t>
      </w:r>
      <w:r w:rsidRPr="007179B8">
        <w:t xml:space="preserve">. In late 2014, the Worldwide Fund for Nature reported a startling statistic: according to their global study, 52% of species had gone extinct between 1970 and 2010.60 This is not news: </w:t>
      </w:r>
      <w:r w:rsidRPr="007179B8">
        <w:rPr>
          <w:u w:val="single"/>
        </w:rPr>
        <w:t>for three decades, conservation biologists have been warning of a ‘sixth mass extinction’, which, by definition, could eliminate more than three quarters of currently existing life forms in just a few centuries</w:t>
      </w:r>
      <w:r w:rsidRPr="007179B8">
        <w:t xml:space="preserve">.61 In other words, </w:t>
      </w:r>
      <w:r w:rsidRPr="007179B8">
        <w:rPr>
          <w:u w:val="single"/>
        </w:rPr>
        <w:t xml:space="preserve">it could threaten the practical possibility of the survival of earthly life. </w:t>
      </w:r>
      <w:r w:rsidRPr="00936F5D">
        <w:rPr>
          <w:highlight w:val="green"/>
          <w:u w:val="single"/>
        </w:rPr>
        <w:t>Mass extinction</w:t>
      </w:r>
      <w:r w:rsidRPr="007179B8">
        <w:rPr>
          <w:u w:val="single"/>
        </w:rPr>
        <w:t xml:space="preserve"> is not simply extinction (or death) writ large</w:t>
      </w:r>
      <w:r w:rsidRPr="007179B8">
        <w:t xml:space="preserve">: </w:t>
      </w:r>
      <w:r w:rsidRPr="007179B8">
        <w:rPr>
          <w:b/>
          <w:iCs/>
          <w:sz w:val="24"/>
          <w:u w:val="single"/>
          <w:bdr w:val="single" w:sz="8" w:space="0" w:color="auto"/>
        </w:rPr>
        <w:t xml:space="preserve">it </w:t>
      </w:r>
      <w:r w:rsidRPr="00936F5D">
        <w:rPr>
          <w:b/>
          <w:iCs/>
          <w:sz w:val="24"/>
          <w:highlight w:val="green"/>
          <w:u w:val="single"/>
          <w:bdr w:val="single" w:sz="8" w:space="0" w:color="auto"/>
        </w:rPr>
        <w:t>is a qualitatively different</w:t>
      </w:r>
      <w:r w:rsidRPr="007179B8">
        <w:rPr>
          <w:b/>
          <w:iCs/>
          <w:sz w:val="24"/>
          <w:u w:val="single"/>
          <w:bdr w:val="single" w:sz="8" w:space="0" w:color="auto"/>
        </w:rPr>
        <w:t xml:space="preserve"> </w:t>
      </w:r>
      <w:r w:rsidRPr="00936F5D">
        <w:rPr>
          <w:b/>
          <w:iCs/>
          <w:sz w:val="24"/>
          <w:highlight w:val="green"/>
          <w:u w:val="single"/>
          <w:bdr w:val="single" w:sz="8" w:space="0" w:color="auto"/>
        </w:rPr>
        <w:t>phenomena that demands its own ethical categories</w:t>
      </w:r>
      <w:r w:rsidRPr="007179B8">
        <w:rPr>
          <w:b/>
          <w:iCs/>
          <w:sz w:val="24"/>
          <w:u w:val="single"/>
          <w:bdr w:val="single" w:sz="8" w:space="0" w:color="auto"/>
        </w:rPr>
        <w:t>.</w:t>
      </w:r>
      <w:r w:rsidRPr="007179B8">
        <w:t xml:space="preserve"> </w:t>
      </w:r>
      <w:r w:rsidRPr="007179B8">
        <w:rPr>
          <w:u w:val="single"/>
        </w:rPr>
        <w:t>It cannot be grasped by aggregating species extinctions,</w:t>
      </w:r>
      <w:r w:rsidRPr="007179B8">
        <w:t xml:space="preserve"> let alone the deaths of individual organisms. </w:t>
      </w:r>
      <w:r w:rsidRPr="00936F5D">
        <w:rPr>
          <w:highlight w:val="green"/>
          <w:u w:val="single"/>
        </w:rPr>
        <w:t>Not only does it erase</w:t>
      </w:r>
      <w:r w:rsidRPr="007179B8">
        <w:rPr>
          <w:u w:val="single"/>
        </w:rPr>
        <w:t xml:space="preserve"> diverse, irreplaceable </w:t>
      </w:r>
      <w:r w:rsidRPr="00936F5D">
        <w:rPr>
          <w:highlight w:val="green"/>
          <w:u w:val="single"/>
        </w:rPr>
        <w:t>life</w:t>
      </w:r>
      <w:r w:rsidRPr="007179B8">
        <w:rPr>
          <w:u w:val="single"/>
        </w:rPr>
        <w:t xml:space="preserve"> forms</w:t>
      </w:r>
      <w:r w:rsidRPr="007179B8">
        <w:t xml:space="preserve">, </w:t>
      </w:r>
      <w:r w:rsidRPr="00936F5D">
        <w:rPr>
          <w:highlight w:val="green"/>
          <w:u w:val="single"/>
        </w:rPr>
        <w:t>their</w:t>
      </w:r>
      <w:r w:rsidRPr="007179B8">
        <w:rPr>
          <w:u w:val="single"/>
        </w:rPr>
        <w:t xml:space="preserve"> </w:t>
      </w:r>
      <w:r w:rsidRPr="007179B8">
        <w:rPr>
          <w:b/>
          <w:iCs/>
          <w:sz w:val="24"/>
          <w:u w:val="single"/>
          <w:bdr w:val="single" w:sz="8" w:space="0" w:color="auto"/>
        </w:rPr>
        <w:t xml:space="preserve">unique </w:t>
      </w:r>
      <w:proofErr w:type="gramStart"/>
      <w:r w:rsidRPr="00936F5D">
        <w:rPr>
          <w:b/>
          <w:iCs/>
          <w:sz w:val="24"/>
          <w:highlight w:val="green"/>
          <w:u w:val="single"/>
          <w:bdr w:val="single" w:sz="8" w:space="0" w:color="auto"/>
        </w:rPr>
        <w:t>histories</w:t>
      </w:r>
      <w:proofErr w:type="gramEnd"/>
      <w:r w:rsidRPr="00936F5D">
        <w:rPr>
          <w:highlight w:val="green"/>
          <w:u w:val="single"/>
        </w:rPr>
        <w:t xml:space="preserve"> and</w:t>
      </w:r>
      <w:r w:rsidRPr="007179B8">
        <w:rPr>
          <w:u w:val="single"/>
        </w:rPr>
        <w:t xml:space="preserve"> </w:t>
      </w:r>
      <w:r w:rsidRPr="007179B8">
        <w:rPr>
          <w:b/>
          <w:iCs/>
          <w:sz w:val="24"/>
          <w:u w:val="single"/>
          <w:bdr w:val="single" w:sz="8" w:space="0" w:color="auto"/>
        </w:rPr>
        <w:t xml:space="preserve">open-ended </w:t>
      </w:r>
      <w:r w:rsidRPr="00936F5D">
        <w:rPr>
          <w:b/>
          <w:iCs/>
          <w:sz w:val="24"/>
          <w:highlight w:val="green"/>
          <w:u w:val="single"/>
          <w:bdr w:val="single" w:sz="8" w:space="0" w:color="auto"/>
        </w:rPr>
        <w:t>possibilities</w:t>
      </w:r>
      <w:r w:rsidRPr="00936F5D">
        <w:rPr>
          <w:highlight w:val="green"/>
          <w:u w:val="single"/>
        </w:rPr>
        <w:t xml:space="preserve">, but it </w:t>
      </w:r>
      <w:r w:rsidRPr="00936F5D">
        <w:rPr>
          <w:b/>
          <w:iCs/>
          <w:sz w:val="24"/>
          <w:highlight w:val="green"/>
          <w:u w:val="single"/>
          <w:bdr w:val="single" w:sz="8" w:space="0" w:color="auto"/>
        </w:rPr>
        <w:t>threatens the ontological conditions of</w:t>
      </w:r>
      <w:r w:rsidRPr="007179B8">
        <w:rPr>
          <w:b/>
          <w:iCs/>
          <w:sz w:val="24"/>
          <w:u w:val="single"/>
          <w:bdr w:val="single" w:sz="8" w:space="0" w:color="auto"/>
        </w:rPr>
        <w:t xml:space="preserve"> Earthly </w:t>
      </w:r>
      <w:r w:rsidRPr="00936F5D">
        <w:rPr>
          <w:b/>
          <w:iCs/>
          <w:sz w:val="24"/>
          <w:highlight w:val="green"/>
          <w:u w:val="single"/>
          <w:bdr w:val="single" w:sz="8" w:space="0" w:color="auto"/>
        </w:rPr>
        <w:t>life</w:t>
      </w:r>
      <w:r w:rsidRPr="007179B8">
        <w:rPr>
          <w:u w:val="single"/>
        </w:rPr>
        <w:t>.</w:t>
      </w:r>
    </w:p>
    <w:p w14:paraId="5F1266CA" w14:textId="77777777" w:rsidR="000C686F" w:rsidRPr="007179B8" w:rsidRDefault="000C686F" w:rsidP="000C686F">
      <w:pPr>
        <w:rPr>
          <w:u w:val="single"/>
        </w:rPr>
      </w:pPr>
      <w:r w:rsidRPr="007179B8">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7179B8">
        <w:rPr>
          <w:u w:val="single"/>
        </w:rPr>
        <w:t>Cold-War era concepts such as ‘nuclear winter’ and ‘omnicide’ gesture towards harms massive in their scale and moral horror</w:t>
      </w:r>
      <w:r w:rsidRPr="007179B8">
        <w:t xml:space="preserve">. However, </w:t>
      </w:r>
      <w:r w:rsidRPr="007179B8">
        <w:rPr>
          <w:u w:val="single"/>
        </w:rPr>
        <w:t xml:space="preserve">they are asymptotic: </w:t>
      </w:r>
      <w:r w:rsidRPr="00936F5D">
        <w:rPr>
          <w:highlight w:val="green"/>
          <w:u w:val="single"/>
        </w:rPr>
        <w:t>they imagine</w:t>
      </w:r>
      <w:r w:rsidRPr="007179B8">
        <w:rPr>
          <w:u w:val="single"/>
        </w:rPr>
        <w:t xml:space="preserve"> nightmares of </w:t>
      </w:r>
      <w:r w:rsidRPr="00936F5D">
        <w:rPr>
          <w:highlight w:val="green"/>
          <w:u w:val="single"/>
        </w:rPr>
        <w:t>a</w:t>
      </w:r>
      <w:r w:rsidRPr="007179B8">
        <w:rPr>
          <w:u w:val="single"/>
        </w:rPr>
        <w:t xml:space="preserve"> severely </w:t>
      </w:r>
      <w:r w:rsidRPr="00936F5D">
        <w:rPr>
          <w:highlight w:val="green"/>
          <w:u w:val="single"/>
        </w:rPr>
        <w:t>denuded planet</w:t>
      </w:r>
      <w:r w:rsidRPr="007179B8">
        <w:rPr>
          <w:u w:val="single"/>
        </w:rPr>
        <w:t xml:space="preserve">, yet they do </w:t>
      </w:r>
      <w:r w:rsidRPr="00936F5D">
        <w:rPr>
          <w:highlight w:val="green"/>
          <w:u w:val="single"/>
        </w:rPr>
        <w:t>not</w:t>
      </w:r>
      <w:r w:rsidRPr="007179B8">
        <w:rPr>
          <w:u w:val="single"/>
        </w:rPr>
        <w:t xml:space="preserve"> contemplate </w:t>
      </w:r>
      <w:r w:rsidRPr="00936F5D">
        <w:rPr>
          <w:highlight w:val="green"/>
          <w:u w:val="single"/>
        </w:rPr>
        <w:t xml:space="preserve">the </w:t>
      </w:r>
      <w:r w:rsidRPr="00936F5D">
        <w:rPr>
          <w:b/>
          <w:iCs/>
          <w:sz w:val="24"/>
          <w:highlight w:val="green"/>
          <w:u w:val="single"/>
          <w:bdr w:val="single" w:sz="8" w:space="0" w:color="auto"/>
        </w:rPr>
        <w:t>comprehensive negation</w:t>
      </w:r>
      <w:r w:rsidRPr="007179B8">
        <w:rPr>
          <w:u w:val="single"/>
        </w:rPr>
        <w:t xml:space="preserve"> that a </w:t>
      </w:r>
      <w:r w:rsidRPr="00936F5D">
        <w:rPr>
          <w:highlight w:val="green"/>
          <w:u w:val="single"/>
        </w:rPr>
        <w:t>mass extinction</w:t>
      </w:r>
      <w:r w:rsidRPr="007179B8">
        <w:rPr>
          <w:u w:val="single"/>
        </w:rPr>
        <w:t xml:space="preserve"> event </w:t>
      </w:r>
      <w:proofErr w:type="gramStart"/>
      <w:r w:rsidRPr="00936F5D">
        <w:rPr>
          <w:highlight w:val="green"/>
          <w:u w:val="single"/>
        </w:rPr>
        <w:t>entails</w:t>
      </w:r>
      <w:proofErr w:type="gramEnd"/>
      <w:r w:rsidRPr="007179B8">
        <w:rPr>
          <w:u w:val="single"/>
        </w:rPr>
        <w:t>.</w:t>
      </w:r>
      <w:r w:rsidRPr="007179B8">
        <w:t xml:space="preserve"> In contemporary IR discourses, where it appears at all, extinction is treated as a problem of scientific management and biopolitical control aimed at securing existing human lifestyles.63 Once again, </w:t>
      </w:r>
      <w:r w:rsidRPr="00936F5D">
        <w:rPr>
          <w:highlight w:val="green"/>
          <w:u w:val="single"/>
        </w:rPr>
        <w:t>this</w:t>
      </w:r>
      <w:r w:rsidRPr="007179B8">
        <w:rPr>
          <w:u w:val="single"/>
        </w:rPr>
        <w:t xml:space="preserve"> approach </w:t>
      </w:r>
      <w:r w:rsidRPr="00936F5D">
        <w:rPr>
          <w:highlight w:val="green"/>
          <w:u w:val="single"/>
        </w:rPr>
        <w:t xml:space="preserve">fails to </w:t>
      </w:r>
      <w:proofErr w:type="spellStart"/>
      <w:r w:rsidRPr="00936F5D">
        <w:rPr>
          <w:highlight w:val="green"/>
          <w:u w:val="single"/>
        </w:rPr>
        <w:t>recognise</w:t>
      </w:r>
      <w:proofErr w:type="spellEnd"/>
      <w:r w:rsidRPr="00936F5D">
        <w:rPr>
          <w:highlight w:val="green"/>
          <w:u w:val="single"/>
        </w:rPr>
        <w:t xml:space="preserve"> the reality</w:t>
      </w:r>
      <w:r w:rsidRPr="007179B8">
        <w:rPr>
          <w:u w:val="single"/>
        </w:rPr>
        <w:t xml:space="preserve"> of extinction, </w:t>
      </w:r>
      <w:r w:rsidRPr="00936F5D">
        <w:rPr>
          <w:highlight w:val="green"/>
          <w:u w:val="single"/>
        </w:rPr>
        <w:t xml:space="preserve">which is a </w:t>
      </w:r>
      <w:r w:rsidRPr="00936F5D">
        <w:rPr>
          <w:b/>
          <w:iCs/>
          <w:sz w:val="24"/>
          <w:highlight w:val="green"/>
          <w:u w:val="single"/>
          <w:bdr w:val="single" w:sz="8" w:space="0" w:color="auto"/>
        </w:rPr>
        <w:t>matter of being and nonbeing</w:t>
      </w:r>
      <w:r w:rsidRPr="00936F5D">
        <w:rPr>
          <w:highlight w:val="green"/>
          <w:u w:val="single"/>
        </w:rPr>
        <w:t>, not one of life and death</w:t>
      </w:r>
      <w:r w:rsidRPr="007179B8">
        <w:rPr>
          <w:u w:val="single"/>
        </w:rPr>
        <w:t xml:space="preserve"> processes.</w:t>
      </w:r>
    </w:p>
    <w:p w14:paraId="5FFE4ECA" w14:textId="77777777" w:rsidR="000C686F" w:rsidRPr="007179B8" w:rsidRDefault="000C686F" w:rsidP="000C686F">
      <w:r w:rsidRPr="007179B8">
        <w:rPr>
          <w:u w:val="single"/>
        </w:rPr>
        <w:lastRenderedPageBreak/>
        <w:t>Confronting the enormity of a possible mass extinction event requires a total overhaul of human perceptions of what is at stake in the disruption of the conditions of Earthly life. The question of what is ‘lost’ in extinction has</w:t>
      </w:r>
      <w:r w:rsidRPr="007179B8">
        <w:t xml:space="preserve">, since the inception of the concept of ‘conservation’, </w:t>
      </w:r>
      <w:r w:rsidRPr="007179B8">
        <w:rPr>
          <w:u w:val="single"/>
        </w:rPr>
        <w:t>been addressed in terms of financial cost</w:t>
      </w:r>
      <w:r w:rsidRPr="007179B8">
        <w:t xml:space="preserve"> and economic liabilities.64 Beyond reducing life to forms to capital, currencies and financial instruments, the dominant neoliberal political economy of conservation imposes a </w:t>
      </w:r>
      <w:proofErr w:type="spellStart"/>
      <w:r w:rsidRPr="007179B8">
        <w:t>homogenising</w:t>
      </w:r>
      <w:proofErr w:type="spellEnd"/>
      <w:r w:rsidRPr="007179B8">
        <w:t xml:space="preserve">, Western secular worldview on a planetary phenomenon. </w:t>
      </w:r>
      <w:r w:rsidRPr="007179B8">
        <w:rPr>
          <w:u w:val="single"/>
        </w:rPr>
        <w:t xml:space="preserve">Yet the </w:t>
      </w:r>
      <w:r w:rsidRPr="007179B8">
        <w:rPr>
          <w:b/>
          <w:iCs/>
          <w:sz w:val="24"/>
          <w:u w:val="single"/>
          <w:bdr w:val="single" w:sz="8" w:space="0" w:color="auto"/>
        </w:rPr>
        <w:t>enormity, complexity, and scale</w:t>
      </w:r>
      <w:r w:rsidRPr="007179B8">
        <w:rPr>
          <w:u w:val="single"/>
        </w:rPr>
        <w:t xml:space="preserve"> of mass extinction is so huge that humans need to </w:t>
      </w:r>
      <w:r w:rsidRPr="007179B8">
        <w:rPr>
          <w:b/>
          <w:iCs/>
          <w:sz w:val="24"/>
          <w:u w:val="single"/>
          <w:bdr w:val="single" w:sz="8" w:space="0" w:color="auto"/>
        </w:rPr>
        <w:t xml:space="preserve">draw on every possible resource </w:t>
      </w:r>
      <w:proofErr w:type="gramStart"/>
      <w:r w:rsidRPr="007179B8">
        <w:rPr>
          <w:b/>
          <w:iCs/>
          <w:sz w:val="24"/>
          <w:u w:val="single"/>
          <w:bdr w:val="single" w:sz="8" w:space="0" w:color="auto"/>
        </w:rPr>
        <w:t>in order to</w:t>
      </w:r>
      <w:proofErr w:type="gramEnd"/>
      <w:r w:rsidRPr="007179B8">
        <w:rPr>
          <w:b/>
          <w:iCs/>
          <w:sz w:val="24"/>
          <w:u w:val="single"/>
          <w:bdr w:val="single" w:sz="8" w:space="0" w:color="auto"/>
        </w:rPr>
        <w:t xml:space="preserve"> find ways of responding</w:t>
      </w:r>
      <w:r w:rsidRPr="007179B8">
        <w:rPr>
          <w:u w:val="single"/>
        </w:rPr>
        <w:t>.</w:t>
      </w:r>
      <w:r w:rsidRPr="007179B8">
        <w:t xml:space="preserve"> This means that they need to </w:t>
      </w:r>
      <w:proofErr w:type="spellStart"/>
      <w:r w:rsidRPr="007179B8">
        <w:t>mobilise</w:t>
      </w:r>
      <w:proofErr w:type="spellEnd"/>
      <w:r w:rsidRPr="007179B8">
        <w:t xml:space="preserve"> multiple worldviews and lifeways – including those emerging from indigenous and </w:t>
      </w:r>
      <w:proofErr w:type="spellStart"/>
      <w:r w:rsidRPr="007179B8">
        <w:t>marginalised</w:t>
      </w:r>
      <w:proofErr w:type="spellEnd"/>
      <w:r w:rsidRPr="007179B8">
        <w:t xml:space="preserve"> cosmologies. Above all, </w:t>
      </w:r>
      <w:r w:rsidRPr="007179B8">
        <w:rPr>
          <w:u w:val="single"/>
        </w:rPr>
        <w:t xml:space="preserve">it is crucial and urgent to </w:t>
      </w:r>
      <w:proofErr w:type="spellStart"/>
      <w:r w:rsidRPr="007179B8">
        <w:rPr>
          <w:u w:val="single"/>
        </w:rPr>
        <w:t>realise</w:t>
      </w:r>
      <w:proofErr w:type="spellEnd"/>
      <w:r w:rsidRPr="007179B8">
        <w:rPr>
          <w:u w:val="single"/>
        </w:rPr>
        <w:t xml:space="preserve"> that extinction is a </w:t>
      </w:r>
      <w:r w:rsidRPr="007179B8">
        <w:rPr>
          <w:b/>
          <w:iCs/>
          <w:sz w:val="24"/>
          <w:u w:val="single"/>
          <w:bdr w:val="single" w:sz="8" w:space="0" w:color="auto"/>
        </w:rPr>
        <w:t>matter of global ethics</w:t>
      </w:r>
      <w:r w:rsidRPr="007179B8">
        <w:t xml:space="preserve">. </w:t>
      </w:r>
      <w:r w:rsidRPr="007179B8">
        <w:rPr>
          <w:u w:val="single"/>
        </w:rPr>
        <w:t xml:space="preserve">It is not simply an issue of management or security, or even of </w:t>
      </w:r>
      <w:proofErr w:type="gramStart"/>
      <w:r w:rsidRPr="007179B8">
        <w:rPr>
          <w:u w:val="single"/>
        </w:rPr>
        <w:t>particular visions</w:t>
      </w:r>
      <w:proofErr w:type="gramEnd"/>
      <w:r w:rsidRPr="007179B8">
        <w:rPr>
          <w:u w:val="single"/>
        </w:rPr>
        <w:t xml:space="preserve"> of the good life</w:t>
      </w:r>
      <w:r w:rsidRPr="007179B8">
        <w:t xml:space="preserve">. </w:t>
      </w:r>
      <w:r w:rsidRPr="007179B8">
        <w:rPr>
          <w:u w:val="single"/>
        </w:rPr>
        <w:t>Instead, it is about staking a claim as to the goodness of life itself. If it does not fit within the existing parameters of global ethics, then it is these boundaries that need to change</w:t>
      </w:r>
      <w:r w:rsidRPr="007179B8">
        <w:t>.</w:t>
      </w:r>
    </w:p>
    <w:p w14:paraId="3A217B71" w14:textId="77777777" w:rsidR="000C686F" w:rsidRPr="007179B8" w:rsidRDefault="000C686F" w:rsidP="000C686F">
      <w:r w:rsidRPr="007179B8">
        <w:t xml:space="preserve">9. An Earth-worldly politics. Humans are worldly – that is, we are fundamentally </w:t>
      </w:r>
      <w:proofErr w:type="spellStart"/>
      <w:r w:rsidRPr="007179B8">
        <w:t>worldforming</w:t>
      </w:r>
      <w:proofErr w:type="spellEnd"/>
      <w:r w:rsidRPr="007179B8">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7179B8">
        <w:t>instrumentalised</w:t>
      </w:r>
      <w:proofErr w:type="spellEnd"/>
      <w:r w:rsidRPr="007179B8">
        <w:t xml:space="preserve"> and englobed.65 Rather, it is a complex of worlds that we share, co-constitute, create, </w:t>
      </w:r>
      <w:proofErr w:type="gramStart"/>
      <w:r w:rsidRPr="007179B8">
        <w:t>destroy</w:t>
      </w:r>
      <w:proofErr w:type="gramEnd"/>
      <w:r w:rsidRPr="007179B8">
        <w:t xml:space="preserve"> and inhabit with countless other life forms and beings.</w:t>
      </w:r>
    </w:p>
    <w:p w14:paraId="318972A5" w14:textId="77777777" w:rsidR="000C686F" w:rsidRPr="007179B8" w:rsidRDefault="000C686F" w:rsidP="000C686F">
      <w:pPr>
        <w:rPr>
          <w:u w:val="single"/>
        </w:rPr>
      </w:pPr>
      <w:r w:rsidRPr="007179B8">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7179B8">
        <w:t>economic</w:t>
      </w:r>
      <w:proofErr w:type="gramEnd"/>
      <w:r w:rsidRPr="007179B8">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7179B8">
        <w:rPr>
          <w:u w:val="single"/>
        </w:rPr>
        <w:t>we can and should reframe it as authors like Karen Barad</w:t>
      </w:r>
      <w:r w:rsidRPr="007179B8">
        <w:t xml:space="preserve">67 and Donna Haraway68 have done. To them and many others, </w:t>
      </w:r>
      <w:r w:rsidRPr="007179B8">
        <w:rPr>
          <w:u w:val="single"/>
        </w:rPr>
        <w:t xml:space="preserve">‘entanglement’ is a </w:t>
      </w:r>
      <w:r w:rsidRPr="007179B8">
        <w:rPr>
          <w:u w:val="single"/>
        </w:rPr>
        <w:lastRenderedPageBreak/>
        <w:t>radical, indeed fundamental condition of being-with,</w:t>
      </w:r>
      <w:r w:rsidRPr="007179B8">
        <w:t xml:space="preserve"> or, as Jean-Luc Nancy puts it, ‘being singular plural’.69 </w:t>
      </w:r>
      <w:r w:rsidRPr="007179B8">
        <w:rPr>
          <w:u w:val="single"/>
        </w:rPr>
        <w:t xml:space="preserve">This means that no being is truly autonomous or separate, whether at the scale of international politics or of quantum physics. </w:t>
      </w:r>
      <w:r w:rsidRPr="007179B8">
        <w:t xml:space="preserve">World itself is singular plural: what humans tend to refer to as ‘the’ world is </w:t>
      </w:r>
      <w:proofErr w:type="gramStart"/>
      <w:r w:rsidRPr="007179B8">
        <w:t>actually a</w:t>
      </w:r>
      <w:proofErr w:type="gramEnd"/>
      <w:r w:rsidRPr="007179B8">
        <w:t xml:space="preserve"> multiplicity of worlds at various scales that intersect, overlap, conflict, emerge as they surge across the Earth. </w:t>
      </w:r>
      <w:r w:rsidRPr="007179B8">
        <w:rPr>
          <w:u w:val="single"/>
        </w:rPr>
        <w:t>World emerges from the poetics of existence, the collision of energy and matter, the tumult of agencies, the fusion and diffusion of bonds.</w:t>
      </w:r>
    </w:p>
    <w:p w14:paraId="0100008F" w14:textId="77777777" w:rsidR="000C686F" w:rsidRDefault="000C686F" w:rsidP="000C686F">
      <w:pPr>
        <w:rPr>
          <w:b/>
          <w:iCs/>
          <w:sz w:val="24"/>
          <w:u w:val="single"/>
          <w:bdr w:val="single" w:sz="8" w:space="0" w:color="auto"/>
        </w:rPr>
      </w:pPr>
      <w:r w:rsidRPr="00936F5D">
        <w:rPr>
          <w:highlight w:val="green"/>
          <w:u w:val="single"/>
        </w:rPr>
        <w:t>Worlds erupt from</w:t>
      </w:r>
      <w:r w:rsidRPr="007179B8">
        <w:rPr>
          <w:u w:val="single"/>
        </w:rPr>
        <w:t xml:space="preserve">, and consist in, </w:t>
      </w:r>
      <w:r w:rsidRPr="00936F5D">
        <w:rPr>
          <w:highlight w:val="green"/>
          <w:u w:val="single"/>
        </w:rPr>
        <w:t xml:space="preserve">the intersection of </w:t>
      </w:r>
      <w:r w:rsidRPr="00936F5D">
        <w:rPr>
          <w:b/>
          <w:iCs/>
          <w:sz w:val="24"/>
          <w:highlight w:val="green"/>
          <w:u w:val="single"/>
          <w:bdr w:val="single" w:sz="8" w:space="0" w:color="auto"/>
        </w:rPr>
        <w:t>diverse forms of being</w:t>
      </w:r>
      <w:r w:rsidRPr="007179B8">
        <w:t xml:space="preserve"> – material and intangible, organic and inorganic, ‘living’ and ‘nonliving’. </w:t>
      </w:r>
      <w:r w:rsidRPr="007179B8">
        <w:rPr>
          <w:u w:val="single"/>
        </w:rPr>
        <w:t xml:space="preserve">Because of the tumultuousness of the Earth with which </w:t>
      </w:r>
      <w:r w:rsidRPr="00936F5D">
        <w:rPr>
          <w:highlight w:val="green"/>
          <w:u w:val="single"/>
        </w:rPr>
        <w:t>they are entangled</w:t>
      </w:r>
      <w:r w:rsidRPr="007179B8">
        <w:rPr>
          <w:u w:val="single"/>
        </w:rPr>
        <w:t>,</w:t>
      </w:r>
      <w:r w:rsidRPr="007179B8">
        <w:t xml:space="preserve"> ‘</w:t>
      </w:r>
      <w:r w:rsidRPr="007179B8">
        <w:rPr>
          <w:b/>
          <w:iCs/>
          <w:sz w:val="24"/>
          <w:u w:val="single"/>
          <w:bdr w:val="single" w:sz="8" w:space="0" w:color="auto"/>
        </w:rPr>
        <w:t xml:space="preserve">worlds’ are </w:t>
      </w:r>
      <w:r w:rsidRPr="00936F5D">
        <w:rPr>
          <w:b/>
          <w:iCs/>
          <w:sz w:val="24"/>
          <w:highlight w:val="green"/>
          <w:u w:val="single"/>
          <w:bdr w:val="single" w:sz="8" w:space="0" w:color="auto"/>
        </w:rPr>
        <w:t>not static,</w:t>
      </w:r>
      <w:r w:rsidRPr="007179B8">
        <w:rPr>
          <w:b/>
          <w:iCs/>
          <w:sz w:val="24"/>
          <w:u w:val="single"/>
          <w:bdr w:val="single" w:sz="8" w:space="0" w:color="auto"/>
        </w:rPr>
        <w:t xml:space="preserve"> rigid </w:t>
      </w:r>
      <w:r w:rsidRPr="00936F5D">
        <w:rPr>
          <w:b/>
          <w:iCs/>
          <w:sz w:val="24"/>
          <w:highlight w:val="green"/>
          <w:u w:val="single"/>
          <w:bdr w:val="single" w:sz="8" w:space="0" w:color="auto"/>
        </w:rPr>
        <w:t>or permanent. They are permeable and fluid</w:t>
      </w:r>
      <w:r w:rsidRPr="007179B8">
        <w:t xml:space="preserve">. </w:t>
      </w:r>
      <w:r w:rsidRPr="007179B8">
        <w:rPr>
          <w:u w:val="single"/>
        </w:rPr>
        <w:t xml:space="preserve">They can be </w:t>
      </w:r>
      <w:r w:rsidRPr="007179B8">
        <w:rPr>
          <w:b/>
          <w:iCs/>
          <w:sz w:val="24"/>
          <w:u w:val="single"/>
          <w:bdr w:val="single" w:sz="8" w:space="0" w:color="auto"/>
        </w:rPr>
        <w:t>created</w:t>
      </w:r>
      <w:r w:rsidRPr="007179B8">
        <w:rPr>
          <w:u w:val="single"/>
        </w:rPr>
        <w:t xml:space="preserve">, </w:t>
      </w:r>
      <w:r w:rsidRPr="007179B8">
        <w:rPr>
          <w:b/>
          <w:iCs/>
          <w:sz w:val="24"/>
          <w:u w:val="single"/>
          <w:bdr w:val="single" w:sz="8" w:space="0" w:color="auto"/>
        </w:rPr>
        <w:t>modified</w:t>
      </w:r>
      <w:r w:rsidRPr="007179B8">
        <w:t xml:space="preserve"> </w:t>
      </w:r>
      <w:r w:rsidRPr="007179B8">
        <w:rPr>
          <w:u w:val="single"/>
        </w:rPr>
        <w:t xml:space="preserve">– and, of course, destroyed. </w:t>
      </w:r>
      <w:r w:rsidRPr="00936F5D">
        <w:rPr>
          <w:highlight w:val="green"/>
          <w:u w:val="single"/>
        </w:rPr>
        <w:t>Concepts of violence</w:t>
      </w:r>
      <w:r w:rsidRPr="007179B8">
        <w:rPr>
          <w:u w:val="single"/>
        </w:rPr>
        <w:t xml:space="preserve">, harm and (in)security </w:t>
      </w:r>
      <w:r w:rsidRPr="00936F5D">
        <w:rPr>
          <w:highlight w:val="green"/>
          <w:u w:val="single"/>
        </w:rPr>
        <w:t>that focus only on humans ignore</w:t>
      </w:r>
      <w:r w:rsidRPr="007179B8">
        <w:rPr>
          <w:u w:val="single"/>
        </w:rPr>
        <w:t xml:space="preserve"> at their peril </w:t>
      </w:r>
      <w:r w:rsidRPr="00936F5D">
        <w:rPr>
          <w:highlight w:val="green"/>
          <w:u w:val="single"/>
        </w:rPr>
        <w:t>the destruction</w:t>
      </w:r>
      <w:r w:rsidRPr="007179B8">
        <w:rPr>
          <w:u w:val="single"/>
        </w:rPr>
        <w:t xml:space="preserve"> and severance of worlds,</w:t>
      </w:r>
      <w:r w:rsidRPr="007179B8">
        <w:t xml:space="preserve">70 </w:t>
      </w:r>
      <w:r w:rsidRPr="00936F5D">
        <w:rPr>
          <w:b/>
          <w:iCs/>
          <w:sz w:val="24"/>
          <w:highlight w:val="green"/>
          <w:u w:val="single"/>
          <w:bdr w:val="single" w:sz="8" w:space="0" w:color="auto"/>
        </w:rPr>
        <w:t>which undermines the conditions of plurality that enables life</w:t>
      </w:r>
      <w:r w:rsidRPr="007179B8">
        <w:rPr>
          <w:b/>
          <w:iCs/>
          <w:sz w:val="24"/>
          <w:u w:val="single"/>
          <w:bdr w:val="single" w:sz="8" w:space="0" w:color="auto"/>
        </w:rPr>
        <w:t xml:space="preserve"> on Earth </w:t>
      </w:r>
      <w:r w:rsidRPr="00936F5D">
        <w:rPr>
          <w:b/>
          <w:iCs/>
          <w:sz w:val="24"/>
          <w:highlight w:val="green"/>
          <w:u w:val="single"/>
          <w:bdr w:val="single" w:sz="8" w:space="0" w:color="auto"/>
        </w:rPr>
        <w:t>to thrive</w:t>
      </w:r>
      <w:r w:rsidRPr="007179B8">
        <w:rPr>
          <w:b/>
          <w:iCs/>
          <w:sz w:val="24"/>
          <w:u w:val="single"/>
          <w:bdr w:val="single" w:sz="8" w:space="0" w:color="auto"/>
        </w:rPr>
        <w:t>.</w:t>
      </w:r>
    </w:p>
    <w:bookmarkEnd w:id="2"/>
    <w:p w14:paraId="78220E8A" w14:textId="77777777" w:rsidR="000C686F" w:rsidRPr="00840C5A" w:rsidRDefault="000C686F" w:rsidP="000C686F">
      <w:pPr>
        <w:pStyle w:val="Heading4"/>
      </w:pPr>
      <w:r>
        <w:t>2] Math --- p</w:t>
      </w:r>
      <w:r w:rsidRPr="00840C5A">
        <w:t>riori</w:t>
      </w:r>
      <w:r>
        <w:t>tize avoiding existential risk</w:t>
      </w:r>
    </w:p>
    <w:p w14:paraId="4D94C4DC" w14:textId="77777777" w:rsidR="000C686F" w:rsidRPr="00BD0886" w:rsidRDefault="000C686F" w:rsidP="000C686F">
      <w:pPr>
        <w:rPr>
          <w:rStyle w:val="Style13ptBold"/>
        </w:rPr>
      </w:pPr>
      <w:r w:rsidRPr="00BD0886">
        <w:rPr>
          <w:rStyle w:val="Style13ptBold"/>
        </w:rPr>
        <w:t xml:space="preserve">Bostrom 11 </w:t>
      </w:r>
    </w:p>
    <w:p w14:paraId="5F51138C" w14:textId="77777777" w:rsidR="000C686F" w:rsidRPr="00840C5A" w:rsidRDefault="000C686F" w:rsidP="000C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Underline"/>
          <w:sz w:val="16"/>
        </w:rPr>
      </w:pPr>
      <w:r w:rsidRPr="00840C5A">
        <w:rPr>
          <w:color w:val="000000"/>
          <w:sz w:val="16"/>
          <w:szCs w:val="20"/>
          <w:shd w:val="clear" w:color="auto" w:fill="FFFFFF"/>
        </w:rPr>
        <w:t xml:space="preserve">Nick Bostrom, Professor in the Faculty of Philosophy &amp; Oxford Martin School, Director of the Future of Humanity Institute, and Director of the </w:t>
      </w:r>
      <w:proofErr w:type="spellStart"/>
      <w:r w:rsidRPr="00840C5A">
        <w:rPr>
          <w:color w:val="000000"/>
          <w:sz w:val="16"/>
          <w:szCs w:val="20"/>
          <w:shd w:val="clear" w:color="auto" w:fill="FFFFFF"/>
        </w:rPr>
        <w:t>Programme</w:t>
      </w:r>
      <w:proofErr w:type="spellEnd"/>
      <w:r w:rsidRPr="00840C5A">
        <w:rPr>
          <w:color w:val="000000"/>
          <w:sz w:val="16"/>
          <w:szCs w:val="20"/>
          <w:shd w:val="clear" w:color="auto" w:fill="FFFFFF"/>
        </w:rPr>
        <w:t xml:space="preserve"> on the Impacts of Future Technology at the University of Oxford, recipient of the 2009 Eugene R. Gannon Award for the Continued Pursuit of Human Advancement, holds a Ph.D. in Philosophy from the London School of Economics, 2011 (“Existential Risk: The most important task for all humanity” Draft of a Paper published on ExistentialRisk.com, </w:t>
      </w:r>
      <w:hyperlink r:id="rId15" w:history="1">
        <w:r w:rsidRPr="00840C5A">
          <w:rPr>
            <w:rStyle w:val="Hyperlink"/>
            <w:sz w:val="16"/>
          </w:rPr>
          <w:t>http://www.existential-risk.org/concept.html</w:t>
        </w:r>
      </w:hyperlink>
      <w:r w:rsidRPr="00840C5A">
        <w:rPr>
          <w:sz w:val="16"/>
        </w:rPr>
        <w:t>)AS</w:t>
      </w:r>
    </w:p>
    <w:p w14:paraId="4467C3B7" w14:textId="77777777" w:rsidR="000C686F" w:rsidRPr="00840C5A" w:rsidRDefault="000C686F" w:rsidP="000C686F">
      <w:pPr>
        <w:rPr>
          <w:color w:val="000000"/>
          <w:sz w:val="16"/>
        </w:rPr>
      </w:pPr>
    </w:p>
    <w:p w14:paraId="5BCC25DC" w14:textId="77777777" w:rsidR="000C686F" w:rsidRDefault="000C686F" w:rsidP="000C686F">
      <w:pPr>
        <w:rPr>
          <w:color w:val="800080"/>
        </w:rPr>
      </w:pPr>
      <w:r w:rsidRPr="00840C5A">
        <w:rPr>
          <w:color w:val="000000"/>
          <w:sz w:val="16"/>
        </w:rPr>
        <w:t xml:space="preserve">But even this reflection fails to bring out the seriousness of existential risk. What makes existential catastrophes especially bad is not that they would show up robustly on a plot like the one in figure 3, causing a precipitous drop in world population or average quality of life. Instead, their significance lies primarily in the fact that they would destroy the future. The philosopher Derek Parfit made a similar point with the following thought experiment: </w:t>
      </w:r>
      <w:r w:rsidRPr="00936F5D">
        <w:rPr>
          <w:color w:val="000000"/>
          <w:highlight w:val="green"/>
          <w:u w:val="single"/>
        </w:rPr>
        <w:t>I believe that if we destroy mankind, as we now can, this outcome will be</w:t>
      </w:r>
      <w:r w:rsidRPr="00936F5D">
        <w:rPr>
          <w:rStyle w:val="apple-converted-space"/>
          <w:color w:val="000000"/>
          <w:highlight w:val="green"/>
        </w:rPr>
        <w:t xml:space="preserve"> </w:t>
      </w:r>
      <w:r w:rsidRPr="00936F5D">
        <w:rPr>
          <w:i/>
          <w:iCs/>
          <w:color w:val="000000"/>
          <w:highlight w:val="green"/>
          <w:u w:val="single"/>
        </w:rPr>
        <w:t>much</w:t>
      </w:r>
      <w:r w:rsidRPr="00936F5D">
        <w:rPr>
          <w:rStyle w:val="apple-converted-space"/>
          <w:color w:val="000000"/>
          <w:highlight w:val="green"/>
        </w:rPr>
        <w:t xml:space="preserve"> </w:t>
      </w:r>
      <w:r w:rsidRPr="00936F5D">
        <w:rPr>
          <w:color w:val="000000"/>
          <w:highlight w:val="green"/>
          <w:u w:val="single"/>
        </w:rPr>
        <w:t>worse than most people think</w:t>
      </w:r>
      <w:r w:rsidRPr="00840C5A">
        <w:rPr>
          <w:color w:val="000000"/>
          <w:sz w:val="16"/>
        </w:rPr>
        <w:t xml:space="preserve">. </w:t>
      </w:r>
      <w:r w:rsidRPr="00840C5A">
        <w:rPr>
          <w:color w:val="000000"/>
          <w:u w:val="single"/>
        </w:rPr>
        <w:t>Compare</w:t>
      </w:r>
      <w:r w:rsidRPr="00840C5A">
        <w:rPr>
          <w:color w:val="000000"/>
          <w:sz w:val="16"/>
        </w:rPr>
        <w:t xml:space="preserve"> three outcomes: (1) </w:t>
      </w:r>
      <w:r w:rsidRPr="00840C5A">
        <w:rPr>
          <w:b/>
          <w:color w:val="000000"/>
          <w:u w:val="single"/>
        </w:rPr>
        <w:t>Peace.</w:t>
      </w:r>
      <w:r w:rsidRPr="00840C5A">
        <w:rPr>
          <w:color w:val="000000"/>
          <w:sz w:val="16"/>
        </w:rPr>
        <w:t xml:space="preserve"> (2) </w:t>
      </w:r>
      <w:r w:rsidRPr="00936F5D">
        <w:rPr>
          <w:b/>
          <w:color w:val="000000"/>
          <w:highlight w:val="green"/>
          <w:u w:val="single"/>
        </w:rPr>
        <w:t>A nuclear</w:t>
      </w:r>
      <w:r w:rsidRPr="00936F5D">
        <w:rPr>
          <w:color w:val="000000"/>
          <w:sz w:val="16"/>
          <w:highlight w:val="green"/>
        </w:rPr>
        <w:t xml:space="preserve"> </w:t>
      </w:r>
      <w:r w:rsidRPr="00936F5D">
        <w:rPr>
          <w:b/>
          <w:color w:val="000000"/>
          <w:highlight w:val="green"/>
          <w:u w:val="single"/>
        </w:rPr>
        <w:t>war that kills 99%</w:t>
      </w:r>
      <w:r w:rsidRPr="00840C5A">
        <w:rPr>
          <w:color w:val="000000"/>
          <w:sz w:val="16"/>
        </w:rPr>
        <w:t xml:space="preserve"> of the world’s existing population. (3) </w:t>
      </w:r>
      <w:r w:rsidRPr="00936F5D">
        <w:rPr>
          <w:b/>
          <w:color w:val="000000"/>
          <w:highlight w:val="green"/>
          <w:u w:val="single"/>
        </w:rPr>
        <w:t>A nuclear war that kills 100%.</w:t>
      </w:r>
      <w:r w:rsidRPr="00840C5A">
        <w:rPr>
          <w:color w:val="000000"/>
          <w:sz w:val="16"/>
        </w:rPr>
        <w:t xml:space="preserve"> (2) would be worse than (1), and (3) would be worse than (2). Which is the greater of these two differences? Most people believe that the greater difference is between (1) and (2). </w:t>
      </w:r>
      <w:r w:rsidRPr="00936F5D">
        <w:rPr>
          <w:b/>
          <w:color w:val="000000"/>
          <w:highlight w:val="green"/>
          <w:u w:val="single"/>
        </w:rPr>
        <w:t>I believe that the difference between (2) and (3) is</w:t>
      </w:r>
      <w:r w:rsidRPr="00936F5D">
        <w:rPr>
          <w:rStyle w:val="apple-converted-space"/>
          <w:b/>
          <w:color w:val="000000"/>
          <w:highlight w:val="green"/>
        </w:rPr>
        <w:t xml:space="preserve"> </w:t>
      </w:r>
      <w:r w:rsidRPr="00936F5D">
        <w:rPr>
          <w:b/>
          <w:i/>
          <w:iCs/>
          <w:color w:val="000000"/>
          <w:highlight w:val="green"/>
          <w:u w:val="single"/>
        </w:rPr>
        <w:t>very much</w:t>
      </w:r>
      <w:r w:rsidRPr="00936F5D">
        <w:rPr>
          <w:rStyle w:val="apple-converted-space"/>
          <w:b/>
          <w:color w:val="000000"/>
          <w:highlight w:val="green"/>
        </w:rPr>
        <w:t xml:space="preserve"> </w:t>
      </w:r>
      <w:r w:rsidRPr="00936F5D">
        <w:rPr>
          <w:b/>
          <w:color w:val="000000"/>
          <w:highlight w:val="green"/>
          <w:u w:val="single"/>
        </w:rPr>
        <w:t>greater</w:t>
      </w:r>
      <w:r w:rsidRPr="00936F5D">
        <w:rPr>
          <w:b/>
          <w:color w:val="000000"/>
          <w:highlight w:val="green"/>
        </w:rPr>
        <w:t>.</w:t>
      </w:r>
      <w:r w:rsidRPr="00840C5A">
        <w:rPr>
          <w:color w:val="000000"/>
          <w:sz w:val="16"/>
        </w:rPr>
        <w:t xml:space="preserve"> </w:t>
      </w:r>
      <w:r w:rsidRPr="00840C5A">
        <w:rPr>
          <w:color w:val="000000"/>
          <w:u w:val="single"/>
        </w:rPr>
        <w:t>… The Earth will remain habitable for at least another billion years. Civilization began only a few thousand years ago. If we do not destroy mankind, these few thousand years may be only a tiny fraction of the whole of civilized human history</w:t>
      </w:r>
      <w:r w:rsidRPr="00936F5D">
        <w:rPr>
          <w:color w:val="000000"/>
          <w:highlight w:val="green"/>
          <w:u w:val="single"/>
        </w:rPr>
        <w:t xml:space="preserve">. The difference between (2) and (3) may thus be the difference between this tiny fraction and </w:t>
      </w:r>
      <w:proofErr w:type="gramStart"/>
      <w:r w:rsidRPr="00936F5D">
        <w:rPr>
          <w:color w:val="000000"/>
          <w:highlight w:val="green"/>
          <w:u w:val="single"/>
        </w:rPr>
        <w:t>all of</w:t>
      </w:r>
      <w:proofErr w:type="gramEnd"/>
      <w:r w:rsidRPr="00936F5D">
        <w:rPr>
          <w:color w:val="000000"/>
          <w:highlight w:val="green"/>
          <w:u w:val="single"/>
        </w:rPr>
        <w:t xml:space="preserve"> the rest of this history</w:t>
      </w:r>
      <w:r w:rsidRPr="00840C5A">
        <w:rPr>
          <w:color w:val="000000"/>
          <w:sz w:val="16"/>
        </w:rPr>
        <w:t>. If we compare this possible history to a day, what has occurred so far is only a fraction of a second.</w:t>
      </w:r>
      <w:r w:rsidRPr="00840C5A">
        <w:rPr>
          <w:rStyle w:val="apple-converted-space"/>
          <w:color w:val="000000"/>
          <w:sz w:val="16"/>
        </w:rPr>
        <w:t xml:space="preserve"> </w:t>
      </w:r>
      <w:r w:rsidRPr="00840C5A">
        <w:rPr>
          <w:color w:val="000000"/>
          <w:sz w:val="16"/>
          <w:vertAlign w:val="superscript"/>
        </w:rPr>
        <w:t>(10: 453-454)</w:t>
      </w:r>
      <w:r w:rsidRPr="00840C5A">
        <w:rPr>
          <w:color w:val="000000"/>
          <w:sz w:val="16"/>
        </w:rPr>
        <w:t xml:space="preserve"> To calculate the loss associated with an existential catastrophe, we must consider how much value would come to exist in its absence. </w:t>
      </w:r>
      <w:r w:rsidRPr="00840C5A">
        <w:rPr>
          <w:b/>
          <w:color w:val="000000"/>
          <w:u w:val="single"/>
        </w:rPr>
        <w:t xml:space="preserve">It turns out </w:t>
      </w:r>
      <w:r w:rsidRPr="00840C5A">
        <w:rPr>
          <w:b/>
          <w:color w:val="000000"/>
          <w:u w:val="single"/>
        </w:rPr>
        <w:lastRenderedPageBreak/>
        <w:t>that the ultimate potential for Earth-originating intelligent life is literally astronomical</w:t>
      </w:r>
      <w:r w:rsidRPr="00840C5A">
        <w:rPr>
          <w:color w:val="000000"/>
          <w:sz w:val="16"/>
        </w:rPr>
        <w:t xml:space="preserve">. One gets a large number even if one confines one’s consideration to the potential for biological human beings living on Earth. </w:t>
      </w:r>
      <w:r w:rsidRPr="00840C5A">
        <w:rPr>
          <w:color w:val="000000"/>
          <w:u w:val="single"/>
        </w:rPr>
        <w:t xml:space="preserve">If we suppose with Parfit that our planet will remain habitable for at least another billion years, and we assume that at least one billion people could live on it sustainably, then the potential </w:t>
      </w:r>
      <w:proofErr w:type="gramStart"/>
      <w:r w:rsidRPr="00840C5A">
        <w:rPr>
          <w:color w:val="000000"/>
          <w:u w:val="single"/>
        </w:rPr>
        <w:t>exist</w:t>
      </w:r>
      <w:proofErr w:type="gramEnd"/>
      <w:r w:rsidRPr="00840C5A">
        <w:rPr>
          <w:color w:val="000000"/>
          <w:u w:val="single"/>
        </w:rPr>
        <w:t xml:space="preserve"> for at least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w:t>
      </w:r>
      <w:r w:rsidRPr="00840C5A">
        <w:rPr>
          <w:color w:val="000000"/>
          <w:sz w:val="16"/>
        </w:rPr>
        <w:t xml:space="preserve">. </w:t>
      </w:r>
      <w:r w:rsidRPr="00840C5A">
        <w:rPr>
          <w:color w:val="000000"/>
          <w:u w:val="single"/>
        </w:rPr>
        <w:t>These lives could also be considerably better than the average contemporary human life, which is so often marred by disease, poverty, injustice, and various biological limitations that could be partly overcome through continuing technological and moral progress.</w:t>
      </w:r>
      <w:r w:rsidRPr="00840C5A">
        <w:rPr>
          <w:color w:val="000000"/>
          <w:sz w:val="16"/>
        </w:rPr>
        <w:t xml:space="preserve"> However, the relevant figure is not how many people could live on Earth but how many descendants we could have in total. One lower bound of the number of biological human life-years in the future accessible universe (based on current cosmological estimates) is 10</w:t>
      </w:r>
      <w:r w:rsidRPr="00840C5A">
        <w:rPr>
          <w:color w:val="000000"/>
          <w:sz w:val="16"/>
          <w:vertAlign w:val="superscript"/>
        </w:rPr>
        <w:t>34</w:t>
      </w:r>
      <w:r w:rsidRPr="00840C5A">
        <w:rPr>
          <w:rStyle w:val="apple-converted-space"/>
          <w:color w:val="000000"/>
          <w:sz w:val="16"/>
        </w:rPr>
        <w:t xml:space="preserve"> </w:t>
      </w:r>
      <w:r w:rsidRPr="00840C5A">
        <w:rPr>
          <w:color w:val="000000"/>
          <w:sz w:val="16"/>
        </w:rPr>
        <w:t>years.</w:t>
      </w:r>
      <w:hyperlink r:id="rId16" w:anchor="_ftn7" w:history="1">
        <w:r w:rsidRPr="00840C5A">
          <w:rPr>
            <w:rStyle w:val="Hyperlink"/>
            <w:color w:val="800080"/>
            <w:sz w:val="16"/>
            <w:vertAlign w:val="superscript"/>
          </w:rPr>
          <w:t>[7]</w:t>
        </w:r>
      </w:hyperlink>
      <w:r w:rsidRPr="00840C5A">
        <w:rPr>
          <w:color w:val="000000"/>
          <w:sz w:val="16"/>
        </w:rPr>
        <w:t xml:space="preserve"> Another estimate, which assumes that future minds will be mainly implemented in computational hardware instead of biological neuronal wetware, produces a lower bound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71</w:t>
      </w:r>
      <w:r w:rsidRPr="00840C5A">
        <w:rPr>
          <w:rStyle w:val="apple-converted-space"/>
          <w:color w:val="000000"/>
          <w:sz w:val="16"/>
        </w:rPr>
        <w:t xml:space="preserve"> </w:t>
      </w:r>
      <w:r w:rsidRPr="00840C5A">
        <w:rPr>
          <w:color w:val="000000"/>
          <w:sz w:val="16"/>
        </w:rPr>
        <w:t>basic computational operations).</w:t>
      </w:r>
      <w:r w:rsidRPr="00840C5A">
        <w:rPr>
          <w:color w:val="000000"/>
          <w:sz w:val="16"/>
          <w:vertAlign w:val="superscript"/>
        </w:rPr>
        <w:t>(4)</w:t>
      </w:r>
      <w:hyperlink r:id="rId17" w:anchor="_ftn8" w:history="1">
        <w:r w:rsidRPr="00840C5A">
          <w:rPr>
            <w:rStyle w:val="Hyperlink"/>
            <w:color w:val="800080"/>
            <w:sz w:val="16"/>
            <w:vertAlign w:val="superscript"/>
          </w:rPr>
          <w:t>[8]</w:t>
        </w:r>
      </w:hyperlink>
      <w:r w:rsidRPr="00840C5A">
        <w:rPr>
          <w:color w:val="000000"/>
          <w:sz w:val="16"/>
        </w:rPr>
        <w:t xml:space="preserve"> 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w:t>
      </w:r>
      <w:hyperlink r:id="rId18" w:anchor="_ftn9" w:history="1">
        <w:r w:rsidRPr="00840C5A">
          <w:rPr>
            <w:rStyle w:val="Hyperlink"/>
            <w:color w:val="800080"/>
            <w:sz w:val="16"/>
            <w:vertAlign w:val="superscript"/>
          </w:rPr>
          <w:t>[9]</w:t>
        </w:r>
      </w:hyperlink>
      <w:r w:rsidRPr="00840C5A">
        <w:rPr>
          <w:color w:val="000000"/>
          <w:sz w:val="16"/>
        </w:rPr>
        <w:t xml:space="preserve"> </w:t>
      </w:r>
      <w:r w:rsidRPr="00840C5A">
        <w:rPr>
          <w:color w:val="000000"/>
          <w:u w:val="single"/>
        </w:rPr>
        <w:t>Even if we use the most conservative of these estimates, which entirely ignores the possibility of space colonization and software minds, we find that the expected loss of an existential catastrophe is greater than the value of 10</w:t>
      </w:r>
      <w:r w:rsidRPr="00840C5A">
        <w:rPr>
          <w:color w:val="000000"/>
          <w:u w:val="single"/>
          <w:vertAlign w:val="superscript"/>
        </w:rPr>
        <w:t>18</w:t>
      </w:r>
      <w:r w:rsidRPr="00840C5A">
        <w:rPr>
          <w:rStyle w:val="apple-converted-space"/>
          <w:color w:val="000000"/>
        </w:rPr>
        <w:t xml:space="preserve"> </w:t>
      </w:r>
      <w:r w:rsidRPr="00840C5A">
        <w:rPr>
          <w:color w:val="000000"/>
          <w:u w:val="single"/>
        </w:rPr>
        <w:t>human lives. This implies that the expected value of reducing existential risk by a mere</w:t>
      </w:r>
      <w:r w:rsidRPr="00840C5A">
        <w:rPr>
          <w:rStyle w:val="apple-converted-space"/>
          <w:color w:val="000000"/>
        </w:rPr>
        <w:t xml:space="preserve"> </w:t>
      </w:r>
      <w:r w:rsidRPr="00840C5A">
        <w:rPr>
          <w:i/>
          <w:iCs/>
          <w:color w:val="000000"/>
          <w:u w:val="single"/>
        </w:rPr>
        <w:t>one millionth of one percentage point</w:t>
      </w:r>
      <w:r w:rsidRPr="00840C5A">
        <w:rPr>
          <w:rStyle w:val="apple-converted-space"/>
          <w:color w:val="000000"/>
        </w:rPr>
        <w:t xml:space="preserve"> </w:t>
      </w:r>
      <w:r w:rsidRPr="00840C5A">
        <w:rPr>
          <w:color w:val="000000"/>
          <w:u w:val="single"/>
        </w:rPr>
        <w:t>is at least ten times the value of a billion human lives.</w:t>
      </w:r>
      <w:r w:rsidRPr="00840C5A">
        <w:rPr>
          <w:rStyle w:val="apple-converted-space"/>
          <w:color w:val="000000"/>
          <w:sz w:val="16"/>
        </w:rPr>
        <w:t xml:space="preserve"> </w:t>
      </w:r>
      <w:r w:rsidRPr="00840C5A">
        <w:rPr>
          <w:color w:val="000000"/>
          <w:sz w:val="16"/>
        </w:rPr>
        <w:t>The more technologically comprehensive estimate of 10</w:t>
      </w:r>
      <w:r w:rsidRPr="00840C5A">
        <w:rPr>
          <w:color w:val="000000"/>
          <w:sz w:val="16"/>
          <w:vertAlign w:val="superscript"/>
        </w:rPr>
        <w:t>54</w:t>
      </w:r>
      <w:r w:rsidRPr="00840C5A">
        <w:rPr>
          <w:rStyle w:val="apple-converted-space"/>
          <w:color w:val="000000"/>
          <w:sz w:val="16"/>
        </w:rPr>
        <w:t xml:space="preserve"> </w:t>
      </w:r>
      <w:r w:rsidRPr="00840C5A">
        <w:rPr>
          <w:color w:val="000000"/>
          <w:sz w:val="16"/>
        </w:rPr>
        <w:t>human-brain-emulation subjective life-years (or 10</w:t>
      </w:r>
      <w:r w:rsidRPr="00840C5A">
        <w:rPr>
          <w:color w:val="000000"/>
          <w:sz w:val="16"/>
          <w:vertAlign w:val="superscript"/>
        </w:rPr>
        <w:t>52</w:t>
      </w:r>
      <w:r w:rsidRPr="00840C5A">
        <w:rPr>
          <w:rStyle w:val="apple-converted-space"/>
          <w:color w:val="000000"/>
          <w:sz w:val="16"/>
        </w:rPr>
        <w:t xml:space="preserve"> </w:t>
      </w:r>
      <w:r w:rsidRPr="00840C5A">
        <w:rPr>
          <w:color w:val="000000"/>
          <w:sz w:val="16"/>
        </w:rPr>
        <w:t xml:space="preserve">lives of ordinary length) makes the same point even more starkly. </w:t>
      </w:r>
      <w:r w:rsidRPr="00936F5D">
        <w:rPr>
          <w:b/>
          <w:color w:val="000000"/>
          <w:highlight w:val="green"/>
          <w:u w:val="single"/>
        </w:rPr>
        <w:t xml:space="preserve">Even if we give </w:t>
      </w:r>
      <w:r w:rsidRPr="00840C5A">
        <w:rPr>
          <w:b/>
          <w:color w:val="000000"/>
          <w:u w:val="single"/>
        </w:rPr>
        <w:t xml:space="preserve">this allegedly lower bound on the cumulative output potential of a technologically mature civilization </w:t>
      </w:r>
      <w:r w:rsidRPr="00936F5D">
        <w:rPr>
          <w:b/>
          <w:color w:val="000000"/>
          <w:highlight w:val="green"/>
          <w:u w:val="single"/>
        </w:rPr>
        <w:t>a mere 1% chance of being correct</w:t>
      </w:r>
      <w:r w:rsidRPr="00840C5A">
        <w:rPr>
          <w:b/>
          <w:color w:val="000000"/>
          <w:u w:val="single"/>
        </w:rPr>
        <w:t xml:space="preserve">, </w:t>
      </w:r>
      <w:r w:rsidRPr="00936F5D">
        <w:rPr>
          <w:b/>
          <w:color w:val="000000"/>
          <w:highlight w:val="green"/>
          <w:u w:val="single"/>
        </w:rPr>
        <w:t>we find that the expected value of reducing existential risk by a mere</w:t>
      </w:r>
      <w:r w:rsidRPr="00936F5D">
        <w:rPr>
          <w:rStyle w:val="apple-converted-space"/>
          <w:b/>
          <w:color w:val="000000"/>
          <w:highlight w:val="green"/>
        </w:rPr>
        <w:t xml:space="preserve"> </w:t>
      </w:r>
      <w:r w:rsidRPr="00936F5D">
        <w:rPr>
          <w:b/>
          <w:i/>
          <w:iCs/>
          <w:color w:val="000000"/>
          <w:highlight w:val="green"/>
          <w:u w:val="single"/>
        </w:rPr>
        <w:t>one billionth of one billionth of one percentage point</w:t>
      </w:r>
      <w:r w:rsidRPr="00936F5D">
        <w:rPr>
          <w:rStyle w:val="apple-converted-space"/>
          <w:b/>
          <w:color w:val="000000"/>
          <w:highlight w:val="green"/>
        </w:rPr>
        <w:t xml:space="preserve"> </w:t>
      </w:r>
      <w:r w:rsidRPr="00936F5D">
        <w:rPr>
          <w:b/>
          <w:color w:val="000000"/>
          <w:highlight w:val="green"/>
          <w:u w:val="single"/>
        </w:rPr>
        <w:t>is worth a hundred billion times as much as a billion human lives</w:t>
      </w:r>
      <w:r w:rsidRPr="00840C5A">
        <w:rPr>
          <w:color w:val="000000"/>
          <w:sz w:val="16"/>
        </w:rPr>
        <w:t xml:space="preserve">. </w:t>
      </w:r>
      <w:r w:rsidRPr="00840C5A">
        <w:rPr>
          <w:color w:val="000000"/>
          <w:u w:val="single"/>
        </w:rPr>
        <w:t>One might consequently argue that even the tiniest reduction of existential risk has an expected value greater than that of the definite provision of any “ordinary” good, such as the direct benefit of saving 1 billion lives. And, further, that the absolute value of the</w:t>
      </w:r>
      <w:r w:rsidRPr="00840C5A">
        <w:rPr>
          <w:rStyle w:val="apple-converted-space"/>
          <w:color w:val="000000"/>
        </w:rPr>
        <w:t xml:space="preserve"> </w:t>
      </w:r>
      <w:r w:rsidRPr="00840C5A">
        <w:rPr>
          <w:i/>
          <w:iCs/>
          <w:color w:val="000000"/>
          <w:u w:val="single"/>
        </w:rPr>
        <w:t>indirect</w:t>
      </w:r>
      <w:r w:rsidRPr="00840C5A">
        <w:rPr>
          <w:rStyle w:val="apple-converted-space"/>
          <w:color w:val="000000"/>
        </w:rPr>
        <w:t xml:space="preserve"> </w:t>
      </w:r>
      <w:r w:rsidRPr="00840C5A">
        <w:rPr>
          <w:color w:val="000000"/>
          <w:u w:val="single"/>
        </w:rPr>
        <w:t>effect of saving 1 billion lives on the total cumulative amount of existential risk—positive or negative—is almost certainly larger than the positive value of the direct benefit of such an action.</w:t>
      </w:r>
      <w:hyperlink r:id="rId19" w:anchor="_ftn10" w:history="1">
        <w:r w:rsidRPr="00840C5A">
          <w:rPr>
            <w:rStyle w:val="FootnoteReference"/>
            <w:color w:val="800080"/>
          </w:rPr>
          <w:t>[10]</w:t>
        </w:r>
      </w:hyperlink>
    </w:p>
    <w:p w14:paraId="3B7B4FC6" w14:textId="2A0AA981" w:rsidR="000C686F" w:rsidRDefault="000C686F" w:rsidP="000C686F">
      <w:pPr>
        <w:pStyle w:val="Heading4"/>
      </w:pPr>
      <w:r>
        <w:t>In the context of native and indigenous people – extinction is key</w:t>
      </w:r>
    </w:p>
    <w:p w14:paraId="1ACE4F5D" w14:textId="77C76B3D" w:rsidR="000C686F" w:rsidRDefault="000C686F" w:rsidP="000C686F"/>
    <w:p w14:paraId="3869F5CD" w14:textId="54079004" w:rsidR="000C686F" w:rsidRDefault="000C686F" w:rsidP="000C686F"/>
    <w:p w14:paraId="412CBB6D" w14:textId="77777777" w:rsidR="000C686F" w:rsidRPr="000C686F" w:rsidRDefault="000C686F" w:rsidP="000C686F"/>
    <w:p w14:paraId="7CFE0740" w14:textId="77777777" w:rsidR="000C686F" w:rsidRDefault="000C686F" w:rsidP="000C686F">
      <w:pPr>
        <w:pStyle w:val="Heading4"/>
      </w:pPr>
      <w:r>
        <w:lastRenderedPageBreak/>
        <w:t xml:space="preserve">High risk of extinction from a </w:t>
      </w:r>
      <w:r w:rsidRPr="00027B8E">
        <w:rPr>
          <w:u w:val="single"/>
        </w:rPr>
        <w:t>multitude</w:t>
      </w:r>
      <w:r>
        <w:t xml:space="preserve"> of sources --- </w:t>
      </w:r>
      <w:r w:rsidRPr="00027B8E">
        <w:rPr>
          <w:u w:val="single"/>
        </w:rPr>
        <w:t>policy solutions</w:t>
      </w:r>
      <w:r>
        <w:t xml:space="preserve"> are key to mitigate the risk, and </w:t>
      </w:r>
      <w:r w:rsidRPr="00027B8E">
        <w:rPr>
          <w:u w:val="single"/>
        </w:rPr>
        <w:t>educational spaces</w:t>
      </w:r>
      <w:r>
        <w:t xml:space="preserve"> must raise </w:t>
      </w:r>
      <w:r w:rsidRPr="00027B8E">
        <w:rPr>
          <w:u w:val="single"/>
        </w:rPr>
        <w:t>awareness</w:t>
      </w:r>
      <w:r>
        <w:t xml:space="preserve"> and understanding --- that’s </w:t>
      </w:r>
      <w:r w:rsidRPr="00027B8E">
        <w:rPr>
          <w:u w:val="single"/>
        </w:rPr>
        <w:t>offense</w:t>
      </w:r>
      <w:r>
        <w:t xml:space="preserve"> because their framing prevents discussion of </w:t>
      </w:r>
      <w:r w:rsidRPr="00027B8E">
        <w:rPr>
          <w:u w:val="single"/>
        </w:rPr>
        <w:t>high magnitude</w:t>
      </w:r>
      <w:r>
        <w:t xml:space="preserve"> impacts. </w:t>
      </w:r>
    </w:p>
    <w:p w14:paraId="38692646" w14:textId="77777777" w:rsidR="000C686F" w:rsidRDefault="000C686F" w:rsidP="000C686F">
      <w:pPr>
        <w:rPr>
          <w:rStyle w:val="Style13ptBold"/>
        </w:rPr>
      </w:pPr>
      <w:proofErr w:type="spellStart"/>
      <w:r w:rsidRPr="006720B4">
        <w:rPr>
          <w:rStyle w:val="Style13ptBold"/>
        </w:rPr>
        <w:t>Javorsky</w:t>
      </w:r>
      <w:proofErr w:type="spellEnd"/>
      <w:r>
        <w:rPr>
          <w:rStyle w:val="Style13ptBold"/>
        </w:rPr>
        <w:t>,</w:t>
      </w:r>
      <w:r w:rsidRPr="006720B4">
        <w:rPr>
          <w:rStyle w:val="Style13ptBold"/>
        </w:rPr>
        <w:t xml:space="preserve"> 18 </w:t>
      </w:r>
    </w:p>
    <w:p w14:paraId="34EE275E" w14:textId="77777777" w:rsidR="000C686F" w:rsidRPr="008A4C66" w:rsidRDefault="000C686F" w:rsidP="000C686F">
      <w:r w:rsidRPr="008A4C66">
        <w:t xml:space="preserve">Emily </w:t>
      </w:r>
      <w:proofErr w:type="spellStart"/>
      <w:r w:rsidRPr="008A4C66">
        <w:t>Javorsky</w:t>
      </w:r>
      <w:proofErr w:type="spellEnd"/>
      <w:r w:rsidRPr="008A4C66">
        <w:t xml:space="preserve">, Emilia </w:t>
      </w:r>
      <w:proofErr w:type="spellStart"/>
      <w:r w:rsidRPr="008A4C66">
        <w:t>Javorsky</w:t>
      </w:r>
      <w:proofErr w:type="spellEnd"/>
      <w:r w:rsidRPr="008A4C66">
        <w:t xml:space="preserve"> is a Boston-based physician-scientist focused on the invention, </w:t>
      </w:r>
      <w:proofErr w:type="gramStart"/>
      <w:r w:rsidRPr="008A4C66">
        <w:t>development</w:t>
      </w:r>
      <w:proofErr w:type="gramEnd"/>
      <w:r w:rsidRPr="008A4C66">
        <w:t xml:space="preserve"> and commercialization of new medical therapies. She also leads an Artificial Intelligence in Medicine initiative with The Future Society (TFS) at the Harvard Kennedy School of Government. “Why Human Extinction Needs a Marketing Department</w:t>
      </w:r>
      <w:r>
        <w:t xml:space="preserve">.” </w:t>
      </w:r>
      <w:proofErr w:type="spellStart"/>
      <w:r>
        <w:t>Xconomy</w:t>
      </w:r>
      <w:proofErr w:type="spellEnd"/>
      <w:r>
        <w:t xml:space="preserve">. January 15, 2018. </w:t>
      </w:r>
      <w:hyperlink r:id="rId20" w:history="1">
        <w:r w:rsidRPr="00AF56AB">
          <w:rPr>
            <w:rStyle w:val="Hyperlink"/>
          </w:rPr>
          <w:t>https://www.xconomy.com/boston/2018/01/15/why-human-extinction-needs-a-marketing-department/</w:t>
        </w:r>
      </w:hyperlink>
      <w:r>
        <w:t>, RJP</w:t>
      </w:r>
    </w:p>
    <w:p w14:paraId="2F69161E" w14:textId="77777777" w:rsidR="000C686F" w:rsidRPr="008A4C66" w:rsidRDefault="000C686F" w:rsidP="000C686F"/>
    <w:p w14:paraId="6D8255FC" w14:textId="77777777" w:rsidR="000C686F" w:rsidRPr="00603F80" w:rsidRDefault="000C686F" w:rsidP="000C686F">
      <w:pPr>
        <w:rPr>
          <w:rStyle w:val="StyleUnderline"/>
        </w:rPr>
      </w:pPr>
      <w:r w:rsidRPr="00936F5D">
        <w:rPr>
          <w:rStyle w:val="StyleUnderline"/>
          <w:highlight w:val="green"/>
        </w:rPr>
        <w:t>Experts at Oxford</w:t>
      </w:r>
      <w:r w:rsidRPr="00603F80">
        <w:rPr>
          <w:rStyle w:val="StyleUnderline"/>
        </w:rPr>
        <w:t xml:space="preserve"> University and elsewhere </w:t>
      </w:r>
      <w:r w:rsidRPr="00936F5D">
        <w:rPr>
          <w:rStyle w:val="StyleUnderline"/>
          <w:highlight w:val="green"/>
        </w:rPr>
        <w:t xml:space="preserve">have estimated that </w:t>
      </w:r>
      <w:r w:rsidRPr="00936F5D">
        <w:rPr>
          <w:rStyle w:val="Emphasis"/>
          <w:highlight w:val="green"/>
        </w:rPr>
        <w:t>the risk of a global human extinction event this century</w:t>
      </w:r>
      <w:r w:rsidRPr="00603F80">
        <w:rPr>
          <w:rStyle w:val="StyleUnderline"/>
        </w:rPr>
        <w:t>—</w:t>
      </w:r>
      <w:hyperlink r:id="rId21" w:tgtFrame="_blank" w:history="1">
        <w:r w:rsidRPr="00603F80">
          <w:rPr>
            <w:rStyle w:val="StyleUnderline"/>
          </w:rPr>
          <w:t>or at least of an event that wipes out 10 percent or more of the world’s population</w:t>
        </w:r>
      </w:hyperlink>
      <w:r w:rsidRPr="00603F80">
        <w:rPr>
          <w:rStyle w:val="StyleUnderline"/>
        </w:rPr>
        <w:t xml:space="preserve">— </w:t>
      </w:r>
      <w:r w:rsidRPr="00936F5D">
        <w:rPr>
          <w:rStyle w:val="Emphasis"/>
          <w:szCs w:val="26"/>
          <w:highlight w:val="green"/>
        </w:rPr>
        <w:t>is </w:t>
      </w:r>
      <w:hyperlink r:id="rId22" w:tgtFrame="_blank" w:history="1">
        <w:r w:rsidRPr="00936F5D">
          <w:rPr>
            <w:rStyle w:val="Emphasis"/>
            <w:szCs w:val="26"/>
            <w:highlight w:val="green"/>
          </w:rPr>
          <w:t>around 1 in 10</w:t>
        </w:r>
      </w:hyperlink>
      <w:r w:rsidRPr="00CE6DA4">
        <w:t xml:space="preserve">. </w:t>
      </w:r>
      <w:r w:rsidRPr="00603F80">
        <w:rPr>
          <w:rStyle w:val="StyleUnderline"/>
        </w:rPr>
        <w:t xml:space="preserve">The most probable </w:t>
      </w:r>
      <w:r w:rsidRPr="00936F5D">
        <w:rPr>
          <w:rStyle w:val="StyleUnderline"/>
          <w:highlight w:val="green"/>
        </w:rPr>
        <w:t>culprits</w:t>
      </w:r>
      <w:r w:rsidRPr="00603F80">
        <w:rPr>
          <w:rStyle w:val="StyleUnderline"/>
        </w:rPr>
        <w:t xml:space="preserve"> </w:t>
      </w:r>
      <w:r w:rsidRPr="00936F5D">
        <w:rPr>
          <w:rStyle w:val="Emphasis"/>
          <w:highlight w:val="green"/>
        </w:rPr>
        <w:t>sending us the way of the dinosaur</w:t>
      </w:r>
      <w:r w:rsidRPr="00936F5D">
        <w:rPr>
          <w:rStyle w:val="StyleUnderline"/>
          <w:highlight w:val="green"/>
        </w:rPr>
        <w:t xml:space="preserve"> are</w:t>
      </w:r>
      <w:r w:rsidRPr="00603F80">
        <w:rPr>
          <w:rStyle w:val="StyleUnderline"/>
        </w:rPr>
        <w:t xml:space="preserve"> mostly </w:t>
      </w:r>
      <w:r w:rsidRPr="00936F5D">
        <w:rPr>
          <w:rStyle w:val="StyleUnderline"/>
          <w:highlight w:val="green"/>
        </w:rPr>
        <w:t xml:space="preserve">anthropogenic </w:t>
      </w:r>
      <w:r w:rsidRPr="00027B8E">
        <w:rPr>
          <w:rStyle w:val="StyleUnderline"/>
        </w:rPr>
        <w:t>risks</w:t>
      </w:r>
      <w:r w:rsidRPr="00CE6DA4">
        <w:t xml:space="preserve">, meaning those </w:t>
      </w:r>
      <w:r w:rsidRPr="00603F80">
        <w:rPr>
          <w:rStyle w:val="StyleUnderline"/>
        </w:rPr>
        <w:t>created by humans</w:t>
      </w:r>
      <w:r w:rsidRPr="00CE6DA4">
        <w:t>. </w:t>
      </w:r>
      <w:hyperlink r:id="rId23" w:tgtFrame="_blank" w:history="1">
        <w:r w:rsidRPr="00603F80">
          <w:rPr>
            <w:rStyle w:val="StyleUnderline"/>
          </w:rPr>
          <w:t>These include</w:t>
        </w:r>
      </w:hyperlink>
      <w:r w:rsidRPr="00603F80">
        <w:rPr>
          <w:rStyle w:val="StyleUnderline"/>
        </w:rPr>
        <w:t> </w:t>
      </w:r>
      <w:r w:rsidRPr="00936F5D">
        <w:rPr>
          <w:rStyle w:val="StyleUnderline"/>
          <w:highlight w:val="green"/>
        </w:rPr>
        <w:t>climate change, nuclear disaster</w:t>
      </w:r>
      <w:r w:rsidRPr="00CE6DA4">
        <w:t xml:space="preserve">, and more emerging risks such as </w:t>
      </w:r>
      <w:r w:rsidRPr="00936F5D">
        <w:rPr>
          <w:rStyle w:val="StyleUnderline"/>
          <w:highlight w:val="green"/>
        </w:rPr>
        <w:t>a</w:t>
      </w:r>
      <w:r w:rsidRPr="00603F80">
        <w:rPr>
          <w:rStyle w:val="StyleUnderline"/>
        </w:rPr>
        <w:t xml:space="preserve">rtificial </w:t>
      </w:r>
      <w:r w:rsidRPr="00936F5D">
        <w:rPr>
          <w:rStyle w:val="StyleUnderline"/>
          <w:highlight w:val="green"/>
        </w:rPr>
        <w:t>i</w:t>
      </w:r>
      <w:r w:rsidRPr="00603F80">
        <w:rPr>
          <w:rStyle w:val="StyleUnderline"/>
        </w:rPr>
        <w:t xml:space="preserve">ntelligence </w:t>
      </w:r>
      <w:r w:rsidRPr="00936F5D">
        <w:rPr>
          <w:rStyle w:val="StyleUnderline"/>
          <w:highlight w:val="green"/>
        </w:rPr>
        <w:t>gone wrong</w:t>
      </w:r>
      <w:r w:rsidRPr="00603F80">
        <w:rPr>
          <w:rStyle w:val="StyleUnderline"/>
        </w:rPr>
        <w:t xml:space="preserve"> (by accident or nefarious intent) and bioterrorism. </w:t>
      </w:r>
      <w:r w:rsidRPr="00936F5D">
        <w:rPr>
          <w:rStyle w:val="StyleUnderline"/>
          <w:highlight w:val="green"/>
        </w:rPr>
        <w:t>A recent search of the scientific literature</w:t>
      </w:r>
      <w:r w:rsidRPr="00CE6DA4">
        <w:t xml:space="preserve"> through </w:t>
      </w:r>
      <w:hyperlink r:id="rId24" w:tgtFrame="_blank" w:history="1">
        <w:r w:rsidRPr="00CE6DA4">
          <w:rPr>
            <w:rStyle w:val="Hyperlink"/>
          </w:rPr>
          <w:t>ScienceDirect</w:t>
        </w:r>
      </w:hyperlink>
      <w:r w:rsidRPr="00CE6DA4">
        <w:t> </w:t>
      </w:r>
      <w:r w:rsidRPr="00603F80">
        <w:rPr>
          <w:rStyle w:val="StyleUnderline"/>
        </w:rPr>
        <w:t>fo</w:t>
      </w:r>
      <w:r w:rsidRPr="00936F5D">
        <w:rPr>
          <w:rStyle w:val="StyleUnderline"/>
          <w:highlight w:val="green"/>
        </w:rPr>
        <w:t>r “human extinction” returned a demoralizing 157 results, </w:t>
      </w:r>
      <w:hyperlink r:id="rId25" w:tgtFrame="_blank" w:history="1">
        <w:r w:rsidRPr="00936F5D">
          <w:rPr>
            <w:rStyle w:val="StyleUnderline"/>
            <w:highlight w:val="green"/>
          </w:rPr>
          <w:t>compared</w:t>
        </w:r>
      </w:hyperlink>
      <w:r w:rsidRPr="00936F5D">
        <w:rPr>
          <w:rStyle w:val="StyleUnderline"/>
          <w:highlight w:val="green"/>
        </w:rPr>
        <w:t> to the 1,627 for “dung beetle</w:t>
      </w:r>
      <w:r w:rsidRPr="00603F80">
        <w:rPr>
          <w:rStyle w:val="StyleUnderline"/>
        </w:rPr>
        <w:t>.</w:t>
      </w:r>
      <w:r w:rsidRPr="00CE6DA4">
        <w:t xml:space="preserve">” I don’t know about you, but </w:t>
      </w:r>
      <w:r w:rsidRPr="00936F5D">
        <w:rPr>
          <w:rStyle w:val="Emphasis"/>
          <w:highlight w:val="green"/>
        </w:rPr>
        <w:t>this concerns me</w:t>
      </w:r>
      <w:r w:rsidRPr="00936F5D">
        <w:rPr>
          <w:highlight w:val="green"/>
        </w:rPr>
        <w:t xml:space="preserve">. </w:t>
      </w:r>
      <w:r w:rsidRPr="00936F5D">
        <w:rPr>
          <w:rStyle w:val="StyleUnderline"/>
          <w:highlight w:val="green"/>
        </w:rPr>
        <w:t>Why is there so little research</w:t>
      </w:r>
      <w:r w:rsidRPr="00603F80">
        <w:rPr>
          <w:rStyle w:val="StyleUnderline"/>
        </w:rPr>
        <w:t xml:space="preserve"> and action </w:t>
      </w:r>
      <w:r w:rsidRPr="00936F5D">
        <w:rPr>
          <w:rStyle w:val="StyleUnderline"/>
          <w:highlight w:val="green"/>
        </w:rPr>
        <w:t>on </w:t>
      </w:r>
      <w:hyperlink r:id="rId26" w:tgtFrame="_blank" w:history="1">
        <w:r w:rsidRPr="00936F5D">
          <w:rPr>
            <w:rStyle w:val="StyleUnderline"/>
            <w:highlight w:val="green"/>
          </w:rPr>
          <w:t>existential risks</w:t>
        </w:r>
      </w:hyperlink>
      <w:r w:rsidRPr="00603F80">
        <w:rPr>
          <w:rStyle w:val="StyleUnderline"/>
        </w:rPr>
        <w:t>(risks capable of rendering humanity extinct)?</w:t>
      </w:r>
    </w:p>
    <w:p w14:paraId="3C29A3A0" w14:textId="77777777" w:rsidR="000C686F" w:rsidRPr="00BC2FE4" w:rsidRDefault="000C686F" w:rsidP="000C686F">
      <w:pPr>
        <w:rPr>
          <w:rStyle w:val="StyleUnderline"/>
        </w:rPr>
      </w:pPr>
      <w:r w:rsidRPr="00603F80">
        <w:rPr>
          <w:rStyle w:val="StyleUnderline"/>
        </w:rPr>
        <w:t>A big part of the problem is a lack of awareness about the real threats we face and what can be done about them.</w:t>
      </w:r>
      <w:r w:rsidRPr="00CE6DA4">
        <w:t xml:space="preserve"> When asked to estimate the chance of an extinction event in the next 50 years, </w:t>
      </w:r>
      <w:hyperlink r:id="rId27" w:anchor="fn-2" w:tgtFrame="_blank" w:history="1">
        <w:r w:rsidRPr="00CE6DA4">
          <w:rPr>
            <w:rStyle w:val="Hyperlink"/>
          </w:rPr>
          <w:t>U.S. adults in surveys reported chances ranging from 1 in 10 million to 1 in 100</w:t>
        </w:r>
      </w:hyperlink>
      <w:r w:rsidRPr="00CE6DA4">
        <w:t xml:space="preserve">, certainly not 10 percent. </w:t>
      </w:r>
      <w:r w:rsidRPr="00603F80">
        <w:rPr>
          <w:rStyle w:val="StyleUnderline"/>
        </w:rPr>
        <w:t xml:space="preserve">The awareness and engagement issues extend to the academic community as well, where </w:t>
      </w:r>
      <w:r w:rsidRPr="00603F80">
        <w:rPr>
          <w:rStyle w:val="Emphasis"/>
        </w:rPr>
        <w:t xml:space="preserve">a </w:t>
      </w:r>
      <w:r w:rsidRPr="00936F5D">
        <w:rPr>
          <w:rStyle w:val="Emphasis"/>
          <w:highlight w:val="green"/>
        </w:rPr>
        <w:t>key bottleneck is a lack of talented people studying existential risks.</w:t>
      </w:r>
      <w:r w:rsidRPr="00CE6DA4">
        <w:t xml:space="preserve"> </w:t>
      </w:r>
      <w:r w:rsidRPr="00BC2FE4">
        <w:rPr>
          <w:rStyle w:val="StyleUnderline"/>
        </w:rPr>
        <w:t>Developing viable risk mitigation strategies will require widespread civic engagement and concerted research efforts</w:t>
      </w:r>
      <w:r w:rsidRPr="00CE6DA4">
        <w:t xml:space="preserve">. </w:t>
      </w:r>
      <w:r w:rsidRPr="00BC2FE4">
        <w:t>Consequently,</w:t>
      </w:r>
      <w:r w:rsidRPr="00BC2FE4">
        <w:rPr>
          <w:rStyle w:val="Emphasis"/>
        </w:rPr>
        <w:t xml:space="preserve"> there is </w:t>
      </w:r>
      <w:r w:rsidRPr="00936F5D">
        <w:rPr>
          <w:rStyle w:val="Emphasis"/>
          <w:highlight w:val="green"/>
        </w:rPr>
        <w:t>an urgent need</w:t>
      </w:r>
      <w:r w:rsidRPr="00936F5D">
        <w:rPr>
          <w:rStyle w:val="StyleUnderline"/>
          <w:highlight w:val="green"/>
        </w:rPr>
        <w:t xml:space="preserve"> to improve</w:t>
      </w:r>
      <w:r w:rsidRPr="00BC2FE4">
        <w:rPr>
          <w:rStyle w:val="StyleUnderline"/>
        </w:rPr>
        <w:t xml:space="preserve"> the </w:t>
      </w:r>
      <w:r w:rsidRPr="00936F5D">
        <w:rPr>
          <w:rStyle w:val="StyleUnderline"/>
          <w:highlight w:val="green"/>
        </w:rPr>
        <w:t>communication</w:t>
      </w:r>
      <w:r w:rsidRPr="00BC2FE4">
        <w:rPr>
          <w:rStyle w:val="StyleUnderline"/>
        </w:rPr>
        <w:t xml:space="preserve"> </w:t>
      </w:r>
      <w:r w:rsidRPr="00936F5D">
        <w:rPr>
          <w:rStyle w:val="StyleUnderline"/>
          <w:highlight w:val="green"/>
        </w:rPr>
        <w:t xml:space="preserve">of </w:t>
      </w:r>
      <w:r w:rsidRPr="00936F5D">
        <w:rPr>
          <w:rStyle w:val="Emphasis"/>
          <w:highlight w:val="green"/>
        </w:rPr>
        <w:t>the magnitude</w:t>
      </w:r>
      <w:r w:rsidRPr="00BC2FE4">
        <w:rPr>
          <w:rStyle w:val="Emphasis"/>
        </w:rPr>
        <w:t xml:space="preserve"> and importance </w:t>
      </w:r>
      <w:r w:rsidRPr="00936F5D">
        <w:rPr>
          <w:rStyle w:val="Emphasis"/>
          <w:highlight w:val="green"/>
        </w:rPr>
        <w:t xml:space="preserve">of </w:t>
      </w:r>
      <w:r w:rsidRPr="00936F5D">
        <w:rPr>
          <w:rStyle w:val="Emphasis"/>
          <w:highlight w:val="green"/>
        </w:rPr>
        <w:lastRenderedPageBreak/>
        <w:t>existential risks</w:t>
      </w:r>
      <w:r w:rsidRPr="00BC2FE4">
        <w:rPr>
          <w:rStyle w:val="StyleUnderline"/>
        </w:rPr>
        <w:t>. The first step is getting an audience to pay attention to this issue.</w:t>
      </w:r>
    </w:p>
    <w:p w14:paraId="24770D5D" w14:textId="77777777" w:rsidR="000C686F" w:rsidRPr="00BC2FE4" w:rsidRDefault="000C686F" w:rsidP="000C686F">
      <w:pPr>
        <w:rPr>
          <w:rStyle w:val="StyleUnderline"/>
        </w:rPr>
      </w:pPr>
      <w:r w:rsidRPr="00CE6DA4">
        <w:t xml:space="preserve">That won’t be easy. Our social media-driven digital echo chambers present us with topics we already care about, so if you don’t already think about existential risk, it is unlikely you’ll come across it. Furthermore, in today’s media environment, research data must compete with a sea of misinformation, spin, and a daily deluge of “breaking” headlines. </w:t>
      </w:r>
      <w:r w:rsidRPr="00BC2FE4">
        <w:rPr>
          <w:rStyle w:val="StyleUnderline"/>
        </w:rPr>
        <w:t>We have understandably become desensitized to alarms, especially on topics that have been sensationalized like “extinction.” We can only hear “the sky is falling” so much before we stop listening.</w:t>
      </w:r>
    </w:p>
    <w:p w14:paraId="06487345" w14:textId="77777777" w:rsidR="000C686F" w:rsidRPr="00BC2FE4" w:rsidRDefault="000C686F" w:rsidP="000C686F">
      <w:pPr>
        <w:rPr>
          <w:rStyle w:val="StyleUnderline"/>
        </w:rPr>
      </w:pPr>
      <w:r w:rsidRPr="00CE6DA4">
        <w:t xml:space="preserve">To succeed at getting the message across about existential risks, </w:t>
      </w:r>
      <w:r w:rsidRPr="00936F5D">
        <w:rPr>
          <w:rStyle w:val="StyleUnderline"/>
          <w:highlight w:val="green"/>
        </w:rPr>
        <w:t xml:space="preserve">we need to </w:t>
      </w:r>
      <w:r w:rsidRPr="00027B8E">
        <w:rPr>
          <w:rStyle w:val="StyleUnderline"/>
        </w:rPr>
        <w:t>get</w:t>
      </w:r>
      <w:r w:rsidRPr="00BC2FE4">
        <w:rPr>
          <w:rStyle w:val="StyleUnderline"/>
        </w:rPr>
        <w:t xml:space="preserve"> creative in figuring out how to </w:t>
      </w:r>
      <w:r w:rsidRPr="00936F5D">
        <w:rPr>
          <w:rStyle w:val="StyleUnderline"/>
          <w:highlight w:val="green"/>
        </w:rPr>
        <w:t>capture public attention</w:t>
      </w:r>
      <w:r w:rsidRPr="00BC2FE4">
        <w:rPr>
          <w:rStyle w:val="StyleUnderline"/>
        </w:rPr>
        <w:t>. Just presenting data will likely not be sufficient.</w:t>
      </w:r>
      <w:r w:rsidRPr="00CE6DA4">
        <w:t xml:space="preserve"> Nor do I think the answer is to hyperbolize the evidence, as that dilutes the credibility of the conversation. </w:t>
      </w:r>
      <w:r w:rsidRPr="00BC2FE4">
        <w:rPr>
          <w:rStyle w:val="StyleUnderline"/>
        </w:rPr>
        <w:t>We need alternative strategies.</w:t>
      </w:r>
    </w:p>
    <w:p w14:paraId="247AC050" w14:textId="77777777" w:rsidR="000C686F" w:rsidRPr="00BC2FE4" w:rsidRDefault="000C686F" w:rsidP="000C686F">
      <w:pPr>
        <w:rPr>
          <w:rStyle w:val="StyleUnderline"/>
        </w:rPr>
      </w:pPr>
      <w:r w:rsidRPr="00BC2FE4">
        <w:rPr>
          <w:rStyle w:val="StyleUnderline"/>
        </w:rPr>
        <w:t>One solution is for</w:t>
      </w:r>
      <w:r w:rsidRPr="00CE6DA4">
        <w:t xml:space="preserve"> creative </w:t>
      </w:r>
      <w:r w:rsidRPr="00BC2FE4">
        <w:rPr>
          <w:rStyle w:val="StyleUnderline"/>
        </w:rPr>
        <w:t>people</w:t>
      </w:r>
      <w:r w:rsidRPr="00CE6DA4">
        <w:t xml:space="preserve"> such as designers, artists, and marketing experts </w:t>
      </w:r>
      <w:r w:rsidRPr="00BC2FE4">
        <w:rPr>
          <w:rStyle w:val="StyleUnderline"/>
        </w:rPr>
        <w:t>to get involved, as their toolkit extends beyond analyzing data. These people are uniquely equipped to translate information about risks into human wants, needs, values, and aesthetics.</w:t>
      </w:r>
    </w:p>
    <w:p w14:paraId="143070EA" w14:textId="77777777" w:rsidR="000C686F" w:rsidRPr="00CE6DA4" w:rsidRDefault="000C686F" w:rsidP="000C686F">
      <w:r w:rsidRPr="00CE6DA4">
        <w:t xml:space="preserve">Creative depictions of existential risks are common in science fiction and </w:t>
      </w:r>
      <w:proofErr w:type="gramStart"/>
      <w:r w:rsidRPr="00CE6DA4">
        <w:t>film</w:t>
      </w:r>
      <w:proofErr w:type="gramEnd"/>
      <w:r w:rsidRPr="00CE6DA4">
        <w:t xml:space="preserve"> but </w:t>
      </w:r>
      <w:r w:rsidRPr="00027B8E">
        <w:rPr>
          <w:rStyle w:val="StyleUnderline"/>
        </w:rPr>
        <w:t>fictional doom-and-gloom isn’t</w:t>
      </w:r>
      <w:r w:rsidRPr="00BC2FE4">
        <w:rPr>
          <w:rStyle w:val="StyleUnderline"/>
        </w:rPr>
        <w:t xml:space="preserve"> usually </w:t>
      </w:r>
      <w:r w:rsidRPr="00027B8E">
        <w:rPr>
          <w:rStyle w:val="StyleUnderline"/>
        </w:rPr>
        <w:t>designed to</w:t>
      </w:r>
      <w:r w:rsidRPr="00BC2FE4">
        <w:rPr>
          <w:rStyle w:val="StyleUnderline"/>
        </w:rPr>
        <w:t xml:space="preserve"> build public outcry for change or to </w:t>
      </w:r>
      <w:r w:rsidRPr="00027B8E">
        <w:rPr>
          <w:rStyle w:val="StyleUnderline"/>
        </w:rPr>
        <w:t>spur policy debate</w:t>
      </w:r>
      <w:r w:rsidRPr="00BC2FE4">
        <w:rPr>
          <w:rStyle w:val="StyleUnderline"/>
        </w:rPr>
        <w:t>.</w:t>
      </w:r>
      <w:r w:rsidRPr="00CE6DA4">
        <w:t xml:space="preserve"> However</w:t>
      </w:r>
      <w:r w:rsidRPr="00BC2FE4">
        <w:rPr>
          <w:rStyle w:val="StyleUnderline"/>
        </w:rPr>
        <w:t>, translating existential risks into something that people can experience first-hand can effectively engage an audience and entice them to learn more about a topic and</w:t>
      </w:r>
      <w:r w:rsidRPr="00CE6DA4">
        <w:t xml:space="preserve">, hopefully, into </w:t>
      </w:r>
      <w:r w:rsidRPr="00BC2FE4">
        <w:rPr>
          <w:rStyle w:val="StyleUnderline"/>
        </w:rPr>
        <w:t>action</w:t>
      </w:r>
      <w:r w:rsidRPr="00CE6DA4">
        <w:t>.</w:t>
      </w:r>
    </w:p>
    <w:p w14:paraId="21688F29" w14:textId="77777777" w:rsidR="000C686F" w:rsidRPr="00027B8E" w:rsidRDefault="000C686F" w:rsidP="000C686F">
      <w:pPr>
        <w:rPr>
          <w:sz w:val="16"/>
          <w:szCs w:val="16"/>
        </w:rPr>
      </w:pPr>
      <w:r w:rsidRPr="00027B8E">
        <w:rPr>
          <w:sz w:val="16"/>
          <w:szCs w:val="16"/>
        </w:rPr>
        <w:t>The power of such a personal, creative experience hit home with me at a dinner I attended late last year at the </w:t>
      </w:r>
      <w:hyperlink r:id="rId28" w:tgtFrame="_blank" w:history="1">
        <w:r w:rsidRPr="00027B8E">
          <w:rPr>
            <w:rStyle w:val="Hyperlink"/>
            <w:sz w:val="16"/>
            <w:szCs w:val="16"/>
          </w:rPr>
          <w:t>World Frontiers Forum</w:t>
        </w:r>
      </w:hyperlink>
      <w:r w:rsidRPr="00027B8E">
        <w:rPr>
          <w:sz w:val="16"/>
          <w:szCs w:val="16"/>
        </w:rPr>
        <w:t xml:space="preserve">. The dinner, called The Last Supper, was hosted by Sam </w:t>
      </w:r>
      <w:proofErr w:type="spellStart"/>
      <w:r w:rsidRPr="00027B8E">
        <w:rPr>
          <w:sz w:val="16"/>
          <w:szCs w:val="16"/>
        </w:rPr>
        <w:t>Kass</w:t>
      </w:r>
      <w:proofErr w:type="spellEnd"/>
      <w:r w:rsidRPr="00027B8E">
        <w:rPr>
          <w:sz w:val="16"/>
          <w:szCs w:val="16"/>
        </w:rPr>
        <w:t xml:space="preserve">, a former White House chef, with a menu created by Carolina Curtin of Café </w:t>
      </w:r>
      <w:proofErr w:type="spellStart"/>
      <w:r w:rsidRPr="00027B8E">
        <w:rPr>
          <w:sz w:val="16"/>
          <w:szCs w:val="16"/>
        </w:rPr>
        <w:t>ArtScience</w:t>
      </w:r>
      <w:proofErr w:type="spellEnd"/>
      <w:r w:rsidRPr="00027B8E">
        <w:rPr>
          <w:sz w:val="16"/>
          <w:szCs w:val="16"/>
        </w:rPr>
        <w:t xml:space="preserve">, a restaurant in Cambridge, MA. The meal featured ingredients that will likely not be available to future generations due to climate change. I was shocked to see coffee and chocolate included in this lineup of endangered ingredients. For me, these aren’t even ingredients, they’re vital food groups. The abstract concept of “climate change” was converted into a direct impact on my basic needs and desires. Imagine if every Chipotle had menu items marked that would not be available in 2075? </w:t>
      </w:r>
      <w:proofErr w:type="gramStart"/>
      <w:r w:rsidRPr="00027B8E">
        <w:rPr>
          <w:sz w:val="16"/>
          <w:szCs w:val="16"/>
        </w:rPr>
        <w:t>X’s</w:t>
      </w:r>
      <w:proofErr w:type="gramEnd"/>
      <w:r w:rsidRPr="00027B8E">
        <w:rPr>
          <w:sz w:val="16"/>
          <w:szCs w:val="16"/>
        </w:rPr>
        <w:t xml:space="preserve"> on a world map showing the areas that will no longer be able to produce your favorite Starbucks single origin brew? The message gets you </w:t>
      </w:r>
      <w:proofErr w:type="gramStart"/>
      <w:r w:rsidRPr="00027B8E">
        <w:rPr>
          <w:sz w:val="16"/>
          <w:szCs w:val="16"/>
        </w:rPr>
        <w:t>thinking, and</w:t>
      </w:r>
      <w:proofErr w:type="gramEnd"/>
      <w:r w:rsidRPr="00027B8E">
        <w:rPr>
          <w:sz w:val="16"/>
          <w:szCs w:val="16"/>
        </w:rPr>
        <w:t xml:space="preserve"> wanting to learn more.</w:t>
      </w:r>
    </w:p>
    <w:p w14:paraId="4348DCAE" w14:textId="77777777" w:rsidR="000C686F" w:rsidRPr="00027B8E" w:rsidRDefault="000C686F" w:rsidP="000C686F">
      <w:pPr>
        <w:rPr>
          <w:sz w:val="16"/>
          <w:szCs w:val="16"/>
        </w:rPr>
      </w:pPr>
      <w:r w:rsidRPr="00027B8E">
        <w:rPr>
          <w:sz w:val="16"/>
          <w:szCs w:val="16"/>
        </w:rPr>
        <w:t>The risk of “AI gone wrong” was similarly translated into a fun, interactive activity thanks to the creativity of game designer Frank Lantz, director of the NYU Game Center. Last year, he released an addictive video game he designed called “</w:t>
      </w:r>
      <w:hyperlink r:id="rId29" w:tgtFrame="_blank" w:history="1">
        <w:r w:rsidRPr="00027B8E">
          <w:rPr>
            <w:rStyle w:val="Hyperlink"/>
            <w:sz w:val="16"/>
            <w:szCs w:val="16"/>
          </w:rPr>
          <w:t>Universal Paperclips</w:t>
        </w:r>
      </w:hyperlink>
      <w:r w:rsidRPr="00027B8E">
        <w:rPr>
          <w:sz w:val="16"/>
          <w:szCs w:val="16"/>
        </w:rPr>
        <w:t>,” which was inspired by an AI thought experiment from Oxford philosopher Nick Bostrom. The game explores in a frightening and engaging way how programming a super-intelligent AI to do a seemingly benign task, making as many paperclips as possible, could lead to the destruction of the universe.</w:t>
      </w:r>
    </w:p>
    <w:p w14:paraId="5D46CF4F" w14:textId="77777777" w:rsidR="000C686F" w:rsidRPr="00027B8E" w:rsidRDefault="000C686F" w:rsidP="000C686F">
      <w:pPr>
        <w:rPr>
          <w:sz w:val="16"/>
          <w:szCs w:val="16"/>
        </w:rPr>
      </w:pPr>
      <w:r w:rsidRPr="00027B8E">
        <w:rPr>
          <w:sz w:val="16"/>
          <w:szCs w:val="16"/>
        </w:rPr>
        <w:t xml:space="preserve">Another striking example is the work of Dan Borelli of Harvard’s Graduate School of Design. He led an art-based project at the U.S. Environmental Protection Agency’s Nyanza Superfund site in his hometown of Ashland, MA, where a chemical dye manufacturing </w:t>
      </w:r>
      <w:r w:rsidRPr="00027B8E">
        <w:rPr>
          <w:sz w:val="16"/>
          <w:szCs w:val="16"/>
        </w:rPr>
        <w:lastRenderedPageBreak/>
        <w:t>plant contaminated the groundwater and soil for years up until the 1970s. </w:t>
      </w:r>
      <w:hyperlink r:id="rId30" w:tgtFrame="_blank" w:history="1">
        <w:r w:rsidRPr="00027B8E">
          <w:rPr>
            <w:rStyle w:val="Hyperlink"/>
            <w:sz w:val="16"/>
            <w:szCs w:val="16"/>
          </w:rPr>
          <w:t>Borelli placed colored filters on streetlights</w:t>
        </w:r>
      </w:hyperlink>
      <w:r w:rsidRPr="00027B8E">
        <w:rPr>
          <w:sz w:val="16"/>
          <w:szCs w:val="16"/>
        </w:rPr>
        <w:t> that corresponded to the contamination levels in that area. Imagine driving through a town where streetlamps eerily change color, from red and orange to blue and purple. You’re likely curious and concerned once you realize the meaning.</w:t>
      </w:r>
    </w:p>
    <w:p w14:paraId="008BEA36" w14:textId="77777777" w:rsidR="000C686F" w:rsidRPr="00027B8E" w:rsidRDefault="000C686F" w:rsidP="000C686F">
      <w:pPr>
        <w:rPr>
          <w:sz w:val="16"/>
          <w:szCs w:val="16"/>
        </w:rPr>
      </w:pPr>
      <w:r w:rsidRPr="00027B8E">
        <w:rPr>
          <w:sz w:val="16"/>
          <w:szCs w:val="16"/>
        </w:rPr>
        <w:t>Likely the strongest case for creativity as a tool to spur meaningful change is the effort of Tesla. The company’s creative expression comes in the form of beautiful and desirable products that also mitigate climate change risk. Tesla has shaped the future of sustainable transportation by introducing electric cars that are aesthetically and functionally superior to most fossil fuel-based models. Yes, consumers who already care about climate change will want to purchase the product, but others will want cool, sexy cars regardless of the benefits to humanity. By repositioning electric vehicles as high-end products, Tesla managed to increase awareness and put sustainable transportation on the map as a societal value.</w:t>
      </w:r>
    </w:p>
    <w:p w14:paraId="12A4CB4C" w14:textId="3F3A1DC2" w:rsidR="000C686F" w:rsidRDefault="000C686F" w:rsidP="000C686F">
      <w:pPr>
        <w:rPr>
          <w:rStyle w:val="Emphasis"/>
        </w:rPr>
      </w:pPr>
      <w:r w:rsidRPr="00027B8E">
        <w:rPr>
          <w:rStyle w:val="StyleUnderline"/>
        </w:rPr>
        <w:t xml:space="preserve">While creativity may be able to open the door to curiosity, it must be connected to accurate information and opportunities for actionable change. Although it’s not looking good for our species, </w:t>
      </w:r>
      <w:r w:rsidRPr="00936F5D">
        <w:rPr>
          <w:rStyle w:val="Emphasis"/>
          <w:highlight w:val="green"/>
        </w:rPr>
        <w:t>there are many ways to intervene and help prevent threats</w:t>
      </w:r>
      <w:r w:rsidRPr="00027B8E">
        <w:rPr>
          <w:rStyle w:val="StyleUnderline"/>
        </w:rPr>
        <w:t xml:space="preserve"> from becoming reality. We can </w:t>
      </w:r>
      <w:r w:rsidRPr="00936F5D">
        <w:rPr>
          <w:rStyle w:val="StyleUnderline"/>
          <w:highlight w:val="green"/>
        </w:rPr>
        <w:t>pressure governments to enact policy changes (nuclear disarmament treaties</w:t>
      </w:r>
      <w:r w:rsidRPr="00027B8E">
        <w:rPr>
          <w:rStyle w:val="StyleUnderline"/>
        </w:rPr>
        <w:t>), support triple-bottom line companies (which value environmental and social impact, not just the financial bottom line), invest in technical solutions (novel antibiotics and green energy), divest from companies contributing to risks (fossil fuels</w:t>
      </w:r>
      <w:r w:rsidRPr="00027B8E">
        <w:t>), and donate to organizations that are mitigating specific risks (</w:t>
      </w:r>
      <w:hyperlink r:id="rId31" w:tgtFrame="_blank" w:history="1">
        <w:r w:rsidRPr="00027B8E">
          <w:rPr>
            <w:rStyle w:val="Hyperlink"/>
          </w:rPr>
          <w:t>Machine Intelligence Research Institute</w:t>
        </w:r>
      </w:hyperlink>
      <w:r w:rsidRPr="00027B8E">
        <w:t xml:space="preserve">) and existential risks </w:t>
      </w:r>
      <w:r w:rsidRPr="00CE6DA4">
        <w:t>(</w:t>
      </w:r>
      <w:hyperlink r:id="rId32" w:tgtFrame="_blank" w:history="1">
        <w:r w:rsidRPr="00CE6DA4">
          <w:rPr>
            <w:rStyle w:val="Hyperlink"/>
          </w:rPr>
          <w:t>Future of Life Institute</w:t>
        </w:r>
      </w:hyperlink>
      <w:r w:rsidRPr="00CE6DA4">
        <w:t> and </w:t>
      </w:r>
      <w:hyperlink r:id="rId33" w:tgtFrame="_blank" w:history="1">
        <w:r w:rsidRPr="00CE6DA4">
          <w:rPr>
            <w:rStyle w:val="Hyperlink"/>
          </w:rPr>
          <w:t>Future of Humanity Institute</w:t>
        </w:r>
      </w:hyperlink>
      <w:r w:rsidRPr="00CE6DA4">
        <w:t xml:space="preserve">). </w:t>
      </w:r>
      <w:r w:rsidRPr="00027B8E">
        <w:rPr>
          <w:rStyle w:val="StyleUnderline"/>
        </w:rPr>
        <w:t xml:space="preserve">Employing creativity </w:t>
      </w:r>
      <w:r w:rsidRPr="00936F5D">
        <w:rPr>
          <w:rStyle w:val="StyleUnderline"/>
          <w:highlight w:val="green"/>
        </w:rPr>
        <w:t xml:space="preserve">to </w:t>
      </w:r>
      <w:r w:rsidRPr="00936F5D">
        <w:rPr>
          <w:rStyle w:val="Emphasis"/>
          <w:highlight w:val="green"/>
        </w:rPr>
        <w:t>raise awareness of existential risks is a vital strategy</w:t>
      </w:r>
      <w:r w:rsidRPr="00027B8E">
        <w:rPr>
          <w:rStyle w:val="Emphasis"/>
        </w:rPr>
        <w:t xml:space="preserve"> for engaging new audiences</w:t>
      </w:r>
      <w:r w:rsidRPr="00027B8E">
        <w:rPr>
          <w:rStyle w:val="StyleUnderline"/>
        </w:rPr>
        <w:t xml:space="preserve"> and shifting the tides towards learning and action. </w:t>
      </w:r>
      <w:r w:rsidRPr="00936F5D">
        <w:rPr>
          <w:rStyle w:val="Emphasis"/>
          <w:highlight w:val="green"/>
        </w:rPr>
        <w:t>The future of our species depends on it.</w:t>
      </w:r>
    </w:p>
    <w:p w14:paraId="6217AE14" w14:textId="77777777" w:rsidR="000C686F" w:rsidRPr="00E923C3" w:rsidRDefault="000C686F" w:rsidP="000C686F">
      <w:pPr>
        <w:pStyle w:val="Heading4"/>
      </w:pPr>
      <w:r>
        <w:t>Nuclear war is not whitewashing---results in targeting urban centers which necessitates acknowledging their risks.</w:t>
      </w:r>
    </w:p>
    <w:p w14:paraId="417E1BB1" w14:textId="77777777" w:rsidR="000C686F" w:rsidRPr="00A176AD" w:rsidRDefault="000C686F" w:rsidP="000C686F">
      <w:r w:rsidRPr="00A176AD">
        <w:t>Nicole A</w:t>
      </w:r>
      <w:r>
        <w:t>.</w:t>
      </w:r>
      <w:r w:rsidRPr="00A176AD">
        <w:t xml:space="preserve"> </w:t>
      </w:r>
      <w:r w:rsidRPr="00A176AD">
        <w:rPr>
          <w:b/>
        </w:rPr>
        <w:t>Thompson 18</w:t>
      </w:r>
      <w:r w:rsidRPr="00A176AD">
        <w:t xml:space="preserve">. Chicago-based creative writer. 4-6-2018. "Why I will not allow the fear of a nuclear attack to be white-washed." </w:t>
      </w:r>
      <w:proofErr w:type="spellStart"/>
      <w:r w:rsidRPr="00A176AD">
        <w:t>RaceBaitR</w:t>
      </w:r>
      <w:proofErr w:type="spellEnd"/>
      <w:r w:rsidRPr="00A176AD">
        <w:t>. http://racebaitr.com/2018/04/06/2087/#</w:t>
      </w:r>
    </w:p>
    <w:p w14:paraId="1DF93AC2" w14:textId="77777777" w:rsidR="000C686F" w:rsidRPr="00FA74A2" w:rsidRDefault="000C686F" w:rsidP="000C686F">
      <w:pPr>
        <w:rPr>
          <w:u w:val="single"/>
        </w:rPr>
      </w:pPr>
      <w:r w:rsidRPr="00A176AD">
        <w:rPr>
          <w:rStyle w:val="StyleUnderline"/>
        </w:rPr>
        <w:t>I couldn’t spare empathy for a white</w:t>
      </w:r>
      <w:r w:rsidRPr="00A176AD">
        <w:rPr>
          <w:sz w:val="16"/>
        </w:rPr>
        <w:t xml:space="preserve"> woman </w:t>
      </w:r>
      <w:r w:rsidRPr="00A176AD">
        <w:rPr>
          <w:rStyle w:val="StyleUnderline"/>
        </w:rPr>
        <w:t xml:space="preserve">whose biggest fear was something that hadn’t happened yet and might not. Meanwhile, </w:t>
      </w:r>
      <w:r w:rsidRPr="00A279C4">
        <w:rPr>
          <w:rStyle w:val="Emphasis"/>
          <w:highlight w:val="cyan"/>
        </w:rPr>
        <w:t>my</w:t>
      </w:r>
      <w:r w:rsidRPr="00A279C4">
        <w:rPr>
          <w:rStyle w:val="StyleUnderline"/>
          <w:highlight w:val="cyan"/>
        </w:rPr>
        <w:t xml:space="preserve"> most significant fears </w:t>
      </w:r>
      <w:r w:rsidRPr="00A279C4">
        <w:rPr>
          <w:rStyle w:val="Emphasis"/>
          <w:highlight w:val="cyan"/>
        </w:rPr>
        <w:t>were</w:t>
      </w:r>
      <w:r w:rsidRPr="00A176AD">
        <w:rPr>
          <w:rStyle w:val="StyleUnderline"/>
        </w:rPr>
        <w:t xml:space="preserve"> </w:t>
      </w:r>
      <w:r w:rsidRPr="00AD2A7C">
        <w:rPr>
          <w:rStyle w:val="StyleUnderline"/>
        </w:rPr>
        <w:t>in motion</w:t>
      </w:r>
      <w:r w:rsidRPr="00A176AD">
        <w:rPr>
          <w:sz w:val="16"/>
        </w:rPr>
        <w:t xml:space="preserve">: </w:t>
      </w:r>
      <w:r w:rsidRPr="00AD2A7C">
        <w:rPr>
          <w:rStyle w:val="StyleUnderline"/>
        </w:rPr>
        <w:t xml:space="preserve">women and men </w:t>
      </w:r>
      <w:r w:rsidRPr="00A279C4">
        <w:rPr>
          <w:rStyle w:val="Emphasis"/>
          <w:highlight w:val="cyan"/>
        </w:rPr>
        <w:t>dying in cells</w:t>
      </w:r>
      <w:r w:rsidRPr="00A176AD">
        <w:rPr>
          <w:sz w:val="16"/>
        </w:rPr>
        <w:t xml:space="preserve"> after being wrongly imprisoned, </w:t>
      </w:r>
      <w:r w:rsidRPr="00A176AD">
        <w:rPr>
          <w:rStyle w:val="Emphasis"/>
        </w:rPr>
        <w:t>choked out</w:t>
      </w:r>
      <w:r w:rsidRPr="00A176AD">
        <w:rPr>
          <w:rStyle w:val="StyleUnderline"/>
        </w:rPr>
        <w:t xml:space="preserve"> for peddling cigarettes, </w:t>
      </w:r>
      <w:r w:rsidRPr="00A279C4">
        <w:rPr>
          <w:rStyle w:val="StyleUnderline"/>
          <w:highlight w:val="cyan"/>
        </w:rPr>
        <w:t xml:space="preserve">or </w:t>
      </w:r>
      <w:r w:rsidRPr="00A279C4">
        <w:rPr>
          <w:rStyle w:val="Emphasis"/>
          <w:highlight w:val="cyan"/>
        </w:rPr>
        <w:t>shot</w:t>
      </w:r>
      <w:r w:rsidRPr="00AD2A7C">
        <w:rPr>
          <w:rStyle w:val="Emphasis"/>
        </w:rPr>
        <w:t xml:space="preserve"> to death</w:t>
      </w:r>
      <w:r w:rsidRPr="00AD2A7C">
        <w:rPr>
          <w:sz w:val="16"/>
        </w:rPr>
        <w:t xml:space="preserve"> during ‘routine’ traffic stops. I twitch when my partner is late, worried that a cantankerous cop has brutalized or shot him because he wouldn’t prostrate himself. </w:t>
      </w:r>
      <w:r w:rsidRPr="00AD2A7C">
        <w:rPr>
          <w:rStyle w:val="StyleUnderline"/>
        </w:rPr>
        <w:t>As a wom</w:t>
      </w:r>
      <w:r w:rsidRPr="00A176AD">
        <w:rPr>
          <w:rStyle w:val="StyleUnderline"/>
        </w:rPr>
        <w:t xml:space="preserve">an of </w:t>
      </w:r>
      <w:r w:rsidRPr="00AD2A7C">
        <w:rPr>
          <w:rStyle w:val="StyleUnderline"/>
        </w:rPr>
        <w:t>color, I am aware of</w:t>
      </w:r>
      <w:r w:rsidRPr="00AD2A7C">
        <w:rPr>
          <w:sz w:val="16"/>
        </w:rPr>
        <w:t xml:space="preserve"> the </w:t>
      </w:r>
      <w:r w:rsidRPr="00AD2A7C">
        <w:rPr>
          <w:rStyle w:val="StyleUnderline"/>
        </w:rPr>
        <w:t xml:space="preserve">multiple types of </w:t>
      </w:r>
      <w:r w:rsidRPr="00A279C4">
        <w:rPr>
          <w:rStyle w:val="StyleUnderline"/>
          <w:highlight w:val="cyan"/>
        </w:rPr>
        <w:t>violence</w:t>
      </w:r>
      <w:r w:rsidRPr="00AD2A7C">
        <w:rPr>
          <w:rStyle w:val="StyleUnderline"/>
        </w:rPr>
        <w:t xml:space="preserve"> that threaten m</w:t>
      </w:r>
      <w:r w:rsidRPr="00A176AD">
        <w:rPr>
          <w:rStyle w:val="StyleUnderline"/>
        </w:rPr>
        <w:t xml:space="preserve">e </w:t>
      </w:r>
      <w:r w:rsidRPr="00A279C4">
        <w:rPr>
          <w:rStyle w:val="Emphasis"/>
          <w:highlight w:val="cyan"/>
        </w:rPr>
        <w:t>current</w:t>
      </w:r>
      <w:r w:rsidRPr="00AD2A7C">
        <w:rPr>
          <w:rStyle w:val="StyleUnderline"/>
        </w:rPr>
        <w:t>ly</w:t>
      </w:r>
      <w:r w:rsidRPr="00A279C4">
        <w:rPr>
          <w:rStyle w:val="Emphasis"/>
          <w:highlight w:val="cyan"/>
        </w:rPr>
        <w:t>—not theoretical</w:t>
      </w:r>
      <w:r w:rsidRPr="00AD2A7C">
        <w:rPr>
          <w:rStyle w:val="StyleUnderline"/>
        </w:rPr>
        <w:t>ly</w:t>
      </w:r>
      <w:r w:rsidRPr="00A176AD">
        <w:rPr>
          <w:rStyle w:val="StyleUnderline"/>
        </w:rPr>
        <w:t xml:space="preserve">. </w:t>
      </w:r>
      <w:r w:rsidRPr="00A176AD">
        <w:rPr>
          <w:rStyle w:val="Emphasis"/>
        </w:rPr>
        <w:t>Street harassment</w:t>
      </w:r>
      <w:r w:rsidRPr="00A176AD">
        <w:rPr>
          <w:sz w:val="16"/>
        </w:rPr>
        <w:t xml:space="preserve">, excessively affecting me as a Black woman, has blindsided me since I was eleven. A premature body meant </w:t>
      </w:r>
      <w:r w:rsidRPr="00A176AD">
        <w:rPr>
          <w:rStyle w:val="StyleUnderline"/>
        </w:rPr>
        <w:t>being</w:t>
      </w:r>
      <w:r w:rsidRPr="00A176AD">
        <w:rPr>
          <w:sz w:val="16"/>
        </w:rPr>
        <w:t xml:space="preserve"> </w:t>
      </w:r>
      <w:r w:rsidRPr="00A176AD">
        <w:rPr>
          <w:rStyle w:val="Emphasis"/>
        </w:rPr>
        <w:t>catcalled</w:t>
      </w:r>
      <w:r w:rsidRPr="00A176AD">
        <w:rPr>
          <w:sz w:val="16"/>
        </w:rPr>
        <w:t xml:space="preserve"> before I’d discussed the birds and the bees. It meant being </w:t>
      </w:r>
      <w:r w:rsidRPr="00A176AD">
        <w:rPr>
          <w:rStyle w:val="Emphasis"/>
        </w:rPr>
        <w:t>followed</w:t>
      </w:r>
      <w:r w:rsidRPr="00A176AD">
        <w:rPr>
          <w:rStyle w:val="StyleUnderline"/>
        </w:rPr>
        <w:t xml:space="preserve">, </w:t>
      </w:r>
      <w:r w:rsidRPr="00A176AD">
        <w:rPr>
          <w:rStyle w:val="Emphasis"/>
        </w:rPr>
        <w:t>whistled at</w:t>
      </w:r>
      <w:r w:rsidRPr="00A176AD">
        <w:rPr>
          <w:rStyle w:val="StyleUnderline"/>
        </w:rPr>
        <w:t xml:space="preserve">, or </w:t>
      </w:r>
      <w:r w:rsidRPr="00A176AD">
        <w:rPr>
          <w:rStyle w:val="Emphasis"/>
        </w:rPr>
        <w:t>groped</w:t>
      </w:r>
      <w:r w:rsidRPr="00A176AD">
        <w:rPr>
          <w:sz w:val="16"/>
        </w:rPr>
        <w:t xml:space="preserve">. As an adult, while navigating through neighborhoods with extinguished </w:t>
      </w:r>
      <w:proofErr w:type="gramStart"/>
      <w:r w:rsidRPr="00A176AD">
        <w:rPr>
          <w:sz w:val="16"/>
        </w:rPr>
        <w:t>street lights</w:t>
      </w:r>
      <w:proofErr w:type="gramEnd"/>
      <w:r w:rsidRPr="00A176AD">
        <w:rPr>
          <w:sz w:val="16"/>
        </w:rPr>
        <w:t xml:space="preserve">, I noticed the correlation between women’s safety and street lighting—as well as the fact that Black and brown </w:t>
      </w:r>
      <w:r w:rsidRPr="00A176AD">
        <w:rPr>
          <w:sz w:val="16"/>
        </w:rPr>
        <w:lastRenderedPageBreak/>
        <w:t xml:space="preserve">neighborhoods were never as brightly lit as those with a more significant white population. I move quickly through those unlit spaces, never comforted by the inevitable whirl of red and blue sirens. In fact, it’s always been the contrary. </w:t>
      </w:r>
      <w:proofErr w:type="spellStart"/>
      <w:r w:rsidRPr="00A176AD">
        <w:rPr>
          <w:sz w:val="16"/>
        </w:rPr>
        <w:t>Ever</w:t>
      </w:r>
      <w:proofErr w:type="spellEnd"/>
      <w:r w:rsidRPr="00A176AD">
        <w:rPr>
          <w:sz w:val="16"/>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A176AD">
        <w:rPr>
          <w:sz w:val="16"/>
        </w:rPr>
        <w:t>A majority of</w:t>
      </w:r>
      <w:proofErr w:type="gramEnd"/>
      <w:r w:rsidRPr="00A176AD">
        <w:rPr>
          <w:sz w:val="16"/>
        </w:rPr>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A176AD">
        <w:rPr>
          <w:sz w:val="16"/>
        </w:rPr>
        <w:t>to</w:t>
      </w:r>
      <w:proofErr w:type="gramEnd"/>
      <w:r w:rsidRPr="00A176AD">
        <w:rPr>
          <w:sz w:val="16"/>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w:t>
      </w:r>
      <w:r w:rsidRPr="00AD2A7C">
        <w:rPr>
          <w:sz w:val="16"/>
        </w:rPr>
        <w:t xml:space="preserve">Nuclear Holocaust.” While the meal was partly pleasant, </w:t>
      </w:r>
      <w:r w:rsidRPr="00AD2A7C">
        <w:rPr>
          <w:rStyle w:val="StyleUnderline"/>
        </w:rPr>
        <w:t xml:space="preserve">I departed thinking, “fear of nuclear demolition is </w:t>
      </w:r>
      <w:r w:rsidRPr="00AD2A7C">
        <w:rPr>
          <w:rStyle w:val="Emphasis"/>
        </w:rPr>
        <w:t>just some white shit</w:t>
      </w:r>
      <w:r w:rsidRPr="00AD2A7C">
        <w:rPr>
          <w:sz w:val="16"/>
        </w:rPr>
        <w:t xml:space="preserve">.” Sadly, that thought would not last long. </w:t>
      </w:r>
      <w:r w:rsidRPr="00AD2A7C">
        <w:rPr>
          <w:rStyle w:val="StyleUnderline"/>
        </w:rPr>
        <w:t>I still vibe with Harriot’s statement, “Black people have lived under the specter of having our existence erased on a white man’s whim since we stepped on</w:t>
      </w:r>
      <w:r w:rsidRPr="00AD2A7C">
        <w:rPr>
          <w:sz w:val="16"/>
        </w:rPr>
        <w:t xml:space="preserve">to the </w:t>
      </w:r>
      <w:r w:rsidRPr="00AD2A7C">
        <w:rPr>
          <w:rStyle w:val="StyleUnderline"/>
        </w:rPr>
        <w:t>shore</w:t>
      </w:r>
      <w:r w:rsidRPr="00AD2A7C">
        <w:rPr>
          <w:sz w:val="16"/>
        </w:rPr>
        <w:t xml:space="preserve"> at Jamestown Land</w:t>
      </w:r>
      <w:r w:rsidRPr="00A176AD">
        <w:rPr>
          <w:sz w:val="16"/>
        </w:rPr>
        <w:t xml:space="preserve">ing.” </w:t>
      </w:r>
      <w:r w:rsidRPr="00A279C4">
        <w:rPr>
          <w:rStyle w:val="StyleUnderline"/>
          <w:highlight w:val="cyan"/>
        </w:rPr>
        <w:t>However</w:t>
      </w:r>
      <w:r w:rsidRPr="00A176AD">
        <w:rPr>
          <w:sz w:val="16"/>
        </w:rPr>
        <w:t xml:space="preserve">, a friend—a Black friend—ignited my nuclear paranoia by sharing theories about when it might happen and who faced the greatest threat. </w:t>
      </w:r>
      <w:proofErr w:type="gramStart"/>
      <w:r w:rsidRPr="00A176AD">
        <w:rPr>
          <w:sz w:val="16"/>
        </w:rPr>
        <w:t>In an attempt to</w:t>
      </w:r>
      <w:proofErr w:type="gramEnd"/>
      <w:r w:rsidRPr="00A176AD">
        <w:rPr>
          <w:sz w:val="16"/>
        </w:rPr>
        <w:t xml:space="preserve"> ease my friend’s fear, I leaned in to listen but accidentally toppled down the rabbit hole too. I forked through curated news feeds. I sifted through “fake news,” “actual news,” and foreign news sources. Suddenly, an idea took root: </w:t>
      </w:r>
      <w:r w:rsidRPr="00A279C4">
        <w:rPr>
          <w:rStyle w:val="StyleUnderline"/>
          <w:highlight w:val="cyan"/>
        </w:rPr>
        <w:t xml:space="preserve">nuclear strike would </w:t>
      </w:r>
      <w:r w:rsidRPr="00A279C4">
        <w:rPr>
          <w:rStyle w:val="Emphasis"/>
          <w:highlight w:val="cyan"/>
        </w:rPr>
        <w:t>disproportionately impact Black</w:t>
      </w:r>
      <w:r w:rsidRPr="00A176AD">
        <w:rPr>
          <w:rStyle w:val="Emphasis"/>
        </w:rPr>
        <w:t xml:space="preserve"> people</w:t>
      </w:r>
      <w:r w:rsidRPr="00A176AD">
        <w:rPr>
          <w:rStyle w:val="StyleUnderline"/>
        </w:rPr>
        <w:t xml:space="preserve">, </w:t>
      </w:r>
      <w:r w:rsidRPr="00A279C4">
        <w:rPr>
          <w:rStyle w:val="Emphasis"/>
          <w:highlight w:val="cyan"/>
        </w:rPr>
        <w:t>brown</w:t>
      </w:r>
      <w:r w:rsidRPr="00A176AD">
        <w:rPr>
          <w:rStyle w:val="Emphasis"/>
        </w:rPr>
        <w:t xml:space="preserve"> people</w:t>
      </w:r>
      <w:r w:rsidRPr="00A176AD">
        <w:rPr>
          <w:rStyle w:val="StyleUnderline"/>
        </w:rPr>
        <w:t xml:space="preserve">, </w:t>
      </w:r>
      <w:r w:rsidRPr="00A279C4">
        <w:rPr>
          <w:rStyle w:val="StyleUnderline"/>
          <w:highlight w:val="cyan"/>
        </w:rPr>
        <w:t xml:space="preserve">and </w:t>
      </w:r>
      <w:r w:rsidRPr="00A279C4">
        <w:rPr>
          <w:rStyle w:val="Emphasis"/>
          <w:highlight w:val="cyan"/>
        </w:rPr>
        <w:t>low-income individuals</w:t>
      </w:r>
      <w:r w:rsidRPr="00A279C4">
        <w:rPr>
          <w:rStyle w:val="StyleUnderline"/>
          <w:highlight w:val="cyan"/>
        </w:rPr>
        <w:t xml:space="preserve">. </w:t>
      </w:r>
      <w:r w:rsidRPr="00A279C4">
        <w:rPr>
          <w:rStyle w:val="Emphasis"/>
          <w:highlight w:val="cyan"/>
        </w:rPr>
        <w:t>No</w:t>
      </w:r>
      <w:r w:rsidRPr="00AD2A7C">
        <w:rPr>
          <w:rStyle w:val="StyleUnderline"/>
        </w:rPr>
        <w:t xml:space="preserve">rth </w:t>
      </w:r>
      <w:r w:rsidRPr="00A279C4">
        <w:rPr>
          <w:rStyle w:val="Emphasis"/>
          <w:highlight w:val="cyan"/>
        </w:rPr>
        <w:t>Ko</w:t>
      </w:r>
      <w:r w:rsidRPr="00AD2A7C">
        <w:rPr>
          <w:rStyle w:val="StyleUnderline"/>
        </w:rPr>
        <w:t xml:space="preserve">rea </w:t>
      </w:r>
      <w:r w:rsidRPr="00A279C4">
        <w:rPr>
          <w:rStyle w:val="StyleUnderline"/>
          <w:highlight w:val="cyan"/>
        </w:rPr>
        <w:t>won’t target</w:t>
      </w:r>
      <w:r w:rsidRPr="00A176AD">
        <w:rPr>
          <w:rStyle w:val="StyleUnderline"/>
        </w:rPr>
        <w:t xml:space="preserve"> the plain sight racists of </w:t>
      </w:r>
      <w:r w:rsidRPr="00A279C4">
        <w:rPr>
          <w:rStyle w:val="Emphasis"/>
          <w:highlight w:val="cyan"/>
        </w:rPr>
        <w:t>Portland</w:t>
      </w:r>
      <w:r w:rsidRPr="00A176AD">
        <w:rPr>
          <w:sz w:val="16"/>
        </w:rPr>
        <w:t xml:space="preserve">, Oregon, </w:t>
      </w:r>
      <w:r w:rsidRPr="00A176AD">
        <w:rPr>
          <w:rStyle w:val="StyleUnderline"/>
        </w:rPr>
        <w:t xml:space="preserve">the violently </w:t>
      </w:r>
      <w:proofErr w:type="spellStart"/>
      <w:r w:rsidRPr="00A176AD">
        <w:rPr>
          <w:rStyle w:val="StyleUnderline"/>
        </w:rPr>
        <w:t>microaggressive</w:t>
      </w:r>
      <w:proofErr w:type="spellEnd"/>
      <w:r w:rsidRPr="00A176AD">
        <w:rPr>
          <w:rStyle w:val="StyleUnderline"/>
        </w:rPr>
        <w:t xml:space="preserve"> </w:t>
      </w:r>
      <w:r w:rsidRPr="00A176AD">
        <w:rPr>
          <w:rStyle w:val="Emphasis"/>
        </w:rPr>
        <w:t>liberals</w:t>
      </w:r>
      <w:r w:rsidRPr="00A176AD">
        <w:rPr>
          <w:rStyle w:val="StyleUnderline"/>
        </w:rPr>
        <w:t xml:space="preserve"> of </w:t>
      </w:r>
      <w:r w:rsidRPr="00A279C4">
        <w:rPr>
          <w:rStyle w:val="StyleUnderline"/>
          <w:highlight w:val="cyan"/>
        </w:rPr>
        <w:t xml:space="preserve">the </w:t>
      </w:r>
      <w:r w:rsidRPr="00A279C4">
        <w:rPr>
          <w:rStyle w:val="Emphasis"/>
          <w:highlight w:val="cyan"/>
        </w:rPr>
        <w:t>rural Northwest</w:t>
      </w:r>
      <w:r w:rsidRPr="00A279C4">
        <w:rPr>
          <w:rStyle w:val="StyleUnderline"/>
          <w:highlight w:val="cyan"/>
        </w:rPr>
        <w:t>, or the</w:t>
      </w:r>
      <w:r w:rsidRPr="00A176AD">
        <w:rPr>
          <w:rStyle w:val="StyleUnderline"/>
        </w:rPr>
        <w:t xml:space="preserve"> white-hooded </w:t>
      </w:r>
      <w:proofErr w:type="spellStart"/>
      <w:r w:rsidRPr="00A279C4">
        <w:rPr>
          <w:rStyle w:val="Emphasis"/>
          <w:highlight w:val="cyan"/>
        </w:rPr>
        <w:t>klansmen</w:t>
      </w:r>
      <w:proofErr w:type="spellEnd"/>
      <w:r w:rsidRPr="00A279C4">
        <w:rPr>
          <w:sz w:val="16"/>
          <w:highlight w:val="cyan"/>
        </w:rPr>
        <w:t xml:space="preserve"> </w:t>
      </w:r>
      <w:r w:rsidRPr="00A279C4">
        <w:rPr>
          <w:rStyle w:val="StyleUnderline"/>
          <w:highlight w:val="cyan"/>
        </w:rPr>
        <w:t>of</w:t>
      </w:r>
      <w:r w:rsidRPr="00A176AD">
        <w:rPr>
          <w:sz w:val="16"/>
        </w:rPr>
        <w:t xml:space="preserve"> Diamondhead, </w:t>
      </w:r>
      <w:r w:rsidRPr="00A279C4">
        <w:rPr>
          <w:rStyle w:val="Emphasis"/>
          <w:highlight w:val="cyan"/>
        </w:rPr>
        <w:t>Mississippi</w:t>
      </w:r>
      <w:r w:rsidRPr="00A176AD">
        <w:rPr>
          <w:rStyle w:val="StyleUnderline"/>
        </w:rPr>
        <w:t xml:space="preserve">. No, under the instruction of the supreme leader Kim Jong-un, North Korea </w:t>
      </w:r>
      <w:r w:rsidRPr="00A279C4">
        <w:rPr>
          <w:rStyle w:val="StyleUnderline"/>
          <w:highlight w:val="cyan"/>
        </w:rPr>
        <w:t>will</w:t>
      </w:r>
      <w:r w:rsidRPr="00A176AD">
        <w:rPr>
          <w:rStyle w:val="StyleUnderline"/>
        </w:rPr>
        <w:t xml:space="preserve"> likely </w:t>
      </w:r>
      <w:r w:rsidRPr="00A279C4">
        <w:rPr>
          <w:rStyle w:val="StyleUnderline"/>
          <w:highlight w:val="cyan"/>
        </w:rPr>
        <w:t xml:space="preserve">strike </w:t>
      </w:r>
      <w:r w:rsidRPr="00A279C4">
        <w:rPr>
          <w:rStyle w:val="Emphasis"/>
          <w:highlight w:val="cyan"/>
        </w:rPr>
        <w:t>densely populated urban areas</w:t>
      </w:r>
      <w:r w:rsidRPr="00A176AD">
        <w:rPr>
          <w:sz w:val="16"/>
        </w:rPr>
        <w:t xml:space="preserve">, such as Los Angeles, Chicago, Washington D.C., and New York City. </w:t>
      </w:r>
      <w:r w:rsidRPr="00A176AD">
        <w:rPr>
          <w:rStyle w:val="StyleUnderline"/>
        </w:rPr>
        <w:t xml:space="preserve">These locations stand-out as targets </w:t>
      </w:r>
      <w:r w:rsidRPr="00A279C4">
        <w:rPr>
          <w:rStyle w:val="StyleUnderline"/>
          <w:highlight w:val="cyan"/>
        </w:rPr>
        <w:t>for</w:t>
      </w:r>
      <w:r w:rsidRPr="00A176AD">
        <w:rPr>
          <w:rStyle w:val="StyleUnderline"/>
        </w:rPr>
        <w:t xml:space="preserve"> a nuclear strike because they are </w:t>
      </w:r>
      <w:r w:rsidRPr="00A176AD">
        <w:rPr>
          <w:rStyle w:val="Emphasis"/>
        </w:rPr>
        <w:t>densely populated</w:t>
      </w:r>
      <w:r w:rsidRPr="00A176AD">
        <w:rPr>
          <w:sz w:val="16"/>
        </w:rPr>
        <w:t xml:space="preserve"> U.S. population centers. </w:t>
      </w:r>
      <w:r w:rsidRPr="00A176AD">
        <w:rPr>
          <w:rStyle w:val="StyleUnderline"/>
        </w:rPr>
        <w:t xml:space="preserve">Attacking the heart of the nation or populous cities would translate to </w:t>
      </w:r>
      <w:r w:rsidRPr="00A279C4">
        <w:rPr>
          <w:rStyle w:val="StyleUnderline"/>
          <w:highlight w:val="cyan"/>
        </w:rPr>
        <w:t>more casualties</w:t>
      </w:r>
      <w:r w:rsidRPr="00A176AD">
        <w:rPr>
          <w:sz w:val="16"/>
        </w:rPr>
        <w:t xml:space="preserve">. With that in mind, it’s not lost on me that </w:t>
      </w:r>
      <w:r w:rsidRPr="00A176AD">
        <w:rPr>
          <w:rStyle w:val="StyleUnderline"/>
        </w:rPr>
        <w:t xml:space="preserve">the most populous </w:t>
      </w:r>
      <w:r w:rsidRPr="00A279C4">
        <w:rPr>
          <w:rStyle w:val="StyleUnderline"/>
          <w:highlight w:val="cyan"/>
        </w:rPr>
        <w:t>cities</w:t>
      </w:r>
      <w:r w:rsidRPr="00A176AD">
        <w:rPr>
          <w:rStyle w:val="StyleUnderline"/>
        </w:rPr>
        <w:t xml:space="preserve"> in the United States </w:t>
      </w:r>
      <w:r w:rsidRPr="00A279C4">
        <w:rPr>
          <w:rStyle w:val="StyleUnderline"/>
          <w:highlight w:val="cyan"/>
        </w:rPr>
        <w:t>boast sizeable</w:t>
      </w:r>
      <w:r w:rsidRPr="00A176AD">
        <w:rPr>
          <w:rStyle w:val="StyleUnderline"/>
        </w:rPr>
        <w:t xml:space="preserve"> diverse populations, or more plainly put: </w:t>
      </w:r>
      <w:r w:rsidRPr="00A279C4">
        <w:rPr>
          <w:rStyle w:val="Emphasis"/>
          <w:highlight w:val="cyan"/>
        </w:rPr>
        <w:t>Black populations</w:t>
      </w:r>
      <w:r w:rsidRPr="00A176AD">
        <w:rPr>
          <w:rStyle w:val="StyleUnderline"/>
        </w:rPr>
        <w:t xml:space="preserve">. </w:t>
      </w:r>
      <w:proofErr w:type="gramStart"/>
      <w:r w:rsidRPr="00A176AD">
        <w:rPr>
          <w:sz w:val="16"/>
        </w:rPr>
        <w:t>This shit</w:t>
      </w:r>
      <w:proofErr w:type="gramEnd"/>
      <w:r w:rsidRPr="00A176AD">
        <w:rPr>
          <w:sz w:val="16"/>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176AD">
        <w:rPr>
          <w:rStyle w:val="StyleUnderline"/>
        </w:rPr>
        <w:t xml:space="preserve">The practice of preparing for a nuclear holocaust </w:t>
      </w:r>
      <w:r w:rsidRPr="00A176AD">
        <w:rPr>
          <w:rStyle w:val="Emphasis"/>
        </w:rPr>
        <w:t>sometimes feels comical</w:t>
      </w:r>
      <w:r w:rsidRPr="00A176AD">
        <w:rPr>
          <w:rStyle w:val="StyleUnderline"/>
        </w:rPr>
        <w:t xml:space="preserve">, particularly when </w:t>
      </w:r>
      <w:r w:rsidRPr="00A279C4">
        <w:rPr>
          <w:rStyle w:val="StyleUnderline"/>
          <w:highlight w:val="cyan"/>
        </w:rPr>
        <w:t>acknowledging</w:t>
      </w:r>
      <w:r w:rsidRPr="00A176AD">
        <w:rPr>
          <w:rStyle w:val="StyleUnderline"/>
        </w:rPr>
        <w:t xml:space="preserve"> that </w:t>
      </w:r>
      <w:r w:rsidRPr="00AD2A7C">
        <w:rPr>
          <w:rStyle w:val="StyleUnderline"/>
        </w:rPr>
        <w:t xml:space="preserve">there has long been </w:t>
      </w:r>
      <w:r w:rsidRPr="00A279C4">
        <w:rPr>
          <w:rStyle w:val="StyleUnderline"/>
          <w:highlight w:val="cyan"/>
        </w:rPr>
        <w:t>a war on Black people</w:t>
      </w:r>
      <w:r w:rsidRPr="00A176AD">
        <w:rPr>
          <w:rStyle w:val="StyleUnderline"/>
        </w:rPr>
        <w:t xml:space="preserve"> in this country. </w:t>
      </w:r>
      <w:r w:rsidRPr="00A176AD">
        <w:rPr>
          <w:sz w:val="16"/>
        </w:rPr>
        <w:t xml:space="preserve">Blackness is bittersweet in flavor. We are blessed with the melanized skin, the MacGyver-like inventiveness of our foremothers, and our blinding brightness—but the anti-blackness that we experience is also blinding as well as stifling. </w:t>
      </w:r>
      <w:r w:rsidRPr="00A176AD">
        <w:rPr>
          <w:rStyle w:val="StyleUnderline"/>
        </w:rPr>
        <w:t>We are stuck by rigged systems, punished with the prison industrial complex, housing discrimination, pay discrimination, and worse. We get side-eyes from strangers</w:t>
      </w:r>
      <w:r w:rsidRPr="00A176AD">
        <w:rPr>
          <w:sz w:val="16"/>
        </w:rPr>
        <w:t xml:space="preserve"> when we’re “loitering,” </w:t>
      </w:r>
      <w:r w:rsidRPr="00A176AD">
        <w:rPr>
          <w:rStyle w:val="StyleUnderline"/>
        </w:rPr>
        <w:t>and the police will pull us over for driving “too fast”</w:t>
      </w:r>
      <w:r w:rsidRPr="00A176AD">
        <w:rPr>
          <w:sz w:val="16"/>
        </w:rPr>
        <w:t xml:space="preserve"> in a residential neighborhood. </w:t>
      </w:r>
      <w:r w:rsidRPr="00A176AD">
        <w:rPr>
          <w:rStyle w:val="StyleUnderline"/>
        </w:rPr>
        <w:t>We get murdered for holding cell phones</w:t>
      </w:r>
      <w:r w:rsidRPr="00A176AD">
        <w:rPr>
          <w:sz w:val="16"/>
        </w:rPr>
        <w:t xml:space="preserve"> while standing in our grandmother’s backyard. </w:t>
      </w:r>
      <w:r w:rsidRPr="00A176AD">
        <w:rPr>
          <w:rStyle w:val="StyleUnderline"/>
        </w:rPr>
        <w:t xml:space="preserve">The racism that strung up our ancestors, kept them sequestered to the back of the bus and kept them in separate and unequal </w:t>
      </w:r>
      <w:r w:rsidRPr="00A176AD">
        <w:rPr>
          <w:rStyle w:val="StyleUnderline"/>
        </w:rPr>
        <w:lastRenderedPageBreak/>
        <w:t>schools still lives. It lives, and it’s more palpable than dormant.</w:t>
      </w:r>
      <w:r w:rsidRPr="00A176AD">
        <w:rPr>
          <w:sz w:val="16"/>
        </w:rPr>
        <w:t xml:space="preserve"> To me, this means one thing: </w:t>
      </w:r>
      <w:r w:rsidRPr="00A176AD">
        <w:rPr>
          <w:rStyle w:val="StyleUnderline"/>
        </w:rPr>
        <w:t>Trump’s America is</w:t>
      </w:r>
      <w:r w:rsidRPr="00A176AD">
        <w:rPr>
          <w:sz w:val="16"/>
        </w:rPr>
        <w:t xml:space="preserve">n’t an unfortunate circumstance, it’s </w:t>
      </w:r>
      <w:r w:rsidRPr="00A176AD">
        <w:rPr>
          <w:rStyle w:val="StyleUnderline"/>
        </w:rPr>
        <w:t xml:space="preserve">a homecoming event that’s hundreds of years in the making, no matter how many times my white friends’ say, “He’s not my president.” </w:t>
      </w:r>
      <w:proofErr w:type="gramStart"/>
      <w:r w:rsidRPr="00A176AD">
        <w:rPr>
          <w:rStyle w:val="StyleUnderline"/>
        </w:rPr>
        <w:t xml:space="preserve">In </w:t>
      </w:r>
      <w:r w:rsidRPr="00A176AD">
        <w:rPr>
          <w:rStyle w:val="Emphasis"/>
        </w:rPr>
        <w:t>light</w:t>
      </w:r>
      <w:r w:rsidRPr="00A176AD">
        <w:rPr>
          <w:rStyle w:val="StyleUnderline"/>
        </w:rPr>
        <w:t xml:space="preserve"> of</w:t>
      </w:r>
      <w:proofErr w:type="gramEnd"/>
      <w:r w:rsidRPr="00A176AD">
        <w:rPr>
          <w:rStyle w:val="StyleUnderline"/>
        </w:rPr>
        <w:t xml:space="preserve"> this homecoming, </w:t>
      </w:r>
      <w:r w:rsidRPr="00A279C4">
        <w:rPr>
          <w:rStyle w:val="StyleUnderline"/>
          <w:highlight w:val="cyan"/>
        </w:rPr>
        <w:t>we now flirt with a</w:t>
      </w:r>
      <w:r w:rsidRPr="00AD2A7C">
        <w:rPr>
          <w:rStyle w:val="StyleUnderline"/>
        </w:rPr>
        <w:t xml:space="preserve"> </w:t>
      </w:r>
      <w:r w:rsidRPr="00AD2A7C">
        <w:rPr>
          <w:rStyle w:val="Emphasis"/>
        </w:rPr>
        <w:t xml:space="preserve">new, </w:t>
      </w:r>
      <w:r w:rsidRPr="00A279C4">
        <w:rPr>
          <w:rStyle w:val="Emphasis"/>
          <w:highlight w:val="cyan"/>
        </w:rPr>
        <w:t>larger</w:t>
      </w:r>
      <w:r w:rsidRPr="00AD2A7C">
        <w:rPr>
          <w:rStyle w:val="Emphasis"/>
        </w:rPr>
        <w:t xml:space="preserve"> fear of a </w:t>
      </w:r>
      <w:r w:rsidRPr="00A279C4">
        <w:rPr>
          <w:rStyle w:val="Emphasis"/>
          <w:highlight w:val="cyan"/>
        </w:rPr>
        <w:t>Black genocide</w:t>
      </w:r>
      <w:r w:rsidRPr="00AD2A7C">
        <w:rPr>
          <w:sz w:val="16"/>
        </w:rPr>
        <w:t xml:space="preserve">. </w:t>
      </w:r>
      <w:r w:rsidRPr="00AD2A7C">
        <w:rPr>
          <w:rStyle w:val="StyleUnderline"/>
        </w:rPr>
        <w:t xml:space="preserve">America has always worked towards Black eradication through a </w:t>
      </w:r>
      <w:r w:rsidRPr="00AD2A7C">
        <w:rPr>
          <w:rStyle w:val="Emphasis"/>
        </w:rPr>
        <w:t>steady stream of life-threatening inequality</w:t>
      </w:r>
      <w:r w:rsidRPr="00AD2A7C">
        <w:rPr>
          <w:rStyle w:val="StyleUnderline"/>
        </w:rPr>
        <w:t xml:space="preserve">, but </w:t>
      </w:r>
      <w:r w:rsidRPr="00AD2A7C">
        <w:rPr>
          <w:rStyle w:val="Emphasis"/>
        </w:rPr>
        <w:t xml:space="preserve">nuclear </w:t>
      </w:r>
      <w:r w:rsidRPr="00A279C4">
        <w:rPr>
          <w:rStyle w:val="Emphasis"/>
          <w:highlight w:val="cyan"/>
        </w:rPr>
        <w:t>war</w:t>
      </w:r>
      <w:r w:rsidRPr="00AD2A7C">
        <w:rPr>
          <w:rStyle w:val="Emphasis"/>
        </w:rPr>
        <w:t xml:space="preserve"> on American soil </w:t>
      </w:r>
      <w:r w:rsidRPr="00A279C4">
        <w:rPr>
          <w:rStyle w:val="Emphasis"/>
          <w:highlight w:val="cyan"/>
        </w:rPr>
        <w:t>would be swift</w:t>
      </w:r>
      <w:r w:rsidRPr="00A279C4">
        <w:rPr>
          <w:sz w:val="16"/>
          <w:highlight w:val="cyan"/>
        </w:rPr>
        <w:t>.</w:t>
      </w:r>
      <w:r w:rsidRPr="00A176AD">
        <w:rPr>
          <w:sz w:val="16"/>
        </w:rPr>
        <w:t xml:space="preserve"> And </w:t>
      </w:r>
      <w:r w:rsidRPr="00A279C4">
        <w:rPr>
          <w:rStyle w:val="StyleUnderline"/>
          <w:highlight w:val="cyan"/>
        </w:rPr>
        <w:t xml:space="preserve">for this </w:t>
      </w:r>
      <w:proofErr w:type="gramStart"/>
      <w:r w:rsidRPr="00A279C4">
        <w:rPr>
          <w:rStyle w:val="StyleUnderline"/>
          <w:highlight w:val="cyan"/>
        </w:rPr>
        <w:t>reason</w:t>
      </w:r>
      <w:proofErr w:type="gramEnd"/>
      <w:r w:rsidRPr="00A279C4">
        <w:rPr>
          <w:rStyle w:val="StyleUnderline"/>
          <w:highlight w:val="cyan"/>
        </w:rPr>
        <w:t xml:space="preserve"> I’ve grown </w:t>
      </w:r>
      <w:r w:rsidRPr="00A279C4">
        <w:rPr>
          <w:rStyle w:val="Emphasis"/>
          <w:highlight w:val="cyan"/>
        </w:rPr>
        <w:t>tired</w:t>
      </w:r>
      <w:r w:rsidRPr="00A279C4">
        <w:rPr>
          <w:rStyle w:val="StyleUnderline"/>
          <w:highlight w:val="cyan"/>
        </w:rPr>
        <w:t xml:space="preserve"> of </w:t>
      </w:r>
      <w:r w:rsidRPr="00A279C4">
        <w:rPr>
          <w:rStyle w:val="Emphasis"/>
          <w:highlight w:val="cyan"/>
        </w:rPr>
        <w:t>whiteness</w:t>
      </w:r>
      <w:r w:rsidRPr="00A279C4">
        <w:rPr>
          <w:sz w:val="16"/>
          <w:highlight w:val="cyan"/>
        </w:rPr>
        <w:t xml:space="preserve"> </w:t>
      </w:r>
      <w:r w:rsidRPr="00A279C4">
        <w:rPr>
          <w:rStyle w:val="StyleUnderline"/>
          <w:highlight w:val="cyan"/>
        </w:rPr>
        <w:t xml:space="preserve">being at the </w:t>
      </w:r>
      <w:r w:rsidRPr="00A279C4">
        <w:rPr>
          <w:rStyle w:val="Emphasis"/>
          <w:highlight w:val="cyan"/>
        </w:rPr>
        <w:t>center</w:t>
      </w:r>
      <w:r w:rsidRPr="00AD2A7C">
        <w:rPr>
          <w:rStyle w:val="Emphasis"/>
        </w:rPr>
        <w:t xml:space="preserve"> of the nuclear conversation</w:t>
      </w:r>
      <w:r w:rsidRPr="00AD2A7C">
        <w:rPr>
          <w:rStyle w:val="StyleUnderline"/>
        </w:rPr>
        <w:t xml:space="preserve">. The </w:t>
      </w:r>
      <w:r w:rsidRPr="00AD2A7C">
        <w:rPr>
          <w:rStyle w:val="Emphasis"/>
        </w:rPr>
        <w:t>race-neutral approach to the dialogue</w:t>
      </w:r>
      <w:r w:rsidRPr="00AD2A7C">
        <w:rPr>
          <w:rStyle w:val="StyleUnderline"/>
        </w:rPr>
        <w:t xml:space="preserve">, and a tendency to continue to promote the idea that missiles will land in </w:t>
      </w:r>
      <w:r w:rsidRPr="00AD2A7C">
        <w:rPr>
          <w:rStyle w:val="Emphasis"/>
        </w:rPr>
        <w:t>suburban</w:t>
      </w:r>
      <w:r w:rsidRPr="00AD2A7C">
        <w:rPr>
          <w:rStyle w:val="StyleUnderline"/>
        </w:rPr>
        <w:t xml:space="preserve"> and </w:t>
      </w:r>
      <w:r w:rsidRPr="00AD2A7C">
        <w:rPr>
          <w:rStyle w:val="Emphasis"/>
        </w:rPr>
        <w:t>rural backyards</w:t>
      </w:r>
      <w:r w:rsidRPr="00AD2A7C">
        <w:rPr>
          <w:rStyle w:val="StyleUnderline"/>
        </w:rPr>
        <w:t xml:space="preserve">, instead of inner-city playgrounds, is </w:t>
      </w:r>
      <w:r w:rsidRPr="00AD2A7C">
        <w:rPr>
          <w:rStyle w:val="Emphasis"/>
        </w:rPr>
        <w:t>false</w:t>
      </w:r>
      <w:r w:rsidRPr="00AD2A7C">
        <w:rPr>
          <w:rStyle w:val="StyleUnderline"/>
        </w:rPr>
        <w:t xml:space="preserve">. </w:t>
      </w:r>
      <w:r w:rsidRPr="00AD2A7C">
        <w:rPr>
          <w:sz w:val="16"/>
        </w:rPr>
        <w:t>“The Day After,” the iconic, highest-rated television film in history, aired November 20, 1983. More than 100 million people tuned in to watch a film postulating a war between the Soviet Uni</w:t>
      </w:r>
      <w:r w:rsidRPr="00A176AD">
        <w:rPr>
          <w:sz w:val="16"/>
        </w:rPr>
        <w:t xml:space="preserve">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A279C4">
        <w:rPr>
          <w:rStyle w:val="StyleUnderline"/>
          <w:highlight w:val="cyan"/>
        </w:rPr>
        <w:t>devastation</w:t>
      </w:r>
      <w:r w:rsidRPr="00A176AD">
        <w:rPr>
          <w:rStyle w:val="StyleUnderline"/>
        </w:rPr>
        <w:t xml:space="preserve"> from the attack </w:t>
      </w:r>
      <w:r w:rsidRPr="00A279C4">
        <w:rPr>
          <w:rStyle w:val="StyleUnderline"/>
          <w:highlight w:val="cyan"/>
        </w:rPr>
        <w:t>is</w:t>
      </w:r>
      <w:r w:rsidRPr="00A176AD">
        <w:rPr>
          <w:rStyle w:val="StyleUnderline"/>
        </w:rPr>
        <w:t xml:space="preserve"> </w:t>
      </w:r>
      <w:r w:rsidRPr="00A176AD">
        <w:rPr>
          <w:rStyle w:val="Emphasis"/>
        </w:rPr>
        <w:t xml:space="preserve">completely </w:t>
      </w:r>
      <w:proofErr w:type="gramStart"/>
      <w:r w:rsidRPr="00A279C4">
        <w:rPr>
          <w:rStyle w:val="Emphasis"/>
          <w:highlight w:val="cyan"/>
        </w:rPr>
        <w:t>white-washed</w:t>
      </w:r>
      <w:proofErr w:type="gramEnd"/>
      <w:r w:rsidRPr="00A176AD">
        <w:rPr>
          <w:rStyle w:val="StyleUnderline"/>
        </w:rPr>
        <w:t xml:space="preserve">, leaving out the </w:t>
      </w:r>
      <w:r w:rsidRPr="00A176AD">
        <w:rPr>
          <w:rStyle w:val="Emphasis"/>
        </w:rPr>
        <w:t>more likely victims</w:t>
      </w:r>
      <w:r w:rsidRPr="00A176AD">
        <w:rPr>
          <w:rStyle w:val="StyleUnderline"/>
        </w:rPr>
        <w:t xml:space="preserve"> which are the </w:t>
      </w:r>
      <w:r w:rsidRPr="00A176AD">
        <w:rPr>
          <w:rStyle w:val="Emphasis"/>
        </w:rPr>
        <w:t>more densely populated (Black) areas</w:t>
      </w:r>
      <w:r w:rsidRPr="00A176AD">
        <w:rPr>
          <w:sz w:val="16"/>
        </w:rPr>
        <w:t xml:space="preserve">. </w:t>
      </w:r>
      <w:r w:rsidRPr="00AD2A7C">
        <w:rPr>
          <w:rStyle w:val="StyleUnderline"/>
        </w:rPr>
        <w:t xml:space="preserve">Death tolls would be high for white populations, yes, but large-scale </w:t>
      </w:r>
      <w:r w:rsidRPr="00A279C4">
        <w:rPr>
          <w:rStyle w:val="StyleUnderline"/>
          <w:highlight w:val="cyan"/>
        </w:rPr>
        <w:t>losses of Black</w:t>
      </w:r>
      <w:r w:rsidRPr="00AD2A7C">
        <w:rPr>
          <w:rStyle w:val="StyleUnderline"/>
        </w:rPr>
        <w:t xml:space="preserve"> and brown </w:t>
      </w:r>
      <w:r w:rsidRPr="00A279C4">
        <w:rPr>
          <w:rStyle w:val="StyleUnderline"/>
          <w:highlight w:val="cyan"/>
        </w:rPr>
        <w:t>folks</w:t>
      </w:r>
      <w:r w:rsidRPr="00AD2A7C">
        <w:rPr>
          <w:rStyle w:val="StyleUnderline"/>
        </w:rPr>
        <w:t xml:space="preserve"> would </w:t>
      </w:r>
      <w:r w:rsidRPr="00AD2A7C">
        <w:rPr>
          <w:rStyle w:val="Emphasis"/>
        </w:rPr>
        <w:t>outpace that number</w:t>
      </w:r>
      <w:r w:rsidRPr="00AD2A7C">
        <w:rPr>
          <w:rStyle w:val="StyleUnderline"/>
        </w:rPr>
        <w:t>,</w:t>
      </w:r>
      <w:r w:rsidRPr="00A176AD">
        <w:rPr>
          <w:rStyle w:val="StyleUnderline"/>
        </w:rPr>
        <w:t xml:space="preserve"> due to </w:t>
      </w:r>
      <w:r w:rsidRPr="00A176AD">
        <w:rPr>
          <w:rStyle w:val="Emphasis"/>
        </w:rPr>
        <w:t>placement</w:t>
      </w:r>
      <w:r w:rsidRPr="00A176AD">
        <w:rPr>
          <w:rStyle w:val="StyleUnderline"/>
        </w:rPr>
        <w:t xml:space="preserve"> and </w:t>
      </w:r>
      <w:r w:rsidRPr="00A176AD">
        <w:rPr>
          <w:rStyle w:val="Emphasis"/>
        </w:rPr>
        <w:t>poverty</w:t>
      </w:r>
      <w:r w:rsidRPr="00A176AD">
        <w:rPr>
          <w:rStyle w:val="StyleUnderline"/>
        </w:rPr>
        <w:t xml:space="preserve">. That number </w:t>
      </w:r>
      <w:r w:rsidRPr="00AD2A7C">
        <w:rPr>
          <w:rStyle w:val="StyleUnderline"/>
        </w:rPr>
        <w:t xml:space="preserve">would be </w:t>
      </w:r>
      <w:r w:rsidRPr="00A279C4">
        <w:rPr>
          <w:rStyle w:val="StyleUnderline"/>
          <w:highlight w:val="cyan"/>
        </w:rPr>
        <w:t>pushed</w:t>
      </w:r>
      <w:r w:rsidRPr="00AD2A7C">
        <w:rPr>
          <w:rStyle w:val="StyleUnderline"/>
        </w:rPr>
        <w:t xml:space="preserve"> higher </w:t>
      </w:r>
      <w:r w:rsidRPr="00A279C4">
        <w:rPr>
          <w:rStyle w:val="StyleUnderline"/>
          <w:highlight w:val="cyan"/>
        </w:rPr>
        <w:t>by limited</w:t>
      </w:r>
      <w:r w:rsidRPr="00AD2A7C">
        <w:rPr>
          <w:rStyle w:val="StyleUnderline"/>
        </w:rPr>
        <w:t xml:space="preserve"> access to</w:t>
      </w:r>
      <w:r w:rsidRPr="00A176AD">
        <w:rPr>
          <w:rStyle w:val="StyleUnderline"/>
        </w:rPr>
        <w:t xml:space="preserve"> premium </w:t>
      </w:r>
      <w:r w:rsidRPr="00A279C4">
        <w:rPr>
          <w:rStyle w:val="Emphasis"/>
          <w:highlight w:val="cyan"/>
        </w:rPr>
        <w:t>health care</w:t>
      </w:r>
      <w:r w:rsidRPr="00A176AD">
        <w:rPr>
          <w:rStyle w:val="StyleUnderline"/>
        </w:rPr>
        <w:t xml:space="preserve">, </w:t>
      </w:r>
      <w:r w:rsidRPr="00A176AD">
        <w:rPr>
          <w:rStyle w:val="Emphasis"/>
        </w:rPr>
        <w:t>wealth</w:t>
      </w:r>
      <w:r w:rsidRPr="00A176AD">
        <w:rPr>
          <w:rStyle w:val="StyleUnderline"/>
        </w:rPr>
        <w:t xml:space="preserve">, </w:t>
      </w:r>
      <w:r w:rsidRPr="00A279C4">
        <w:rPr>
          <w:rStyle w:val="StyleUnderline"/>
          <w:highlight w:val="cyan"/>
        </w:rPr>
        <w:t xml:space="preserve">and </w:t>
      </w:r>
      <w:r w:rsidRPr="00A279C4">
        <w:rPr>
          <w:rStyle w:val="Emphasis"/>
          <w:highlight w:val="cyan"/>
        </w:rPr>
        <w:t>resources</w:t>
      </w:r>
      <w:r w:rsidRPr="00AD2A7C">
        <w:rPr>
          <w:rStyle w:val="StyleUnderline"/>
        </w:rPr>
        <w:t xml:space="preserve">. The effects of </w:t>
      </w:r>
      <w:r w:rsidRPr="00A279C4">
        <w:rPr>
          <w:rStyle w:val="StyleUnderline"/>
          <w:highlight w:val="cyan"/>
        </w:rPr>
        <w:t xml:space="preserve">radiation </w:t>
      </w:r>
      <w:r w:rsidRPr="00AD2A7C">
        <w:rPr>
          <w:rStyle w:val="StyleUnderline"/>
        </w:rPr>
        <w:t>sickness</w:t>
      </w:r>
      <w:r w:rsidRPr="00A176AD">
        <w:rPr>
          <w:rStyle w:val="StyleUnderline"/>
        </w:rPr>
        <w:t xml:space="preserve">, burns, compounded injuries, and malnutrition </w:t>
      </w:r>
      <w:r w:rsidRPr="00A279C4">
        <w:rPr>
          <w:rStyle w:val="StyleUnderline"/>
          <w:highlight w:val="cyan"/>
        </w:rPr>
        <w:t xml:space="preserve">would </w:t>
      </w:r>
      <w:r w:rsidRPr="00A279C4">
        <w:rPr>
          <w:rStyle w:val="Emphasis"/>
          <w:highlight w:val="cyan"/>
        </w:rPr>
        <w:t>throttle</w:t>
      </w:r>
      <w:r w:rsidRPr="00A176AD">
        <w:rPr>
          <w:rStyle w:val="StyleUnderline"/>
        </w:rPr>
        <w:t xml:space="preserve"> Black and brown </w:t>
      </w:r>
      <w:r w:rsidRPr="00A279C4">
        <w:rPr>
          <w:rStyle w:val="Emphasis"/>
          <w:highlight w:val="cyan"/>
        </w:rPr>
        <w:t>communities</w:t>
      </w:r>
      <w:r w:rsidRPr="00A176AD">
        <w:rPr>
          <w:rStyle w:val="StyleUnderline"/>
        </w:rPr>
        <w:t xml:space="preserve"> and </w:t>
      </w:r>
      <w:r w:rsidRPr="00AD2A7C">
        <w:rPr>
          <w:rStyle w:val="StyleUnderline"/>
        </w:rPr>
        <w:t xml:space="preserve">would </w:t>
      </w:r>
      <w:r w:rsidRPr="00AD2A7C">
        <w:rPr>
          <w:rStyle w:val="Emphasis"/>
        </w:rPr>
        <w:t xml:space="preserve">mark us </w:t>
      </w:r>
      <w:r w:rsidRPr="00A279C4">
        <w:rPr>
          <w:rStyle w:val="Emphasis"/>
          <w:highlight w:val="cyan"/>
        </w:rPr>
        <w:t>for generations</w:t>
      </w:r>
      <w:r w:rsidRPr="00A176AD">
        <w:rPr>
          <w:rStyle w:val="StyleUnderline"/>
        </w:rPr>
        <w:t xml:space="preserve">. It’s </w:t>
      </w:r>
      <w:r w:rsidRPr="00AD2A7C">
        <w:rPr>
          <w:rStyle w:val="StyleUnderline"/>
        </w:rPr>
        <w:t xml:space="preserve">for </w:t>
      </w:r>
      <w:r w:rsidRPr="00AD2A7C">
        <w:rPr>
          <w:rStyle w:val="Emphasis"/>
        </w:rPr>
        <w:t>that reason</w:t>
      </w:r>
      <w:r w:rsidRPr="00AD2A7C">
        <w:rPr>
          <w:rStyle w:val="StyleUnderline"/>
        </w:rPr>
        <w:t xml:space="preserve"> that we </w:t>
      </w:r>
      <w:proofErr w:type="gramStart"/>
      <w:r w:rsidRPr="00AD2A7C">
        <w:rPr>
          <w:rStyle w:val="StyleUnderline"/>
        </w:rPr>
        <w:t>have to</w:t>
      </w:r>
      <w:proofErr w:type="gramEnd"/>
      <w:r w:rsidRPr="00AD2A7C">
        <w:rPr>
          <w:rStyle w:val="StyleUnderline"/>
        </w:rPr>
        <w:t xml:space="preserve"> do more to foster</w:t>
      </w:r>
      <w:r w:rsidRPr="00AD2A7C">
        <w:rPr>
          <w:sz w:val="16"/>
        </w:rPr>
        <w:t xml:space="preserve"> disaster </w:t>
      </w:r>
      <w:r w:rsidRPr="00AD2A7C">
        <w:rPr>
          <w:rStyle w:val="StyleUnderline"/>
        </w:rPr>
        <w:t>preparedness among Black people where we ca</w:t>
      </w:r>
      <w:r w:rsidRPr="00A176AD">
        <w:rPr>
          <w:rStyle w:val="StyleUnderline"/>
        </w:rPr>
        <w:t xml:space="preserve">n. </w:t>
      </w:r>
      <w:r w:rsidRPr="00A279C4">
        <w:rPr>
          <w:rStyle w:val="StyleUnderline"/>
          <w:highlight w:val="cyan"/>
        </w:rPr>
        <w:t xml:space="preserve">Black people </w:t>
      </w:r>
      <w:r w:rsidRPr="00A279C4">
        <w:rPr>
          <w:rStyle w:val="Emphasis"/>
          <w:highlight w:val="cyan"/>
        </w:rPr>
        <w:t>deserve</w:t>
      </w:r>
      <w:r w:rsidRPr="00AD2A7C">
        <w:rPr>
          <w:rStyle w:val="Emphasis"/>
        </w:rPr>
        <w:t xml:space="preserve"> the </w:t>
      </w:r>
      <w:r w:rsidRPr="00A279C4">
        <w:rPr>
          <w:rStyle w:val="Emphasis"/>
          <w:highlight w:val="cyan"/>
        </w:rPr>
        <w:t>space</w:t>
      </w:r>
      <w:r w:rsidRPr="00A279C4">
        <w:rPr>
          <w:rStyle w:val="StyleUnderline"/>
          <w:highlight w:val="cyan"/>
        </w:rPr>
        <w:t xml:space="preserve"> to </w:t>
      </w:r>
      <w:r w:rsidRPr="00A279C4">
        <w:rPr>
          <w:rStyle w:val="Emphasis"/>
          <w:highlight w:val="cyan"/>
        </w:rPr>
        <w:t>explore nuclear unease</w:t>
      </w:r>
      <w:r w:rsidRPr="00A279C4">
        <w:rPr>
          <w:rStyle w:val="StyleUnderline"/>
          <w:highlight w:val="cyan"/>
        </w:rPr>
        <w:t xml:space="preserve">, </w:t>
      </w:r>
      <w:r w:rsidRPr="00A279C4">
        <w:rPr>
          <w:rStyle w:val="Emphasis"/>
          <w:highlight w:val="cyan"/>
        </w:rPr>
        <w:t>even if we have competing</w:t>
      </w:r>
      <w:r w:rsidRPr="00A176AD">
        <w:rPr>
          <w:rStyle w:val="Emphasis"/>
        </w:rPr>
        <w:t xml:space="preserve"> threats, </w:t>
      </w:r>
      <w:r w:rsidRPr="00A279C4">
        <w:rPr>
          <w:rStyle w:val="Emphasis"/>
          <w:highlight w:val="cyan"/>
        </w:rPr>
        <w:t>anxieties</w:t>
      </w:r>
      <w:r w:rsidRPr="00A176AD">
        <w:rPr>
          <w:rStyle w:val="Emphasis"/>
        </w:rPr>
        <w:t>, and worries</w:t>
      </w:r>
      <w:r w:rsidRPr="00A176AD">
        <w:rPr>
          <w:rStyle w:val="StyleUnderline"/>
        </w:rPr>
        <w:t xml:space="preserve">. </w:t>
      </w:r>
      <w:r w:rsidRPr="00A176AD">
        <w:rPr>
          <w:sz w:val="16"/>
        </w:rPr>
        <w:t xml:space="preserve">Jacqui Patterson, Director of the Environmental and Climate Justice Initiative, once stated: </w:t>
      </w:r>
      <w:r w:rsidRPr="00A176AD">
        <w:rPr>
          <w:rStyle w:val="StyleUnderline"/>
        </w:rPr>
        <w:t>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7D4FD5B3" w14:textId="77777777" w:rsidR="000C686F" w:rsidRDefault="000C686F" w:rsidP="000C686F"/>
    <w:p w14:paraId="339479F6" w14:textId="77777777" w:rsidR="000C686F" w:rsidRDefault="000C686F" w:rsidP="000C686F">
      <w:pPr>
        <w:rPr>
          <w:rStyle w:val="Emphasis"/>
        </w:rPr>
      </w:pPr>
    </w:p>
    <w:p w14:paraId="393723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68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C686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806"/>
    <w:rsid w:val="00992BE3"/>
    <w:rsid w:val="009A1467"/>
    <w:rsid w:val="009A6464"/>
    <w:rsid w:val="009B69F5"/>
    <w:rsid w:val="009C5FF7"/>
    <w:rsid w:val="009C6292"/>
    <w:rsid w:val="009D15DB"/>
    <w:rsid w:val="009D3133"/>
    <w:rsid w:val="009E160D"/>
    <w:rsid w:val="009F1CBB"/>
    <w:rsid w:val="009F3305"/>
    <w:rsid w:val="009F6FB2"/>
    <w:rsid w:val="00A071C0"/>
    <w:rsid w:val="00A078CB"/>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9FE6E"/>
  <w14:defaultImageDpi w14:val="300"/>
  <w15:docId w15:val="{22392748-9AF2-5A45-AA63-4234AD1C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686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C68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C68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68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C686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0C686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0C68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86F"/>
  </w:style>
  <w:style w:type="character" w:customStyle="1" w:styleId="Heading1Char">
    <w:name w:val="Heading 1 Char"/>
    <w:aliases w:val="Pocket Char"/>
    <w:basedOn w:val="DefaultParagraphFont"/>
    <w:link w:val="Heading1"/>
    <w:uiPriority w:val="9"/>
    <w:rsid w:val="000C686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C686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686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C68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C686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0C686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0C686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C686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C686F"/>
    <w:rPr>
      <w:color w:val="auto"/>
      <w:u w:val="none"/>
    </w:rPr>
  </w:style>
  <w:style w:type="paragraph" w:styleId="DocumentMap">
    <w:name w:val="Document Map"/>
    <w:basedOn w:val="Normal"/>
    <w:link w:val="DocumentMapChar"/>
    <w:uiPriority w:val="99"/>
    <w:semiHidden/>
    <w:unhideWhenUsed/>
    <w:rsid w:val="000C68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686F"/>
    <w:rPr>
      <w:rFonts w:ascii="Lucida Grande" w:hAnsi="Lucida Grande" w:cs="Lucida Grande"/>
    </w:rPr>
  </w:style>
  <w:style w:type="character" w:customStyle="1" w:styleId="Heading5Char">
    <w:name w:val="Heading 5 Char"/>
    <w:basedOn w:val="DefaultParagraphFont"/>
    <w:link w:val="Heading5"/>
    <w:uiPriority w:val="9"/>
    <w:rsid w:val="000C686F"/>
    <w:rPr>
      <w:rFonts w:asciiTheme="majorHAnsi" w:eastAsiaTheme="majorEastAsia" w:hAnsiTheme="majorHAnsi" w:cstheme="majorBidi"/>
      <w:color w:val="243F60" w:themeColor="accent1" w:themeShade="7F"/>
      <w:sz w:val="26"/>
    </w:rPr>
  </w:style>
  <w:style w:type="paragraph" w:customStyle="1" w:styleId="textbold">
    <w:name w:val="text bold"/>
    <w:basedOn w:val="Normal"/>
    <w:link w:val="Emphasis"/>
    <w:uiPriority w:val="7"/>
    <w:qFormat/>
    <w:rsid w:val="000C686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0C68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basedOn w:val="DefaultParagraphFont"/>
    <w:uiPriority w:val="99"/>
    <w:unhideWhenUsed/>
    <w:rsid w:val="000C686F"/>
    <w:rPr>
      <w:vertAlign w:val="superscript"/>
    </w:rPr>
  </w:style>
  <w:style w:type="character" w:customStyle="1" w:styleId="apple-converted-space">
    <w:name w:val="apple-converted-space"/>
    <w:basedOn w:val="DefaultParagraphFont"/>
    <w:rsid w:val="000C686F"/>
  </w:style>
  <w:style w:type="paragraph" w:customStyle="1" w:styleId="Underline2">
    <w:name w:val="Underline2"/>
    <w:basedOn w:val="Normal"/>
    <w:link w:val="Underline2Char"/>
    <w:autoRedefine/>
    <w:uiPriority w:val="4"/>
    <w:qFormat/>
    <w:rsid w:val="000C686F"/>
    <w:rPr>
      <w:u w:val="single"/>
    </w:rPr>
  </w:style>
  <w:style w:type="character" w:customStyle="1" w:styleId="Underline2Char">
    <w:name w:val="Underline2 Char"/>
    <w:basedOn w:val="DefaultParagraphFont"/>
    <w:link w:val="Underline2"/>
    <w:uiPriority w:val="4"/>
    <w:rsid w:val="000C686F"/>
    <w:rPr>
      <w:rFonts w:ascii="Calibri" w:hAnsi="Calibri" w:cs="Calibri"/>
      <w:sz w:val="26"/>
      <w:u w:val="single"/>
    </w:rPr>
  </w:style>
  <w:style w:type="paragraph" w:customStyle="1" w:styleId="Tag2">
    <w:name w:val="Tag2"/>
    <w:basedOn w:val="Normal"/>
    <w:qFormat/>
    <w:rsid w:val="000C686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www.existential-risk.org/concept.html" TargetMode="External"/><Relationship Id="rId26" Type="http://schemas.openxmlformats.org/officeDocument/2006/relationships/hyperlink" Target="https://nickbostrom.com/existential/risks.html" TargetMode="External"/><Relationship Id="rId3" Type="http://schemas.openxmlformats.org/officeDocument/2006/relationships/customXml" Target="../customXml/item3.xml"/><Relationship Id="rId21" Type="http://schemas.openxmlformats.org/officeDocument/2006/relationships/hyperlink" Target="http://globalprioritiesproject.org/wp-content/uploads/2016/04/Global-Catastrophic-Risk-Annual-Report-2016-FINAL.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www.existential-risk.org/concept.html" TargetMode="External"/><Relationship Id="rId25" Type="http://schemas.openxmlformats.org/officeDocument/2006/relationships/hyperlink" Target="http://www.existential-risk.org/concept.pdf" TargetMode="External"/><Relationship Id="rId33" Type="http://schemas.openxmlformats.org/officeDocument/2006/relationships/hyperlink" Target="https://www.fhi.ox.ac.uk/" TargetMode="External"/><Relationship Id="rId2" Type="http://schemas.openxmlformats.org/officeDocument/2006/relationships/customXml" Target="../customXml/item2.xml"/><Relationship Id="rId16" Type="http://schemas.openxmlformats.org/officeDocument/2006/relationships/hyperlink" Target="http://www.existential-risk.org/concept.html" TargetMode="External"/><Relationship Id="rId20" Type="http://schemas.openxmlformats.org/officeDocument/2006/relationships/hyperlink" Target="https://www.xconomy.com/boston/2018/01/15/why-human-extinction-needs-a-marketing-department/" TargetMode="External"/><Relationship Id="rId29" Type="http://schemas.openxmlformats.org/officeDocument/2006/relationships/hyperlink" Target="http://www.decisionproblem.com/paperclip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www.sciencedirect.com/" TargetMode="External"/><Relationship Id="rId32" Type="http://schemas.openxmlformats.org/officeDocument/2006/relationships/hyperlink" Target="https://futureoflife.org/" TargetMode="External"/><Relationship Id="rId5" Type="http://schemas.openxmlformats.org/officeDocument/2006/relationships/numbering" Target="numbering.xml"/><Relationship Id="rId15" Type="http://schemas.openxmlformats.org/officeDocument/2006/relationships/hyperlink" Target="http://www.existential-risk.org/concept.html" TargetMode="External"/><Relationship Id="rId23" Type="http://schemas.openxmlformats.org/officeDocument/2006/relationships/hyperlink" Target="http://globalprioritiesproject.org/wp-content/uploads/2016/04/Global-Catastrophic-Risk-Annual-Report-2016-FINAL.pdf" TargetMode="External"/><Relationship Id="rId28" Type="http://schemas.openxmlformats.org/officeDocument/2006/relationships/hyperlink" Target="https://www.worldfrontiersforum.org/"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www.existential-risk.org/concept.html" TargetMode="External"/><Relationship Id="rId31" Type="http://schemas.openxmlformats.org/officeDocument/2006/relationships/hyperlink" Target="https://intelligence.org/"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www.existential-risk.org/concept.pdf" TargetMode="External"/><Relationship Id="rId27" Type="http://schemas.openxmlformats.org/officeDocument/2006/relationships/hyperlink" Target="https://80000hours.org/articles/extinction-risk/" TargetMode="External"/><Relationship Id="rId30" Type="http://schemas.openxmlformats.org/officeDocument/2006/relationships/hyperlink" Target="http://www.ashlandnyanzaproject.com/thestreetlight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33</Pages>
  <Words>17252</Words>
  <Characters>91954</Characters>
  <Application>Microsoft Office Word</Application>
  <DocSecurity>0</DocSecurity>
  <Lines>1313</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2022-01-16T18:31:00Z</dcterms:created>
  <dcterms:modified xsi:type="dcterms:W3CDTF">2022-01-16T20:01:00Z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