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DB2D7" w14:textId="07CEB25F" w:rsidR="00FD44CF" w:rsidRPr="00FD44CF" w:rsidRDefault="00FD44CF" w:rsidP="00FD44CF">
      <w:pPr>
        <w:pStyle w:val="Heading2"/>
      </w:pPr>
      <w:r>
        <w:t>Case</w:t>
      </w:r>
    </w:p>
    <w:p w14:paraId="037EBD0B" w14:textId="77777777" w:rsidR="00FD44CF" w:rsidRDefault="00FD44CF" w:rsidP="00854698">
      <w:pPr>
        <w:pStyle w:val="Heading4"/>
        <w:rPr>
          <w:rFonts w:cs="Calibri"/>
        </w:rPr>
      </w:pPr>
    </w:p>
    <w:p w14:paraId="3551B44A" w14:textId="66E893E6" w:rsidR="00854698" w:rsidRPr="00355308" w:rsidRDefault="00854698" w:rsidP="00854698">
      <w:pPr>
        <w:pStyle w:val="Heading4"/>
        <w:rPr>
          <w:rFonts w:cs="Calibri"/>
        </w:rPr>
      </w:pPr>
      <w:r w:rsidRPr="00355308">
        <w:rPr>
          <w:rFonts w:cs="Calibri"/>
        </w:rPr>
        <w:t>Plan: The appropriation of outer space through asteroid mining by private entities should be banned.</w:t>
      </w:r>
    </w:p>
    <w:p w14:paraId="1A7E3B19" w14:textId="77777777" w:rsidR="00854698" w:rsidRPr="00355308" w:rsidRDefault="00854698" w:rsidP="00854698"/>
    <w:p w14:paraId="77ADFB1B" w14:textId="77777777" w:rsidR="00854698" w:rsidRPr="00355308" w:rsidRDefault="00854698" w:rsidP="00854698">
      <w:pPr>
        <w:pStyle w:val="Heading4"/>
        <w:rPr>
          <w:rFonts w:cs="Calibri"/>
        </w:rPr>
      </w:pPr>
      <w:r w:rsidRPr="00355308">
        <w:rPr>
          <w:rFonts w:cs="Calibri"/>
        </w:rPr>
        <w:t>We’ll defend normal means as the signatories of the OST adding an optional protocol under Article II.</w:t>
      </w:r>
    </w:p>
    <w:p w14:paraId="68873085" w14:textId="77777777" w:rsidR="00854698" w:rsidRPr="00355308" w:rsidRDefault="00854698" w:rsidP="00854698">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255D45F2" w14:textId="77777777" w:rsidR="00854698" w:rsidRPr="00355308" w:rsidRDefault="00854698" w:rsidP="00854698">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w:t>
      </w:r>
      <w:r w:rsidRPr="00355308">
        <w:rPr>
          <w:color w:val="000000" w:themeColor="text1"/>
          <w:u w:val="single"/>
        </w:rPr>
        <w:lastRenderedPageBreak/>
        <w:t>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6511069" w14:textId="77777777" w:rsidR="00854698" w:rsidRPr="00355308" w:rsidRDefault="00854698" w:rsidP="00854698">
      <w:pPr>
        <w:rPr>
          <w:color w:val="000000" w:themeColor="text1"/>
          <w:sz w:val="14"/>
        </w:rPr>
      </w:pPr>
    </w:p>
    <w:p w14:paraId="51ADCFCD" w14:textId="77777777" w:rsidR="00147B44" w:rsidRPr="00355308" w:rsidRDefault="00147B44" w:rsidP="00147B44">
      <w:pPr>
        <w:rPr>
          <w:color w:val="000000" w:themeColor="text1"/>
          <w:sz w:val="14"/>
        </w:rPr>
      </w:pPr>
    </w:p>
    <w:p w14:paraId="5B610D8D" w14:textId="77777777" w:rsidR="00854698" w:rsidRDefault="00854698" w:rsidP="00147B44">
      <w:pPr>
        <w:pStyle w:val="Heading2"/>
        <w:rPr>
          <w:rFonts w:cs="Calibri"/>
        </w:rPr>
      </w:pPr>
    </w:p>
    <w:p w14:paraId="1409BA13" w14:textId="188903BC" w:rsidR="00147B44" w:rsidRPr="00355308" w:rsidRDefault="00147B44" w:rsidP="00147B44">
      <w:pPr>
        <w:pStyle w:val="Heading2"/>
        <w:rPr>
          <w:rFonts w:cs="Calibri"/>
        </w:rPr>
      </w:pPr>
      <w:r w:rsidRPr="00355308">
        <w:rPr>
          <w:rFonts w:cs="Calibri"/>
        </w:rPr>
        <w:lastRenderedPageBreak/>
        <w:t>1AC—Advantages</w:t>
      </w:r>
    </w:p>
    <w:p w14:paraId="54343322" w14:textId="77777777" w:rsidR="00147B44" w:rsidRPr="00355308" w:rsidRDefault="00147B44" w:rsidP="00147B44">
      <w:pPr>
        <w:pStyle w:val="Heading3"/>
        <w:rPr>
          <w:rFonts w:cs="Calibri"/>
          <w:color w:val="000000" w:themeColor="text1"/>
        </w:rPr>
      </w:pPr>
      <w:r w:rsidRPr="00355308">
        <w:rPr>
          <w:rFonts w:cs="Calibri"/>
          <w:color w:val="000000" w:themeColor="text1"/>
        </w:rPr>
        <w:lastRenderedPageBreak/>
        <w:t>Inherency</w:t>
      </w:r>
    </w:p>
    <w:p w14:paraId="719A7D16" w14:textId="77777777" w:rsidR="00147B44" w:rsidRPr="00355308" w:rsidRDefault="00147B44" w:rsidP="00147B44">
      <w:pPr>
        <w:pStyle w:val="Heading4"/>
        <w:rPr>
          <w:rFonts w:cs="Calibri"/>
          <w:color w:val="000000" w:themeColor="text1"/>
        </w:rPr>
      </w:pPr>
      <w:r>
        <w:rPr>
          <w:rFonts w:cs="Calibri"/>
          <w:color w:val="000000" w:themeColor="text1"/>
        </w:rPr>
        <w:t xml:space="preserve">Own </w:t>
      </w: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4EBD97BF" w14:textId="77777777" w:rsidR="00147B44" w:rsidRPr="00355308" w:rsidRDefault="00147B44" w:rsidP="00147B44">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A7363CF" w14:textId="77777777" w:rsidR="00147B44" w:rsidRPr="00355308" w:rsidRDefault="00147B44" w:rsidP="00147B44">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187DE33E" w14:textId="6CC89173" w:rsidR="00147B44" w:rsidRPr="00355308" w:rsidRDefault="00147B44" w:rsidP="00147B44">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Pr>
          <w:rFonts w:cs="Calibri"/>
          <w:color w:val="000000" w:themeColor="text1"/>
        </w:rPr>
        <w:t xml:space="preserve"> – other international frameworks can’t solve because thoose who got the power make the calls</w:t>
      </w:r>
    </w:p>
    <w:p w14:paraId="3083820A" w14:textId="77777777" w:rsidR="00147B44" w:rsidRPr="00355308" w:rsidRDefault="00147B44" w:rsidP="00147B44">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0"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40207C2B" w14:textId="77777777" w:rsidR="00147B44" w:rsidRPr="00F055D4" w:rsidRDefault="00147B44" w:rsidP="00147B44">
      <w:pPr>
        <w:rPr>
          <w:rStyle w:val="Emphasis"/>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w:t>
      </w:r>
      <w:r w:rsidRPr="00355308">
        <w:rPr>
          <w:color w:val="000000" w:themeColor="text1"/>
          <w:sz w:val="16"/>
        </w:rPr>
        <w:lastRenderedPageBreak/>
        <w:t xml:space="preserve">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w:t>
      </w:r>
      <w:r w:rsidRPr="00355308">
        <w:rPr>
          <w:color w:val="000000" w:themeColor="text1"/>
          <w:sz w:val="16"/>
        </w:rPr>
        <w:lastRenderedPageBreak/>
        <w:t>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 xml:space="preserve">.[lvi] It therefore forms a part of customary international law, despite the </w:t>
      </w:r>
      <w:r w:rsidRPr="00355308">
        <w:rPr>
          <w:color w:val="000000" w:themeColor="text1"/>
          <w:sz w:val="16"/>
        </w:rPr>
        <w:lastRenderedPageBreak/>
        <w:t>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 xml:space="preserve">far from </w:t>
      </w:r>
      <w:r w:rsidRPr="00355308">
        <w:rPr>
          <w:rStyle w:val="StyleUnderline"/>
          <w:color w:val="000000" w:themeColor="text1"/>
        </w:rPr>
        <w:lastRenderedPageBreak/>
        <w:t>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w:t>
      </w:r>
      <w:r w:rsidRPr="00355308">
        <w:rPr>
          <w:color w:val="000000" w:themeColor="text1"/>
          <w:sz w:val="16"/>
        </w:rPr>
        <w:lastRenderedPageBreak/>
        <w:t>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394862DA" w14:textId="77777777" w:rsidR="00147B44" w:rsidRPr="00F055D4" w:rsidRDefault="00147B44" w:rsidP="00147B44">
      <w:pPr>
        <w:rPr>
          <w:rStyle w:val="Emphasis"/>
        </w:rPr>
      </w:pPr>
    </w:p>
    <w:p w14:paraId="290507E2" w14:textId="77777777" w:rsidR="00147B44" w:rsidRPr="00F055D4" w:rsidRDefault="00147B44" w:rsidP="00147B44">
      <w:pPr>
        <w:rPr>
          <w:rStyle w:val="Emphasis"/>
        </w:rPr>
      </w:pPr>
    </w:p>
    <w:p w14:paraId="410C35E7" w14:textId="77777777" w:rsidR="00147B44" w:rsidRPr="00F055D4" w:rsidRDefault="00147B44" w:rsidP="00147B44">
      <w:pPr>
        <w:rPr>
          <w:rStyle w:val="Emphasis"/>
        </w:rPr>
      </w:pPr>
    </w:p>
    <w:p w14:paraId="0BEC860F" w14:textId="77777777" w:rsidR="00147B44" w:rsidRPr="00355308" w:rsidRDefault="00147B44" w:rsidP="00147B44">
      <w:pPr>
        <w:pStyle w:val="Heading3"/>
        <w:rPr>
          <w:rFonts w:cs="Calibri"/>
        </w:rPr>
      </w:pPr>
      <w:r w:rsidRPr="00355308">
        <w:rPr>
          <w:rFonts w:cs="Calibri"/>
        </w:rPr>
        <w:lastRenderedPageBreak/>
        <w:t>Advantage – Collisions</w:t>
      </w:r>
    </w:p>
    <w:p w14:paraId="0BDFA93F" w14:textId="77777777" w:rsidR="00147B44" w:rsidRPr="00355308" w:rsidRDefault="00147B44" w:rsidP="00147B44">
      <w:pPr>
        <w:pStyle w:val="Heading4"/>
        <w:rPr>
          <w:rFonts w:cs="Calibri"/>
          <w:color w:val="000000" w:themeColor="text1"/>
        </w:rPr>
      </w:pPr>
      <w:r w:rsidRPr="00355308">
        <w:rPr>
          <w:rFonts w:cs="Calibri"/>
          <w:color w:val="000000" w:themeColor="text1"/>
        </w:rPr>
        <w:t>Unregulated mining is existential and causes collisions – multiple scenarios</w:t>
      </w:r>
    </w:p>
    <w:p w14:paraId="1E6C876B" w14:textId="77777777" w:rsidR="00147B44" w:rsidRDefault="00147B44" w:rsidP="00147B44">
      <w:pPr>
        <w:pStyle w:val="Heading4"/>
      </w:pPr>
      <w:r>
        <w:t>Mining creates space debris</w:t>
      </w:r>
    </w:p>
    <w:p w14:paraId="4493C9D2" w14:textId="77777777" w:rsidR="00147B44" w:rsidRDefault="00147B44" w:rsidP="00147B44">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1" w:history="1">
        <w:r w:rsidRPr="002D7371">
          <w:rPr>
            <w:rStyle w:val="Hyperlink"/>
          </w:rPr>
          <w:t>https://www.science.org/doi/full/10.1126/science.abd3402</w:t>
        </w:r>
      </w:hyperlink>
      <w:r>
        <w:t xml:space="preserve"> EE</w:t>
      </w:r>
    </w:p>
    <w:p w14:paraId="74B24EBC" w14:textId="77777777" w:rsidR="00147B44" w:rsidRPr="00AD3BF1" w:rsidRDefault="00147B44" w:rsidP="00147B44">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77836D24" w14:textId="77777777" w:rsidR="00147B44" w:rsidRDefault="00147B44" w:rsidP="00147B44">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07FEFF2F" w14:textId="77777777" w:rsidR="00147B44" w:rsidRDefault="00147B44" w:rsidP="00147B44">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5C90605A" w14:textId="77777777" w:rsidR="00147B44" w:rsidRDefault="00147B44" w:rsidP="00147B44"/>
    <w:p w14:paraId="23F694B9" w14:textId="77777777" w:rsidR="00147B44" w:rsidRPr="00355308" w:rsidRDefault="00147B44" w:rsidP="00147B44"/>
    <w:p w14:paraId="45B43E65" w14:textId="77777777" w:rsidR="00147B44" w:rsidRPr="00355308" w:rsidRDefault="00147B44" w:rsidP="00147B44">
      <w:pPr>
        <w:pStyle w:val="Heading4"/>
        <w:rPr>
          <w:rFonts w:cs="Calibri"/>
        </w:rPr>
      </w:pPr>
      <w:r w:rsidRPr="00355308">
        <w:rPr>
          <w:rFonts w:cs="Calibri"/>
        </w:rPr>
        <w:lastRenderedPageBreak/>
        <w:t xml:space="preserve">An increase in space debris and dust from mining collides with key defense satellites </w:t>
      </w:r>
    </w:p>
    <w:p w14:paraId="2ECA8395" w14:textId="77777777" w:rsidR="00147B44" w:rsidRPr="00355308" w:rsidRDefault="00147B44" w:rsidP="00147B44">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2" w:history="1">
        <w:r w:rsidRPr="00355308">
          <w:rPr>
            <w:rStyle w:val="Hyperlink"/>
            <w:sz w:val="16"/>
          </w:rPr>
          <w:t>https://www.newscientist.com/article/mg22630235-100-dust-from-asteroid-mining-spells-danger-for-satellites/</w:t>
        </w:r>
      </w:hyperlink>
      <w:r w:rsidRPr="00355308">
        <w:rPr>
          <w:sz w:val="16"/>
        </w:rPr>
        <w:t xml:space="preserve"> DD AG</w:t>
      </w:r>
    </w:p>
    <w:p w14:paraId="2A26AB45" w14:textId="77777777" w:rsidR="00147B44" w:rsidRPr="00355308" w:rsidRDefault="00147B44" w:rsidP="00147B44">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28853C20" w14:textId="77777777" w:rsidR="00147B44" w:rsidRPr="00355308" w:rsidRDefault="00147B44" w:rsidP="00147B44">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1A606B19" w14:textId="77777777" w:rsidR="00147B44" w:rsidRPr="00355308" w:rsidRDefault="00147B44" w:rsidP="00147B44">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FF95EE4" w14:textId="77777777" w:rsidR="00147B44" w:rsidRPr="00355308" w:rsidRDefault="00147B44" w:rsidP="00147B44">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1CBA559B" w14:textId="77777777" w:rsidR="00147B44" w:rsidRPr="00355308" w:rsidRDefault="00147B44" w:rsidP="00147B44">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3372C9B1" w14:textId="77777777" w:rsidR="00147B44" w:rsidRDefault="00147B44" w:rsidP="00147B44">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55B04F7C" w14:textId="77777777" w:rsidR="00147B44" w:rsidRPr="00355308" w:rsidRDefault="00147B44" w:rsidP="00147B44">
      <w:pPr>
        <w:rPr>
          <w:sz w:val="16"/>
        </w:rPr>
      </w:pPr>
    </w:p>
    <w:p w14:paraId="67E62D1F" w14:textId="77777777" w:rsidR="00147B44" w:rsidRPr="00355308" w:rsidRDefault="00147B44" w:rsidP="00147B44">
      <w:pPr>
        <w:pStyle w:val="Heading4"/>
        <w:rPr>
          <w:rFonts w:cs="Calibri"/>
        </w:rPr>
      </w:pPr>
      <w:r w:rsidRPr="00355308">
        <w:rPr>
          <w:rFonts w:cs="Calibri"/>
        </w:rPr>
        <w:lastRenderedPageBreak/>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045DFFBE" w14:textId="77777777" w:rsidR="00147B44" w:rsidRPr="00355308" w:rsidRDefault="00147B44" w:rsidP="00147B44">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3" w:history="1">
        <w:r w:rsidRPr="00355308">
          <w:rPr>
            <w:rStyle w:val="Hyperlink"/>
            <w:szCs w:val="26"/>
          </w:rPr>
          <w:t>https://www.tandfonline.com/doi/full/10.1080/25751654.2021.1942681</w:t>
        </w:r>
      </w:hyperlink>
      <w:r w:rsidRPr="00355308">
        <w:rPr>
          <w:szCs w:val="26"/>
        </w:rPr>
        <w:t>, VM</w:t>
      </w:r>
    </w:p>
    <w:p w14:paraId="2528CAB5" w14:textId="77777777" w:rsidR="00147B44" w:rsidRDefault="00147B44" w:rsidP="00147B44">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72216DCE" w14:textId="77777777" w:rsidR="00776FAD" w:rsidRPr="00AD4C5F" w:rsidRDefault="00776FAD" w:rsidP="00776FAD">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077E73B2" w14:textId="77777777" w:rsidR="00776FAD" w:rsidRPr="00AD4C5F" w:rsidRDefault="00776FAD" w:rsidP="00776FAD">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92930E2" w14:textId="77777777" w:rsidR="00776FAD" w:rsidRPr="0098474F" w:rsidRDefault="00776FAD" w:rsidP="00776FAD">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w:t>
      </w:r>
      <w:r w:rsidRPr="0098474F">
        <w:rPr>
          <w:rFonts w:asciiTheme="majorHAnsi" w:eastAsia="Calibri" w:hAnsiTheme="majorHAnsi" w:cstheme="majorHAnsi"/>
          <w:sz w:val="14"/>
        </w:rPr>
        <w:lastRenderedPageBreak/>
        <w:t xml:space="preserve">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8F53B73" w14:textId="77777777" w:rsidR="00147B44" w:rsidRPr="001E51E3" w:rsidRDefault="00147B44" w:rsidP="00147B44">
      <w:pPr>
        <w:rPr>
          <w:rFonts w:asciiTheme="majorHAnsi" w:hAnsiTheme="majorHAnsi" w:cstheme="majorHAnsi"/>
        </w:rPr>
      </w:pPr>
    </w:p>
    <w:p w14:paraId="62F67F5F" w14:textId="01E7A4C1" w:rsidR="00147B44" w:rsidRDefault="00854698" w:rsidP="00854698">
      <w:pPr>
        <w:pStyle w:val="Heading3"/>
      </w:pPr>
      <w:r>
        <w:lastRenderedPageBreak/>
        <w:t>Advantage – Space war</w:t>
      </w:r>
    </w:p>
    <w:p w14:paraId="03603599" w14:textId="77777777" w:rsidR="00854698" w:rsidRPr="00AD4C5F" w:rsidRDefault="00854698" w:rsidP="0085469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1CF4DE2A" w14:textId="77777777" w:rsidR="00854698" w:rsidRPr="00AD4C5F" w:rsidRDefault="00854698" w:rsidP="00854698">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8FBB1D8" w14:textId="77777777" w:rsidR="00854698" w:rsidRPr="00AD4C5F" w:rsidRDefault="00854698" w:rsidP="00854698">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6AE29B56" w14:textId="77777777" w:rsidR="00854698" w:rsidRPr="00AD4C5F" w:rsidRDefault="00854698" w:rsidP="0085469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126E136D" w14:textId="77777777" w:rsidR="00854698" w:rsidRPr="00AD4C5F" w:rsidRDefault="00854698" w:rsidP="00854698">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5"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23EC06B4" w14:textId="77777777" w:rsidR="00854698" w:rsidRPr="00AD4C5F" w:rsidRDefault="00854698" w:rsidP="00854698">
      <w:pPr>
        <w:rPr>
          <w:rStyle w:val="StyleUnderline"/>
          <w:rFonts w:asciiTheme="majorHAnsi" w:hAnsiTheme="majorHAnsi" w:cstheme="majorHAnsi"/>
        </w:rPr>
      </w:pPr>
      <w:r w:rsidRPr="00AD4C5F">
        <w:rPr>
          <w:rStyle w:val="StyleUnderline"/>
          <w:rFonts w:asciiTheme="majorHAnsi" w:hAnsiTheme="majorHAnsi" w:cstheme="majorHAnsi"/>
          <w:highlight w:val="green"/>
        </w:rPr>
        <w:lastRenderedPageBreak/>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30C9F385" w14:textId="77777777" w:rsidR="00854698" w:rsidRPr="00AD4C5F" w:rsidRDefault="00854698" w:rsidP="0085469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4E8FFDC6" w14:textId="77777777" w:rsidR="00854698" w:rsidRPr="00AD4C5F" w:rsidRDefault="00854698" w:rsidP="00854698">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6" w:history="1">
        <w:r w:rsidRPr="00AD4C5F">
          <w:rPr>
            <w:rFonts w:asciiTheme="majorHAnsi" w:hAnsiTheme="majorHAnsi" w:cstheme="majorHAnsi"/>
            <w:color w:val="000000" w:themeColor="text1"/>
          </w:rPr>
          <w:t>https://www.law.upenn.edu/live/files/7804-grego-space-and-crisis-stabilitypdf</w:t>
        </w:r>
      </w:hyperlink>
    </w:p>
    <w:p w14:paraId="05076136" w14:textId="77777777" w:rsidR="00854698" w:rsidRPr="00AD4C5F" w:rsidRDefault="00854698" w:rsidP="00854698">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w:t>
      </w:r>
      <w:r w:rsidRPr="00AD4C5F">
        <w:rPr>
          <w:rFonts w:asciiTheme="majorHAnsi" w:hAnsiTheme="majorHAnsi" w:cstheme="majorHAnsi"/>
          <w:color w:val="000000" w:themeColor="text1"/>
          <w:sz w:val="16"/>
        </w:rPr>
        <w:lastRenderedPageBreak/>
        <w:t xml:space="preserve">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w:t>
      </w:r>
      <w:r w:rsidRPr="00AD4C5F">
        <w:rPr>
          <w:rStyle w:val="StyleUnderline"/>
          <w:rFonts w:asciiTheme="majorHAnsi" w:hAnsiTheme="majorHAnsi" w:cstheme="majorHAnsi"/>
        </w:rPr>
        <w:lastRenderedPageBreak/>
        <w:t xml:space="preserve">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w:t>
      </w:r>
      <w:r w:rsidRPr="00AD4C5F">
        <w:rPr>
          <w:rStyle w:val="Style13ptBold"/>
          <w:rFonts w:cstheme="majorHAnsi"/>
          <w:color w:val="000000" w:themeColor="text1"/>
          <w:sz w:val="16"/>
        </w:rPr>
        <w:lastRenderedPageBreak/>
        <w:t xml:space="preserve">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072904A6" w14:textId="77777777" w:rsidR="00854698" w:rsidRPr="00AD4C5F" w:rsidRDefault="00854698" w:rsidP="00854698">
      <w:pPr>
        <w:rPr>
          <w:rFonts w:asciiTheme="majorHAnsi" w:hAnsiTheme="majorHAnsi" w:cstheme="majorHAnsi"/>
          <w:color w:val="000000" w:themeColor="text1"/>
          <w:sz w:val="16"/>
        </w:rPr>
      </w:pPr>
    </w:p>
    <w:p w14:paraId="2EA82355" w14:textId="77777777" w:rsidR="00854698" w:rsidRPr="00854698" w:rsidRDefault="00854698" w:rsidP="00854698"/>
    <w:p w14:paraId="7EB9536A" w14:textId="6EEF4829" w:rsidR="00147B44" w:rsidRDefault="00147B44" w:rsidP="00854698">
      <w:pPr>
        <w:pStyle w:val="Heading2"/>
        <w:jc w:val="left"/>
      </w:pPr>
    </w:p>
    <w:p w14:paraId="25813C20" w14:textId="10A400A4" w:rsidR="00147B44" w:rsidRDefault="00147B44" w:rsidP="00147B44">
      <w:pPr>
        <w:pStyle w:val="Heading2"/>
      </w:pPr>
      <w:r>
        <w:lastRenderedPageBreak/>
        <w:t xml:space="preserve">Util </w:t>
      </w:r>
    </w:p>
    <w:p w14:paraId="69EC5E94" w14:textId="77777777" w:rsidR="00147B44" w:rsidRPr="00355308" w:rsidRDefault="00147B44" w:rsidP="00147B44">
      <w:pPr>
        <w:pStyle w:val="Heading4"/>
        <w:rPr>
          <w:rFonts w:cs="Calibri"/>
        </w:rPr>
      </w:pPr>
      <w:r w:rsidRPr="00355308">
        <w:rPr>
          <w:rFonts w:cs="Calibri"/>
        </w:rPr>
        <w:t xml:space="preserve">The standard is maximizing expected wellbeing. </w:t>
      </w:r>
    </w:p>
    <w:p w14:paraId="6EB3A369" w14:textId="0794CD52" w:rsidR="00147B44" w:rsidRPr="00355308" w:rsidRDefault="00854698" w:rsidP="00147B44">
      <w:pPr>
        <w:pStyle w:val="Heading4"/>
        <w:tabs>
          <w:tab w:val="left" w:pos="2250"/>
        </w:tabs>
        <w:spacing w:line="276" w:lineRule="auto"/>
        <w:rPr>
          <w:rFonts w:cs="Calibri"/>
        </w:rPr>
      </w:pPr>
      <w:r>
        <w:rPr>
          <w:rFonts w:cs="Calibri"/>
        </w:rPr>
        <w:t>1</w:t>
      </w:r>
      <w:r w:rsidR="00147B44" w:rsidRPr="00355308">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7C90F358" w14:textId="77777777" w:rsidR="00147B44" w:rsidRPr="00355308" w:rsidRDefault="00147B44" w:rsidP="00147B44"/>
    <w:p w14:paraId="3EB42393" w14:textId="6C4B5056" w:rsidR="00147B44" w:rsidRPr="00856124" w:rsidRDefault="00854698" w:rsidP="00147B44">
      <w:pPr>
        <w:pStyle w:val="Heading4"/>
      </w:pPr>
      <w:bookmarkStart w:id="0" w:name="_heading=h.1fob9te" w:colFirst="0" w:colLast="0"/>
      <w:bookmarkEnd w:id="0"/>
      <w:r>
        <w:t>2</w:t>
      </w:r>
      <w:r w:rsidR="00147B44">
        <w:t xml:space="preserve">] Existential risks are categorically different---even if they win that the vast majority of people would die, </w:t>
      </w:r>
      <w:r w:rsidR="00147B44">
        <w:rPr>
          <w:u w:val="single"/>
        </w:rPr>
        <w:t>total collapse</w:t>
      </w:r>
      <w:r w:rsidR="00147B44">
        <w:t xml:space="preserve"> is an entirely different ethical category---the infinite range of scenarios for total extinction mean try or die is </w:t>
      </w:r>
      <w:r w:rsidR="00147B44">
        <w:rPr>
          <w:u w:val="single"/>
        </w:rPr>
        <w:t>decisively</w:t>
      </w:r>
      <w:r w:rsidR="00147B44">
        <w:t xml:space="preserve"> neg</w:t>
      </w:r>
    </w:p>
    <w:p w14:paraId="1FC59087" w14:textId="77777777" w:rsidR="00147B44" w:rsidRPr="000952E6" w:rsidRDefault="00147B44" w:rsidP="00147B44">
      <w:pPr>
        <w:rPr>
          <w:rStyle w:val="Style13ptBold"/>
        </w:rPr>
      </w:pPr>
      <w:r w:rsidRPr="000952E6">
        <w:rPr>
          <w:rStyle w:val="Style13ptBold"/>
        </w:rPr>
        <w:t>Baum 15</w:t>
      </w:r>
    </w:p>
    <w:p w14:paraId="79464183" w14:textId="77777777" w:rsidR="00147B44" w:rsidRDefault="00147B44" w:rsidP="00147B44">
      <w:pPr>
        <w:rPr>
          <w:rFonts w:eastAsia="Times New Roman"/>
          <w:sz w:val="30"/>
          <w:szCs w:val="30"/>
        </w:rPr>
      </w:pPr>
      <w:r>
        <w:rPr>
          <w:rFonts w:eastAsia="Calibri"/>
        </w:rPr>
        <w:t>Seth D. Baum, PhD in geography from Pennsylvania State University, is Executive Director of the Global Catastrophic Risk Institute, “Winter-Safe Deterrence: The Risk of Nuclear Winter and Its Challenge to Deterrence, Contemporary Security Policy, 36(1): 123-14, http://www.tandfonline.com/10.1080/13523260.2015.1012346</w:t>
      </w:r>
    </w:p>
    <w:p w14:paraId="174C40D1" w14:textId="77777777" w:rsidR="00147B44" w:rsidRDefault="00147B44" w:rsidP="00147B44">
      <w:pPr>
        <w:rPr>
          <w:rStyle w:val="StyleUnderline"/>
        </w:rPr>
      </w:pPr>
      <w:r w:rsidRPr="00635C75">
        <w:t xml:space="preserve">Here it is important to bring in the ethics of global catastrophic risk. </w:t>
      </w:r>
      <w:r w:rsidRPr="00936F5D">
        <w:rPr>
          <w:rStyle w:val="Underline2Char"/>
          <w:highlight w:val="green"/>
        </w:rPr>
        <w:t>A</w:t>
      </w:r>
      <w:r w:rsidRPr="00635C75">
        <w:rPr>
          <w:rStyle w:val="Underline2Char"/>
        </w:rPr>
        <w:t xml:space="preserve"> </w:t>
      </w:r>
      <w:r w:rsidRPr="00FA1F8C">
        <w:rPr>
          <w:rStyle w:val="Underline2Char"/>
        </w:rPr>
        <w:t xml:space="preserve">global </w:t>
      </w:r>
      <w:r w:rsidRPr="00936F5D">
        <w:rPr>
          <w:rStyle w:val="Underline2Char"/>
          <w:highlight w:val="green"/>
        </w:rPr>
        <w:t>catastrophe</w:t>
      </w:r>
      <w:r w:rsidRPr="00FA1F8C">
        <w:rPr>
          <w:rStyle w:val="Underline2Char"/>
        </w:rPr>
        <w:t xml:space="preserve"> is an</w:t>
      </w:r>
      <w:r w:rsidRPr="00635C75">
        <w:rPr>
          <w:rStyle w:val="Underline2Char"/>
        </w:rPr>
        <w:t xml:space="preserve"> event </w:t>
      </w:r>
      <w:r w:rsidRPr="00936F5D">
        <w:rPr>
          <w:rStyle w:val="Underline2Char"/>
          <w:highlight w:val="green"/>
        </w:rPr>
        <w:t>that</w:t>
      </w:r>
      <w:r w:rsidRPr="00FA1F8C">
        <w:rPr>
          <w:rStyle w:val="Underline2Char"/>
        </w:rPr>
        <w:t xml:space="preserve"> causes</w:t>
      </w:r>
      <w:r w:rsidRPr="00635C75">
        <w:rPr>
          <w:rStyle w:val="Underline2Char"/>
        </w:rPr>
        <w:t xml:space="preserve"> great </w:t>
      </w:r>
      <w:r w:rsidRPr="00936F5D">
        <w:rPr>
          <w:rStyle w:val="Underline2Char"/>
          <w:highlight w:val="green"/>
        </w:rPr>
        <w:t>harm</w:t>
      </w:r>
      <w:r w:rsidRPr="00635C75">
        <w:rPr>
          <w:rStyle w:val="Underline2Char"/>
        </w:rPr>
        <w:t xml:space="preserve"> to </w:t>
      </w:r>
      <w:r w:rsidRPr="00936F5D">
        <w:rPr>
          <w:rStyle w:val="Emphasis"/>
          <w:highlight w:val="green"/>
        </w:rPr>
        <w:t>the entirety of global</w:t>
      </w:r>
      <w:r w:rsidRPr="00635C75">
        <w:rPr>
          <w:rStyle w:val="Emphasis"/>
        </w:rPr>
        <w:t xml:space="preserve"> human </w:t>
      </w:r>
      <w:r w:rsidRPr="00936F5D">
        <w:rPr>
          <w:rStyle w:val="Emphasis"/>
          <w:highlight w:val="green"/>
        </w:rPr>
        <w:t>civilization</w:t>
      </w:r>
      <w:r w:rsidRPr="00635C75">
        <w:rPr>
          <w:rStyle w:val="Underline2Char"/>
        </w:rPr>
        <w:t>.</w:t>
      </w:r>
      <w:r w:rsidRPr="00635C75">
        <w:t xml:space="preserve"> Cat</w:t>
      </w:r>
      <w:r w:rsidRPr="00635C75">
        <w:rPr>
          <w:rStyle w:val="Underline2Char"/>
        </w:rPr>
        <w:t xml:space="preserve">astrophes of this magnitude </w:t>
      </w:r>
      <w:r w:rsidRPr="00936F5D">
        <w:rPr>
          <w:rStyle w:val="Underline2Char"/>
          <w:highlight w:val="green"/>
        </w:rPr>
        <w:t>take on</w:t>
      </w:r>
      <w:r w:rsidRPr="00635C75">
        <w:rPr>
          <w:rStyle w:val="Underline2Char"/>
        </w:rPr>
        <w:t xml:space="preserve"> a </w:t>
      </w:r>
      <w:r w:rsidRPr="00936F5D">
        <w:rPr>
          <w:rStyle w:val="StyleUnderline"/>
          <w:highlight w:val="green"/>
        </w:rPr>
        <w:t>special ethical significance</w:t>
      </w:r>
      <w:r w:rsidRPr="00635C75">
        <w:t>. Carl Sagan was perhaps the first to recognize this in his own discussion of nuclear winter. The astronomer saw the big picture: Hu</w:t>
      </w:r>
      <w:r w:rsidRPr="00635C75">
        <w:rPr>
          <w:rStyle w:val="StyleUnderline"/>
        </w:rPr>
        <w:t xml:space="preserve">man </w:t>
      </w:r>
      <w:r w:rsidRPr="00936F5D">
        <w:rPr>
          <w:rStyle w:val="StyleUnderline"/>
          <w:highlight w:val="green"/>
        </w:rPr>
        <w:t>extinction means</w:t>
      </w:r>
      <w:r w:rsidRPr="00635C75">
        <w:rPr>
          <w:rStyle w:val="StyleUnderline"/>
        </w:rPr>
        <w:t xml:space="preserve"> the </w:t>
      </w:r>
      <w:r w:rsidRPr="00936F5D">
        <w:rPr>
          <w:rStyle w:val="StyleUnderline"/>
          <w:highlight w:val="green"/>
        </w:rPr>
        <w:t xml:space="preserve">loss of </w:t>
      </w:r>
      <w:r w:rsidRPr="00936F5D">
        <w:rPr>
          <w:rStyle w:val="Emphasis"/>
          <w:highlight w:val="green"/>
        </w:rPr>
        <w:t>all</w:t>
      </w:r>
      <w:r w:rsidRPr="00635C75">
        <w:rPr>
          <w:rStyle w:val="Emphasis"/>
        </w:rPr>
        <w:t xml:space="preserve"> people </w:t>
      </w:r>
      <w:r w:rsidRPr="00936F5D">
        <w:rPr>
          <w:rStyle w:val="Emphasis"/>
          <w:highlight w:val="green"/>
        </w:rPr>
        <w:t>who could ever exist</w:t>
      </w:r>
      <w:r w:rsidRPr="00635C75">
        <w:rPr>
          <w:rStyle w:val="StyleUnderline"/>
        </w:rPr>
        <w:t xml:space="preserve"> into the distant future</w:t>
      </w:r>
      <w:r w:rsidRPr="00635C75">
        <w:t xml:space="preserve">. </w:t>
      </w:r>
      <w:r w:rsidRPr="00635C75">
        <w:rPr>
          <w:rStyle w:val="Underline2Char"/>
        </w:rPr>
        <w:t xml:space="preserve">Contemporary scholars further understand that </w:t>
      </w:r>
      <w:r w:rsidRPr="00936F5D">
        <w:rPr>
          <w:rStyle w:val="Emphasis"/>
          <w:highlight w:val="green"/>
        </w:rPr>
        <w:t>even without total</w:t>
      </w:r>
      <w:r w:rsidRPr="00635C75">
        <w:t xml:space="preserve"> human </w:t>
      </w:r>
      <w:r w:rsidRPr="00936F5D">
        <w:rPr>
          <w:rStyle w:val="Emphasis"/>
          <w:highlight w:val="green"/>
        </w:rPr>
        <w:t>extinction</w:t>
      </w:r>
      <w:r w:rsidRPr="00856124">
        <w:rPr>
          <w:rStyle w:val="Emphasis"/>
        </w:rPr>
        <w:t xml:space="preserve">, a permanent </w:t>
      </w:r>
      <w:r w:rsidRPr="00936F5D">
        <w:rPr>
          <w:rStyle w:val="Emphasis"/>
          <w:highlight w:val="green"/>
        </w:rPr>
        <w:t>collapse of</w:t>
      </w:r>
      <w:r w:rsidRPr="00635C75">
        <w:rPr>
          <w:rStyle w:val="Emphasis"/>
        </w:rPr>
        <w:t xml:space="preserve"> human </w:t>
      </w:r>
      <w:r w:rsidRPr="00936F5D">
        <w:rPr>
          <w:rStyle w:val="Emphasis"/>
          <w:highlight w:val="green"/>
        </w:rPr>
        <w:t>civilization is</w:t>
      </w:r>
      <w:r w:rsidRPr="00635C75">
        <w:rPr>
          <w:rStyle w:val="Emphasis"/>
        </w:rPr>
        <w:t xml:space="preserve"> of </w:t>
      </w:r>
      <w:r w:rsidRPr="00936F5D">
        <w:rPr>
          <w:rStyle w:val="Emphasis"/>
          <w:highlight w:val="green"/>
        </w:rPr>
        <w:t>comparable</w:t>
      </w:r>
      <w:r w:rsidRPr="00635C75">
        <w:rPr>
          <w:rStyle w:val="Emphasis"/>
        </w:rPr>
        <w:t xml:space="preserve"> significance</w:t>
      </w:r>
      <w:r w:rsidRPr="00635C75">
        <w:t xml:space="preserve">. Ultimately </w:t>
      </w:r>
      <w:r w:rsidRPr="00635C75">
        <w:rPr>
          <w:rStyle w:val="Underline2Char"/>
        </w:rPr>
        <w:t xml:space="preserve">what is </w:t>
      </w:r>
      <w:r w:rsidRPr="00936F5D">
        <w:rPr>
          <w:rStyle w:val="Underline2Char"/>
          <w:highlight w:val="green"/>
        </w:rPr>
        <w:t>at stake is</w:t>
      </w:r>
      <w:r w:rsidRPr="00FA1F8C">
        <w:rPr>
          <w:rStyle w:val="Underline2Char"/>
        </w:rPr>
        <w:t xml:space="preserve"> the </w:t>
      </w:r>
      <w:r w:rsidRPr="00936F5D">
        <w:rPr>
          <w:rStyle w:val="Underline2Char"/>
          <w:highlight w:val="green"/>
        </w:rPr>
        <w:t>long-term</w:t>
      </w:r>
      <w:r w:rsidRPr="00FA1F8C">
        <w:rPr>
          <w:rStyle w:val="Underline2Char"/>
        </w:rPr>
        <w:t xml:space="preserve"> trajectory</w:t>
      </w:r>
      <w:r w:rsidRPr="00635C75">
        <w:rPr>
          <w:rStyle w:val="Underline2Char"/>
        </w:rPr>
        <w:t xml:space="preserve"> of human civilization, its </w:t>
      </w:r>
      <w:r w:rsidRPr="00936F5D">
        <w:rPr>
          <w:rStyle w:val="Underline2Char"/>
          <w:highlight w:val="green"/>
        </w:rPr>
        <w:t>success or</w:t>
      </w:r>
      <w:r w:rsidRPr="00635C75">
        <w:rPr>
          <w:rStyle w:val="Underline2Char"/>
        </w:rPr>
        <w:t xml:space="preserve"> its </w:t>
      </w:r>
      <w:r w:rsidRPr="00936F5D">
        <w:rPr>
          <w:rStyle w:val="Underline2Char"/>
          <w:highlight w:val="green"/>
        </w:rPr>
        <w:t xml:space="preserve">failure. </w:t>
      </w:r>
      <w:r w:rsidRPr="00936F5D">
        <w:rPr>
          <w:rStyle w:val="StyleUnderline"/>
          <w:highlight w:val="green"/>
        </w:rPr>
        <w:t xml:space="preserve">Ethical obligations to future generations are </w:t>
      </w:r>
      <w:r w:rsidRPr="00936F5D">
        <w:rPr>
          <w:rStyle w:val="Emphasis"/>
          <w:highlight w:val="green"/>
        </w:rPr>
        <w:t>fundamentally different</w:t>
      </w:r>
      <w:r w:rsidRPr="00936F5D">
        <w:rPr>
          <w:rStyle w:val="StyleUnderline"/>
          <w:highlight w:val="green"/>
        </w:rPr>
        <w:t xml:space="preserve"> from those to people alive today</w:t>
      </w:r>
      <w:r w:rsidRPr="00635C75">
        <w:rPr>
          <w:rStyle w:val="StyleUnderline"/>
        </w:rPr>
        <w:t xml:space="preserve">, for two reasons. </w:t>
      </w:r>
      <w:r w:rsidRPr="00936F5D">
        <w:rPr>
          <w:rStyle w:val="StyleUnderline"/>
          <w:highlight w:val="green"/>
        </w:rPr>
        <w:t>First, future generations vastly outnumber the current population</w:t>
      </w:r>
      <w:r w:rsidRPr="00635C75">
        <w:t xml:space="preserve">. </w:t>
      </w:r>
      <w:r w:rsidRPr="00635C75">
        <w:rPr>
          <w:rStyle w:val="Underline2Char"/>
        </w:rPr>
        <w:t xml:space="preserve">Barring catastrophe, </w:t>
      </w:r>
      <w:r w:rsidRPr="00936F5D">
        <w:rPr>
          <w:rStyle w:val="Underline2Char"/>
          <w:highlight w:val="green"/>
        </w:rPr>
        <w:t xml:space="preserve">humanity could survive for millions or </w:t>
      </w:r>
      <w:r w:rsidRPr="00FA1F8C">
        <w:rPr>
          <w:rStyle w:val="Underline2Char"/>
        </w:rPr>
        <w:t xml:space="preserve">even </w:t>
      </w:r>
      <w:r w:rsidRPr="00936F5D">
        <w:rPr>
          <w:rStyle w:val="Underline2Char"/>
          <w:highlight w:val="green"/>
        </w:rPr>
        <w:t>billions of years</w:t>
      </w:r>
      <w:r w:rsidRPr="00635C75">
        <w:t xml:space="preserve"> into the future. Thus </w:t>
      </w:r>
      <w:r w:rsidRPr="00FA1F8C">
        <w:rPr>
          <w:rStyle w:val="Underline2Char"/>
        </w:rPr>
        <w:t xml:space="preserve">anything that affects </w:t>
      </w:r>
      <w:r w:rsidRPr="00936F5D">
        <w:rPr>
          <w:rStyle w:val="Underline2Char"/>
          <w:highlight w:val="green"/>
        </w:rPr>
        <w:t>the</w:t>
      </w:r>
      <w:r w:rsidRPr="00635C75">
        <w:rPr>
          <w:rStyle w:val="Underline2Char"/>
        </w:rPr>
        <w:t xml:space="preserve"> long-term </w:t>
      </w:r>
      <w:r w:rsidRPr="00936F5D">
        <w:rPr>
          <w:rStyle w:val="Underline2Char"/>
          <w:highlight w:val="green"/>
        </w:rPr>
        <w:t>trajectory</w:t>
      </w:r>
      <w:r w:rsidRPr="00635C75">
        <w:rPr>
          <w:rStyle w:val="Underline2Char"/>
        </w:rPr>
        <w:t xml:space="preserve"> of human civilization </w:t>
      </w:r>
      <w:r w:rsidRPr="00936F5D">
        <w:rPr>
          <w:rStyle w:val="Underline2Char"/>
          <w:highlight w:val="green"/>
        </w:rPr>
        <w:t xml:space="preserve">is of </w:t>
      </w:r>
      <w:r w:rsidRPr="00936F5D">
        <w:rPr>
          <w:rStyle w:val="StyleUnderline"/>
          <w:highlight w:val="green"/>
        </w:rPr>
        <w:t>much greater consequence</w:t>
      </w:r>
      <w:r w:rsidRPr="00936F5D">
        <w:rPr>
          <w:rStyle w:val="Underline2Char"/>
          <w:highlight w:val="green"/>
        </w:rPr>
        <w:t xml:space="preserve"> than</w:t>
      </w:r>
      <w:r w:rsidRPr="00635C75">
        <w:rPr>
          <w:rStyle w:val="Underline2Char"/>
        </w:rPr>
        <w:t xml:space="preserve"> things that </w:t>
      </w:r>
      <w:r w:rsidRPr="00FA1F8C">
        <w:rPr>
          <w:rStyle w:val="Underline2Char"/>
        </w:rPr>
        <w:t>only</w:t>
      </w:r>
      <w:r w:rsidRPr="00635C75">
        <w:rPr>
          <w:rStyle w:val="Underline2Char"/>
        </w:rPr>
        <w:t xml:space="preserve"> affect </w:t>
      </w:r>
      <w:r w:rsidRPr="00936F5D">
        <w:rPr>
          <w:rStyle w:val="Underline2Char"/>
          <w:highlight w:val="green"/>
        </w:rPr>
        <w:t xml:space="preserve">people today. Second, </w:t>
      </w:r>
      <w:r w:rsidRPr="00936F5D">
        <w:rPr>
          <w:rStyle w:val="StyleUnderline"/>
          <w:highlight w:val="green"/>
        </w:rPr>
        <w:t xml:space="preserve">despite their great number, future generations are utterly </w:t>
      </w:r>
      <w:r w:rsidRPr="00936F5D">
        <w:rPr>
          <w:rStyle w:val="StyleUnderline"/>
          <w:highlight w:val="green"/>
        </w:rPr>
        <w:lastRenderedPageBreak/>
        <w:t>helpless.</w:t>
      </w:r>
      <w:r w:rsidRPr="00936F5D">
        <w:rPr>
          <w:highlight w:val="green"/>
        </w:rPr>
        <w:t xml:space="preserve"> </w:t>
      </w:r>
      <w:r w:rsidRPr="00936F5D">
        <w:rPr>
          <w:rStyle w:val="Underline2Char"/>
          <w:highlight w:val="green"/>
        </w:rPr>
        <w:t>They cannot vote</w:t>
      </w:r>
      <w:r w:rsidRPr="00635C75">
        <w:rPr>
          <w:rStyle w:val="Underline2Char"/>
        </w:rPr>
        <w:t xml:space="preserve"> in today’s elections or </w:t>
      </w:r>
      <w:r w:rsidRPr="00936F5D">
        <w:rPr>
          <w:rStyle w:val="Underline2Char"/>
          <w:highlight w:val="green"/>
        </w:rPr>
        <w:t>trade</w:t>
      </w:r>
      <w:r w:rsidRPr="00635C75">
        <w:rPr>
          <w:rStyle w:val="Underline2Char"/>
        </w:rPr>
        <w:t xml:space="preserve"> in today’s markets, </w:t>
      </w:r>
      <w:r w:rsidRPr="00936F5D">
        <w:rPr>
          <w:rStyle w:val="Underline2Char"/>
          <w:highlight w:val="green"/>
        </w:rPr>
        <w:t>and</w:t>
      </w:r>
      <w:r w:rsidRPr="00635C75">
        <w:rPr>
          <w:rStyle w:val="Underline2Char"/>
        </w:rPr>
        <w:t xml:space="preserve"> they certainly cannot </w:t>
      </w:r>
      <w:r w:rsidRPr="00936F5D">
        <w:rPr>
          <w:rStyle w:val="Underline2Char"/>
          <w:highlight w:val="green"/>
        </w:rPr>
        <w:t>deter</w:t>
      </w:r>
      <w:r w:rsidRPr="00635C75">
        <w:rPr>
          <w:rStyle w:val="Underline2Char"/>
        </w:rPr>
        <w:t xml:space="preserve"> today’s countries with any weapons</w:t>
      </w:r>
      <w:r w:rsidRPr="00635C75">
        <w:t xml:space="preserve">. This is absolutely unfair, but that is just how it is. </w:t>
      </w:r>
      <w:r w:rsidRPr="00635C75">
        <w:rPr>
          <w:rStyle w:val="StyleUnderline"/>
        </w:rPr>
        <w:t>The</w:t>
      </w:r>
      <w:r w:rsidRPr="00635C75">
        <w:t xml:space="preserve"> only </w:t>
      </w:r>
      <w:r w:rsidRPr="00635C75">
        <w:rPr>
          <w:rStyle w:val="StyleUnderline"/>
        </w:rPr>
        <w:t xml:space="preserve">reason </w:t>
      </w:r>
      <w:r w:rsidRPr="00936F5D">
        <w:rPr>
          <w:rStyle w:val="StyleUnderline"/>
          <w:highlight w:val="green"/>
        </w:rPr>
        <w:t>people must help future generations</w:t>
      </w:r>
      <w:r w:rsidRPr="00FA1F8C">
        <w:rPr>
          <w:rStyle w:val="StyleUnderline"/>
        </w:rPr>
        <w:t xml:space="preserve"> is</w:t>
      </w:r>
      <w:r w:rsidRPr="00635C75">
        <w:rPr>
          <w:rStyle w:val="StyleUnderline"/>
        </w:rPr>
        <w:t xml:space="preserve"> </w:t>
      </w:r>
      <w:r w:rsidRPr="00936F5D">
        <w:rPr>
          <w:rStyle w:val="StyleUnderline"/>
          <w:highlight w:val="green"/>
        </w:rPr>
        <w:t xml:space="preserve">because it is </w:t>
      </w:r>
      <w:r w:rsidRPr="00936F5D">
        <w:rPr>
          <w:rStyle w:val="Emphasis"/>
          <w:highlight w:val="green"/>
        </w:rPr>
        <w:t>the right thing to do</w:t>
      </w:r>
      <w:r w:rsidRPr="00635C75">
        <w:t xml:space="preserve">. </w:t>
      </w:r>
      <w:r w:rsidRPr="00635C75">
        <w:rPr>
          <w:rStyle w:val="Underline2Char"/>
        </w:rPr>
        <w:t xml:space="preserve">For nuclear winter policy, the basic point is that </w:t>
      </w:r>
      <w:r w:rsidRPr="00936F5D">
        <w:rPr>
          <w:rStyle w:val="Underline2Char"/>
          <w:highlight w:val="green"/>
        </w:rPr>
        <w:t xml:space="preserve">when a permanent global catastrophe could occur, a </w:t>
      </w:r>
      <w:r w:rsidRPr="00936F5D">
        <w:rPr>
          <w:rStyle w:val="StyleUnderline"/>
          <w:highlight w:val="green"/>
        </w:rPr>
        <w:t>cautious approach</w:t>
      </w:r>
      <w:r w:rsidRPr="00936F5D">
        <w:rPr>
          <w:rStyle w:val="Underline2Char"/>
          <w:highlight w:val="green"/>
        </w:rPr>
        <w:t xml:space="preserve"> is</w:t>
      </w:r>
      <w:r w:rsidRPr="00635C75">
        <w:rPr>
          <w:rStyle w:val="Underline2Char"/>
        </w:rPr>
        <w:t xml:space="preserve"> generally </w:t>
      </w:r>
      <w:r w:rsidRPr="00936F5D">
        <w:rPr>
          <w:rStyle w:val="Underline2Char"/>
          <w:highlight w:val="green"/>
        </w:rPr>
        <w:t>warranted</w:t>
      </w:r>
      <w:r w:rsidRPr="00635C75">
        <w:t xml:space="preserve">. This means erring on the side of smaller nuclear arsenals. </w:t>
      </w:r>
      <w:r w:rsidRPr="00936F5D">
        <w:rPr>
          <w:rStyle w:val="Underline2Char"/>
          <w:highlight w:val="green"/>
        </w:rPr>
        <w:t>Any given</w:t>
      </w:r>
      <w:r w:rsidRPr="00635C75">
        <w:rPr>
          <w:rStyle w:val="Underline2Char"/>
        </w:rPr>
        <w:t xml:space="preserve"> nuclear weapons exchange </w:t>
      </w:r>
      <w:r w:rsidRPr="00936F5D">
        <w:rPr>
          <w:rStyle w:val="Underline2Char"/>
          <w:highlight w:val="green"/>
        </w:rPr>
        <w:t>has a range of</w:t>
      </w:r>
      <w:r w:rsidRPr="00635C75">
        <w:rPr>
          <w:rStyle w:val="Underline2Char"/>
        </w:rPr>
        <w:t xml:space="preserve"> possible outcomes of varying </w:t>
      </w:r>
      <w:r w:rsidRPr="00936F5D">
        <w:rPr>
          <w:rStyle w:val="Underline2Char"/>
          <w:highlight w:val="green"/>
        </w:rPr>
        <w:t>severities and probabilities</w:t>
      </w:r>
      <w:r w:rsidRPr="00635C75">
        <w:rPr>
          <w:rStyle w:val="StyleUnderline"/>
        </w:rPr>
        <w:t xml:space="preserve">. A </w:t>
      </w:r>
      <w:r w:rsidRPr="00936F5D">
        <w:rPr>
          <w:rStyle w:val="StyleUnderline"/>
          <w:highlight w:val="green"/>
        </w:rPr>
        <w:t>permanent</w:t>
      </w:r>
      <w:r w:rsidRPr="00635C75">
        <w:rPr>
          <w:rStyle w:val="StyleUnderline"/>
        </w:rPr>
        <w:t xml:space="preserve"> global </w:t>
      </w:r>
      <w:r w:rsidRPr="00936F5D">
        <w:rPr>
          <w:rStyle w:val="StyleUnderline"/>
          <w:highlight w:val="green"/>
        </w:rPr>
        <w:t>catastrophe is so severe</w:t>
      </w:r>
      <w:r w:rsidRPr="00635C75">
        <w:rPr>
          <w:rStyle w:val="StyleUnderline"/>
        </w:rPr>
        <w:t xml:space="preserve"> of an outcome </w:t>
      </w:r>
      <w:r w:rsidRPr="00936F5D">
        <w:rPr>
          <w:rStyle w:val="StyleUnderline"/>
          <w:highlight w:val="green"/>
        </w:rPr>
        <w:t xml:space="preserve">that </w:t>
      </w:r>
      <w:r w:rsidRPr="00936F5D">
        <w:rPr>
          <w:rStyle w:val="Emphasis"/>
          <w:highlight w:val="green"/>
        </w:rPr>
        <w:t>even a small probability</w:t>
      </w:r>
      <w:r w:rsidRPr="00635C75">
        <w:rPr>
          <w:rStyle w:val="StyleUnderline"/>
        </w:rPr>
        <w:t xml:space="preserve"> of it happening </w:t>
      </w:r>
      <w:r w:rsidRPr="00936F5D">
        <w:rPr>
          <w:rStyle w:val="StyleUnderline"/>
          <w:highlight w:val="green"/>
        </w:rPr>
        <w:t>is a large risk</w:t>
      </w:r>
      <w:r w:rsidRPr="00635C75">
        <w:rPr>
          <w:rStyle w:val="StyleUnderline"/>
        </w:rPr>
        <w:t xml:space="preserve"> and thus worth avoiding.</w:t>
      </w:r>
      <w:r w:rsidRPr="000952E6">
        <w:rPr>
          <w:rStyle w:val="StyleUnderline"/>
        </w:rPr>
        <w:t xml:space="preserve"> </w:t>
      </w:r>
    </w:p>
    <w:p w14:paraId="18427933" w14:textId="77777777" w:rsidR="00147B44" w:rsidRPr="00147B44" w:rsidRDefault="00147B44" w:rsidP="00147B44"/>
    <w:sectPr w:rsidR="00147B44" w:rsidRPr="00147B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7E205E"/>
    <w:multiLevelType w:val="hybridMultilevel"/>
    <w:tmpl w:val="BC86E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8533D7"/>
    <w:multiLevelType w:val="hybridMultilevel"/>
    <w:tmpl w:val="9FA023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39"/>
  </w:num>
  <w:num w:numId="14">
    <w:abstractNumId w:val="23"/>
  </w:num>
  <w:num w:numId="15">
    <w:abstractNumId w:val="26"/>
  </w:num>
  <w:num w:numId="16">
    <w:abstractNumId w:val="37"/>
  </w:num>
  <w:num w:numId="17">
    <w:abstractNumId w:val="11"/>
  </w:num>
  <w:num w:numId="18">
    <w:abstractNumId w:val="20"/>
  </w:num>
  <w:num w:numId="19">
    <w:abstractNumId w:val="38"/>
  </w:num>
  <w:num w:numId="20">
    <w:abstractNumId w:val="35"/>
  </w:num>
  <w:num w:numId="21">
    <w:abstractNumId w:val="41"/>
  </w:num>
  <w:num w:numId="22">
    <w:abstractNumId w:val="28"/>
  </w:num>
  <w:num w:numId="23">
    <w:abstractNumId w:val="29"/>
  </w:num>
  <w:num w:numId="24">
    <w:abstractNumId w:val="14"/>
  </w:num>
  <w:num w:numId="25">
    <w:abstractNumId w:val="25"/>
  </w:num>
  <w:num w:numId="26">
    <w:abstractNumId w:val="32"/>
  </w:num>
  <w:num w:numId="27">
    <w:abstractNumId w:val="18"/>
  </w:num>
  <w:num w:numId="28">
    <w:abstractNumId w:val="40"/>
  </w:num>
  <w:num w:numId="29">
    <w:abstractNumId w:val="15"/>
  </w:num>
  <w:num w:numId="30">
    <w:abstractNumId w:val="16"/>
  </w:num>
  <w:num w:numId="31">
    <w:abstractNumId w:val="30"/>
  </w:num>
  <w:num w:numId="32">
    <w:abstractNumId w:val="31"/>
  </w:num>
  <w:num w:numId="33">
    <w:abstractNumId w:val="13"/>
  </w:num>
  <w:num w:numId="34">
    <w:abstractNumId w:val="17"/>
  </w:num>
  <w:num w:numId="35">
    <w:abstractNumId w:val="43"/>
  </w:num>
  <w:num w:numId="36">
    <w:abstractNumId w:val="19"/>
  </w:num>
  <w:num w:numId="37">
    <w:abstractNumId w:val="36"/>
  </w:num>
  <w:num w:numId="38">
    <w:abstractNumId w:val="42"/>
  </w:num>
  <w:num w:numId="39">
    <w:abstractNumId w:val="27"/>
  </w:num>
  <w:num w:numId="40">
    <w:abstractNumId w:val="12"/>
  </w:num>
  <w:num w:numId="41">
    <w:abstractNumId w:val="24"/>
  </w:num>
  <w:num w:numId="42">
    <w:abstractNumId w:val="33"/>
  </w:num>
  <w:num w:numId="43">
    <w:abstractNumId w:val="34"/>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7B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47B4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D90"/>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B7E2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C7F"/>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76FA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4698"/>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14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5FE"/>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66133"/>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DD9"/>
    <w:rsid w:val="00FC27E3"/>
    <w:rsid w:val="00FC74C7"/>
    <w:rsid w:val="00FD44CF"/>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04D824"/>
  <w14:defaultImageDpi w14:val="300"/>
  <w15:docId w15:val="{739E9805-2ADE-F04C-A1A2-527500644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514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C451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C451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451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C45149"/>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147B4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47B44"/>
    <w:pPr>
      <w:keepNext/>
      <w:keepLines/>
      <w:spacing w:before="200" w:after="40"/>
      <w:outlineLvl w:val="5"/>
    </w:pPr>
    <w:rPr>
      <w:b/>
      <w:sz w:val="20"/>
      <w:szCs w:val="20"/>
    </w:rPr>
  </w:style>
  <w:style w:type="character" w:default="1" w:styleId="DefaultParagraphFont">
    <w:name w:val="Default Paragraph Font"/>
    <w:uiPriority w:val="1"/>
    <w:semiHidden/>
    <w:unhideWhenUsed/>
    <w:rsid w:val="00C451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5149"/>
  </w:style>
  <w:style w:type="character" w:customStyle="1" w:styleId="Heading1Char">
    <w:name w:val="Heading 1 Char"/>
    <w:aliases w:val="Pocket Char"/>
    <w:basedOn w:val="DefaultParagraphFont"/>
    <w:link w:val="Heading1"/>
    <w:uiPriority w:val="9"/>
    <w:rsid w:val="00C4514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C4514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4514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C451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C45149"/>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C45149"/>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C4514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4514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45149"/>
    <w:rPr>
      <w:color w:val="auto"/>
      <w:u w:val="none"/>
    </w:rPr>
  </w:style>
  <w:style w:type="paragraph" w:styleId="DocumentMap">
    <w:name w:val="Document Map"/>
    <w:basedOn w:val="Normal"/>
    <w:link w:val="DocumentMapChar"/>
    <w:uiPriority w:val="99"/>
    <w:semiHidden/>
    <w:unhideWhenUsed/>
    <w:rsid w:val="00C451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5149"/>
    <w:rPr>
      <w:rFonts w:ascii="Lucida Grande" w:hAnsi="Lucida Grande" w:cs="Lucida Grande"/>
    </w:rPr>
  </w:style>
  <w:style w:type="character" w:customStyle="1" w:styleId="Heading5Char">
    <w:name w:val="Heading 5 Char"/>
    <w:basedOn w:val="DefaultParagraphFont"/>
    <w:link w:val="Heading5"/>
    <w:uiPriority w:val="9"/>
    <w:rsid w:val="00147B44"/>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147B44"/>
    <w:rPr>
      <w:rFonts w:ascii="Calibri" w:hAnsi="Calibri" w:cs="Calibri"/>
      <w:b/>
      <w:sz w:val="20"/>
      <w:szCs w:val="20"/>
    </w:rPr>
  </w:style>
  <w:style w:type="paragraph" w:customStyle="1" w:styleId="textbold">
    <w:name w:val="text bold"/>
    <w:basedOn w:val="Normal"/>
    <w:link w:val="Emphasis"/>
    <w:uiPriority w:val="20"/>
    <w:qFormat/>
    <w:rsid w:val="00147B4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47B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147B44"/>
    <w:rPr>
      <w:color w:val="605E5C"/>
      <w:shd w:val="clear" w:color="auto" w:fill="E1DFDD"/>
    </w:rPr>
  </w:style>
  <w:style w:type="paragraph" w:customStyle="1" w:styleId="UnderlinePara">
    <w:name w:val="Underline Para"/>
    <w:basedOn w:val="Normal"/>
    <w:uiPriority w:val="1"/>
    <w:qFormat/>
    <w:rsid w:val="00147B44"/>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147B44"/>
    <w:rPr>
      <w:b/>
      <w:bCs/>
    </w:rPr>
  </w:style>
  <w:style w:type="paragraph" w:styleId="ListParagraph">
    <w:name w:val="List Paragraph"/>
    <w:aliases w:val="6 font"/>
    <w:basedOn w:val="Normal"/>
    <w:uiPriority w:val="34"/>
    <w:qFormat/>
    <w:rsid w:val="00147B44"/>
    <w:pPr>
      <w:ind w:left="720"/>
      <w:contextualSpacing/>
    </w:pPr>
  </w:style>
  <w:style w:type="paragraph" w:customStyle="1" w:styleId="Emphasis1">
    <w:name w:val="Emphasis1"/>
    <w:basedOn w:val="Normal"/>
    <w:autoRedefine/>
    <w:uiPriority w:val="20"/>
    <w:qFormat/>
    <w:rsid w:val="00147B4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147B44"/>
    <w:pPr>
      <w:ind w:left="432" w:right="432"/>
    </w:pPr>
    <w:rPr>
      <w:color w:val="000000"/>
    </w:rPr>
  </w:style>
  <w:style w:type="character" w:customStyle="1" w:styleId="evidencetextChar1">
    <w:name w:val="evidence text Char1"/>
    <w:link w:val="evidencetext"/>
    <w:rsid w:val="00147B44"/>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147B44"/>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147B44"/>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47B44"/>
    <w:pPr>
      <w:spacing w:before="100" w:beforeAutospacing="1" w:after="100" w:afterAutospacing="1"/>
    </w:pPr>
    <w:rPr>
      <w:rFonts w:eastAsia="Times New Roman"/>
      <w:sz w:val="24"/>
      <w:lang w:eastAsia="ko-KR"/>
    </w:rPr>
  </w:style>
  <w:style w:type="paragraph" w:customStyle="1" w:styleId="css-182kmce">
    <w:name w:val="css-182kmce"/>
    <w:basedOn w:val="Normal"/>
    <w:rsid w:val="00147B44"/>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147B44"/>
  </w:style>
  <w:style w:type="paragraph" w:customStyle="1" w:styleId="pullquote-paragraph">
    <w:name w:val="pullquote-paragraph"/>
    <w:basedOn w:val="Normal"/>
    <w:rsid w:val="00147B44"/>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147B44"/>
    <w:rPr>
      <w:i/>
      <w:iCs/>
    </w:rPr>
  </w:style>
  <w:style w:type="paragraph" w:customStyle="1" w:styleId="font--body">
    <w:name w:val="font--body"/>
    <w:basedOn w:val="Normal"/>
    <w:rsid w:val="00147B44"/>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147B44"/>
    <w:rPr>
      <w:b/>
      <w:u w:val="single"/>
    </w:rPr>
  </w:style>
  <w:style w:type="character" w:customStyle="1" w:styleId="Minimize">
    <w:name w:val="Minimize"/>
    <w:uiPriority w:val="1"/>
    <w:qFormat/>
    <w:rsid w:val="00147B44"/>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147B44"/>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147B44"/>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147B44"/>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147B44"/>
    <w:rPr>
      <w:b/>
      <w:u w:val="single"/>
    </w:rPr>
  </w:style>
  <w:style w:type="character" w:customStyle="1" w:styleId="Underline2Char">
    <w:name w:val="Underline2 Char"/>
    <w:basedOn w:val="DefaultParagraphFont"/>
    <w:link w:val="Underline2"/>
    <w:uiPriority w:val="4"/>
    <w:rsid w:val="00147B44"/>
    <w:rPr>
      <w:rFonts w:ascii="Calibri" w:hAnsi="Calibri" w:cs="Calibri"/>
      <w:b/>
      <w:sz w:val="26"/>
      <w:u w:val="single"/>
    </w:rPr>
  </w:style>
  <w:style w:type="character" w:customStyle="1" w:styleId="BoldUnderline0">
    <w:name w:val="BoldUnderline"/>
    <w:basedOn w:val="DefaultParagraphFont"/>
    <w:uiPriority w:val="1"/>
    <w:qFormat/>
    <w:rsid w:val="00147B44"/>
    <w:rPr>
      <w:rFonts w:ascii="Arial" w:hAnsi="Arial"/>
      <w:b/>
      <w:sz w:val="20"/>
      <w:u w:val="single"/>
    </w:rPr>
  </w:style>
  <w:style w:type="paragraph" w:customStyle="1" w:styleId="gntarbp">
    <w:name w:val="gnt_ar_b_p"/>
    <w:basedOn w:val="Normal"/>
    <w:rsid w:val="00147B44"/>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147B44"/>
    <w:pPr>
      <w:spacing w:before="100" w:beforeAutospacing="1" w:after="100" w:afterAutospacing="1"/>
    </w:pPr>
    <w:rPr>
      <w:rFonts w:eastAsia="Times New Roman"/>
      <w:sz w:val="24"/>
      <w:lang w:eastAsia="ko-KR"/>
    </w:rPr>
  </w:style>
  <w:style w:type="character" w:customStyle="1" w:styleId="numbers">
    <w:name w:val="numbers"/>
    <w:basedOn w:val="DefaultParagraphFont"/>
    <w:rsid w:val="00147B44"/>
  </w:style>
  <w:style w:type="paragraph" w:customStyle="1" w:styleId="endmarkenabled">
    <w:name w:val="endmarkenabled"/>
    <w:basedOn w:val="Normal"/>
    <w:rsid w:val="00147B44"/>
    <w:pPr>
      <w:spacing w:before="100" w:beforeAutospacing="1" w:after="100" w:afterAutospacing="1"/>
    </w:pPr>
    <w:rPr>
      <w:rFonts w:eastAsia="Times New Roman"/>
      <w:sz w:val="24"/>
      <w:lang w:eastAsia="ko-KR"/>
    </w:rPr>
  </w:style>
  <w:style w:type="character" w:customStyle="1" w:styleId="link">
    <w:name w:val="link"/>
    <w:basedOn w:val="DefaultParagraphFont"/>
    <w:rsid w:val="00147B44"/>
  </w:style>
  <w:style w:type="paragraph" w:customStyle="1" w:styleId="css-exrw3m">
    <w:name w:val="css-exrw3m"/>
    <w:basedOn w:val="Normal"/>
    <w:rsid w:val="00147B44"/>
    <w:pPr>
      <w:spacing w:before="100" w:beforeAutospacing="1" w:after="100" w:afterAutospacing="1"/>
    </w:pPr>
    <w:rPr>
      <w:rFonts w:eastAsia="Times New Roman"/>
      <w:sz w:val="24"/>
    </w:rPr>
  </w:style>
  <w:style w:type="character" w:customStyle="1" w:styleId="css-8l6xbc">
    <w:name w:val="css-8l6xbc"/>
    <w:basedOn w:val="DefaultParagraphFont"/>
    <w:rsid w:val="00147B44"/>
  </w:style>
  <w:style w:type="paragraph" w:customStyle="1" w:styleId="t-body-text">
    <w:name w:val="t-body-text"/>
    <w:basedOn w:val="Normal"/>
    <w:rsid w:val="00147B44"/>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147B44"/>
    <w:rPr>
      <w:rFonts w:ascii="Segoe UI" w:hAnsi="Segoe UI" w:cs="Segoe UI"/>
      <w:sz w:val="18"/>
      <w:szCs w:val="18"/>
    </w:rPr>
  </w:style>
  <w:style w:type="paragraph" w:styleId="BalloonText">
    <w:name w:val="Balloon Text"/>
    <w:basedOn w:val="Normal"/>
    <w:link w:val="BalloonTextChar"/>
    <w:uiPriority w:val="99"/>
    <w:semiHidden/>
    <w:unhideWhenUsed/>
    <w:rsid w:val="00147B44"/>
    <w:rPr>
      <w:rFonts w:ascii="Segoe UI" w:hAnsi="Segoe UI" w:cs="Segoe UI"/>
      <w:sz w:val="18"/>
      <w:szCs w:val="18"/>
    </w:rPr>
  </w:style>
  <w:style w:type="character" w:customStyle="1" w:styleId="BalloonTextChar1">
    <w:name w:val="Balloon Text Char1"/>
    <w:basedOn w:val="DefaultParagraphFont"/>
    <w:uiPriority w:val="99"/>
    <w:semiHidden/>
    <w:rsid w:val="00147B44"/>
    <w:rPr>
      <w:rFonts w:ascii="Times New Roman" w:hAnsi="Times New Roman" w:cs="Times New Roman"/>
      <w:sz w:val="18"/>
      <w:szCs w:val="18"/>
    </w:rPr>
  </w:style>
  <w:style w:type="character" w:customStyle="1" w:styleId="caps">
    <w:name w:val="caps"/>
    <w:basedOn w:val="DefaultParagraphFont"/>
    <w:rsid w:val="00147B44"/>
  </w:style>
  <w:style w:type="paragraph" w:customStyle="1" w:styleId="c-user-cardbio">
    <w:name w:val="c-user-card__bio"/>
    <w:basedOn w:val="Normal"/>
    <w:rsid w:val="00147B44"/>
    <w:pPr>
      <w:spacing w:before="100" w:beforeAutospacing="1" w:after="100" w:afterAutospacing="1"/>
    </w:pPr>
    <w:rPr>
      <w:rFonts w:eastAsia="Times New Roman"/>
      <w:sz w:val="24"/>
    </w:rPr>
  </w:style>
  <w:style w:type="paragraph" w:customStyle="1" w:styleId="selectionshareable">
    <w:name w:val="selectionshareable"/>
    <w:basedOn w:val="Normal"/>
    <w:rsid w:val="00147B44"/>
    <w:pPr>
      <w:spacing w:before="100" w:beforeAutospacing="1" w:after="100" w:afterAutospacing="1"/>
    </w:pPr>
    <w:rPr>
      <w:rFonts w:eastAsia="Times New Roman"/>
      <w:sz w:val="24"/>
    </w:rPr>
  </w:style>
  <w:style w:type="character" w:customStyle="1" w:styleId="3oh-">
    <w:name w:val="_3oh-"/>
    <w:basedOn w:val="DefaultParagraphFont"/>
    <w:rsid w:val="00147B44"/>
  </w:style>
  <w:style w:type="paragraph" w:customStyle="1" w:styleId="normal1">
    <w:name w:val="normal1"/>
    <w:basedOn w:val="Normal"/>
    <w:rsid w:val="00147B44"/>
    <w:pPr>
      <w:spacing w:before="100" w:beforeAutospacing="1" w:after="100" w:afterAutospacing="1"/>
    </w:pPr>
    <w:rPr>
      <w:rFonts w:eastAsia="Times New Roman"/>
      <w:sz w:val="24"/>
    </w:rPr>
  </w:style>
  <w:style w:type="character" w:customStyle="1" w:styleId="c-timestamplabel">
    <w:name w:val="c-timestamp__label"/>
    <w:basedOn w:val="DefaultParagraphFont"/>
    <w:rsid w:val="00147B44"/>
  </w:style>
  <w:style w:type="character" w:customStyle="1" w:styleId="c-messagelistunreaddividerlabel">
    <w:name w:val="c-message_list__unread_divider__label"/>
    <w:basedOn w:val="DefaultParagraphFont"/>
    <w:rsid w:val="00147B44"/>
  </w:style>
  <w:style w:type="character" w:customStyle="1" w:styleId="c-messagesender">
    <w:name w:val="c-message__sender"/>
    <w:basedOn w:val="DefaultParagraphFont"/>
    <w:rsid w:val="00147B44"/>
  </w:style>
  <w:style w:type="character" w:customStyle="1" w:styleId="c-reactioncount">
    <w:name w:val="c-reaction__count"/>
    <w:basedOn w:val="DefaultParagraphFont"/>
    <w:rsid w:val="00147B44"/>
  </w:style>
  <w:style w:type="paragraph" w:customStyle="1" w:styleId="Analytic">
    <w:name w:val="Analytic"/>
    <w:basedOn w:val="Normal"/>
    <w:link w:val="AnalyticChar"/>
    <w:autoRedefine/>
    <w:qFormat/>
    <w:rsid w:val="00147B44"/>
    <w:rPr>
      <w:color w:val="1F497D" w:themeColor="text2"/>
    </w:rPr>
  </w:style>
  <w:style w:type="character" w:customStyle="1" w:styleId="AnalyticChar">
    <w:name w:val="Analytic Char"/>
    <w:basedOn w:val="DefaultParagraphFont"/>
    <w:link w:val="Analytic"/>
    <w:rsid w:val="00147B44"/>
    <w:rPr>
      <w:rFonts w:ascii="Calibri" w:hAnsi="Calibri" w:cs="Calibri"/>
      <w:color w:val="1F497D" w:themeColor="text2"/>
      <w:sz w:val="26"/>
    </w:rPr>
  </w:style>
  <w:style w:type="paragraph" w:styleId="Header">
    <w:name w:val="header"/>
    <w:basedOn w:val="Normal"/>
    <w:link w:val="HeaderChar"/>
    <w:uiPriority w:val="99"/>
    <w:unhideWhenUsed/>
    <w:rsid w:val="00147B44"/>
    <w:pPr>
      <w:tabs>
        <w:tab w:val="center" w:pos="4680"/>
        <w:tab w:val="right" w:pos="9360"/>
      </w:tabs>
    </w:pPr>
  </w:style>
  <w:style w:type="character" w:customStyle="1" w:styleId="HeaderChar">
    <w:name w:val="Header Char"/>
    <w:basedOn w:val="DefaultParagraphFont"/>
    <w:link w:val="Header"/>
    <w:uiPriority w:val="99"/>
    <w:rsid w:val="00147B44"/>
    <w:rPr>
      <w:rFonts w:ascii="Calibri" w:hAnsi="Calibri" w:cs="Calibri"/>
      <w:sz w:val="26"/>
    </w:rPr>
  </w:style>
  <w:style w:type="paragraph" w:styleId="Footer">
    <w:name w:val="footer"/>
    <w:basedOn w:val="Normal"/>
    <w:link w:val="FooterChar"/>
    <w:uiPriority w:val="99"/>
    <w:unhideWhenUsed/>
    <w:rsid w:val="00147B44"/>
    <w:pPr>
      <w:tabs>
        <w:tab w:val="center" w:pos="4680"/>
        <w:tab w:val="right" w:pos="9360"/>
      </w:tabs>
    </w:pPr>
  </w:style>
  <w:style w:type="character" w:customStyle="1" w:styleId="FooterChar">
    <w:name w:val="Footer Char"/>
    <w:basedOn w:val="DefaultParagraphFont"/>
    <w:link w:val="Footer"/>
    <w:uiPriority w:val="99"/>
    <w:rsid w:val="00147B44"/>
    <w:rPr>
      <w:rFonts w:ascii="Calibri" w:hAnsi="Calibri" w:cs="Calibri"/>
      <w:sz w:val="26"/>
    </w:rPr>
  </w:style>
  <w:style w:type="character" w:customStyle="1" w:styleId="z-TopofFormChar">
    <w:name w:val="z-Top of Form Char"/>
    <w:basedOn w:val="DefaultParagraphFont"/>
    <w:link w:val="z-TopofForm"/>
    <w:uiPriority w:val="99"/>
    <w:semiHidden/>
    <w:rsid w:val="00147B44"/>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147B44"/>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147B44"/>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47B4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47B44"/>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147B44"/>
    <w:rPr>
      <w:rFonts w:ascii="Arial" w:hAnsi="Arial" w:cs="Arial"/>
      <w:vanish/>
      <w:sz w:val="16"/>
      <w:szCs w:val="16"/>
    </w:rPr>
  </w:style>
  <w:style w:type="paragraph" w:customStyle="1" w:styleId="Emphasize">
    <w:name w:val="Emphasize"/>
    <w:basedOn w:val="Normal"/>
    <w:uiPriority w:val="7"/>
    <w:qFormat/>
    <w:rsid w:val="00147B4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147B44"/>
    <w:rPr>
      <w:b/>
      <w:sz w:val="20"/>
      <w:u w:val="single"/>
    </w:rPr>
  </w:style>
  <w:style w:type="paragraph" w:customStyle="1" w:styleId="8MIn">
    <w:name w:val="8 MIn"/>
    <w:basedOn w:val="Normal"/>
    <w:link w:val="8MInChar"/>
    <w:uiPriority w:val="4"/>
    <w:qFormat/>
    <w:rsid w:val="00147B44"/>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147B44"/>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147B44"/>
  </w:style>
  <w:style w:type="character" w:customStyle="1" w:styleId="c-messagekittext">
    <w:name w:val="c-message_kit__text"/>
    <w:basedOn w:val="DefaultParagraphFont"/>
    <w:rsid w:val="00147B44"/>
  </w:style>
  <w:style w:type="character" w:customStyle="1" w:styleId="cardChar">
    <w:name w:val="card Char"/>
    <w:aliases w:val="Bold Cite Char Char,Speed Cite Char"/>
    <w:basedOn w:val="DefaultParagraphFont"/>
    <w:rsid w:val="00147B44"/>
    <w:rPr>
      <w:rFonts w:ascii="Georgia" w:eastAsia="Calibri" w:hAnsi="Georgia" w:cs="Times New Roman"/>
      <w:sz w:val="24"/>
    </w:rPr>
  </w:style>
  <w:style w:type="character" w:customStyle="1" w:styleId="expertise">
    <w:name w:val="expertise"/>
    <w:basedOn w:val="DefaultParagraphFont"/>
    <w:rsid w:val="00147B44"/>
  </w:style>
  <w:style w:type="character" w:customStyle="1" w:styleId="education">
    <w:name w:val="education"/>
    <w:basedOn w:val="DefaultParagraphFont"/>
    <w:rsid w:val="00147B44"/>
  </w:style>
  <w:style w:type="character" w:customStyle="1" w:styleId="rollover-people">
    <w:name w:val="rollover-people"/>
    <w:basedOn w:val="DefaultParagraphFont"/>
    <w:rsid w:val="00147B44"/>
  </w:style>
  <w:style w:type="character" w:customStyle="1" w:styleId="UnresolvedMention2">
    <w:name w:val="Unresolved Mention2"/>
    <w:basedOn w:val="DefaultParagraphFont"/>
    <w:uiPriority w:val="99"/>
    <w:unhideWhenUsed/>
    <w:rsid w:val="00147B44"/>
    <w:rPr>
      <w:color w:val="605E5C"/>
      <w:shd w:val="clear" w:color="auto" w:fill="E1DFDD"/>
    </w:rPr>
  </w:style>
  <w:style w:type="character" w:customStyle="1" w:styleId="UnresolvedMention3">
    <w:name w:val="Unresolved Mention3"/>
    <w:basedOn w:val="DefaultParagraphFont"/>
    <w:uiPriority w:val="99"/>
    <w:rsid w:val="00147B44"/>
    <w:rPr>
      <w:color w:val="605E5C"/>
      <w:shd w:val="clear" w:color="auto" w:fill="E1DFDD"/>
    </w:rPr>
  </w:style>
  <w:style w:type="paragraph" w:customStyle="1" w:styleId="Body">
    <w:name w:val="Body"/>
    <w:link w:val="BodyChar"/>
    <w:autoRedefine/>
    <w:qFormat/>
    <w:rsid w:val="00147B44"/>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147B44"/>
    <w:rPr>
      <w:rFonts w:ascii="Calibri" w:eastAsiaTheme="majorEastAsia" w:hAnsi="Calibri" w:cstheme="majorBidi"/>
      <w:iCs/>
      <w:color w:val="000000" w:themeColor="text1"/>
      <w:sz w:val="8"/>
      <w:szCs w:val="22"/>
    </w:rPr>
  </w:style>
  <w:style w:type="character" w:customStyle="1" w:styleId="url">
    <w:name w:val="url"/>
    <w:basedOn w:val="DefaultParagraphFont"/>
    <w:rsid w:val="00147B44"/>
  </w:style>
  <w:style w:type="character" w:customStyle="1" w:styleId="ellip">
    <w:name w:val="ellip"/>
    <w:basedOn w:val="DefaultParagraphFont"/>
    <w:rsid w:val="00147B44"/>
  </w:style>
  <w:style w:type="character" w:customStyle="1" w:styleId="nowrap">
    <w:name w:val="nowrap"/>
    <w:basedOn w:val="DefaultParagraphFont"/>
    <w:rsid w:val="00147B44"/>
  </w:style>
  <w:style w:type="paragraph" w:customStyle="1" w:styleId="Tag2">
    <w:name w:val="Tag2"/>
    <w:basedOn w:val="Normal"/>
    <w:qFormat/>
    <w:rsid w:val="00147B44"/>
    <w:pPr>
      <w:spacing w:line="256" w:lineRule="auto"/>
    </w:pPr>
    <w:rPr>
      <w:b/>
      <w:sz w:val="24"/>
    </w:rPr>
  </w:style>
  <w:style w:type="character" w:customStyle="1" w:styleId="underlinedChar">
    <w:name w:val="underlined Char"/>
    <w:link w:val="underlined"/>
    <w:locked/>
    <w:rsid w:val="00147B44"/>
    <w:rPr>
      <w:rFonts w:ascii="Times New Roman" w:eastAsia="Malgun Gothic" w:hAnsi="Times New Roman" w:cs="Times New Roman"/>
      <w:u w:val="single"/>
    </w:rPr>
  </w:style>
  <w:style w:type="paragraph" w:customStyle="1" w:styleId="underlined">
    <w:name w:val="underlined"/>
    <w:next w:val="Normal"/>
    <w:link w:val="underlinedChar"/>
    <w:autoRedefine/>
    <w:qFormat/>
    <w:rsid w:val="00147B44"/>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147B44"/>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147B44"/>
    <w:rPr>
      <w:vertAlign w:val="superscript"/>
    </w:rPr>
  </w:style>
  <w:style w:type="character" w:customStyle="1" w:styleId="Emph">
    <w:name w:val="Emph"/>
    <w:basedOn w:val="DefaultParagraphFont"/>
    <w:uiPriority w:val="1"/>
    <w:qFormat/>
    <w:rsid w:val="00147B44"/>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147B44"/>
    <w:rPr>
      <w:u w:val="single"/>
    </w:rPr>
  </w:style>
  <w:style w:type="character" w:customStyle="1" w:styleId="BoldUnderlineChar">
    <w:name w:val="Bold Underline Char"/>
    <w:basedOn w:val="DefaultParagraphFont"/>
    <w:rsid w:val="00147B44"/>
    <w:rPr>
      <w:rFonts w:ascii="Arial" w:hAnsi="Arial" w:cs="Arial" w:hint="default"/>
      <w:b/>
      <w:bCs w:val="0"/>
      <w:u w:val="single"/>
    </w:rPr>
  </w:style>
  <w:style w:type="character" w:customStyle="1" w:styleId="ReadCard">
    <w:name w:val="ReadCard"/>
    <w:uiPriority w:val="1"/>
    <w:qFormat/>
    <w:rsid w:val="00147B44"/>
    <w:rPr>
      <w:rFonts w:ascii="Times New Roman" w:hAnsi="Times New Roman" w:cs="Times New Roman" w:hint="default"/>
      <w:b/>
      <w:bCs w:val="0"/>
      <w:sz w:val="24"/>
      <w:u w:val="single"/>
    </w:rPr>
  </w:style>
  <w:style w:type="paragraph" w:customStyle="1" w:styleId="CiteSpacing">
    <w:name w:val="Cite Spacing"/>
    <w:basedOn w:val="Normal"/>
    <w:uiPriority w:val="4"/>
    <w:qFormat/>
    <w:rsid w:val="00147B44"/>
    <w:pPr>
      <w:spacing w:before="60" w:after="60"/>
    </w:pPr>
  </w:style>
  <w:style w:type="paragraph" w:customStyle="1" w:styleId="Cards">
    <w:name w:val="Cards"/>
    <w:next w:val="Normal"/>
    <w:link w:val="CardsChar"/>
    <w:qFormat/>
    <w:rsid w:val="00147B44"/>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147B44"/>
    <w:rPr>
      <w:rFonts w:ascii="Times New Roman" w:eastAsia="Times New Roman" w:hAnsi="Times New Roman" w:cs="Times New Roman"/>
      <w:sz w:val="20"/>
    </w:rPr>
  </w:style>
  <w:style w:type="character" w:customStyle="1" w:styleId="DebateUnderline">
    <w:name w:val="Debate Underline"/>
    <w:qFormat/>
    <w:rsid w:val="00147B44"/>
    <w:rPr>
      <w:rFonts w:ascii="Times New Roman" w:hAnsi="Times New Roman"/>
      <w:sz w:val="20"/>
      <w:u w:val="thick"/>
    </w:rPr>
  </w:style>
  <w:style w:type="paragraph" w:customStyle="1" w:styleId="Nothing">
    <w:name w:val="Nothing"/>
    <w:link w:val="NothingChar"/>
    <w:qFormat/>
    <w:rsid w:val="00147B44"/>
    <w:rPr>
      <w:rFonts w:ascii="Times New Roman" w:eastAsia="Times New Roman" w:hAnsi="Times New Roman" w:cs="Times New Roman"/>
      <w:sz w:val="20"/>
    </w:rPr>
  </w:style>
  <w:style w:type="character" w:customStyle="1" w:styleId="NothingChar">
    <w:name w:val="Nothing Char"/>
    <w:link w:val="Nothing"/>
    <w:rsid w:val="00147B44"/>
    <w:rPr>
      <w:rFonts w:ascii="Times New Roman" w:eastAsia="Times New Roman" w:hAnsi="Times New Roman" w:cs="Times New Roman"/>
      <w:sz w:val="20"/>
    </w:rPr>
  </w:style>
  <w:style w:type="paragraph" w:customStyle="1" w:styleId="cardtext">
    <w:name w:val="card text"/>
    <w:basedOn w:val="Normal"/>
    <w:link w:val="cardtextChar"/>
    <w:qFormat/>
    <w:rsid w:val="00147B44"/>
    <w:pPr>
      <w:ind w:left="288" w:right="288"/>
    </w:pPr>
    <w:rPr>
      <w:rFonts w:ascii="Book Antiqua" w:hAnsi="Book Antiqua" w:cs="Lucida Grande"/>
    </w:rPr>
  </w:style>
  <w:style w:type="character" w:customStyle="1" w:styleId="cardtextChar">
    <w:name w:val="card text Char"/>
    <w:basedOn w:val="DefaultParagraphFont"/>
    <w:link w:val="cardtext"/>
    <w:rsid w:val="00147B44"/>
    <w:rPr>
      <w:rFonts w:ascii="Book Antiqua" w:hAnsi="Book Antiqua" w:cs="Lucida Grande"/>
      <w:sz w:val="26"/>
    </w:rPr>
  </w:style>
  <w:style w:type="paragraph" w:customStyle="1" w:styleId="TagText">
    <w:name w:val="TagText"/>
    <w:basedOn w:val="Normal"/>
    <w:qFormat/>
    <w:rsid w:val="00147B44"/>
    <w:rPr>
      <w:rFonts w:eastAsia="Calibri"/>
      <w:b/>
      <w:sz w:val="24"/>
    </w:rPr>
  </w:style>
  <w:style w:type="paragraph" w:customStyle="1" w:styleId="UnderlineEmphasis">
    <w:name w:val="Underline + Emphasis"/>
    <w:basedOn w:val="Normal"/>
    <w:next w:val="Normal"/>
    <w:link w:val="UnderlineEmphasisChar"/>
    <w:autoRedefine/>
    <w:qFormat/>
    <w:rsid w:val="00147B44"/>
    <w:rPr>
      <w:rFonts w:eastAsia="Calibri"/>
      <w:b/>
      <w:color w:val="000000"/>
      <w:sz w:val="24"/>
      <w:u w:val="single"/>
    </w:rPr>
  </w:style>
  <w:style w:type="character" w:customStyle="1" w:styleId="UnderlineEmphasisChar">
    <w:name w:val="Underline + Emphasis Char"/>
    <w:basedOn w:val="DefaultParagraphFont"/>
    <w:link w:val="UnderlineEmphasis"/>
    <w:rsid w:val="00147B44"/>
    <w:rPr>
      <w:rFonts w:ascii="Calibri" w:eastAsia="Calibri" w:hAnsi="Calibri" w:cs="Calibri"/>
      <w:b/>
      <w:color w:val="000000"/>
      <w:u w:val="single"/>
    </w:rPr>
  </w:style>
  <w:style w:type="character" w:customStyle="1" w:styleId="BoldUnderlineUNDO">
    <w:name w:val="Bold.Underline.UNDO"/>
    <w:uiPriority w:val="1"/>
    <w:qFormat/>
    <w:rsid w:val="00147B44"/>
    <w:rPr>
      <w:b w:val="0"/>
    </w:rPr>
  </w:style>
  <w:style w:type="paragraph" w:styleId="FootnoteText">
    <w:name w:val="footnote text"/>
    <w:basedOn w:val="Normal"/>
    <w:link w:val="FootnoteTextChar"/>
    <w:uiPriority w:val="99"/>
    <w:unhideWhenUsed/>
    <w:qFormat/>
    <w:rsid w:val="00147B44"/>
    <w:pPr>
      <w:spacing w:line="256" w:lineRule="auto"/>
    </w:pPr>
    <w:rPr>
      <w:sz w:val="20"/>
      <w:szCs w:val="20"/>
    </w:rPr>
  </w:style>
  <w:style w:type="character" w:customStyle="1" w:styleId="FootnoteTextChar">
    <w:name w:val="Footnote Text Char"/>
    <w:basedOn w:val="DefaultParagraphFont"/>
    <w:link w:val="FootnoteText"/>
    <w:uiPriority w:val="99"/>
    <w:rsid w:val="00147B44"/>
    <w:rPr>
      <w:rFonts w:ascii="Calibri" w:hAnsi="Calibri" w:cs="Calibri"/>
      <w:sz w:val="20"/>
      <w:szCs w:val="20"/>
    </w:rPr>
  </w:style>
  <w:style w:type="character" w:customStyle="1" w:styleId="LinedDown">
    <w:name w:val="Lined Down"/>
    <w:qFormat/>
    <w:rsid w:val="00147B44"/>
    <w:rPr>
      <w:rFonts w:ascii="Times New Roman" w:hAnsi="Times New Roman" w:cs="Times New Roman"/>
      <w:b w:val="0"/>
      <w:bCs w:val="0"/>
      <w:i w:val="0"/>
      <w:iCs w:val="0"/>
      <w:color w:val="000000"/>
      <w:sz w:val="12"/>
      <w:szCs w:val="12"/>
      <w:u w:val="none"/>
    </w:rPr>
  </w:style>
  <w:style w:type="character" w:customStyle="1" w:styleId="Carded">
    <w:name w:val="Carded"/>
    <w:qFormat/>
    <w:rsid w:val="00147B44"/>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147B44"/>
    <w:rPr>
      <w:bCs/>
      <w:sz w:val="20"/>
      <w:u w:val="single"/>
    </w:rPr>
  </w:style>
  <w:style w:type="character" w:customStyle="1" w:styleId="LDAnalytics">
    <w:name w:val="LD Analytics"/>
    <w:basedOn w:val="DefaultParagraphFont"/>
    <w:autoRedefine/>
    <w:uiPriority w:val="1"/>
    <w:qFormat/>
    <w:rsid w:val="00147B44"/>
  </w:style>
  <w:style w:type="paragraph" w:styleId="Subtitle">
    <w:name w:val="Subtitle"/>
    <w:basedOn w:val="Normal"/>
    <w:next w:val="Normal"/>
    <w:link w:val="SubtitleChar"/>
    <w:uiPriority w:val="11"/>
    <w:unhideWhenUsed/>
    <w:qFormat/>
    <w:rsid w:val="00147B4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47B44"/>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147B44"/>
    <w:rPr>
      <w:rFonts w:eastAsia="Times New Roman" w:cs="Garamond"/>
      <w:bCs/>
      <w:u w:val="single"/>
    </w:rPr>
  </w:style>
  <w:style w:type="character" w:customStyle="1" w:styleId="BodyTextChar">
    <w:name w:val="Body Text Char"/>
    <w:basedOn w:val="DefaultParagraphFont"/>
    <w:link w:val="BodyText"/>
    <w:uiPriority w:val="99"/>
    <w:semiHidden/>
    <w:rsid w:val="00147B44"/>
    <w:rPr>
      <w:rFonts w:ascii="Calibri" w:hAnsi="Calibri" w:cs="Calibri"/>
      <w:sz w:val="26"/>
    </w:rPr>
  </w:style>
  <w:style w:type="paragraph" w:styleId="BodyText">
    <w:name w:val="Body Text"/>
    <w:basedOn w:val="Normal"/>
    <w:link w:val="BodyTextChar"/>
    <w:uiPriority w:val="99"/>
    <w:semiHidden/>
    <w:unhideWhenUsed/>
    <w:rsid w:val="00147B44"/>
    <w:pPr>
      <w:spacing w:after="120"/>
    </w:pPr>
  </w:style>
  <w:style w:type="character" w:customStyle="1" w:styleId="BodyTextChar1">
    <w:name w:val="Body Text Char1"/>
    <w:basedOn w:val="DefaultParagraphFont"/>
    <w:uiPriority w:val="99"/>
    <w:semiHidden/>
    <w:rsid w:val="00147B44"/>
    <w:rPr>
      <w:rFonts w:ascii="Calibri" w:hAnsi="Calibri" w:cs="Calibri"/>
      <w:sz w:val="26"/>
    </w:rPr>
  </w:style>
  <w:style w:type="paragraph" w:customStyle="1" w:styleId="tiny">
    <w:name w:val="tiny"/>
    <w:next w:val="Normal"/>
    <w:link w:val="tinyChar"/>
    <w:autoRedefine/>
    <w:rsid w:val="00147B44"/>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147B44"/>
    <w:rPr>
      <w:rFonts w:ascii="Times New Roman" w:eastAsia="Malgun Gothic" w:hAnsi="Times New Roman" w:cs="Times New Roman"/>
      <w:sz w:val="12"/>
    </w:rPr>
  </w:style>
  <w:style w:type="character" w:customStyle="1" w:styleId="LDCut">
    <w:name w:val="LD Cut"/>
    <w:basedOn w:val="DefaultParagraphFont"/>
    <w:uiPriority w:val="1"/>
    <w:qFormat/>
    <w:rsid w:val="00147B44"/>
    <w:rPr>
      <w:rFonts w:ascii="Times New Roman" w:hAnsi="Times New Roman"/>
      <w:b w:val="0"/>
      <w:color w:val="auto"/>
      <w:sz w:val="12"/>
    </w:rPr>
  </w:style>
  <w:style w:type="character" w:customStyle="1" w:styleId="LDUnderline">
    <w:name w:val="LD Underline"/>
    <w:basedOn w:val="DefaultParagraphFont"/>
    <w:uiPriority w:val="1"/>
    <w:qFormat/>
    <w:rsid w:val="00147B44"/>
    <w:rPr>
      <w:rFonts w:ascii="Times New Roman" w:hAnsi="Times New Roman" w:cs="Times New Roman"/>
      <w:b/>
      <w:color w:val="auto"/>
      <w:sz w:val="24"/>
      <w:u w:val="single"/>
    </w:rPr>
  </w:style>
  <w:style w:type="character" w:customStyle="1" w:styleId="Style4Char">
    <w:name w:val="Style4 Char"/>
    <w:rsid w:val="00147B44"/>
    <w:rPr>
      <w:rFonts w:ascii="Arial Narrow" w:hAnsi="Arial Narrow"/>
      <w:szCs w:val="24"/>
      <w:u w:val="single"/>
      <w:lang w:val="en-US" w:eastAsia="en-US" w:bidi="ar-SA"/>
    </w:rPr>
  </w:style>
  <w:style w:type="character" w:customStyle="1" w:styleId="Style1Char">
    <w:name w:val="Style1 Char"/>
    <w:locked/>
    <w:rsid w:val="00147B44"/>
    <w:rPr>
      <w:rFonts w:ascii="Times New Roman" w:eastAsia="SimSun" w:hAnsi="Times New Roman"/>
      <w:szCs w:val="24"/>
      <w:u w:val="single"/>
      <w:lang w:eastAsia="zh-CN"/>
    </w:rPr>
  </w:style>
  <w:style w:type="character" w:customStyle="1" w:styleId="Style11pt">
    <w:name w:val="Style 11 pt"/>
    <w:basedOn w:val="DefaultParagraphFont"/>
    <w:rsid w:val="00147B44"/>
    <w:rPr>
      <w:sz w:val="20"/>
    </w:rPr>
  </w:style>
  <w:style w:type="character" w:customStyle="1" w:styleId="DebateHighlighted">
    <w:name w:val="Debate Highlighted"/>
    <w:rsid w:val="00147B44"/>
    <w:rPr>
      <w:rFonts w:ascii="Times New Roman" w:hAnsi="Times New Roman"/>
      <w:sz w:val="20"/>
      <w:u w:val="thick"/>
      <w:bdr w:val="none" w:sz="0" w:space="0" w:color="auto"/>
      <w:shd w:val="clear" w:color="auto" w:fill="00FFFF"/>
    </w:rPr>
  </w:style>
  <w:style w:type="paragraph" w:customStyle="1" w:styleId="Cites">
    <w:name w:val="Cites"/>
    <w:next w:val="Cards"/>
    <w:rsid w:val="00147B44"/>
    <w:pPr>
      <w:widowControl w:val="0"/>
    </w:pPr>
    <w:rPr>
      <w:rFonts w:ascii="Times New Roman" w:eastAsia="Times New Roman" w:hAnsi="Times New Roman" w:cs="Times New Roman"/>
      <w:sz w:val="20"/>
    </w:rPr>
  </w:style>
  <w:style w:type="character" w:customStyle="1" w:styleId="Author-Date">
    <w:name w:val="Author-Date"/>
    <w:rsid w:val="00147B44"/>
    <w:rPr>
      <w:b/>
      <w:sz w:val="24"/>
    </w:rPr>
  </w:style>
  <w:style w:type="character" w:customStyle="1" w:styleId="regtext">
    <w:name w:val="regtext"/>
    <w:uiPriority w:val="99"/>
    <w:rsid w:val="00147B44"/>
  </w:style>
  <w:style w:type="character" w:customStyle="1" w:styleId="Dottedunderline">
    <w:name w:val="Dotted underline"/>
    <w:rsid w:val="00147B44"/>
    <w:rPr>
      <w:u w:val="dotted"/>
    </w:rPr>
  </w:style>
  <w:style w:type="character" w:customStyle="1" w:styleId="slug-pub-date">
    <w:name w:val="slug-pub-date"/>
    <w:rsid w:val="00147B44"/>
  </w:style>
  <w:style w:type="character" w:customStyle="1" w:styleId="slug-vol">
    <w:name w:val="slug-vol"/>
    <w:rsid w:val="00147B44"/>
  </w:style>
  <w:style w:type="character" w:customStyle="1" w:styleId="slug-issue">
    <w:name w:val="slug-issue"/>
    <w:rsid w:val="00147B44"/>
  </w:style>
  <w:style w:type="character" w:customStyle="1" w:styleId="slug-pages">
    <w:name w:val="slug-pages"/>
    <w:rsid w:val="00147B44"/>
  </w:style>
  <w:style w:type="character" w:customStyle="1" w:styleId="DDIUnderline">
    <w:name w:val="DDI Underline"/>
    <w:uiPriority w:val="99"/>
    <w:rsid w:val="00147B44"/>
    <w:rPr>
      <w:sz w:val="20"/>
      <w:u w:val="thick"/>
    </w:rPr>
  </w:style>
  <w:style w:type="character" w:customStyle="1" w:styleId="CardsChar1">
    <w:name w:val="Cards Char1"/>
    <w:locked/>
    <w:rsid w:val="00147B44"/>
    <w:rPr>
      <w:rFonts w:ascii="Times New Roman" w:eastAsia="Times New Roman" w:hAnsi="Times New Roman" w:cs="Times New Roman"/>
    </w:rPr>
  </w:style>
  <w:style w:type="character" w:customStyle="1" w:styleId="apple-converted-space">
    <w:name w:val="apple-converted-space"/>
    <w:basedOn w:val="DefaultParagraphFont"/>
    <w:rsid w:val="00147B44"/>
  </w:style>
  <w:style w:type="character" w:customStyle="1" w:styleId="CardTextChar0">
    <w:name w:val="Card Text Char"/>
    <w:locked/>
    <w:rsid w:val="00147B44"/>
    <w:rPr>
      <w:rFonts w:ascii="Georgia" w:hAnsi="Georgia"/>
      <w:sz w:val="18"/>
      <w:u w:val="single"/>
    </w:rPr>
  </w:style>
  <w:style w:type="character" w:customStyle="1" w:styleId="normaltextrun">
    <w:name w:val="normaltextrun"/>
    <w:basedOn w:val="DefaultParagraphFont"/>
    <w:rsid w:val="00147B44"/>
  </w:style>
  <w:style w:type="character" w:customStyle="1" w:styleId="eop">
    <w:name w:val="eop"/>
    <w:basedOn w:val="DefaultParagraphFont"/>
    <w:rsid w:val="00147B44"/>
  </w:style>
  <w:style w:type="character" w:customStyle="1" w:styleId="spellingerror">
    <w:name w:val="spellingerror"/>
    <w:basedOn w:val="DefaultParagraphFont"/>
    <w:rsid w:val="00147B44"/>
  </w:style>
  <w:style w:type="paragraph" w:customStyle="1" w:styleId="m-2839544472620372085msonospacing">
    <w:name w:val="m_-2839544472620372085msonospacing"/>
    <w:basedOn w:val="Normal"/>
    <w:rsid w:val="00147B44"/>
    <w:pPr>
      <w:spacing w:before="100" w:beforeAutospacing="1" w:after="100" w:afterAutospacing="1"/>
    </w:pPr>
    <w:rPr>
      <w:sz w:val="24"/>
    </w:rPr>
  </w:style>
  <w:style w:type="paragraph" w:customStyle="1" w:styleId="franklin-light1">
    <w:name w:val="franklin-light1"/>
    <w:basedOn w:val="Normal"/>
    <w:rsid w:val="00147B44"/>
    <w:pPr>
      <w:spacing w:before="100" w:beforeAutospacing="1" w:after="100" w:afterAutospacing="1"/>
    </w:pPr>
    <w:rPr>
      <w:sz w:val="24"/>
    </w:rPr>
  </w:style>
  <w:style w:type="character" w:customStyle="1" w:styleId="powa-tease">
    <w:name w:val="powa-tease"/>
    <w:basedOn w:val="DefaultParagraphFont"/>
    <w:rsid w:val="00147B44"/>
  </w:style>
  <w:style w:type="character" w:customStyle="1" w:styleId="powa-byline">
    <w:name w:val="powa-byline"/>
    <w:basedOn w:val="DefaultParagraphFont"/>
    <w:rsid w:val="00147B44"/>
  </w:style>
  <w:style w:type="character" w:customStyle="1" w:styleId="apple-style-span">
    <w:name w:val="apple-style-span"/>
    <w:basedOn w:val="DefaultParagraphFont"/>
    <w:rsid w:val="00147B44"/>
    <w:rPr>
      <w:rFonts w:cs="Times New Roman"/>
    </w:rPr>
  </w:style>
  <w:style w:type="paragraph" w:customStyle="1" w:styleId="noindent">
    <w:name w:val="noindent"/>
    <w:basedOn w:val="Normal"/>
    <w:rsid w:val="00147B44"/>
    <w:pPr>
      <w:spacing w:before="100" w:beforeAutospacing="1" w:after="100" w:afterAutospacing="1"/>
    </w:pPr>
    <w:rPr>
      <w:rFonts w:eastAsia="Times New Roman"/>
    </w:rPr>
  </w:style>
  <w:style w:type="character" w:customStyle="1" w:styleId="st">
    <w:name w:val="st"/>
    <w:rsid w:val="00147B44"/>
  </w:style>
  <w:style w:type="character" w:customStyle="1" w:styleId="highlight2">
    <w:name w:val="highlight2"/>
    <w:basedOn w:val="DefaultParagraphFont"/>
    <w:rsid w:val="00147B44"/>
    <w:rPr>
      <w:rFonts w:ascii="Arial" w:hAnsi="Arial"/>
      <w:b/>
      <w:sz w:val="19"/>
      <w:u w:val="thick"/>
      <w:bdr w:val="none" w:sz="0" w:space="0" w:color="auto"/>
      <w:shd w:val="clear" w:color="auto" w:fill="auto"/>
    </w:rPr>
  </w:style>
  <w:style w:type="character" w:customStyle="1" w:styleId="Emphasis2">
    <w:name w:val="Emphasis2"/>
    <w:basedOn w:val="DefaultParagraphFont"/>
    <w:rsid w:val="00147B44"/>
    <w:rPr>
      <w:rFonts w:ascii="Franklin Gothic Heavy" w:hAnsi="Franklin Gothic Heavy" w:hint="default"/>
      <w:iCs/>
      <w:u w:val="single"/>
    </w:rPr>
  </w:style>
  <w:style w:type="character" w:customStyle="1" w:styleId="EmphasizeThis">
    <w:name w:val="EmphasizeThis"/>
    <w:rsid w:val="00147B44"/>
    <w:rPr>
      <w:rFonts w:ascii="Georgia" w:hAnsi="Georgia" w:hint="default"/>
      <w:b/>
      <w:bCs w:val="0"/>
      <w:iCs/>
      <w:sz w:val="24"/>
      <w:u w:val="thick"/>
    </w:rPr>
  </w:style>
  <w:style w:type="character" w:customStyle="1" w:styleId="Style3Char">
    <w:name w:val="Style3 Char"/>
    <w:rsid w:val="00147B44"/>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147B44"/>
    <w:rPr>
      <w:rFonts w:ascii="Calibri" w:hAnsi="Calibri" w:cs="Calibri"/>
      <w:sz w:val="20"/>
      <w:szCs w:val="20"/>
    </w:rPr>
  </w:style>
  <w:style w:type="paragraph" w:styleId="CommentText">
    <w:name w:val="annotation text"/>
    <w:basedOn w:val="Normal"/>
    <w:link w:val="CommentTextChar"/>
    <w:uiPriority w:val="99"/>
    <w:semiHidden/>
    <w:unhideWhenUsed/>
    <w:rsid w:val="00147B44"/>
    <w:rPr>
      <w:sz w:val="20"/>
      <w:szCs w:val="20"/>
    </w:rPr>
  </w:style>
  <w:style w:type="character" w:customStyle="1" w:styleId="CommentTextChar1">
    <w:name w:val="Comment Text Char1"/>
    <w:basedOn w:val="DefaultParagraphFont"/>
    <w:uiPriority w:val="99"/>
    <w:semiHidden/>
    <w:rsid w:val="00147B44"/>
    <w:rPr>
      <w:rFonts w:ascii="Calibri" w:hAnsi="Calibri" w:cs="Calibri"/>
      <w:sz w:val="20"/>
      <w:szCs w:val="20"/>
    </w:rPr>
  </w:style>
  <w:style w:type="character" w:customStyle="1" w:styleId="balancedheadline">
    <w:name w:val="balancedheadline"/>
    <w:basedOn w:val="DefaultParagraphFont"/>
    <w:rsid w:val="00147B44"/>
  </w:style>
  <w:style w:type="paragraph" w:customStyle="1" w:styleId="analytic0">
    <w:name w:val="analytic"/>
    <w:basedOn w:val="Analytic"/>
    <w:link w:val="analyticChar0"/>
    <w:autoRedefine/>
    <w:uiPriority w:val="4"/>
    <w:qFormat/>
    <w:rsid w:val="00147B44"/>
    <w:rPr>
      <w:i/>
      <w:color w:val="2D72B1"/>
    </w:rPr>
  </w:style>
  <w:style w:type="character" w:customStyle="1" w:styleId="analyticChar0">
    <w:name w:val="analytic Char"/>
    <w:basedOn w:val="DefaultParagraphFont"/>
    <w:link w:val="analytic0"/>
    <w:uiPriority w:val="4"/>
    <w:rsid w:val="00147B44"/>
    <w:rPr>
      <w:rFonts w:ascii="Calibri" w:hAnsi="Calibri" w:cs="Calibri"/>
      <w:i/>
      <w:color w:val="2D72B1"/>
      <w:sz w:val="26"/>
    </w:rPr>
  </w:style>
  <w:style w:type="paragraph" w:customStyle="1" w:styleId="ColorfulList-Accent11">
    <w:name w:val="Colorful List - Accent 11"/>
    <w:basedOn w:val="Normal"/>
    <w:uiPriority w:val="34"/>
    <w:qFormat/>
    <w:rsid w:val="00147B44"/>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147B44"/>
  </w:style>
  <w:style w:type="character" w:customStyle="1" w:styleId="m-4339160018974791352styleunderline">
    <w:name w:val="m_-4339160018974791352styleunderline"/>
    <w:basedOn w:val="DefaultParagraphFont"/>
    <w:rsid w:val="00147B44"/>
  </w:style>
  <w:style w:type="character" w:customStyle="1" w:styleId="m8622195508348221850gmail-msohyperlink">
    <w:name w:val="m_8622195508348221850gmail-msohyperlink"/>
    <w:basedOn w:val="DefaultParagraphFont"/>
    <w:rsid w:val="00147B44"/>
  </w:style>
  <w:style w:type="character" w:customStyle="1" w:styleId="longbio">
    <w:name w:val="long_bio"/>
    <w:basedOn w:val="DefaultParagraphFont"/>
    <w:rsid w:val="00147B44"/>
  </w:style>
  <w:style w:type="paragraph" w:customStyle="1" w:styleId="css-1ygdjhk">
    <w:name w:val="css-1ygdjhk"/>
    <w:basedOn w:val="Normal"/>
    <w:rsid w:val="00147B44"/>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147B44"/>
    <w:rPr>
      <w:rFonts w:eastAsia="Calibri"/>
      <w:b/>
      <w:color w:val="000000"/>
      <w:u w:val="single"/>
      <w:lang w:val="x-none" w:eastAsia="x-none"/>
    </w:rPr>
  </w:style>
  <w:style w:type="character" w:customStyle="1" w:styleId="CardText2Char">
    <w:name w:val="Card Text 2 Char"/>
    <w:link w:val="CardText2"/>
    <w:rsid w:val="00147B44"/>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147B44"/>
  </w:style>
  <w:style w:type="paragraph" w:customStyle="1" w:styleId="m8953919872937919259gmail-msolistparagraphcxspmiddle">
    <w:name w:val="m_8953919872937919259gmail-msolistparagraphcxspmiddle"/>
    <w:basedOn w:val="Normal"/>
    <w:rsid w:val="00147B44"/>
    <w:pPr>
      <w:spacing w:beforeLines="1" w:afterLines="1"/>
    </w:pPr>
    <w:rPr>
      <w:rFonts w:ascii="Times" w:hAnsi="Times"/>
      <w:sz w:val="20"/>
      <w:szCs w:val="20"/>
    </w:rPr>
  </w:style>
  <w:style w:type="paragraph" w:customStyle="1" w:styleId="flashline">
    <w:name w:val="flashline"/>
    <w:basedOn w:val="Normal"/>
    <w:rsid w:val="00147B44"/>
    <w:pPr>
      <w:spacing w:before="100" w:beforeAutospacing="1" w:after="100" w:afterAutospacing="1"/>
    </w:pPr>
    <w:rPr>
      <w:rFonts w:eastAsia="Times New Roman"/>
      <w:sz w:val="24"/>
    </w:rPr>
  </w:style>
  <w:style w:type="paragraph" w:customStyle="1" w:styleId="lbexhangwithmargin">
    <w:name w:val="lbexhangwithmargin"/>
    <w:basedOn w:val="Normal"/>
    <w:rsid w:val="00147B44"/>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147B44"/>
  </w:style>
  <w:style w:type="character" w:customStyle="1" w:styleId="lbexallcap">
    <w:name w:val="lbexallcap"/>
    <w:basedOn w:val="DefaultParagraphFont"/>
    <w:rsid w:val="00147B44"/>
  </w:style>
  <w:style w:type="paragraph" w:customStyle="1" w:styleId="lbexindent">
    <w:name w:val="lbexindent"/>
    <w:basedOn w:val="Normal"/>
    <w:rsid w:val="00147B44"/>
    <w:pPr>
      <w:spacing w:before="100" w:beforeAutospacing="1" w:after="100" w:afterAutospacing="1"/>
    </w:pPr>
    <w:rPr>
      <w:rFonts w:eastAsia="Times New Roman"/>
      <w:sz w:val="24"/>
    </w:rPr>
  </w:style>
  <w:style w:type="paragraph" w:customStyle="1" w:styleId="lbexindentparagraph">
    <w:name w:val="lbexindentparagraph"/>
    <w:basedOn w:val="Normal"/>
    <w:rsid w:val="00147B44"/>
    <w:pPr>
      <w:spacing w:before="100" w:beforeAutospacing="1" w:after="100" w:afterAutospacing="1"/>
    </w:pPr>
    <w:rPr>
      <w:rFonts w:eastAsia="Times New Roman"/>
      <w:sz w:val="24"/>
    </w:rPr>
  </w:style>
  <w:style w:type="paragraph" w:customStyle="1" w:styleId="zn-bodyparagraph">
    <w:name w:val="zn-body__paragraph"/>
    <w:basedOn w:val="Normal"/>
    <w:rsid w:val="00147B44"/>
    <w:pPr>
      <w:spacing w:before="100" w:beforeAutospacing="1" w:after="100" w:afterAutospacing="1"/>
    </w:pPr>
    <w:rPr>
      <w:rFonts w:eastAsia="Times New Roman"/>
      <w:sz w:val="24"/>
    </w:rPr>
  </w:style>
  <w:style w:type="character" w:customStyle="1" w:styleId="c-messagebody">
    <w:name w:val="c-message__body"/>
    <w:basedOn w:val="DefaultParagraphFont"/>
    <w:rsid w:val="00147B44"/>
  </w:style>
  <w:style w:type="character" w:customStyle="1" w:styleId="m7735155540857680774gmail-style13ptbold">
    <w:name w:val="m_7735155540857680774gmail-style13ptbold"/>
    <w:basedOn w:val="DefaultParagraphFont"/>
    <w:rsid w:val="00147B44"/>
  </w:style>
  <w:style w:type="character" w:customStyle="1" w:styleId="style65">
    <w:name w:val="style65"/>
    <w:basedOn w:val="DefaultParagraphFont"/>
    <w:rsid w:val="00147B44"/>
  </w:style>
  <w:style w:type="character" w:customStyle="1" w:styleId="bodytext0">
    <w:name w:val="body_text"/>
    <w:basedOn w:val="DefaultParagraphFont"/>
    <w:rsid w:val="00147B44"/>
  </w:style>
  <w:style w:type="character" w:customStyle="1" w:styleId="bio">
    <w:name w:val="bio"/>
    <w:basedOn w:val="DefaultParagraphFont"/>
    <w:rsid w:val="00147B44"/>
  </w:style>
  <w:style w:type="character" w:customStyle="1" w:styleId="citesChar">
    <w:name w:val="cites Char"/>
    <w:link w:val="cites0"/>
    <w:rsid w:val="00147B44"/>
    <w:rPr>
      <w:rFonts w:eastAsia="SimSun"/>
      <w:b/>
      <w:lang w:eastAsia="zh-CN"/>
    </w:rPr>
  </w:style>
  <w:style w:type="paragraph" w:customStyle="1" w:styleId="cites0">
    <w:name w:val="cites"/>
    <w:next w:val="Normal"/>
    <w:link w:val="citesChar"/>
    <w:autoRedefine/>
    <w:rsid w:val="00147B44"/>
    <w:pPr>
      <w:contextualSpacing/>
    </w:pPr>
    <w:rPr>
      <w:rFonts w:eastAsia="SimSun"/>
      <w:b/>
      <w:lang w:eastAsia="zh-CN"/>
    </w:rPr>
  </w:style>
  <w:style w:type="character" w:customStyle="1" w:styleId="5yl5">
    <w:name w:val="_5yl5"/>
    <w:basedOn w:val="DefaultParagraphFont"/>
    <w:rsid w:val="00147B44"/>
  </w:style>
  <w:style w:type="character" w:customStyle="1" w:styleId="text">
    <w:name w:val="text"/>
    <w:basedOn w:val="DefaultParagraphFont"/>
    <w:rsid w:val="00147B44"/>
  </w:style>
  <w:style w:type="paragraph" w:customStyle="1" w:styleId="generic-articlebody">
    <w:name w:val="generic-article__body"/>
    <w:basedOn w:val="Normal"/>
    <w:rsid w:val="00147B44"/>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147B44"/>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147B44"/>
    <w:rPr>
      <w:b/>
      <w:bCs/>
    </w:rPr>
  </w:style>
  <w:style w:type="character" w:customStyle="1" w:styleId="CommentSubjectChar1">
    <w:name w:val="Comment Subject Char1"/>
    <w:basedOn w:val="CommentTextChar1"/>
    <w:uiPriority w:val="99"/>
    <w:semiHidden/>
    <w:rsid w:val="00147B44"/>
    <w:rPr>
      <w:rFonts w:ascii="Calibri" w:hAnsi="Calibri" w:cs="Calibri"/>
      <w:b/>
      <w:bCs/>
      <w:sz w:val="20"/>
      <w:szCs w:val="20"/>
    </w:rPr>
  </w:style>
  <w:style w:type="character" w:customStyle="1" w:styleId="UnresolvedMention12">
    <w:name w:val="Unresolved Mention12"/>
    <w:basedOn w:val="DefaultParagraphFont"/>
    <w:uiPriority w:val="99"/>
    <w:rsid w:val="00147B44"/>
    <w:rPr>
      <w:color w:val="605E5C"/>
      <w:shd w:val="clear" w:color="auto" w:fill="E1DFDD"/>
    </w:rPr>
  </w:style>
  <w:style w:type="paragraph" w:customStyle="1" w:styleId="CardNotUnderlined">
    <w:name w:val="Card Not Underlined"/>
    <w:basedOn w:val="Normal"/>
    <w:autoRedefine/>
    <w:rsid w:val="00147B44"/>
    <w:rPr>
      <w:rFonts w:eastAsia="Times New Roman"/>
      <w:sz w:val="12"/>
      <w:szCs w:val="20"/>
    </w:rPr>
  </w:style>
  <w:style w:type="paragraph" w:customStyle="1" w:styleId="msonormal0">
    <w:name w:val="msonormal"/>
    <w:basedOn w:val="Normal"/>
    <w:rsid w:val="00147B44"/>
    <w:pPr>
      <w:spacing w:before="100" w:beforeAutospacing="1" w:after="100" w:afterAutospacing="1" w:line="256" w:lineRule="auto"/>
    </w:pPr>
    <w:rPr>
      <w:sz w:val="24"/>
    </w:rPr>
  </w:style>
  <w:style w:type="table" w:styleId="TableGrid">
    <w:name w:val="Table Grid"/>
    <w:basedOn w:val="TableNormal"/>
    <w:uiPriority w:val="59"/>
    <w:rsid w:val="00147B4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147B44"/>
    <w:pPr>
      <w:spacing w:before="100" w:beforeAutospacing="1" w:after="100" w:afterAutospacing="1"/>
    </w:pPr>
    <w:rPr>
      <w:rFonts w:eastAsia="Times New Roman"/>
      <w:sz w:val="24"/>
    </w:rPr>
  </w:style>
  <w:style w:type="paragraph" w:customStyle="1" w:styleId="p6">
    <w:name w:val="p6"/>
    <w:basedOn w:val="Normal"/>
    <w:rsid w:val="00147B44"/>
    <w:pPr>
      <w:spacing w:before="100" w:beforeAutospacing="1" w:after="100" w:afterAutospacing="1"/>
    </w:pPr>
    <w:rPr>
      <w:rFonts w:eastAsia="Times New Roman"/>
      <w:sz w:val="24"/>
    </w:rPr>
  </w:style>
  <w:style w:type="paragraph" w:customStyle="1" w:styleId="paragraph-sc-1tqpf5s-0">
    <w:name w:val="paragraph-sc-1tqpf5s-0"/>
    <w:basedOn w:val="Normal"/>
    <w:rsid w:val="00147B44"/>
    <w:pPr>
      <w:spacing w:before="100" w:beforeAutospacing="1" w:after="100" w:afterAutospacing="1"/>
    </w:pPr>
    <w:rPr>
      <w:rFonts w:eastAsia="Times New Roman"/>
      <w:sz w:val="24"/>
    </w:rPr>
  </w:style>
  <w:style w:type="character" w:customStyle="1" w:styleId="edited-3sfazf">
    <w:name w:val="edited-3sfazf"/>
    <w:basedOn w:val="DefaultParagraphFont"/>
    <w:rsid w:val="00147B44"/>
  </w:style>
  <w:style w:type="character" w:customStyle="1" w:styleId="content-1o0f9g">
    <w:name w:val="content-1o0f9g"/>
    <w:basedOn w:val="DefaultParagraphFont"/>
    <w:rsid w:val="00147B44"/>
  </w:style>
  <w:style w:type="paragraph" w:customStyle="1" w:styleId="mol-para-with-font">
    <w:name w:val="mol-para-with-font"/>
    <w:basedOn w:val="Normal"/>
    <w:rsid w:val="00147B44"/>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147B44"/>
  </w:style>
  <w:style w:type="character" w:customStyle="1" w:styleId="comma-separator">
    <w:name w:val="comma-separator"/>
    <w:basedOn w:val="DefaultParagraphFont"/>
    <w:rsid w:val="00147B44"/>
  </w:style>
  <w:style w:type="paragraph" w:customStyle="1" w:styleId="imagecaption">
    <w:name w:val="imagecaption"/>
    <w:basedOn w:val="Normal"/>
    <w:rsid w:val="00147B44"/>
    <w:pPr>
      <w:spacing w:before="100" w:beforeAutospacing="1" w:after="100" w:afterAutospacing="1"/>
    </w:pPr>
    <w:rPr>
      <w:rFonts w:eastAsia="Times New Roman"/>
      <w:sz w:val="24"/>
    </w:rPr>
  </w:style>
  <w:style w:type="character" w:customStyle="1" w:styleId="wikiexternallink">
    <w:name w:val="wikiexternallink"/>
    <w:basedOn w:val="DefaultParagraphFont"/>
    <w:rsid w:val="00147B44"/>
  </w:style>
  <w:style w:type="character" w:customStyle="1" w:styleId="wikigeneratedlinkcontent">
    <w:name w:val="wikigeneratedlinkcontent"/>
    <w:basedOn w:val="DefaultParagraphFont"/>
    <w:rsid w:val="00147B44"/>
  </w:style>
  <w:style w:type="paragraph" w:customStyle="1" w:styleId="ssrcss-1q0x1qg-paragraph">
    <w:name w:val="ssrcss-1q0x1qg-paragraph"/>
    <w:basedOn w:val="Normal"/>
    <w:rsid w:val="00147B44"/>
    <w:pPr>
      <w:spacing w:before="100" w:beforeAutospacing="1" w:after="100" w:afterAutospacing="1"/>
    </w:pPr>
    <w:rPr>
      <w:rFonts w:eastAsia="Times New Roman"/>
      <w:sz w:val="24"/>
    </w:rPr>
  </w:style>
  <w:style w:type="paragraph" w:customStyle="1" w:styleId="css-axufdj">
    <w:name w:val="css-axufdj"/>
    <w:basedOn w:val="Normal"/>
    <w:rsid w:val="00147B44"/>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147B44"/>
  </w:style>
  <w:style w:type="paragraph" w:customStyle="1" w:styleId="insinstorydvcaption">
    <w:name w:val="ins_instory_dv_caption"/>
    <w:basedOn w:val="Normal"/>
    <w:rsid w:val="00147B44"/>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47B44"/>
    <w:rPr>
      <w:rFonts w:ascii="Calibri" w:eastAsia="Times New Roman" w:hAnsi="Calibri" w:cs="Calibri"/>
      <w:lang w:eastAsia="ko-KR"/>
    </w:rPr>
  </w:style>
  <w:style w:type="character" w:customStyle="1" w:styleId="sr-only">
    <w:name w:val="sr-only"/>
    <w:basedOn w:val="DefaultParagraphFont"/>
    <w:rsid w:val="00147B44"/>
  </w:style>
  <w:style w:type="character" w:customStyle="1" w:styleId="UnresolvedMention1">
    <w:name w:val="Unresolved Mention1"/>
    <w:basedOn w:val="DefaultParagraphFont"/>
    <w:uiPriority w:val="99"/>
    <w:semiHidden/>
    <w:unhideWhenUsed/>
    <w:rsid w:val="00147B44"/>
    <w:rPr>
      <w:color w:val="605E5C"/>
      <w:shd w:val="clear" w:color="auto" w:fill="E1DFDD"/>
    </w:rPr>
  </w:style>
  <w:style w:type="character" w:styleId="PageNumber">
    <w:name w:val="page number"/>
    <w:basedOn w:val="DefaultParagraphFont"/>
    <w:uiPriority w:val="99"/>
    <w:semiHidden/>
    <w:unhideWhenUsed/>
    <w:rsid w:val="00147B44"/>
  </w:style>
  <w:style w:type="character" w:customStyle="1" w:styleId="UnresolvedMention10">
    <w:name w:val="Unresolved Mention10"/>
    <w:basedOn w:val="DefaultParagraphFont"/>
    <w:uiPriority w:val="99"/>
    <w:semiHidden/>
    <w:unhideWhenUsed/>
    <w:rsid w:val="00147B44"/>
    <w:rPr>
      <w:color w:val="605E5C"/>
      <w:shd w:val="clear" w:color="auto" w:fill="E1DFDD"/>
    </w:rPr>
  </w:style>
  <w:style w:type="paragraph" w:styleId="Revision">
    <w:name w:val="Revision"/>
    <w:uiPriority w:val="99"/>
    <w:semiHidden/>
    <w:rsid w:val="00147B44"/>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147B44"/>
    <w:pPr>
      <w:spacing w:before="100" w:beforeAutospacing="1" w:after="100" w:afterAutospacing="1" w:line="256" w:lineRule="auto"/>
    </w:pPr>
    <w:rPr>
      <w:sz w:val="24"/>
    </w:rPr>
  </w:style>
  <w:style w:type="paragraph" w:customStyle="1" w:styleId="p1">
    <w:name w:val="p1"/>
    <w:basedOn w:val="Normal"/>
    <w:uiPriority w:val="99"/>
    <w:semiHidden/>
    <w:rsid w:val="00147B44"/>
    <w:pPr>
      <w:spacing w:line="256" w:lineRule="auto"/>
    </w:pPr>
    <w:rPr>
      <w:sz w:val="20"/>
      <w:szCs w:val="20"/>
    </w:rPr>
  </w:style>
  <w:style w:type="paragraph" w:customStyle="1" w:styleId="Shrink6">
    <w:name w:val="Shrink 6"/>
    <w:basedOn w:val="Normal"/>
    <w:uiPriority w:val="99"/>
    <w:semiHidden/>
    <w:qFormat/>
    <w:rsid w:val="00147B44"/>
    <w:pPr>
      <w:spacing w:line="256" w:lineRule="auto"/>
    </w:pPr>
    <w:rPr>
      <w:rFonts w:ascii="Georgia" w:hAnsi="Georgia"/>
      <w:sz w:val="12"/>
    </w:rPr>
  </w:style>
  <w:style w:type="character" w:styleId="EndnoteReference">
    <w:name w:val="endnote reference"/>
    <w:basedOn w:val="DefaultParagraphFont"/>
    <w:uiPriority w:val="99"/>
    <w:semiHidden/>
    <w:unhideWhenUsed/>
    <w:rsid w:val="00147B44"/>
    <w:rPr>
      <w:vertAlign w:val="superscript"/>
    </w:rPr>
  </w:style>
  <w:style w:type="character" w:customStyle="1" w:styleId="FooterChar1">
    <w:name w:val="Footer Char1"/>
    <w:basedOn w:val="DefaultParagraphFont"/>
    <w:uiPriority w:val="99"/>
    <w:semiHidden/>
    <w:rsid w:val="00147B44"/>
    <w:rPr>
      <w:rFonts w:ascii="Calibri" w:eastAsiaTheme="minorHAnsi" w:hAnsi="Calibri" w:cs="Calibri"/>
      <w:sz w:val="16"/>
      <w:szCs w:val="22"/>
    </w:rPr>
  </w:style>
  <w:style w:type="character" w:customStyle="1" w:styleId="HeaderChar1">
    <w:name w:val="Header Char1"/>
    <w:basedOn w:val="DefaultParagraphFont"/>
    <w:uiPriority w:val="99"/>
    <w:semiHidden/>
    <w:rsid w:val="00147B44"/>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147B44"/>
    <w:rPr>
      <w:rFonts w:ascii="Segoe UI" w:hAnsi="Segoe UI" w:cs="Segoe UI"/>
      <w:sz w:val="16"/>
      <w:szCs w:val="16"/>
    </w:rPr>
  </w:style>
  <w:style w:type="character" w:styleId="CommentReference">
    <w:name w:val="annotation reference"/>
    <w:basedOn w:val="DefaultParagraphFont"/>
    <w:uiPriority w:val="99"/>
    <w:semiHidden/>
    <w:unhideWhenUsed/>
    <w:rsid w:val="00147B44"/>
    <w:rPr>
      <w:sz w:val="16"/>
      <w:szCs w:val="16"/>
    </w:rPr>
  </w:style>
  <w:style w:type="character" w:customStyle="1" w:styleId="UnresolvedMention30">
    <w:name w:val="Unresolved Mention30"/>
    <w:basedOn w:val="DefaultParagraphFont"/>
    <w:uiPriority w:val="99"/>
    <w:semiHidden/>
    <w:unhideWhenUsed/>
    <w:rsid w:val="00147B44"/>
    <w:rPr>
      <w:color w:val="605E5C"/>
      <w:shd w:val="clear" w:color="auto" w:fill="E1DFDD"/>
    </w:rPr>
  </w:style>
  <w:style w:type="character" w:customStyle="1" w:styleId="UnresolvedMention4">
    <w:name w:val="Unresolved Mention4"/>
    <w:basedOn w:val="DefaultParagraphFont"/>
    <w:uiPriority w:val="99"/>
    <w:semiHidden/>
    <w:unhideWhenUsed/>
    <w:rsid w:val="00147B44"/>
    <w:rPr>
      <w:color w:val="605E5C"/>
      <w:shd w:val="clear" w:color="auto" w:fill="E1DFDD"/>
    </w:rPr>
  </w:style>
  <w:style w:type="character" w:customStyle="1" w:styleId="UnresolvedMention5">
    <w:name w:val="Unresolved Mention5"/>
    <w:basedOn w:val="DefaultParagraphFont"/>
    <w:uiPriority w:val="99"/>
    <w:semiHidden/>
    <w:unhideWhenUsed/>
    <w:rsid w:val="00147B44"/>
    <w:rPr>
      <w:color w:val="605E5C"/>
      <w:shd w:val="clear" w:color="auto" w:fill="E1DFDD"/>
    </w:rPr>
  </w:style>
  <w:style w:type="character" w:customStyle="1" w:styleId="UnresolvedMention6">
    <w:name w:val="Unresolved Mention6"/>
    <w:basedOn w:val="DefaultParagraphFont"/>
    <w:uiPriority w:val="99"/>
    <w:semiHidden/>
    <w:unhideWhenUsed/>
    <w:rsid w:val="00147B44"/>
    <w:rPr>
      <w:color w:val="605E5C"/>
      <w:shd w:val="clear" w:color="auto" w:fill="E1DFDD"/>
    </w:rPr>
  </w:style>
  <w:style w:type="character" w:customStyle="1" w:styleId="UnresolvedMention7">
    <w:name w:val="Unresolved Mention7"/>
    <w:basedOn w:val="DefaultParagraphFont"/>
    <w:uiPriority w:val="99"/>
    <w:semiHidden/>
    <w:unhideWhenUsed/>
    <w:rsid w:val="00147B44"/>
    <w:rPr>
      <w:color w:val="605E5C"/>
      <w:shd w:val="clear" w:color="auto" w:fill="E1DFDD"/>
    </w:rPr>
  </w:style>
  <w:style w:type="character" w:customStyle="1" w:styleId="UnresolvedMention8">
    <w:name w:val="Unresolved Mention8"/>
    <w:basedOn w:val="DefaultParagraphFont"/>
    <w:uiPriority w:val="99"/>
    <w:semiHidden/>
    <w:unhideWhenUsed/>
    <w:rsid w:val="00147B44"/>
    <w:rPr>
      <w:color w:val="605E5C"/>
      <w:shd w:val="clear" w:color="auto" w:fill="E1DFDD"/>
    </w:rPr>
  </w:style>
  <w:style w:type="character" w:customStyle="1" w:styleId="UnresolvedMention9">
    <w:name w:val="Unresolved Mention9"/>
    <w:basedOn w:val="DefaultParagraphFont"/>
    <w:uiPriority w:val="99"/>
    <w:semiHidden/>
    <w:unhideWhenUsed/>
    <w:rsid w:val="00147B44"/>
    <w:rPr>
      <w:color w:val="605E5C"/>
      <w:shd w:val="clear" w:color="auto" w:fill="E1DFDD"/>
    </w:rPr>
  </w:style>
  <w:style w:type="character" w:customStyle="1" w:styleId="UnresolvedMention100">
    <w:name w:val="Unresolved Mention100"/>
    <w:basedOn w:val="DefaultParagraphFont"/>
    <w:uiPriority w:val="99"/>
    <w:semiHidden/>
    <w:unhideWhenUsed/>
    <w:rsid w:val="00147B44"/>
    <w:rPr>
      <w:color w:val="605E5C"/>
      <w:shd w:val="clear" w:color="auto" w:fill="E1DFDD"/>
    </w:rPr>
  </w:style>
  <w:style w:type="character" w:customStyle="1" w:styleId="UnresolvedMention11">
    <w:name w:val="Unresolved Mention11"/>
    <w:basedOn w:val="DefaultParagraphFont"/>
    <w:uiPriority w:val="99"/>
    <w:semiHidden/>
    <w:unhideWhenUsed/>
    <w:rsid w:val="00147B44"/>
    <w:rPr>
      <w:color w:val="605E5C"/>
      <w:shd w:val="clear" w:color="auto" w:fill="E1DFDD"/>
    </w:rPr>
  </w:style>
  <w:style w:type="character" w:styleId="PlaceholderText">
    <w:name w:val="Placeholder Text"/>
    <w:basedOn w:val="DefaultParagraphFont"/>
    <w:uiPriority w:val="99"/>
    <w:semiHidden/>
    <w:rsid w:val="00147B44"/>
    <w:rPr>
      <w:color w:val="808080"/>
    </w:rPr>
  </w:style>
  <w:style w:type="paragraph" w:customStyle="1" w:styleId="paragraph">
    <w:name w:val="paragraph"/>
    <w:basedOn w:val="Normal"/>
    <w:rsid w:val="00147B44"/>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5751654.2021.194268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wscientist.com/article/mg22630235-100-dust-from-asteroid-mining-spells-danger-for-satellit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aw.upenn.edu/live/files/7804-grego-space-and-crisis-stability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org/doi/full/10.1126/science.abd3402" TargetMode="External"/><Relationship Id="rId5" Type="http://schemas.openxmlformats.org/officeDocument/2006/relationships/numbering" Target="numbering.xml"/><Relationship Id="rId15" Type="http://schemas.openxmlformats.org/officeDocument/2006/relationships/hyperlink" Target="https://www.mining.com/experts-warn-of-brewing-space-mining-war-among-us-china-and-russia/" TargetMode="External"/><Relationship Id="rId10" Type="http://schemas.openxmlformats.org/officeDocument/2006/relationships/hyperlink" Target="https://www.orfonline.org/research/if-space-is-the-province-of-mankind-who-owns-its-resources-47561/"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24</Pages>
  <Words>10403</Words>
  <Characters>59301</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69565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7</cp:revision>
  <dcterms:created xsi:type="dcterms:W3CDTF">2022-01-28T23:37:00Z</dcterms:created>
  <dcterms:modified xsi:type="dcterms:W3CDTF">2022-02-12T16:09:00Z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