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AF2FD" w14:textId="31AFA478" w:rsidR="00FD44CF" w:rsidRDefault="00FD44CF" w:rsidP="00FD44CF">
      <w:pPr>
        <w:pStyle w:val="Heading2"/>
      </w:pPr>
      <w:r>
        <w:t>1</w:t>
      </w:r>
    </w:p>
    <w:p w14:paraId="12E7E4A3" w14:textId="77777777" w:rsidR="00FD44CF" w:rsidRDefault="00FD44CF" w:rsidP="00FD44CF">
      <w:pPr>
        <w:pStyle w:val="Heading4"/>
      </w:pPr>
      <w:r>
        <w:t>1] Turn– asteroid mining kills research incentive and decks innovation</w:t>
      </w:r>
    </w:p>
    <w:p w14:paraId="653B0DDD" w14:textId="77777777" w:rsidR="00FD44CF" w:rsidRDefault="00FD44CF" w:rsidP="00FD44CF">
      <w:r w:rsidRPr="000D1095">
        <w:rPr>
          <w:rStyle w:val="Style13ptBold"/>
        </w:rPr>
        <w:t>Bharmal 18-</w:t>
      </w:r>
      <w:r>
        <w:rPr>
          <w:rStyle w:val="Style13ptBold"/>
        </w:rPr>
        <w:t xml:space="preserve"> </w:t>
      </w:r>
      <w:r w:rsidRPr="000D1095">
        <w:rPr>
          <w:sz w:val="16"/>
        </w:rPr>
        <w:t>Bharmal, Zahaan, “The Case against Mars Colonisation.”</w:t>
      </w:r>
      <w:r>
        <w:rPr>
          <w:sz w:val="16"/>
        </w:rPr>
        <w:t xml:space="preserve"> </w:t>
      </w:r>
      <w:r w:rsidRPr="000D1095">
        <w:rPr>
          <w:i/>
          <w:sz w:val="16"/>
        </w:rPr>
        <w:t>The Guardian</w:t>
      </w:r>
      <w:r w:rsidRPr="000D1095">
        <w:rPr>
          <w:sz w:val="16"/>
        </w:rPr>
        <w:t xml:space="preserve">, The Guardian, 28 Aug. 2018, www.theguardian.com/science/blog/2018/aug/28/the-case-against-mars-colonisation. </w:t>
      </w:r>
      <w:r>
        <w:t xml:space="preserve">VS </w:t>
      </w:r>
    </w:p>
    <w:p w14:paraId="258FD085" w14:textId="77777777" w:rsidR="00FD44CF" w:rsidRPr="00D12F11" w:rsidRDefault="00FD44CF" w:rsidP="00FD44CF">
      <w:pPr>
        <w:rPr>
          <w:rStyle w:val="StyleUnderline"/>
        </w:rPr>
      </w:pPr>
      <w:r w:rsidRPr="00D12F11">
        <w:rPr>
          <w:rStyle w:val="StyleUnderline"/>
          <w:highlight w:val="green"/>
        </w:rPr>
        <w:t xml:space="preserve">If humans </w:t>
      </w:r>
      <w:r w:rsidRPr="00D12F11">
        <w:rPr>
          <w:rStyle w:val="StyleUnderline"/>
        </w:rPr>
        <w:t>do eventually</w:t>
      </w:r>
      <w:r w:rsidRPr="00D12F11">
        <w:rPr>
          <w:rStyle w:val="StyleUnderline"/>
          <w:highlight w:val="green"/>
        </w:rPr>
        <w:t xml:space="preserve"> land </w:t>
      </w:r>
      <w:r w:rsidRPr="00D12F11">
        <w:rPr>
          <w:rStyle w:val="StyleUnderline"/>
        </w:rPr>
        <w:t xml:space="preserve">on Mars, they would not arrive alone. </w:t>
      </w:r>
      <w:r w:rsidRPr="00D12F11">
        <w:rPr>
          <w:rStyle w:val="StyleUnderline"/>
          <w:highlight w:val="green"/>
        </w:rPr>
        <w:t xml:space="preserve">They would carry </w:t>
      </w:r>
      <w:r w:rsidRPr="00D12F11">
        <w:rPr>
          <w:rStyle w:val="StyleUnderline"/>
        </w:rPr>
        <w:t>with them</w:t>
      </w:r>
      <w:r w:rsidRPr="00D12F11">
        <w:rPr>
          <w:rStyle w:val="StyleUnderline"/>
          <w:highlight w:val="green"/>
        </w:rPr>
        <w:t xml:space="preserve"> their earthly microbes</w:t>
      </w:r>
      <w:r w:rsidRPr="00D12F11">
        <w:rPr>
          <w:rStyle w:val="StyleUnderline"/>
        </w:rPr>
        <w:t>. Trillions of them.</w:t>
      </w:r>
    </w:p>
    <w:p w14:paraId="193F541D" w14:textId="77777777" w:rsidR="00FD44CF" w:rsidRPr="00D12F11" w:rsidRDefault="00FD44CF" w:rsidP="00FD44CF">
      <w:pPr>
        <w:rPr>
          <w:rStyle w:val="StyleUnderline"/>
        </w:rPr>
      </w:pPr>
      <w:r w:rsidRPr="00D12F11">
        <w:rPr>
          <w:rStyle w:val="StyleUnderline"/>
        </w:rPr>
        <w:t>There is a real risk that some of</w:t>
      </w:r>
      <w:r w:rsidRPr="00D12F11">
        <w:rPr>
          <w:rStyle w:val="StyleUnderline"/>
          <w:highlight w:val="green"/>
        </w:rPr>
        <w:t xml:space="preserve"> these microbes could find their way </w:t>
      </w:r>
      <w:r w:rsidRPr="00D12F11">
        <w:rPr>
          <w:rStyle w:val="StyleUnderline"/>
        </w:rPr>
        <w:t>onto the surface of</w:t>
      </w:r>
      <w:r w:rsidRPr="00D12F11">
        <w:rPr>
          <w:rStyle w:val="StyleUnderline"/>
          <w:highlight w:val="green"/>
        </w:rPr>
        <w:t xml:space="preserve"> Mars and</w:t>
      </w:r>
      <w:r w:rsidRPr="00D12F11">
        <w:rPr>
          <w:rStyle w:val="StyleUnderline"/>
        </w:rPr>
        <w:t>, in doing so</w:t>
      </w:r>
      <w:r w:rsidRPr="00D12F11">
        <w:rPr>
          <w:rStyle w:val="StyleUnderline"/>
          <w:highlight w:val="green"/>
        </w:rPr>
        <w:t xml:space="preserve">, confuse </w:t>
      </w:r>
      <w:r w:rsidRPr="00D12F11">
        <w:rPr>
          <w:rStyle w:val="StyleUnderline"/>
        </w:rPr>
        <w:t>– perhaps</w:t>
      </w:r>
      <w:r w:rsidRPr="00D12F11">
        <w:rPr>
          <w:rStyle w:val="StyleUnderline"/>
          <w:highlight w:val="green"/>
        </w:rPr>
        <w:t xml:space="preserve"> irreversibly </w:t>
      </w:r>
      <w:r w:rsidRPr="00D12F11">
        <w:rPr>
          <w:rStyle w:val="StyleUnderline"/>
        </w:rPr>
        <w:t>so – the</w:t>
      </w:r>
      <w:r w:rsidRPr="00D12F11">
        <w:rPr>
          <w:rStyle w:val="StyleUnderline"/>
          <w:highlight w:val="green"/>
        </w:rPr>
        <w:t xml:space="preserve"> search for </w:t>
      </w:r>
      <w:r w:rsidRPr="00D12F11">
        <w:rPr>
          <w:rStyle w:val="StyleUnderline"/>
        </w:rPr>
        <w:t>Martian</w:t>
      </w:r>
      <w:r w:rsidRPr="00D12F11">
        <w:rPr>
          <w:rStyle w:val="StyleUnderline"/>
          <w:highlight w:val="green"/>
        </w:rPr>
        <w:t xml:space="preserve"> life</w:t>
      </w:r>
      <w:r w:rsidRPr="00D12F11">
        <w:rPr>
          <w:rStyle w:val="StyleUnderline"/>
        </w:rPr>
        <w:t xml:space="preserve">. This is because </w:t>
      </w:r>
      <w:r w:rsidRPr="00D12F11">
        <w:rPr>
          <w:rStyle w:val="StyleUnderline"/>
          <w:highlight w:val="green"/>
        </w:rPr>
        <w:t xml:space="preserve">we wouldn't be able to distinguish indigenous life from the microbes </w:t>
      </w:r>
      <w:r w:rsidRPr="00D12F11">
        <w:rPr>
          <w:rStyle w:val="StyleUnderline"/>
        </w:rPr>
        <w:t>we'd brought with us. Our presence on Mars could jeopardise one of our main reasons for being there – the search for life.</w:t>
      </w:r>
    </w:p>
    <w:p w14:paraId="2D8A8F30" w14:textId="77777777" w:rsidR="00FD44CF" w:rsidRDefault="00FD44CF" w:rsidP="00FD44CF">
      <w:pPr>
        <w:rPr>
          <w:sz w:val="16"/>
        </w:rPr>
      </w:pPr>
      <w:r w:rsidRPr="00D12F11">
        <w:rPr>
          <w:rStyle w:val="StyleUnderline"/>
        </w:rPr>
        <w:t>Furthermore</w:t>
      </w:r>
      <w:r w:rsidRPr="00D12F11">
        <w:rPr>
          <w:rStyle w:val="StyleUnderline"/>
          <w:highlight w:val="green"/>
        </w:rPr>
        <w:t xml:space="preserve">, there is no one way of knowing how </w:t>
      </w:r>
      <w:r w:rsidRPr="00D12F11">
        <w:rPr>
          <w:rStyle w:val="StyleUnderline"/>
        </w:rPr>
        <w:t xml:space="preserve">our </w:t>
      </w:r>
      <w:r w:rsidRPr="00D12F11">
        <w:rPr>
          <w:rStyle w:val="StyleUnderline"/>
          <w:highlight w:val="green"/>
        </w:rPr>
        <w:t xml:space="preserve">microbes may react with the </w:t>
      </w:r>
      <w:r w:rsidRPr="00D12F11">
        <w:rPr>
          <w:rStyle w:val="StyleUnderline"/>
        </w:rPr>
        <w:t>vulnerable Martian</w:t>
      </w:r>
      <w:r w:rsidRPr="00D12F11">
        <w:rPr>
          <w:rStyle w:val="StyleUnderline"/>
          <w:highlight w:val="green"/>
        </w:rPr>
        <w:t xml:space="preserve"> ecosystem.</w:t>
      </w:r>
      <w:r w:rsidRPr="00D12F11">
        <w:rPr>
          <w:rStyle w:val="StyleUnderline"/>
        </w:rPr>
        <w:t xml:space="preserve"> </w:t>
      </w:r>
      <w:r w:rsidRPr="00D12F11">
        <w:rPr>
          <w:sz w:val="16"/>
        </w:rPr>
        <w:t>In</w:t>
      </w:r>
      <w:r>
        <w:rPr>
          <w:sz w:val="16"/>
        </w:rPr>
        <w:t xml:space="preserve"> </w:t>
      </w:r>
      <w:hyperlink r:id="rId9" w:history="1">
        <w:r w:rsidRPr="00D12F11">
          <w:rPr>
            <w:rStyle w:val="Hyperlink"/>
            <w:sz w:val="16"/>
          </w:rPr>
          <w:t>Cosmos, the late Carl Sagan</w:t>
        </w:r>
      </w:hyperlink>
      <w:r>
        <w:rPr>
          <w:sz w:val="16"/>
        </w:rPr>
        <w:t xml:space="preserve"> </w:t>
      </w:r>
      <w:r w:rsidRPr="00D12F11">
        <w:rPr>
          <w:sz w:val="16"/>
        </w:rPr>
        <w:t>wrote, “If there is life on Mars, I believe we should do nothing with Mars. Mars then belongs to the Martians, even if the Martians are only microbes … the preservation of that life must, I think, supersede any other possible use of Mars.”</w:t>
      </w:r>
    </w:p>
    <w:p w14:paraId="37A3F62F" w14:textId="77777777" w:rsidR="00FD44CF" w:rsidRDefault="00FD44CF" w:rsidP="00FD44CF">
      <w:pPr>
        <w:pStyle w:val="Heading4"/>
      </w:pPr>
      <w:r>
        <w:t>2] Turn- asteroid mining kills public interest in space exploration and makes innovation a lower priority</w:t>
      </w:r>
    </w:p>
    <w:p w14:paraId="2828496F" w14:textId="77777777" w:rsidR="00FD44CF" w:rsidRDefault="00FD44CF" w:rsidP="00FD44CF">
      <w:r w:rsidRPr="001439B0">
        <w:rPr>
          <w:rStyle w:val="Style13ptBold"/>
        </w:rPr>
        <w:t>Skibba 18-</w:t>
      </w:r>
      <w:r w:rsidRPr="001439B0">
        <w:rPr>
          <w:sz w:val="16"/>
        </w:rPr>
        <w:t xml:space="preserve"> Skibba, Ramin. “Mining in Space Could Lead to Conflicts on Earth - Facts so Romantic.” Nautilus, 2 May 2018, https://nautil.us/blog/-mining-in-space-could-lead-to-conflicts-on-earth. </w:t>
      </w:r>
      <w:r>
        <w:t>VS</w:t>
      </w:r>
    </w:p>
    <w:p w14:paraId="2C95F16E" w14:textId="77777777" w:rsidR="00FD44CF" w:rsidRPr="00BE69AF" w:rsidRDefault="00FD44CF" w:rsidP="00FD44CF">
      <w:pPr>
        <w:rPr>
          <w:rStyle w:val="StyleUnderline"/>
        </w:rPr>
      </w:pPr>
      <w:r w:rsidRPr="00BE69AF">
        <w:rPr>
          <w:sz w:val="14"/>
        </w:rPr>
        <w:t xml:space="preserve">But it’s not clear that a pact between the commercial space mining industry and NASA would align with the public’s interest. </w:t>
      </w:r>
      <w:r w:rsidRPr="00BE69AF">
        <w:rPr>
          <w:rStyle w:val="StyleUnderline"/>
        </w:rPr>
        <w:t xml:space="preserve">NASA’s increasing collaboration with </w:t>
      </w:r>
      <w:r w:rsidRPr="00D12F11">
        <w:rPr>
          <w:rStyle w:val="StyleUnderline"/>
          <w:highlight w:val="green"/>
        </w:rPr>
        <w:t>space mining</w:t>
      </w:r>
      <w:r w:rsidRPr="00BE69AF">
        <w:rPr>
          <w:rStyle w:val="StyleUnderline"/>
        </w:rPr>
        <w:t xml:space="preserve"> companies could </w:t>
      </w:r>
      <w:r w:rsidRPr="00D12F11">
        <w:rPr>
          <w:rStyle w:val="StyleUnderline"/>
          <w:highlight w:val="green"/>
        </w:rPr>
        <w:t>distort</w:t>
      </w:r>
      <w:r w:rsidRPr="00BE69AF">
        <w:rPr>
          <w:rStyle w:val="StyleUnderline"/>
        </w:rPr>
        <w:t xml:space="preserve"> and divert </w:t>
      </w:r>
      <w:r w:rsidRPr="00D12F11">
        <w:rPr>
          <w:rStyle w:val="StyleUnderline"/>
          <w:highlight w:val="green"/>
        </w:rPr>
        <w:t>efforts</w:t>
      </w:r>
      <w:r w:rsidRPr="00BE69AF">
        <w:rPr>
          <w:rStyle w:val="StyleUnderline"/>
        </w:rPr>
        <w:t xml:space="preserve"> previously focused </w:t>
      </w:r>
      <w:r w:rsidRPr="00D12F11">
        <w:rPr>
          <w:rStyle w:val="StyleUnderline"/>
          <w:highlight w:val="green"/>
        </w:rPr>
        <w:t>on</w:t>
      </w:r>
      <w:r w:rsidRPr="00BE69AF">
        <w:rPr>
          <w:rStyle w:val="StyleUnderline"/>
        </w:rPr>
        <w:t xml:space="preserve"> space </w:t>
      </w:r>
      <w:r w:rsidRPr="00D12F11">
        <w:rPr>
          <w:rStyle w:val="StyleUnderline"/>
          <w:highlight w:val="green"/>
        </w:rPr>
        <w:t>exploration and</w:t>
      </w:r>
      <w:r w:rsidRPr="00BE69AF">
        <w:rPr>
          <w:rStyle w:val="StyleUnderline"/>
        </w:rPr>
        <w:t xml:space="preserve"> basic </w:t>
      </w:r>
      <w:r w:rsidRPr="00D12F11">
        <w:rPr>
          <w:rStyle w:val="StyleUnderline"/>
          <w:highlight w:val="green"/>
        </w:rPr>
        <w:t>research, and discourage public interest</w:t>
      </w:r>
      <w:r w:rsidRPr="00BE69AF">
        <w:rPr>
          <w:rStyle w:val="StyleUnderline"/>
        </w:rPr>
        <w:t xml:space="preserve"> and engagement in astronomy.</w:t>
      </w:r>
    </w:p>
    <w:p w14:paraId="0F5BD517" w14:textId="77777777" w:rsidR="00FD44CF" w:rsidRPr="00BE69AF" w:rsidRDefault="00FD44CF" w:rsidP="00FD44CF">
      <w:pPr>
        <w:rPr>
          <w:sz w:val="14"/>
        </w:rPr>
      </w:pPr>
      <w:r w:rsidRPr="00BE69AF">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510A9BCF" w14:textId="77777777" w:rsidR="00FD44CF" w:rsidRPr="00BE69AF" w:rsidRDefault="00FD44CF" w:rsidP="00FD44CF">
      <w:pPr>
        <w:rPr>
          <w:sz w:val="14"/>
        </w:rPr>
      </w:pPr>
      <w:r w:rsidRPr="00BE69AF">
        <w:rPr>
          <w:rStyle w:val="StyleUnderline"/>
        </w:rPr>
        <w:t xml:space="preserve">But </w:t>
      </w:r>
      <w:r w:rsidRPr="00D12F11">
        <w:rPr>
          <w:rStyle w:val="StyleUnderline"/>
          <w:highlight w:val="green"/>
        </w:rPr>
        <w:t>if</w:t>
      </w:r>
      <w:r w:rsidRPr="00BE69AF">
        <w:rPr>
          <w:rStyle w:val="StyleUnderline"/>
        </w:rPr>
        <w:t xml:space="preserve"> the U.S. and U.S.-based </w:t>
      </w:r>
      <w:r w:rsidRPr="00D12F11">
        <w:rPr>
          <w:rStyle w:val="StyleUnderline"/>
          <w:highlight w:val="green"/>
        </w:rPr>
        <w:t>companies lay claim to</w:t>
      </w:r>
      <w:r w:rsidRPr="00BE69AF">
        <w:rPr>
          <w:rStyle w:val="StyleUnderline"/>
        </w:rPr>
        <w:t xml:space="preserve"> the richest and most easily accessible prospecting </w:t>
      </w:r>
      <w:r w:rsidRPr="00D12F11">
        <w:rPr>
          <w:rStyle w:val="StyleUnderline"/>
          <w:highlight w:val="green"/>
        </w:rPr>
        <w:t>sites, not allowing other companies</w:t>
      </w:r>
      <w:r w:rsidRPr="00BE69AF">
        <w:rPr>
          <w:rStyle w:val="StyleUnderline"/>
        </w:rPr>
        <w:t xml:space="preserve"> and </w:t>
      </w:r>
      <w:r w:rsidRPr="00D12F11">
        <w:rPr>
          <w:rStyle w:val="StyleUnderline"/>
          <w:highlight w:val="green"/>
        </w:rPr>
        <w:t>nations to share</w:t>
      </w:r>
      <w:r w:rsidRPr="00BE69AF">
        <w:rPr>
          <w:rStyle w:val="StyleUnderline"/>
        </w:rPr>
        <w:t xml:space="preserve"> in the wealth, </w:t>
      </w:r>
      <w:r w:rsidRPr="00D12F11">
        <w:rPr>
          <w:rStyle w:val="StyleUnderline"/>
          <w:highlight w:val="green"/>
        </w:rPr>
        <w:t>economic and political relations could be damaged</w:t>
      </w:r>
      <w:r w:rsidRPr="00BE69AF">
        <w:rPr>
          <w:rStyle w:val="StyleUnderline"/>
        </w:rPr>
        <w:t xml:space="preserve">. That’s why this seems to be a dangerous path for space explorers. </w:t>
      </w:r>
      <w:r w:rsidRPr="00BE69AF">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BE69AF">
        <w:rPr>
          <w:rStyle w:val="StyleUnderline"/>
        </w:rPr>
        <w:t>Moreover, to succeed, these businesses will seek profitable missions, while science, exploration, and discovery—</w:t>
      </w:r>
      <w:r w:rsidRPr="00D12F11">
        <w:rPr>
          <w:rStyle w:val="StyleUnderline"/>
          <w:highlight w:val="green"/>
        </w:rPr>
        <w:t>goals that stimulate public interest—will</w:t>
      </w:r>
      <w:r w:rsidRPr="00BE69AF">
        <w:rPr>
          <w:rStyle w:val="StyleUnderline"/>
        </w:rPr>
        <w:t xml:space="preserve"> inevitably </w:t>
      </w:r>
      <w:r w:rsidRPr="00D12F11">
        <w:rPr>
          <w:rStyle w:val="StyleUnderline"/>
          <w:highlight w:val="green"/>
        </w:rPr>
        <w:t xml:space="preserve">have lower </w:t>
      </w:r>
      <w:r w:rsidRPr="00D12F11">
        <w:rPr>
          <w:rStyle w:val="StyleUnderline"/>
          <w:highlight w:val="green"/>
        </w:rPr>
        <w:lastRenderedPageBreak/>
        <w:t>priority</w:t>
      </w:r>
      <w:r w:rsidRPr="00BE69AF">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1F0846D8" w14:textId="77777777" w:rsidR="00FD44CF" w:rsidRPr="00574A5A" w:rsidRDefault="00FD44CF" w:rsidP="00FD44CF"/>
    <w:p w14:paraId="1B927C80" w14:textId="77777777" w:rsidR="00FD44CF" w:rsidRPr="00355308" w:rsidRDefault="00FD44CF" w:rsidP="00FD44CF">
      <w:pPr>
        <w:pStyle w:val="Heading4"/>
        <w:rPr>
          <w:rFonts w:cs="Calibri"/>
        </w:rPr>
      </w:pPr>
      <w:r>
        <w:rPr>
          <w:rFonts w:cs="Calibri"/>
        </w:rPr>
        <w:t>3</w:t>
      </w:r>
      <w:r w:rsidRPr="00355308">
        <w:rPr>
          <w:rFonts w:cs="Calibri"/>
        </w:rPr>
        <w:t xml:space="preserve">] </w:t>
      </w:r>
      <w:r>
        <w:rPr>
          <w:rFonts w:cs="Calibri"/>
        </w:rPr>
        <w:t xml:space="preserve">Space </w:t>
      </w:r>
      <w:r w:rsidRPr="00355308">
        <w:rPr>
          <w:rFonts w:cs="Calibri"/>
        </w:rPr>
        <w:t>mining causes environmental destruction</w:t>
      </w:r>
    </w:p>
    <w:p w14:paraId="5DBEFE89" w14:textId="77777777" w:rsidR="00FD44CF" w:rsidRPr="00355308" w:rsidRDefault="00FD44CF" w:rsidP="00FD44CF">
      <w:r w:rsidRPr="00355308">
        <w:rPr>
          <w:rStyle w:val="Style13ptBold"/>
        </w:rPr>
        <w:t>Specktor 19-</w:t>
      </w:r>
      <w:r w:rsidRPr="00355308">
        <w:rPr>
          <w:sz w:val="16"/>
        </w:rPr>
        <w:t xml:space="preserve"> Specktor, Brandon. “Space Mining Could Ruin Our Solar System If We Don't Establish Protected Places Now, Researchers Warn.” LiveScience, Purch, 14 May 2019, https://www.livescience.com/65472-scientists-propose-solar-system-national-park.html. </w:t>
      </w:r>
      <w:r w:rsidRPr="00355308">
        <w:t>VS</w:t>
      </w:r>
    </w:p>
    <w:p w14:paraId="0337A4EA" w14:textId="77777777" w:rsidR="00FD44CF" w:rsidRPr="00355308" w:rsidRDefault="00FD44CF" w:rsidP="00FD44CF">
      <w:pPr>
        <w:rPr>
          <w:sz w:val="16"/>
        </w:rPr>
      </w:pPr>
      <w:r w:rsidRPr="00355308">
        <w:rPr>
          <w:sz w:val="16"/>
        </w:rPr>
        <w:t>While heads of state bicker over protecting Earth's most vulnerable places from the ravages of industry, a new study suggests that maybe it's not too early to start protecting other worlds from human exploitation, too.</w:t>
      </w:r>
    </w:p>
    <w:p w14:paraId="08BE6201" w14:textId="77777777" w:rsidR="00FD44CF" w:rsidRPr="00355308" w:rsidRDefault="00FD44CF" w:rsidP="00FD44CF">
      <w:pPr>
        <w:rPr>
          <w:sz w:val="16"/>
        </w:rPr>
      </w:pPr>
      <w:r w:rsidRPr="00355308">
        <w:rPr>
          <w:sz w:val="16"/>
        </w:rPr>
        <w:t>The study, published April 16 in the journal Acta Astronautica, makes a case for designating 85% of our solar system a protected "wilderness" akin to Earth's national parks, leaving just one-eighth of eligible planets, moons and asteroids free to be mined or developed by human interests.</w:t>
      </w:r>
    </w:p>
    <w:p w14:paraId="0AC26E4D" w14:textId="77777777" w:rsidR="00FD44CF" w:rsidRPr="00355308" w:rsidRDefault="00FD44CF" w:rsidP="00FD44CF">
      <w:pPr>
        <w:rPr>
          <w:sz w:val="16"/>
        </w:rPr>
      </w:pPr>
      <w:r w:rsidRPr="00355308">
        <w:rPr>
          <w:rStyle w:val="StyleUnderline"/>
        </w:rPr>
        <w:t xml:space="preserve">If the </w:t>
      </w:r>
      <w:r w:rsidRPr="00355308">
        <w:rPr>
          <w:rStyle w:val="StyleUnderline"/>
          <w:highlight w:val="green"/>
        </w:rPr>
        <w:t>growth of a space economy</w:t>
      </w:r>
      <w:r w:rsidRPr="00355308">
        <w:rPr>
          <w:rStyle w:val="StyleUnderline"/>
        </w:rPr>
        <w:t xml:space="preserve"> is anything like the exponential growth of terrestrial economies since the Industrial Revolution began roughly two centuries ago, the study authors wrote, then humans </w:t>
      </w:r>
      <w:r w:rsidRPr="00355308">
        <w:rPr>
          <w:rStyle w:val="StyleUnderline"/>
          <w:highlight w:val="green"/>
        </w:rPr>
        <w:t>could deplete the solar system of all of its</w:t>
      </w:r>
      <w:r w:rsidRPr="00355308">
        <w:rPr>
          <w:rStyle w:val="StyleUnderline"/>
        </w:rPr>
        <w:t xml:space="preserve"> water, iron and other mineable </w:t>
      </w:r>
      <w:r w:rsidRPr="00355308">
        <w:rPr>
          <w:rStyle w:val="StyleUnderline"/>
          <w:highlight w:val="green"/>
        </w:rPr>
        <w:t>resources</w:t>
      </w:r>
      <w:r w:rsidRPr="00355308">
        <w:rPr>
          <w:rStyle w:val="StyleUnderline"/>
        </w:rPr>
        <w:t xml:space="preserve"> in a matter of centuries — potentially </w:t>
      </w:r>
      <w:r w:rsidRPr="00355308">
        <w:rPr>
          <w:rStyle w:val="StyleUnderline"/>
          <w:highlight w:val="green"/>
        </w:rPr>
        <w:t>leaving t</w:t>
      </w:r>
      <w:r w:rsidRPr="00355308">
        <w:rPr>
          <w:rStyle w:val="StyleUnderline"/>
        </w:rPr>
        <w:t xml:space="preserve">he solar system </w:t>
      </w:r>
      <w:r w:rsidRPr="00355308">
        <w:rPr>
          <w:rStyle w:val="StyleUnderline"/>
          <w:highlight w:val="green"/>
        </w:rPr>
        <w:t>a dried-up wasteland</w:t>
      </w:r>
      <w:r w:rsidRPr="00355308">
        <w:rPr>
          <w:rStyle w:val="StyleUnderline"/>
        </w:rPr>
        <w:t xml:space="preserve"> in as little as 500 years.</w:t>
      </w:r>
      <w:r w:rsidRPr="00355308">
        <w:rPr>
          <w:sz w:val="16"/>
        </w:rPr>
        <w:t xml:space="preserve"> "On a timescale of less than a millennium we could have super-exploitation of the entire solar system out to its most distant edges," the authors wrote. "Then, we are done."</w:t>
      </w:r>
    </w:p>
    <w:p w14:paraId="600E3157" w14:textId="77777777" w:rsidR="00FD44CF" w:rsidRPr="00355308" w:rsidRDefault="00FD44CF" w:rsidP="00FD44CF">
      <w:pPr>
        <w:rPr>
          <w:rStyle w:val="StyleUnderline"/>
        </w:rPr>
      </w:pPr>
      <w:r w:rsidRPr="00355308">
        <w:rPr>
          <w:rStyle w:val="StyleUnderline"/>
          <w:highlight w:val="green"/>
        </w:rPr>
        <w:t>Limiting the exploitation of resources</w:t>
      </w:r>
      <w:r w:rsidRPr="00355308">
        <w:rPr>
          <w:rStyle w:val="StyleUnderline"/>
        </w:rPr>
        <w:t xml:space="preserve"> on other worlds now, before the space economy kicks off in earnest, </w:t>
      </w:r>
      <w:r w:rsidRPr="00355308">
        <w:rPr>
          <w:rStyle w:val="StyleUnderline"/>
          <w:highlight w:val="green"/>
        </w:rPr>
        <w:t>is crucial to avoiding</w:t>
      </w:r>
      <w:r w:rsidRPr="00355308">
        <w:rPr>
          <w:rStyle w:val="StyleUnderline"/>
        </w:rPr>
        <w:t xml:space="preserve"> what the researchers call </w:t>
      </w:r>
      <w:r w:rsidRPr="00355308">
        <w:rPr>
          <w:rStyle w:val="StyleUnderline"/>
          <w:highlight w:val="green"/>
        </w:rPr>
        <w:t>a "crisis</w:t>
      </w:r>
      <w:r w:rsidRPr="00355308">
        <w:rPr>
          <w:rStyle w:val="StyleUnderline"/>
        </w:rPr>
        <w:t xml:space="preserve"> of potentially catastrophic proportions."</w:t>
      </w:r>
    </w:p>
    <w:p w14:paraId="1B87BC17" w14:textId="77777777" w:rsidR="00FD44CF" w:rsidRPr="00355308" w:rsidRDefault="00FD44CF" w:rsidP="00FD44CF">
      <w:pPr>
        <w:rPr>
          <w:sz w:val="16"/>
        </w:rPr>
      </w:pPr>
      <w:r w:rsidRPr="00355308">
        <w:rPr>
          <w:sz w:val="16"/>
        </w:rPr>
        <w:t>An eighth of space</w:t>
      </w:r>
    </w:p>
    <w:p w14:paraId="41477700" w14:textId="77777777" w:rsidR="00FD44CF" w:rsidRPr="00355308" w:rsidRDefault="00FD44CF" w:rsidP="00FD44CF">
      <w:pPr>
        <w:rPr>
          <w:rStyle w:val="StyleUnderline"/>
        </w:rPr>
      </w:pPr>
      <w:r w:rsidRPr="00355308">
        <w:rPr>
          <w:rStyle w:val="StyleUnderline"/>
        </w:rPr>
        <w:t>Limiting galactic consumption to one-eighth of the available resources might sound like a bad deal on its face, but space is a big place, and even a small fraction of our solar system's bounty could set humanity up for generations.</w:t>
      </w:r>
    </w:p>
    <w:p w14:paraId="6DAD2120" w14:textId="77777777" w:rsidR="00FD44CF" w:rsidRPr="00355308" w:rsidRDefault="00FD44CF" w:rsidP="00FD44CF">
      <w:pPr>
        <w:rPr>
          <w:sz w:val="16"/>
        </w:rPr>
      </w:pPr>
      <w:r w:rsidRPr="00355308">
        <w:rPr>
          <w:sz w:val="16"/>
        </w:rPr>
        <w:t>"One-eighth of the iron in the asteroid belt is more than a million times greater than all of the Earth's currently estimated iron ore reserves," the authors wrote, "and it may well suffice for centuries."</w:t>
      </w:r>
    </w:p>
    <w:p w14:paraId="25DCB892" w14:textId="77777777" w:rsidR="00FD44CF" w:rsidRPr="00355308" w:rsidRDefault="00FD44CF" w:rsidP="00FD44CF">
      <w:pPr>
        <w:rPr>
          <w:sz w:val="16"/>
        </w:rPr>
      </w:pPr>
      <w:r w:rsidRPr="00355308">
        <w:rPr>
          <w:sz w:val="16"/>
        </w:rPr>
        <w:t>To come up with this "one-eighth principle," the researchers looked at estimated iron use on Earth since the start of the Industrial Revolution. According to one 1994 survey of the revolution's environmental impacts, the global production of crude iron rose from around half a million tons (450,000 metric tons)in 1800 to half a billion tons (453 million metric tons) of steel produced in 1994 — a thousand-fold increase in consumption.</w:t>
      </w:r>
    </w:p>
    <w:p w14:paraId="1FA17AE7" w14:textId="77777777" w:rsidR="00FD44CF" w:rsidRPr="00355308" w:rsidRDefault="00FD44CF" w:rsidP="00FD44CF">
      <w:pPr>
        <w:rPr>
          <w:rStyle w:val="StyleUnderline"/>
        </w:rPr>
      </w:pPr>
      <w:r w:rsidRPr="00355308">
        <w:rPr>
          <w:sz w:val="16"/>
        </w:rPr>
        <w:t>This rate is equivalent to the world's iron production doubling once every 20 years, the authors wrote. Newer data from the U.S. Geological Survey (USGS) supports this estimate, showing that the world's iron production increased from 1 billion tons (900 million metric tons) in 1994 to 2.2 billion tons (2 billion metric tons) in 2016, just 22 years later.</w:t>
      </w:r>
    </w:p>
    <w:p w14:paraId="10F4BCCC" w14:textId="77777777" w:rsidR="00FD44CF" w:rsidRPr="00355308" w:rsidRDefault="00FD44CF" w:rsidP="00FD44CF">
      <w:pPr>
        <w:rPr>
          <w:rStyle w:val="StyleUnderline"/>
        </w:rPr>
      </w:pPr>
      <w:r w:rsidRPr="00355308">
        <w:rPr>
          <w:rStyle w:val="StyleUnderline"/>
        </w:rPr>
        <w:t xml:space="preserve">If Earthlings show a comparable level of industriousness when mining the resources on nearby planets, moons and asteroids, </w:t>
      </w:r>
      <w:r w:rsidRPr="00355308">
        <w:rPr>
          <w:rStyle w:val="StyleUnderline"/>
          <w:highlight w:val="green"/>
        </w:rPr>
        <w:t>we'd reach the hypothetical one-eighth point after 400 years,</w:t>
      </w:r>
      <w:r w:rsidRPr="00355308">
        <w:rPr>
          <w:rStyle w:val="StyleUnderline"/>
        </w:rPr>
        <w:t xml:space="preserve"> the authors calculated. If production </w:t>
      </w:r>
      <w:r w:rsidRPr="00355308">
        <w:rPr>
          <w:rStyle w:val="StyleUnderline"/>
        </w:rPr>
        <w:lastRenderedPageBreak/>
        <w:t xml:space="preserve">continued to double every 20 years after that, all of the </w:t>
      </w:r>
      <w:r w:rsidRPr="00355308">
        <w:rPr>
          <w:rStyle w:val="StyleUnderline"/>
          <w:highlight w:val="green"/>
        </w:rPr>
        <w:t>solar system's resources would be depleted just 60 years later</w:t>
      </w:r>
      <w:r w:rsidRPr="00355308">
        <w:rPr>
          <w:rStyle w:val="StyleUnderline"/>
        </w:rPr>
        <w:t>. That would give humans 60 years to transition from a space-resource-based economy to something completely different — an unhopeful prospect, given the lackluster response to current environmental crises like population growth and climate change, the researchers wrote.</w:t>
      </w:r>
    </w:p>
    <w:p w14:paraId="3A4562B1" w14:textId="77777777" w:rsidR="00FD44CF" w:rsidRPr="00FD44CF" w:rsidRDefault="00FD44CF" w:rsidP="00FD44CF"/>
    <w:p w14:paraId="6B702A24" w14:textId="4DE40C7B" w:rsidR="00FD44CF" w:rsidRDefault="00FD44CF" w:rsidP="00FD44CF">
      <w:pPr>
        <w:pStyle w:val="Heading2"/>
      </w:pPr>
      <w:r>
        <w:lastRenderedPageBreak/>
        <w:t>2</w:t>
      </w:r>
    </w:p>
    <w:p w14:paraId="16508C3E" w14:textId="77777777" w:rsidR="00FD44CF" w:rsidRDefault="00FD44CF" w:rsidP="00FD44CF">
      <w:pPr>
        <w:pStyle w:val="Heading4"/>
        <w:rPr>
          <w:rFonts w:eastAsia="Calibri" w:cs="Calibri"/>
        </w:rPr>
      </w:pPr>
      <w:r>
        <w:rPr>
          <w:rFonts w:eastAsia="Calibri" w:cs="Calibri"/>
        </w:rPr>
        <w:t xml:space="preserve">Satellites and objects in geosynchronous orbit do not constitute appropriation </w:t>
      </w:r>
    </w:p>
    <w:p w14:paraId="2B20D701" w14:textId="77777777" w:rsidR="00FD44CF" w:rsidRDefault="00FD44CF" w:rsidP="00FD44CF">
      <w:pPr>
        <w:spacing w:after="0" w:line="240" w:lineRule="auto"/>
        <w:rPr>
          <w:rFonts w:eastAsia="Calibri"/>
          <w:sz w:val="24"/>
        </w:rPr>
      </w:pPr>
      <w:r>
        <w:rPr>
          <w:rFonts w:eastAsia="Calibri"/>
          <w:b/>
          <w:szCs w:val="26"/>
          <w:u w:val="single"/>
        </w:rPr>
        <w:t xml:space="preserve">Gorove 84 </w:t>
      </w:r>
      <w:r>
        <w:rPr>
          <w:rFonts w:eastAsia="Calibri"/>
          <w:sz w:val="24"/>
        </w:rPr>
        <w:t xml:space="preserve">Stephen Gorove, Major Legal Issues Arising from the Use of the Geostationary Orbit, 5 MICH. J. INT'L L. 3 (1984). Available at: </w:t>
      </w:r>
      <w:hyperlink r:id="rId10">
        <w:r>
          <w:rPr>
            <w:rFonts w:eastAsia="Calibri"/>
            <w:color w:val="000000"/>
            <w:sz w:val="24"/>
          </w:rPr>
          <w:t>https://repository.law.umich.edu/mjil/vol5/iss1/1</w:t>
        </w:r>
      </w:hyperlink>
      <w:r>
        <w:rPr>
          <w:rFonts w:eastAsia="Calibri"/>
          <w:sz w:val="24"/>
        </w:rPr>
        <w:t xml:space="preserve"> //RD Debatedrills</w:t>
      </w:r>
    </w:p>
    <w:p w14:paraId="25E508D9" w14:textId="77777777" w:rsidR="00FD44CF" w:rsidRDefault="00FD44CF" w:rsidP="00FD44CF">
      <w:pPr>
        <w:spacing w:after="0" w:line="240" w:lineRule="auto"/>
        <w:rPr>
          <w:rFonts w:eastAsia="Calibri"/>
          <w:b/>
          <w:u w:val="single"/>
        </w:rPr>
      </w:pPr>
      <w:r>
        <w:rPr>
          <w:rFonts w:eastAsia="Calibri"/>
          <w:b/>
          <w:u w:val="single"/>
        </w:rPr>
        <w:t xml:space="preserve">Crucial to a proper analysis of this issue is an understanding of </w:t>
      </w:r>
      <w:r>
        <w:rPr>
          <w:rFonts w:eastAsia="Calibri"/>
          <w:b/>
          <w:highlight w:val="green"/>
          <w:u w:val="single"/>
        </w:rPr>
        <w:t>the concept</w:t>
      </w:r>
      <w:r>
        <w:rPr>
          <w:rFonts w:eastAsia="Calibri"/>
          <w:b/>
          <w:u w:val="single"/>
        </w:rPr>
        <w:t xml:space="preserve"> of "</w:t>
      </w:r>
      <w:r>
        <w:rPr>
          <w:rFonts w:eastAsia="Calibri"/>
          <w:b/>
          <w:highlight w:val="green"/>
          <w:u w:val="single"/>
        </w:rPr>
        <w:t>appropriation</w:t>
      </w:r>
      <w:r>
        <w:rPr>
          <w:rFonts w:eastAsia="Calibri"/>
          <w:sz w:val="16"/>
          <w:szCs w:val="16"/>
        </w:rPr>
        <w:t>." The term "</w:t>
      </w:r>
      <w:r>
        <w:rPr>
          <w:rFonts w:eastAsia="Calibri"/>
          <w:b/>
          <w:u w:val="single"/>
        </w:rPr>
        <w:t xml:space="preserve">appropriation" </w:t>
      </w:r>
      <w:r>
        <w:rPr>
          <w:rFonts w:eastAsia="Calibri"/>
          <w:b/>
          <w:highlight w:val="green"/>
          <w:u w:val="single"/>
        </w:rPr>
        <w:t>in law is use</w:t>
      </w:r>
      <w:r>
        <w:rPr>
          <w:rFonts w:eastAsia="Calibri"/>
          <w:b/>
          <w:u w:val="single"/>
        </w:rPr>
        <w:t xml:space="preserve">d most frequently </w:t>
      </w:r>
      <w:r>
        <w:rPr>
          <w:rFonts w:eastAsia="Calibri"/>
          <w:b/>
          <w:highlight w:val="green"/>
          <w:u w:val="single"/>
        </w:rPr>
        <w:t>to signify "the taking of property for one's own or exclusive use with a sense of permanenc</w:t>
      </w:r>
      <w:r>
        <w:rPr>
          <w:rFonts w:eastAsia="Calibri"/>
          <w:b/>
          <w:u w:val="single"/>
        </w:rPr>
        <w:t>e</w:t>
      </w:r>
      <w:r>
        <w:rPr>
          <w:rFonts w:eastAsia="Calibri"/>
          <w:sz w:val="16"/>
          <w:szCs w:val="16"/>
        </w:rPr>
        <w:t xml:space="preserve">." 12 </w:t>
      </w:r>
      <w:r>
        <w:rPr>
          <w:rFonts w:eastAsia="Calibri"/>
          <w:b/>
          <w:u w:val="single"/>
        </w:rPr>
        <w:t xml:space="preserve">The word" thus </w:t>
      </w:r>
      <w:r>
        <w:rPr>
          <w:rFonts w:eastAsia="Calibri"/>
          <w:b/>
          <w:highlight w:val="green"/>
          <w:u w:val="single"/>
        </w:rPr>
        <w:t>indicates</w:t>
      </w:r>
      <w:r>
        <w:rPr>
          <w:rFonts w:eastAsia="Calibri"/>
          <w:b/>
          <w:u w:val="single"/>
        </w:rPr>
        <w:t xml:space="preserve"> something </w:t>
      </w:r>
      <w:r>
        <w:rPr>
          <w:rFonts w:eastAsia="Calibri"/>
          <w:b/>
          <w:highlight w:val="green"/>
          <w:u w:val="single"/>
        </w:rPr>
        <w:t>more tha</w:t>
      </w:r>
      <w:r>
        <w:rPr>
          <w:rFonts w:eastAsia="Calibri"/>
          <w:b/>
          <w:u w:val="single"/>
        </w:rPr>
        <w:t xml:space="preserve">n just </w:t>
      </w:r>
      <w:r>
        <w:rPr>
          <w:rFonts w:eastAsia="Calibri"/>
          <w:b/>
          <w:highlight w:val="green"/>
          <w:u w:val="single"/>
        </w:rPr>
        <w:t>casual use</w:t>
      </w:r>
      <w:r>
        <w:rPr>
          <w:rFonts w:eastAsia="Calibri"/>
          <w:b/>
          <w:u w:val="single"/>
        </w:rPr>
        <w:t>. The question then becomes whether the continued exclusive occupation by a geostationary satellite of the same physical area is a violation of the ban on national appropriation</w:t>
      </w:r>
      <w:r>
        <w:rPr>
          <w:rFonts w:eastAsia="Calibri"/>
          <w:sz w:val="16"/>
          <w:szCs w:val="16"/>
        </w:rPr>
        <w:t>. While a state may certainly exercise exclusive control over a traditional object, such as a ship, or an aircraft, or a part of airspace</w:t>
      </w:r>
      <w:r>
        <w:rPr>
          <w:rFonts w:eastAsia="Calibri"/>
          <w:b/>
          <w:u w:val="single"/>
        </w:rPr>
        <w:t xml:space="preserve">, </w:t>
      </w:r>
      <w:r>
        <w:rPr>
          <w:rFonts w:eastAsia="Calibri"/>
          <w:b/>
          <w:highlight w:val="green"/>
          <w:u w:val="single"/>
        </w:rPr>
        <w:t>it is not clear</w:t>
      </w:r>
      <w:r>
        <w:rPr>
          <w:rFonts w:eastAsia="Calibri"/>
          <w:b/>
          <w:u w:val="single"/>
        </w:rPr>
        <w:t xml:space="preserve"> that </w:t>
      </w:r>
      <w:r>
        <w:rPr>
          <w:rFonts w:eastAsia="Calibri"/>
          <w:b/>
          <w:highlight w:val="green"/>
          <w:u w:val="single"/>
        </w:rPr>
        <w:t>a satellite in geostationary orbit would be able to maintai</w:t>
      </w:r>
      <w:r>
        <w:rPr>
          <w:rFonts w:eastAsia="Calibri"/>
          <w:b/>
          <w:u w:val="single"/>
        </w:rPr>
        <w:t xml:space="preserve">n its </w:t>
      </w:r>
      <w:r>
        <w:rPr>
          <w:rFonts w:eastAsia="Calibri"/>
          <w:b/>
          <w:highlight w:val="green"/>
          <w:u w:val="single"/>
        </w:rPr>
        <w:t>exact position and occupy the same area over a period of time</w:t>
      </w:r>
      <w:r>
        <w:rPr>
          <w:rFonts w:eastAsia="Calibri"/>
          <w:b/>
          <w:u w:val="single"/>
        </w:rPr>
        <w:t xml:space="preserve">. </w:t>
      </w:r>
      <w:r>
        <w:rPr>
          <w:rFonts w:eastAsia="Calibri"/>
          <w:b/>
          <w:highlight w:val="green"/>
          <w:u w:val="single"/>
        </w:rPr>
        <w:t>13 Even if</w:t>
      </w:r>
      <w:r>
        <w:rPr>
          <w:rFonts w:eastAsia="Calibri"/>
          <w:b/>
          <w:u w:val="single"/>
        </w:rPr>
        <w:t xml:space="preserve"> a position could be accurately maintained, and thus possibly constitute an "appropriation" within the meaning of article II</w:t>
      </w:r>
      <w:r>
        <w:rPr>
          <w:rFonts w:eastAsia="Calibri"/>
          <w:b/>
          <w:highlight w:val="green"/>
          <w:u w:val="single"/>
        </w:rPr>
        <w:t>, the satellite would have to be kept in</w:t>
      </w:r>
      <w:r>
        <w:rPr>
          <w:rFonts w:eastAsia="Calibri"/>
          <w:b/>
          <w:u w:val="single"/>
        </w:rPr>
        <w:t xml:space="preserve"> that </w:t>
      </w:r>
      <w:r>
        <w:rPr>
          <w:rFonts w:eastAsia="Calibri"/>
          <w:b/>
          <w:highlight w:val="green"/>
          <w:u w:val="single"/>
        </w:rPr>
        <w:t>orbit with a "sense of permanence</w:t>
      </w:r>
      <w:r>
        <w:rPr>
          <w:rFonts w:eastAsia="Calibri"/>
          <w:b/>
          <w:u w:val="single"/>
        </w:rPr>
        <w:t>" and not on a temporary basis. It</w:t>
      </w:r>
      <w:r>
        <w:rPr>
          <w:rFonts w:eastAsia="Calibri"/>
          <w:sz w:val="16"/>
          <w:szCs w:val="16"/>
        </w:rPr>
        <w:t xml:space="preserve"> has been suggested that the keeping of a solar power satellite in 6 REGULATION OF TRANSNATIONAL COMMUNICATIONS geostationary orbit for a period of thirty years would not constitute appropriation. 14 </w:t>
      </w:r>
      <w:r>
        <w:rPr>
          <w:rFonts w:eastAsia="Calibri"/>
          <w:b/>
          <w:u w:val="single"/>
        </w:rPr>
        <w:t xml:space="preserve">In point of fact, </w:t>
      </w:r>
      <w:r>
        <w:rPr>
          <w:rFonts w:eastAsia="Calibri"/>
          <w:b/>
          <w:highlight w:val="green"/>
          <w:u w:val="single"/>
        </w:rPr>
        <w:t>thirty years would</w:t>
      </w:r>
      <w:r>
        <w:rPr>
          <w:rFonts w:eastAsia="Calibri"/>
          <w:b/>
          <w:u w:val="single"/>
        </w:rPr>
        <w:t xml:space="preserve"> probably </w:t>
      </w:r>
      <w:r>
        <w:rPr>
          <w:rFonts w:eastAsia="Calibri"/>
          <w:b/>
          <w:highlight w:val="green"/>
          <w:u w:val="single"/>
        </w:rPr>
        <w:t>satisfy</w:t>
      </w:r>
      <w:r>
        <w:rPr>
          <w:rFonts w:eastAsia="Calibri"/>
          <w:b/>
          <w:u w:val="single"/>
        </w:rPr>
        <w:t xml:space="preserve"> the "</w:t>
      </w:r>
      <w:r>
        <w:rPr>
          <w:rFonts w:eastAsia="Calibri"/>
          <w:b/>
          <w:highlight w:val="green"/>
          <w:u w:val="single"/>
        </w:rPr>
        <w:t>sense of permanenc</w:t>
      </w:r>
      <w:r>
        <w:rPr>
          <w:rFonts w:eastAsia="Calibri"/>
          <w:b/>
          <w:u w:val="single"/>
        </w:rPr>
        <w:t>e" r</w:t>
      </w:r>
      <w:r>
        <w:rPr>
          <w:rFonts w:eastAsia="Calibri"/>
          <w:b/>
          <w:highlight w:val="green"/>
          <w:u w:val="single"/>
        </w:rPr>
        <w:t>equirement</w:t>
      </w:r>
      <w:r>
        <w:rPr>
          <w:rFonts w:eastAsia="Calibri"/>
          <w:b/>
          <w:u w:val="single"/>
        </w:rPr>
        <w:t>, unless the geostationary orbit were considered a natural resource as characterized by the International Telecommunication Convention of 1973 (ITC) 15 and as claimed by the equatorial countries</w:t>
      </w:r>
      <w:r>
        <w:rPr>
          <w:rFonts w:eastAsia="Calibri"/>
          <w:sz w:val="16"/>
          <w:szCs w:val="16"/>
        </w:rPr>
        <w:t xml:space="preserve">. </w:t>
      </w:r>
      <w:r>
        <w:rPr>
          <w:rFonts w:eastAsia="Calibri"/>
          <w:b/>
          <w:u w:val="single"/>
        </w:rPr>
        <w:t>Authority exists to support the view that the ban on national appropriation of outer space does not relate to resources. 16 I</w:t>
      </w:r>
      <w:r>
        <w:rPr>
          <w:rFonts w:eastAsia="Calibri"/>
          <w:sz w:val="16"/>
          <w:szCs w:val="16"/>
        </w:rPr>
        <w:t xml:space="preserve">n view of this and the additional fact that solar energy </w:t>
      </w:r>
      <w:r>
        <w:rPr>
          <w:rFonts w:eastAsia="Calibri"/>
          <w:b/>
          <w:u w:val="single"/>
        </w:rPr>
        <w:t>is an inexhaustible and unlimited resource, its utilization for transmission to earth by satellites does not appear to fall under the prohibition of article II of the 1967 Treaty.</w:t>
      </w:r>
    </w:p>
    <w:p w14:paraId="5E912B3F" w14:textId="77777777" w:rsidR="00FD44CF" w:rsidRDefault="00FD44CF" w:rsidP="00FD44CF">
      <w:pPr>
        <w:rPr>
          <w:rFonts w:eastAsia="Calibri"/>
        </w:rPr>
      </w:pPr>
    </w:p>
    <w:p w14:paraId="40BFBA08" w14:textId="77777777" w:rsidR="00FD44CF" w:rsidRPr="00FD44CF" w:rsidRDefault="00FD44CF" w:rsidP="00FD44CF"/>
    <w:p w14:paraId="1087838F" w14:textId="7D0F8284" w:rsidR="00FD44CF" w:rsidRDefault="00FD44CF" w:rsidP="00FD44CF">
      <w:pPr>
        <w:pStyle w:val="Heading2"/>
      </w:pPr>
      <w:r>
        <w:lastRenderedPageBreak/>
        <w:t>3</w:t>
      </w:r>
    </w:p>
    <w:p w14:paraId="7417DE31" w14:textId="77777777" w:rsidR="00FD44CF" w:rsidRPr="001C7A49" w:rsidRDefault="00FD44CF" w:rsidP="00FD44CF">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52B3F2FD" w14:textId="77777777" w:rsidR="00FD44CF" w:rsidRPr="00EA57CB" w:rsidRDefault="00FD44CF" w:rsidP="00FD44CF">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5C7DB10B" w14:textId="77777777" w:rsidR="00FD44CF" w:rsidRPr="00060E64" w:rsidRDefault="00FD44CF" w:rsidP="00FD44CF">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1"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2"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3"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CFDEABB" w14:textId="77777777" w:rsidR="00FD44CF" w:rsidRDefault="00FD44CF" w:rsidP="00FD44CF">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 xml:space="preserve">sources for dozens of </w:t>
      </w:r>
      <w:r w:rsidRPr="00B42CD2">
        <w:rPr>
          <w:rStyle w:val="StyleUnderline"/>
          <w:highlight w:val="green"/>
        </w:rPr>
        <w:lastRenderedPageBreak/>
        <w:t>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4"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5"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1422EBD1" w14:textId="77777777" w:rsidR="00FD44CF" w:rsidRPr="00753E77" w:rsidRDefault="00FD44CF" w:rsidP="00FD44CF"/>
    <w:p w14:paraId="570EF69E" w14:textId="77777777" w:rsidR="00FD44CF" w:rsidRPr="00FD44CF" w:rsidRDefault="00FD44CF" w:rsidP="00FD44CF"/>
    <w:p w14:paraId="0B6DB2D7" w14:textId="07CEB25F" w:rsidR="00FD44CF" w:rsidRPr="00FD44CF" w:rsidRDefault="00FD44CF" w:rsidP="00FD44CF">
      <w:pPr>
        <w:pStyle w:val="Heading2"/>
      </w:pPr>
      <w:r>
        <w:lastRenderedPageBreak/>
        <w:t>Case</w:t>
      </w:r>
    </w:p>
    <w:p w14:paraId="037EBD0B" w14:textId="77777777" w:rsidR="00FD44CF" w:rsidRDefault="00FD44CF" w:rsidP="00854698">
      <w:pPr>
        <w:pStyle w:val="Heading4"/>
        <w:rPr>
          <w:rFonts w:cs="Calibri"/>
        </w:rPr>
      </w:pPr>
    </w:p>
    <w:p w14:paraId="3551B44A" w14:textId="66E893E6" w:rsidR="00854698" w:rsidRPr="00355308" w:rsidRDefault="00854698" w:rsidP="00854698">
      <w:pPr>
        <w:pStyle w:val="Heading4"/>
        <w:rPr>
          <w:rFonts w:cs="Calibri"/>
        </w:rPr>
      </w:pPr>
      <w:r w:rsidRPr="00355308">
        <w:rPr>
          <w:rFonts w:cs="Calibri"/>
        </w:rPr>
        <w:t>Plan: The appropriation of outer space through asteroid mining by private entities should be banned.</w:t>
      </w:r>
    </w:p>
    <w:p w14:paraId="1A7E3B19" w14:textId="77777777" w:rsidR="00854698" w:rsidRPr="00355308" w:rsidRDefault="00854698" w:rsidP="00854698"/>
    <w:p w14:paraId="77ADFB1B" w14:textId="77777777" w:rsidR="00854698" w:rsidRPr="00355308" w:rsidRDefault="00854698" w:rsidP="00854698">
      <w:pPr>
        <w:pStyle w:val="Heading4"/>
        <w:rPr>
          <w:rFonts w:cs="Calibri"/>
        </w:rPr>
      </w:pPr>
      <w:r w:rsidRPr="00355308">
        <w:rPr>
          <w:rFonts w:cs="Calibri"/>
        </w:rPr>
        <w:t>We’ll defend normal means as the signatories of the OST adding an optional protocol under Article II.</w:t>
      </w:r>
    </w:p>
    <w:p w14:paraId="68873085" w14:textId="77777777" w:rsidR="00854698" w:rsidRPr="00355308" w:rsidRDefault="00854698" w:rsidP="0085469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6" w:history="1">
        <w:r w:rsidRPr="00355308">
          <w:rPr>
            <w:rStyle w:val="Hyperlink"/>
            <w:color w:val="000000" w:themeColor="text1"/>
          </w:rPr>
          <w:t>https://iislweb.org/docs/Diederiks2007.pdf</w:t>
        </w:r>
      </w:hyperlink>
      <w:r w:rsidRPr="00355308">
        <w:rPr>
          <w:color w:val="000000" w:themeColor="text1"/>
        </w:rPr>
        <w:t>, 12-15-2021 amrita]</w:t>
      </w:r>
    </w:p>
    <w:p w14:paraId="255D45F2" w14:textId="77777777" w:rsidR="00854698" w:rsidRPr="00355308" w:rsidRDefault="00854698" w:rsidP="0085469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511069" w14:textId="77777777" w:rsidR="00854698" w:rsidRPr="00355308" w:rsidRDefault="00854698" w:rsidP="00854698">
      <w:pPr>
        <w:rPr>
          <w:color w:val="000000" w:themeColor="text1"/>
          <w:sz w:val="14"/>
        </w:rPr>
      </w:pPr>
    </w:p>
    <w:p w14:paraId="51ADCFCD" w14:textId="77777777" w:rsidR="00147B44" w:rsidRPr="00355308" w:rsidRDefault="00147B44" w:rsidP="00147B44">
      <w:pPr>
        <w:rPr>
          <w:color w:val="000000" w:themeColor="text1"/>
          <w:sz w:val="14"/>
        </w:rPr>
      </w:pPr>
    </w:p>
    <w:p w14:paraId="5B610D8D" w14:textId="77777777" w:rsidR="00854698" w:rsidRDefault="00854698" w:rsidP="00147B44">
      <w:pPr>
        <w:pStyle w:val="Heading2"/>
        <w:rPr>
          <w:rFonts w:cs="Calibri"/>
        </w:rPr>
      </w:pPr>
    </w:p>
    <w:p w14:paraId="1409BA13" w14:textId="188903BC" w:rsidR="00147B44" w:rsidRPr="00355308" w:rsidRDefault="00147B44" w:rsidP="00147B44">
      <w:pPr>
        <w:pStyle w:val="Heading2"/>
        <w:rPr>
          <w:rFonts w:cs="Calibri"/>
        </w:rPr>
      </w:pPr>
      <w:r w:rsidRPr="00355308">
        <w:rPr>
          <w:rFonts w:cs="Calibri"/>
        </w:rPr>
        <w:lastRenderedPageBreak/>
        <w:t>1AC—Advantages</w:t>
      </w:r>
    </w:p>
    <w:p w14:paraId="54343322" w14:textId="77777777" w:rsidR="00147B44" w:rsidRPr="00355308" w:rsidRDefault="00147B44" w:rsidP="00147B44">
      <w:pPr>
        <w:pStyle w:val="Heading3"/>
        <w:rPr>
          <w:rFonts w:cs="Calibri"/>
          <w:color w:val="000000" w:themeColor="text1"/>
        </w:rPr>
      </w:pPr>
      <w:r w:rsidRPr="00355308">
        <w:rPr>
          <w:rFonts w:cs="Calibri"/>
          <w:color w:val="000000" w:themeColor="text1"/>
        </w:rPr>
        <w:lastRenderedPageBreak/>
        <w:t>Inherency</w:t>
      </w:r>
    </w:p>
    <w:p w14:paraId="719A7D16" w14:textId="77777777" w:rsidR="00147B44" w:rsidRPr="00355308" w:rsidRDefault="00147B44" w:rsidP="00147B44">
      <w:pPr>
        <w:pStyle w:val="Heading4"/>
        <w:rPr>
          <w:rFonts w:cs="Calibri"/>
          <w:color w:val="000000" w:themeColor="text1"/>
        </w:rPr>
      </w:pPr>
      <w:r>
        <w:rPr>
          <w:rFonts w:cs="Calibri"/>
          <w:color w:val="000000" w:themeColor="text1"/>
        </w:rPr>
        <w:t xml:space="preserve">Own </w:t>
      </w: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4EBD97BF" w14:textId="77777777" w:rsidR="00147B44" w:rsidRPr="00355308" w:rsidRDefault="00147B44" w:rsidP="00147B4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A7363CF" w14:textId="77777777" w:rsidR="00147B44" w:rsidRPr="00355308" w:rsidRDefault="00147B44" w:rsidP="00147B4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87DE33E" w14:textId="6CC89173" w:rsidR="00147B44" w:rsidRPr="00355308" w:rsidRDefault="00147B44" w:rsidP="00147B4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Pr>
          <w:rFonts w:cs="Calibri"/>
          <w:color w:val="000000" w:themeColor="text1"/>
        </w:rPr>
        <w:t xml:space="preserve"> – other international frameworks can’t solve because thoose who got the power make the calls</w:t>
      </w:r>
    </w:p>
    <w:p w14:paraId="3083820A" w14:textId="77777777" w:rsidR="00147B44" w:rsidRPr="00355308" w:rsidRDefault="00147B44" w:rsidP="00147B4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0207C2B" w14:textId="77777777" w:rsidR="00147B44" w:rsidRPr="00F055D4" w:rsidRDefault="00147B44" w:rsidP="00147B44">
      <w:pPr>
        <w:rPr>
          <w:rStyle w:val="Emphasis"/>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w:t>
      </w:r>
      <w:r w:rsidRPr="00355308">
        <w:rPr>
          <w:color w:val="000000" w:themeColor="text1"/>
          <w:sz w:val="16"/>
        </w:rPr>
        <w:lastRenderedPageBreak/>
        <w:t xml:space="preserve">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xml:space="preserve">.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w:t>
      </w:r>
      <w:r w:rsidRPr="00355308">
        <w:rPr>
          <w:color w:val="000000" w:themeColor="text1"/>
          <w:sz w:val="16"/>
        </w:rPr>
        <w:lastRenderedPageBreak/>
        <w:t>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w:t>
      </w:r>
      <w:r w:rsidRPr="00355308">
        <w:rPr>
          <w:color w:val="000000" w:themeColor="text1"/>
          <w:sz w:val="16"/>
        </w:rPr>
        <w:lastRenderedPageBreak/>
        <w:t>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 xml:space="preserve">far from </w:t>
      </w:r>
      <w:r w:rsidRPr="00355308">
        <w:rPr>
          <w:rStyle w:val="StyleUnderline"/>
          <w:color w:val="000000" w:themeColor="text1"/>
        </w:rPr>
        <w:lastRenderedPageBreak/>
        <w:t>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w:t>
      </w:r>
      <w:r w:rsidRPr="00355308">
        <w:rPr>
          <w:color w:val="000000" w:themeColor="text1"/>
          <w:sz w:val="16"/>
        </w:rPr>
        <w:lastRenderedPageBreak/>
        <w:t>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94862DA" w14:textId="77777777" w:rsidR="00147B44" w:rsidRPr="00F055D4" w:rsidRDefault="00147B44" w:rsidP="00147B44">
      <w:pPr>
        <w:rPr>
          <w:rStyle w:val="Emphasis"/>
        </w:rPr>
      </w:pPr>
    </w:p>
    <w:p w14:paraId="290507E2" w14:textId="77777777" w:rsidR="00147B44" w:rsidRPr="00F055D4" w:rsidRDefault="00147B44" w:rsidP="00147B44">
      <w:pPr>
        <w:rPr>
          <w:rStyle w:val="Emphasis"/>
        </w:rPr>
      </w:pPr>
    </w:p>
    <w:p w14:paraId="410C35E7" w14:textId="77777777" w:rsidR="00147B44" w:rsidRPr="00F055D4" w:rsidRDefault="00147B44" w:rsidP="00147B44">
      <w:pPr>
        <w:rPr>
          <w:rStyle w:val="Emphasis"/>
        </w:rPr>
      </w:pPr>
    </w:p>
    <w:p w14:paraId="0BEC860F" w14:textId="77777777" w:rsidR="00147B44" w:rsidRPr="00355308" w:rsidRDefault="00147B44" w:rsidP="00147B44">
      <w:pPr>
        <w:pStyle w:val="Heading3"/>
        <w:rPr>
          <w:rFonts w:cs="Calibri"/>
        </w:rPr>
      </w:pPr>
      <w:r w:rsidRPr="00355308">
        <w:rPr>
          <w:rFonts w:cs="Calibri"/>
        </w:rPr>
        <w:lastRenderedPageBreak/>
        <w:t>Advantage – Collisions</w:t>
      </w:r>
    </w:p>
    <w:p w14:paraId="0BDFA93F" w14:textId="77777777" w:rsidR="00147B44" w:rsidRPr="00355308" w:rsidRDefault="00147B44" w:rsidP="00147B44">
      <w:pPr>
        <w:pStyle w:val="Heading4"/>
        <w:rPr>
          <w:rFonts w:cs="Calibri"/>
          <w:color w:val="000000" w:themeColor="text1"/>
        </w:rPr>
      </w:pPr>
      <w:r w:rsidRPr="00355308">
        <w:rPr>
          <w:rFonts w:cs="Calibri"/>
          <w:color w:val="000000" w:themeColor="text1"/>
        </w:rPr>
        <w:t>Unregulated mining is existential and causes collisions – multiple scenarios</w:t>
      </w:r>
    </w:p>
    <w:p w14:paraId="1E6C876B" w14:textId="77777777" w:rsidR="00147B44" w:rsidRDefault="00147B44" w:rsidP="00147B44">
      <w:pPr>
        <w:pStyle w:val="Heading4"/>
      </w:pPr>
      <w:r>
        <w:t>Mining creates space debris</w:t>
      </w:r>
    </w:p>
    <w:p w14:paraId="4493C9D2" w14:textId="77777777" w:rsidR="00147B44" w:rsidRDefault="00147B44" w:rsidP="00147B44">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4B24EBC" w14:textId="77777777" w:rsidR="00147B44" w:rsidRPr="00AD3BF1" w:rsidRDefault="00147B44" w:rsidP="00147B4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7836D24" w14:textId="77777777" w:rsidR="00147B44" w:rsidRDefault="00147B44" w:rsidP="00147B4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7FEFF2F" w14:textId="77777777" w:rsidR="00147B44" w:rsidRDefault="00147B44" w:rsidP="00147B4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C90605A" w14:textId="77777777" w:rsidR="00147B44" w:rsidRDefault="00147B44" w:rsidP="00147B44"/>
    <w:p w14:paraId="23F694B9" w14:textId="77777777" w:rsidR="00147B44" w:rsidRPr="00355308" w:rsidRDefault="00147B44" w:rsidP="00147B44"/>
    <w:p w14:paraId="45B43E65" w14:textId="77777777" w:rsidR="00147B44" w:rsidRPr="00355308" w:rsidRDefault="00147B44" w:rsidP="00147B44">
      <w:pPr>
        <w:pStyle w:val="Heading4"/>
        <w:rPr>
          <w:rFonts w:cs="Calibri"/>
        </w:rPr>
      </w:pPr>
      <w:r w:rsidRPr="00355308">
        <w:rPr>
          <w:rFonts w:cs="Calibri"/>
        </w:rPr>
        <w:lastRenderedPageBreak/>
        <w:t xml:space="preserve">An increase in space debris and dust from mining collides with key defense satellites </w:t>
      </w:r>
    </w:p>
    <w:p w14:paraId="2ECA8395" w14:textId="77777777" w:rsidR="00147B44" w:rsidRPr="00355308" w:rsidRDefault="00147B44" w:rsidP="00147B44">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2A26AB45" w14:textId="77777777" w:rsidR="00147B44" w:rsidRPr="00355308" w:rsidRDefault="00147B44" w:rsidP="00147B4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8853C20" w14:textId="77777777" w:rsidR="00147B44" w:rsidRPr="00355308" w:rsidRDefault="00147B44" w:rsidP="00147B44">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A606B19" w14:textId="77777777" w:rsidR="00147B44" w:rsidRPr="00355308" w:rsidRDefault="00147B44" w:rsidP="00147B4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F95EE4" w14:textId="77777777" w:rsidR="00147B44" w:rsidRPr="00355308" w:rsidRDefault="00147B44" w:rsidP="00147B44">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CBA559B" w14:textId="77777777" w:rsidR="00147B44" w:rsidRPr="00355308" w:rsidRDefault="00147B44" w:rsidP="00147B44">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372C9B1" w14:textId="77777777" w:rsidR="00147B44" w:rsidRDefault="00147B44" w:rsidP="00147B4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5B04F7C" w14:textId="77777777" w:rsidR="00147B44" w:rsidRPr="00355308" w:rsidRDefault="00147B44" w:rsidP="00147B44">
      <w:pPr>
        <w:rPr>
          <w:sz w:val="16"/>
        </w:rPr>
      </w:pPr>
    </w:p>
    <w:p w14:paraId="67E62D1F" w14:textId="77777777" w:rsidR="00147B44" w:rsidRPr="00355308" w:rsidRDefault="00147B44" w:rsidP="00147B44">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45DFFBE" w14:textId="77777777" w:rsidR="00147B44" w:rsidRPr="00355308" w:rsidRDefault="00147B44" w:rsidP="00147B44">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2528CAB5" w14:textId="77777777" w:rsidR="00147B44" w:rsidRDefault="00147B44" w:rsidP="00147B4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2216DCE" w14:textId="77777777" w:rsidR="00776FAD" w:rsidRPr="00AD4C5F" w:rsidRDefault="00776FAD" w:rsidP="00776FA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7E73B2" w14:textId="77777777" w:rsidR="00776FAD" w:rsidRPr="00AD4C5F" w:rsidRDefault="00776FAD" w:rsidP="00776FA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92930E2" w14:textId="77777777" w:rsidR="00776FAD" w:rsidRPr="0098474F" w:rsidRDefault="00776FAD" w:rsidP="00776FA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8F53B73" w14:textId="77777777" w:rsidR="00147B44" w:rsidRPr="001E51E3" w:rsidRDefault="00147B44" w:rsidP="00147B44">
      <w:pPr>
        <w:rPr>
          <w:rFonts w:asciiTheme="majorHAnsi" w:hAnsiTheme="majorHAnsi" w:cstheme="majorHAnsi"/>
        </w:rPr>
      </w:pPr>
    </w:p>
    <w:p w14:paraId="62F67F5F" w14:textId="01E7A4C1" w:rsidR="00147B44" w:rsidRDefault="00854698" w:rsidP="00854698">
      <w:pPr>
        <w:pStyle w:val="Heading3"/>
      </w:pPr>
      <w:r>
        <w:lastRenderedPageBreak/>
        <w:t>Advantage – Space war</w:t>
      </w:r>
    </w:p>
    <w:p w14:paraId="03603599"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CF4DE2A" w14:textId="77777777" w:rsidR="00854698" w:rsidRPr="00AD4C5F" w:rsidRDefault="00854698" w:rsidP="0085469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8FBB1D8" w14:textId="77777777" w:rsidR="00854698" w:rsidRPr="00AD4C5F" w:rsidRDefault="00854698" w:rsidP="0085469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AE29B56"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26E136D" w14:textId="77777777" w:rsidR="00854698" w:rsidRPr="00AD4C5F" w:rsidRDefault="00854698" w:rsidP="00854698">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3EC06B4" w14:textId="77777777" w:rsidR="00854698" w:rsidRPr="00AD4C5F" w:rsidRDefault="00854698" w:rsidP="00854698">
      <w:pPr>
        <w:rPr>
          <w:rStyle w:val="StyleUnderline"/>
          <w:rFonts w:asciiTheme="majorHAnsi" w:hAnsiTheme="majorHAnsi" w:cstheme="majorHAnsi"/>
        </w:rPr>
      </w:pPr>
      <w:r w:rsidRPr="00AD4C5F">
        <w:rPr>
          <w:rStyle w:val="StyleUnderline"/>
          <w:rFonts w:asciiTheme="majorHAnsi" w:hAnsiTheme="majorHAnsi" w:cstheme="majorHAnsi"/>
          <w:highlight w:val="green"/>
        </w:rPr>
        <w:lastRenderedPageBreak/>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0C9F385" w14:textId="77777777" w:rsidR="00854698" w:rsidRPr="00AD4C5F" w:rsidRDefault="00854698" w:rsidP="0085469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E8FFDC6" w14:textId="77777777" w:rsidR="00854698" w:rsidRPr="00AD4C5F" w:rsidRDefault="00854698" w:rsidP="0085469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3" w:history="1">
        <w:r w:rsidRPr="00AD4C5F">
          <w:rPr>
            <w:rFonts w:asciiTheme="majorHAnsi" w:hAnsiTheme="majorHAnsi" w:cstheme="majorHAnsi"/>
            <w:color w:val="000000" w:themeColor="text1"/>
          </w:rPr>
          <w:t>https://www.law.upenn.edu/live/files/7804-grego-space-and-crisis-stabilitypdf</w:t>
        </w:r>
      </w:hyperlink>
    </w:p>
    <w:p w14:paraId="05076136" w14:textId="77777777" w:rsidR="00854698" w:rsidRPr="00AD4C5F" w:rsidRDefault="00854698" w:rsidP="0085469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w:t>
      </w:r>
      <w:r w:rsidRPr="00AD4C5F">
        <w:rPr>
          <w:rFonts w:asciiTheme="majorHAnsi" w:hAnsiTheme="majorHAnsi" w:cstheme="majorHAnsi"/>
          <w:color w:val="000000" w:themeColor="text1"/>
          <w:sz w:val="16"/>
        </w:rPr>
        <w:lastRenderedPageBreak/>
        <w:t xml:space="preserve">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w:t>
      </w:r>
      <w:r w:rsidRPr="00AD4C5F">
        <w:rPr>
          <w:rStyle w:val="StyleUnderline"/>
          <w:rFonts w:asciiTheme="majorHAnsi" w:hAnsiTheme="majorHAnsi" w:cstheme="majorHAnsi"/>
        </w:rPr>
        <w:lastRenderedPageBreak/>
        <w:t xml:space="preserve">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w:t>
      </w:r>
      <w:r w:rsidRPr="00AD4C5F">
        <w:rPr>
          <w:rStyle w:val="Style13ptBold"/>
          <w:rFonts w:cstheme="majorHAnsi"/>
          <w:color w:val="000000" w:themeColor="text1"/>
          <w:sz w:val="16"/>
        </w:rPr>
        <w:lastRenderedPageBreak/>
        <w:t xml:space="preserve">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72904A6" w14:textId="77777777" w:rsidR="00854698" w:rsidRPr="00AD4C5F" w:rsidRDefault="00854698" w:rsidP="00854698">
      <w:pPr>
        <w:rPr>
          <w:rFonts w:asciiTheme="majorHAnsi" w:hAnsiTheme="majorHAnsi" w:cstheme="majorHAnsi"/>
          <w:color w:val="000000" w:themeColor="text1"/>
          <w:sz w:val="16"/>
        </w:rPr>
      </w:pPr>
    </w:p>
    <w:p w14:paraId="2EA82355" w14:textId="77777777" w:rsidR="00854698" w:rsidRPr="00854698" w:rsidRDefault="00854698" w:rsidP="00854698"/>
    <w:p w14:paraId="7EB9536A" w14:textId="6EEF4829" w:rsidR="00147B44" w:rsidRDefault="00147B44" w:rsidP="00854698">
      <w:pPr>
        <w:pStyle w:val="Heading2"/>
        <w:jc w:val="left"/>
      </w:pPr>
    </w:p>
    <w:p w14:paraId="25813C20" w14:textId="10A400A4" w:rsidR="00147B44" w:rsidRDefault="00147B44" w:rsidP="00147B44">
      <w:pPr>
        <w:pStyle w:val="Heading2"/>
      </w:pPr>
      <w:r>
        <w:lastRenderedPageBreak/>
        <w:t xml:space="preserve">Util </w:t>
      </w:r>
    </w:p>
    <w:p w14:paraId="69EC5E94" w14:textId="77777777" w:rsidR="00147B44" w:rsidRPr="00355308" w:rsidRDefault="00147B44" w:rsidP="00147B44">
      <w:pPr>
        <w:pStyle w:val="Heading4"/>
        <w:rPr>
          <w:rFonts w:cs="Calibri"/>
        </w:rPr>
      </w:pPr>
      <w:r w:rsidRPr="00355308">
        <w:rPr>
          <w:rFonts w:cs="Calibri"/>
        </w:rPr>
        <w:t xml:space="preserve">The standard is maximizing expected wellbeing. </w:t>
      </w:r>
    </w:p>
    <w:p w14:paraId="6EB3A369" w14:textId="0794CD52" w:rsidR="00147B44" w:rsidRPr="00355308" w:rsidRDefault="00854698" w:rsidP="00147B44">
      <w:pPr>
        <w:pStyle w:val="Heading4"/>
        <w:tabs>
          <w:tab w:val="left" w:pos="2250"/>
        </w:tabs>
        <w:spacing w:line="276" w:lineRule="auto"/>
        <w:rPr>
          <w:rFonts w:cs="Calibri"/>
        </w:rPr>
      </w:pPr>
      <w:r>
        <w:rPr>
          <w:rFonts w:cs="Calibri"/>
        </w:rPr>
        <w:t>1</w:t>
      </w:r>
      <w:r w:rsidR="00147B44" w:rsidRPr="00355308">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C90F358" w14:textId="77777777" w:rsidR="00147B44" w:rsidRPr="00355308" w:rsidRDefault="00147B44" w:rsidP="00147B44"/>
    <w:p w14:paraId="3EB42393" w14:textId="6C4B5056" w:rsidR="00147B44" w:rsidRPr="00856124" w:rsidRDefault="00854698" w:rsidP="00147B44">
      <w:pPr>
        <w:pStyle w:val="Heading4"/>
      </w:pPr>
      <w:bookmarkStart w:id="0" w:name="_heading=h.1fob9te" w:colFirst="0" w:colLast="0"/>
      <w:bookmarkEnd w:id="0"/>
      <w:r>
        <w:t>2</w:t>
      </w:r>
      <w:r w:rsidR="00147B44">
        <w:t xml:space="preserve">] Existential risks are categorically different---even if they win that the vast majority of people would die, </w:t>
      </w:r>
      <w:r w:rsidR="00147B44">
        <w:rPr>
          <w:u w:val="single"/>
        </w:rPr>
        <w:t>total collapse</w:t>
      </w:r>
      <w:r w:rsidR="00147B44">
        <w:t xml:space="preserve"> is an entirely different ethical category---the infinite range of scenarios for total extinction mean try or die is </w:t>
      </w:r>
      <w:r w:rsidR="00147B44">
        <w:rPr>
          <w:u w:val="single"/>
        </w:rPr>
        <w:t>decisively</w:t>
      </w:r>
      <w:r w:rsidR="00147B44">
        <w:t xml:space="preserve"> neg</w:t>
      </w:r>
    </w:p>
    <w:p w14:paraId="1FC59087" w14:textId="77777777" w:rsidR="00147B44" w:rsidRPr="000952E6" w:rsidRDefault="00147B44" w:rsidP="00147B44">
      <w:pPr>
        <w:rPr>
          <w:rStyle w:val="Style13ptBold"/>
        </w:rPr>
      </w:pPr>
      <w:r w:rsidRPr="000952E6">
        <w:rPr>
          <w:rStyle w:val="Style13ptBold"/>
        </w:rPr>
        <w:t>Baum 15</w:t>
      </w:r>
    </w:p>
    <w:p w14:paraId="79464183" w14:textId="77777777" w:rsidR="00147B44" w:rsidRDefault="00147B44" w:rsidP="00147B44">
      <w:pPr>
        <w:rPr>
          <w:rFonts w:eastAsia="Times New Roman"/>
          <w:sz w:val="30"/>
          <w:szCs w:val="30"/>
        </w:rPr>
      </w:pPr>
      <w:r>
        <w:rPr>
          <w:rFonts w:eastAsia="Calibri"/>
        </w:rPr>
        <w:t>Seth D. Baum, PhD in geography from Pennsylvania State University, is Executive Director of the Global Catastrophic Risk Institute, “Winter-Safe Deterrence: The Risk of Nuclear Winter and Its Challenge to Deterrence, Contemporary Security Policy, 36(1): 123-14, http://www.tandfonline.com/10.1080/13523260.2015.1012346</w:t>
      </w:r>
    </w:p>
    <w:p w14:paraId="174C40D1" w14:textId="77777777" w:rsidR="00147B44" w:rsidRDefault="00147B44" w:rsidP="00147B44">
      <w:pPr>
        <w:rPr>
          <w:rStyle w:val="StyleUnderline"/>
        </w:rPr>
      </w:pPr>
      <w:r w:rsidRPr="00635C75">
        <w:t xml:space="preserve">Here it is important to bring in the ethics of global catastrophic risk. </w:t>
      </w:r>
      <w:r w:rsidRPr="00936F5D">
        <w:rPr>
          <w:rStyle w:val="Underline2Char"/>
          <w:highlight w:val="green"/>
        </w:rPr>
        <w:t>A</w:t>
      </w:r>
      <w:r w:rsidRPr="00635C75">
        <w:rPr>
          <w:rStyle w:val="Underline2Char"/>
        </w:rPr>
        <w:t xml:space="preserve"> </w:t>
      </w:r>
      <w:r w:rsidRPr="00FA1F8C">
        <w:rPr>
          <w:rStyle w:val="Underline2Char"/>
        </w:rPr>
        <w:t xml:space="preserve">global </w:t>
      </w:r>
      <w:r w:rsidRPr="00936F5D">
        <w:rPr>
          <w:rStyle w:val="Underline2Char"/>
          <w:highlight w:val="green"/>
        </w:rPr>
        <w:t>catastrophe</w:t>
      </w:r>
      <w:r w:rsidRPr="00FA1F8C">
        <w:rPr>
          <w:rStyle w:val="Underline2Char"/>
        </w:rPr>
        <w:t xml:space="preserve"> is an</w:t>
      </w:r>
      <w:r w:rsidRPr="00635C75">
        <w:rPr>
          <w:rStyle w:val="Underline2Char"/>
        </w:rPr>
        <w:t xml:space="preserve"> event </w:t>
      </w:r>
      <w:r w:rsidRPr="00936F5D">
        <w:rPr>
          <w:rStyle w:val="Underline2Char"/>
          <w:highlight w:val="green"/>
        </w:rPr>
        <w:t>that</w:t>
      </w:r>
      <w:r w:rsidRPr="00FA1F8C">
        <w:rPr>
          <w:rStyle w:val="Underline2Char"/>
        </w:rPr>
        <w:t xml:space="preserve"> causes</w:t>
      </w:r>
      <w:r w:rsidRPr="00635C75">
        <w:rPr>
          <w:rStyle w:val="Underline2Char"/>
        </w:rPr>
        <w:t xml:space="preserve"> great </w:t>
      </w:r>
      <w:r w:rsidRPr="00936F5D">
        <w:rPr>
          <w:rStyle w:val="Underline2Char"/>
          <w:highlight w:val="green"/>
        </w:rPr>
        <w:t>harm</w:t>
      </w:r>
      <w:r w:rsidRPr="00635C75">
        <w:rPr>
          <w:rStyle w:val="Underline2Char"/>
        </w:rPr>
        <w:t xml:space="preserve"> to </w:t>
      </w:r>
      <w:r w:rsidRPr="00936F5D">
        <w:rPr>
          <w:rStyle w:val="Emphasis"/>
          <w:highlight w:val="green"/>
        </w:rPr>
        <w:t>the entirety of global</w:t>
      </w:r>
      <w:r w:rsidRPr="00635C75">
        <w:rPr>
          <w:rStyle w:val="Emphasis"/>
        </w:rPr>
        <w:t xml:space="preserve"> human </w:t>
      </w:r>
      <w:r w:rsidRPr="00936F5D">
        <w:rPr>
          <w:rStyle w:val="Emphasis"/>
          <w:highlight w:val="green"/>
        </w:rPr>
        <w:t>civilization</w:t>
      </w:r>
      <w:r w:rsidRPr="00635C75">
        <w:rPr>
          <w:rStyle w:val="Underline2Char"/>
        </w:rPr>
        <w:t>.</w:t>
      </w:r>
      <w:r w:rsidRPr="00635C75">
        <w:t xml:space="preserve"> Cat</w:t>
      </w:r>
      <w:r w:rsidRPr="00635C75">
        <w:rPr>
          <w:rStyle w:val="Underline2Char"/>
        </w:rPr>
        <w:t xml:space="preserve">astrophes of this magnitude </w:t>
      </w:r>
      <w:r w:rsidRPr="00936F5D">
        <w:rPr>
          <w:rStyle w:val="Underline2Char"/>
          <w:highlight w:val="green"/>
        </w:rPr>
        <w:t>take on</w:t>
      </w:r>
      <w:r w:rsidRPr="00635C75">
        <w:rPr>
          <w:rStyle w:val="Underline2Char"/>
        </w:rPr>
        <w:t xml:space="preserve"> a </w:t>
      </w:r>
      <w:r w:rsidRPr="00936F5D">
        <w:rPr>
          <w:rStyle w:val="StyleUnderline"/>
          <w:highlight w:val="green"/>
        </w:rPr>
        <w:t>special ethical significance</w:t>
      </w:r>
      <w:r w:rsidRPr="00635C75">
        <w:t>. Carl Sagan was perhaps the first to recognize this in his own discussion of nuclear winter. The astronomer saw the big picture: Hu</w:t>
      </w:r>
      <w:r w:rsidRPr="00635C75">
        <w:rPr>
          <w:rStyle w:val="StyleUnderline"/>
        </w:rPr>
        <w:t xml:space="preserve">man </w:t>
      </w:r>
      <w:r w:rsidRPr="00936F5D">
        <w:rPr>
          <w:rStyle w:val="StyleUnderline"/>
          <w:highlight w:val="green"/>
        </w:rPr>
        <w:t>extinction means</w:t>
      </w:r>
      <w:r w:rsidRPr="00635C75">
        <w:rPr>
          <w:rStyle w:val="StyleUnderline"/>
        </w:rPr>
        <w:t xml:space="preserve"> the </w:t>
      </w:r>
      <w:r w:rsidRPr="00936F5D">
        <w:rPr>
          <w:rStyle w:val="StyleUnderline"/>
          <w:highlight w:val="green"/>
        </w:rPr>
        <w:t xml:space="preserve">loss of </w:t>
      </w:r>
      <w:r w:rsidRPr="00936F5D">
        <w:rPr>
          <w:rStyle w:val="Emphasis"/>
          <w:highlight w:val="green"/>
        </w:rPr>
        <w:t>all</w:t>
      </w:r>
      <w:r w:rsidRPr="00635C75">
        <w:rPr>
          <w:rStyle w:val="Emphasis"/>
        </w:rPr>
        <w:t xml:space="preserve"> people </w:t>
      </w:r>
      <w:r w:rsidRPr="00936F5D">
        <w:rPr>
          <w:rStyle w:val="Emphasis"/>
          <w:highlight w:val="green"/>
        </w:rPr>
        <w:t>who could ever exist</w:t>
      </w:r>
      <w:r w:rsidRPr="00635C75">
        <w:rPr>
          <w:rStyle w:val="StyleUnderline"/>
        </w:rPr>
        <w:t xml:space="preserve"> into the distant future</w:t>
      </w:r>
      <w:r w:rsidRPr="00635C75">
        <w:t xml:space="preserve">. </w:t>
      </w:r>
      <w:r w:rsidRPr="00635C75">
        <w:rPr>
          <w:rStyle w:val="Underline2Char"/>
        </w:rPr>
        <w:t xml:space="preserve">Contemporary scholars further understand that </w:t>
      </w:r>
      <w:r w:rsidRPr="00936F5D">
        <w:rPr>
          <w:rStyle w:val="Emphasis"/>
          <w:highlight w:val="green"/>
        </w:rPr>
        <w:t>even without total</w:t>
      </w:r>
      <w:r w:rsidRPr="00635C75">
        <w:t xml:space="preserve"> human </w:t>
      </w:r>
      <w:r w:rsidRPr="00936F5D">
        <w:rPr>
          <w:rStyle w:val="Emphasis"/>
          <w:highlight w:val="green"/>
        </w:rPr>
        <w:t>extinction</w:t>
      </w:r>
      <w:r w:rsidRPr="00856124">
        <w:rPr>
          <w:rStyle w:val="Emphasis"/>
        </w:rPr>
        <w:t xml:space="preserve">, a permanent </w:t>
      </w:r>
      <w:r w:rsidRPr="00936F5D">
        <w:rPr>
          <w:rStyle w:val="Emphasis"/>
          <w:highlight w:val="green"/>
        </w:rPr>
        <w:t>collapse of</w:t>
      </w:r>
      <w:r w:rsidRPr="00635C75">
        <w:rPr>
          <w:rStyle w:val="Emphasis"/>
        </w:rPr>
        <w:t xml:space="preserve"> human </w:t>
      </w:r>
      <w:r w:rsidRPr="00936F5D">
        <w:rPr>
          <w:rStyle w:val="Emphasis"/>
          <w:highlight w:val="green"/>
        </w:rPr>
        <w:t>civilization is</w:t>
      </w:r>
      <w:r w:rsidRPr="00635C75">
        <w:rPr>
          <w:rStyle w:val="Emphasis"/>
        </w:rPr>
        <w:t xml:space="preserve"> of </w:t>
      </w:r>
      <w:r w:rsidRPr="00936F5D">
        <w:rPr>
          <w:rStyle w:val="Emphasis"/>
          <w:highlight w:val="green"/>
        </w:rPr>
        <w:t>comparable</w:t>
      </w:r>
      <w:r w:rsidRPr="00635C75">
        <w:rPr>
          <w:rStyle w:val="Emphasis"/>
        </w:rPr>
        <w:t xml:space="preserve"> significance</w:t>
      </w:r>
      <w:r w:rsidRPr="00635C75">
        <w:t xml:space="preserve">. Ultimately </w:t>
      </w:r>
      <w:r w:rsidRPr="00635C75">
        <w:rPr>
          <w:rStyle w:val="Underline2Char"/>
        </w:rPr>
        <w:t xml:space="preserve">what is </w:t>
      </w:r>
      <w:r w:rsidRPr="00936F5D">
        <w:rPr>
          <w:rStyle w:val="Underline2Char"/>
          <w:highlight w:val="green"/>
        </w:rPr>
        <w:t>at stake is</w:t>
      </w:r>
      <w:r w:rsidRPr="00FA1F8C">
        <w:rPr>
          <w:rStyle w:val="Underline2Char"/>
        </w:rPr>
        <w:t xml:space="preserve"> the </w:t>
      </w:r>
      <w:r w:rsidRPr="00936F5D">
        <w:rPr>
          <w:rStyle w:val="Underline2Char"/>
          <w:highlight w:val="green"/>
        </w:rPr>
        <w:t>long-term</w:t>
      </w:r>
      <w:r w:rsidRPr="00FA1F8C">
        <w:rPr>
          <w:rStyle w:val="Underline2Char"/>
        </w:rPr>
        <w:t xml:space="preserve"> trajectory</w:t>
      </w:r>
      <w:r w:rsidRPr="00635C75">
        <w:rPr>
          <w:rStyle w:val="Underline2Char"/>
        </w:rPr>
        <w:t xml:space="preserve"> of human civilization, its </w:t>
      </w:r>
      <w:r w:rsidRPr="00936F5D">
        <w:rPr>
          <w:rStyle w:val="Underline2Char"/>
          <w:highlight w:val="green"/>
        </w:rPr>
        <w:t>success or</w:t>
      </w:r>
      <w:r w:rsidRPr="00635C75">
        <w:rPr>
          <w:rStyle w:val="Underline2Char"/>
        </w:rPr>
        <w:t xml:space="preserve"> its </w:t>
      </w:r>
      <w:r w:rsidRPr="00936F5D">
        <w:rPr>
          <w:rStyle w:val="Underline2Char"/>
          <w:highlight w:val="green"/>
        </w:rPr>
        <w:t xml:space="preserve">failure. </w:t>
      </w:r>
      <w:r w:rsidRPr="00936F5D">
        <w:rPr>
          <w:rStyle w:val="StyleUnderline"/>
          <w:highlight w:val="green"/>
        </w:rPr>
        <w:t xml:space="preserve">Ethical obligations to future generations are </w:t>
      </w:r>
      <w:r w:rsidRPr="00936F5D">
        <w:rPr>
          <w:rStyle w:val="Emphasis"/>
          <w:highlight w:val="green"/>
        </w:rPr>
        <w:t>fundamentally different</w:t>
      </w:r>
      <w:r w:rsidRPr="00936F5D">
        <w:rPr>
          <w:rStyle w:val="StyleUnderline"/>
          <w:highlight w:val="green"/>
        </w:rPr>
        <w:t xml:space="preserve"> from those to people alive today</w:t>
      </w:r>
      <w:r w:rsidRPr="00635C75">
        <w:rPr>
          <w:rStyle w:val="StyleUnderline"/>
        </w:rPr>
        <w:t xml:space="preserve">, for two reasons. </w:t>
      </w:r>
      <w:r w:rsidRPr="00936F5D">
        <w:rPr>
          <w:rStyle w:val="StyleUnderline"/>
          <w:highlight w:val="green"/>
        </w:rPr>
        <w:t>First, future generations vastly outnumber the current population</w:t>
      </w:r>
      <w:r w:rsidRPr="00635C75">
        <w:t xml:space="preserve">. </w:t>
      </w:r>
      <w:r w:rsidRPr="00635C75">
        <w:rPr>
          <w:rStyle w:val="Underline2Char"/>
        </w:rPr>
        <w:t xml:space="preserve">Barring catastrophe, </w:t>
      </w:r>
      <w:r w:rsidRPr="00936F5D">
        <w:rPr>
          <w:rStyle w:val="Underline2Char"/>
          <w:highlight w:val="green"/>
        </w:rPr>
        <w:t xml:space="preserve">humanity could survive for millions or </w:t>
      </w:r>
      <w:r w:rsidRPr="00FA1F8C">
        <w:rPr>
          <w:rStyle w:val="Underline2Char"/>
        </w:rPr>
        <w:t xml:space="preserve">even </w:t>
      </w:r>
      <w:r w:rsidRPr="00936F5D">
        <w:rPr>
          <w:rStyle w:val="Underline2Char"/>
          <w:highlight w:val="green"/>
        </w:rPr>
        <w:t>billions of years</w:t>
      </w:r>
      <w:r w:rsidRPr="00635C75">
        <w:t xml:space="preserve"> into the future. Thus </w:t>
      </w:r>
      <w:r w:rsidRPr="00FA1F8C">
        <w:rPr>
          <w:rStyle w:val="Underline2Char"/>
        </w:rPr>
        <w:t xml:space="preserve">anything that affects </w:t>
      </w:r>
      <w:r w:rsidRPr="00936F5D">
        <w:rPr>
          <w:rStyle w:val="Underline2Char"/>
          <w:highlight w:val="green"/>
        </w:rPr>
        <w:t>the</w:t>
      </w:r>
      <w:r w:rsidRPr="00635C75">
        <w:rPr>
          <w:rStyle w:val="Underline2Char"/>
        </w:rPr>
        <w:t xml:space="preserve"> long-term </w:t>
      </w:r>
      <w:r w:rsidRPr="00936F5D">
        <w:rPr>
          <w:rStyle w:val="Underline2Char"/>
          <w:highlight w:val="green"/>
        </w:rPr>
        <w:t>trajectory</w:t>
      </w:r>
      <w:r w:rsidRPr="00635C75">
        <w:rPr>
          <w:rStyle w:val="Underline2Char"/>
        </w:rPr>
        <w:t xml:space="preserve"> of human civilization </w:t>
      </w:r>
      <w:r w:rsidRPr="00936F5D">
        <w:rPr>
          <w:rStyle w:val="Underline2Char"/>
          <w:highlight w:val="green"/>
        </w:rPr>
        <w:t xml:space="preserve">is of </w:t>
      </w:r>
      <w:r w:rsidRPr="00936F5D">
        <w:rPr>
          <w:rStyle w:val="StyleUnderline"/>
          <w:highlight w:val="green"/>
        </w:rPr>
        <w:t>much greater consequence</w:t>
      </w:r>
      <w:r w:rsidRPr="00936F5D">
        <w:rPr>
          <w:rStyle w:val="Underline2Char"/>
          <w:highlight w:val="green"/>
        </w:rPr>
        <w:t xml:space="preserve"> than</w:t>
      </w:r>
      <w:r w:rsidRPr="00635C75">
        <w:rPr>
          <w:rStyle w:val="Underline2Char"/>
        </w:rPr>
        <w:t xml:space="preserve"> things that </w:t>
      </w:r>
      <w:r w:rsidRPr="00FA1F8C">
        <w:rPr>
          <w:rStyle w:val="Underline2Char"/>
        </w:rPr>
        <w:t>only</w:t>
      </w:r>
      <w:r w:rsidRPr="00635C75">
        <w:rPr>
          <w:rStyle w:val="Underline2Char"/>
        </w:rPr>
        <w:t xml:space="preserve"> affect </w:t>
      </w:r>
      <w:r w:rsidRPr="00936F5D">
        <w:rPr>
          <w:rStyle w:val="Underline2Char"/>
          <w:highlight w:val="green"/>
        </w:rPr>
        <w:t xml:space="preserve">people today. Second, </w:t>
      </w:r>
      <w:r w:rsidRPr="00936F5D">
        <w:rPr>
          <w:rStyle w:val="StyleUnderline"/>
          <w:highlight w:val="green"/>
        </w:rPr>
        <w:t xml:space="preserve">despite their great number, future generations are utterly </w:t>
      </w:r>
      <w:r w:rsidRPr="00936F5D">
        <w:rPr>
          <w:rStyle w:val="StyleUnderline"/>
          <w:highlight w:val="green"/>
        </w:rPr>
        <w:lastRenderedPageBreak/>
        <w:t>helpless.</w:t>
      </w:r>
      <w:r w:rsidRPr="00936F5D">
        <w:rPr>
          <w:highlight w:val="green"/>
        </w:rPr>
        <w:t xml:space="preserve"> </w:t>
      </w:r>
      <w:r w:rsidRPr="00936F5D">
        <w:rPr>
          <w:rStyle w:val="Underline2Char"/>
          <w:highlight w:val="green"/>
        </w:rPr>
        <w:t>They cannot vote</w:t>
      </w:r>
      <w:r w:rsidRPr="00635C75">
        <w:rPr>
          <w:rStyle w:val="Underline2Char"/>
        </w:rPr>
        <w:t xml:space="preserve"> in today’s elections or </w:t>
      </w:r>
      <w:r w:rsidRPr="00936F5D">
        <w:rPr>
          <w:rStyle w:val="Underline2Char"/>
          <w:highlight w:val="green"/>
        </w:rPr>
        <w:t>trade</w:t>
      </w:r>
      <w:r w:rsidRPr="00635C75">
        <w:rPr>
          <w:rStyle w:val="Underline2Char"/>
        </w:rPr>
        <w:t xml:space="preserve"> in today’s markets, </w:t>
      </w:r>
      <w:r w:rsidRPr="00936F5D">
        <w:rPr>
          <w:rStyle w:val="Underline2Char"/>
          <w:highlight w:val="green"/>
        </w:rPr>
        <w:t>and</w:t>
      </w:r>
      <w:r w:rsidRPr="00635C75">
        <w:rPr>
          <w:rStyle w:val="Underline2Char"/>
        </w:rPr>
        <w:t xml:space="preserve"> they certainly cannot </w:t>
      </w:r>
      <w:r w:rsidRPr="00936F5D">
        <w:rPr>
          <w:rStyle w:val="Underline2Char"/>
          <w:highlight w:val="green"/>
        </w:rPr>
        <w:t>deter</w:t>
      </w:r>
      <w:r w:rsidRPr="00635C75">
        <w:rPr>
          <w:rStyle w:val="Underline2Char"/>
        </w:rPr>
        <w:t xml:space="preserve"> today’s countries with any weapons</w:t>
      </w:r>
      <w:r w:rsidRPr="00635C75">
        <w:t xml:space="preserve">. This is absolutely unfair, but that is just how it is. </w:t>
      </w:r>
      <w:r w:rsidRPr="00635C75">
        <w:rPr>
          <w:rStyle w:val="StyleUnderline"/>
        </w:rPr>
        <w:t>The</w:t>
      </w:r>
      <w:r w:rsidRPr="00635C75">
        <w:t xml:space="preserve"> only </w:t>
      </w:r>
      <w:r w:rsidRPr="00635C75">
        <w:rPr>
          <w:rStyle w:val="StyleUnderline"/>
        </w:rPr>
        <w:t xml:space="preserve">reason </w:t>
      </w:r>
      <w:r w:rsidRPr="00936F5D">
        <w:rPr>
          <w:rStyle w:val="StyleUnderline"/>
          <w:highlight w:val="green"/>
        </w:rPr>
        <w:t>people must help future generations</w:t>
      </w:r>
      <w:r w:rsidRPr="00FA1F8C">
        <w:rPr>
          <w:rStyle w:val="StyleUnderline"/>
        </w:rPr>
        <w:t xml:space="preserve"> is</w:t>
      </w:r>
      <w:r w:rsidRPr="00635C75">
        <w:rPr>
          <w:rStyle w:val="StyleUnderline"/>
        </w:rPr>
        <w:t xml:space="preserve"> </w:t>
      </w:r>
      <w:r w:rsidRPr="00936F5D">
        <w:rPr>
          <w:rStyle w:val="StyleUnderline"/>
          <w:highlight w:val="green"/>
        </w:rPr>
        <w:t xml:space="preserve">because it is </w:t>
      </w:r>
      <w:r w:rsidRPr="00936F5D">
        <w:rPr>
          <w:rStyle w:val="Emphasis"/>
          <w:highlight w:val="green"/>
        </w:rPr>
        <w:t>the right thing to do</w:t>
      </w:r>
      <w:r w:rsidRPr="00635C75">
        <w:t xml:space="preserve">. </w:t>
      </w:r>
      <w:r w:rsidRPr="00635C75">
        <w:rPr>
          <w:rStyle w:val="Underline2Char"/>
        </w:rPr>
        <w:t xml:space="preserve">For nuclear winter policy, the basic point is that </w:t>
      </w:r>
      <w:r w:rsidRPr="00936F5D">
        <w:rPr>
          <w:rStyle w:val="Underline2Char"/>
          <w:highlight w:val="green"/>
        </w:rPr>
        <w:t xml:space="preserve">when a permanent global catastrophe could occur, a </w:t>
      </w:r>
      <w:r w:rsidRPr="00936F5D">
        <w:rPr>
          <w:rStyle w:val="StyleUnderline"/>
          <w:highlight w:val="green"/>
        </w:rPr>
        <w:t>cautious approach</w:t>
      </w:r>
      <w:r w:rsidRPr="00936F5D">
        <w:rPr>
          <w:rStyle w:val="Underline2Char"/>
          <w:highlight w:val="green"/>
        </w:rPr>
        <w:t xml:space="preserve"> is</w:t>
      </w:r>
      <w:r w:rsidRPr="00635C75">
        <w:rPr>
          <w:rStyle w:val="Underline2Char"/>
        </w:rPr>
        <w:t xml:space="preserve"> generally </w:t>
      </w:r>
      <w:r w:rsidRPr="00936F5D">
        <w:rPr>
          <w:rStyle w:val="Underline2Char"/>
          <w:highlight w:val="green"/>
        </w:rPr>
        <w:t>warranted</w:t>
      </w:r>
      <w:r w:rsidRPr="00635C75">
        <w:t xml:space="preserve">. This means erring on the side of smaller nuclear arsenals. </w:t>
      </w:r>
      <w:r w:rsidRPr="00936F5D">
        <w:rPr>
          <w:rStyle w:val="Underline2Char"/>
          <w:highlight w:val="green"/>
        </w:rPr>
        <w:t>Any given</w:t>
      </w:r>
      <w:r w:rsidRPr="00635C75">
        <w:rPr>
          <w:rStyle w:val="Underline2Char"/>
        </w:rPr>
        <w:t xml:space="preserve"> nuclear weapons exchange </w:t>
      </w:r>
      <w:r w:rsidRPr="00936F5D">
        <w:rPr>
          <w:rStyle w:val="Underline2Char"/>
          <w:highlight w:val="green"/>
        </w:rPr>
        <w:t>has a range of</w:t>
      </w:r>
      <w:r w:rsidRPr="00635C75">
        <w:rPr>
          <w:rStyle w:val="Underline2Char"/>
        </w:rPr>
        <w:t xml:space="preserve"> possible outcomes of varying </w:t>
      </w:r>
      <w:r w:rsidRPr="00936F5D">
        <w:rPr>
          <w:rStyle w:val="Underline2Char"/>
          <w:highlight w:val="green"/>
        </w:rPr>
        <w:t>severities and probabilities</w:t>
      </w:r>
      <w:r w:rsidRPr="00635C75">
        <w:rPr>
          <w:rStyle w:val="StyleUnderline"/>
        </w:rPr>
        <w:t xml:space="preserve">. A </w:t>
      </w:r>
      <w:r w:rsidRPr="00936F5D">
        <w:rPr>
          <w:rStyle w:val="StyleUnderline"/>
          <w:highlight w:val="green"/>
        </w:rPr>
        <w:t>permanent</w:t>
      </w:r>
      <w:r w:rsidRPr="00635C75">
        <w:rPr>
          <w:rStyle w:val="StyleUnderline"/>
        </w:rPr>
        <w:t xml:space="preserve"> global </w:t>
      </w:r>
      <w:r w:rsidRPr="00936F5D">
        <w:rPr>
          <w:rStyle w:val="StyleUnderline"/>
          <w:highlight w:val="green"/>
        </w:rPr>
        <w:t>catastrophe is so severe</w:t>
      </w:r>
      <w:r w:rsidRPr="00635C75">
        <w:rPr>
          <w:rStyle w:val="StyleUnderline"/>
        </w:rPr>
        <w:t xml:space="preserve"> of an outcome </w:t>
      </w:r>
      <w:r w:rsidRPr="00936F5D">
        <w:rPr>
          <w:rStyle w:val="StyleUnderline"/>
          <w:highlight w:val="green"/>
        </w:rPr>
        <w:t xml:space="preserve">that </w:t>
      </w:r>
      <w:r w:rsidRPr="00936F5D">
        <w:rPr>
          <w:rStyle w:val="Emphasis"/>
          <w:highlight w:val="green"/>
        </w:rPr>
        <w:t>even a small probability</w:t>
      </w:r>
      <w:r w:rsidRPr="00635C75">
        <w:rPr>
          <w:rStyle w:val="StyleUnderline"/>
        </w:rPr>
        <w:t xml:space="preserve"> of it happening </w:t>
      </w:r>
      <w:r w:rsidRPr="00936F5D">
        <w:rPr>
          <w:rStyle w:val="StyleUnderline"/>
          <w:highlight w:val="green"/>
        </w:rPr>
        <w:t>is a large risk</w:t>
      </w:r>
      <w:r w:rsidRPr="00635C75">
        <w:rPr>
          <w:rStyle w:val="StyleUnderline"/>
        </w:rPr>
        <w:t xml:space="preserve"> and thus worth avoiding.</w:t>
      </w:r>
      <w:r w:rsidRPr="000952E6">
        <w:rPr>
          <w:rStyle w:val="StyleUnderline"/>
        </w:rPr>
        <w:t xml:space="preserve"> </w:t>
      </w:r>
    </w:p>
    <w:p w14:paraId="18427933" w14:textId="77777777" w:rsidR="00147B44" w:rsidRPr="00147B44" w:rsidRDefault="00147B44" w:rsidP="00147B44"/>
    <w:sectPr w:rsidR="00147B44" w:rsidRPr="00147B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7E205E"/>
    <w:multiLevelType w:val="hybridMultilevel"/>
    <w:tmpl w:val="BC86E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9"/>
  </w:num>
  <w:num w:numId="14">
    <w:abstractNumId w:val="23"/>
  </w:num>
  <w:num w:numId="15">
    <w:abstractNumId w:val="26"/>
  </w:num>
  <w:num w:numId="16">
    <w:abstractNumId w:val="37"/>
  </w:num>
  <w:num w:numId="17">
    <w:abstractNumId w:val="11"/>
  </w:num>
  <w:num w:numId="18">
    <w:abstractNumId w:val="20"/>
  </w:num>
  <w:num w:numId="19">
    <w:abstractNumId w:val="38"/>
  </w:num>
  <w:num w:numId="20">
    <w:abstractNumId w:val="35"/>
  </w:num>
  <w:num w:numId="21">
    <w:abstractNumId w:val="41"/>
  </w:num>
  <w:num w:numId="22">
    <w:abstractNumId w:val="28"/>
  </w:num>
  <w:num w:numId="23">
    <w:abstractNumId w:val="29"/>
  </w:num>
  <w:num w:numId="24">
    <w:abstractNumId w:val="14"/>
  </w:num>
  <w:num w:numId="25">
    <w:abstractNumId w:val="25"/>
  </w:num>
  <w:num w:numId="26">
    <w:abstractNumId w:val="32"/>
  </w:num>
  <w:num w:numId="27">
    <w:abstractNumId w:val="18"/>
  </w:num>
  <w:num w:numId="28">
    <w:abstractNumId w:val="40"/>
  </w:num>
  <w:num w:numId="29">
    <w:abstractNumId w:val="15"/>
  </w:num>
  <w:num w:numId="30">
    <w:abstractNumId w:val="16"/>
  </w:num>
  <w:num w:numId="31">
    <w:abstractNumId w:val="30"/>
  </w:num>
  <w:num w:numId="32">
    <w:abstractNumId w:val="31"/>
  </w:num>
  <w:num w:numId="33">
    <w:abstractNumId w:val="13"/>
  </w:num>
  <w:num w:numId="34">
    <w:abstractNumId w:val="17"/>
  </w:num>
  <w:num w:numId="35">
    <w:abstractNumId w:val="43"/>
  </w:num>
  <w:num w:numId="36">
    <w:abstractNumId w:val="19"/>
  </w:num>
  <w:num w:numId="37">
    <w:abstractNumId w:val="36"/>
  </w:num>
  <w:num w:numId="38">
    <w:abstractNumId w:val="42"/>
  </w:num>
  <w:num w:numId="39">
    <w:abstractNumId w:val="27"/>
  </w:num>
  <w:num w:numId="40">
    <w:abstractNumId w:val="12"/>
  </w:num>
  <w:num w:numId="41">
    <w:abstractNumId w:val="24"/>
  </w:num>
  <w:num w:numId="42">
    <w:abstractNumId w:val="33"/>
  </w:num>
  <w:num w:numId="43">
    <w:abstractNumId w:val="3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B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47B4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9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B7E2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C7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76FA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4698"/>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5FE"/>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6613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DD9"/>
    <w:rsid w:val="00FC27E3"/>
    <w:rsid w:val="00FC74C7"/>
    <w:rsid w:val="00FD44C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4D824"/>
  <w14:defaultImageDpi w14:val="300"/>
  <w15:docId w15:val="{739E9805-2ADE-F04C-A1A2-52750064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469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54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546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546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54698"/>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47B4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47B44"/>
    <w:pPr>
      <w:keepNext/>
      <w:keepLines/>
      <w:spacing w:before="200" w:after="40"/>
      <w:outlineLvl w:val="5"/>
    </w:pPr>
    <w:rPr>
      <w:b/>
      <w:sz w:val="20"/>
      <w:szCs w:val="20"/>
    </w:rPr>
  </w:style>
  <w:style w:type="character" w:default="1" w:styleId="DefaultParagraphFont">
    <w:name w:val="Default Paragraph Font"/>
    <w:uiPriority w:val="1"/>
    <w:semiHidden/>
    <w:unhideWhenUsed/>
    <w:rsid w:val="00854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698"/>
  </w:style>
  <w:style w:type="character" w:customStyle="1" w:styleId="Heading1Char">
    <w:name w:val="Heading 1 Char"/>
    <w:aliases w:val="Pocket Char"/>
    <w:basedOn w:val="DefaultParagraphFont"/>
    <w:link w:val="Heading1"/>
    <w:uiPriority w:val="9"/>
    <w:rsid w:val="0085469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5469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5469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546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5469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54698"/>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85469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5469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54698"/>
    <w:rPr>
      <w:color w:val="auto"/>
      <w:u w:val="none"/>
    </w:rPr>
  </w:style>
  <w:style w:type="paragraph" w:styleId="DocumentMap">
    <w:name w:val="Document Map"/>
    <w:basedOn w:val="Normal"/>
    <w:link w:val="DocumentMapChar"/>
    <w:uiPriority w:val="99"/>
    <w:semiHidden/>
    <w:unhideWhenUsed/>
    <w:rsid w:val="008546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698"/>
    <w:rPr>
      <w:rFonts w:ascii="Lucida Grande" w:hAnsi="Lucida Grande" w:cs="Lucida Grande"/>
    </w:rPr>
  </w:style>
  <w:style w:type="character" w:customStyle="1" w:styleId="Heading5Char">
    <w:name w:val="Heading 5 Char"/>
    <w:basedOn w:val="DefaultParagraphFont"/>
    <w:link w:val="Heading5"/>
    <w:uiPriority w:val="9"/>
    <w:rsid w:val="00147B4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47B44"/>
    <w:rPr>
      <w:rFonts w:ascii="Calibri" w:hAnsi="Calibri" w:cs="Calibri"/>
      <w:b/>
      <w:sz w:val="20"/>
      <w:szCs w:val="20"/>
    </w:rPr>
  </w:style>
  <w:style w:type="paragraph" w:customStyle="1" w:styleId="textbold">
    <w:name w:val="text bold"/>
    <w:basedOn w:val="Normal"/>
    <w:link w:val="Emphasis"/>
    <w:uiPriority w:val="20"/>
    <w:qFormat/>
    <w:rsid w:val="00147B4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7B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47B44"/>
    <w:rPr>
      <w:color w:val="605E5C"/>
      <w:shd w:val="clear" w:color="auto" w:fill="E1DFDD"/>
    </w:rPr>
  </w:style>
  <w:style w:type="paragraph" w:customStyle="1" w:styleId="UnderlinePara">
    <w:name w:val="Underline Para"/>
    <w:basedOn w:val="Normal"/>
    <w:uiPriority w:val="1"/>
    <w:qFormat/>
    <w:rsid w:val="00147B4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47B44"/>
    <w:rPr>
      <w:b/>
      <w:bCs/>
    </w:rPr>
  </w:style>
  <w:style w:type="paragraph" w:styleId="ListParagraph">
    <w:name w:val="List Paragraph"/>
    <w:aliases w:val="6 font"/>
    <w:basedOn w:val="Normal"/>
    <w:uiPriority w:val="34"/>
    <w:qFormat/>
    <w:rsid w:val="00147B44"/>
    <w:pPr>
      <w:ind w:left="720"/>
      <w:contextualSpacing/>
    </w:pPr>
  </w:style>
  <w:style w:type="paragraph" w:customStyle="1" w:styleId="Emphasis1">
    <w:name w:val="Emphasis1"/>
    <w:basedOn w:val="Normal"/>
    <w:autoRedefine/>
    <w:uiPriority w:val="20"/>
    <w:qFormat/>
    <w:rsid w:val="00147B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47B44"/>
    <w:pPr>
      <w:ind w:left="432" w:right="432"/>
    </w:pPr>
    <w:rPr>
      <w:color w:val="000000"/>
    </w:rPr>
  </w:style>
  <w:style w:type="character" w:customStyle="1" w:styleId="evidencetextChar1">
    <w:name w:val="evidence text Char1"/>
    <w:link w:val="evidencetext"/>
    <w:rsid w:val="00147B4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47B4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147B4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47B44"/>
    <w:pPr>
      <w:spacing w:before="100" w:beforeAutospacing="1" w:after="100" w:afterAutospacing="1"/>
    </w:pPr>
    <w:rPr>
      <w:rFonts w:eastAsia="Times New Roman"/>
      <w:sz w:val="24"/>
      <w:lang w:eastAsia="ko-KR"/>
    </w:rPr>
  </w:style>
  <w:style w:type="paragraph" w:customStyle="1" w:styleId="css-182kmce">
    <w:name w:val="css-182kmce"/>
    <w:basedOn w:val="Normal"/>
    <w:rsid w:val="00147B4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47B44"/>
  </w:style>
  <w:style w:type="paragraph" w:customStyle="1" w:styleId="pullquote-paragraph">
    <w:name w:val="pullquote-paragraph"/>
    <w:basedOn w:val="Normal"/>
    <w:rsid w:val="00147B4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47B44"/>
    <w:rPr>
      <w:i/>
      <w:iCs/>
    </w:rPr>
  </w:style>
  <w:style w:type="paragraph" w:customStyle="1" w:styleId="font--body">
    <w:name w:val="font--body"/>
    <w:basedOn w:val="Normal"/>
    <w:rsid w:val="00147B4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47B44"/>
    <w:rPr>
      <w:b/>
      <w:u w:val="single"/>
    </w:rPr>
  </w:style>
  <w:style w:type="character" w:customStyle="1" w:styleId="Minimize">
    <w:name w:val="Minimize"/>
    <w:uiPriority w:val="1"/>
    <w:qFormat/>
    <w:rsid w:val="00147B4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47B4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47B4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47B4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47B44"/>
    <w:rPr>
      <w:b/>
      <w:u w:val="single"/>
    </w:rPr>
  </w:style>
  <w:style w:type="character" w:customStyle="1" w:styleId="Underline2Char">
    <w:name w:val="Underline2 Char"/>
    <w:basedOn w:val="DefaultParagraphFont"/>
    <w:link w:val="Underline2"/>
    <w:uiPriority w:val="4"/>
    <w:rsid w:val="00147B44"/>
    <w:rPr>
      <w:rFonts w:ascii="Calibri" w:hAnsi="Calibri" w:cs="Calibri"/>
      <w:b/>
      <w:sz w:val="26"/>
      <w:u w:val="single"/>
    </w:rPr>
  </w:style>
  <w:style w:type="character" w:customStyle="1" w:styleId="BoldUnderline0">
    <w:name w:val="BoldUnderline"/>
    <w:basedOn w:val="DefaultParagraphFont"/>
    <w:uiPriority w:val="1"/>
    <w:qFormat/>
    <w:rsid w:val="00147B44"/>
    <w:rPr>
      <w:rFonts w:ascii="Arial" w:hAnsi="Arial"/>
      <w:b/>
      <w:sz w:val="20"/>
      <w:u w:val="single"/>
    </w:rPr>
  </w:style>
  <w:style w:type="paragraph" w:customStyle="1" w:styleId="gntarbp">
    <w:name w:val="gnt_ar_b_p"/>
    <w:basedOn w:val="Normal"/>
    <w:rsid w:val="00147B4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47B44"/>
    <w:pPr>
      <w:spacing w:before="100" w:beforeAutospacing="1" w:after="100" w:afterAutospacing="1"/>
    </w:pPr>
    <w:rPr>
      <w:rFonts w:eastAsia="Times New Roman"/>
      <w:sz w:val="24"/>
      <w:lang w:eastAsia="ko-KR"/>
    </w:rPr>
  </w:style>
  <w:style w:type="character" w:customStyle="1" w:styleId="numbers">
    <w:name w:val="numbers"/>
    <w:basedOn w:val="DefaultParagraphFont"/>
    <w:rsid w:val="00147B44"/>
  </w:style>
  <w:style w:type="paragraph" w:customStyle="1" w:styleId="endmarkenabled">
    <w:name w:val="endmarkenabled"/>
    <w:basedOn w:val="Normal"/>
    <w:rsid w:val="00147B44"/>
    <w:pPr>
      <w:spacing w:before="100" w:beforeAutospacing="1" w:after="100" w:afterAutospacing="1"/>
    </w:pPr>
    <w:rPr>
      <w:rFonts w:eastAsia="Times New Roman"/>
      <w:sz w:val="24"/>
      <w:lang w:eastAsia="ko-KR"/>
    </w:rPr>
  </w:style>
  <w:style w:type="character" w:customStyle="1" w:styleId="link">
    <w:name w:val="link"/>
    <w:basedOn w:val="DefaultParagraphFont"/>
    <w:rsid w:val="00147B44"/>
  </w:style>
  <w:style w:type="paragraph" w:customStyle="1" w:styleId="css-exrw3m">
    <w:name w:val="css-exrw3m"/>
    <w:basedOn w:val="Normal"/>
    <w:rsid w:val="00147B44"/>
    <w:pPr>
      <w:spacing w:before="100" w:beforeAutospacing="1" w:after="100" w:afterAutospacing="1"/>
    </w:pPr>
    <w:rPr>
      <w:rFonts w:eastAsia="Times New Roman"/>
      <w:sz w:val="24"/>
    </w:rPr>
  </w:style>
  <w:style w:type="character" w:customStyle="1" w:styleId="css-8l6xbc">
    <w:name w:val="css-8l6xbc"/>
    <w:basedOn w:val="DefaultParagraphFont"/>
    <w:rsid w:val="00147B44"/>
  </w:style>
  <w:style w:type="paragraph" w:customStyle="1" w:styleId="t-body-text">
    <w:name w:val="t-body-text"/>
    <w:basedOn w:val="Normal"/>
    <w:rsid w:val="00147B4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47B44"/>
    <w:rPr>
      <w:rFonts w:ascii="Segoe UI" w:hAnsi="Segoe UI" w:cs="Segoe UI"/>
      <w:sz w:val="18"/>
      <w:szCs w:val="18"/>
    </w:rPr>
  </w:style>
  <w:style w:type="paragraph" w:styleId="BalloonText">
    <w:name w:val="Balloon Text"/>
    <w:basedOn w:val="Normal"/>
    <w:link w:val="BalloonTextChar"/>
    <w:uiPriority w:val="99"/>
    <w:semiHidden/>
    <w:unhideWhenUsed/>
    <w:rsid w:val="00147B44"/>
    <w:rPr>
      <w:rFonts w:ascii="Segoe UI" w:hAnsi="Segoe UI" w:cs="Segoe UI"/>
      <w:sz w:val="18"/>
      <w:szCs w:val="18"/>
    </w:rPr>
  </w:style>
  <w:style w:type="character" w:customStyle="1" w:styleId="BalloonTextChar1">
    <w:name w:val="Balloon Text Char1"/>
    <w:basedOn w:val="DefaultParagraphFont"/>
    <w:uiPriority w:val="99"/>
    <w:semiHidden/>
    <w:rsid w:val="00147B44"/>
    <w:rPr>
      <w:rFonts w:ascii="Times New Roman" w:hAnsi="Times New Roman" w:cs="Times New Roman"/>
      <w:sz w:val="18"/>
      <w:szCs w:val="18"/>
    </w:rPr>
  </w:style>
  <w:style w:type="character" w:customStyle="1" w:styleId="caps">
    <w:name w:val="caps"/>
    <w:basedOn w:val="DefaultParagraphFont"/>
    <w:rsid w:val="00147B44"/>
  </w:style>
  <w:style w:type="paragraph" w:customStyle="1" w:styleId="c-user-cardbio">
    <w:name w:val="c-user-card__bio"/>
    <w:basedOn w:val="Normal"/>
    <w:rsid w:val="00147B44"/>
    <w:pPr>
      <w:spacing w:before="100" w:beforeAutospacing="1" w:after="100" w:afterAutospacing="1"/>
    </w:pPr>
    <w:rPr>
      <w:rFonts w:eastAsia="Times New Roman"/>
      <w:sz w:val="24"/>
    </w:rPr>
  </w:style>
  <w:style w:type="paragraph" w:customStyle="1" w:styleId="selectionshareable">
    <w:name w:val="selectionshareable"/>
    <w:basedOn w:val="Normal"/>
    <w:rsid w:val="00147B44"/>
    <w:pPr>
      <w:spacing w:before="100" w:beforeAutospacing="1" w:after="100" w:afterAutospacing="1"/>
    </w:pPr>
    <w:rPr>
      <w:rFonts w:eastAsia="Times New Roman"/>
      <w:sz w:val="24"/>
    </w:rPr>
  </w:style>
  <w:style w:type="character" w:customStyle="1" w:styleId="3oh-">
    <w:name w:val="_3oh-"/>
    <w:basedOn w:val="DefaultParagraphFont"/>
    <w:rsid w:val="00147B44"/>
  </w:style>
  <w:style w:type="paragraph" w:customStyle="1" w:styleId="normal1">
    <w:name w:val="normal1"/>
    <w:basedOn w:val="Normal"/>
    <w:rsid w:val="00147B44"/>
    <w:pPr>
      <w:spacing w:before="100" w:beforeAutospacing="1" w:after="100" w:afterAutospacing="1"/>
    </w:pPr>
    <w:rPr>
      <w:rFonts w:eastAsia="Times New Roman"/>
      <w:sz w:val="24"/>
    </w:rPr>
  </w:style>
  <w:style w:type="character" w:customStyle="1" w:styleId="c-timestamplabel">
    <w:name w:val="c-timestamp__label"/>
    <w:basedOn w:val="DefaultParagraphFont"/>
    <w:rsid w:val="00147B44"/>
  </w:style>
  <w:style w:type="character" w:customStyle="1" w:styleId="c-messagelistunreaddividerlabel">
    <w:name w:val="c-message_list__unread_divider__label"/>
    <w:basedOn w:val="DefaultParagraphFont"/>
    <w:rsid w:val="00147B44"/>
  </w:style>
  <w:style w:type="character" w:customStyle="1" w:styleId="c-messagesender">
    <w:name w:val="c-message__sender"/>
    <w:basedOn w:val="DefaultParagraphFont"/>
    <w:rsid w:val="00147B44"/>
  </w:style>
  <w:style w:type="character" w:customStyle="1" w:styleId="c-reactioncount">
    <w:name w:val="c-reaction__count"/>
    <w:basedOn w:val="DefaultParagraphFont"/>
    <w:rsid w:val="00147B44"/>
  </w:style>
  <w:style w:type="paragraph" w:customStyle="1" w:styleId="Analytic">
    <w:name w:val="Analytic"/>
    <w:basedOn w:val="Normal"/>
    <w:link w:val="AnalyticChar"/>
    <w:autoRedefine/>
    <w:qFormat/>
    <w:rsid w:val="00147B44"/>
    <w:rPr>
      <w:color w:val="1F497D" w:themeColor="text2"/>
    </w:rPr>
  </w:style>
  <w:style w:type="character" w:customStyle="1" w:styleId="AnalyticChar">
    <w:name w:val="Analytic Char"/>
    <w:basedOn w:val="DefaultParagraphFont"/>
    <w:link w:val="Analytic"/>
    <w:rsid w:val="00147B44"/>
    <w:rPr>
      <w:rFonts w:ascii="Calibri" w:hAnsi="Calibri" w:cs="Calibri"/>
      <w:color w:val="1F497D" w:themeColor="text2"/>
      <w:sz w:val="26"/>
    </w:rPr>
  </w:style>
  <w:style w:type="paragraph" w:styleId="Header">
    <w:name w:val="header"/>
    <w:basedOn w:val="Normal"/>
    <w:link w:val="HeaderChar"/>
    <w:uiPriority w:val="99"/>
    <w:unhideWhenUsed/>
    <w:rsid w:val="00147B44"/>
    <w:pPr>
      <w:tabs>
        <w:tab w:val="center" w:pos="4680"/>
        <w:tab w:val="right" w:pos="9360"/>
      </w:tabs>
    </w:pPr>
  </w:style>
  <w:style w:type="character" w:customStyle="1" w:styleId="HeaderChar">
    <w:name w:val="Header Char"/>
    <w:basedOn w:val="DefaultParagraphFont"/>
    <w:link w:val="Header"/>
    <w:uiPriority w:val="99"/>
    <w:rsid w:val="00147B44"/>
    <w:rPr>
      <w:rFonts w:ascii="Calibri" w:hAnsi="Calibri" w:cs="Calibri"/>
      <w:sz w:val="26"/>
    </w:rPr>
  </w:style>
  <w:style w:type="paragraph" w:styleId="Footer">
    <w:name w:val="footer"/>
    <w:basedOn w:val="Normal"/>
    <w:link w:val="FooterChar"/>
    <w:uiPriority w:val="99"/>
    <w:unhideWhenUsed/>
    <w:rsid w:val="00147B44"/>
    <w:pPr>
      <w:tabs>
        <w:tab w:val="center" w:pos="4680"/>
        <w:tab w:val="right" w:pos="9360"/>
      </w:tabs>
    </w:pPr>
  </w:style>
  <w:style w:type="character" w:customStyle="1" w:styleId="FooterChar">
    <w:name w:val="Footer Char"/>
    <w:basedOn w:val="DefaultParagraphFont"/>
    <w:link w:val="Footer"/>
    <w:uiPriority w:val="99"/>
    <w:rsid w:val="00147B44"/>
    <w:rPr>
      <w:rFonts w:ascii="Calibri" w:hAnsi="Calibri" w:cs="Calibri"/>
      <w:sz w:val="26"/>
    </w:rPr>
  </w:style>
  <w:style w:type="character" w:customStyle="1" w:styleId="z-TopofFormChar">
    <w:name w:val="z-Top of Form Char"/>
    <w:basedOn w:val="DefaultParagraphFont"/>
    <w:link w:val="z-TopofForm"/>
    <w:uiPriority w:val="99"/>
    <w:semiHidden/>
    <w:rsid w:val="00147B4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47B4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47B4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47B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47B4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47B44"/>
    <w:rPr>
      <w:rFonts w:ascii="Arial" w:hAnsi="Arial" w:cs="Arial"/>
      <w:vanish/>
      <w:sz w:val="16"/>
      <w:szCs w:val="16"/>
    </w:rPr>
  </w:style>
  <w:style w:type="paragraph" w:customStyle="1" w:styleId="Emphasize">
    <w:name w:val="Emphasize"/>
    <w:basedOn w:val="Normal"/>
    <w:uiPriority w:val="7"/>
    <w:qFormat/>
    <w:rsid w:val="00147B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47B44"/>
    <w:rPr>
      <w:b/>
      <w:sz w:val="20"/>
      <w:u w:val="single"/>
    </w:rPr>
  </w:style>
  <w:style w:type="paragraph" w:customStyle="1" w:styleId="8MIn">
    <w:name w:val="8 MIn"/>
    <w:basedOn w:val="Normal"/>
    <w:link w:val="8MInChar"/>
    <w:uiPriority w:val="4"/>
    <w:qFormat/>
    <w:rsid w:val="00147B4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47B4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47B44"/>
  </w:style>
  <w:style w:type="character" w:customStyle="1" w:styleId="c-messagekittext">
    <w:name w:val="c-message_kit__text"/>
    <w:basedOn w:val="DefaultParagraphFont"/>
    <w:rsid w:val="00147B44"/>
  </w:style>
  <w:style w:type="character" w:customStyle="1" w:styleId="cardChar">
    <w:name w:val="card Char"/>
    <w:aliases w:val="Bold Cite Char Char,Speed Cite Char"/>
    <w:basedOn w:val="DefaultParagraphFont"/>
    <w:rsid w:val="00147B44"/>
    <w:rPr>
      <w:rFonts w:ascii="Georgia" w:eastAsia="Calibri" w:hAnsi="Georgia" w:cs="Times New Roman"/>
      <w:sz w:val="24"/>
    </w:rPr>
  </w:style>
  <w:style w:type="character" w:customStyle="1" w:styleId="expertise">
    <w:name w:val="expertise"/>
    <w:basedOn w:val="DefaultParagraphFont"/>
    <w:rsid w:val="00147B44"/>
  </w:style>
  <w:style w:type="character" w:customStyle="1" w:styleId="education">
    <w:name w:val="education"/>
    <w:basedOn w:val="DefaultParagraphFont"/>
    <w:rsid w:val="00147B44"/>
  </w:style>
  <w:style w:type="character" w:customStyle="1" w:styleId="rollover-people">
    <w:name w:val="rollover-people"/>
    <w:basedOn w:val="DefaultParagraphFont"/>
    <w:rsid w:val="00147B44"/>
  </w:style>
  <w:style w:type="character" w:customStyle="1" w:styleId="UnresolvedMention2">
    <w:name w:val="Unresolved Mention2"/>
    <w:basedOn w:val="DefaultParagraphFont"/>
    <w:uiPriority w:val="99"/>
    <w:unhideWhenUsed/>
    <w:rsid w:val="00147B44"/>
    <w:rPr>
      <w:color w:val="605E5C"/>
      <w:shd w:val="clear" w:color="auto" w:fill="E1DFDD"/>
    </w:rPr>
  </w:style>
  <w:style w:type="character" w:customStyle="1" w:styleId="UnresolvedMention3">
    <w:name w:val="Unresolved Mention3"/>
    <w:basedOn w:val="DefaultParagraphFont"/>
    <w:uiPriority w:val="99"/>
    <w:rsid w:val="00147B44"/>
    <w:rPr>
      <w:color w:val="605E5C"/>
      <w:shd w:val="clear" w:color="auto" w:fill="E1DFDD"/>
    </w:rPr>
  </w:style>
  <w:style w:type="paragraph" w:customStyle="1" w:styleId="Body">
    <w:name w:val="Body"/>
    <w:link w:val="BodyChar"/>
    <w:autoRedefine/>
    <w:qFormat/>
    <w:rsid w:val="00147B4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47B44"/>
    <w:rPr>
      <w:rFonts w:ascii="Calibri" w:eastAsiaTheme="majorEastAsia" w:hAnsi="Calibri" w:cstheme="majorBidi"/>
      <w:iCs/>
      <w:color w:val="000000" w:themeColor="text1"/>
      <w:sz w:val="8"/>
      <w:szCs w:val="22"/>
    </w:rPr>
  </w:style>
  <w:style w:type="character" w:customStyle="1" w:styleId="url">
    <w:name w:val="url"/>
    <w:basedOn w:val="DefaultParagraphFont"/>
    <w:rsid w:val="00147B44"/>
  </w:style>
  <w:style w:type="character" w:customStyle="1" w:styleId="ellip">
    <w:name w:val="ellip"/>
    <w:basedOn w:val="DefaultParagraphFont"/>
    <w:rsid w:val="00147B44"/>
  </w:style>
  <w:style w:type="character" w:customStyle="1" w:styleId="nowrap">
    <w:name w:val="nowrap"/>
    <w:basedOn w:val="DefaultParagraphFont"/>
    <w:rsid w:val="00147B44"/>
  </w:style>
  <w:style w:type="paragraph" w:customStyle="1" w:styleId="Tag2">
    <w:name w:val="Tag2"/>
    <w:basedOn w:val="Normal"/>
    <w:qFormat/>
    <w:rsid w:val="00147B44"/>
    <w:pPr>
      <w:spacing w:line="256" w:lineRule="auto"/>
    </w:pPr>
    <w:rPr>
      <w:b/>
      <w:sz w:val="24"/>
    </w:rPr>
  </w:style>
  <w:style w:type="character" w:customStyle="1" w:styleId="underlinedChar">
    <w:name w:val="underlined Char"/>
    <w:link w:val="underlined"/>
    <w:locked/>
    <w:rsid w:val="00147B4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7B4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47B4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47B44"/>
    <w:rPr>
      <w:vertAlign w:val="superscript"/>
    </w:rPr>
  </w:style>
  <w:style w:type="character" w:customStyle="1" w:styleId="Emph">
    <w:name w:val="Emph"/>
    <w:basedOn w:val="DefaultParagraphFont"/>
    <w:uiPriority w:val="1"/>
    <w:qFormat/>
    <w:rsid w:val="00147B4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7B44"/>
    <w:rPr>
      <w:u w:val="single"/>
    </w:rPr>
  </w:style>
  <w:style w:type="character" w:customStyle="1" w:styleId="BoldUnderlineChar">
    <w:name w:val="Bold Underline Char"/>
    <w:basedOn w:val="DefaultParagraphFont"/>
    <w:rsid w:val="00147B44"/>
    <w:rPr>
      <w:rFonts w:ascii="Arial" w:hAnsi="Arial" w:cs="Arial" w:hint="default"/>
      <w:b/>
      <w:bCs w:val="0"/>
      <w:u w:val="single"/>
    </w:rPr>
  </w:style>
  <w:style w:type="character" w:customStyle="1" w:styleId="ReadCard">
    <w:name w:val="ReadCard"/>
    <w:uiPriority w:val="1"/>
    <w:qFormat/>
    <w:rsid w:val="00147B4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47B44"/>
    <w:pPr>
      <w:spacing w:before="60" w:after="60"/>
    </w:pPr>
  </w:style>
  <w:style w:type="paragraph" w:customStyle="1" w:styleId="Cards">
    <w:name w:val="Cards"/>
    <w:next w:val="Normal"/>
    <w:link w:val="CardsChar"/>
    <w:qFormat/>
    <w:rsid w:val="00147B4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47B44"/>
    <w:rPr>
      <w:rFonts w:ascii="Times New Roman" w:eastAsia="Times New Roman" w:hAnsi="Times New Roman" w:cs="Times New Roman"/>
      <w:sz w:val="20"/>
    </w:rPr>
  </w:style>
  <w:style w:type="character" w:customStyle="1" w:styleId="DebateUnderline">
    <w:name w:val="Debate Underline"/>
    <w:qFormat/>
    <w:rsid w:val="00147B44"/>
    <w:rPr>
      <w:rFonts w:ascii="Times New Roman" w:hAnsi="Times New Roman"/>
      <w:sz w:val="20"/>
      <w:u w:val="thick"/>
    </w:rPr>
  </w:style>
  <w:style w:type="paragraph" w:customStyle="1" w:styleId="Nothing">
    <w:name w:val="Nothing"/>
    <w:link w:val="NothingChar"/>
    <w:qFormat/>
    <w:rsid w:val="00147B44"/>
    <w:rPr>
      <w:rFonts w:ascii="Times New Roman" w:eastAsia="Times New Roman" w:hAnsi="Times New Roman" w:cs="Times New Roman"/>
      <w:sz w:val="20"/>
    </w:rPr>
  </w:style>
  <w:style w:type="character" w:customStyle="1" w:styleId="NothingChar">
    <w:name w:val="Nothing Char"/>
    <w:link w:val="Nothing"/>
    <w:rsid w:val="00147B44"/>
    <w:rPr>
      <w:rFonts w:ascii="Times New Roman" w:eastAsia="Times New Roman" w:hAnsi="Times New Roman" w:cs="Times New Roman"/>
      <w:sz w:val="20"/>
    </w:rPr>
  </w:style>
  <w:style w:type="paragraph" w:customStyle="1" w:styleId="cardtext">
    <w:name w:val="card text"/>
    <w:basedOn w:val="Normal"/>
    <w:link w:val="cardtextChar"/>
    <w:qFormat/>
    <w:rsid w:val="00147B44"/>
    <w:pPr>
      <w:ind w:left="288" w:right="288"/>
    </w:pPr>
    <w:rPr>
      <w:rFonts w:ascii="Book Antiqua" w:hAnsi="Book Antiqua" w:cs="Lucida Grande"/>
    </w:rPr>
  </w:style>
  <w:style w:type="character" w:customStyle="1" w:styleId="cardtextChar">
    <w:name w:val="card text Char"/>
    <w:basedOn w:val="DefaultParagraphFont"/>
    <w:link w:val="cardtext"/>
    <w:rsid w:val="00147B44"/>
    <w:rPr>
      <w:rFonts w:ascii="Book Antiqua" w:hAnsi="Book Antiqua" w:cs="Lucida Grande"/>
      <w:sz w:val="26"/>
    </w:rPr>
  </w:style>
  <w:style w:type="paragraph" w:customStyle="1" w:styleId="TagText">
    <w:name w:val="TagText"/>
    <w:basedOn w:val="Normal"/>
    <w:qFormat/>
    <w:rsid w:val="00147B44"/>
    <w:rPr>
      <w:rFonts w:eastAsia="Calibri"/>
      <w:b/>
      <w:sz w:val="24"/>
    </w:rPr>
  </w:style>
  <w:style w:type="paragraph" w:customStyle="1" w:styleId="UnderlineEmphasis">
    <w:name w:val="Underline + Emphasis"/>
    <w:basedOn w:val="Normal"/>
    <w:next w:val="Normal"/>
    <w:link w:val="UnderlineEmphasisChar"/>
    <w:autoRedefine/>
    <w:qFormat/>
    <w:rsid w:val="00147B44"/>
    <w:rPr>
      <w:rFonts w:eastAsia="Calibri"/>
      <w:b/>
      <w:color w:val="000000"/>
      <w:sz w:val="24"/>
      <w:u w:val="single"/>
    </w:rPr>
  </w:style>
  <w:style w:type="character" w:customStyle="1" w:styleId="UnderlineEmphasisChar">
    <w:name w:val="Underline + Emphasis Char"/>
    <w:basedOn w:val="DefaultParagraphFont"/>
    <w:link w:val="UnderlineEmphasis"/>
    <w:rsid w:val="00147B44"/>
    <w:rPr>
      <w:rFonts w:ascii="Calibri" w:eastAsia="Calibri" w:hAnsi="Calibri" w:cs="Calibri"/>
      <w:b/>
      <w:color w:val="000000"/>
      <w:u w:val="single"/>
    </w:rPr>
  </w:style>
  <w:style w:type="character" w:customStyle="1" w:styleId="BoldUnderlineUNDO">
    <w:name w:val="Bold.Underline.UNDO"/>
    <w:uiPriority w:val="1"/>
    <w:qFormat/>
    <w:rsid w:val="00147B44"/>
    <w:rPr>
      <w:b w:val="0"/>
    </w:rPr>
  </w:style>
  <w:style w:type="paragraph" w:styleId="FootnoteText">
    <w:name w:val="footnote text"/>
    <w:basedOn w:val="Normal"/>
    <w:link w:val="FootnoteTextChar"/>
    <w:uiPriority w:val="99"/>
    <w:unhideWhenUsed/>
    <w:qFormat/>
    <w:rsid w:val="00147B44"/>
    <w:pPr>
      <w:spacing w:line="256" w:lineRule="auto"/>
    </w:pPr>
    <w:rPr>
      <w:sz w:val="20"/>
      <w:szCs w:val="20"/>
    </w:rPr>
  </w:style>
  <w:style w:type="character" w:customStyle="1" w:styleId="FootnoteTextChar">
    <w:name w:val="Footnote Text Char"/>
    <w:basedOn w:val="DefaultParagraphFont"/>
    <w:link w:val="FootnoteText"/>
    <w:uiPriority w:val="99"/>
    <w:rsid w:val="00147B44"/>
    <w:rPr>
      <w:rFonts w:ascii="Calibri" w:hAnsi="Calibri" w:cs="Calibri"/>
      <w:sz w:val="20"/>
      <w:szCs w:val="20"/>
    </w:rPr>
  </w:style>
  <w:style w:type="character" w:customStyle="1" w:styleId="LinedDown">
    <w:name w:val="Lined Down"/>
    <w:qFormat/>
    <w:rsid w:val="00147B44"/>
    <w:rPr>
      <w:rFonts w:ascii="Times New Roman" w:hAnsi="Times New Roman" w:cs="Times New Roman"/>
      <w:b w:val="0"/>
      <w:bCs w:val="0"/>
      <w:i w:val="0"/>
      <w:iCs w:val="0"/>
      <w:color w:val="000000"/>
      <w:sz w:val="12"/>
      <w:szCs w:val="12"/>
      <w:u w:val="none"/>
    </w:rPr>
  </w:style>
  <w:style w:type="character" w:customStyle="1" w:styleId="Carded">
    <w:name w:val="Carded"/>
    <w:qFormat/>
    <w:rsid w:val="00147B4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47B44"/>
    <w:rPr>
      <w:bCs/>
      <w:sz w:val="20"/>
      <w:u w:val="single"/>
    </w:rPr>
  </w:style>
  <w:style w:type="character" w:customStyle="1" w:styleId="LDAnalytics">
    <w:name w:val="LD Analytics"/>
    <w:basedOn w:val="DefaultParagraphFont"/>
    <w:autoRedefine/>
    <w:uiPriority w:val="1"/>
    <w:qFormat/>
    <w:rsid w:val="00147B44"/>
  </w:style>
  <w:style w:type="paragraph" w:styleId="Subtitle">
    <w:name w:val="Subtitle"/>
    <w:basedOn w:val="Normal"/>
    <w:next w:val="Normal"/>
    <w:link w:val="SubtitleChar"/>
    <w:uiPriority w:val="11"/>
    <w:unhideWhenUsed/>
    <w:qFormat/>
    <w:rsid w:val="00147B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47B44"/>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147B44"/>
    <w:rPr>
      <w:rFonts w:eastAsia="Times New Roman" w:cs="Garamond"/>
      <w:bCs/>
      <w:u w:val="single"/>
    </w:rPr>
  </w:style>
  <w:style w:type="character" w:customStyle="1" w:styleId="BodyTextChar">
    <w:name w:val="Body Text Char"/>
    <w:basedOn w:val="DefaultParagraphFont"/>
    <w:link w:val="BodyText"/>
    <w:uiPriority w:val="99"/>
    <w:semiHidden/>
    <w:rsid w:val="00147B44"/>
    <w:rPr>
      <w:rFonts w:ascii="Calibri" w:hAnsi="Calibri" w:cs="Calibri"/>
      <w:sz w:val="26"/>
    </w:rPr>
  </w:style>
  <w:style w:type="paragraph" w:styleId="BodyText">
    <w:name w:val="Body Text"/>
    <w:basedOn w:val="Normal"/>
    <w:link w:val="BodyTextChar"/>
    <w:uiPriority w:val="99"/>
    <w:semiHidden/>
    <w:unhideWhenUsed/>
    <w:rsid w:val="00147B44"/>
    <w:pPr>
      <w:spacing w:after="120"/>
    </w:pPr>
  </w:style>
  <w:style w:type="character" w:customStyle="1" w:styleId="BodyTextChar1">
    <w:name w:val="Body Text Char1"/>
    <w:basedOn w:val="DefaultParagraphFont"/>
    <w:uiPriority w:val="99"/>
    <w:semiHidden/>
    <w:rsid w:val="00147B44"/>
    <w:rPr>
      <w:rFonts w:ascii="Calibri" w:hAnsi="Calibri" w:cs="Calibri"/>
      <w:sz w:val="26"/>
    </w:rPr>
  </w:style>
  <w:style w:type="paragraph" w:customStyle="1" w:styleId="tiny">
    <w:name w:val="tiny"/>
    <w:next w:val="Normal"/>
    <w:link w:val="tinyChar"/>
    <w:autoRedefine/>
    <w:rsid w:val="00147B4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47B44"/>
    <w:rPr>
      <w:rFonts w:ascii="Times New Roman" w:eastAsia="Malgun Gothic" w:hAnsi="Times New Roman" w:cs="Times New Roman"/>
      <w:sz w:val="12"/>
    </w:rPr>
  </w:style>
  <w:style w:type="character" w:customStyle="1" w:styleId="LDCut">
    <w:name w:val="LD Cut"/>
    <w:basedOn w:val="DefaultParagraphFont"/>
    <w:uiPriority w:val="1"/>
    <w:qFormat/>
    <w:rsid w:val="00147B44"/>
    <w:rPr>
      <w:rFonts w:ascii="Times New Roman" w:hAnsi="Times New Roman"/>
      <w:b w:val="0"/>
      <w:color w:val="auto"/>
      <w:sz w:val="12"/>
    </w:rPr>
  </w:style>
  <w:style w:type="character" w:customStyle="1" w:styleId="LDUnderline">
    <w:name w:val="LD Underline"/>
    <w:basedOn w:val="DefaultParagraphFont"/>
    <w:uiPriority w:val="1"/>
    <w:qFormat/>
    <w:rsid w:val="00147B44"/>
    <w:rPr>
      <w:rFonts w:ascii="Times New Roman" w:hAnsi="Times New Roman" w:cs="Times New Roman"/>
      <w:b/>
      <w:color w:val="auto"/>
      <w:sz w:val="24"/>
      <w:u w:val="single"/>
    </w:rPr>
  </w:style>
  <w:style w:type="character" w:customStyle="1" w:styleId="Style4Char">
    <w:name w:val="Style4 Char"/>
    <w:rsid w:val="00147B44"/>
    <w:rPr>
      <w:rFonts w:ascii="Arial Narrow" w:hAnsi="Arial Narrow"/>
      <w:szCs w:val="24"/>
      <w:u w:val="single"/>
      <w:lang w:val="en-US" w:eastAsia="en-US" w:bidi="ar-SA"/>
    </w:rPr>
  </w:style>
  <w:style w:type="character" w:customStyle="1" w:styleId="Style1Char">
    <w:name w:val="Style1 Char"/>
    <w:locked/>
    <w:rsid w:val="00147B44"/>
    <w:rPr>
      <w:rFonts w:ascii="Times New Roman" w:eastAsia="SimSun" w:hAnsi="Times New Roman"/>
      <w:szCs w:val="24"/>
      <w:u w:val="single"/>
      <w:lang w:eastAsia="zh-CN"/>
    </w:rPr>
  </w:style>
  <w:style w:type="character" w:customStyle="1" w:styleId="Style11pt">
    <w:name w:val="Style 11 pt"/>
    <w:basedOn w:val="DefaultParagraphFont"/>
    <w:rsid w:val="00147B44"/>
    <w:rPr>
      <w:sz w:val="20"/>
    </w:rPr>
  </w:style>
  <w:style w:type="character" w:customStyle="1" w:styleId="DebateHighlighted">
    <w:name w:val="Debate Highlighted"/>
    <w:rsid w:val="00147B44"/>
    <w:rPr>
      <w:rFonts w:ascii="Times New Roman" w:hAnsi="Times New Roman"/>
      <w:sz w:val="20"/>
      <w:u w:val="thick"/>
      <w:bdr w:val="none" w:sz="0" w:space="0" w:color="auto"/>
      <w:shd w:val="clear" w:color="auto" w:fill="00FFFF"/>
    </w:rPr>
  </w:style>
  <w:style w:type="paragraph" w:customStyle="1" w:styleId="Cites">
    <w:name w:val="Cites"/>
    <w:next w:val="Cards"/>
    <w:rsid w:val="00147B44"/>
    <w:pPr>
      <w:widowControl w:val="0"/>
    </w:pPr>
    <w:rPr>
      <w:rFonts w:ascii="Times New Roman" w:eastAsia="Times New Roman" w:hAnsi="Times New Roman" w:cs="Times New Roman"/>
      <w:sz w:val="20"/>
    </w:rPr>
  </w:style>
  <w:style w:type="character" w:customStyle="1" w:styleId="Author-Date">
    <w:name w:val="Author-Date"/>
    <w:rsid w:val="00147B44"/>
    <w:rPr>
      <w:b/>
      <w:sz w:val="24"/>
    </w:rPr>
  </w:style>
  <w:style w:type="character" w:customStyle="1" w:styleId="regtext">
    <w:name w:val="regtext"/>
    <w:uiPriority w:val="99"/>
    <w:rsid w:val="00147B44"/>
  </w:style>
  <w:style w:type="character" w:customStyle="1" w:styleId="Dottedunderline">
    <w:name w:val="Dotted underline"/>
    <w:rsid w:val="00147B44"/>
    <w:rPr>
      <w:u w:val="dotted"/>
    </w:rPr>
  </w:style>
  <w:style w:type="character" w:customStyle="1" w:styleId="slug-pub-date">
    <w:name w:val="slug-pub-date"/>
    <w:rsid w:val="00147B44"/>
  </w:style>
  <w:style w:type="character" w:customStyle="1" w:styleId="slug-vol">
    <w:name w:val="slug-vol"/>
    <w:rsid w:val="00147B44"/>
  </w:style>
  <w:style w:type="character" w:customStyle="1" w:styleId="slug-issue">
    <w:name w:val="slug-issue"/>
    <w:rsid w:val="00147B44"/>
  </w:style>
  <w:style w:type="character" w:customStyle="1" w:styleId="slug-pages">
    <w:name w:val="slug-pages"/>
    <w:rsid w:val="00147B44"/>
  </w:style>
  <w:style w:type="character" w:customStyle="1" w:styleId="DDIUnderline">
    <w:name w:val="DDI Underline"/>
    <w:uiPriority w:val="99"/>
    <w:rsid w:val="00147B44"/>
    <w:rPr>
      <w:sz w:val="20"/>
      <w:u w:val="thick"/>
    </w:rPr>
  </w:style>
  <w:style w:type="character" w:customStyle="1" w:styleId="CardsChar1">
    <w:name w:val="Cards Char1"/>
    <w:locked/>
    <w:rsid w:val="00147B44"/>
    <w:rPr>
      <w:rFonts w:ascii="Times New Roman" w:eastAsia="Times New Roman" w:hAnsi="Times New Roman" w:cs="Times New Roman"/>
    </w:rPr>
  </w:style>
  <w:style w:type="character" w:customStyle="1" w:styleId="apple-converted-space">
    <w:name w:val="apple-converted-space"/>
    <w:basedOn w:val="DefaultParagraphFont"/>
    <w:rsid w:val="00147B44"/>
  </w:style>
  <w:style w:type="character" w:customStyle="1" w:styleId="CardTextChar0">
    <w:name w:val="Card Text Char"/>
    <w:locked/>
    <w:rsid w:val="00147B44"/>
    <w:rPr>
      <w:rFonts w:ascii="Georgia" w:hAnsi="Georgia"/>
      <w:sz w:val="18"/>
      <w:u w:val="single"/>
    </w:rPr>
  </w:style>
  <w:style w:type="character" w:customStyle="1" w:styleId="normaltextrun">
    <w:name w:val="normaltextrun"/>
    <w:basedOn w:val="DefaultParagraphFont"/>
    <w:rsid w:val="00147B44"/>
  </w:style>
  <w:style w:type="character" w:customStyle="1" w:styleId="eop">
    <w:name w:val="eop"/>
    <w:basedOn w:val="DefaultParagraphFont"/>
    <w:rsid w:val="00147B44"/>
  </w:style>
  <w:style w:type="character" w:customStyle="1" w:styleId="spellingerror">
    <w:name w:val="spellingerror"/>
    <w:basedOn w:val="DefaultParagraphFont"/>
    <w:rsid w:val="00147B44"/>
  </w:style>
  <w:style w:type="paragraph" w:customStyle="1" w:styleId="m-2839544472620372085msonospacing">
    <w:name w:val="m_-2839544472620372085msonospacing"/>
    <w:basedOn w:val="Normal"/>
    <w:rsid w:val="00147B44"/>
    <w:pPr>
      <w:spacing w:before="100" w:beforeAutospacing="1" w:after="100" w:afterAutospacing="1"/>
    </w:pPr>
    <w:rPr>
      <w:sz w:val="24"/>
    </w:rPr>
  </w:style>
  <w:style w:type="paragraph" w:customStyle="1" w:styleId="franklin-light1">
    <w:name w:val="franklin-light1"/>
    <w:basedOn w:val="Normal"/>
    <w:rsid w:val="00147B44"/>
    <w:pPr>
      <w:spacing w:before="100" w:beforeAutospacing="1" w:after="100" w:afterAutospacing="1"/>
    </w:pPr>
    <w:rPr>
      <w:sz w:val="24"/>
    </w:rPr>
  </w:style>
  <w:style w:type="character" w:customStyle="1" w:styleId="powa-tease">
    <w:name w:val="powa-tease"/>
    <w:basedOn w:val="DefaultParagraphFont"/>
    <w:rsid w:val="00147B44"/>
  </w:style>
  <w:style w:type="character" w:customStyle="1" w:styleId="powa-byline">
    <w:name w:val="powa-byline"/>
    <w:basedOn w:val="DefaultParagraphFont"/>
    <w:rsid w:val="00147B44"/>
  </w:style>
  <w:style w:type="character" w:customStyle="1" w:styleId="apple-style-span">
    <w:name w:val="apple-style-span"/>
    <w:basedOn w:val="DefaultParagraphFont"/>
    <w:rsid w:val="00147B44"/>
    <w:rPr>
      <w:rFonts w:cs="Times New Roman"/>
    </w:rPr>
  </w:style>
  <w:style w:type="paragraph" w:customStyle="1" w:styleId="noindent">
    <w:name w:val="noindent"/>
    <w:basedOn w:val="Normal"/>
    <w:rsid w:val="00147B44"/>
    <w:pPr>
      <w:spacing w:before="100" w:beforeAutospacing="1" w:after="100" w:afterAutospacing="1"/>
    </w:pPr>
    <w:rPr>
      <w:rFonts w:eastAsia="Times New Roman"/>
    </w:rPr>
  </w:style>
  <w:style w:type="character" w:customStyle="1" w:styleId="st">
    <w:name w:val="st"/>
    <w:rsid w:val="00147B44"/>
  </w:style>
  <w:style w:type="character" w:customStyle="1" w:styleId="highlight2">
    <w:name w:val="highlight2"/>
    <w:basedOn w:val="DefaultParagraphFont"/>
    <w:rsid w:val="00147B44"/>
    <w:rPr>
      <w:rFonts w:ascii="Arial" w:hAnsi="Arial"/>
      <w:b/>
      <w:sz w:val="19"/>
      <w:u w:val="thick"/>
      <w:bdr w:val="none" w:sz="0" w:space="0" w:color="auto"/>
      <w:shd w:val="clear" w:color="auto" w:fill="auto"/>
    </w:rPr>
  </w:style>
  <w:style w:type="character" w:customStyle="1" w:styleId="Emphasis2">
    <w:name w:val="Emphasis2"/>
    <w:basedOn w:val="DefaultParagraphFont"/>
    <w:rsid w:val="00147B44"/>
    <w:rPr>
      <w:rFonts w:ascii="Franklin Gothic Heavy" w:hAnsi="Franklin Gothic Heavy" w:hint="default"/>
      <w:iCs/>
      <w:u w:val="single"/>
    </w:rPr>
  </w:style>
  <w:style w:type="character" w:customStyle="1" w:styleId="EmphasizeThis">
    <w:name w:val="EmphasizeThis"/>
    <w:rsid w:val="00147B44"/>
    <w:rPr>
      <w:rFonts w:ascii="Georgia" w:hAnsi="Georgia" w:hint="default"/>
      <w:b/>
      <w:bCs w:val="0"/>
      <w:iCs/>
      <w:sz w:val="24"/>
      <w:u w:val="thick"/>
    </w:rPr>
  </w:style>
  <w:style w:type="character" w:customStyle="1" w:styleId="Style3Char">
    <w:name w:val="Style3 Char"/>
    <w:rsid w:val="00147B4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47B44"/>
    <w:rPr>
      <w:rFonts w:ascii="Calibri" w:hAnsi="Calibri" w:cs="Calibri"/>
      <w:sz w:val="20"/>
      <w:szCs w:val="20"/>
    </w:rPr>
  </w:style>
  <w:style w:type="paragraph" w:styleId="CommentText">
    <w:name w:val="annotation text"/>
    <w:basedOn w:val="Normal"/>
    <w:link w:val="CommentTextChar"/>
    <w:uiPriority w:val="99"/>
    <w:semiHidden/>
    <w:unhideWhenUsed/>
    <w:rsid w:val="00147B44"/>
    <w:rPr>
      <w:sz w:val="20"/>
      <w:szCs w:val="20"/>
    </w:rPr>
  </w:style>
  <w:style w:type="character" w:customStyle="1" w:styleId="CommentTextChar1">
    <w:name w:val="Comment Text Char1"/>
    <w:basedOn w:val="DefaultParagraphFont"/>
    <w:uiPriority w:val="99"/>
    <w:semiHidden/>
    <w:rsid w:val="00147B44"/>
    <w:rPr>
      <w:rFonts w:ascii="Calibri" w:hAnsi="Calibri" w:cs="Calibri"/>
      <w:sz w:val="20"/>
      <w:szCs w:val="20"/>
    </w:rPr>
  </w:style>
  <w:style w:type="character" w:customStyle="1" w:styleId="balancedheadline">
    <w:name w:val="balancedheadline"/>
    <w:basedOn w:val="DefaultParagraphFont"/>
    <w:rsid w:val="00147B44"/>
  </w:style>
  <w:style w:type="paragraph" w:customStyle="1" w:styleId="analytic0">
    <w:name w:val="analytic"/>
    <w:basedOn w:val="Analytic"/>
    <w:link w:val="analyticChar0"/>
    <w:autoRedefine/>
    <w:uiPriority w:val="4"/>
    <w:qFormat/>
    <w:rsid w:val="00147B44"/>
    <w:rPr>
      <w:i/>
      <w:color w:val="2D72B1"/>
    </w:rPr>
  </w:style>
  <w:style w:type="character" w:customStyle="1" w:styleId="analyticChar0">
    <w:name w:val="analytic Char"/>
    <w:basedOn w:val="DefaultParagraphFont"/>
    <w:link w:val="analytic0"/>
    <w:uiPriority w:val="4"/>
    <w:rsid w:val="00147B44"/>
    <w:rPr>
      <w:rFonts w:ascii="Calibri" w:hAnsi="Calibri" w:cs="Calibri"/>
      <w:i/>
      <w:color w:val="2D72B1"/>
      <w:sz w:val="26"/>
    </w:rPr>
  </w:style>
  <w:style w:type="paragraph" w:customStyle="1" w:styleId="ColorfulList-Accent11">
    <w:name w:val="Colorful List - Accent 11"/>
    <w:basedOn w:val="Normal"/>
    <w:uiPriority w:val="34"/>
    <w:qFormat/>
    <w:rsid w:val="00147B4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47B44"/>
  </w:style>
  <w:style w:type="character" w:customStyle="1" w:styleId="m-4339160018974791352styleunderline">
    <w:name w:val="m_-4339160018974791352styleunderline"/>
    <w:basedOn w:val="DefaultParagraphFont"/>
    <w:rsid w:val="00147B44"/>
  </w:style>
  <w:style w:type="character" w:customStyle="1" w:styleId="m8622195508348221850gmail-msohyperlink">
    <w:name w:val="m_8622195508348221850gmail-msohyperlink"/>
    <w:basedOn w:val="DefaultParagraphFont"/>
    <w:rsid w:val="00147B44"/>
  </w:style>
  <w:style w:type="character" w:customStyle="1" w:styleId="longbio">
    <w:name w:val="long_bio"/>
    <w:basedOn w:val="DefaultParagraphFont"/>
    <w:rsid w:val="00147B44"/>
  </w:style>
  <w:style w:type="paragraph" w:customStyle="1" w:styleId="css-1ygdjhk">
    <w:name w:val="css-1ygdjhk"/>
    <w:basedOn w:val="Normal"/>
    <w:rsid w:val="00147B4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47B44"/>
    <w:rPr>
      <w:rFonts w:eastAsia="Calibri"/>
      <w:b/>
      <w:color w:val="000000"/>
      <w:u w:val="single"/>
      <w:lang w:val="x-none" w:eastAsia="x-none"/>
    </w:rPr>
  </w:style>
  <w:style w:type="character" w:customStyle="1" w:styleId="CardText2Char">
    <w:name w:val="Card Text 2 Char"/>
    <w:link w:val="CardText2"/>
    <w:rsid w:val="00147B4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47B44"/>
  </w:style>
  <w:style w:type="paragraph" w:customStyle="1" w:styleId="m8953919872937919259gmail-msolistparagraphcxspmiddle">
    <w:name w:val="m_8953919872937919259gmail-msolistparagraphcxspmiddle"/>
    <w:basedOn w:val="Normal"/>
    <w:rsid w:val="00147B44"/>
    <w:pPr>
      <w:spacing w:beforeLines="1" w:afterLines="1"/>
    </w:pPr>
    <w:rPr>
      <w:rFonts w:ascii="Times" w:hAnsi="Times"/>
      <w:sz w:val="20"/>
      <w:szCs w:val="20"/>
    </w:rPr>
  </w:style>
  <w:style w:type="paragraph" w:customStyle="1" w:styleId="flashline">
    <w:name w:val="flashline"/>
    <w:basedOn w:val="Normal"/>
    <w:rsid w:val="00147B44"/>
    <w:pPr>
      <w:spacing w:before="100" w:beforeAutospacing="1" w:after="100" w:afterAutospacing="1"/>
    </w:pPr>
    <w:rPr>
      <w:rFonts w:eastAsia="Times New Roman"/>
      <w:sz w:val="24"/>
    </w:rPr>
  </w:style>
  <w:style w:type="paragraph" w:customStyle="1" w:styleId="lbexhangwithmargin">
    <w:name w:val="lbexhangwithmargin"/>
    <w:basedOn w:val="Normal"/>
    <w:rsid w:val="00147B4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47B44"/>
  </w:style>
  <w:style w:type="character" w:customStyle="1" w:styleId="lbexallcap">
    <w:name w:val="lbexallcap"/>
    <w:basedOn w:val="DefaultParagraphFont"/>
    <w:rsid w:val="00147B44"/>
  </w:style>
  <w:style w:type="paragraph" w:customStyle="1" w:styleId="lbexindent">
    <w:name w:val="lbexindent"/>
    <w:basedOn w:val="Normal"/>
    <w:rsid w:val="00147B44"/>
    <w:pPr>
      <w:spacing w:before="100" w:beforeAutospacing="1" w:after="100" w:afterAutospacing="1"/>
    </w:pPr>
    <w:rPr>
      <w:rFonts w:eastAsia="Times New Roman"/>
      <w:sz w:val="24"/>
    </w:rPr>
  </w:style>
  <w:style w:type="paragraph" w:customStyle="1" w:styleId="lbexindentparagraph">
    <w:name w:val="lbexindentparagraph"/>
    <w:basedOn w:val="Normal"/>
    <w:rsid w:val="00147B44"/>
    <w:pPr>
      <w:spacing w:before="100" w:beforeAutospacing="1" w:after="100" w:afterAutospacing="1"/>
    </w:pPr>
    <w:rPr>
      <w:rFonts w:eastAsia="Times New Roman"/>
      <w:sz w:val="24"/>
    </w:rPr>
  </w:style>
  <w:style w:type="paragraph" w:customStyle="1" w:styleId="zn-bodyparagraph">
    <w:name w:val="zn-body__paragraph"/>
    <w:basedOn w:val="Normal"/>
    <w:rsid w:val="00147B44"/>
    <w:pPr>
      <w:spacing w:before="100" w:beforeAutospacing="1" w:after="100" w:afterAutospacing="1"/>
    </w:pPr>
    <w:rPr>
      <w:rFonts w:eastAsia="Times New Roman"/>
      <w:sz w:val="24"/>
    </w:rPr>
  </w:style>
  <w:style w:type="character" w:customStyle="1" w:styleId="c-messagebody">
    <w:name w:val="c-message__body"/>
    <w:basedOn w:val="DefaultParagraphFont"/>
    <w:rsid w:val="00147B44"/>
  </w:style>
  <w:style w:type="character" w:customStyle="1" w:styleId="m7735155540857680774gmail-style13ptbold">
    <w:name w:val="m_7735155540857680774gmail-style13ptbold"/>
    <w:basedOn w:val="DefaultParagraphFont"/>
    <w:rsid w:val="00147B44"/>
  </w:style>
  <w:style w:type="character" w:customStyle="1" w:styleId="style65">
    <w:name w:val="style65"/>
    <w:basedOn w:val="DefaultParagraphFont"/>
    <w:rsid w:val="00147B44"/>
  </w:style>
  <w:style w:type="character" w:customStyle="1" w:styleId="bodytext0">
    <w:name w:val="body_text"/>
    <w:basedOn w:val="DefaultParagraphFont"/>
    <w:rsid w:val="00147B44"/>
  </w:style>
  <w:style w:type="character" w:customStyle="1" w:styleId="bio">
    <w:name w:val="bio"/>
    <w:basedOn w:val="DefaultParagraphFont"/>
    <w:rsid w:val="00147B44"/>
  </w:style>
  <w:style w:type="character" w:customStyle="1" w:styleId="citesChar">
    <w:name w:val="cites Char"/>
    <w:link w:val="cites0"/>
    <w:rsid w:val="00147B44"/>
    <w:rPr>
      <w:rFonts w:eastAsia="SimSun"/>
      <w:b/>
      <w:lang w:eastAsia="zh-CN"/>
    </w:rPr>
  </w:style>
  <w:style w:type="paragraph" w:customStyle="1" w:styleId="cites0">
    <w:name w:val="cites"/>
    <w:next w:val="Normal"/>
    <w:link w:val="citesChar"/>
    <w:autoRedefine/>
    <w:rsid w:val="00147B44"/>
    <w:pPr>
      <w:contextualSpacing/>
    </w:pPr>
    <w:rPr>
      <w:rFonts w:eastAsia="SimSun"/>
      <w:b/>
      <w:lang w:eastAsia="zh-CN"/>
    </w:rPr>
  </w:style>
  <w:style w:type="character" w:customStyle="1" w:styleId="5yl5">
    <w:name w:val="_5yl5"/>
    <w:basedOn w:val="DefaultParagraphFont"/>
    <w:rsid w:val="00147B44"/>
  </w:style>
  <w:style w:type="character" w:customStyle="1" w:styleId="text">
    <w:name w:val="text"/>
    <w:basedOn w:val="DefaultParagraphFont"/>
    <w:rsid w:val="00147B44"/>
  </w:style>
  <w:style w:type="paragraph" w:customStyle="1" w:styleId="generic-articlebody">
    <w:name w:val="generic-article__body"/>
    <w:basedOn w:val="Normal"/>
    <w:rsid w:val="00147B4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47B4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47B44"/>
    <w:rPr>
      <w:b/>
      <w:bCs/>
    </w:rPr>
  </w:style>
  <w:style w:type="character" w:customStyle="1" w:styleId="CommentSubjectChar1">
    <w:name w:val="Comment Subject Char1"/>
    <w:basedOn w:val="CommentTextChar1"/>
    <w:uiPriority w:val="99"/>
    <w:semiHidden/>
    <w:rsid w:val="00147B44"/>
    <w:rPr>
      <w:rFonts w:ascii="Calibri" w:hAnsi="Calibri" w:cs="Calibri"/>
      <w:b/>
      <w:bCs/>
      <w:sz w:val="20"/>
      <w:szCs w:val="20"/>
    </w:rPr>
  </w:style>
  <w:style w:type="character" w:customStyle="1" w:styleId="UnresolvedMention12">
    <w:name w:val="Unresolved Mention12"/>
    <w:basedOn w:val="DefaultParagraphFont"/>
    <w:uiPriority w:val="99"/>
    <w:rsid w:val="00147B44"/>
    <w:rPr>
      <w:color w:val="605E5C"/>
      <w:shd w:val="clear" w:color="auto" w:fill="E1DFDD"/>
    </w:rPr>
  </w:style>
  <w:style w:type="paragraph" w:customStyle="1" w:styleId="CardNotUnderlined">
    <w:name w:val="Card Not Underlined"/>
    <w:basedOn w:val="Normal"/>
    <w:autoRedefine/>
    <w:rsid w:val="00147B44"/>
    <w:rPr>
      <w:rFonts w:eastAsia="Times New Roman"/>
      <w:sz w:val="12"/>
      <w:szCs w:val="20"/>
    </w:rPr>
  </w:style>
  <w:style w:type="paragraph" w:customStyle="1" w:styleId="msonormal0">
    <w:name w:val="msonormal"/>
    <w:basedOn w:val="Normal"/>
    <w:rsid w:val="00147B44"/>
    <w:pPr>
      <w:spacing w:before="100" w:beforeAutospacing="1" w:after="100" w:afterAutospacing="1" w:line="256" w:lineRule="auto"/>
    </w:pPr>
    <w:rPr>
      <w:sz w:val="24"/>
    </w:rPr>
  </w:style>
  <w:style w:type="table" w:styleId="TableGrid">
    <w:name w:val="Table Grid"/>
    <w:basedOn w:val="TableNormal"/>
    <w:uiPriority w:val="59"/>
    <w:rsid w:val="00147B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47B44"/>
    <w:pPr>
      <w:spacing w:before="100" w:beforeAutospacing="1" w:after="100" w:afterAutospacing="1"/>
    </w:pPr>
    <w:rPr>
      <w:rFonts w:eastAsia="Times New Roman"/>
      <w:sz w:val="24"/>
    </w:rPr>
  </w:style>
  <w:style w:type="paragraph" w:customStyle="1" w:styleId="p6">
    <w:name w:val="p6"/>
    <w:basedOn w:val="Normal"/>
    <w:rsid w:val="00147B44"/>
    <w:pPr>
      <w:spacing w:before="100" w:beforeAutospacing="1" w:after="100" w:afterAutospacing="1"/>
    </w:pPr>
    <w:rPr>
      <w:rFonts w:eastAsia="Times New Roman"/>
      <w:sz w:val="24"/>
    </w:rPr>
  </w:style>
  <w:style w:type="paragraph" w:customStyle="1" w:styleId="paragraph-sc-1tqpf5s-0">
    <w:name w:val="paragraph-sc-1tqpf5s-0"/>
    <w:basedOn w:val="Normal"/>
    <w:rsid w:val="00147B44"/>
    <w:pPr>
      <w:spacing w:before="100" w:beforeAutospacing="1" w:after="100" w:afterAutospacing="1"/>
    </w:pPr>
    <w:rPr>
      <w:rFonts w:eastAsia="Times New Roman"/>
      <w:sz w:val="24"/>
    </w:rPr>
  </w:style>
  <w:style w:type="character" w:customStyle="1" w:styleId="edited-3sfazf">
    <w:name w:val="edited-3sfazf"/>
    <w:basedOn w:val="DefaultParagraphFont"/>
    <w:rsid w:val="00147B44"/>
  </w:style>
  <w:style w:type="character" w:customStyle="1" w:styleId="content-1o0f9g">
    <w:name w:val="content-1o0f9g"/>
    <w:basedOn w:val="DefaultParagraphFont"/>
    <w:rsid w:val="00147B44"/>
  </w:style>
  <w:style w:type="paragraph" w:customStyle="1" w:styleId="mol-para-with-font">
    <w:name w:val="mol-para-with-font"/>
    <w:basedOn w:val="Normal"/>
    <w:rsid w:val="00147B4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47B44"/>
  </w:style>
  <w:style w:type="character" w:customStyle="1" w:styleId="comma-separator">
    <w:name w:val="comma-separator"/>
    <w:basedOn w:val="DefaultParagraphFont"/>
    <w:rsid w:val="00147B44"/>
  </w:style>
  <w:style w:type="paragraph" w:customStyle="1" w:styleId="imagecaption">
    <w:name w:val="imagecaption"/>
    <w:basedOn w:val="Normal"/>
    <w:rsid w:val="00147B44"/>
    <w:pPr>
      <w:spacing w:before="100" w:beforeAutospacing="1" w:after="100" w:afterAutospacing="1"/>
    </w:pPr>
    <w:rPr>
      <w:rFonts w:eastAsia="Times New Roman"/>
      <w:sz w:val="24"/>
    </w:rPr>
  </w:style>
  <w:style w:type="character" w:customStyle="1" w:styleId="wikiexternallink">
    <w:name w:val="wikiexternallink"/>
    <w:basedOn w:val="DefaultParagraphFont"/>
    <w:rsid w:val="00147B44"/>
  </w:style>
  <w:style w:type="character" w:customStyle="1" w:styleId="wikigeneratedlinkcontent">
    <w:name w:val="wikigeneratedlinkcontent"/>
    <w:basedOn w:val="DefaultParagraphFont"/>
    <w:rsid w:val="00147B44"/>
  </w:style>
  <w:style w:type="paragraph" w:customStyle="1" w:styleId="ssrcss-1q0x1qg-paragraph">
    <w:name w:val="ssrcss-1q0x1qg-paragraph"/>
    <w:basedOn w:val="Normal"/>
    <w:rsid w:val="00147B44"/>
    <w:pPr>
      <w:spacing w:before="100" w:beforeAutospacing="1" w:after="100" w:afterAutospacing="1"/>
    </w:pPr>
    <w:rPr>
      <w:rFonts w:eastAsia="Times New Roman"/>
      <w:sz w:val="24"/>
    </w:rPr>
  </w:style>
  <w:style w:type="paragraph" w:customStyle="1" w:styleId="css-axufdj">
    <w:name w:val="css-axufdj"/>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47B44"/>
  </w:style>
  <w:style w:type="paragraph" w:customStyle="1" w:styleId="insinstorydvcaption">
    <w:name w:val="ins_instory_dv_caption"/>
    <w:basedOn w:val="Normal"/>
    <w:rsid w:val="00147B4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47B44"/>
    <w:rPr>
      <w:rFonts w:ascii="Calibri" w:eastAsia="Times New Roman" w:hAnsi="Calibri" w:cs="Calibri"/>
      <w:lang w:eastAsia="ko-KR"/>
    </w:rPr>
  </w:style>
  <w:style w:type="character" w:customStyle="1" w:styleId="sr-only">
    <w:name w:val="sr-only"/>
    <w:basedOn w:val="DefaultParagraphFont"/>
    <w:rsid w:val="00147B44"/>
  </w:style>
  <w:style w:type="character" w:customStyle="1" w:styleId="UnresolvedMention1">
    <w:name w:val="Unresolved Mention1"/>
    <w:basedOn w:val="DefaultParagraphFont"/>
    <w:uiPriority w:val="99"/>
    <w:semiHidden/>
    <w:unhideWhenUsed/>
    <w:rsid w:val="00147B44"/>
    <w:rPr>
      <w:color w:val="605E5C"/>
      <w:shd w:val="clear" w:color="auto" w:fill="E1DFDD"/>
    </w:rPr>
  </w:style>
  <w:style w:type="character" w:styleId="PageNumber">
    <w:name w:val="page number"/>
    <w:basedOn w:val="DefaultParagraphFont"/>
    <w:uiPriority w:val="99"/>
    <w:semiHidden/>
    <w:unhideWhenUsed/>
    <w:rsid w:val="00147B44"/>
  </w:style>
  <w:style w:type="character" w:customStyle="1" w:styleId="UnresolvedMention10">
    <w:name w:val="Unresolved Mention10"/>
    <w:basedOn w:val="DefaultParagraphFont"/>
    <w:uiPriority w:val="99"/>
    <w:semiHidden/>
    <w:unhideWhenUsed/>
    <w:rsid w:val="00147B44"/>
    <w:rPr>
      <w:color w:val="605E5C"/>
      <w:shd w:val="clear" w:color="auto" w:fill="E1DFDD"/>
    </w:rPr>
  </w:style>
  <w:style w:type="paragraph" w:styleId="Revision">
    <w:name w:val="Revision"/>
    <w:uiPriority w:val="99"/>
    <w:semiHidden/>
    <w:rsid w:val="00147B4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47B44"/>
    <w:pPr>
      <w:spacing w:before="100" w:beforeAutospacing="1" w:after="100" w:afterAutospacing="1" w:line="256" w:lineRule="auto"/>
    </w:pPr>
    <w:rPr>
      <w:sz w:val="24"/>
    </w:rPr>
  </w:style>
  <w:style w:type="paragraph" w:customStyle="1" w:styleId="p1">
    <w:name w:val="p1"/>
    <w:basedOn w:val="Normal"/>
    <w:uiPriority w:val="99"/>
    <w:semiHidden/>
    <w:rsid w:val="00147B44"/>
    <w:pPr>
      <w:spacing w:line="256" w:lineRule="auto"/>
    </w:pPr>
    <w:rPr>
      <w:sz w:val="20"/>
      <w:szCs w:val="20"/>
    </w:rPr>
  </w:style>
  <w:style w:type="paragraph" w:customStyle="1" w:styleId="Shrink6">
    <w:name w:val="Shrink 6"/>
    <w:basedOn w:val="Normal"/>
    <w:uiPriority w:val="99"/>
    <w:semiHidden/>
    <w:qFormat/>
    <w:rsid w:val="00147B44"/>
    <w:pPr>
      <w:spacing w:line="256" w:lineRule="auto"/>
    </w:pPr>
    <w:rPr>
      <w:rFonts w:ascii="Georgia" w:hAnsi="Georgia"/>
      <w:sz w:val="12"/>
    </w:rPr>
  </w:style>
  <w:style w:type="character" w:styleId="EndnoteReference">
    <w:name w:val="endnote reference"/>
    <w:basedOn w:val="DefaultParagraphFont"/>
    <w:uiPriority w:val="99"/>
    <w:semiHidden/>
    <w:unhideWhenUsed/>
    <w:rsid w:val="00147B44"/>
    <w:rPr>
      <w:vertAlign w:val="superscript"/>
    </w:rPr>
  </w:style>
  <w:style w:type="character" w:customStyle="1" w:styleId="FooterChar1">
    <w:name w:val="Footer Char1"/>
    <w:basedOn w:val="DefaultParagraphFont"/>
    <w:uiPriority w:val="99"/>
    <w:semiHidden/>
    <w:rsid w:val="00147B44"/>
    <w:rPr>
      <w:rFonts w:ascii="Calibri" w:eastAsiaTheme="minorHAnsi" w:hAnsi="Calibri" w:cs="Calibri"/>
      <w:sz w:val="16"/>
      <w:szCs w:val="22"/>
    </w:rPr>
  </w:style>
  <w:style w:type="character" w:customStyle="1" w:styleId="HeaderChar1">
    <w:name w:val="Header Char1"/>
    <w:basedOn w:val="DefaultParagraphFont"/>
    <w:uiPriority w:val="99"/>
    <w:semiHidden/>
    <w:rsid w:val="00147B4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47B44"/>
    <w:rPr>
      <w:rFonts w:ascii="Segoe UI" w:hAnsi="Segoe UI" w:cs="Segoe UI"/>
      <w:sz w:val="16"/>
      <w:szCs w:val="16"/>
    </w:rPr>
  </w:style>
  <w:style w:type="character" w:styleId="CommentReference">
    <w:name w:val="annotation reference"/>
    <w:basedOn w:val="DefaultParagraphFont"/>
    <w:uiPriority w:val="99"/>
    <w:semiHidden/>
    <w:unhideWhenUsed/>
    <w:rsid w:val="00147B44"/>
    <w:rPr>
      <w:sz w:val="16"/>
      <w:szCs w:val="16"/>
    </w:rPr>
  </w:style>
  <w:style w:type="character" w:customStyle="1" w:styleId="UnresolvedMention30">
    <w:name w:val="Unresolved Mention30"/>
    <w:basedOn w:val="DefaultParagraphFont"/>
    <w:uiPriority w:val="99"/>
    <w:semiHidden/>
    <w:unhideWhenUsed/>
    <w:rsid w:val="00147B44"/>
    <w:rPr>
      <w:color w:val="605E5C"/>
      <w:shd w:val="clear" w:color="auto" w:fill="E1DFDD"/>
    </w:rPr>
  </w:style>
  <w:style w:type="character" w:customStyle="1" w:styleId="UnresolvedMention4">
    <w:name w:val="Unresolved Mention4"/>
    <w:basedOn w:val="DefaultParagraphFont"/>
    <w:uiPriority w:val="99"/>
    <w:semiHidden/>
    <w:unhideWhenUsed/>
    <w:rsid w:val="00147B44"/>
    <w:rPr>
      <w:color w:val="605E5C"/>
      <w:shd w:val="clear" w:color="auto" w:fill="E1DFDD"/>
    </w:rPr>
  </w:style>
  <w:style w:type="character" w:customStyle="1" w:styleId="UnresolvedMention5">
    <w:name w:val="Unresolved Mention5"/>
    <w:basedOn w:val="DefaultParagraphFont"/>
    <w:uiPriority w:val="99"/>
    <w:semiHidden/>
    <w:unhideWhenUsed/>
    <w:rsid w:val="00147B44"/>
    <w:rPr>
      <w:color w:val="605E5C"/>
      <w:shd w:val="clear" w:color="auto" w:fill="E1DFDD"/>
    </w:rPr>
  </w:style>
  <w:style w:type="character" w:customStyle="1" w:styleId="UnresolvedMention6">
    <w:name w:val="Unresolved Mention6"/>
    <w:basedOn w:val="DefaultParagraphFont"/>
    <w:uiPriority w:val="99"/>
    <w:semiHidden/>
    <w:unhideWhenUsed/>
    <w:rsid w:val="00147B44"/>
    <w:rPr>
      <w:color w:val="605E5C"/>
      <w:shd w:val="clear" w:color="auto" w:fill="E1DFDD"/>
    </w:rPr>
  </w:style>
  <w:style w:type="character" w:customStyle="1" w:styleId="UnresolvedMention7">
    <w:name w:val="Unresolved Mention7"/>
    <w:basedOn w:val="DefaultParagraphFont"/>
    <w:uiPriority w:val="99"/>
    <w:semiHidden/>
    <w:unhideWhenUsed/>
    <w:rsid w:val="00147B44"/>
    <w:rPr>
      <w:color w:val="605E5C"/>
      <w:shd w:val="clear" w:color="auto" w:fill="E1DFDD"/>
    </w:rPr>
  </w:style>
  <w:style w:type="character" w:customStyle="1" w:styleId="UnresolvedMention8">
    <w:name w:val="Unresolved Mention8"/>
    <w:basedOn w:val="DefaultParagraphFont"/>
    <w:uiPriority w:val="99"/>
    <w:semiHidden/>
    <w:unhideWhenUsed/>
    <w:rsid w:val="00147B44"/>
    <w:rPr>
      <w:color w:val="605E5C"/>
      <w:shd w:val="clear" w:color="auto" w:fill="E1DFDD"/>
    </w:rPr>
  </w:style>
  <w:style w:type="character" w:customStyle="1" w:styleId="UnresolvedMention9">
    <w:name w:val="Unresolved Mention9"/>
    <w:basedOn w:val="DefaultParagraphFont"/>
    <w:uiPriority w:val="99"/>
    <w:semiHidden/>
    <w:unhideWhenUsed/>
    <w:rsid w:val="00147B44"/>
    <w:rPr>
      <w:color w:val="605E5C"/>
      <w:shd w:val="clear" w:color="auto" w:fill="E1DFDD"/>
    </w:rPr>
  </w:style>
  <w:style w:type="character" w:customStyle="1" w:styleId="UnresolvedMention100">
    <w:name w:val="Unresolved Mention100"/>
    <w:basedOn w:val="DefaultParagraphFont"/>
    <w:uiPriority w:val="99"/>
    <w:semiHidden/>
    <w:unhideWhenUsed/>
    <w:rsid w:val="00147B44"/>
    <w:rPr>
      <w:color w:val="605E5C"/>
      <w:shd w:val="clear" w:color="auto" w:fill="E1DFDD"/>
    </w:rPr>
  </w:style>
  <w:style w:type="character" w:customStyle="1" w:styleId="UnresolvedMention11">
    <w:name w:val="Unresolved Mention11"/>
    <w:basedOn w:val="DefaultParagraphFont"/>
    <w:uiPriority w:val="99"/>
    <w:semiHidden/>
    <w:unhideWhenUsed/>
    <w:rsid w:val="00147B44"/>
    <w:rPr>
      <w:color w:val="605E5C"/>
      <w:shd w:val="clear" w:color="auto" w:fill="E1DFDD"/>
    </w:rPr>
  </w:style>
  <w:style w:type="character" w:styleId="PlaceholderText">
    <w:name w:val="Placeholder Text"/>
    <w:basedOn w:val="DefaultParagraphFont"/>
    <w:uiPriority w:val="99"/>
    <w:semiHidden/>
    <w:rsid w:val="00147B44"/>
    <w:rPr>
      <w:color w:val="808080"/>
    </w:rPr>
  </w:style>
  <w:style w:type="paragraph" w:customStyle="1" w:styleId="paragraph">
    <w:name w:val="paragraph"/>
    <w:basedOn w:val="Normal"/>
    <w:rsid w:val="00147B4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sues.org/new-policies-needed-to-advance-space-mining/"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fas.org/2017/01/turning-a-blind-eye-towards-armageddon-u-s-leaders-reject-nuclear-winter-studies/" TargetMode="External"/><Relationship Id="rId7" Type="http://schemas.openxmlformats.org/officeDocument/2006/relationships/settings" Target="settings.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islweb.org/docs/Diederiks2007.pdf"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oreignpolicy.com/2016/04/28/the-asteroid-miners-guide-to-the-galaxy-space-race-mining-asteroids-planetary-research-deep-space-industries/" TargetMode="External"/><Relationship Id="rId23" Type="http://schemas.openxmlformats.org/officeDocument/2006/relationships/hyperlink" Target="https://www.law.upenn.edu/live/files/7804-grego-space-and-crisis-stabilitypdf" TargetMode="External"/><Relationship Id="rId10" Type="http://schemas.openxmlformats.org/officeDocument/2006/relationships/hyperlink" Target="https://repository.law.umich.edu/mjil/vol5/iss1/1"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www.theguardian.com/science/2012/mar/26/science-writing-cosmos-carl-sagan" TargetMode="External"/><Relationship Id="rId14" Type="http://schemas.openxmlformats.org/officeDocument/2006/relationships/hyperlink" Target="http://lroc.sese.asu.edu/posts/1105" TargetMode="External"/><Relationship Id="rId22" Type="http://schemas.openxmlformats.org/officeDocument/2006/relationships/hyperlink" Target="https://www.mining.com/experts-warn-of-brewing-space-mining-war-among-us-china-and-rus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30</Pages>
  <Words>13035</Words>
  <Characters>74300</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6</cp:revision>
  <dcterms:created xsi:type="dcterms:W3CDTF">2022-01-28T23:37:00Z</dcterms:created>
  <dcterms:modified xsi:type="dcterms:W3CDTF">2022-01-29T00:17:00Z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