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FC860" w14:textId="7F61F03E" w:rsidR="00116633" w:rsidRDefault="00116633" w:rsidP="00116633">
      <w:pPr>
        <w:pStyle w:val="Heading2"/>
      </w:pPr>
      <w:r>
        <w:t>Case</w:t>
      </w:r>
    </w:p>
    <w:p w14:paraId="24EA9429" w14:textId="0165844B" w:rsidR="00116633" w:rsidRDefault="00116633" w:rsidP="00116633">
      <w:pPr>
        <w:pStyle w:val="Heading4"/>
      </w:pPr>
      <w:r>
        <w:t>Plan text:</w:t>
      </w:r>
      <w:r w:rsidR="00DD1D49">
        <w:t>A just govrernment ought to recognize the right of workers to strike</w:t>
      </w:r>
    </w:p>
    <w:p w14:paraId="5642A24A" w14:textId="77777777" w:rsidR="00116633" w:rsidRDefault="00116633" w:rsidP="00116633"/>
    <w:p w14:paraId="5558CFF7" w14:textId="77777777" w:rsidR="00116633" w:rsidRPr="00E8520F" w:rsidRDefault="00116633" w:rsidP="00116633">
      <w:pPr>
        <w:pStyle w:val="Heading4"/>
      </w:pPr>
      <w:r>
        <w:t xml:space="preserve">Squo NLRA fails to protect farmer’s rights to strike – plan amends the NLRA to collectively bargain </w:t>
      </w:r>
    </w:p>
    <w:p w14:paraId="4B2F23D3" w14:textId="77777777" w:rsidR="00116633" w:rsidRDefault="00116633" w:rsidP="00116633">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9"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6A7E4179" w14:textId="77777777" w:rsidR="00116633" w:rsidRPr="009079A2" w:rsidRDefault="00116633" w:rsidP="00116633">
      <w:pPr>
        <w:rPr>
          <w:sz w:val="16"/>
          <w:szCs w:val="16"/>
        </w:rPr>
      </w:pPr>
      <w:r w:rsidRPr="00462D4F">
        <w:rPr>
          <w:rStyle w:val="StyleUnderline"/>
          <w:highlight w:val="green"/>
        </w:rPr>
        <w:t>The NLRA gives workers</w:t>
      </w:r>
      <w:r w:rsidRPr="00043F34">
        <w:rPr>
          <w:rStyle w:val="StyleUnderline"/>
        </w:rPr>
        <w:t xml:space="preserve"> “freedom of association, self-organization, and designation of representatives of their own choosing” in order to equalize the </w:t>
      </w:r>
      <w:r w:rsidRPr="00462D4F">
        <w:rPr>
          <w:rStyle w:val="StyleUnderline"/>
          <w:highlight w:val="green"/>
        </w:rPr>
        <w:t>bargaining power</w:t>
      </w:r>
      <w:r>
        <w:t xml:space="preserve"> </w:t>
      </w:r>
      <w:r w:rsidRPr="009079A2">
        <w:rPr>
          <w:sz w:val="16"/>
          <w:szCs w:val="16"/>
        </w:rPr>
        <w:t xml:space="preserve">between employers and employees in the hopes of limiting the interruptions to the free flow of commerce.10 </w:t>
      </w:r>
      <w:r w:rsidRPr="00462D4F">
        <w:rPr>
          <w:rStyle w:val="StyleUnderline"/>
          <w:highlight w:val="green"/>
        </w:rPr>
        <w:t>The statute covers a large number of workers</w:t>
      </w:r>
      <w:r w:rsidRPr="00043F34">
        <w:rPr>
          <w:rStyle w:val="StyleUnderline"/>
        </w:rPr>
        <w:t xml:space="preserve"> based on the broad definition of “employee,”11 </w:t>
      </w:r>
      <w:r w:rsidRPr="00462D4F">
        <w:rPr>
          <w:rStyle w:val="StyleUnderline"/>
          <w:highlight w:val="green"/>
        </w:rPr>
        <w:t>but excludes</w:t>
      </w:r>
      <w:r w:rsidRPr="00043F34">
        <w:rPr>
          <w:rStyle w:val="StyleUnderline"/>
        </w:rPr>
        <w:t xml:space="preserve"> from coverage </w:t>
      </w:r>
      <w:r w:rsidRPr="00462D4F">
        <w:rPr>
          <w:rStyle w:val="Emphasis"/>
          <w:highlight w:val="green"/>
        </w:rPr>
        <w:t>all agricultural laborers</w:t>
      </w:r>
      <w:r>
        <w:t>.</w:t>
      </w:r>
      <w:r w:rsidRPr="009079A2">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sidRPr="00043F34">
        <w:rPr>
          <w:rStyle w:val="StyleUnderline"/>
        </w:rPr>
        <w:t>found in the Fair Labor Standards Act (FLSA).14 Agriculture in the FLSA is defined as “</w:t>
      </w:r>
      <w:r w:rsidRPr="00462D4F">
        <w:rPr>
          <w:rStyle w:val="StyleUnderline"/>
          <w:highlight w:val="green"/>
        </w:rPr>
        <w:t>farming in all its branches</w:t>
      </w:r>
      <w:r w:rsidRPr="00043F34">
        <w:rPr>
          <w:rStyle w:val="StyleUnderline"/>
        </w:rPr>
        <w:t xml:space="preserve"> ... and any practices ...</w:t>
      </w:r>
      <w:r>
        <w:t xml:space="preserve"> </w:t>
      </w:r>
      <w:r w:rsidRPr="009079A2">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08A2A769" w14:textId="77777777" w:rsidR="00116633" w:rsidRPr="009079A2" w:rsidRDefault="00116633" w:rsidP="00116633">
      <w:pPr>
        <w:rPr>
          <w:sz w:val="16"/>
          <w:szCs w:val="16"/>
        </w:rPr>
      </w:pPr>
      <w:r w:rsidRPr="009079A2">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sidRPr="00462D4F">
        <w:rPr>
          <w:rStyle w:val="StyleUnderline"/>
          <w:highlight w:val="green"/>
        </w:rPr>
        <w:t>agricultural laborers</w:t>
      </w:r>
      <w:r w:rsidRPr="00043F34">
        <w:rPr>
          <w:rStyle w:val="StyleUnderline"/>
        </w:rPr>
        <w:t xml:space="preserve"> should be included because they </w:t>
      </w:r>
      <w:r w:rsidRPr="00462D4F">
        <w:rPr>
          <w:rStyle w:val="StyleUnderline"/>
          <w:highlight w:val="green"/>
        </w:rPr>
        <w:t>need</w:t>
      </w:r>
      <w:r w:rsidRPr="00043F34">
        <w:rPr>
          <w:rStyle w:val="StyleUnderline"/>
        </w:rPr>
        <w:t xml:space="preserve">ed </w:t>
      </w:r>
      <w:r w:rsidRPr="00462D4F">
        <w:rPr>
          <w:rStyle w:val="StyleUnderline"/>
          <w:highlight w:val="green"/>
        </w:rPr>
        <w:t>the same protections</w:t>
      </w:r>
      <w:r w:rsidRPr="00043F34">
        <w:rPr>
          <w:rStyle w:val="StyleUnderline"/>
        </w:rPr>
        <w:t xml:space="preserve"> as industrial</w:t>
      </w:r>
      <w:r>
        <w:t xml:space="preserve"> </w:t>
      </w:r>
      <w:r w:rsidRPr="009079A2">
        <w:rPr>
          <w:sz w:val="16"/>
          <w:szCs w:val="16"/>
        </w:rPr>
        <w:t>workers. Agricultural labor issues were brought to light in 1935 after governmental investigations into child labor issues and the lack of clean water provided for such workers.19</w:t>
      </w:r>
    </w:p>
    <w:p w14:paraId="62FD2290" w14:textId="77777777" w:rsidR="00116633" w:rsidRPr="009079A2" w:rsidRDefault="00116633" w:rsidP="00116633">
      <w:pPr>
        <w:rPr>
          <w:sz w:val="16"/>
          <w:szCs w:val="16"/>
        </w:rPr>
      </w:pPr>
      <w:r w:rsidRPr="009079A2">
        <w:rPr>
          <w:sz w:val="16"/>
          <w:szCs w:val="16"/>
        </w:rPr>
        <w:t>In response,</w:t>
      </w:r>
      <w:r>
        <w:t xml:space="preserve"> </w:t>
      </w:r>
      <w:r w:rsidRPr="00043F34">
        <w:rPr>
          <w:rStyle w:val="StyleUnderline"/>
        </w:rPr>
        <w:t>two possible reasons were briefly mentioned that may explain why agricultural laborers were excluded: first, in regions like the Midwest, farms are mostly family farms and should not be within the scope of the NLRA,</w:t>
      </w:r>
      <w:r w:rsidRPr="009079A2">
        <w:rPr>
          <w:rStyle w:val="StyleUnderline"/>
          <w:sz w:val="16"/>
          <w:szCs w:val="16"/>
        </w:rPr>
        <w:t xml:space="preserve"> </w:t>
      </w:r>
      <w:r w:rsidRPr="009079A2">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2423C9BA" w14:textId="77777777" w:rsidR="00116633" w:rsidRPr="009079A2" w:rsidRDefault="00116633" w:rsidP="00116633">
      <w:pPr>
        <w:rPr>
          <w:sz w:val="16"/>
          <w:szCs w:val="16"/>
        </w:rPr>
      </w:pPr>
      <w:r w:rsidRPr="009079A2">
        <w:rPr>
          <w:sz w:val="16"/>
          <w:szCs w:val="16"/>
        </w:rPr>
        <w:t xml:space="preserve">The broad definition of “agriculture” under the FLSA would seem to exclude from the NLRA any worker who is employed by any agricultural entity. This is not the case, however, because </w:t>
      </w:r>
      <w:r w:rsidRPr="009079A2">
        <w:rPr>
          <w:rStyle w:val="StyleUnderline"/>
          <w:sz w:val="16"/>
          <w:szCs w:val="16"/>
        </w:rPr>
        <w:t>the Supreme Court has adopted a two-part test to determine if an employee is in fact an agricultural laborer excluded from the NLR</w:t>
      </w:r>
      <w:r w:rsidRPr="009079A2">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0BFEAF21" w14:textId="77777777" w:rsidR="00116633" w:rsidRPr="009079A2" w:rsidRDefault="00116633" w:rsidP="00116633">
      <w:pPr>
        <w:rPr>
          <w:sz w:val="16"/>
          <w:szCs w:val="16"/>
        </w:rPr>
      </w:pPr>
      <w:r w:rsidRPr="009079A2">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44912E33" w14:textId="77777777" w:rsidR="00116633" w:rsidRPr="009079A2" w:rsidRDefault="00116633" w:rsidP="00116633">
      <w:pPr>
        <w:rPr>
          <w:sz w:val="16"/>
          <w:szCs w:val="16"/>
        </w:rPr>
      </w:pPr>
      <w:r w:rsidRPr="009079A2">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10A630A0" w14:textId="77777777" w:rsidR="00116633" w:rsidRPr="009079A2" w:rsidRDefault="00116633" w:rsidP="00116633">
      <w:pPr>
        <w:rPr>
          <w:sz w:val="16"/>
          <w:szCs w:val="16"/>
        </w:rPr>
      </w:pPr>
      <w:r w:rsidRPr="009079A2">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52A41249" w14:textId="77777777" w:rsidR="00116633" w:rsidRPr="009079A2" w:rsidRDefault="00116633" w:rsidP="00116633">
      <w:pPr>
        <w:rPr>
          <w:sz w:val="16"/>
          <w:szCs w:val="16"/>
        </w:rPr>
      </w:pPr>
      <w:r w:rsidRPr="009079A2">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7B5E6224" w14:textId="77777777" w:rsidR="00116633" w:rsidRDefault="00116633" w:rsidP="00116633">
      <w:r w:rsidRPr="009079A2">
        <w:rPr>
          <w:sz w:val="16"/>
          <w:szCs w:val="16"/>
        </w:rPr>
        <w:t>While the definition of “employee” has expanded to include some employees who are employed by agricultural employers,</w:t>
      </w:r>
      <w:r>
        <w:t xml:space="preserve"> </w:t>
      </w:r>
      <w:r w:rsidRPr="00462D4F">
        <w:rPr>
          <w:rStyle w:val="StyleUnderline"/>
        </w:rPr>
        <w:t>there is still the exception for agricultural laborers included in the statute and therefore there are still many workers who are unable to form unions.</w:t>
      </w:r>
      <w:r>
        <w:t xml:space="preserve"> These may be the </w:t>
      </w:r>
      <w:r w:rsidRPr="00462D4F">
        <w:rPr>
          <w:rStyle w:val="StyleUnderline"/>
          <w:highlight w:val="green"/>
        </w:rPr>
        <w:t>workers</w:t>
      </w:r>
      <w:r w:rsidRPr="00462D4F">
        <w:rPr>
          <w:rStyle w:val="StyleUnderline"/>
        </w:rPr>
        <w:t xml:space="preserve"> that </w:t>
      </w:r>
      <w:r w:rsidRPr="00462D4F">
        <w:rPr>
          <w:rStyle w:val="StyleUnderline"/>
          <w:highlight w:val="green"/>
        </w:rPr>
        <w:t>need the most protection</w:t>
      </w:r>
      <w:r w:rsidRPr="00462D4F">
        <w:rPr>
          <w:rStyle w:val="StyleUnderline"/>
        </w:rPr>
        <w:t xml:space="preserve"> because they are the field workers who are </w:t>
      </w:r>
      <w:r w:rsidRPr="00462D4F">
        <w:rPr>
          <w:rStyle w:val="StyleUnderline"/>
          <w:highlight w:val="green"/>
        </w:rPr>
        <w:t>subjected to abuse, poverty and hazardous working conditions.</w:t>
      </w:r>
      <w:r w:rsidRPr="00462D4F">
        <w:rPr>
          <w:rStyle w:val="StyleUnderline"/>
        </w:rPr>
        <w:t xml:space="preserve">36 </w:t>
      </w:r>
      <w:r>
        <w:t xml:space="preserve">Many commentators would like to see </w:t>
      </w:r>
      <w:r w:rsidRPr="00462D4F">
        <w:rPr>
          <w:rStyle w:val="StyleUnderline"/>
        </w:rPr>
        <w:t>the NLRA extended to include agricultural laborers</w:t>
      </w:r>
      <w:r>
        <w:t xml:space="preserve">. The main advantage to </w:t>
      </w:r>
      <w:r w:rsidRPr="00462D4F">
        <w:rPr>
          <w:rStyle w:val="Emphasis"/>
          <w:highlight w:val="green"/>
        </w:rPr>
        <w:t>extend</w:t>
      </w:r>
      <w:r w:rsidRPr="00462D4F">
        <w:rPr>
          <w:rStyle w:val="Emphasis"/>
        </w:rPr>
        <w:t xml:space="preserve">ing </w:t>
      </w:r>
      <w:r w:rsidRPr="00462D4F">
        <w:rPr>
          <w:rStyle w:val="Emphasis"/>
          <w:highlight w:val="green"/>
        </w:rPr>
        <w:t>the definition of “employee” to include agricultural laborers</w:t>
      </w:r>
      <w:r w:rsidRPr="00462D4F">
        <w:rPr>
          <w:rStyle w:val="Emphasis"/>
        </w:rPr>
        <w:t xml:space="preserve"> under the NLRA is that the statute has been in existence for many years, and most of the </w:t>
      </w:r>
      <w:r w:rsidRPr="00462D4F">
        <w:rPr>
          <w:rStyle w:val="Emphasis"/>
          <w:highlight w:val="green"/>
        </w:rPr>
        <w:t>challenges</w:t>
      </w:r>
      <w:r w:rsidRPr="00462D4F">
        <w:rPr>
          <w:rStyle w:val="Emphasis"/>
        </w:rPr>
        <w:t xml:space="preserve"> that would be brought up with respect to agricultural laborers attempting to unionize </w:t>
      </w:r>
      <w:r w:rsidRPr="00462D4F">
        <w:rPr>
          <w:rStyle w:val="Emphasis"/>
          <w:highlight w:val="green"/>
        </w:rPr>
        <w:t>have</w:t>
      </w:r>
      <w:r w:rsidRPr="00462D4F">
        <w:rPr>
          <w:rStyle w:val="Emphasis"/>
        </w:rPr>
        <w:t xml:space="preserve"> most likely already </w:t>
      </w:r>
      <w:r w:rsidRPr="00462D4F">
        <w:rPr>
          <w:rStyle w:val="Emphasis"/>
          <w:highlight w:val="green"/>
        </w:rPr>
        <w:t>been resolved in other employment sectors</w:t>
      </w:r>
      <w:r w:rsidRPr="00462D4F">
        <w:rPr>
          <w:rStyle w:val="Emphasis"/>
        </w:rPr>
        <w:t xml:space="preserve"> </w:t>
      </w:r>
      <w:r w:rsidRPr="00462D4F">
        <w:rPr>
          <w:rStyle w:val="Emphasis"/>
          <w:highlight w:val="green"/>
        </w:rPr>
        <w:t>allowing</w:t>
      </w:r>
      <w:r w:rsidRPr="00462D4F">
        <w:rPr>
          <w:rStyle w:val="Emphasis"/>
        </w:rPr>
        <w:t xml:space="preserve"> the NLRB and courts to rely on </w:t>
      </w:r>
      <w:r w:rsidRPr="00462D4F">
        <w:rPr>
          <w:rStyle w:val="Emphasis"/>
          <w:highlight w:val="green"/>
        </w:rPr>
        <w:t>precedent</w:t>
      </w:r>
      <w:r w:rsidRPr="00462D4F">
        <w:rPr>
          <w:rStyle w:val="StyleUnderline"/>
        </w:rPr>
        <w:t>. This will make application of the statue to the agricultural laborers consistent with other employment sectors. Reliance on precedent would lead to predictable outcomes when labor disputes arise.</w:t>
      </w:r>
      <w:r>
        <w:t xml:space="preserve"> </w:t>
      </w:r>
      <w:r w:rsidRPr="009079A2">
        <w:rPr>
          <w:sz w:val="16"/>
          <w:szCs w:val="16"/>
        </w:rPr>
        <w:t>Agricultural laborers still have a ways to go before they will be able to reap the benefits of the NLRA; but, if this were to happen,</w:t>
      </w:r>
      <w:r>
        <w:t xml:space="preserve"> </w:t>
      </w:r>
      <w:r w:rsidRPr="00462D4F">
        <w:rPr>
          <w:rStyle w:val="Emphasis"/>
          <w:highlight w:val="green"/>
        </w:rPr>
        <w:t>agricultural laborers would be able</w:t>
      </w:r>
      <w:r w:rsidRPr="00462D4F">
        <w:rPr>
          <w:rStyle w:val="Emphasis"/>
        </w:rPr>
        <w:t xml:space="preserve"> not only </w:t>
      </w:r>
      <w:r w:rsidRPr="00462D4F">
        <w:rPr>
          <w:rStyle w:val="Emphasis"/>
          <w:highlight w:val="green"/>
        </w:rPr>
        <w:t xml:space="preserve">to </w:t>
      </w:r>
      <w:r w:rsidRPr="00462D4F">
        <w:rPr>
          <w:rStyle w:val="StyleUnderline"/>
          <w:highlight w:val="green"/>
        </w:rPr>
        <w:t>unionize</w:t>
      </w:r>
      <w:r w:rsidRPr="00462D4F">
        <w:rPr>
          <w:rStyle w:val="StyleUnderline"/>
        </w:rPr>
        <w:t xml:space="preserve"> and have their association protected, but also would have the advantage of being able to rely on others with experience and knowledge of the NLRA and its intricacies</w:t>
      </w:r>
      <w:r>
        <w:t>.</w:t>
      </w:r>
    </w:p>
    <w:p w14:paraId="6EE8074C" w14:textId="77777777" w:rsidR="00116633" w:rsidRDefault="00116633" w:rsidP="00116633"/>
    <w:p w14:paraId="566CD124" w14:textId="77777777" w:rsidR="00116633" w:rsidRDefault="00116633" w:rsidP="00116633"/>
    <w:p w14:paraId="27A02686" w14:textId="77777777" w:rsidR="00116633" w:rsidRDefault="00116633" w:rsidP="00116633"/>
    <w:p w14:paraId="45F2B15B" w14:textId="77777777" w:rsidR="00116633" w:rsidRDefault="00116633" w:rsidP="00116633">
      <w:pPr>
        <w:pStyle w:val="Heading4"/>
      </w:pPr>
      <w:r>
        <w:t>The aff is key to increase incentives to farm: it increases wages, sets safe living conditions, AND helps farmers expand products</w:t>
      </w:r>
    </w:p>
    <w:p w14:paraId="0A8ABF43" w14:textId="77777777" w:rsidR="00116633" w:rsidRDefault="00116633" w:rsidP="00116633">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10"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07D82098" w14:textId="77777777" w:rsidR="00116633" w:rsidRPr="00125777" w:rsidRDefault="00116633" w:rsidP="00116633">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096723FD" w14:textId="77777777" w:rsidR="00116633" w:rsidRDefault="00116633" w:rsidP="00116633">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54DC604C" w14:textId="77777777" w:rsidR="00116633" w:rsidRPr="00125777" w:rsidRDefault="00116633" w:rsidP="00116633">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255879">
        <w:rPr>
          <w:rStyle w:val="Emphasis"/>
          <w:highlight w:val="green"/>
        </w:rPr>
        <w:t>55 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25673713" w14:textId="77777777" w:rsidR="00116633" w:rsidRPr="00125777" w:rsidRDefault="00116633" w:rsidP="00116633">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03B8AA39" w14:textId="77777777" w:rsidR="00116633" w:rsidRPr="00452791" w:rsidRDefault="00116633" w:rsidP="00116633">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5E6709C6" w14:textId="77777777" w:rsidR="00116633" w:rsidRDefault="00116633" w:rsidP="00116633"/>
    <w:p w14:paraId="6B4A6D63" w14:textId="77777777" w:rsidR="00116633" w:rsidRPr="00116633" w:rsidRDefault="00116633" w:rsidP="00116633"/>
    <w:p w14:paraId="11301740" w14:textId="77777777" w:rsidR="00116633" w:rsidRPr="00116633" w:rsidRDefault="00116633" w:rsidP="00116633"/>
    <w:p w14:paraId="0576BF7B" w14:textId="77777777" w:rsidR="00116633" w:rsidRDefault="00116633" w:rsidP="00116633">
      <w:pPr>
        <w:pStyle w:val="Heading4"/>
      </w:pPr>
      <w:r>
        <w:t>Multiple studies prove that farmer’s investments are based on their economic confidence which ONLY the plan boosts</w:t>
      </w:r>
    </w:p>
    <w:p w14:paraId="379C726E" w14:textId="77777777" w:rsidR="00116633" w:rsidRPr="00D23FC3" w:rsidRDefault="00116633" w:rsidP="00116633">
      <w:r w:rsidRPr="00E77CA7">
        <w:rPr>
          <w:rStyle w:val="Heading4Char"/>
        </w:rPr>
        <w:t>Wang et. al, 19</w:t>
      </w:r>
      <w:r w:rsidRPr="00E77CA7">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1"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07DEA7E7" w14:textId="77777777" w:rsidR="00116633" w:rsidRPr="00D87265" w:rsidRDefault="00116633" w:rsidP="00116633">
      <w:pPr>
        <w:rPr>
          <w:sz w:val="16"/>
          <w:szCs w:val="16"/>
        </w:rPr>
      </w:pPr>
      <w:r w:rsidRPr="00D87265">
        <w:rPr>
          <w:rStyle w:val="StyleUnderline"/>
          <w:highlight w:val="green"/>
        </w:rPr>
        <w:t>A variety of research methods were used</w:t>
      </w:r>
      <w:r w:rsidRPr="00D87265">
        <w:rPr>
          <w:rStyle w:val="StyleUnderline"/>
        </w:rPr>
        <w:t xml:space="preserve"> in previous research to study farmers’ investment adjustment behavior from different perspectives</w:t>
      </w:r>
      <w:r>
        <w:t xml:space="preserve">. </w:t>
      </w:r>
      <w:r w:rsidRPr="00D87265">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03DBF667" w14:textId="77777777" w:rsidR="00116633" w:rsidRPr="00D87265" w:rsidRDefault="00116633" w:rsidP="00116633">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higher yields and </w:t>
      </w:r>
      <w:r w:rsidRPr="00D87265">
        <w:rPr>
          <w:rStyle w:val="StyleUnderline"/>
          <w:highlight w:val="green"/>
        </w:rPr>
        <w:t>income,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28888AB6" w14:textId="77777777" w:rsidR="00116633" w:rsidRPr="00D87265" w:rsidRDefault="00116633" w:rsidP="00116633">
      <w:pPr>
        <w:rPr>
          <w:rStyle w:val="StyleUnderline"/>
        </w:rPr>
      </w:pPr>
      <w:r w:rsidRPr="00D87265">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193E31ED" w14:textId="77777777" w:rsidR="00116633" w:rsidRDefault="00116633" w:rsidP="00116633">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D87265">
        <w:rPr>
          <w:rStyle w:val="StyleUnderline"/>
          <w:highlight w:val="green"/>
        </w:rPr>
        <w:t>the shortage of a labor force can be supplemented by increasing capital inpu</w:t>
      </w:r>
      <w:r w:rsidRPr="00D87265">
        <w:rPr>
          <w:rStyle w:val="StyleUnderline"/>
        </w:rPr>
        <w:t>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020E015B" w14:textId="77777777" w:rsidR="00116633" w:rsidRDefault="00116633" w:rsidP="00116633">
      <w:pPr>
        <w:rPr>
          <w:rStyle w:val="StyleUnderline"/>
        </w:rPr>
      </w:pPr>
    </w:p>
    <w:p w14:paraId="6E56B2A2" w14:textId="77777777" w:rsidR="00116633" w:rsidRDefault="00116633" w:rsidP="00116633">
      <w:pPr>
        <w:pStyle w:val="Heading4"/>
      </w:pPr>
      <w:r>
        <w:t xml:space="preserve">Crop yield is key for meeting food criteria in upcoming generations </w:t>
      </w:r>
    </w:p>
    <w:p w14:paraId="0F0FE200" w14:textId="77777777" w:rsidR="00116633" w:rsidRPr="00555F36" w:rsidRDefault="00116633" w:rsidP="00116633">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6F5DC8D4" w14:textId="77777777" w:rsidR="00116633" w:rsidRDefault="00116633" w:rsidP="00116633"/>
    <w:p w14:paraId="7BEE5B02" w14:textId="77777777" w:rsidR="00116633" w:rsidRPr="00E61D90" w:rsidRDefault="00116633" w:rsidP="00116633">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E61D90">
        <w:rPr>
          <w:rStyle w:val="Emphasis"/>
          <w:highlight w:val="green"/>
        </w:rPr>
        <w:t>Increasing 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of the four major crops</w:t>
      </w:r>
      <w:r w:rsidRPr="00F63548">
        <w:rPr>
          <w:rStyle w:val="Emphasis"/>
        </w:rPr>
        <w:t xml:space="preserve">, maize (Zea mays), rice (Oryza sativa), wheat (Triticum aestivum),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E61D90">
        <w:rPr>
          <w:rStyle w:val="Emphasis"/>
          <w:highlight w:val="green"/>
        </w:rPr>
        <w:t>in a trial, it was reported</w:t>
      </w:r>
      <w:r w:rsidRPr="00F63548">
        <w:rPr>
          <w:rStyle w:val="Emphasis"/>
        </w:rPr>
        <w:t xml:space="preserve"> that a </w:t>
      </w:r>
      <w:r w:rsidRPr="00E61D90">
        <w:rPr>
          <w:rStyle w:val="Emphasis"/>
          <w:highlight w:val="green"/>
        </w:rPr>
        <w:t>super-high-yield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two billion people are suffering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E61D90">
        <w:rPr>
          <w:rStyle w:val="Emphasis"/>
          <w:highlight w:val="green"/>
        </w:rPr>
        <w:t>Hence, the second mission of</w:t>
      </w:r>
      <w:r w:rsidRPr="00E61D90">
        <w:rPr>
          <w:rStyle w:val="Emphasis"/>
        </w:rPr>
        <w:t xml:space="preserve"> the Future Crops Design </w:t>
      </w:r>
      <w:r w:rsidRPr="00E61D90">
        <w:rPr>
          <w:rStyle w:val="Emphasis"/>
          <w:highlight w:val="green"/>
        </w:rPr>
        <w:t>project is to 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Sweetlove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E61D90">
        <w:rPr>
          <w:rStyle w:val="Emphasis"/>
          <w:highlight w:val="green"/>
        </w:rPr>
        <w:t>Therefore, to reduce</w:t>
      </w:r>
      <w:r w:rsidRPr="00E61D90">
        <w:rPr>
          <w:rStyle w:val="Emphasis"/>
        </w:rPr>
        <w:t xml:space="preserve"> agricultural inputs and </w:t>
      </w:r>
      <w:r w:rsidRPr="00E61D90">
        <w:rPr>
          <w:rStyle w:val="Emphasis"/>
          <w:highlight w:val="green"/>
        </w:rPr>
        <w:t>environmental burdens, we should aim to develop high nutrient</w:t>
      </w:r>
      <w:r>
        <w:rPr>
          <w:rStyle w:val="Emphasis"/>
          <w:highlight w:val="green"/>
        </w:rPr>
        <w:t xml:space="preserve"> </w:t>
      </w:r>
      <w:r w:rsidRPr="00E61D90">
        <w:rPr>
          <w:rStyle w:val="Emphasis"/>
          <w:highlight w:val="green"/>
        </w:rPr>
        <w:t>and water-use efficiency crops without yield penalty.</w:t>
      </w:r>
    </w:p>
    <w:p w14:paraId="02264E72" w14:textId="77777777" w:rsidR="00116633" w:rsidRDefault="00116633" w:rsidP="00116633"/>
    <w:p w14:paraId="129C227D" w14:textId="77777777" w:rsidR="00116633" w:rsidRDefault="00116633" w:rsidP="00116633">
      <w:pPr>
        <w:pStyle w:val="Heading4"/>
      </w:pPr>
      <w:r>
        <w:t>Right now, the US is resorting to farmland expansion to meet food demand—we are on the brink of prohibitive ecological costs from deforestation</w:t>
      </w:r>
    </w:p>
    <w:p w14:paraId="0AE3DC4C" w14:textId="77777777" w:rsidR="00116633" w:rsidRPr="00A005DD" w:rsidRDefault="00116633" w:rsidP="00116633">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628713A4" w14:textId="77777777" w:rsidR="00116633" w:rsidRPr="00555F36" w:rsidRDefault="00116633" w:rsidP="00116633">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Godfray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is to constantly turn wild habitats into farmland</w:t>
      </w:r>
      <w:r w:rsidRPr="00555F36">
        <w:rPr>
          <w:sz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(Friedlingstein et al., 2010).</w:t>
      </w:r>
    </w:p>
    <w:p w14:paraId="73097815" w14:textId="77777777" w:rsidR="00116633" w:rsidRDefault="00116633" w:rsidP="00116633"/>
    <w:p w14:paraId="4D50A0FC" w14:textId="77777777" w:rsidR="00116633" w:rsidRDefault="00116633" w:rsidP="00116633"/>
    <w:p w14:paraId="293CB7FE" w14:textId="77777777" w:rsidR="00116633" w:rsidRDefault="00116633" w:rsidP="00116633">
      <w:pPr>
        <w:pStyle w:val="Heading4"/>
      </w:pPr>
      <w:r>
        <w:t xml:space="preserve">But, increased yield prevents devastating environmental destruction which </w:t>
      </w:r>
      <w:r w:rsidRPr="00A47F37">
        <w:t>causes major bio-diversity loss that leads to extinction.</w:t>
      </w:r>
      <w:r w:rsidRPr="00550B63">
        <w:t xml:space="preserve"> </w:t>
      </w:r>
    </w:p>
    <w:p w14:paraId="196B59F3" w14:textId="77777777" w:rsidR="00116633" w:rsidRPr="00A21502" w:rsidRDefault="00116633" w:rsidP="00116633">
      <w:r w:rsidRPr="00A21502">
        <w:rPr>
          <w:b/>
          <w:szCs w:val="26"/>
        </w:rPr>
        <w:t>Torres 16</w:t>
      </w:r>
      <w:r w:rsidRPr="00A21502">
        <w:t xml:space="preserve"> </w:t>
      </w:r>
      <w:r>
        <w:t>[</w:t>
      </w:r>
      <w:r w:rsidRPr="00A21502">
        <w:t>Phil Biologist, conservationist, science advocate &amp; educator. 2 years based in Amazon rainforest, now exploring science around the world. “</w:t>
      </w:r>
      <w:hyperlink r:id="rId12"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13" w:history="1">
        <w:r w:rsidRPr="00693C8E">
          <w:rPr>
            <w:rStyle w:val="Hyperlink"/>
          </w:rPr>
          <w:t>http://futureoflife.org/2016/05/20/biodiversity-loss/</w:t>
        </w:r>
      </w:hyperlink>
      <w:r>
        <w:t>.]</w:t>
      </w:r>
    </w:p>
    <w:p w14:paraId="46668E7A" w14:textId="77777777" w:rsidR="00116633" w:rsidRPr="00C02A88" w:rsidRDefault="00116633" w:rsidP="00116633">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4" w:history="1">
        <w:r w:rsidRPr="00C02A88">
          <w:rPr>
            <w:rStyle w:val="Hyperlink"/>
            <w:sz w:val="12"/>
          </w:rPr>
          <w:t>decided</w:t>
        </w:r>
      </w:hyperlink>
      <w:r w:rsidRPr="00C02A88">
        <w:rPr>
          <w:sz w:val="12"/>
        </w:rPr>
        <w:t> to keep the Doomsday Clock set at three minutes before midnight earlier this year.</w:t>
      </w:r>
    </w:p>
    <w:p w14:paraId="6774B7EF" w14:textId="77777777" w:rsidR="00116633" w:rsidRPr="00C02A88" w:rsidRDefault="00116633" w:rsidP="00116633">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So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03C12EF5" w14:textId="77777777" w:rsidR="00116633" w:rsidRPr="00C02A88" w:rsidRDefault="00116633" w:rsidP="00116633">
      <w:pPr>
        <w:rPr>
          <w:sz w:val="12"/>
        </w:rPr>
      </w:pPr>
      <w:r w:rsidRPr="00C02A88">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25332C65" w14:textId="77777777" w:rsidR="00116633" w:rsidRPr="00C02A88" w:rsidRDefault="00116633" w:rsidP="00116633">
      <w:pPr>
        <w:rPr>
          <w:sz w:val="12"/>
        </w:rPr>
      </w:pPr>
      <w:r w:rsidRPr="00C02A88">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373AEBCB" w14:textId="77777777" w:rsidR="00116633" w:rsidRPr="00C02A88" w:rsidRDefault="00116633" w:rsidP="00116633">
      <w:pPr>
        <w:rPr>
          <w:sz w:val="12"/>
        </w:rPr>
      </w:pPr>
      <w:r w:rsidRPr="00C02A88">
        <w:rPr>
          <w:sz w:val="12"/>
        </w:rPr>
        <w:t>Deforestation of the Amazon rainforest decreases natural mitigation of CO2 and destroys the habitats of many endangered species.</w:t>
      </w:r>
    </w:p>
    <w:p w14:paraId="6A74A110" w14:textId="77777777" w:rsidR="00116633" w:rsidRPr="00C02A88" w:rsidRDefault="00116633" w:rsidP="00116633">
      <w:pPr>
        <w:rPr>
          <w:sz w:val="12"/>
        </w:rPr>
      </w:pPr>
      <w:r w:rsidRPr="00C02A88">
        <w:rPr>
          <w:sz w:val="12"/>
        </w:rPr>
        <w:t>The sixth extinction.</w:t>
      </w:r>
    </w:p>
    <w:p w14:paraId="1753C63F" w14:textId="77777777" w:rsidR="00116633" w:rsidRPr="00C02A88" w:rsidRDefault="00116633" w:rsidP="00116633">
      <w:pPr>
        <w:rPr>
          <w:sz w:val="12"/>
        </w:rPr>
      </w:pPr>
      <w:r w:rsidRPr="0085230B">
        <w:t>The repercussions of biodiversity loss are potentially as severe as those anticipated from climate change, or even a nuclear conflict. For example, according to a 2015 </w:t>
      </w:r>
      <w:hyperlink r:id="rId15"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03E913CA" w14:textId="77777777" w:rsidR="00116633" w:rsidRPr="00C02A88" w:rsidRDefault="00116633" w:rsidP="00116633">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1FA8E901" w14:textId="77777777" w:rsidR="00116633" w:rsidRPr="00C02A88" w:rsidRDefault="00116633" w:rsidP="00116633">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6"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2DFF7CD1" w14:textId="77777777" w:rsidR="00116633" w:rsidRPr="00C02A88" w:rsidRDefault="00116633" w:rsidP="00116633">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7"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D643345" w14:textId="77777777" w:rsidR="00116633" w:rsidRPr="00C02A88" w:rsidRDefault="00116633" w:rsidP="00116633">
      <w:pPr>
        <w:rPr>
          <w:sz w:val="12"/>
        </w:rPr>
      </w:pPr>
      <w:r w:rsidRPr="00C02A88">
        <w:rPr>
          <w:sz w:val="12"/>
        </w:rPr>
        <w:t>Consistent with these data, the 2014 </w:t>
      </w:r>
      <w:hyperlink r:id="rId18"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9"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480FB3A2" w14:textId="77777777" w:rsidR="00116633" w:rsidRPr="00C02A88" w:rsidRDefault="00116633" w:rsidP="00116633">
      <w:pPr>
        <w:rPr>
          <w:sz w:val="12"/>
        </w:rPr>
      </w:pPr>
      <w:r w:rsidRPr="00C02A88">
        <w:rPr>
          <w:sz w:val="12"/>
        </w:rPr>
        <w:t>48% of the world’s primates are threatened with extinction.</w:t>
      </w:r>
    </w:p>
    <w:p w14:paraId="1D6B3854" w14:textId="77777777" w:rsidR="00116633" w:rsidRPr="00C02A88" w:rsidRDefault="00116633" w:rsidP="00116633">
      <w:pPr>
        <w:rPr>
          <w:sz w:val="12"/>
        </w:rPr>
      </w:pPr>
      <w:r w:rsidRPr="00C02A88">
        <w:rPr>
          <w:sz w:val="12"/>
        </w:rPr>
        <w:t>Catastrophic consequences for civilization.</w:t>
      </w:r>
    </w:p>
    <w:p w14:paraId="355CA643" w14:textId="77777777" w:rsidR="00116633" w:rsidRPr="00C02A88" w:rsidRDefault="00116633" w:rsidP="00116633">
      <w:pPr>
        <w:rPr>
          <w:sz w:val="12"/>
        </w:rPr>
      </w:pPr>
      <w:r w:rsidRPr="004D6606">
        <w:rPr>
          <w:rStyle w:val="StyleUnderline"/>
          <w:highlight w:val="green"/>
        </w:rPr>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20"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3E633793" w14:textId="77777777" w:rsidR="00116633" w:rsidRPr="00C02A88" w:rsidRDefault="00116633" w:rsidP="00116633">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7F57D711" w14:textId="77777777" w:rsidR="00116633" w:rsidRPr="00C02A88" w:rsidRDefault="00116633" w:rsidP="00116633">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21" w:history="1">
        <w:r w:rsidRPr="00C02A88">
          <w:rPr>
            <w:rStyle w:val="Hyperlink"/>
            <w:sz w:val="12"/>
          </w:rPr>
          <w:t>linked</w:t>
        </w:r>
      </w:hyperlink>
      <w:r w:rsidRPr="00C02A88">
        <w:rPr>
          <w:sz w:val="12"/>
        </w:rPr>
        <w:t> to the emergence of ISIS in Syria, and multiple high-ranking US officials, such as former US Defense Secretary </w:t>
      </w:r>
      <w:hyperlink r:id="rId22" w:tgtFrame="_blank" w:history="1">
        <w:r w:rsidRPr="00C02A88">
          <w:rPr>
            <w:rStyle w:val="Hyperlink"/>
            <w:sz w:val="12"/>
          </w:rPr>
          <w:t>Chuck Hagel</w:t>
        </w:r>
      </w:hyperlink>
      <w:r w:rsidRPr="00C02A88">
        <w:rPr>
          <w:sz w:val="12"/>
        </w:rPr>
        <w:t>and CIA director </w:t>
      </w:r>
      <w:hyperlink r:id="rId23" w:tgtFrame="_blank" w:history="1">
        <w:r w:rsidRPr="00C02A88">
          <w:rPr>
            <w:rStyle w:val="Hyperlink"/>
            <w:sz w:val="12"/>
          </w:rPr>
          <w:t>John Brennan</w:t>
        </w:r>
      </w:hyperlink>
      <w:r w:rsidRPr="00C02A88">
        <w:rPr>
          <w:sz w:val="12"/>
        </w:rPr>
        <w:t>, have affirmed that climate change and terrorism are connected.)</w:t>
      </w:r>
    </w:p>
    <w:p w14:paraId="67E2B11E" w14:textId="77777777" w:rsidR="00116633" w:rsidRPr="00C02A88" w:rsidRDefault="00116633" w:rsidP="00116633">
      <w:pPr>
        <w:rPr>
          <w:sz w:val="12"/>
        </w:rPr>
      </w:pPr>
      <w:r w:rsidRPr="00C02A88">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EB1B52B" w14:textId="77777777" w:rsidR="00116633" w:rsidRPr="00C02A88" w:rsidRDefault="00116633" w:rsidP="00116633">
      <w:pPr>
        <w:rPr>
          <w:sz w:val="12"/>
        </w:rPr>
      </w:pPr>
      <w:r w:rsidRPr="00C02A88">
        <w:rPr>
          <w:sz w:val="12"/>
        </w:rPr>
        <w:t xml:space="preserve">The unavoidable conclusion is that </w:t>
      </w:r>
      <w:r w:rsidRPr="004D6606">
        <w:rPr>
          <w:rStyle w:val="StyleUnderline"/>
          <w:highlight w:val="green"/>
        </w:rPr>
        <w:t>biodiversity loss constitutes an existential threat</w:t>
      </w:r>
      <w:r w:rsidRPr="00C02A88">
        <w:rPr>
          <w:sz w:val="12"/>
        </w:rPr>
        <w:t xml:space="preserve"> in its own right. As such, it ought to be considered alongside climate change and nuclear weapons as one of the most significant contemporary risks to human prosperity and survival.</w:t>
      </w:r>
    </w:p>
    <w:p w14:paraId="02803AB2" w14:textId="77777777" w:rsidR="00116633" w:rsidRDefault="00116633" w:rsidP="00116633"/>
    <w:p w14:paraId="0C586CC0" w14:textId="77777777" w:rsidR="00116633" w:rsidRPr="00A75BC7" w:rsidRDefault="00116633" w:rsidP="00116633"/>
    <w:p w14:paraId="3750AA11" w14:textId="77777777" w:rsidR="00116633" w:rsidRPr="006612E6" w:rsidRDefault="00116633" w:rsidP="00116633">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2C990E02" w14:textId="77777777" w:rsidR="00116633" w:rsidRPr="006612E6" w:rsidRDefault="00116633" w:rsidP="00116633">
      <w:pPr>
        <w:rPr>
          <w:rFonts w:eastAsia="Calibri"/>
          <w:sz w:val="28"/>
        </w:rPr>
      </w:pPr>
      <w:r w:rsidRPr="006612E6">
        <w:rPr>
          <w:rStyle w:val="Style13ptBold"/>
          <w:sz w:val="28"/>
          <w:szCs w:val="28"/>
        </w:rPr>
        <w:t xml:space="preserve">Xu and Ramanathan 17, </w:t>
      </w:r>
      <w:r w:rsidRPr="006612E6">
        <w:rPr>
          <w:rFonts w:eastAsia="Calibri"/>
          <w:sz w:val="16"/>
          <w:szCs w:val="16"/>
        </w:rPr>
        <w:t xml:space="preserve">Yangyang </w:t>
      </w:r>
      <w:r w:rsidRPr="006612E6">
        <w:rPr>
          <w:sz w:val="16"/>
          <w:szCs w:val="16"/>
        </w:rPr>
        <w:t>Xu</w:t>
      </w:r>
      <w:r w:rsidRPr="006612E6">
        <w:rPr>
          <w:rFonts w:eastAsia="Calibri"/>
          <w:sz w:val="16"/>
          <w:szCs w:val="16"/>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06BB23FE" w14:textId="77777777" w:rsidR="00116633" w:rsidRPr="006612E6" w:rsidRDefault="00116633" w:rsidP="00116633">
      <w:pPr>
        <w:rPr>
          <w:sz w:val="16"/>
        </w:rPr>
      </w:pPr>
      <w:r w:rsidRPr="006612E6">
        <w:rPr>
          <w:sz w:val="16"/>
        </w:rPr>
        <w:t xml:space="preserve">We are proposing the following extension to the DAI risk categorization: warming greater than 1.5 °C as “dangerous”; warming greater than 3 °C as “catastrophic?”; and warming in excess of 5 °C as “unknown??,” with the understanding that </w:t>
      </w:r>
      <w:r w:rsidRPr="006612E6">
        <w:rPr>
          <w:rStyle w:val="StyleUnderline"/>
          <w:sz w:val="28"/>
          <w:highlight w:val="green"/>
        </w:rPr>
        <w:t>changes</w:t>
      </w:r>
      <w:r w:rsidRPr="006612E6">
        <w:rPr>
          <w:rStyle w:val="StyleUnderline"/>
          <w:sz w:val="28"/>
        </w:rPr>
        <w:t xml:space="preserve"> of 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t>levels</w:t>
      </w:r>
      <w:r w:rsidRPr="006612E6">
        <w:rPr>
          <w:rStyle w:val="StyleUnderline"/>
          <w:sz w:val="28"/>
        </w:rPr>
        <w:t>.</w:t>
      </w:r>
      <w:r w:rsidRPr="006612E6">
        <w:rPr>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deep water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1961D25B" w14:textId="77777777" w:rsidR="00F47F72" w:rsidRDefault="00F47F72" w:rsidP="00F47F72">
      <w:pPr>
        <w:pStyle w:val="Heading4"/>
      </w:pPr>
      <w:r>
        <w:t>Farmworkers have been historically prevented from unionizing – recent developments are short in scope but lack further protections key for unions</w:t>
      </w:r>
    </w:p>
    <w:p w14:paraId="58CFB07E" w14:textId="77777777" w:rsidR="00F47F72" w:rsidRDefault="00F47F72" w:rsidP="00F47F72">
      <w:r w:rsidRPr="00487549">
        <w:rPr>
          <w:rStyle w:val="Heading4Char"/>
        </w:rPr>
        <w:t>Wozniacka, 19</w:t>
      </w:r>
      <w:r>
        <w:t xml:space="preserve">, </w:t>
      </w:r>
      <w:r w:rsidRPr="00487549">
        <w:rPr>
          <w:sz w:val="16"/>
          <w:szCs w:val="16"/>
        </w:rPr>
        <w:t>5/7/2019, “Less than 1 Percent of US Farmworkers Belong to a Union. Here’s Why.”, CivilEats, Gosia Wozniacka is a senior reporter at Civil Eats. A multilingual journalist with more than fifteen years of experience, Gosia is currently based in Oregon. Wozniacka worked for five years as a staff reporter for The Associated Press in Fresno, California, and then in Portland, Oregon. She wrote extensively about agriculture, water, and other environmental issues, farmworkers and immigration policy, URL: https://civileats.com/2019/05/07/less-than-1-percent-of-us-farmworkers-belong-to-a-union-heres-why/ , KR</w:t>
      </w:r>
    </w:p>
    <w:p w14:paraId="32B2BDE5" w14:textId="77777777" w:rsidR="00F47F72" w:rsidRDefault="00F47F72" w:rsidP="00F47F72">
      <w:r>
        <w:t>Historically Excluded and Unprotected</w:t>
      </w:r>
    </w:p>
    <w:p w14:paraId="0E2BD828" w14:textId="77777777" w:rsidR="00F47F72" w:rsidRPr="00C5185E" w:rsidRDefault="00F47F72" w:rsidP="00F47F72">
      <w:pPr>
        <w:rPr>
          <w:sz w:val="16"/>
          <w:szCs w:val="16"/>
        </w:rPr>
      </w:pPr>
      <w:r w:rsidRPr="00C5185E">
        <w:rPr>
          <w:rStyle w:val="StyleUnderline"/>
          <w:highlight w:val="green"/>
        </w:rPr>
        <w:t>Federal and state laws have</w:t>
      </w:r>
      <w:r w:rsidRPr="00E70D40">
        <w:rPr>
          <w:rStyle w:val="StyleUnderline"/>
        </w:rPr>
        <w:t xml:space="preserve"> long </w:t>
      </w:r>
      <w:r w:rsidRPr="00C5185E">
        <w:rPr>
          <w:rStyle w:val="StyleUnderline"/>
          <w:highlight w:val="green"/>
        </w:rPr>
        <w:t>excluded farmworker from labor protections</w:t>
      </w:r>
      <w:r w:rsidRPr="00E70D40">
        <w:rPr>
          <w:rStyle w:val="StyleUnderline"/>
        </w:rPr>
        <w:t>.</w:t>
      </w:r>
      <w:r>
        <w:t xml:space="preserve"> </w:t>
      </w:r>
      <w:r w:rsidRPr="00C5185E">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43102177" w14:textId="77777777" w:rsidR="00F47F72" w:rsidRPr="00C5185E" w:rsidRDefault="00F47F72" w:rsidP="00F47F72">
      <w:pPr>
        <w:rPr>
          <w:sz w:val="16"/>
          <w:szCs w:val="16"/>
        </w:rPr>
      </w:pPr>
      <w:r w:rsidRPr="00C5185E">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5CE0AF24" w14:textId="77777777" w:rsidR="00F47F72" w:rsidRPr="00C5185E" w:rsidRDefault="00F47F72" w:rsidP="00F47F72">
      <w:pPr>
        <w:rPr>
          <w:sz w:val="16"/>
          <w:szCs w:val="16"/>
        </w:rPr>
      </w:pPr>
      <w:r w:rsidRPr="00C5185E">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32ABDAE9" w14:textId="77777777" w:rsidR="00F47F72" w:rsidRDefault="00F47F72" w:rsidP="00F47F72">
      <w:r w:rsidRPr="00C5185E">
        <w:rPr>
          <w:sz w:val="16"/>
          <w:szCs w:val="16"/>
        </w:rPr>
        <w:t>In addition</w:t>
      </w:r>
      <w:r>
        <w:t xml:space="preserve">, </w:t>
      </w:r>
      <w:r w:rsidRPr="00E70D40">
        <w:rPr>
          <w:rStyle w:val="StyleUnderline"/>
        </w:rPr>
        <w:t xml:space="preserve">most farmworkers </w:t>
      </w:r>
      <w:r w:rsidRPr="00C5185E">
        <w:rPr>
          <w:rStyle w:val="StyleUnderline"/>
          <w:highlight w:val="green"/>
        </w:rPr>
        <w:t>lack</w:t>
      </w:r>
      <w:r w:rsidRPr="00E70D40">
        <w:rPr>
          <w:rStyle w:val="StyleUnderline"/>
        </w:rPr>
        <w:t xml:space="preserve"> other </w:t>
      </w:r>
      <w:r w:rsidRPr="00C5185E">
        <w:rPr>
          <w:rStyle w:val="StyleUnderline"/>
          <w:highlight w:val="green"/>
        </w:rPr>
        <w:t>basic labor protections such as</w:t>
      </w:r>
      <w:r w:rsidRPr="00E70D40">
        <w:rPr>
          <w:rStyle w:val="StyleUnderline"/>
        </w:rPr>
        <w:t xml:space="preserve"> workers’ </w:t>
      </w:r>
      <w:r w:rsidRPr="00C5185E">
        <w:rPr>
          <w:rStyle w:val="StyleUnderline"/>
          <w:highlight w:val="green"/>
        </w:rPr>
        <w:t>compensation</w:t>
      </w:r>
      <w:r w:rsidRPr="00C5185E">
        <w:rPr>
          <w:sz w:val="16"/>
          <w:szCs w:val="16"/>
        </w:rPr>
        <w:t>, health insurance, and disability insurance. Some states like New York, following the federal government’s lead, have exclude farmworkers from its labor laws</w:t>
      </w:r>
      <w:r>
        <w:t xml:space="preserve">. </w:t>
      </w:r>
      <w:r w:rsidRPr="00C5185E">
        <w:rPr>
          <w:rStyle w:val="StyleUnderline"/>
          <w:highlight w:val="green"/>
        </w:rPr>
        <w:t>Only a handful of states have enacted legislation</w:t>
      </w:r>
      <w:r w:rsidRPr="00E70D40">
        <w:rPr>
          <w:rStyle w:val="StyleUnderline"/>
        </w:rPr>
        <w:t xml:space="preserve"> that protects the organizing and collective bargaining efforts </w:t>
      </w:r>
      <w:r>
        <w:t>of agricultural workers. A few states, such as California, have also extended overtime pay and other protections to them.</w:t>
      </w:r>
    </w:p>
    <w:p w14:paraId="05F9E687" w14:textId="77777777" w:rsidR="00F47F72" w:rsidRDefault="00F47F72" w:rsidP="00F47F72">
      <w:r>
        <w:t xml:space="preserve">The bottom line: </w:t>
      </w:r>
      <w:r w:rsidRPr="00C5185E">
        <w:rPr>
          <w:rStyle w:val="StyleUnderline"/>
          <w:highlight w:val="green"/>
        </w:rPr>
        <w:t>although federal and state laws don’t</w:t>
      </w:r>
      <w:r w:rsidRPr="00E70D40">
        <w:rPr>
          <w:rStyle w:val="StyleUnderline"/>
        </w:rPr>
        <w:t xml:space="preserve"> explicitly </w:t>
      </w:r>
      <w:r w:rsidRPr="00C5185E">
        <w:rPr>
          <w:rStyle w:val="StyleUnderline"/>
          <w:highlight w:val="green"/>
        </w:rPr>
        <w:t>forbid</w:t>
      </w:r>
      <w:r w:rsidRPr="00E70D40">
        <w:rPr>
          <w:rStyle w:val="StyleUnderline"/>
        </w:rPr>
        <w:t xml:space="preserve"> farmworkers from </w:t>
      </w:r>
      <w:r w:rsidRPr="00C5185E">
        <w:rPr>
          <w:rStyle w:val="StyleUnderline"/>
          <w:highlight w:val="green"/>
        </w:rPr>
        <w:t>unionizing</w:t>
      </w:r>
      <w:r w:rsidRPr="00E70D40">
        <w:rPr>
          <w:rStyle w:val="StyleUnderline"/>
        </w:rPr>
        <w:t xml:space="preserve">, </w:t>
      </w:r>
      <w:r w:rsidRPr="00C5185E">
        <w:rPr>
          <w:rStyle w:val="StyleUnderline"/>
          <w:highlight w:val="green"/>
        </w:rPr>
        <w:t>they withhold labor protections that make unionizing easier</w:t>
      </w:r>
      <w:r>
        <w:t xml:space="preserve">. In a state where bargaining isn’t specifically protected, </w:t>
      </w:r>
      <w:r w:rsidRPr="00C5185E">
        <w:rPr>
          <w:rStyle w:val="StyleUnderline"/>
          <w:highlight w:val="green"/>
        </w:rPr>
        <w:t>farmworkers</w:t>
      </w:r>
      <w:r w:rsidRPr="00E70D40">
        <w:rPr>
          <w:rStyle w:val="StyleUnderline"/>
        </w:rPr>
        <w:t xml:space="preserve"> </w:t>
      </w:r>
      <w:r w:rsidRPr="00C5185E">
        <w:rPr>
          <w:rStyle w:val="StyleUnderline"/>
          <w:highlight w:val="green"/>
        </w:rPr>
        <w:t>may</w:t>
      </w:r>
      <w:r w:rsidRPr="00E70D40">
        <w:rPr>
          <w:rStyle w:val="StyleUnderline"/>
        </w:rPr>
        <w:t xml:space="preserve"> decide to </w:t>
      </w:r>
      <w:r w:rsidRPr="00C5185E">
        <w:rPr>
          <w:rStyle w:val="StyleUnderline"/>
          <w:highlight w:val="green"/>
        </w:rPr>
        <w:t>form a union</w:t>
      </w:r>
      <w:r w:rsidRPr="00C5185E">
        <w:rPr>
          <w:rStyle w:val="Emphasis"/>
          <w:highlight w:val="green"/>
        </w:rPr>
        <w:t>, but an employer does not have to negotiate</w:t>
      </w:r>
      <w:r w:rsidRPr="00E70D40">
        <w:rPr>
          <w:rStyle w:val="StyleUnderline"/>
        </w:rPr>
        <w:t xml:space="preserve"> with them </w:t>
      </w:r>
      <w:r w:rsidRPr="00C5185E">
        <w:rPr>
          <w:rStyle w:val="Emphasis"/>
          <w:highlight w:val="green"/>
        </w:rPr>
        <w:t>and can retaliate</w:t>
      </w:r>
      <w:r w:rsidRPr="00E70D40">
        <w:rPr>
          <w:rStyle w:val="StyleUnderline"/>
        </w:rPr>
        <w:t xml:space="preserve"> against the workers.</w:t>
      </w:r>
    </w:p>
    <w:p w14:paraId="5F0D8043" w14:textId="77777777" w:rsidR="00F47F72" w:rsidRDefault="00F47F72" w:rsidP="00F47F72">
      <w:r>
        <w:t xml:space="preserve">Because of all this, </w:t>
      </w:r>
      <w:r w:rsidRPr="00C5185E">
        <w:rPr>
          <w:rStyle w:val="StyleUnderline"/>
          <w:highlight w:val="green"/>
        </w:rPr>
        <w:t>convincing farmworkers to unionize has never been more difficult</w:t>
      </w:r>
      <w:r w:rsidRPr="00E70D40">
        <w:rPr>
          <w:rStyle w:val="StyleUnderline"/>
        </w:rPr>
        <w:t>.</w:t>
      </w:r>
      <w:r>
        <w:t xml:space="preserve"> “This isn’t steady year-round employment where workers can get together and have a consistent campaign. When farmworkers organize, </w:t>
      </w:r>
      <w:r w:rsidRPr="00E70D40">
        <w:rPr>
          <w:rStyle w:val="StyleUnderline"/>
        </w:rPr>
        <w:t>it’s often on an isolated farm</w:t>
      </w:r>
      <w:r>
        <w:t xml:space="preserve">. And due to a lack of documentation, </w:t>
      </w:r>
      <w:r w:rsidRPr="00C5185E">
        <w:rPr>
          <w:rStyle w:val="Emphasis"/>
          <w:highlight w:val="green"/>
        </w:rPr>
        <w:t>employers have huge leeway to exploit workers and create an atmosphere of fear</w:t>
      </w:r>
      <w:r>
        <w:t xml:space="preserve">,” </w:t>
      </w:r>
      <w:r w:rsidRPr="00C5185E">
        <w:rPr>
          <w:sz w:val="16"/>
          <w:szCs w:val="16"/>
        </w:rPr>
        <w:t>said Justin Flores, vice president of the Farm Labor Organizing Committee in North Carolina. “Because of all that, traditional labor has deemed agricultural workers un-organizable and has not dedicated campaigns to them. So only a few crazy people historically have been dedicated enough to run a farmworker union,” added Flores.</w:t>
      </w:r>
    </w:p>
    <w:p w14:paraId="23FE8586" w14:textId="77777777" w:rsidR="00F47F72" w:rsidRDefault="00F47F72" w:rsidP="00F47F72"/>
    <w:p w14:paraId="765530D4" w14:textId="77777777" w:rsidR="00F47F72" w:rsidRDefault="00F47F72" w:rsidP="00F47F72"/>
    <w:p w14:paraId="3D3F3C56" w14:textId="77777777" w:rsidR="00F47F72" w:rsidRDefault="00F47F72" w:rsidP="00F47F72"/>
    <w:p w14:paraId="3DFA8AE1" w14:textId="77777777" w:rsidR="00F47F72" w:rsidRDefault="00F47F72" w:rsidP="00F47F72">
      <w:pPr>
        <w:pStyle w:val="Heading4"/>
      </w:pPr>
      <w:r>
        <w:t>Unions are key for sustainable agriculture – only collective bargaining rights and unionization checks – international union of agriculture proves</w:t>
      </w:r>
    </w:p>
    <w:p w14:paraId="4FAEB932" w14:textId="77777777" w:rsidR="00F47F72" w:rsidRPr="007047A7" w:rsidRDefault="00F47F72" w:rsidP="00F47F72">
      <w:r w:rsidRPr="00DE74FB">
        <w:rPr>
          <w:rStyle w:val="Heading4Char"/>
        </w:rPr>
        <w:t>Hurst et. al, 07</w:t>
      </w:r>
      <w:r>
        <w:t xml:space="preserve">, </w:t>
      </w:r>
      <w:r w:rsidRPr="00DE74FB">
        <w:rPr>
          <w:sz w:val="16"/>
          <w:szCs w:val="16"/>
        </w:rPr>
        <w:t xml:space="preserve">“Agricultural Workers and Their Contribution to Sustainable Agriculture and Rural Development”, ILO, Peter Hurst is the IUF's Occupational Health and Safety Specialist, Paola Termine is the FAO's Rural Institutions and Rural Workers Officer, Marilee Karl is a consultant with the FAO's Rural Institutions and Participation Service.URL: </w:t>
      </w:r>
      <w:hyperlink r:id="rId24" w:history="1">
        <w:r w:rsidRPr="00DE74FB">
          <w:rPr>
            <w:rStyle w:val="Hyperlink"/>
            <w:sz w:val="16"/>
            <w:szCs w:val="16"/>
          </w:rPr>
          <w:t>https://www.ilo.org/wcmsp5/groups/public/---ed_dialogue/---actrav/documents/publication/wcms_113732.pdf</w:t>
        </w:r>
      </w:hyperlink>
      <w:r w:rsidRPr="00DE74FB">
        <w:rPr>
          <w:sz w:val="16"/>
          <w:szCs w:val="16"/>
        </w:rPr>
        <w:t>, KR</w:t>
      </w:r>
    </w:p>
    <w:p w14:paraId="7D039CBC" w14:textId="77777777" w:rsidR="00F47F72" w:rsidRDefault="00F47F72" w:rsidP="00F47F72">
      <w:r>
        <w:t xml:space="preserve">To address the problem of unilateral codes, </w:t>
      </w:r>
      <w:r w:rsidRPr="00B70FE3">
        <w:rPr>
          <w:rStyle w:val="StyleUnderline"/>
          <w:highlight w:val="green"/>
        </w:rPr>
        <w:t>the IUF</w:t>
      </w:r>
      <w:r>
        <w:t xml:space="preserve">, working with affiliates and several NGOs in a body called the International Flower Co-ordination </w:t>
      </w:r>
      <w:r w:rsidRPr="00B70FE3">
        <w:rPr>
          <w:rStyle w:val="StyleUnderline"/>
          <w:highlight w:val="green"/>
        </w:rPr>
        <w:t>drew up a</w:t>
      </w:r>
      <w:r>
        <w:t xml:space="preserve"> model International </w:t>
      </w:r>
      <w:r w:rsidRPr="00B70FE3">
        <w:rPr>
          <w:rStyle w:val="StyleUnderline"/>
          <w:highlight w:val="green"/>
        </w:rPr>
        <w:t>Code of Conduct</w:t>
      </w:r>
      <w:r>
        <w:t xml:space="preserve"> for the Production of Cut Flowers.120 This Code is </w:t>
      </w:r>
      <w:r w:rsidRPr="00B70FE3">
        <w:rPr>
          <w:rStyle w:val="StyleUnderline"/>
          <w:highlight w:val="green"/>
        </w:rPr>
        <w:t>based</w:t>
      </w:r>
      <w:r w:rsidRPr="00EC3DE1">
        <w:rPr>
          <w:rStyle w:val="StyleUnderline"/>
        </w:rPr>
        <w:t xml:space="preserve"> firmly </w:t>
      </w:r>
      <w:r w:rsidRPr="00B70FE3">
        <w:rPr>
          <w:rStyle w:val="StyleUnderline"/>
          <w:highlight w:val="green"/>
        </w:rPr>
        <w:t>on</w:t>
      </w:r>
      <w:r w:rsidRPr="00EC3DE1">
        <w:rPr>
          <w:rStyle w:val="StyleUnderline"/>
        </w:rPr>
        <w:t xml:space="preserve"> International </w:t>
      </w:r>
      <w:r w:rsidRPr="00B70FE3">
        <w:rPr>
          <w:rStyle w:val="StyleUnderline"/>
          <w:highlight w:val="green"/>
        </w:rPr>
        <w:t>Labour</w:t>
      </w:r>
      <w:r w:rsidRPr="00EC3DE1">
        <w:rPr>
          <w:rStyle w:val="StyleUnderline"/>
        </w:rPr>
        <w:t xml:space="preserve"> Organization </w:t>
      </w:r>
      <w:r w:rsidRPr="00B70FE3">
        <w:rPr>
          <w:rStyle w:val="StyleUnderline"/>
          <w:highlight w:val="green"/>
        </w:rPr>
        <w:t>standards</w:t>
      </w:r>
      <w:r w:rsidRPr="00B70FE3">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sidRPr="00B70FE3">
        <w:rPr>
          <w:rStyle w:val="StyleUnderline"/>
          <w:sz w:val="16"/>
          <w:szCs w:val="16"/>
        </w:rPr>
        <w:t>unions</w:t>
      </w:r>
      <w:r w:rsidRPr="00B70FE3">
        <w:rPr>
          <w:sz w:val="16"/>
          <w:szCs w:val="16"/>
        </w:rPr>
        <w:t xml:space="preserve"> on the International Code of Conduct and</w:t>
      </w:r>
      <w:r>
        <w:t xml:space="preserve"> </w:t>
      </w:r>
      <w:r w:rsidRPr="00B70FE3">
        <w:rPr>
          <w:rStyle w:val="StyleUnderline"/>
          <w:highlight w:val="green"/>
        </w:rPr>
        <w:t>how to use it to organize workers and to improve their working condition</w:t>
      </w:r>
      <w:r w:rsidRPr="00B70FE3">
        <w:rPr>
          <w:highlight w:val="green"/>
        </w:rPr>
        <w:t>s</w:t>
      </w:r>
      <w:r>
        <w:t>. A Training Manual for shop stewards on how to use the Code has been developed.121</w:t>
      </w:r>
    </w:p>
    <w:p w14:paraId="0EA0D5E1" w14:textId="77777777" w:rsidR="00F47F72" w:rsidRPr="00B70FE3" w:rsidRDefault="00F47F72" w:rsidP="00F47F72">
      <w:pPr>
        <w:rPr>
          <w:sz w:val="16"/>
          <w:szCs w:val="16"/>
        </w:rPr>
      </w:pPr>
      <w:r>
        <w:t xml:space="preserve">Further </w:t>
      </w:r>
      <w:r w:rsidRPr="00B70FE3">
        <w:rPr>
          <w:rStyle w:val="StyleUnderline"/>
          <w:highlight w:val="green"/>
        </w:rPr>
        <w:t xml:space="preserve">negotiations with the </w:t>
      </w:r>
      <w:r w:rsidRPr="00B70FE3">
        <w:rPr>
          <w:rStyle w:val="StyleUnderline"/>
        </w:rPr>
        <w:t xml:space="preserve">flower </w:t>
      </w:r>
      <w:r w:rsidRPr="00B70FE3">
        <w:rPr>
          <w:rStyle w:val="StyleUnderline"/>
          <w:highlight w:val="green"/>
        </w:rPr>
        <w:t>producers</w:t>
      </w:r>
      <w:r>
        <w:t xml:space="preserve"> </w:t>
      </w:r>
      <w:r w:rsidRPr="00B70FE3">
        <w:rPr>
          <w:sz w:val="16"/>
          <w:szCs w:val="16"/>
        </w:rPr>
        <w:t>have led to the introduction of a Fair Trade in Flowers and Plants scheme coordinated by an industry body, Union Fleurs.</w:t>
      </w:r>
    </w:p>
    <w:p w14:paraId="4B39DCB3" w14:textId="77777777" w:rsidR="00F47F72" w:rsidRPr="00B70FE3" w:rsidRDefault="00F47F72" w:rsidP="00F47F72">
      <w:pPr>
        <w:rPr>
          <w:sz w:val="16"/>
          <w:szCs w:val="16"/>
        </w:rPr>
      </w:pPr>
      <w:r w:rsidRPr="00B70FE3">
        <w:rPr>
          <w:sz w:val="16"/>
          <w:szCs w:val="16"/>
        </w:rPr>
        <w:t>The work around promotion of the International Code of Conduct for the Production of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branches but this is still fairly exceptional and there are some examples of improvements in living and working conditions, especially when a union has been able to append the code to its collective bargaining agreement.</w:t>
      </w:r>
      <w:r>
        <w:rPr>
          <w:sz w:val="16"/>
          <w:szCs w:val="16"/>
        </w:rPr>
        <w:t xml:space="preserve"> </w:t>
      </w:r>
      <w:r w:rsidRPr="00B70FE3">
        <w:rPr>
          <w:sz w:val="16"/>
          <w:szCs w:val="16"/>
        </w:rPr>
        <w:t>The ETI aims to enhance the private sector's contribution to sustainable develop- ment by encouraging business practices that embrace social, environmental and financial responsibility. Ethical supply chain management is a critical aspect of responsible business in developing countries.123</w:t>
      </w:r>
      <w:r>
        <w:rPr>
          <w:sz w:val="16"/>
          <w:szCs w:val="16"/>
        </w:rPr>
        <w:t xml:space="preserve"> </w:t>
      </w:r>
      <w:r w:rsidRPr="00B70FE3">
        <w:rPr>
          <w:sz w:val="16"/>
          <w:szCs w:val="16"/>
        </w:rPr>
        <w:t>The IUF is participating in the ETI at board level and has also been involved in pilots in the agricultural sector, e.g. horticultural products and bananas.</w:t>
      </w:r>
      <w:r>
        <w:rPr>
          <w:sz w:val="16"/>
          <w:szCs w:val="16"/>
        </w:rPr>
        <w:t xml:space="preserve"> </w:t>
      </w:r>
      <w:r w:rsidRPr="00B70FE3">
        <w:rPr>
          <w:sz w:val="16"/>
          <w:szCs w:val="16"/>
        </w:rPr>
        <w:t>Fair-trade</w:t>
      </w:r>
      <w:r>
        <w:rPr>
          <w:sz w:val="16"/>
          <w:szCs w:val="16"/>
        </w:rPr>
        <w:t xml:space="preserve"> </w:t>
      </w:r>
      <w:r w:rsidRPr="00B70FE3">
        <w:rPr>
          <w:sz w:val="16"/>
          <w:szCs w:val="16"/>
        </w:rPr>
        <w:t>“Fair-trade is a trading partnership, based on dialogue, transparency and respect, which seeks greater equity in international trade. It contributes to sustainable development by offering better trading conditions, such as securing the rights of, marginalised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labour and envi- ronmental standards.124 Fair trade aims to increase producers' access to markets, improve their incomes, and ensure that their production is based on sustainable development principles.</w:t>
      </w:r>
    </w:p>
    <w:p w14:paraId="05D48F34" w14:textId="77777777" w:rsidR="00F47F72" w:rsidRPr="00432D27" w:rsidRDefault="00F47F72" w:rsidP="00F47F72">
      <w:pPr>
        <w:rPr>
          <w:sz w:val="16"/>
          <w:szCs w:val="16"/>
        </w:rPr>
      </w:pPr>
      <w:r w:rsidRPr="00B70FE3">
        <w:rPr>
          <w:sz w:val="16"/>
          <w:szCs w:val="16"/>
        </w:rPr>
        <w:t>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w:t>
      </w:r>
      <w:r>
        <w:rPr>
          <w:sz w:val="16"/>
          <w:szCs w:val="16"/>
        </w:rPr>
        <w:t xml:space="preserve"> </w:t>
      </w:r>
      <w:r w:rsidRPr="00B70FE3">
        <w:rPr>
          <w:sz w:val="16"/>
          <w:szCs w:val="16"/>
        </w:rPr>
        <w:t>Workers promote Integrated Production and Pest Management</w:t>
      </w:r>
      <w:r>
        <w:rPr>
          <w:sz w:val="16"/>
          <w:szCs w:val="16"/>
        </w:rPr>
        <w:t xml:space="preserve"> </w:t>
      </w:r>
      <w:r w:rsidRPr="00B70FE3">
        <w:rPr>
          <w:sz w:val="16"/>
          <w:szCs w:val="16"/>
        </w:rPr>
        <w:t>Integrated Production and Pest Management (IPPM) is a way of growing crops that maximizes control of pests by their natural enemies - pests, parasites and pathogens (diseases), integrated with other crop husbandry measures. This management tech- nique aims to keep pest populations below economically damaging levels and to restrict pesticide use to amounts that are economically justified and reduce risks to human health and the environment.</w:t>
      </w:r>
      <w:r>
        <w:rPr>
          <w:sz w:val="16"/>
          <w:szCs w:val="16"/>
        </w:rPr>
        <w:t xml:space="preserve"> </w:t>
      </w:r>
      <w:r w:rsidRPr="00B70FE3">
        <w:rPr>
          <w:sz w:val="16"/>
          <w:szCs w:val="16"/>
        </w:rPr>
        <w:t>The four key principles of IPPM125 are:</w:t>
      </w:r>
      <w:r>
        <w:rPr>
          <w:sz w:val="16"/>
          <w:szCs w:val="16"/>
        </w:rPr>
        <w:t xml:space="preserve"> </w:t>
      </w:r>
      <w:r w:rsidRPr="00B70FE3">
        <w:rPr>
          <w:sz w:val="16"/>
          <w:szCs w:val="16"/>
        </w:rPr>
        <w:t>Grow a healthy crop, and conserve a healthy soil;</w:t>
      </w:r>
      <w:r>
        <w:rPr>
          <w:sz w:val="16"/>
          <w:szCs w:val="16"/>
        </w:rPr>
        <w:t xml:space="preserve"> </w:t>
      </w:r>
      <w:r w:rsidRPr="00B70FE3">
        <w:rPr>
          <w:sz w:val="16"/>
          <w:szCs w:val="16"/>
        </w:rPr>
        <w:t>Conserve natural enemies - pests, parasites and pathogens; Observe the crop on a regular basis;</w:t>
      </w:r>
      <w:r>
        <w:rPr>
          <w:sz w:val="16"/>
          <w:szCs w:val="16"/>
        </w:rPr>
        <w:t xml:space="preserve"> </w:t>
      </w:r>
      <w:r w:rsidRPr="00B70FE3">
        <w:rPr>
          <w:sz w:val="16"/>
          <w:szCs w:val="16"/>
        </w:rPr>
        <w:t>Farmers and agricultural workers are the experts in pest control.</w:t>
      </w:r>
      <w:r>
        <w:rPr>
          <w:sz w:val="16"/>
          <w:szCs w:val="16"/>
        </w:rPr>
        <w:t xml:space="preserve"> </w:t>
      </w:r>
      <w:r>
        <w:t xml:space="preserve">Agricultural </w:t>
      </w:r>
      <w:r w:rsidRPr="00B70FE3">
        <w:rPr>
          <w:rStyle w:val="StyleUnderline"/>
          <w:highlight w:val="green"/>
        </w:rPr>
        <w:t>workers often say</w:t>
      </w:r>
      <w:r>
        <w:t xml:space="preserve">, "We know that chemical pesticides are bad for our health and that of our families and communities. So </w:t>
      </w:r>
      <w:r w:rsidRPr="00B70FE3">
        <w:rPr>
          <w:rStyle w:val="StyleUnderline"/>
          <w:highlight w:val="green"/>
        </w:rPr>
        <w:t>what are</w:t>
      </w:r>
      <w:r w:rsidRPr="00B70FE3">
        <w:rPr>
          <w:rStyle w:val="StyleUnderline"/>
        </w:rPr>
        <w:t xml:space="preserve"> the </w:t>
      </w:r>
      <w:r w:rsidRPr="00B70FE3">
        <w:rPr>
          <w:rStyle w:val="StyleUnderline"/>
          <w:highlight w:val="green"/>
        </w:rPr>
        <w:t>alternatives</w:t>
      </w:r>
      <w:r>
        <w:t>? How do we stop using these poisons?”</w:t>
      </w:r>
    </w:p>
    <w:p w14:paraId="46867F01" w14:textId="77777777" w:rsidR="00F47F72" w:rsidRPr="00B70FE3" w:rsidRDefault="00F47F72" w:rsidP="00F47F72">
      <w:pPr>
        <w:rPr>
          <w:sz w:val="16"/>
          <w:szCs w:val="16"/>
        </w:rPr>
      </w:pPr>
      <w:r>
        <w:t xml:space="preserve">One answer is to </w:t>
      </w:r>
      <w:r w:rsidRPr="00B70FE3">
        <w:rPr>
          <w:rStyle w:val="StyleUnderline"/>
          <w:highlight w:val="green"/>
        </w:rPr>
        <w:t>ensure workers are trained to understand</w:t>
      </w:r>
      <w:r>
        <w:t xml:space="preserve"> and use IPPM </w:t>
      </w:r>
      <w:r w:rsidRPr="00B70FE3">
        <w:rPr>
          <w:rStyle w:val="StyleUnderline"/>
          <w:highlight w:val="green"/>
        </w:rPr>
        <w:t>tech- niques</w:t>
      </w:r>
      <w:r>
        <w:t xml:space="preserve">. </w:t>
      </w:r>
      <w:r w:rsidRPr="00B70FE3">
        <w:rPr>
          <w:sz w:val="16"/>
          <w:szCs w:val="16"/>
        </w:rPr>
        <w:t>Normally, it is only farmers who receive IPPM training, especially through</w:t>
      </w:r>
      <w:r>
        <w:rPr>
          <w:sz w:val="16"/>
          <w:szCs w:val="16"/>
        </w:rPr>
        <w:t xml:space="preserve"> </w:t>
      </w:r>
      <w:r w:rsidRPr="00B70FE3">
        <w:rPr>
          <w:sz w:val="16"/>
          <w:szCs w:val="16"/>
        </w:rPr>
        <w:t>Agricultural Workers and Their Contribution to Sustainable Agriculture and Rural Development 65</w:t>
      </w:r>
      <w:r>
        <w:rPr>
          <w:sz w:val="16"/>
          <w:szCs w:val="16"/>
        </w:rPr>
        <w:t xml:space="preserve"> </w:t>
      </w:r>
      <w:r w:rsidRPr="00B70FE3">
        <w:rPr>
          <w:sz w:val="16"/>
          <w:szCs w:val="16"/>
        </w:rPr>
        <w:t>an educational method called "Farmer Field Schools" (FFS). The FAO has been promoting the use of such techniques through farmer field schools in its country programmes throughout the world. The FAO's integrated pest management pro- gramme (IPM) has been particularly successful in Asia and in 1993, the FAO inter- country programme on IPM rice in Asia organized a global IPM meeting to intro- duce its successful IPM approach to interested policy makers from other regions. Consequently, the FAO, World Bank, United Nations Development Programme and United Nations Environmental Programme established the Global Integrated Pest Management Facility in 1995. This joint programme is housed in the FAO and is the main international agency promoting IPPM worldwide</w:t>
      </w:r>
    </w:p>
    <w:p w14:paraId="30C31D49" w14:textId="77777777" w:rsidR="00F47F72" w:rsidRDefault="00F47F72" w:rsidP="00F47F72">
      <w:r w:rsidRPr="00B70FE3">
        <w:rPr>
          <w:rStyle w:val="StyleUnderline"/>
        </w:rPr>
        <w:t xml:space="preserve">The </w:t>
      </w:r>
      <w:r w:rsidRPr="00B70FE3">
        <w:rPr>
          <w:rStyle w:val="StyleUnderline"/>
          <w:highlight w:val="green"/>
        </w:rPr>
        <w:t>IUF</w:t>
      </w:r>
      <w:r w:rsidRPr="00B70FE3">
        <w:rPr>
          <w:rStyle w:val="StyleUnderline"/>
        </w:rPr>
        <w:t xml:space="preserve"> is now working with the Global IPM Facility </w:t>
      </w:r>
      <w:r w:rsidRPr="00B70FE3">
        <w:rPr>
          <w:rStyle w:val="StyleUnderline"/>
          <w:highlight w:val="green"/>
        </w:rPr>
        <w:t>to train agricultural workers</w:t>
      </w:r>
      <w:r w:rsidRPr="00B70FE3">
        <w:rPr>
          <w:rStyle w:val="StyleUnderline"/>
        </w:rPr>
        <w:t xml:space="preserve"> in IPPM techniques</w:t>
      </w:r>
      <w:r>
        <w:t>, using the FFS method.</w:t>
      </w:r>
    </w:p>
    <w:p w14:paraId="48473DC7" w14:textId="77777777" w:rsidR="00F47F72" w:rsidRDefault="00F47F72" w:rsidP="00F47F72">
      <w:r>
        <w:t xml:space="preserve">Field Schools mean that </w:t>
      </w:r>
      <w:r w:rsidRPr="00B70FE3">
        <w:rPr>
          <w:rStyle w:val="StyleUnderline"/>
          <w:highlight w:val="green"/>
        </w:rPr>
        <w:t>workers</w:t>
      </w:r>
      <w:r w:rsidRPr="00B70FE3">
        <w:rPr>
          <w:rStyle w:val="StyleUnderline"/>
        </w:rPr>
        <w:t xml:space="preserve">, like farmers, go into a field to </w:t>
      </w:r>
      <w:r w:rsidRPr="00B70FE3">
        <w:rPr>
          <w:rStyle w:val="StyleUnderline"/>
          <w:highlight w:val="green"/>
        </w:rPr>
        <w:t>study how a crop grows</w:t>
      </w:r>
      <w:r w:rsidRPr="00B70FE3">
        <w:rPr>
          <w:rStyle w:val="StyleUnderline"/>
        </w:rPr>
        <w:t>, to learn to identify harmful insects, diseases and weeds, and to learn to identify how to protect and encourage beneficial insects.</w:t>
      </w:r>
      <w:r>
        <w:t xml:space="preserve"> The workers then draw up their own agro-ecology plan for that particular crop and field, setting out how to grow a healthy crop and how to protect it from pest and disease attack and weed competition by non-chemical means.</w:t>
      </w:r>
    </w:p>
    <w:p w14:paraId="7019E756" w14:textId="77777777" w:rsidR="00F47F72" w:rsidRDefault="00F47F72" w:rsidP="00F47F72">
      <w:r>
        <w:t xml:space="preserve">Equipped with this new knowledge, </w:t>
      </w:r>
      <w:r w:rsidRPr="00B70FE3">
        <w:rPr>
          <w:rStyle w:val="Emphasis"/>
          <w:highlight w:val="green"/>
        </w:rPr>
        <w:t>workers can then negotiate clauses</w:t>
      </w:r>
      <w:r w:rsidRPr="00B70FE3">
        <w:rPr>
          <w:rStyle w:val="StyleUnderline"/>
        </w:rPr>
        <w:t xml:space="preserve"> requiring use of IPPM programmes </w:t>
      </w:r>
      <w:r w:rsidRPr="00B70FE3">
        <w:rPr>
          <w:rStyle w:val="Emphasis"/>
          <w:highlight w:val="green"/>
        </w:rPr>
        <w:t>in collective bargaining agreements with employers. The aim is to give agricultural workers knowledge and skills</w:t>
      </w:r>
      <w:r w:rsidRPr="00B70FE3">
        <w:rPr>
          <w:rStyle w:val="StyleUnderline"/>
        </w:rPr>
        <w:t xml:space="preserve"> on IPPM so that when instructed by an employer or manager to use a toxic pesticide, </w:t>
      </w:r>
      <w:r w:rsidRPr="00B70FE3">
        <w:rPr>
          <w:rStyle w:val="StyleUnderline"/>
          <w:highlight w:val="green"/>
        </w:rPr>
        <w:t>they can point out</w:t>
      </w:r>
      <w:r w:rsidRPr="00B70FE3">
        <w:rPr>
          <w:rStyle w:val="StyleUnderline"/>
        </w:rPr>
        <w:t xml:space="preserve"> that IPPM techniques provide </w:t>
      </w:r>
      <w:r w:rsidRPr="00B70FE3">
        <w:rPr>
          <w:rStyle w:val="StyleUnderline"/>
          <w:highlight w:val="green"/>
        </w:rPr>
        <w:t>a safer way</w:t>
      </w:r>
      <w:r w:rsidRPr="00B70FE3">
        <w:rPr>
          <w:rStyle w:val="StyleUnderline"/>
        </w:rPr>
        <w:t xml:space="preserve"> of controlling the weed, insects or dis- eases.</w:t>
      </w:r>
      <w:r w:rsidRPr="00B70FE3">
        <w:rPr>
          <w:sz w:val="16"/>
          <w:szCs w:val="16"/>
        </w:rPr>
        <w:t xml:space="preserve"> Safer for themselves and the supervisors, the managers, the community and the environment and for the crop (which may then be sold at a premium price).</w:t>
      </w:r>
    </w:p>
    <w:p w14:paraId="2CCCCB99" w14:textId="77777777" w:rsidR="00F47F72" w:rsidRPr="00B70FE3" w:rsidRDefault="00F47F72" w:rsidP="00F47F72">
      <w:pPr>
        <w:rPr>
          <w:sz w:val="16"/>
          <w:szCs w:val="16"/>
        </w:rPr>
      </w:pPr>
      <w:r>
        <w:t xml:space="preserve">Pilot IPPM courses - </w:t>
      </w:r>
      <w:r w:rsidRPr="00B70FE3">
        <w:rPr>
          <w:rStyle w:val="StyleUnderline"/>
          <w:highlight w:val="green"/>
        </w:rPr>
        <w:t>the first ever of their kind for waged agricultural workers</w:t>
      </w:r>
      <w:r w:rsidRPr="00B70FE3">
        <w:rPr>
          <w:rStyle w:val="StyleUnderline"/>
        </w:rPr>
        <w:t xml:space="preserve"> - were </w:t>
      </w:r>
      <w:r w:rsidRPr="00B70FE3">
        <w:rPr>
          <w:rStyle w:val="StyleUnderline"/>
          <w:highlight w:val="green"/>
        </w:rPr>
        <w:t>held</w:t>
      </w:r>
      <w:r w:rsidRPr="00B70FE3">
        <w:rPr>
          <w:rStyle w:val="StyleUnderline"/>
        </w:rPr>
        <w:t xml:space="preserve"> </w:t>
      </w:r>
      <w:r w:rsidRPr="00B70FE3">
        <w:rPr>
          <w:rStyle w:val="StyleUnderline"/>
          <w:highlight w:val="green"/>
        </w:rPr>
        <w:t>in</w:t>
      </w:r>
      <w:r w:rsidRPr="00B70FE3">
        <w:rPr>
          <w:rStyle w:val="StyleUnderline"/>
        </w:rPr>
        <w:t xml:space="preserve"> 2001 for agricultural trade unions in Tanzania</w:t>
      </w:r>
      <w:r>
        <w:t xml:space="preserve"> (TPAWU) and </w:t>
      </w:r>
      <w:r w:rsidRPr="00B70FE3">
        <w:rPr>
          <w:rStyle w:val="StyleUnderline"/>
          <w:highlight w:val="green"/>
        </w:rPr>
        <w:t>Uganda</w:t>
      </w:r>
      <w:r>
        <w:t xml:space="preserve"> (NUPAW and NUCMAW). </w:t>
      </w:r>
      <w:r w:rsidRPr="00B70FE3">
        <w:rPr>
          <w:rStyle w:val="StyleUnderline"/>
        </w:rPr>
        <w:t>The unions concerned also invited some NGOs and organic farmers' organizations to join the courses</w:t>
      </w:r>
      <w:r>
        <w:t xml:space="preserve">. </w:t>
      </w:r>
      <w:r w:rsidRPr="00B70FE3">
        <w:rPr>
          <w:sz w:val="16"/>
          <w:szCs w:val="16"/>
        </w:rPr>
        <w:t>Training was given by profes- sional IPPM trainers provided by the Facility. The pilot training is ongoing, with a view to expanding it to other unions and countries.</w:t>
      </w:r>
    </w:p>
    <w:p w14:paraId="47AB8213" w14:textId="77777777" w:rsidR="00F47F72" w:rsidRPr="00B70FE3" w:rsidRDefault="00F47F72" w:rsidP="00F47F72">
      <w:pPr>
        <w:rPr>
          <w:sz w:val="16"/>
          <w:szCs w:val="16"/>
        </w:rPr>
      </w:pPr>
      <w:r w:rsidRPr="00B70FE3">
        <w:rPr>
          <w:sz w:val="16"/>
          <w:szCs w:val="16"/>
        </w:rPr>
        <w:t>2.4 Workers promote improved health,</w:t>
      </w:r>
    </w:p>
    <w:p w14:paraId="19A9F669" w14:textId="77777777" w:rsidR="00F47F72" w:rsidRPr="00B70FE3" w:rsidRDefault="00F47F72" w:rsidP="00F47F72">
      <w:pPr>
        <w:rPr>
          <w:sz w:val="16"/>
          <w:szCs w:val="16"/>
        </w:rPr>
      </w:pPr>
      <w:r w:rsidRPr="00B70FE3">
        <w:rPr>
          <w:sz w:val="16"/>
          <w:szCs w:val="16"/>
        </w:rPr>
        <w:t>safety and environmental standards for pesticides</w:t>
      </w:r>
    </w:p>
    <w:p w14:paraId="285ED604" w14:textId="77777777" w:rsidR="00F47F72" w:rsidRDefault="00F47F72" w:rsidP="00F47F72">
      <w:pPr>
        <w:rPr>
          <w:sz w:val="16"/>
          <w:szCs w:val="16"/>
        </w:rPr>
      </w:pPr>
      <w:r w:rsidRPr="00B70FE3">
        <w:rPr>
          <w:sz w:val="16"/>
          <w:szCs w:val="16"/>
        </w:rPr>
        <w:t>To improve workplace occupational health, safety and environmental standards, especially targeting fatalities, poisoning, ill-health and pollution resulting from intensive pesticide use,</w:t>
      </w:r>
      <w:r>
        <w:t xml:space="preserve"> </w:t>
      </w:r>
      <w:r w:rsidRPr="00B70FE3">
        <w:rPr>
          <w:rStyle w:val="StyleUnderline"/>
        </w:rPr>
        <w:t xml:space="preserve">the </w:t>
      </w:r>
      <w:r w:rsidRPr="00B70FE3">
        <w:rPr>
          <w:rStyle w:val="StyleUnderline"/>
          <w:highlight w:val="green"/>
        </w:rPr>
        <w:t>IUF</w:t>
      </w:r>
      <w:r w:rsidRPr="00B70FE3">
        <w:rPr>
          <w:rStyle w:val="StyleUnderline"/>
        </w:rPr>
        <w:t xml:space="preserve"> started a Global Health, Safety and Environment Project in 1998</w:t>
      </w:r>
      <w:r>
        <w:t xml:space="preserve">. </w:t>
      </w:r>
      <w:r w:rsidRPr="00B70FE3">
        <w:rPr>
          <w:sz w:val="16"/>
          <w:szCs w:val="16"/>
        </w:rPr>
        <w:t xml:space="preserve">The Project aims to build the capacities of affiliated national unions and the IUF's regional and international networks to tackle occupational hazards within the context </w:t>
      </w:r>
      <w:r w:rsidRPr="00B70FE3">
        <w:rPr>
          <w:rStyle w:val="StyleUnderline"/>
        </w:rPr>
        <w:t xml:space="preserve">of </w:t>
      </w:r>
      <w:r w:rsidRPr="00B70FE3">
        <w:rPr>
          <w:rStyle w:val="StyleUnderline"/>
          <w:highlight w:val="green"/>
        </w:rPr>
        <w:t>promoting integrated production and</w:t>
      </w:r>
      <w:r w:rsidRPr="00B70FE3">
        <w:rPr>
          <w:rStyle w:val="StyleUnderline"/>
        </w:rPr>
        <w:t xml:space="preserve"> pest manage- ment and </w:t>
      </w:r>
      <w:r w:rsidRPr="00B70FE3">
        <w:rPr>
          <w:rStyle w:val="StyleUnderline"/>
          <w:highlight w:val="green"/>
        </w:rPr>
        <w:t>sustainable agriculture</w:t>
      </w:r>
      <w:r>
        <w:t xml:space="preserve">. </w:t>
      </w:r>
      <w:r w:rsidRPr="00B70FE3">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59450FF3" w14:textId="77777777" w:rsidR="00F47F72" w:rsidRDefault="00F47F72" w:rsidP="00F47F72">
      <w:pPr>
        <w:rPr>
          <w:sz w:val="16"/>
          <w:szCs w:val="16"/>
        </w:rPr>
      </w:pPr>
    </w:p>
    <w:p w14:paraId="4981B578" w14:textId="77777777" w:rsidR="00F47F72" w:rsidRDefault="00F47F72" w:rsidP="00F47F72">
      <w:pPr>
        <w:pStyle w:val="Heading4"/>
      </w:pPr>
      <w:r>
        <w:t>Sustainable agriculture, emphasized by farmers and unions, is key for biodiversity</w:t>
      </w:r>
    </w:p>
    <w:p w14:paraId="101B8E6B" w14:textId="77777777" w:rsidR="00F47F72" w:rsidRPr="0091344F" w:rsidRDefault="00F47F72" w:rsidP="00F47F72">
      <w:r w:rsidRPr="00095DD7">
        <w:rPr>
          <w:rStyle w:val="Heading4Char"/>
        </w:rPr>
        <w:t>FP, 20</w:t>
      </w:r>
      <w:r>
        <w:t xml:space="preserve">, </w:t>
      </w:r>
      <w:r w:rsidRPr="00095DD7">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25" w:history="1">
        <w:r w:rsidRPr="00095DD7">
          <w:rPr>
            <w:rStyle w:val="Hyperlink"/>
            <w:sz w:val="16"/>
            <w:szCs w:val="16"/>
          </w:rPr>
          <w:t>https://foodprint.org/issues/biodiversity-and-agriculture/</w:t>
        </w:r>
      </w:hyperlink>
      <w:r w:rsidRPr="00095DD7">
        <w:rPr>
          <w:sz w:val="16"/>
          <w:szCs w:val="16"/>
        </w:rPr>
        <w:t>, 20+ since some citations are from 2020, KR</w:t>
      </w:r>
    </w:p>
    <w:p w14:paraId="0C335FD6" w14:textId="77777777" w:rsidR="00F47F72" w:rsidRDefault="00F47F72" w:rsidP="00F47F72">
      <w:r>
        <w:t>Given that agriculture’s expanding footprint is responsible for so much habitat loss</w:t>
      </w:r>
      <w:r w:rsidRPr="007F743F">
        <w:rPr>
          <w:highlight w:val="green"/>
        </w:rPr>
        <w:t xml:space="preserve">, </w:t>
      </w:r>
      <w:r w:rsidRPr="007F743F">
        <w:rPr>
          <w:rStyle w:val="StyleUnderline"/>
          <w:highlight w:val="green"/>
        </w:rPr>
        <w:t>preventing wild lands from being converted into farmland is critical to maintaining biodiversity.</w:t>
      </w:r>
      <w:r w:rsidRPr="007F743F">
        <w:rPr>
          <w:rStyle w:val="StyleUnderline"/>
        </w:rPr>
        <w:t xml:space="preserve"> By embracing both traditional knowledge and new research, </w:t>
      </w:r>
      <w:r w:rsidRPr="007F743F">
        <w:rPr>
          <w:rStyle w:val="StyleUnderline"/>
          <w:highlight w:val="green"/>
        </w:rPr>
        <w:t>farmers</w:t>
      </w:r>
      <w:r w:rsidRPr="007F743F">
        <w:rPr>
          <w:rStyle w:val="StyleUnderline"/>
        </w:rPr>
        <w:t xml:space="preserve"> and scientists </w:t>
      </w:r>
      <w:r w:rsidRPr="007F743F">
        <w:rPr>
          <w:rStyle w:val="StyleUnderline"/>
          <w:highlight w:val="green"/>
        </w:rPr>
        <w:t>are producing food in a way that harnesses biodiversity</w:t>
      </w:r>
      <w:r w:rsidRPr="007F743F">
        <w:rPr>
          <w:rStyle w:val="StyleUnderline"/>
        </w:rPr>
        <w:t xml:space="preserve"> to make the most of what nature provides. This approach is called </w:t>
      </w:r>
      <w:r w:rsidRPr="007F743F">
        <w:rPr>
          <w:rStyle w:val="StyleUnderline"/>
          <w:highlight w:val="green"/>
        </w:rPr>
        <w:t>agroecology,</w:t>
      </w:r>
      <w:r w:rsidRPr="007F743F">
        <w:rPr>
          <w:rStyle w:val="StyleUnderline"/>
        </w:rPr>
        <w:t xml:space="preserve"> and is </w:t>
      </w:r>
      <w:r w:rsidRPr="007F743F">
        <w:rPr>
          <w:rStyle w:val="StyleUnderline"/>
          <w:highlight w:val="green"/>
        </w:rPr>
        <w:t>a core component of regenerative agriculture</w:t>
      </w:r>
      <w:r>
        <w:t>, which builds up natural resources like healthy soil and water rather than using them up.38</w:t>
      </w:r>
    </w:p>
    <w:p w14:paraId="29F05ABA" w14:textId="77777777" w:rsidR="00F47F72" w:rsidRPr="007F743F" w:rsidRDefault="00F47F72" w:rsidP="00F47F72">
      <w:pPr>
        <w:rPr>
          <w:sz w:val="16"/>
          <w:szCs w:val="16"/>
        </w:rPr>
      </w:pPr>
      <w:r>
        <w:t xml:space="preserve">While embracing agroecology is </w:t>
      </w:r>
      <w:r w:rsidRPr="007F743F">
        <w:rPr>
          <w:rStyle w:val="StyleUnderline"/>
        </w:rPr>
        <w:t>a revolutionary shift away from industrial farming,</w:t>
      </w:r>
      <w:r>
        <w:t xml:space="preserve"> </w:t>
      </w:r>
      <w:r w:rsidRPr="007F743F">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04D55E13" w14:textId="77777777" w:rsidR="00F47F72" w:rsidRPr="007F743F" w:rsidRDefault="00F47F72" w:rsidP="00F47F72">
      <w:pPr>
        <w:rPr>
          <w:sz w:val="16"/>
          <w:szCs w:val="16"/>
        </w:rPr>
      </w:pPr>
      <w:r w:rsidRPr="007F743F">
        <w:rPr>
          <w:sz w:val="16"/>
          <w:szCs w:val="16"/>
        </w:rPr>
        <w:t>Agroecology: Harnessing the Benefits of Biodiversity</w:t>
      </w:r>
    </w:p>
    <w:p w14:paraId="0886C3D7" w14:textId="77777777" w:rsidR="00F47F72" w:rsidRPr="007F743F" w:rsidRDefault="00F47F72" w:rsidP="00F47F72">
      <w:pPr>
        <w:rPr>
          <w:sz w:val="16"/>
          <w:szCs w:val="16"/>
        </w:rPr>
      </w:pPr>
      <w:r>
        <w:t xml:space="preserve">A critical part of regenerative agriculture </w:t>
      </w:r>
      <w:r w:rsidRPr="007F743F">
        <w:rPr>
          <w:rStyle w:val="StyleUnderline"/>
        </w:rPr>
        <w:t xml:space="preserve">is </w:t>
      </w:r>
      <w:r w:rsidRPr="00C21A70">
        <w:rPr>
          <w:rStyle w:val="StyleUnderline"/>
          <w:highlight w:val="green"/>
        </w:rPr>
        <w:t>building a productive agroecosystem that isn’t reliant on chemicals</w:t>
      </w:r>
      <w:r w:rsidRPr="007F743F">
        <w:rPr>
          <w:rStyle w:val="StyleUnderline"/>
        </w:rPr>
        <w:t xml:space="preserve">. Harnessing </w:t>
      </w:r>
      <w:r w:rsidRPr="00C21A70">
        <w:rPr>
          <w:rStyle w:val="StyleUnderline"/>
          <w:highlight w:val="green"/>
        </w:rPr>
        <w:t>biodiversity is key</w:t>
      </w:r>
      <w:r w:rsidRPr="007F743F">
        <w:rPr>
          <w:rStyle w:val="StyleUnderline"/>
        </w:rPr>
        <w:t xml:space="preserve"> to this, and breaking up big, monocultured fields with just a few more species can </w:t>
      </w:r>
      <w:r w:rsidRPr="00C21A70">
        <w:rPr>
          <w:rStyle w:val="StyleUnderline"/>
          <w:highlight w:val="green"/>
        </w:rPr>
        <w:t>bring great benefits to both crops and wildlife</w:t>
      </w:r>
      <w:r w:rsidRPr="007F743F">
        <w:rPr>
          <w:rStyle w:val="StyleUnderline"/>
        </w:rPr>
        <w:t>. Creating productive agroecosystems means</w:t>
      </w:r>
      <w:r>
        <w:t xml:space="preserve"> </w:t>
      </w:r>
      <w:r w:rsidRPr="007F743F">
        <w:rPr>
          <w:sz w:val="16"/>
          <w:szCs w:val="16"/>
        </w:rPr>
        <w:t>—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it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bananas and other crops have all shown that such systems can be more productive than their industrial counterparts while enhancing biodiversity on the farm and making a varied, rich habitat for wildlife.42</w:t>
      </w:r>
    </w:p>
    <w:p w14:paraId="546082C4" w14:textId="77777777" w:rsidR="00116633" w:rsidRPr="00B70FE3" w:rsidRDefault="00116633" w:rsidP="00116633">
      <w:pPr>
        <w:rPr>
          <w:sz w:val="16"/>
          <w:szCs w:val="16"/>
        </w:rPr>
      </w:pPr>
    </w:p>
    <w:p w14:paraId="15857B96" w14:textId="1E333ECC" w:rsidR="00116633" w:rsidRDefault="00116633" w:rsidP="00116633">
      <w:pPr>
        <w:pStyle w:val="Heading2"/>
      </w:pPr>
      <w:r>
        <w:t>2</w:t>
      </w:r>
    </w:p>
    <w:p w14:paraId="33EFC198" w14:textId="77777777" w:rsidR="00116633" w:rsidRPr="006C4666" w:rsidRDefault="00116633" w:rsidP="00116633">
      <w:pPr>
        <w:pStyle w:val="Heading4"/>
        <w:rPr>
          <w:rFonts w:cstheme="minorHAnsi"/>
        </w:rPr>
      </w:pPr>
      <w:r w:rsidRPr="006C4666">
        <w:rPr>
          <w:rFonts w:cstheme="minorHAnsi"/>
        </w:rPr>
        <w:t xml:space="preserve">The standard is maximizing expected wellbeing. </w:t>
      </w:r>
    </w:p>
    <w:p w14:paraId="0FE2BF8F" w14:textId="77777777" w:rsidR="00116633" w:rsidRPr="006C4666" w:rsidRDefault="00116633" w:rsidP="00116633">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08DB948A" w14:textId="77777777" w:rsidR="00116633" w:rsidRPr="006C4666" w:rsidRDefault="00116633" w:rsidP="00116633">
      <w:pPr>
        <w:pStyle w:val="Heading4"/>
        <w:rPr>
          <w:rFonts w:cstheme="minorHAnsi"/>
        </w:rPr>
      </w:pPr>
      <w:r w:rsidRPr="006C4666">
        <w:rPr>
          <w:rFonts w:cstheme="minorHAnsi"/>
        </w:rPr>
        <w:t>1] Actor specificity:</w:t>
      </w:r>
    </w:p>
    <w:p w14:paraId="6ADE1F76" w14:textId="77777777" w:rsidR="00116633" w:rsidRPr="006C4666" w:rsidRDefault="00116633" w:rsidP="00116633">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6669EDF2" w14:textId="77777777" w:rsidR="00116633" w:rsidRPr="006C4666" w:rsidRDefault="00116633" w:rsidP="00116633">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3B082705" w14:textId="1B243454" w:rsidR="00116633" w:rsidRPr="0039133F" w:rsidRDefault="00116633" w:rsidP="0039133F">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42CDCACD" w14:textId="77777777" w:rsidR="00116633" w:rsidRPr="006C4666" w:rsidRDefault="00116633" w:rsidP="00116633">
      <w:pPr>
        <w:rPr>
          <w:rFonts w:cstheme="minorHAnsi"/>
        </w:rPr>
      </w:pPr>
    </w:p>
    <w:p w14:paraId="6BE9E819" w14:textId="77777777" w:rsidR="00116633" w:rsidRPr="006C4666" w:rsidRDefault="00116633" w:rsidP="00116633">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69B2AE4F" w14:textId="77777777" w:rsidR="0039133F" w:rsidRDefault="0039133F" w:rsidP="00116633">
      <w:pPr>
        <w:pStyle w:val="Heading4"/>
        <w:rPr>
          <w:rFonts w:cstheme="minorHAnsi"/>
        </w:rPr>
      </w:pPr>
    </w:p>
    <w:p w14:paraId="6563570D" w14:textId="59EB2BEC" w:rsidR="00116633" w:rsidRPr="006C4666" w:rsidRDefault="0039133F" w:rsidP="00116633">
      <w:pPr>
        <w:pStyle w:val="Heading4"/>
        <w:rPr>
          <w:rFonts w:cstheme="minorHAnsi"/>
        </w:rPr>
      </w:pPr>
      <w:r>
        <w:rPr>
          <w:rFonts w:cstheme="minorHAnsi"/>
        </w:rPr>
        <w:t>3]</w:t>
      </w:r>
      <w:r w:rsidR="00116633" w:rsidRPr="006C4666">
        <w:rPr>
          <w:rFonts w:cstheme="minorHAnsi"/>
        </w:rPr>
        <w:t>Extinction comes first!</w:t>
      </w:r>
    </w:p>
    <w:p w14:paraId="2F0F81DD" w14:textId="77777777" w:rsidR="00116633" w:rsidRPr="006C4666" w:rsidRDefault="00116633" w:rsidP="00116633">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00F5C398" w14:textId="77777777" w:rsidR="00116633" w:rsidRPr="006C4666" w:rsidRDefault="00116633" w:rsidP="00116633">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0CB06019" w14:textId="77777777" w:rsidR="00116633" w:rsidRPr="00116633" w:rsidRDefault="00116633" w:rsidP="00116633"/>
    <w:p w14:paraId="3CE2EFED" w14:textId="77777777" w:rsidR="00116633" w:rsidRDefault="00116633" w:rsidP="00116633"/>
    <w:p w14:paraId="691B270B" w14:textId="77777777" w:rsidR="00116633" w:rsidRDefault="00116633" w:rsidP="00116633"/>
    <w:p w14:paraId="51B5C9EE" w14:textId="77777777" w:rsidR="00116633" w:rsidRPr="00452791" w:rsidRDefault="00116633" w:rsidP="00116633"/>
    <w:p w14:paraId="46108FBE" w14:textId="4A0F59D8" w:rsidR="00116633" w:rsidRDefault="00116633" w:rsidP="00116633"/>
    <w:p w14:paraId="49F69B2B" w14:textId="14ABA973" w:rsidR="00116633" w:rsidRDefault="00116633" w:rsidP="00116633"/>
    <w:p w14:paraId="189058AD" w14:textId="74A6ABA7" w:rsidR="00116633" w:rsidRDefault="00116633" w:rsidP="00116633"/>
    <w:p w14:paraId="39141875" w14:textId="52FB24D5" w:rsidR="00116633" w:rsidRDefault="00116633" w:rsidP="00116633"/>
    <w:p w14:paraId="07C0E18A" w14:textId="45ED5BB5" w:rsidR="00116633" w:rsidRDefault="00116633" w:rsidP="00116633">
      <w:pPr>
        <w:pStyle w:val="Heading2"/>
      </w:pPr>
      <w:r>
        <w:t>3</w:t>
      </w:r>
    </w:p>
    <w:p w14:paraId="04675587" w14:textId="5966F25A" w:rsidR="00116633" w:rsidRDefault="00116633" w:rsidP="00116633">
      <w:pPr>
        <w:spacing w:after="0" w:line="240" w:lineRule="auto"/>
      </w:pPr>
    </w:p>
    <w:p w14:paraId="5D6C5B5B" w14:textId="6D57C1A8" w:rsidR="00116633" w:rsidRDefault="00116633" w:rsidP="00116633">
      <w:pPr>
        <w:spacing w:after="0" w:line="240" w:lineRule="auto"/>
      </w:pPr>
      <w:r>
        <w:t>1.Comparative worlds over truth testing</w:t>
      </w:r>
    </w:p>
    <w:p w14:paraId="0BF70351" w14:textId="42C29076" w:rsidR="00116633" w:rsidRDefault="00116633" w:rsidP="00116633">
      <w:pPr>
        <w:pStyle w:val="ListParagraph"/>
        <w:numPr>
          <w:ilvl w:val="0"/>
          <w:numId w:val="13"/>
        </w:numPr>
        <w:spacing w:after="0" w:line="240" w:lineRule="auto"/>
      </w:pPr>
      <w:r>
        <w:t>Research – their model = blippy tricks</w:t>
      </w:r>
    </w:p>
    <w:p w14:paraId="3D2CC8F9" w14:textId="52CF2819" w:rsidR="00116633" w:rsidRDefault="00116633" w:rsidP="00116633">
      <w:pPr>
        <w:pStyle w:val="ListParagraph"/>
        <w:numPr>
          <w:ilvl w:val="0"/>
          <w:numId w:val="13"/>
        </w:numPr>
        <w:spacing w:after="0" w:line="240" w:lineRule="auto"/>
      </w:pPr>
      <w:r>
        <w:t xml:space="preserve">Ground </w:t>
      </w:r>
    </w:p>
    <w:p w14:paraId="70422FFB" w14:textId="77777777" w:rsidR="00116633" w:rsidRDefault="00116633" w:rsidP="00116633">
      <w:pPr>
        <w:spacing w:after="0" w:line="240" w:lineRule="auto"/>
      </w:pPr>
    </w:p>
    <w:p w14:paraId="2EB1FC01" w14:textId="7D1D7C50" w:rsidR="00116633" w:rsidRDefault="00116633" w:rsidP="00116633">
      <w:pPr>
        <w:spacing w:after="0" w:line="240" w:lineRule="auto"/>
      </w:pPr>
    </w:p>
    <w:p w14:paraId="2F065508" w14:textId="5573CA7B" w:rsidR="00116633" w:rsidRPr="006C4666" w:rsidRDefault="00116633" w:rsidP="00116633">
      <w:pPr>
        <w:pStyle w:val="Heading4"/>
        <w:rPr>
          <w:rFonts w:cstheme="minorHAnsi"/>
        </w:rPr>
      </w:pPr>
      <w:r>
        <w:rPr>
          <w:rFonts w:cstheme="minorHAnsi"/>
        </w:rPr>
        <w:t>2.</w:t>
      </w:r>
      <w:r w:rsidRPr="006C4666">
        <w:rPr>
          <w:rFonts w:cstheme="minorHAnsi"/>
        </w:rPr>
        <w:t>Interpretation: the neg must not contest the aff framework, read arguments that contest the ethical validity of the aff standard,</w:t>
      </w:r>
    </w:p>
    <w:p w14:paraId="20F8ED73" w14:textId="77777777" w:rsidR="00116633" w:rsidRPr="006C4666" w:rsidRDefault="00116633" w:rsidP="00116633">
      <w:pPr>
        <w:pStyle w:val="Heading4"/>
        <w:rPr>
          <w:rFonts w:cstheme="minorHAnsi"/>
        </w:rPr>
      </w:pPr>
      <w:r w:rsidRPr="006C4666">
        <w:rPr>
          <w:rFonts w:cstheme="minorHAnsi"/>
        </w:rPr>
        <w:t xml:space="preserve">1] Clash – AFC is key to force substantive engagement – util doesn’t exclude impacts and forces debaters to do </w:t>
      </w:r>
      <w:r w:rsidRPr="006C4666">
        <w:rPr>
          <w:rFonts w:cstheme="minorHAnsi"/>
          <w:u w:val="single"/>
        </w:rPr>
        <w:t>advocacy comparison</w:t>
      </w:r>
      <w:r w:rsidRPr="006C4666">
        <w:rPr>
          <w:rFonts w:cstheme="minorHAnsi"/>
        </w:rPr>
        <w:t xml:space="preserve"> and engage in </w:t>
      </w:r>
      <w:r w:rsidRPr="006C4666">
        <w:rPr>
          <w:rFonts w:cstheme="minorHAnsi"/>
          <w:u w:val="single"/>
        </w:rPr>
        <w:t>meaningful rebuttal clash</w:t>
      </w:r>
      <w:r w:rsidRPr="006C4666">
        <w:rPr>
          <w:rFonts w:cstheme="minorHAnsi"/>
        </w:rPr>
        <w:t>. The disclosure plank means no prep skew and that you should be ready to debate the aff which is key to topic clash</w:t>
      </w:r>
    </w:p>
    <w:p w14:paraId="08BA0A94" w14:textId="527D6094" w:rsidR="00116633" w:rsidRDefault="00116633" w:rsidP="00116633">
      <w:pPr>
        <w:pStyle w:val="Heading4"/>
        <w:rPr>
          <w:rFonts w:cstheme="minorHAnsi"/>
        </w:rPr>
      </w:pPr>
      <w:r w:rsidRPr="006C4666">
        <w:rPr>
          <w:rFonts w:cstheme="minorHAnsi"/>
        </w:rPr>
        <w:t>2] Strat skew – neg is reactive and can up-layer the aff on moral frameworks, procedurals, and discursive arguments – AFC levels the playing field by forcing the neg to commit to the aff on substance, which ensures the AC matters</w:t>
      </w:r>
    </w:p>
    <w:p w14:paraId="2EEEFF35" w14:textId="21C16E3F" w:rsidR="00116633" w:rsidRDefault="00116633" w:rsidP="00116633"/>
    <w:p w14:paraId="1ECC8708" w14:textId="72BD4539" w:rsidR="00116633" w:rsidRPr="006C4666" w:rsidRDefault="00116633" w:rsidP="00116633">
      <w:pPr>
        <w:pStyle w:val="Heading4"/>
        <w:rPr>
          <w:rFonts w:cstheme="minorHAnsi"/>
        </w:rPr>
      </w:pPr>
      <w:r>
        <w:t>3.</w:t>
      </w:r>
      <w:r w:rsidRPr="00116633">
        <w:rPr>
          <w:rFonts w:cstheme="minorHAnsi"/>
        </w:rPr>
        <w:t xml:space="preserve"> </w:t>
      </w:r>
      <w:r w:rsidRPr="006C4666">
        <w:rPr>
          <w:rFonts w:cstheme="minorHAnsi"/>
        </w:rPr>
        <w:t xml:space="preserve"> </w:t>
      </w:r>
      <w:r>
        <w:rPr>
          <w:rFonts w:cstheme="minorHAnsi"/>
        </w:rPr>
        <w:t>PP Affirms</w:t>
      </w:r>
    </w:p>
    <w:p w14:paraId="2765070A" w14:textId="77777777" w:rsidR="00116633" w:rsidRPr="006C4666" w:rsidRDefault="00116633" w:rsidP="00116633">
      <w:pPr>
        <w:pStyle w:val="Heading4"/>
        <w:rPr>
          <w:rFonts w:cstheme="minorHAnsi"/>
        </w:rPr>
      </w:pPr>
      <w:r w:rsidRPr="006C4666">
        <w:rPr>
          <w:rFonts w:cstheme="minorHAnsi"/>
        </w:rPr>
        <w:t>A] 1ar time skew means 1ar has to answer 7 minutes of offense and hedge against a 6 minute 2nr collapse, if the neg can’t prove the aff false you should presume its true</w:t>
      </w:r>
    </w:p>
    <w:p w14:paraId="69CBD466" w14:textId="77777777" w:rsidR="00116633" w:rsidRPr="006C4666" w:rsidRDefault="00116633" w:rsidP="00116633">
      <w:pPr>
        <w:pStyle w:val="Heading4"/>
        <w:rPr>
          <w:rFonts w:cstheme="minorHAnsi"/>
        </w:rPr>
      </w:pPr>
      <w:r w:rsidRPr="006C4666">
        <w:rPr>
          <w:rFonts w:cstheme="minorHAnsi"/>
        </w:rPr>
        <w:t>B] You presume statements true unless proven false – If I tell you my name is Jonathan you believe me unless you have evidence to the contrary</w:t>
      </w:r>
    </w:p>
    <w:p w14:paraId="4BA0335E" w14:textId="77777777" w:rsidR="00116633" w:rsidRPr="006C4666" w:rsidRDefault="00116633" w:rsidP="00116633">
      <w:pPr>
        <w:pStyle w:val="Heading4"/>
        <w:rPr>
          <w:rFonts w:cstheme="minorHAnsi"/>
        </w:rPr>
      </w:pPr>
      <w:r w:rsidRPr="006C4666">
        <w:rPr>
          <w:rFonts w:cstheme="minorHAnsi"/>
        </w:rPr>
        <w:t>C] Presuming statements are false is impossible – we can’t operate in the world if we can’t trust anything we hear</w:t>
      </w:r>
    </w:p>
    <w:p w14:paraId="5BDF8B4B" w14:textId="562BBCBB" w:rsidR="00116633" w:rsidRDefault="00116633" w:rsidP="00116633">
      <w:pPr>
        <w:pStyle w:val="Heading4"/>
        <w:rPr>
          <w:rFonts w:cstheme="minorHAnsi"/>
        </w:rPr>
      </w:pPr>
      <w:r w:rsidRPr="006C4666">
        <w:rPr>
          <w:rFonts w:cstheme="minorHAnsi"/>
        </w:rPr>
        <w:t>D] triggers kill substantive education and force a 1ar restart so you should punish them for doing so</w:t>
      </w:r>
    </w:p>
    <w:p w14:paraId="66F428EC" w14:textId="77777777" w:rsidR="00116633" w:rsidRPr="00116633" w:rsidRDefault="00116633" w:rsidP="00116633"/>
    <w:p w14:paraId="29EF9689" w14:textId="77777777" w:rsidR="00116633" w:rsidRPr="006C4666" w:rsidRDefault="00116633" w:rsidP="00116633">
      <w:pPr>
        <w:pStyle w:val="Heading4"/>
        <w:rPr>
          <w:rFonts w:cstheme="minorHAnsi"/>
        </w:rPr>
      </w:pPr>
      <w:r w:rsidRPr="006C4666">
        <w:rPr>
          <w:rFonts w:cstheme="minorHAnsi"/>
        </w:rPr>
        <w:t>4] Allow 2ar responses to blippy 1nc tricks—key to protect time-crunched 1ars and disincentivize blip-storms that aren’t complete arguments</w:t>
      </w:r>
    </w:p>
    <w:p w14:paraId="14AF2023" w14:textId="3FD2E184" w:rsidR="00116633" w:rsidRDefault="00116633" w:rsidP="00116633"/>
    <w:p w14:paraId="1822617E" w14:textId="44F3F4F1" w:rsidR="00116633" w:rsidRPr="00116633" w:rsidRDefault="00116633" w:rsidP="00116633">
      <w:r>
        <w:t xml:space="preserve">5] </w:t>
      </w:r>
    </w:p>
    <w:p w14:paraId="6F3713FA" w14:textId="77777777" w:rsidR="00116633" w:rsidRDefault="00116633" w:rsidP="00116633">
      <w:pPr>
        <w:spacing w:after="0" w:line="240" w:lineRule="auto"/>
      </w:pPr>
    </w:p>
    <w:p w14:paraId="0B48C5EE" w14:textId="77777777" w:rsidR="00116633" w:rsidRPr="002C28F4" w:rsidRDefault="00116633" w:rsidP="00116633"/>
    <w:p w14:paraId="0D8D4E2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B30D57"/>
    <w:multiLevelType w:val="hybridMultilevel"/>
    <w:tmpl w:val="CEA40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A664CA"/>
    <w:multiLevelType w:val="hybridMultilevel"/>
    <w:tmpl w:val="30D605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66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663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133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D4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F72"/>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E9A274"/>
  <w14:defaultImageDpi w14:val="300"/>
  <w15:docId w15:val="{ACF1F45A-5134-7D45-BEBB-F717F8BA7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1D4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D1D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1D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1D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DD1D4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D1D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1D49"/>
  </w:style>
  <w:style w:type="character" w:customStyle="1" w:styleId="Heading1Char">
    <w:name w:val="Heading 1 Char"/>
    <w:aliases w:val="Pocket Char"/>
    <w:basedOn w:val="DefaultParagraphFont"/>
    <w:link w:val="Heading1"/>
    <w:uiPriority w:val="9"/>
    <w:rsid w:val="00DD1D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1D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1D4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D1D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1D4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DD1D49"/>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DD1D4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D1D4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D1D49"/>
    <w:rPr>
      <w:color w:val="auto"/>
      <w:u w:val="none"/>
    </w:rPr>
  </w:style>
  <w:style w:type="paragraph" w:styleId="DocumentMap">
    <w:name w:val="Document Map"/>
    <w:basedOn w:val="Normal"/>
    <w:link w:val="DocumentMapChar"/>
    <w:uiPriority w:val="99"/>
    <w:semiHidden/>
    <w:unhideWhenUsed/>
    <w:rsid w:val="00DD1D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1D49"/>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11663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16633"/>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styleId="ListParagraph">
    <w:name w:val="List Paragraph"/>
    <w:basedOn w:val="Normal"/>
    <w:uiPriority w:val="34"/>
    <w:qFormat/>
    <w:rsid w:val="001166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utureoflife.org/2016/05/20/biodiversity-loss/" TargetMode="External"/><Relationship Id="rId18" Type="http://schemas.openxmlformats.org/officeDocument/2006/relationships/hyperlink" Target="http://bit.ly/1ssxx5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thebulletin.org/climate-change-and-syrian-uprising" TargetMode="External"/><Relationship Id="rId7" Type="http://schemas.openxmlformats.org/officeDocument/2006/relationships/settings" Target="settings.xml"/><Relationship Id="rId12" Type="http://schemas.openxmlformats.org/officeDocument/2006/relationships/hyperlink" Target="http://futureoflife.org/2016/05/20/biodiversity-loss/" TargetMode="External"/><Relationship Id="rId17" Type="http://schemas.openxmlformats.org/officeDocument/2006/relationships/hyperlink" Target="http://commondreams.org/views/2016/02/10/biodiversity-loss-and-doomsday-clock-invisible-disaster-almost-no-one-talking-about" TargetMode="External"/><Relationship Id="rId25" Type="http://schemas.openxmlformats.org/officeDocument/2006/relationships/hyperlink" Target="https://foodprint.org/issues/biodiversity-and-agriculture/" TargetMode="External"/><Relationship Id="rId2" Type="http://schemas.openxmlformats.org/officeDocument/2006/relationships/customXml" Target="../customXml/item2.xml"/><Relationship Id="rId16" Type="http://schemas.openxmlformats.org/officeDocument/2006/relationships/hyperlink" Target="https://www.cbd.int/gbo3" TargetMode="External"/><Relationship Id="rId20" Type="http://schemas.openxmlformats.org/officeDocument/2006/relationships/hyperlink" Target="http://www.nature.com/nature/journal/v486/n7401/full/nature1101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4" Type="http://schemas.openxmlformats.org/officeDocument/2006/relationships/hyperlink" Target="https://www.ilo.org/wcmsp5/groups/public/---ed_dialogue/---actrav/documents/publication/wcms_113732.pdf" TargetMode="External"/><Relationship Id="rId5" Type="http://schemas.openxmlformats.org/officeDocument/2006/relationships/numbering" Target="numbering.xml"/><Relationship Id="rId15" Type="http://schemas.openxmlformats.org/officeDocument/2006/relationships/hyperlink" Target="http://www.ncbi.nlm.nih.gov/pubmed/26601195" TargetMode="External"/><Relationship Id="rId23"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pennstatelaw.psu.edu/_file/aglaw/Publications_Library/Agricultural_Laborers.pdf" TargetMode="External"/><Relationship Id="rId19" Type="http://schemas.openxmlformats.org/officeDocument/2006/relationships/hyperlink" Target="http://science.sciencemag.org/content/314/5800/787"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thebulletin.org/press-release/doomsday-clock-hands-remain-unchanged-despite-iran-deal-and-paris-talks9122" TargetMode="External"/><Relationship Id="rId22" Type="http://schemas.openxmlformats.org/officeDocument/2006/relationships/hyperlink" Target="http://www.defense.gov/News-Article-View/Article/60344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10223</Words>
  <Characters>58277</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4</cp:revision>
  <dcterms:created xsi:type="dcterms:W3CDTF">2021-10-29T22:04:00Z</dcterms:created>
  <dcterms:modified xsi:type="dcterms:W3CDTF">2021-10-30T14:10:00Z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