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A17B5" w14:textId="326DF5D3" w:rsidR="00F32EBE" w:rsidRDefault="00F32EBE" w:rsidP="00BF2438">
      <w:pPr>
        <w:pStyle w:val="Heading1"/>
      </w:pPr>
      <w:r>
        <w:t>Ar</w:t>
      </w:r>
    </w:p>
    <w:p w14:paraId="6F747D37" w14:textId="77777777" w:rsidR="00F32EBE" w:rsidRDefault="00F32EBE" w:rsidP="00F32EBE"/>
    <w:p w14:paraId="62F49905" w14:textId="77777777" w:rsidR="00F32EBE" w:rsidRPr="00073FF2" w:rsidRDefault="00F32EBE" w:rsidP="00F32EBE">
      <w:pPr>
        <w:pStyle w:val="Heading4"/>
        <w:rPr>
          <w:rFonts w:cs="Calibri"/>
        </w:rPr>
      </w:pPr>
      <w:r w:rsidRPr="00073FF2">
        <w:rPr>
          <w:rFonts w:cs="Calibri"/>
        </w:rPr>
        <w:t>Their tech optimism is misplaced- everything needs redesign for space</w:t>
      </w:r>
    </w:p>
    <w:p w14:paraId="5C9F4056" w14:textId="77777777" w:rsidR="00F32EBE" w:rsidRPr="00073FF2" w:rsidRDefault="00F32EBE" w:rsidP="00F32EBE">
      <w:pPr>
        <w:rPr>
          <w:rStyle w:val="Style13ptBold"/>
        </w:rPr>
      </w:pPr>
      <w:r w:rsidRPr="00073FF2">
        <w:rPr>
          <w:rStyle w:val="Style13ptBold"/>
        </w:rPr>
        <w:t>RIEDERER 14</w:t>
      </w:r>
    </w:p>
    <w:p w14:paraId="6474162E" w14:textId="77777777" w:rsidR="00F32EBE" w:rsidRPr="00073FF2" w:rsidRDefault="00F32EBE" w:rsidP="00F32EBE">
      <w:pPr>
        <w:rPr>
          <w:sz w:val="14"/>
        </w:rPr>
      </w:pPr>
      <w:r w:rsidRPr="00073FF2">
        <w:rPr>
          <w:sz w:val="16"/>
        </w:rPr>
        <w:t xml:space="preserve">(RACHEL, Silicon Valley Says Space Mining Is Awesome and Will Change Life on Earth. That’s Only Half Right. </w:t>
      </w:r>
      <w:hyperlink r:id="rId9" w:history="1">
        <w:r w:rsidRPr="00073FF2">
          <w:rPr>
            <w:rStyle w:val="Hyperlink"/>
            <w:sz w:val="14"/>
          </w:rPr>
          <w:t>https://newrepublic.com/article/117815/space-mining-will-not-solve-earths-conflict-over-natural-resources</w:t>
        </w:r>
      </w:hyperlink>
      <w:r w:rsidRPr="00073FF2">
        <w:rPr>
          <w:sz w:val="14"/>
        </w:rPr>
        <w:t xml:space="preserve"> 5-19)</w:t>
      </w:r>
    </w:p>
    <w:p w14:paraId="5483D4FA" w14:textId="77777777" w:rsidR="00F32EBE" w:rsidRPr="00073FF2" w:rsidRDefault="00F32EBE" w:rsidP="00F32EBE">
      <w:pPr>
        <w:rPr>
          <w:rStyle w:val="StyleUnderline"/>
        </w:rPr>
      </w:pPr>
      <w:r w:rsidRPr="00073FF2">
        <w:rPr>
          <w:sz w:val="14"/>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073FF2">
        <w:rPr>
          <w:rStyle w:val="StyleUnderline"/>
        </w:rPr>
        <w:t>extraction</w:t>
      </w:r>
      <w:r w:rsidRPr="00073FF2">
        <w:rPr>
          <w:sz w:val="14"/>
        </w:rPr>
        <w:t xml:space="preserve"> could begin, though that </w:t>
      </w:r>
      <w:r w:rsidRPr="00073FF2">
        <w:rPr>
          <w:rStyle w:val="StyleUnderline"/>
        </w:rPr>
        <w:t xml:space="preserve">introduces a new set of </w:t>
      </w:r>
      <w:r w:rsidRPr="00073FF2">
        <w:rPr>
          <w:rStyle w:val="StyleUnderline"/>
          <w:highlight w:val="yellow"/>
        </w:rPr>
        <w:t>tech</w:t>
      </w:r>
      <w:r w:rsidRPr="00073FF2">
        <w:rPr>
          <w:rStyle w:val="StyleUnderline"/>
        </w:rPr>
        <w:t xml:space="preserve">nical </w:t>
      </w:r>
      <w:r w:rsidRPr="00073FF2">
        <w:rPr>
          <w:rStyle w:val="StyleUnderline"/>
          <w:highlight w:val="yellow"/>
        </w:rPr>
        <w:t>obstacles</w:t>
      </w:r>
      <w:r w:rsidRPr="00073FF2">
        <w:rPr>
          <w:sz w:val="14"/>
        </w:rPr>
        <w:t xml:space="preserve">. Because of the difficulty and expense of getting heavy machinery from Earth into space, </w:t>
      </w:r>
      <w:r w:rsidRPr="00073FF2">
        <w:rPr>
          <w:rStyle w:val="StyleUnderline"/>
        </w:rPr>
        <w:t>some have suggested using 3D printing</w:t>
      </w:r>
      <w:r w:rsidRPr="00073FF2">
        <w:rPr>
          <w:sz w:val="14"/>
        </w:rPr>
        <w:t xml:space="preserve"> technology </w:t>
      </w:r>
      <w:r w:rsidRPr="00073FF2">
        <w:rPr>
          <w:rStyle w:val="StyleUnderline"/>
        </w:rPr>
        <w:t>to use materials found in space</w:t>
      </w:r>
      <w:r w:rsidRPr="00073FF2">
        <w:rPr>
          <w:sz w:val="14"/>
        </w:rPr>
        <w:t xml:space="preserve"> to create the necessary equipment. </w:t>
      </w:r>
      <w:r w:rsidRPr="00073FF2">
        <w:rPr>
          <w:rStyle w:val="StyleUnderline"/>
        </w:rPr>
        <w:t>Then, some modified version of a terrestrial mining</w:t>
      </w:r>
      <w:r w:rsidRPr="00073FF2">
        <w:rPr>
          <w:sz w:val="14"/>
        </w:rPr>
        <w:t xml:space="preserve"> method, like drilling or magnetic separation, could be used for the mining itself. </w:t>
      </w:r>
      <w:r w:rsidRPr="00073FF2">
        <w:rPr>
          <w:rStyle w:val="StyleUnderline"/>
        </w:rPr>
        <w:t xml:space="preserve">But these </w:t>
      </w:r>
      <w:r w:rsidRPr="00073FF2">
        <w:rPr>
          <w:rStyle w:val="StyleUnderline"/>
          <w:highlight w:val="yellow"/>
        </w:rPr>
        <w:t>extraction processes have been developed for</w:t>
      </w:r>
      <w:r w:rsidRPr="00073FF2">
        <w:rPr>
          <w:rStyle w:val="StyleUnderline"/>
        </w:rPr>
        <w:t xml:space="preserve"> the pressure and gravity of </w:t>
      </w:r>
      <w:r w:rsidRPr="00073FF2">
        <w:rPr>
          <w:rStyle w:val="StyleUnderline"/>
          <w:highlight w:val="yellow"/>
        </w:rPr>
        <w:t>Earth</w:t>
      </w:r>
      <w:r w:rsidRPr="00073FF2">
        <w:rPr>
          <w:rStyle w:val="StyleUnderline"/>
        </w:rPr>
        <w:t xml:space="preserve">, and they would </w:t>
      </w:r>
      <w:r w:rsidRPr="00073FF2">
        <w:rPr>
          <w:rStyle w:val="StyleUnderline"/>
          <w:highlight w:val="yellow"/>
        </w:rPr>
        <w:t>need to</w:t>
      </w:r>
      <w:r w:rsidRPr="00073FF2">
        <w:rPr>
          <w:rStyle w:val="StyleUnderline"/>
        </w:rPr>
        <w:t xml:space="preserve"> be overhauled to </w:t>
      </w:r>
      <w:r w:rsidRPr="00073FF2">
        <w:rPr>
          <w:rStyle w:val="StyleUnderline"/>
          <w:highlight w:val="yellow"/>
        </w:rPr>
        <w:t>function in</w:t>
      </w:r>
      <w:r w:rsidRPr="00073FF2">
        <w:rPr>
          <w:rStyle w:val="StyleUnderline"/>
        </w:rPr>
        <w:t xml:space="preserve"> the low-gravity, vacuum environment of </w:t>
      </w:r>
      <w:r w:rsidRPr="00073FF2">
        <w:rPr>
          <w:rStyle w:val="StyleUnderline"/>
          <w:highlight w:val="yellow"/>
        </w:rPr>
        <w:t>space</w:t>
      </w:r>
      <w:r w:rsidRPr="00073FF2">
        <w:rPr>
          <w:rStyle w:val="StyleUnderline"/>
        </w:rPr>
        <w:t xml:space="preserve">. </w:t>
      </w:r>
    </w:p>
    <w:p w14:paraId="608E54BC" w14:textId="77777777" w:rsidR="00F32EBE" w:rsidRPr="00073FF2" w:rsidRDefault="00F32EBE" w:rsidP="00F32EBE">
      <w:pPr>
        <w:rPr>
          <w:rStyle w:val="StyleUnderline"/>
        </w:rPr>
      </w:pPr>
      <w:r w:rsidRPr="00073FF2">
        <w:rPr>
          <w:rStyle w:val="StyleUnderline"/>
        </w:rPr>
        <w:t>If this part of the process sounds unclear, it’s because it is. To give an idea of the scale</w:t>
      </w:r>
      <w:r w:rsidRPr="00073FF2">
        <w:rPr>
          <w:sz w:val="16"/>
        </w:rPr>
        <w:t xml:space="preserve">—in time and difficulty—of these kinds of operations, </w:t>
      </w:r>
      <w:r w:rsidRPr="00073FF2">
        <w:rPr>
          <w:rStyle w:val="StyleUnderline"/>
        </w:rPr>
        <w:t>consider the government’s version</w:t>
      </w:r>
      <w:r w:rsidRPr="00073FF2">
        <w:rPr>
          <w:sz w:val="16"/>
        </w:rPr>
        <w:t xml:space="preserve"> of asteroid prospecting. In April, NASA greenlighted a mission in which a spacecraft called OSIRIS-REx will rendezvous with an asteroid called Bennu. </w:t>
      </w:r>
      <w:r w:rsidRPr="00073FF2">
        <w:rPr>
          <w:rStyle w:val="StyleUnderline"/>
          <w:highlight w:val="yellow"/>
        </w:rPr>
        <w:t>OSIRIS</w:t>
      </w:r>
      <w:r w:rsidRPr="00073FF2">
        <w:rPr>
          <w:rStyle w:val="StyleUnderline"/>
        </w:rPr>
        <w:t xml:space="preserve">-Rex is </w:t>
      </w:r>
      <w:r w:rsidRPr="00073FF2">
        <w:rPr>
          <w:rStyle w:val="StyleUnderline"/>
          <w:highlight w:val="yellow"/>
        </w:rPr>
        <w:t>scheduled to launch</w:t>
      </w:r>
      <w:r w:rsidRPr="00073FF2">
        <w:rPr>
          <w:rStyle w:val="StyleUnderline"/>
        </w:rPr>
        <w:t xml:space="preserve"> in 2016, reach the asteroid in 2018, reconnoiter it for over a year, and then bring back samples for scientific study. The amount</w:t>
      </w:r>
      <w:r w:rsidRPr="00073FF2">
        <w:rPr>
          <w:sz w:val="16"/>
        </w:rPr>
        <w:t xml:space="preserve"> of asteroid that NASA plans </w:t>
      </w:r>
      <w:r w:rsidRPr="00073FF2">
        <w:rPr>
          <w:rStyle w:val="StyleUnderline"/>
        </w:rPr>
        <w:t>to collect after all this time and trouble? Two ounces.</w:t>
      </w:r>
      <w:r w:rsidRPr="00073FF2">
        <w:rPr>
          <w:sz w:val="16"/>
        </w:rPr>
        <w:t xml:space="preserve"> </w:t>
      </w:r>
      <w:r w:rsidRPr="00073FF2">
        <w:rPr>
          <w:rStyle w:val="StyleUnderline"/>
        </w:rPr>
        <w:t xml:space="preserve">A major premise of </w:t>
      </w:r>
      <w:r w:rsidRPr="00073FF2">
        <w:rPr>
          <w:rStyle w:val="StyleUnderline"/>
          <w:highlight w:val="yellow"/>
        </w:rPr>
        <w:t>private space mining</w:t>
      </w:r>
      <w:r w:rsidRPr="00073FF2">
        <w:rPr>
          <w:sz w:val="16"/>
        </w:rPr>
        <w:t xml:space="preserve"> companies </w:t>
      </w:r>
      <w:r w:rsidRPr="00073FF2">
        <w:rPr>
          <w:rStyle w:val="StyleUnderline"/>
        </w:rPr>
        <w:t xml:space="preserve">is that they </w:t>
      </w:r>
      <w:r w:rsidRPr="00073FF2">
        <w:rPr>
          <w:rStyle w:val="StyleUnderline"/>
          <w:highlight w:val="yellow"/>
        </w:rPr>
        <w:t>will</w:t>
      </w:r>
      <w:r w:rsidRPr="00073FF2">
        <w:rPr>
          <w:rStyle w:val="StyleUnderline"/>
        </w:rPr>
        <w:t xml:space="preserve"> be able to </w:t>
      </w:r>
      <w:r w:rsidRPr="00073FF2">
        <w:rPr>
          <w:rStyle w:val="StyleUnderline"/>
          <w:highlight w:val="yellow"/>
        </w:rPr>
        <w:t>work</w:t>
      </w:r>
      <w:r w:rsidRPr="00073FF2">
        <w:rPr>
          <w:rStyle w:val="StyleUnderline"/>
        </w:rPr>
        <w:t xml:space="preserve"> far </w:t>
      </w:r>
      <w:r w:rsidRPr="00073FF2">
        <w:rPr>
          <w:rStyle w:val="StyleUnderline"/>
          <w:highlight w:val="yellow"/>
        </w:rPr>
        <w:t>faster</w:t>
      </w:r>
      <w:r w:rsidRPr="00073FF2">
        <w:rPr>
          <w:rStyle w:val="StyleUnderline"/>
        </w:rPr>
        <w:t xml:space="preserve"> and more economically than NASA</w:t>
      </w:r>
      <w:r w:rsidRPr="00073FF2">
        <w:rPr>
          <w:sz w:val="16"/>
        </w:rPr>
        <w:t xml:space="preserve">, and will be willing to take on levels of risk beyond that of a government operation, </w:t>
      </w:r>
      <w:r w:rsidRPr="00073FF2">
        <w:rPr>
          <w:rStyle w:val="StyleUnderline"/>
          <w:highlight w:val="yellow"/>
        </w:rPr>
        <w:t>but</w:t>
      </w:r>
      <w:r w:rsidRPr="00073FF2">
        <w:rPr>
          <w:rStyle w:val="StyleUnderline"/>
        </w:rPr>
        <w:t xml:space="preserve"> the scale and </w:t>
      </w:r>
      <w:r w:rsidRPr="00073FF2">
        <w:rPr>
          <w:rStyle w:val="StyleUnderline"/>
          <w:highlight w:val="yellow"/>
        </w:rPr>
        <w:t>timeline</w:t>
      </w:r>
      <w:r w:rsidRPr="00073FF2">
        <w:rPr>
          <w:rStyle w:val="StyleUnderline"/>
        </w:rPr>
        <w:t xml:space="preserve"> of OSIRIS-REx shows how </w:t>
      </w:r>
      <w:r w:rsidRPr="00073FF2">
        <w:rPr>
          <w:rStyle w:val="StyleUnderline"/>
          <w:highlight w:val="yellow"/>
        </w:rPr>
        <w:t>complex</w:t>
      </w:r>
      <w:r w:rsidRPr="00073FF2">
        <w:rPr>
          <w:rStyle w:val="StyleUnderline"/>
        </w:rPr>
        <w:t xml:space="preserve"> these operations will be, </w:t>
      </w:r>
      <w:r w:rsidRPr="00073FF2">
        <w:rPr>
          <w:rStyle w:val="StyleUnderline"/>
          <w:highlight w:val="yellow"/>
        </w:rPr>
        <w:t>even for</w:t>
      </w:r>
      <w:r w:rsidRPr="00073FF2">
        <w:rPr>
          <w:rStyle w:val="StyleUnderline"/>
        </w:rPr>
        <w:t xml:space="preserve"> the </w:t>
      </w:r>
      <w:r w:rsidRPr="00073FF2">
        <w:rPr>
          <w:rStyle w:val="StyleUnderline"/>
          <w:highlight w:val="yellow"/>
        </w:rPr>
        <w:t>swift</w:t>
      </w:r>
      <w:r w:rsidRPr="00073FF2">
        <w:rPr>
          <w:rStyle w:val="StyleUnderline"/>
        </w:rPr>
        <w:t xml:space="preserve">est </w:t>
      </w:r>
      <w:r w:rsidRPr="00073FF2">
        <w:rPr>
          <w:rStyle w:val="StyleUnderline"/>
          <w:highlight w:val="yellow"/>
        </w:rPr>
        <w:t>companies</w:t>
      </w:r>
      <w:r w:rsidRPr="00073FF2">
        <w:rPr>
          <w:rStyle w:val="StyleUnderline"/>
        </w:rPr>
        <w:t>.</w:t>
      </w:r>
    </w:p>
    <w:p w14:paraId="4F5588F0" w14:textId="77777777" w:rsidR="00F32EBE" w:rsidRPr="00073FF2" w:rsidRDefault="00F32EBE" w:rsidP="00F32EBE">
      <w:pPr>
        <w:pStyle w:val="Heading4"/>
        <w:rPr>
          <w:rFonts w:cs="Calibri"/>
        </w:rPr>
      </w:pPr>
      <w:r w:rsidRPr="00073FF2">
        <w:rPr>
          <w:rFonts w:cs="Calibri"/>
        </w:rPr>
        <w:t>Astroid mining is dead, no infrastructure, no investor support</w:t>
      </w:r>
    </w:p>
    <w:p w14:paraId="1F733475" w14:textId="77777777" w:rsidR="00F32EBE" w:rsidRPr="00073FF2" w:rsidRDefault="00F32EBE" w:rsidP="00F32EBE">
      <w:r w:rsidRPr="00073FF2">
        <w:rPr>
          <w:rStyle w:val="Style13ptBold"/>
        </w:rPr>
        <w:t>Araxia 19</w:t>
      </w:r>
      <w:r w:rsidRPr="00073FF2">
        <w:t xml:space="preserve"> “How the asteroid-mining bubble burst A short history of the space industry’s failed (for now) gold rush” by Atossa Araxia Abrahamian, Jun 26, 2019, https://www.technologyreview.com/s/613758/asteroid-mining-bubble-burst-history/</w:t>
      </w:r>
    </w:p>
    <w:p w14:paraId="21B03B1B" w14:textId="77777777" w:rsidR="00F32EBE" w:rsidRPr="00073FF2" w:rsidRDefault="00F32EBE" w:rsidP="00F32EBE">
      <w:pPr>
        <w:rPr>
          <w:sz w:val="16"/>
        </w:rPr>
      </w:pPr>
      <w:r w:rsidRPr="00073FF2">
        <w:rPr>
          <w:sz w:val="16"/>
        </w:rPr>
        <w:t xml:space="preserve">In the best of worlds, Chris Lewicki and Peter Diamandis might have changed the course of human civilization. Their startup, Planetary Resources, was launched in 2012 with the modest dream of mining asteroids for minerals, metals, water, and other valuables. The founders’ résumés and connections gave the zany idea institutional legitimacy: Lewicki had worked on major NASA missions such as the Mars Spirit and Opportunity rovers, and Diamandis was a well-known space--tourism booster. Together with a third partner, Eric Anderson, Planetary Resources had raised $50 million by 2016, of which $21 million came from big-name investors including Google’s Eric Schmidt and filmmaker James Cameron. This story is part of our July/August 2019 issue Before long, a competitor called Deep Space Industries (DSI) appeared on the scene. It raised much less cash: just $3.5 million, supplemented by some government contracts. But it had its own high-profile backers, pie-in-the-sky goals, and a particularly evangelical board member named Rick Tumlinson, who made the rounds at conferences pitching the company’s vision. “Crazy ideas: that’s what moves culture forward,” he said at a 2017 event in New York. “Nothing says this is impossible except our own belief systems.” It was sci-fi come to life—and everybody loved it. “Space mining could become a real thing!” headlines squealed. Amazon CEO Jeff Bezos began speaking of a future in which all heavy industry took place not on Earth, but above it. NASA funded asteroid-mining research; the Colorado School of Mines offered an asteroid-mining degree program; Senator Ted Cruz predicted that Earth’s first trillionaire would be made in space. “There was a lot of excitement and tangible feeling around all of these things that we’ve been dreaming </w:t>
      </w:r>
      <w:r w:rsidRPr="00073FF2">
        <w:rPr>
          <w:sz w:val="16"/>
        </w:rPr>
        <w:lastRenderedPageBreak/>
        <w:t xml:space="preserve">about,” says Chad Anderson (no relation to Eric), the CEO of Space Angels, a venture capital fund that invests in space-related companies. Sign up for The Airlock — your gateway to the future of space technology Also stay updated on MIT Technology Review initiatives and events?YesNo 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 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 “Both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 By the spring of 2017, Planetary Resources was operating a lab in a warehouse in Redmond, Washington, decorated with NASA paraphernalia and vintage pinball machines.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 The stars had burned through their red tape. The heavens were ready for Silicon Valley. Then </w:t>
      </w:r>
      <w:r w:rsidRPr="00073FF2">
        <w:rPr>
          <w:rStyle w:val="StyleUnderline"/>
        </w:rPr>
        <w:t>things started going south</w:t>
      </w:r>
      <w:r w:rsidRPr="00073FF2">
        <w:rPr>
          <w:sz w:val="16"/>
        </w:rPr>
        <w:t>. Last summer</w:t>
      </w:r>
      <w:r w:rsidRPr="00073FF2">
        <w:rPr>
          <w:rStyle w:val="StyleUnderline"/>
        </w:rPr>
        <w:t xml:space="preserve">, </w:t>
      </w:r>
      <w:r w:rsidRPr="00073FF2">
        <w:rPr>
          <w:rStyle w:val="StyleUnderline"/>
          <w:highlight w:val="yellow"/>
        </w:rPr>
        <w:t>Planetary failed to raise the money it was counting on</w:t>
      </w:r>
      <w:r w:rsidRPr="00073FF2">
        <w:rPr>
          <w:sz w:val="16"/>
          <w:highlight w:val="yellow"/>
        </w:rPr>
        <w:t>.</w:t>
      </w:r>
      <w:r w:rsidRPr="00073FF2">
        <w:rPr>
          <w:sz w:val="16"/>
        </w:rPr>
        <w:t xml:space="preserve"> Key staffers, including Peter Marquez, the firm’s policy guy in Washington, had already jumped ship. “We were all frustrated about the revenue prospects, and the business model wasn’t working out the way we’d hoped,” recalls Marquez, who now works for a Washington, DC, advisory shop called Andart Global. “</w:t>
      </w:r>
      <w:r w:rsidRPr="00073FF2">
        <w:rPr>
          <w:rStyle w:val="StyleUnderline"/>
          <w:highlight w:val="yellow"/>
        </w:rPr>
        <w:t>There was more of a focus on the religion of space than the business of space</w:t>
      </w:r>
      <w:r w:rsidRPr="00073FF2">
        <w:rPr>
          <w:sz w:val="16"/>
        </w:rPr>
        <w:t xml:space="preserve">,” Marquez adds. “There’s the religious [segment] of space people who believe that almost like manifest destiny, we’re supposed to be exploring the solar system—and if we believe hard enough, it’ll happen. But the pragmatists were saying </w:t>
      </w:r>
      <w:r w:rsidRPr="00073FF2">
        <w:rPr>
          <w:rStyle w:val="Emphasis"/>
          <w:highlight w:val="yellow"/>
        </w:rPr>
        <w:t>there’s no customer base for asteroid mining in the next 12 to 15 years</w:t>
      </w:r>
      <w:r w:rsidRPr="00073FF2">
        <w:rPr>
          <w:sz w:val="16"/>
        </w:rPr>
        <w:t xml:space="preserve">.” A conceptual illustation of asteroids CHRISSIE ABBOT Amid rumors that it was auctioning off its gear, Planetary Resources was acquired last year by ConsenSys,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 DSI, in turn, was acquired by an aeronautics company named Bradford Space. These acquisitions aren’t taking the companies anywhere. “They’re gone; they’re done. They don’t exist,” says Chad Anderson. The lack-of-vision thing What went wrong? Predictably, ex--employees and investors tell slightly different stories. </w:t>
      </w:r>
      <w:r w:rsidRPr="00073FF2">
        <w:rPr>
          <w:rStyle w:val="StyleUnderline"/>
        </w:rPr>
        <w:t>Bonin blames DSI’s demise on investors’ unwillingness to take long-term risks</w:t>
      </w:r>
      <w:r w:rsidRPr="00073FF2">
        <w:rPr>
          <w:sz w:val="16"/>
        </w:rPr>
        <w:t xml:space="preserve">. “We had a plan that would take off after a certain point, and we didn’t get to that point,” he explains. “And we were only $10 million away from hitting that point, but our planning was decades long, and a VC fund’s life cycle is one decade long. They’re incompatible.” Meagan Crawford, who worked with Bonin and is now starting her own venture capital fund for commercial space startups, concurs: “A traditional VC time line is 10 years, when they have to give money back to investors, so in seven years they want to exit. A 15-year business plan isn’t going to fit in.” On the money side, the story is a little less forgiving. “They did not deliver on their promises to investors,” says Chad Anderson, whose Space Angels invested in PR. “Both companies were really good at storytelling and marketing and facilitating this momentum around a vision that their technology never really substantiated.” He adds, “I think that these weren’t the right teams to do it.” </w:t>
      </w:r>
      <w:r w:rsidRPr="00073FF2">
        <w:rPr>
          <w:rStyle w:val="StyleUnderline"/>
          <w:highlight w:val="yellow"/>
        </w:rPr>
        <w:t>There were also bigger structural obstacles</w:t>
      </w:r>
      <w:r w:rsidRPr="00073FF2">
        <w:rPr>
          <w:sz w:val="16"/>
        </w:rPr>
        <w:t>—such as, in former employees’ telling</w:t>
      </w:r>
      <w:r w:rsidRPr="00073FF2">
        <w:rPr>
          <w:rStyle w:val="StyleUnderline"/>
        </w:rPr>
        <w:t xml:space="preserve">, </w:t>
      </w:r>
      <w:r w:rsidRPr="00073FF2">
        <w:rPr>
          <w:rStyle w:val="StyleUnderline"/>
          <w:highlight w:val="yellow"/>
        </w:rPr>
        <w:t>the lack of any infrastructure</w:t>
      </w:r>
      <w:r w:rsidRPr="00073FF2">
        <w:rPr>
          <w:rStyle w:val="StyleUnderline"/>
        </w:rPr>
        <w:t xml:space="preserve"> for an asteroid--mining industry. That </w:t>
      </w:r>
      <w:r w:rsidRPr="00073FF2">
        <w:rPr>
          <w:rStyle w:val="StyleUnderline"/>
          <w:highlight w:val="yellow"/>
        </w:rPr>
        <w:t>put investors off</w:t>
      </w:r>
      <w:r w:rsidRPr="00073FF2">
        <w:rPr>
          <w:rStyle w:val="StyleUnderline"/>
        </w:rPr>
        <w:t>, too: “</w:t>
      </w:r>
      <w:r w:rsidRPr="00073FF2">
        <w:rPr>
          <w:rStyle w:val="StyleUnderline"/>
          <w:highlight w:val="yellow"/>
        </w:rPr>
        <w:t>If you mine an asteroid, mostly likely you’ll [have to] send it to the moon to process it. It wouldn’t be processed on Earth</w:t>
      </w:r>
      <w:r w:rsidRPr="00073FF2">
        <w:rPr>
          <w:sz w:val="16"/>
        </w:rPr>
        <w:t xml:space="preserve">, because the cost would be tremendous,” says Anderson Tan. “So then it’s like a chicken-and-egg problem: do we mine first and then develop a moon base, or invest in building up the moon and then go to asteroid mining?” On the money side, the story is a little less forgiving. Finally, </w:t>
      </w:r>
      <w:r w:rsidRPr="00073FF2">
        <w:rPr>
          <w:rStyle w:val="StyleUnderline"/>
        </w:rPr>
        <w:t>asteroid miners had to compete for funding with a proliferating number of other space-related ventures</w:t>
      </w:r>
      <w:r w:rsidRPr="00073FF2">
        <w:rPr>
          <w:sz w:val="16"/>
        </w:rPr>
        <w:t>. Between 2009—“the dawn of the entrepreneurial space age”—and today, “we’ve gone from a world with maybe a dozen privately funded space companies serving one client, the government, to one with more than 400 companies worth millions of bucks,” Chad Anderson says. So if commercial space startups seemed like an out-there proposition in 2012, by 2018 VCs who wanted space in their portfolios could have their pick of companies with better short-term prospects: telecom startups selling internet access, for instance, or firms analyzing the much-more-accessible moon. “The bottom line is that space is hard,” says Henry Hertzfeld, the director of the Space Policy Institute at George Washington University. (Hertzfeld advised Planetary Resources on legal matters; the space world, on Earth, is still very small.) “</w:t>
      </w:r>
      <w:r w:rsidRPr="00073FF2">
        <w:rPr>
          <w:rStyle w:val="StyleUnderline"/>
          <w:highlight w:val="yellow"/>
        </w:rPr>
        <w:t>It’s risky, it’s expensive; lots of high up-front costs</w:t>
      </w:r>
      <w:r w:rsidRPr="00073FF2">
        <w:rPr>
          <w:sz w:val="16"/>
        </w:rPr>
        <w:t xml:space="preserve">. And you need money. You can get just so much money for so long.” To succeed, says Hertzfeld, the companies would have needed to make a profit from other uses of their technology—such as DSI’s water propulsion system, which could be used in satellites, and PR’s hyperspectral sensors, which it built to analyze the composition of asteroids but can also be put to work surveying the Earth. “But they didn’t generate the revenues,” he says, “and there’s a limited amount of time for a company to exist without a profit.” </w:t>
      </w:r>
      <w:r w:rsidRPr="00073FF2">
        <w:rPr>
          <w:sz w:val="16"/>
        </w:rPr>
        <w:lastRenderedPageBreak/>
        <w:t xml:space="preserve">According to Space Angels, $1.7 billion in equity capital poured into space companies in the first quarter of 2019, nearly twice as much as in the last quarter of last year. Of that, 79% went toward satellite businesses and 14% to logistical operations, like rocket launches. The fund’s own interests mirror these trends. “The commercial space industry is maturing to the point where it’s more serious now,” says Peter Ward, the author of The Consequential Frontier, a forthcoming book about the privatization of space. “Some of the people I talked to now see asteroid mining as a bit of a joke.” Building a new frontier In spite of these failures, former asteroid miners sound remarkably chipper about their prospects—and humanity’s interstellar future. Asteroid mining was a gateway drug for high hopes and big dreams. Tamara Alvarez, a doctoral student at the New School in New York who has attended space conferences around the world, says that the rhetoric around space mining maps perfectly onto older frontier tropes. “The mining thing resonated with a lot of people because of the gold rush narrative. There’s something unconscious there that they tapped into,” she says. Similarly, though neither asteroids nor 19th-century California actually created many overnight billionaires, they did create frameworks for how an economy based on a particular resource would function. “There wasn’t all the gold in California, but it brought an infrastructure that people made money off of,” says Alvarez. “Services, fishing—all this grew out of ambitions for gold. With asteroids, it’s the same thing: when you get the idea that there’s all the gold or whatever you need waiting for you, the infrastructure gets built too.” The asteroid miners seem to have thought of it that way. “I think when DSI and PR got started, the headlines all said asteroid-mining [companies] were like [traditional] mining companies,” says Grant Bonin. “But internally we’d joke: We’re not miners yet. We’re the pickax and shovel or Levi’s jeans of space. We’re the creators of tools that were brought into existence that would support the vision, but also help a lot of other people to do a lot more.” Equally significant is that the prospect of asteroid mining pushed governments to think about property rights in space. </w:t>
      </w:r>
      <w:r w:rsidRPr="00073FF2">
        <w:rPr>
          <w:rStyle w:val="StyleUnderline"/>
          <w:highlight w:val="yellow"/>
        </w:rPr>
        <w:t>“The horizon for asteroid mining is still a couple of decades off,</w:t>
      </w:r>
      <w:r w:rsidRPr="00073FF2">
        <w:rPr>
          <w:sz w:val="16"/>
        </w:rPr>
        <w:t xml:space="preserve"> but I do think we’re going to do Mars missions, and we’ll need resources in space,” says Marquez. “And thanks to asteroid mining, the policy framework’s been established.”</w:t>
      </w:r>
    </w:p>
    <w:p w14:paraId="04B8CB84" w14:textId="77777777" w:rsidR="00F32EBE" w:rsidRDefault="00F32EBE" w:rsidP="00F32EBE">
      <w:pPr>
        <w:pStyle w:val="Heading4"/>
      </w:pPr>
      <w:r>
        <w:t xml:space="preserve">Climate) </w:t>
      </w:r>
      <w:r w:rsidRPr="00C05AB3">
        <w:t>Innovation picks up pace post-capitalism – we integrate the global south</w:t>
      </w:r>
      <w:r>
        <w:t xml:space="preserve"> and socialize risk and reward</w:t>
      </w:r>
    </w:p>
    <w:p w14:paraId="40643E2D" w14:textId="77777777" w:rsidR="00F32EBE" w:rsidRPr="00C05AB3" w:rsidRDefault="00F32EBE" w:rsidP="00F32EBE">
      <w:pPr>
        <w:rPr>
          <w:rStyle w:val="Style13ptBold"/>
        </w:rPr>
      </w:pPr>
      <w:r w:rsidRPr="00C05AB3">
        <w:rPr>
          <w:rStyle w:val="Style13ptBold"/>
        </w:rPr>
        <w:t>Smith 15</w:t>
      </w:r>
    </w:p>
    <w:p w14:paraId="60B2192A" w14:textId="77777777" w:rsidR="00F32EBE" w:rsidRPr="00C05AB3" w:rsidRDefault="00F32EBE" w:rsidP="00F32EBE">
      <w:pPr>
        <w:rPr>
          <w:sz w:val="16"/>
          <w:szCs w:val="16"/>
        </w:rPr>
      </w:pPr>
      <w:r w:rsidRPr="00C05AB3">
        <w:rPr>
          <w:sz w:val="16"/>
          <w:szCs w:val="16"/>
        </w:rPr>
        <w:t xml:space="preserve">Tony Smith (Prof of Philosophy and author of “Technological Capital”), 3-31-2015, "Red Innovation," No Publication, </w:t>
      </w:r>
      <w:hyperlink r:id="rId10" w:history="1">
        <w:r w:rsidRPr="00C05AB3">
          <w:rPr>
            <w:rStyle w:val="Hyperlink"/>
            <w:sz w:val="16"/>
            <w:szCs w:val="16"/>
          </w:rPr>
          <w:t>https://jacobinmag.com/2015/03/socialism-innovation-capitalism-smith //</w:t>
        </w:r>
      </w:hyperlink>
      <w:r w:rsidRPr="00C05AB3">
        <w:rPr>
          <w:sz w:val="16"/>
          <w:szCs w:val="16"/>
        </w:rPr>
        <w:t xml:space="preserve"> Comrade </w:t>
      </w:r>
      <w:r>
        <w:rPr>
          <w:sz w:val="16"/>
          <w:szCs w:val="16"/>
        </w:rPr>
        <w:t xml:space="preserve">HW </w:t>
      </w:r>
      <w:r w:rsidRPr="00C05AB3">
        <w:rPr>
          <w:sz w:val="16"/>
          <w:szCs w:val="16"/>
        </w:rPr>
        <w:t>AW</w:t>
      </w:r>
    </w:p>
    <w:p w14:paraId="2B7C51C7" w14:textId="77777777" w:rsidR="00F32EBE" w:rsidRDefault="00F32EBE" w:rsidP="00F32EBE">
      <w:pPr>
        <w:rPr>
          <w:u w:val="single"/>
        </w:rPr>
      </w:pPr>
      <w:r w:rsidRPr="00C05AB3">
        <w:rPr>
          <w:sz w:val="16"/>
        </w:rPr>
        <w:t xml:space="preserve">The </w:t>
      </w:r>
      <w:r w:rsidRPr="00E20608">
        <w:rPr>
          <w:highlight w:val="green"/>
          <w:u w:val="single"/>
        </w:rPr>
        <w:t>technological dynamism</w:t>
      </w:r>
      <w:r w:rsidRPr="00C05AB3">
        <w:rPr>
          <w:u w:val="single"/>
        </w:rPr>
        <w:t xml:space="preserve"> of capitalism has </w:t>
      </w:r>
      <w:r w:rsidRPr="00E20608">
        <w:rPr>
          <w:highlight w:val="green"/>
          <w:u w:val="single"/>
        </w:rPr>
        <w:t>always been a powerful argument</w:t>
      </w:r>
      <w:r w:rsidRPr="00C05AB3">
        <w:rPr>
          <w:u w:val="single"/>
        </w:rPr>
        <w:t xml:space="preserve"> in its defense.</w:t>
      </w:r>
      <w:r w:rsidRPr="00C05AB3">
        <w:rPr>
          <w:sz w:val="16"/>
        </w:rPr>
        <w:t xml:space="preserve"> But one of its secrets is that at the heart of this change we find neither bold entrepreneurs, venture capitalists, nor established firms. </w:t>
      </w:r>
      <w:r w:rsidRPr="00E20608">
        <w:rPr>
          <w:highlight w:val="green"/>
          <w:u w:val="single"/>
        </w:rPr>
        <w:t>Investments</w:t>
      </w:r>
      <w:r w:rsidRPr="00C05AB3">
        <w:rPr>
          <w:u w:val="single"/>
        </w:rPr>
        <w:t xml:space="preserve"> </w:t>
      </w:r>
      <w:r w:rsidRPr="00E20608">
        <w:rPr>
          <w:highlight w:val="green"/>
          <w:u w:val="single"/>
        </w:rPr>
        <w:t>pushing</w:t>
      </w:r>
      <w:r w:rsidRPr="00C05AB3">
        <w:rPr>
          <w:u w:val="single"/>
        </w:rPr>
        <w:t xml:space="preserve"> the frontiers of </w:t>
      </w:r>
      <w:r w:rsidRPr="00E20608">
        <w:rPr>
          <w:highlight w:val="green"/>
          <w:u w:val="single"/>
        </w:rPr>
        <w:t>scientific knowledge are</w:t>
      </w:r>
      <w:r w:rsidRPr="00C05AB3">
        <w:rPr>
          <w:u w:val="single"/>
        </w:rPr>
        <w:t xml:space="preserve"> just </w:t>
      </w:r>
      <w:r w:rsidRPr="00E20608">
        <w:rPr>
          <w:highlight w:val="green"/>
          <w:u w:val="single"/>
        </w:rPr>
        <w:t>too risky</w:t>
      </w:r>
      <w:r w:rsidRPr="00C05AB3">
        <w:rPr>
          <w:sz w:val="16"/>
        </w:rPr>
        <w:t xml:space="preserve">. The advances sought may not be forthcoming. Those that do occur may not ever be commercially viable. Any potentially profitable results that do arise may take decades to make any money. And when they finally do, there are no guarantees initial investors will appropriate most of the resulting windfall. There is, accordingly, a </w:t>
      </w:r>
      <w:r w:rsidRPr="00C05AB3">
        <w:rPr>
          <w:u w:val="single"/>
        </w:rPr>
        <w:t xml:space="preserve">powerful tendency for </w:t>
      </w:r>
      <w:r w:rsidRPr="00E20608">
        <w:rPr>
          <w:highlight w:val="green"/>
          <w:u w:val="single"/>
        </w:rPr>
        <w:t>private capital to systematically underinvest</w:t>
      </w:r>
      <w:r w:rsidRPr="00C05AB3">
        <w:rPr>
          <w:u w:val="single"/>
        </w:rPr>
        <w:t xml:space="preserve"> in long-term research and development</w:t>
      </w:r>
      <w:r w:rsidRPr="00C05AB3">
        <w:rPr>
          <w:sz w:val="16"/>
        </w:rPr>
        <w:t xml:space="preserve">. Despite popular perceptions that private entrepreneurs drive technological innovation, the </w:t>
      </w:r>
      <w:r w:rsidRPr="00E20608">
        <w:rPr>
          <w:highlight w:val="green"/>
          <w:u w:val="single"/>
        </w:rPr>
        <w:t>leading regions</w:t>
      </w:r>
      <w:r w:rsidRPr="00C05AB3">
        <w:rPr>
          <w:u w:val="single"/>
        </w:rPr>
        <w:t xml:space="preserve"> of the global economy do not leave the most important stages of technological change to private investors</w:t>
      </w:r>
      <w:r w:rsidRPr="00C05AB3">
        <w:rPr>
          <w:sz w:val="16"/>
        </w:rPr>
        <w:t xml:space="preserve">. </w:t>
      </w:r>
      <w:r w:rsidRPr="00C05AB3">
        <w:rPr>
          <w:u w:val="single"/>
        </w:rPr>
        <w:t xml:space="preserve">These </w:t>
      </w:r>
      <w:r w:rsidRPr="00E20608">
        <w:rPr>
          <w:highlight w:val="green"/>
          <w:u w:val="single"/>
        </w:rPr>
        <w:t>costs are socialized</w:t>
      </w:r>
      <w:r w:rsidRPr="00C05AB3">
        <w:rPr>
          <w:sz w:val="16"/>
        </w:rPr>
        <w:t xml:space="preserve">. In the quarter-century after World War II, the high profits garnered by American corporations due to their exceptional place in the world market allowed corporate labs to engage in </w:t>
      </w:r>
      <w:r w:rsidRPr="00C05AB3">
        <w:rPr>
          <w:u w:val="single"/>
        </w:rPr>
        <w:t>“</w:t>
      </w:r>
      <w:hyperlink r:id="rId11" w:history="1">
        <w:r w:rsidRPr="00C05AB3">
          <w:rPr>
            <w:rStyle w:val="Hyperlink"/>
            <w:u w:val="single"/>
          </w:rPr>
          <w:t>blue-skies research</w:t>
        </w:r>
      </w:hyperlink>
      <w:r w:rsidRPr="00C05AB3">
        <w:rPr>
          <w:u w:val="single"/>
        </w:rPr>
        <w:t>” projects</w:t>
      </w:r>
      <w:r w:rsidRPr="00C05AB3">
        <w:rPr>
          <w:sz w:val="16"/>
        </w:rPr>
        <w:t xml:space="preserve">. But even then, </w:t>
      </w:r>
      <w:r w:rsidRPr="00E20608">
        <w:rPr>
          <w:highlight w:val="green"/>
          <w:u w:val="single"/>
        </w:rPr>
        <w:t>public funding</w:t>
      </w:r>
      <w:r w:rsidRPr="00C05AB3">
        <w:rPr>
          <w:u w:val="single"/>
        </w:rPr>
        <w:t xml:space="preserve"> accounted for roughly </w:t>
      </w:r>
      <w:r w:rsidRPr="00E20608">
        <w:rPr>
          <w:highlight w:val="green"/>
          <w:u w:val="single"/>
        </w:rPr>
        <w:t>two-thirds of all r</w:t>
      </w:r>
      <w:r w:rsidRPr="00C05AB3">
        <w:rPr>
          <w:u w:val="single"/>
        </w:rPr>
        <w:t xml:space="preserve">esearch </w:t>
      </w:r>
      <w:r w:rsidRPr="00E20608">
        <w:rPr>
          <w:highlight w:val="green"/>
          <w:u w:val="single"/>
        </w:rPr>
        <w:t>and</w:t>
      </w:r>
      <w:r w:rsidRPr="00C05AB3">
        <w:rPr>
          <w:u w:val="single"/>
        </w:rPr>
        <w:t xml:space="preserve"> </w:t>
      </w:r>
      <w:r w:rsidRPr="00E20608">
        <w:rPr>
          <w:highlight w:val="green"/>
          <w:u w:val="single"/>
        </w:rPr>
        <w:t>d</w:t>
      </w:r>
      <w:r w:rsidRPr="00C05AB3">
        <w:rPr>
          <w:u w:val="single"/>
        </w:rPr>
        <w:t>evelopment expenditures in the United States</w:t>
      </w:r>
      <w:r w:rsidRPr="00C05AB3">
        <w:rPr>
          <w:sz w:val="16"/>
        </w:rPr>
        <w:t xml:space="preserve">, </w:t>
      </w:r>
      <w:r w:rsidRPr="00C05AB3">
        <w:rPr>
          <w:u w:val="single"/>
        </w:rPr>
        <w:t xml:space="preserve">creating the </w:t>
      </w:r>
      <w:r w:rsidRPr="00E20608">
        <w:rPr>
          <w:highlight w:val="green"/>
          <w:u w:val="single"/>
        </w:rPr>
        <w:t>foundations for the high-tech sectors</w:t>
      </w:r>
      <w:r w:rsidRPr="00C05AB3">
        <w:rPr>
          <w:sz w:val="16"/>
        </w:rPr>
        <w:t xml:space="preserve"> of today. With the rise of competition from Japanese and European capital in the 1970s, private-sector funding of research and development increased. However, </w:t>
      </w:r>
      <w:r w:rsidRPr="00E20608">
        <w:rPr>
          <w:highlight w:val="green"/>
          <w:u w:val="single"/>
        </w:rPr>
        <w:t>long-term projects</w:t>
      </w:r>
      <w:r w:rsidRPr="00C05AB3">
        <w:rPr>
          <w:u w:val="single"/>
        </w:rPr>
        <w:t xml:space="preserve"> were almost entirely </w:t>
      </w:r>
      <w:r w:rsidRPr="00E20608">
        <w:rPr>
          <w:highlight w:val="green"/>
          <w:u w:val="single"/>
        </w:rPr>
        <w:t>abandoned</w:t>
      </w:r>
      <w:r w:rsidRPr="00C05AB3">
        <w:rPr>
          <w:u w:val="single"/>
        </w:rPr>
        <w:t xml:space="preserve"> </w:t>
      </w:r>
      <w:r w:rsidRPr="00E20608">
        <w:rPr>
          <w:highlight w:val="green"/>
          <w:u w:val="single"/>
        </w:rPr>
        <w:t>in favor of</w:t>
      </w:r>
      <w:r w:rsidRPr="00C05AB3">
        <w:rPr>
          <w:u w:val="single"/>
        </w:rPr>
        <w:t xml:space="preserve"> product development and applied-research projects promising </w:t>
      </w:r>
      <w:r w:rsidRPr="00E20608">
        <w:rPr>
          <w:highlight w:val="green"/>
          <w:u w:val="single"/>
        </w:rPr>
        <w:t>commercial advantages</w:t>
      </w:r>
      <w:r w:rsidRPr="00C05AB3">
        <w:rPr>
          <w:u w:val="single"/>
        </w:rPr>
        <w:t xml:space="preserve"> in the short-to-medium term</w:t>
      </w:r>
      <w:r w:rsidRPr="00C05AB3">
        <w:rPr>
          <w:sz w:val="16"/>
        </w:rPr>
        <w:t xml:space="preserve">. Basic research continued to be funded by the government, like the work in molecular biology that supported the move of agribusiness companies into biotechnology. The same was true for projects of special interest to the Pentagon — the developments associated with the </w:t>
      </w:r>
      <w:hyperlink r:id="rId12" w:history="1">
        <w:r w:rsidRPr="00C05AB3">
          <w:rPr>
            <w:rStyle w:val="Hyperlink"/>
            <w:sz w:val="16"/>
          </w:rPr>
          <w:t>Defense Advanced Research Projects Agency</w:t>
        </w:r>
      </w:hyperlink>
      <w:r w:rsidRPr="00C05AB3">
        <w:rPr>
          <w:sz w:val="16"/>
        </w:rPr>
        <w:t xml:space="preserve">, for instance, which paved the way for modern global positioning systems — and other government agencies. </w:t>
      </w:r>
      <w:r w:rsidRPr="00C05AB3">
        <w:rPr>
          <w:u w:val="single"/>
        </w:rPr>
        <w:t>But medium-to-long-term R&amp;D in general was in great danger of falling into a “valley of death” between basic research and immediate development, with neither the government nor private capital providing significant funding for it</w:t>
      </w:r>
      <w:r w:rsidRPr="00C05AB3">
        <w:rPr>
          <w:sz w:val="16"/>
        </w:rPr>
        <w:t xml:space="preserve">. For all their rhetoric touting the “magic of the marketplace,” those in the Reagan administration recognized market failure when they saw it. They began to offer federal and publicly funded university laboratories various carrots and sticks to undertake long-term R&amp;D for US capital. New programs were created to provide start-ups with resources to develop innovations prior to the “proof of concept” required by venture capitalists. Under Reagan, the </w:t>
      </w:r>
      <w:hyperlink r:id="rId13" w:history="1">
        <w:r w:rsidRPr="00C05AB3">
          <w:rPr>
            <w:rStyle w:val="Hyperlink"/>
            <w:sz w:val="16"/>
          </w:rPr>
          <w:t>Small Business Innovation Development Act</w:t>
        </w:r>
      </w:hyperlink>
      <w:r w:rsidRPr="00C05AB3">
        <w:rPr>
          <w:sz w:val="16"/>
        </w:rPr>
        <w:t xml:space="preserve"> even mandated that federal agencies set aside a percentage of their </w:t>
      </w:r>
      <w:r w:rsidRPr="00C05AB3">
        <w:rPr>
          <w:sz w:val="16"/>
        </w:rPr>
        <w:lastRenderedPageBreak/>
        <w:t xml:space="preserve">R&amp;D budget to fund research by small firms. These and other forms of public-private partnership have granted US capital enormous competitive advantages in the world market. It’s no surprise that </w:t>
      </w:r>
      <w:r w:rsidRPr="00E20608">
        <w:rPr>
          <w:highlight w:val="green"/>
          <w:u w:val="single"/>
        </w:rPr>
        <w:t>Apple</w:t>
      </w:r>
      <w:r w:rsidRPr="00C05AB3">
        <w:rPr>
          <w:u w:val="single"/>
        </w:rPr>
        <w:t>’s tremendously successful line of products</w:t>
      </w:r>
      <w:r w:rsidRPr="00C05AB3">
        <w:rPr>
          <w:sz w:val="16"/>
        </w:rPr>
        <w:t xml:space="preserve"> — iPads, iPhones, and iPods — incorporate twelve key innovations. All twelve (central processing units, dynamic random-access memory, hard-drive disks, liquid-crystal displays, batteries, digital single processing, the Internet, the HTTP and HTML languages, cellular networks, GPS system, and voice-user AI programs) </w:t>
      </w:r>
      <w:r w:rsidRPr="00C05AB3">
        <w:rPr>
          <w:u w:val="single"/>
        </w:rPr>
        <w:t xml:space="preserve">were </w:t>
      </w:r>
      <w:r w:rsidRPr="00E20608">
        <w:rPr>
          <w:highlight w:val="green"/>
          <w:u w:val="single"/>
        </w:rPr>
        <w:t>developed by publicly funded research</w:t>
      </w:r>
      <w:r w:rsidRPr="00C05AB3">
        <w:rPr>
          <w:u w:val="single"/>
        </w:rPr>
        <w:t xml:space="preserve"> and development projects</w:t>
      </w:r>
      <w:r w:rsidRPr="00C05AB3">
        <w:rPr>
          <w:sz w:val="16"/>
        </w:rPr>
        <w:t xml:space="preserve">. </w:t>
      </w:r>
      <w:r w:rsidRPr="00E20608">
        <w:rPr>
          <w:b/>
          <w:bCs/>
          <w:highlight w:val="green"/>
          <w:u w:val="single"/>
        </w:rPr>
        <w:t>It hasn’t been the dynamics of the market so much as active state intervention</w:t>
      </w:r>
      <w:r w:rsidRPr="00C05AB3">
        <w:rPr>
          <w:b/>
          <w:bCs/>
          <w:u w:val="single"/>
        </w:rPr>
        <w:t xml:space="preserve"> that has fueled technological change</w:t>
      </w:r>
      <w:r w:rsidRPr="00C05AB3">
        <w:rPr>
          <w:sz w:val="16"/>
        </w:rPr>
        <w:t xml:space="preserve">. The Promised Golden Age </w:t>
      </w:r>
      <w:r w:rsidRPr="00C05AB3">
        <w:rPr>
          <w:u w:val="single"/>
        </w:rPr>
        <w:t>Technology is more than just a weapon for inter-capitalist competition; it is a weapon in struggles between capital and labor</w:t>
      </w:r>
      <w:r w:rsidRPr="00C05AB3">
        <w:rPr>
          <w:sz w:val="16"/>
        </w:rPr>
        <w:t xml:space="preserve">. </w:t>
      </w:r>
      <w:r w:rsidRPr="00C05AB3">
        <w:rPr>
          <w:u w:val="single"/>
        </w:rPr>
        <w:t>Technological changes that create unemployment, de-skill the workforce, and enable one sector of the workforce to be played against another shift the balance of power in capital’s favor.</w:t>
      </w:r>
      <w:r w:rsidRPr="00C05AB3">
        <w:rPr>
          <w:sz w:val="16"/>
        </w:rPr>
        <w:t xml:space="preserve"> Given this asymmetry, </w:t>
      </w:r>
      <w:r w:rsidRPr="00C05AB3">
        <w:rPr>
          <w:u w:val="single"/>
        </w:rPr>
        <w:t>advances in productivity that could reduce work time while expanding real wages lead instead to forced layoffs, increasing stress for those still employed and eroding real wages</w:t>
      </w:r>
      <w:r w:rsidRPr="00C05AB3">
        <w:rPr>
          <w:sz w:val="16"/>
        </w:rPr>
        <w:t xml:space="preserve">. Two ongoing technological developments further strengthen the power of capital. Advances in transportation and communication now enable production and distribution chains to be extended across the globe, allowing capital to implement “divide and conquer” strategies against labor to an unprecedented extent. Astounding new labor-saving machines are also becoming more and more inexpensive. A recent exhaustive study of over seven hundred occupations </w:t>
      </w:r>
      <w:hyperlink r:id="rId14" w:history="1">
        <w:r w:rsidRPr="00C05AB3">
          <w:rPr>
            <w:rStyle w:val="Hyperlink"/>
            <w:sz w:val="16"/>
          </w:rPr>
          <w:t>concluded</w:t>
        </w:r>
      </w:hyperlink>
      <w:r w:rsidRPr="00C05AB3">
        <w:rPr>
          <w:sz w:val="16"/>
        </w:rPr>
        <w:t xml:space="preserve"> that no less than 47 percent of employment in the United States is at high risk of being automated within two decades. Anything approaching this level of labor displacement will yield more misery, not progress, for ordinary workers. But the lower cost and higher capacities of machines have also led to change of a better sort. As the prices of computer hardware, software, and Internet connections have declined, many people can now create new “knowledge products” without working for big capitalists. </w:t>
      </w:r>
      <w:r w:rsidRPr="00E20608">
        <w:rPr>
          <w:highlight w:val="green"/>
          <w:u w:val="single"/>
        </w:rPr>
        <w:t>Multitudes across the globe</w:t>
      </w:r>
      <w:r w:rsidRPr="00C05AB3">
        <w:rPr>
          <w:u w:val="single"/>
        </w:rPr>
        <w:t xml:space="preserve"> now freely </w:t>
      </w:r>
      <w:r w:rsidRPr="00E20608">
        <w:rPr>
          <w:highlight w:val="green"/>
          <w:u w:val="single"/>
        </w:rPr>
        <w:t>choose to contribute to</w:t>
      </w:r>
      <w:r w:rsidRPr="00C05AB3">
        <w:rPr>
          <w:u w:val="single"/>
        </w:rPr>
        <w:t xml:space="preserve"> </w:t>
      </w:r>
      <w:r w:rsidRPr="00E20608">
        <w:rPr>
          <w:highlight w:val="green"/>
          <w:u w:val="single"/>
        </w:rPr>
        <w:t>collective</w:t>
      </w:r>
      <w:r w:rsidRPr="00C05AB3">
        <w:rPr>
          <w:u w:val="single"/>
        </w:rPr>
        <w:t xml:space="preserve"> innovation </w:t>
      </w:r>
      <w:r w:rsidRPr="00E20608">
        <w:rPr>
          <w:highlight w:val="green"/>
          <w:u w:val="single"/>
        </w:rPr>
        <w:t>projects</w:t>
      </w:r>
      <w:r w:rsidRPr="00C05AB3">
        <w:rPr>
          <w:u w:val="single"/>
        </w:rPr>
        <w:t xml:space="preserve"> of interest to them, </w:t>
      </w:r>
      <w:r w:rsidRPr="00E20608">
        <w:rPr>
          <w:highlight w:val="green"/>
          <w:u w:val="single"/>
        </w:rPr>
        <w:t>outside</w:t>
      </w:r>
      <w:r w:rsidRPr="00C05AB3">
        <w:rPr>
          <w:u w:val="single"/>
        </w:rPr>
        <w:t xml:space="preserve"> the relationship of capital and </w:t>
      </w:r>
      <w:r w:rsidRPr="00E20608">
        <w:rPr>
          <w:highlight w:val="green"/>
          <w:u w:val="single"/>
        </w:rPr>
        <w:t>wage labor</w:t>
      </w:r>
      <w:r w:rsidRPr="00C05AB3">
        <w:rPr>
          <w:u w:val="single"/>
        </w:rPr>
        <w:t>.</w:t>
      </w:r>
      <w:r w:rsidRPr="00C05AB3">
        <w:rPr>
          <w:sz w:val="16"/>
        </w:rPr>
        <w:t xml:space="preserve"> The resulting </w:t>
      </w:r>
      <w:r w:rsidRPr="00E20608">
        <w:rPr>
          <w:highlight w:val="green"/>
          <w:u w:val="single"/>
        </w:rPr>
        <w:t>products</w:t>
      </w:r>
      <w:r w:rsidRPr="00C05AB3">
        <w:rPr>
          <w:u w:val="single"/>
        </w:rPr>
        <w:t xml:space="preserve"> can now be </w:t>
      </w:r>
      <w:r w:rsidRPr="00E20608">
        <w:rPr>
          <w:highlight w:val="green"/>
          <w:u w:val="single"/>
        </w:rPr>
        <w:t>distributed as unlimited free goods</w:t>
      </w:r>
      <w:r w:rsidRPr="00C05AB3">
        <w:rPr>
          <w:u w:val="single"/>
        </w:rPr>
        <w:t xml:space="preserve"> to anyone who wishes to use them, rather than being scarce commodities sold for profit. </w:t>
      </w:r>
      <w:r w:rsidRPr="00C05AB3">
        <w:rPr>
          <w:sz w:val="16"/>
        </w:rPr>
        <w:t xml:space="preserve">It is beyond dispute that </w:t>
      </w:r>
      <w:r w:rsidRPr="00C05AB3">
        <w:rPr>
          <w:u w:val="single"/>
        </w:rPr>
        <w:t xml:space="preserve">this new form of </w:t>
      </w:r>
      <w:r w:rsidRPr="00E20608">
        <w:rPr>
          <w:b/>
          <w:bCs/>
          <w:highlight w:val="green"/>
          <w:u w:val="single"/>
        </w:rPr>
        <w:t>social labor</w:t>
      </w:r>
      <w:r w:rsidRPr="00C05AB3">
        <w:rPr>
          <w:b/>
          <w:bCs/>
          <w:u w:val="single"/>
        </w:rPr>
        <w:t xml:space="preserve"> has generated</w:t>
      </w:r>
      <w:r w:rsidRPr="00C05AB3">
        <w:rPr>
          <w:u w:val="single"/>
        </w:rPr>
        <w:t xml:space="preserve"> </w:t>
      </w:r>
      <w:r w:rsidRPr="00E20608">
        <w:rPr>
          <w:b/>
          <w:bCs/>
          <w:highlight w:val="green"/>
          <w:u w:val="single"/>
        </w:rPr>
        <w:t>innovations</w:t>
      </w:r>
      <w:r w:rsidRPr="00C05AB3">
        <w:rPr>
          <w:b/>
          <w:bCs/>
          <w:u w:val="single"/>
        </w:rPr>
        <w:t xml:space="preserve"> </w:t>
      </w:r>
      <w:r w:rsidRPr="00E20608">
        <w:rPr>
          <w:b/>
          <w:bCs/>
          <w:highlight w:val="green"/>
          <w:u w:val="single"/>
        </w:rPr>
        <w:t>superior in quality and scale</w:t>
      </w:r>
      <w:r w:rsidRPr="00C05AB3">
        <w:rPr>
          <w:b/>
          <w:bCs/>
          <w:u w:val="single"/>
        </w:rPr>
        <w:t xml:space="preserve"> to the output of capitalist firms</w:t>
      </w:r>
      <w:r w:rsidRPr="00C05AB3">
        <w:rPr>
          <w:sz w:val="16"/>
        </w:rPr>
        <w:t xml:space="preserve">. These innovations also tend to be qualitatively different. While technological developments in capitalism primarily address the wants and needs of those with disposable income, </w:t>
      </w:r>
      <w:r w:rsidRPr="00E20608">
        <w:rPr>
          <w:highlight w:val="green"/>
          <w:u w:val="single"/>
        </w:rPr>
        <w:t>open-source project</w:t>
      </w:r>
      <w:r w:rsidRPr="00C05AB3">
        <w:rPr>
          <w:u w:val="single"/>
        </w:rPr>
        <w:t xml:space="preserve">s can </w:t>
      </w:r>
      <w:r w:rsidRPr="00E20608">
        <w:rPr>
          <w:highlight w:val="green"/>
          <w:u w:val="single"/>
        </w:rPr>
        <w:t>mobilize creative energies</w:t>
      </w:r>
      <w:r w:rsidRPr="00C05AB3">
        <w:rPr>
          <w:u w:val="single"/>
        </w:rPr>
        <w:t xml:space="preserve"> to address areas capital systematically neglects, such as </w:t>
      </w:r>
      <w:hyperlink r:id="rId15" w:history="1">
        <w:r w:rsidRPr="00C05AB3">
          <w:rPr>
            <w:rStyle w:val="Hyperlink"/>
            <w:u w:val="single"/>
          </w:rPr>
          <w:t>developing seeds</w:t>
        </w:r>
      </w:hyperlink>
      <w:r w:rsidRPr="00C05AB3">
        <w:rPr>
          <w:u w:val="single"/>
        </w:rPr>
        <w:t xml:space="preserve"> for poor farmers or medicines for those without the money to buy existing medications.</w:t>
      </w:r>
      <w:r w:rsidRPr="00C05AB3">
        <w:rPr>
          <w:sz w:val="16"/>
        </w:rPr>
        <w:t xml:space="preserve"> The potential of this new form of collective social labor to address pressing social needs across the globe is historically unprecedented. In order to flourish, however, open-source innovation requires free access to existing knowledge goods. Leading capital firms, hoping to extend their ability to privately profit from publicly supported research, have used their immense political power to extend the intellectual property rights regime in scope and enforcement, severely restricting the access open-source projects require. </w:t>
      </w:r>
      <w:hyperlink r:id="rId16" w:history="1">
        <w:r w:rsidRPr="00C05AB3">
          <w:rPr>
            <w:rStyle w:val="Hyperlink"/>
            <w:sz w:val="16"/>
          </w:rPr>
          <w:t>Copyright</w:t>
        </w:r>
      </w:hyperlink>
      <w:r w:rsidRPr="00C05AB3">
        <w:rPr>
          <w:sz w:val="16"/>
        </w:rPr>
        <w:t xml:space="preserve">, after all, was extended for twenty years at the turn of the century, just as Internet access was starting to balloon. Despite these barriers, the success of open-source projects shows that intellectual-property rights are not required for innovation. Further evidence is provided by the fact that </w:t>
      </w:r>
      <w:r w:rsidRPr="00C05AB3">
        <w:rPr>
          <w:u w:val="single"/>
        </w:rPr>
        <w:t xml:space="preserve">most scientific and technological workers engaged in innovation are forced to sign away </w:t>
      </w:r>
      <w:r w:rsidRPr="00E20608">
        <w:rPr>
          <w:highlight w:val="green"/>
          <w:u w:val="single"/>
        </w:rPr>
        <w:t>intellectual property</w:t>
      </w:r>
      <w:r w:rsidRPr="00C05AB3">
        <w:rPr>
          <w:u w:val="single"/>
        </w:rPr>
        <w:t xml:space="preserve"> rights as a condition of employment. These </w:t>
      </w:r>
      <w:r w:rsidRPr="00E20608">
        <w:rPr>
          <w:highlight w:val="green"/>
          <w:u w:val="single"/>
        </w:rPr>
        <w:t>rights</w:t>
      </w:r>
      <w:r w:rsidRPr="00C05AB3">
        <w:rPr>
          <w:u w:val="single"/>
        </w:rPr>
        <w:t xml:space="preserve"> actually </w:t>
      </w:r>
      <w:r w:rsidRPr="00E20608">
        <w:rPr>
          <w:highlight w:val="green"/>
          <w:u w:val="single"/>
        </w:rPr>
        <w:t>hamper advancement by raising the cost of engaging</w:t>
      </w:r>
      <w:r w:rsidRPr="00C05AB3">
        <w:rPr>
          <w:u w:val="single"/>
        </w:rPr>
        <w:t xml:space="preserve"> in the production of new knowledge, and by diverting funds to unproductive legal costs.</w:t>
      </w:r>
      <w:r w:rsidRPr="00C05AB3">
        <w:rPr>
          <w:sz w:val="16"/>
        </w:rPr>
        <w:t xml:space="preserve"> The World is Flat? </w:t>
      </w:r>
      <w:r w:rsidRPr="00C05AB3">
        <w:rPr>
          <w:u w:val="single"/>
        </w:rPr>
        <w:t xml:space="preserve">Capitalism also </w:t>
      </w:r>
      <w:r w:rsidRPr="00A727AA">
        <w:rPr>
          <w:highlight w:val="green"/>
          <w:u w:val="single"/>
        </w:rPr>
        <w:t>hampers the ability of much of the world</w:t>
      </w:r>
      <w:r w:rsidRPr="00C05AB3">
        <w:rPr>
          <w:u w:val="single"/>
        </w:rPr>
        <w:t xml:space="preserve"> to contribute to technological advancement.</w:t>
      </w:r>
      <w:r w:rsidRPr="00C05AB3">
        <w:rPr>
          <w:sz w:val="16"/>
        </w:rPr>
        <w:t xml:space="preserve"> Whole regions of the global economy lack the wealth to support meaningful innovation. Today, only four countries </w:t>
      </w:r>
      <w:hyperlink r:id="rId17" w:history="1">
        <w:r w:rsidRPr="00C05AB3">
          <w:rPr>
            <w:rStyle w:val="Hyperlink"/>
            <w:sz w:val="16"/>
          </w:rPr>
          <w:t>spend</w:t>
        </w:r>
      </w:hyperlink>
      <w:r w:rsidRPr="00C05AB3">
        <w:rPr>
          <w:sz w:val="16"/>
        </w:rPr>
        <w:t xml:space="preserve"> over 3 percent of their GDP on research and development; a mere six others devote 2 percent or more. Capital in these advantaged regions has the opportunity to establish a virtuous circle, free-riding on the extensive public investment discussed above. </w:t>
      </w:r>
      <w:r w:rsidRPr="00A727AA">
        <w:rPr>
          <w:highlight w:val="green"/>
          <w:u w:val="single"/>
        </w:rPr>
        <w:t>Privileged access</w:t>
      </w:r>
      <w:r w:rsidRPr="00C05AB3">
        <w:rPr>
          <w:u w:val="single"/>
        </w:rPr>
        <w:t xml:space="preserve"> to advanced R&amp;D </w:t>
      </w:r>
      <w:r w:rsidRPr="00A727AA">
        <w:rPr>
          <w:highlight w:val="green"/>
          <w:u w:val="single"/>
        </w:rPr>
        <w:t>enables capitalists to appropriate high returns</w:t>
      </w:r>
      <w:r w:rsidRPr="00C05AB3">
        <w:rPr>
          <w:u w:val="single"/>
        </w:rPr>
        <w:t xml:space="preserve"> on successful innovations; these returns allow those companies to make effective use of technological advances in the next cycle, setting the stage for future profits. </w:t>
      </w:r>
      <w:r w:rsidRPr="00C05AB3">
        <w:rPr>
          <w:sz w:val="16"/>
        </w:rPr>
        <w:t xml:space="preserve">At the same time, </w:t>
      </w:r>
      <w:r w:rsidRPr="00C05AB3">
        <w:rPr>
          <w:u w:val="single"/>
        </w:rPr>
        <w:t xml:space="preserve">enterprises in </w:t>
      </w:r>
      <w:r w:rsidRPr="00A727AA">
        <w:rPr>
          <w:highlight w:val="green"/>
          <w:u w:val="single"/>
        </w:rPr>
        <w:t>poorer regions</w:t>
      </w:r>
      <w:r w:rsidRPr="00C05AB3">
        <w:rPr>
          <w:u w:val="single"/>
        </w:rPr>
        <w:t xml:space="preserve">, lacking access to high-level R&amp;D, </w:t>
      </w:r>
      <w:r w:rsidRPr="00A727AA">
        <w:rPr>
          <w:highlight w:val="green"/>
          <w:u w:val="single"/>
        </w:rPr>
        <w:t>find themselves trapped</w:t>
      </w:r>
      <w:r w:rsidRPr="00C05AB3">
        <w:rPr>
          <w:u w:val="single"/>
        </w:rPr>
        <w:t xml:space="preserve"> in a vicious cycle</w:t>
      </w:r>
      <w:r w:rsidRPr="00C05AB3">
        <w:rPr>
          <w:sz w:val="16"/>
        </w:rPr>
        <w:t xml:space="preserve">. Their present inability to make significant innovations that would enable them to compete successfully in world markets undercuts their future prospects. Only a handful of countries — such as South Korea and Taiwan — have ever been able to move forward from this starting disadvantage. </w:t>
      </w:r>
      <w:r w:rsidRPr="00C05AB3">
        <w:rPr>
          <w:u w:val="single"/>
        </w:rPr>
        <w:t xml:space="preserve">Global disparities in technological change alone do not explain </w:t>
      </w:r>
      <w:r w:rsidRPr="00C05AB3">
        <w:rPr>
          <w:u w:val="single"/>
        </w:rPr>
        <w:lastRenderedPageBreak/>
        <w:t xml:space="preserve">why 1 percent of people in the world now </w:t>
      </w:r>
      <w:hyperlink r:id="rId18" w:history="1">
        <w:r w:rsidRPr="00C05AB3">
          <w:rPr>
            <w:rStyle w:val="Hyperlink"/>
            <w:u w:val="single"/>
          </w:rPr>
          <w:t>own</w:t>
        </w:r>
      </w:hyperlink>
      <w:r w:rsidRPr="00C05AB3">
        <w:rPr>
          <w:u w:val="single"/>
        </w:rPr>
        <w:t xml:space="preserve"> 48 percent of global wealth</w:t>
      </w:r>
      <w:r w:rsidRPr="00C05AB3">
        <w:rPr>
          <w:sz w:val="16"/>
        </w:rPr>
        <w:t xml:space="preserve">. But they are a major part of the story; technological change is a weapon that enables the privileged to maintain and extend their global advantages over time. Creative Non-Destruction </w:t>
      </w:r>
      <w:r w:rsidRPr="00C05AB3">
        <w:rPr>
          <w:b/>
          <w:bCs/>
          <w:u w:val="single"/>
        </w:rPr>
        <w:t xml:space="preserve">The </w:t>
      </w:r>
      <w:r w:rsidRPr="00A727AA">
        <w:rPr>
          <w:b/>
          <w:bCs/>
          <w:highlight w:val="green"/>
          <w:u w:val="single"/>
        </w:rPr>
        <w:t>destructive effects</w:t>
      </w:r>
      <w:r w:rsidRPr="00C05AB3">
        <w:rPr>
          <w:b/>
          <w:bCs/>
          <w:u w:val="single"/>
        </w:rPr>
        <w:t xml:space="preserve"> examined above are not necessary features of technological change; they </w:t>
      </w:r>
      <w:r w:rsidRPr="00A727AA">
        <w:rPr>
          <w:b/>
          <w:bCs/>
          <w:highlight w:val="green"/>
          <w:u w:val="single"/>
        </w:rPr>
        <w:t>are necessary features of technological change in capitalism</w:t>
      </w:r>
      <w:r w:rsidRPr="00C05AB3">
        <w:rPr>
          <w:b/>
          <w:bCs/>
          <w:u w:val="single"/>
        </w:rPr>
        <w:t>.</w:t>
      </w:r>
      <w:r w:rsidRPr="00C05AB3">
        <w:rPr>
          <w:sz w:val="16"/>
        </w:rPr>
        <w:t xml:space="preserve"> </w:t>
      </w:r>
      <w:r w:rsidRPr="00A727AA">
        <w:rPr>
          <w:b/>
          <w:bCs/>
          <w:highlight w:val="green"/>
          <w:u w:val="single"/>
        </w:rPr>
        <w:t>Overcoming them requires overcoming capitalism</w:t>
      </w:r>
      <w:r w:rsidRPr="00C05AB3">
        <w:rPr>
          <w:b/>
          <w:bCs/>
          <w:u w:val="single"/>
        </w:rPr>
        <w:t>, even if we only have a provisional sense of what that might mean</w:t>
      </w:r>
      <w:r w:rsidRPr="00C05AB3">
        <w:rPr>
          <w:sz w:val="16"/>
        </w:rPr>
        <w:t xml:space="preserve">. The pernicious tendencies associated with technological change in capitalist workplaces are rooted in a structure where managers are agents of the owners of the firm’s assets, with a fiduciary duty to further their private interests. But a </w:t>
      </w:r>
      <w:r w:rsidRPr="00C05AB3">
        <w:rPr>
          <w:u w:val="single"/>
        </w:rPr>
        <w:t>society’s means of production are not goods for personal consumption, like a toothbrush.</w:t>
      </w:r>
      <w:r w:rsidRPr="00C05AB3">
        <w:rPr>
          <w:sz w:val="16"/>
        </w:rPr>
        <w:t xml:space="preserve"> The </w:t>
      </w:r>
      <w:r w:rsidRPr="00C05AB3">
        <w:rPr>
          <w:u w:val="single"/>
        </w:rPr>
        <w:t>material reproduction of society is an inherently public matter, as the technological development of capitalism itself, resting on public funds, confirms.</w:t>
      </w:r>
      <w:r w:rsidRPr="00C05AB3">
        <w:rPr>
          <w:sz w:val="16"/>
        </w:rPr>
        <w:t xml:space="preserve"> Capital markets, where private claims to productive resources are bought and sold, treat public power as if it were just another item for personal use. They can, and should, be totally done away with. Large-scale productive enterprises should instead be acknowledged as a distinct type of public property, and exercises of authority within these workplaces as acts of public authority. The principle of democracy must then come into play: all exercises of this authority must be subject to the consent of those impacted by it. Though additional regulations would be needed if managers were elected and subject to recall by the workforce as a whole, </w:t>
      </w:r>
      <w:r w:rsidRPr="00A727AA">
        <w:rPr>
          <w:b/>
          <w:bCs/>
          <w:highlight w:val="green"/>
          <w:u w:val="single"/>
        </w:rPr>
        <w:t>technological advances</w:t>
      </w:r>
      <w:r w:rsidRPr="00C05AB3">
        <w:rPr>
          <w:b/>
          <w:bCs/>
          <w:u w:val="single"/>
        </w:rPr>
        <w:t xml:space="preserve"> in productivity would not typically </w:t>
      </w:r>
      <w:r w:rsidRPr="00A727AA">
        <w:rPr>
          <w:b/>
          <w:bCs/>
          <w:highlight w:val="green"/>
          <w:u w:val="single"/>
        </w:rPr>
        <w:t>result</w:t>
      </w:r>
      <w:r w:rsidRPr="00C05AB3">
        <w:rPr>
          <w:b/>
          <w:bCs/>
          <w:u w:val="single"/>
        </w:rPr>
        <w:t xml:space="preserve"> in the involuntary unemployment of some and the overwork of others, but rather </w:t>
      </w:r>
      <w:r w:rsidRPr="00A727AA">
        <w:rPr>
          <w:b/>
          <w:bCs/>
          <w:highlight w:val="green"/>
          <w:u w:val="single"/>
        </w:rPr>
        <w:t>in reduced work for all</w:t>
      </w:r>
      <w:r w:rsidRPr="00C05AB3">
        <w:rPr>
          <w:b/>
          <w:bCs/>
          <w:u w:val="single"/>
        </w:rPr>
        <w:t>.</w:t>
      </w:r>
      <w:r w:rsidRPr="00C05AB3">
        <w:rPr>
          <w:sz w:val="16"/>
        </w:rPr>
        <w:t xml:space="preserve"> We know this because workers say they want more time to spend with their families and friends, or on projects of their own choosing. </w:t>
      </w:r>
      <w:r w:rsidRPr="00C05AB3">
        <w:rPr>
          <w:u w:val="single"/>
        </w:rPr>
        <w:t xml:space="preserve">With </w:t>
      </w:r>
      <w:hyperlink r:id="rId19" w:history="1">
        <w:r w:rsidRPr="00C05AB3">
          <w:rPr>
            <w:rStyle w:val="Hyperlink"/>
            <w:u w:val="single"/>
          </w:rPr>
          <w:t>democracy in the workplace</w:t>
        </w:r>
      </w:hyperlink>
      <w:r w:rsidRPr="00C05AB3">
        <w:rPr>
          <w:u w:val="single"/>
        </w:rPr>
        <w:t>, the drive to introduce de-skilling technologies would be replaced with a search for ways to make work more interesting and creative</w:t>
      </w:r>
      <w:r w:rsidRPr="00C05AB3">
        <w:rPr>
          <w:sz w:val="16"/>
        </w:rPr>
        <w:t xml:space="preserve">. Suppose that decisions regarding the general level of new investment were also a matter for public debate, eventually decided by a democratic body. </w:t>
      </w:r>
      <w:r w:rsidRPr="00C05AB3">
        <w:rPr>
          <w:u w:val="single"/>
        </w:rPr>
        <w:t>If there were pressing social needs, the overall rate of new investment could be increased; if this were not the case, it could be stabilized.</w:t>
      </w:r>
      <w:r w:rsidRPr="00C05AB3">
        <w:rPr>
          <w:sz w:val="16"/>
        </w:rPr>
        <w:t xml:space="preserve"> These bodies could then set aside a portion of new investment funds to provide public goods free of charge, putting more useful goods and services outside the market’s reach. The </w:t>
      </w:r>
      <w:r w:rsidRPr="00A727AA">
        <w:rPr>
          <w:u w:val="single"/>
        </w:rPr>
        <w:t>public goods</w:t>
      </w:r>
      <w:r w:rsidRPr="00C05AB3">
        <w:rPr>
          <w:u w:val="single"/>
        </w:rPr>
        <w:t xml:space="preserve"> of scientific and technological </w:t>
      </w:r>
      <w:r w:rsidRPr="00A727AA">
        <w:rPr>
          <w:highlight w:val="green"/>
          <w:u w:val="single"/>
        </w:rPr>
        <w:t>knowledge</w:t>
      </w:r>
      <w:r w:rsidRPr="00C05AB3">
        <w:rPr>
          <w:u w:val="single"/>
        </w:rPr>
        <w:t xml:space="preserve"> resulting from basic research and long-term R&amp;D would be </w:t>
      </w:r>
      <w:r w:rsidRPr="00A727AA">
        <w:rPr>
          <w:highlight w:val="green"/>
          <w:u w:val="single"/>
        </w:rPr>
        <w:t>decommodified</w:t>
      </w:r>
      <w:r w:rsidRPr="00C05AB3">
        <w:rPr>
          <w:sz w:val="16"/>
        </w:rPr>
        <w:t xml:space="preserve">, too, as would the fruits of open-source innovation. The latter could be unleashed by </w:t>
      </w:r>
      <w:r w:rsidRPr="00C05AB3">
        <w:rPr>
          <w:u w:val="single"/>
        </w:rPr>
        <w:t xml:space="preserve">abolishing intellectual property rights and by providing an adequate </w:t>
      </w:r>
      <w:hyperlink r:id="rId20" w:history="1">
        <w:r w:rsidRPr="00C05AB3">
          <w:rPr>
            <w:rStyle w:val="Hyperlink"/>
            <w:u w:val="single"/>
          </w:rPr>
          <w:t>basic income</w:t>
        </w:r>
      </w:hyperlink>
      <w:r w:rsidRPr="00C05AB3">
        <w:rPr>
          <w:u w:val="single"/>
        </w:rPr>
        <w:t xml:space="preserve"> to all — enabling anyone who wished to participate in open-source projects to do so</w:t>
      </w:r>
      <w:r w:rsidRPr="00C05AB3">
        <w:rPr>
          <w:sz w:val="16"/>
        </w:rPr>
        <w:t xml:space="preserve">. If special incentives were required, generous prizes could be awarded to the first to solve important challenges. Remaining funds could then be distributed to other elected bodies at various geographical levels, each of which would determine what share would go to public goods in a region. The remainder would be distributed to local community banks charged with allocating them to worker enterprises. Various qualitative and quantitative measures could be employed to measure the extent to which those enterprises used technologies to meet social wants and needs effectively, with the results determining the income beyond the basic level received by their members (and the members of the community banks that allocated investment funds to them). Abolishing intellectual property rights would have the added benefit of ensuring that wealthy regions could not use technological knowledge as a weapon to create and reproduce inequality in the global economy. This danger would be all but eliminated if every region were granted a fundamental right to its per capita share of new investment funds. Finally, if workplaces used productivity advances to free up time for their workers rather than to increase the output of commodities, resources would be depleted and waste generated at a much lower rate. </w:t>
      </w:r>
      <w:r w:rsidRPr="00A727AA">
        <w:rPr>
          <w:highlight w:val="green"/>
          <w:u w:val="single"/>
        </w:rPr>
        <w:t>Abolishing capital markets</w:t>
      </w:r>
      <w:r w:rsidRPr="00C05AB3">
        <w:rPr>
          <w:u w:val="single"/>
        </w:rPr>
        <w:t xml:space="preserve"> and replacing them with democratic control over levels of new investment </w:t>
      </w:r>
      <w:r w:rsidRPr="00A727AA">
        <w:rPr>
          <w:highlight w:val="green"/>
          <w:u w:val="single"/>
        </w:rPr>
        <w:t>would free humanity</w:t>
      </w:r>
      <w:r w:rsidRPr="00C05AB3">
        <w:rPr>
          <w:u w:val="single"/>
        </w:rPr>
        <w:t xml:space="preserve"> fr</w:t>
      </w:r>
      <w:r w:rsidRPr="00A727AA">
        <w:rPr>
          <w:highlight w:val="green"/>
          <w:u w:val="single"/>
        </w:rPr>
        <w:t>om the “grow or die” imperative and the environmental consequences that follow from it</w:t>
      </w:r>
      <w:r w:rsidRPr="00C05AB3">
        <w:rPr>
          <w:sz w:val="16"/>
        </w:rPr>
        <w:t xml:space="preserve">. If enterprises were acknowledged as inherently matters of public concern, </w:t>
      </w:r>
      <w:r w:rsidRPr="00C05AB3">
        <w:rPr>
          <w:u w:val="single"/>
        </w:rPr>
        <w:t>it would eliminate the obscene absurdity of having the fate of humanity rest on whether profit-driven oil companies have the political and cultural power to extract and sell an estimated $20 trillion of fossil-fuel reserves, as they clearly plan to do.</w:t>
      </w:r>
      <w:r w:rsidRPr="00C05AB3">
        <w:rPr>
          <w:sz w:val="16"/>
        </w:rPr>
        <w:t xml:space="preserve"> If open-source innovation flourished, the creative energies of collective social labor across the planet could be mobilized to address environmental challenges. If poor regions with fragile ecologies were guaranteed their fair share of new investment funds, the pressure to sacrifice long-term sustainability for the sake of short-term growth would be overcome. Of course, all of these proposals are vague and provisional. Nonetheless, they show that </w:t>
      </w:r>
      <w:r w:rsidRPr="00C05AB3">
        <w:rPr>
          <w:u w:val="single"/>
        </w:rPr>
        <w:t>the social consequences of technological change could be far different than they are today. We do not need private ownership of productive assets, or markets devoted to financial assets, to have a technologically dynamic society.</w:t>
      </w:r>
      <w:r w:rsidRPr="00C05AB3">
        <w:rPr>
          <w:sz w:val="16"/>
        </w:rPr>
        <w:t xml:space="preserve"> With the necessary political shifts, </w:t>
      </w:r>
      <w:r w:rsidRPr="00A727AA">
        <w:rPr>
          <w:highlight w:val="green"/>
          <w:u w:val="single"/>
        </w:rPr>
        <w:t>technological change would no longer be associated with overaccumulation</w:t>
      </w:r>
      <w:r w:rsidRPr="00C05AB3">
        <w:rPr>
          <w:sz w:val="16"/>
        </w:rPr>
        <w:t xml:space="preserve">, financial crises, the stifling of open-source innovation, severe </w:t>
      </w:r>
      <w:r w:rsidRPr="00C05AB3">
        <w:rPr>
          <w:sz w:val="16"/>
        </w:rPr>
        <w:lastRenderedPageBreak/>
        <w:t xml:space="preserve">global inequality, or the increasingly palpable threat of environmental catastrophe. We need to unleash the full potential of human ingenuity. The way technology advances is already socialized in important, if restricted and inadequate ways. </w:t>
      </w:r>
      <w:r w:rsidRPr="00C05AB3">
        <w:rPr>
          <w:u w:val="single"/>
        </w:rPr>
        <w:t>We can finish the job and make sure that its fruits are put to the benefit of ordinary people.</w:t>
      </w:r>
    </w:p>
    <w:p w14:paraId="5B59F9E3" w14:textId="77777777" w:rsidR="00F32EBE" w:rsidRPr="00653D52" w:rsidRDefault="00F32EBE" w:rsidP="00F32EBE"/>
    <w:p w14:paraId="7249A4B5" w14:textId="77777777" w:rsidR="00F32EBE" w:rsidRDefault="00F32EBE" w:rsidP="00F32EBE">
      <w:pPr>
        <w:pStyle w:val="Heading4"/>
      </w:pPr>
      <w:r>
        <w:t xml:space="preserve">CCS is an L tech – better techs already exist the problem is </w:t>
      </w:r>
      <w:r w:rsidRPr="00B4185A">
        <w:rPr>
          <w:u w:val="single"/>
        </w:rPr>
        <w:t>distribution</w:t>
      </w:r>
    </w:p>
    <w:p w14:paraId="0E40B096" w14:textId="77777777" w:rsidR="00F32EBE" w:rsidRDefault="00F32EBE" w:rsidP="00F32EBE">
      <w:r w:rsidRPr="00F83462">
        <w:rPr>
          <w:rStyle w:val="Style13ptBold"/>
        </w:rPr>
        <w:t>CleanTechnica 19</w:t>
      </w:r>
      <w:r>
        <w:t xml:space="preserve"> https://cleantechnica.com/2019/10/29/carbon-capture-bright-promise-or-senseless-boondoggle/</w:t>
      </w:r>
    </w:p>
    <w:p w14:paraId="62C335A5" w14:textId="77777777" w:rsidR="00F32EBE" w:rsidRDefault="00F32EBE" w:rsidP="00F32EBE">
      <w:pPr>
        <w:rPr>
          <w:rStyle w:val="StyleUnderline"/>
        </w:rPr>
      </w:pPr>
      <w:r w:rsidRPr="00F83462">
        <w:rPr>
          <w:sz w:val="16"/>
        </w:rPr>
        <w:t xml:space="preserve">The idea of </w:t>
      </w:r>
      <w:r w:rsidRPr="00D43A9F">
        <w:rPr>
          <w:rStyle w:val="StyleUnderline"/>
          <w:highlight w:val="green"/>
        </w:rPr>
        <w:t>carbon capture is alluring</w:t>
      </w:r>
      <w:r w:rsidRPr="00F83462">
        <w:rPr>
          <w:sz w:val="16"/>
        </w:rPr>
        <w:t xml:space="preserve">, especially </w:t>
      </w:r>
      <w:r w:rsidRPr="00013482">
        <w:rPr>
          <w:rStyle w:val="Emphasis"/>
        </w:rPr>
        <w:t xml:space="preserve">for </w:t>
      </w:r>
      <w:r w:rsidRPr="00D43A9F">
        <w:rPr>
          <w:rStyle w:val="Emphasis"/>
          <w:highlight w:val="green"/>
        </w:rPr>
        <w:t>fossil fuel companies</w:t>
      </w:r>
      <w:r w:rsidRPr="00013482">
        <w:rPr>
          <w:rStyle w:val="Emphasis"/>
        </w:rPr>
        <w:t>. “</w:t>
      </w:r>
      <w:r w:rsidRPr="00013482">
        <w:rPr>
          <w:rStyle w:val="StyleUnderline"/>
        </w:rPr>
        <w:t>We can still burn</w:t>
      </w:r>
      <w:r w:rsidRPr="00F83462">
        <w:rPr>
          <w:sz w:val="16"/>
        </w:rPr>
        <w:t xml:space="preserve"> all our lovely coal, oil, and gas,” they argue, “</w:t>
      </w:r>
      <w:r w:rsidRPr="00013482">
        <w:rPr>
          <w:rStyle w:val="StyleUnderline"/>
        </w:rPr>
        <w:t>then</w:t>
      </w:r>
      <w:r w:rsidRPr="00F83462">
        <w:rPr>
          <w:sz w:val="16"/>
        </w:rPr>
        <w:t xml:space="preserve"> just </w:t>
      </w:r>
      <w:r w:rsidRPr="00013482">
        <w:rPr>
          <w:rStyle w:val="StyleUnderline"/>
        </w:rPr>
        <w:t>strip the carbon</w:t>
      </w:r>
      <w:r w:rsidRPr="00F83462">
        <w:rPr>
          <w:sz w:val="16"/>
        </w:rPr>
        <w:t xml:space="preserve"> emissions </w:t>
      </w:r>
      <w:r w:rsidRPr="00013482">
        <w:rPr>
          <w:rStyle w:val="StyleUnderline"/>
        </w:rPr>
        <w:t>from the exhaust</w:t>
      </w:r>
      <w:r w:rsidRPr="00F83462">
        <w:rPr>
          <w:sz w:val="16"/>
        </w:rPr>
        <w:t xml:space="preserve"> stream and bury the stuff…somewhere.” </w:t>
      </w:r>
      <w:r w:rsidRPr="00D43A9F">
        <w:rPr>
          <w:rStyle w:val="Emphasis"/>
          <w:highlight w:val="green"/>
        </w:rPr>
        <w:t>They are a little hazy about the details</w:t>
      </w:r>
      <w:r w:rsidRPr="00F83462">
        <w:rPr>
          <w:sz w:val="16"/>
        </w:rPr>
        <w:t xml:space="preserve">. If carbon capture works they way they hope it will, they would be free to monetize all their reserves and the Earth would still be the comfortable, familiar place it has always been. Mark Z. </w:t>
      </w:r>
      <w:r w:rsidRPr="00013482">
        <w:rPr>
          <w:rStyle w:val="StyleUnderline"/>
        </w:rPr>
        <w:t>Jacobson is</w:t>
      </w:r>
      <w:r w:rsidRPr="00F83462">
        <w:rPr>
          <w:sz w:val="16"/>
        </w:rPr>
        <w:t xml:space="preserve"> a noted </w:t>
      </w:r>
      <w:r w:rsidRPr="00013482">
        <w:rPr>
          <w:rStyle w:val="StyleUnderline"/>
        </w:rPr>
        <w:t>professor of civil and environmental engineering</w:t>
      </w:r>
      <w:r w:rsidRPr="00F83462">
        <w:rPr>
          <w:sz w:val="16"/>
        </w:rPr>
        <w:t xml:space="preserve"> and director of the Atmosphere/Energy Program </w:t>
      </w:r>
      <w:r w:rsidRPr="00013482">
        <w:rPr>
          <w:rStyle w:val="StyleUnderline"/>
        </w:rPr>
        <w:t>at Stanford</w:t>
      </w:r>
      <w:r w:rsidRPr="00F83462">
        <w:rPr>
          <w:sz w:val="16"/>
        </w:rPr>
        <w:t xml:space="preserve"> University. Professor Jacobson is also a contributor to CleanTechnica. He and his colleagues have presented a plan that would bring 100% renewable energy to 139 countries around the world while creating 52 million jobs. </w:t>
      </w:r>
      <w:r w:rsidRPr="00013482">
        <w:rPr>
          <w:rStyle w:val="StyleUnderline"/>
        </w:rPr>
        <w:t>In a recent study</w:t>
      </w:r>
      <w:r w:rsidRPr="00F83462">
        <w:rPr>
          <w:sz w:val="16"/>
        </w:rPr>
        <w:t xml:space="preserve"> also published in the journal Energy &amp; Environmental Science, </w:t>
      </w:r>
      <w:r w:rsidRPr="00013482">
        <w:rPr>
          <w:rStyle w:val="StyleUnderline"/>
        </w:rPr>
        <w:t>Jacobson asserts</w:t>
      </w:r>
      <w:r w:rsidRPr="00F83462">
        <w:rPr>
          <w:sz w:val="16"/>
        </w:rPr>
        <w:t xml:space="preserve"> that </w:t>
      </w:r>
      <w:r w:rsidRPr="00013482">
        <w:rPr>
          <w:rStyle w:val="StyleUnderline"/>
        </w:rPr>
        <w:t xml:space="preserve">carbon capture </w:t>
      </w:r>
      <w:r w:rsidRPr="00D43A9F">
        <w:rPr>
          <w:rStyle w:val="StyleUnderline"/>
          <w:highlight w:val="green"/>
        </w:rPr>
        <w:t xml:space="preserve">provides </w:t>
      </w:r>
      <w:r w:rsidRPr="00D43A9F">
        <w:rPr>
          <w:rStyle w:val="Emphasis"/>
          <w:highlight w:val="green"/>
        </w:rPr>
        <w:t>no useful reduction</w:t>
      </w:r>
      <w:r w:rsidRPr="00F83462">
        <w:rPr>
          <w:sz w:val="16"/>
        </w:rPr>
        <w:t xml:space="preserve"> in total carbon emissions </w:t>
      </w:r>
      <w:r w:rsidRPr="00013482">
        <w:rPr>
          <w:rStyle w:val="StyleUnderline"/>
        </w:rPr>
        <w:t>and may</w:t>
      </w:r>
      <w:r w:rsidRPr="00F83462">
        <w:rPr>
          <w:sz w:val="16"/>
        </w:rPr>
        <w:t xml:space="preserve">, in some cases, </w:t>
      </w:r>
      <w:r w:rsidRPr="00D43A9F">
        <w:rPr>
          <w:rStyle w:val="Emphasis"/>
          <w:highlight w:val="green"/>
        </w:rPr>
        <w:t>create more carbon emissions</w:t>
      </w:r>
      <w:r w:rsidRPr="00013482">
        <w:rPr>
          <w:rStyle w:val="Emphasis"/>
        </w:rPr>
        <w:t xml:space="preserve">. </w:t>
      </w:r>
      <w:r w:rsidRPr="00013482">
        <w:rPr>
          <w:rStyle w:val="StyleUnderline"/>
        </w:rPr>
        <w:t>While</w:t>
      </w:r>
      <w:r w:rsidRPr="00F83462">
        <w:rPr>
          <w:sz w:val="16"/>
        </w:rPr>
        <w:t xml:space="preserve"> carbon capture </w:t>
      </w:r>
      <w:r w:rsidRPr="00013482">
        <w:rPr>
          <w:rStyle w:val="StyleUnderline"/>
        </w:rPr>
        <w:t>advocates claim</w:t>
      </w:r>
      <w:r w:rsidRPr="00F83462">
        <w:rPr>
          <w:sz w:val="16"/>
        </w:rPr>
        <w:t xml:space="preserve"> their </w:t>
      </w:r>
      <w:r w:rsidRPr="00013482">
        <w:rPr>
          <w:rStyle w:val="StyleUnderline"/>
        </w:rPr>
        <w:t>tech</w:t>
      </w:r>
      <w:r w:rsidRPr="00F83462">
        <w:rPr>
          <w:sz w:val="16"/>
        </w:rPr>
        <w:t xml:space="preserve">nology </w:t>
      </w:r>
      <w:r w:rsidRPr="00013482">
        <w:rPr>
          <w:rStyle w:val="StyleUnderline"/>
        </w:rPr>
        <w:t>can capture</w:t>
      </w:r>
      <w:r w:rsidRPr="00F83462">
        <w:rPr>
          <w:sz w:val="16"/>
        </w:rPr>
        <w:t xml:space="preserve"> up </w:t>
      </w:r>
      <w:r w:rsidRPr="00013482">
        <w:rPr>
          <w:rStyle w:val="StyleUnderline"/>
        </w:rPr>
        <w:t>to 90% of</w:t>
      </w:r>
      <w:r w:rsidRPr="00F83462">
        <w:rPr>
          <w:sz w:val="16"/>
        </w:rPr>
        <w:t xml:space="preserve"> the </w:t>
      </w:r>
      <w:r w:rsidRPr="00013482">
        <w:rPr>
          <w:rStyle w:val="StyleUnderline"/>
        </w:rPr>
        <w:t xml:space="preserve">carbon </w:t>
      </w:r>
      <w:r w:rsidRPr="00F83462">
        <w:rPr>
          <w:sz w:val="16"/>
        </w:rPr>
        <w:t xml:space="preserve">emitted by thermal generating plants, Jacobson says </w:t>
      </w:r>
      <w:r w:rsidRPr="00013482">
        <w:rPr>
          <w:rStyle w:val="StyleUnderline"/>
        </w:rPr>
        <w:t>that number</w:t>
      </w:r>
      <w:r w:rsidRPr="00F83462">
        <w:rPr>
          <w:sz w:val="16"/>
        </w:rPr>
        <w:t xml:space="preserve"> conveniently </w:t>
      </w:r>
      <w:r w:rsidRPr="00013482">
        <w:rPr>
          <w:rStyle w:val="StyleUnderline"/>
        </w:rPr>
        <w:t xml:space="preserve">ignores </w:t>
      </w:r>
      <w:r w:rsidRPr="00F83462">
        <w:rPr>
          <w:sz w:val="16"/>
        </w:rPr>
        <w:t>what he calls “</w:t>
      </w:r>
      <w:r w:rsidRPr="00D43A9F">
        <w:rPr>
          <w:rStyle w:val="Emphasis"/>
          <w:highlight w:val="green"/>
        </w:rPr>
        <w:t>upstream emissions</w:t>
      </w:r>
      <w:r w:rsidRPr="00F83462">
        <w:rPr>
          <w:sz w:val="16"/>
        </w:rPr>
        <w:t xml:space="preserve">” — the carbon dioxide created by </w:t>
      </w:r>
      <w:r w:rsidRPr="00D43A9F">
        <w:rPr>
          <w:rStyle w:val="StyleUnderline"/>
          <w:highlight w:val="green"/>
        </w:rPr>
        <w:t>extracting fossil fuels</w:t>
      </w:r>
      <w:r w:rsidRPr="00013482">
        <w:rPr>
          <w:rStyle w:val="StyleUnderline"/>
        </w:rPr>
        <w:t xml:space="preserve"> </w:t>
      </w:r>
      <w:r w:rsidRPr="00F83462">
        <w:rPr>
          <w:sz w:val="16"/>
        </w:rPr>
        <w:t xml:space="preserve">in the first place </w:t>
      </w:r>
      <w:r w:rsidRPr="00013482">
        <w:rPr>
          <w:rStyle w:val="StyleUnderline"/>
        </w:rPr>
        <w:t xml:space="preserve">and </w:t>
      </w:r>
      <w:r w:rsidRPr="00D43A9F">
        <w:rPr>
          <w:rStyle w:val="StyleUnderline"/>
          <w:highlight w:val="green"/>
        </w:rPr>
        <w:t>transporting them</w:t>
      </w:r>
      <w:r w:rsidRPr="00F83462">
        <w:rPr>
          <w:sz w:val="16"/>
        </w:rPr>
        <w:t xml:space="preserve"> to where they are burned. Jacobson’s study does not take into account downstream emissions — such as leakage of the carbon dioxide after it is captured. Any gas under pressure will find a way to escape if it can and carbon dioxide is no exception. CleanTechnica published a story recently showing that the </w:t>
      </w:r>
      <w:r w:rsidRPr="00013482">
        <w:rPr>
          <w:rStyle w:val="StyleUnderline"/>
        </w:rPr>
        <w:t>emissions from wasted methane</w:t>
      </w:r>
      <w:r w:rsidRPr="00F83462">
        <w:rPr>
          <w:sz w:val="16"/>
        </w:rPr>
        <w:t xml:space="preserve"> flared off by oil companies </w:t>
      </w:r>
      <w:r w:rsidRPr="00013482">
        <w:rPr>
          <w:rStyle w:val="StyleUnderline"/>
        </w:rPr>
        <w:t>is equal to</w:t>
      </w:r>
      <w:r w:rsidRPr="00F83462">
        <w:rPr>
          <w:sz w:val="16"/>
        </w:rPr>
        <w:t xml:space="preserve"> the exhaust emissions from </w:t>
      </w:r>
      <w:r w:rsidRPr="00D43A9F">
        <w:rPr>
          <w:rStyle w:val="Emphasis"/>
          <w:highlight w:val="green"/>
        </w:rPr>
        <w:t>70,000,000 vehicles</w:t>
      </w:r>
      <w:r w:rsidRPr="00013482">
        <w:rPr>
          <w:rStyle w:val="Emphasis"/>
        </w:rPr>
        <w:t xml:space="preserve"> </w:t>
      </w:r>
      <w:r w:rsidRPr="00F83462">
        <w:rPr>
          <w:sz w:val="16"/>
        </w:rPr>
        <w:t xml:space="preserve">worldwide. Carbon </w:t>
      </w:r>
      <w:r w:rsidRPr="00013482">
        <w:rPr>
          <w:rStyle w:val="StyleUnderline"/>
        </w:rPr>
        <w:t xml:space="preserve">capture </w:t>
      </w:r>
      <w:r w:rsidRPr="00D43A9F">
        <w:rPr>
          <w:rStyle w:val="StyleUnderline"/>
          <w:highlight w:val="green"/>
        </w:rPr>
        <w:t>proponents</w:t>
      </w:r>
      <w:r w:rsidRPr="00F83462">
        <w:rPr>
          <w:sz w:val="16"/>
        </w:rPr>
        <w:t xml:space="preserve"> to </w:t>
      </w:r>
      <w:r w:rsidRPr="00D43A9F">
        <w:rPr>
          <w:rStyle w:val="Emphasis"/>
          <w:highlight w:val="green"/>
        </w:rPr>
        <w:t>ignore</w:t>
      </w:r>
      <w:r w:rsidRPr="00013482">
        <w:rPr>
          <w:rStyle w:val="Emphasis"/>
        </w:rPr>
        <w:t xml:space="preserve"> such upstream emissions</w:t>
      </w:r>
      <w:r w:rsidRPr="00F83462">
        <w:rPr>
          <w:sz w:val="16"/>
        </w:rPr>
        <w:t xml:space="preserve">, but Jacobson includes them. After doing so, he says 10 to 20% carbon capture at thermal plants is more realistic. Then there is the problem of </w:t>
      </w:r>
      <w:r w:rsidRPr="00013482">
        <w:rPr>
          <w:rStyle w:val="StyleUnderline"/>
        </w:rPr>
        <w:t>powering the</w:t>
      </w:r>
      <w:r w:rsidRPr="00F83462">
        <w:rPr>
          <w:sz w:val="16"/>
        </w:rPr>
        <w:t xml:space="preserve"> carbon </w:t>
      </w:r>
      <w:r w:rsidRPr="00013482">
        <w:rPr>
          <w:rStyle w:val="StyleUnderline"/>
        </w:rPr>
        <w:t>capture equipment</w:t>
      </w:r>
      <w:r w:rsidRPr="00F83462">
        <w:rPr>
          <w:sz w:val="16"/>
        </w:rPr>
        <w:t xml:space="preserve">, which </w:t>
      </w:r>
      <w:r w:rsidRPr="00013482">
        <w:rPr>
          <w:rStyle w:val="StyleUnderline"/>
        </w:rPr>
        <w:t>consumes significant</w:t>
      </w:r>
      <w:r w:rsidRPr="00F83462">
        <w:rPr>
          <w:sz w:val="16"/>
        </w:rPr>
        <w:t xml:space="preserve"> amounts of </w:t>
      </w:r>
      <w:r w:rsidRPr="00013482">
        <w:rPr>
          <w:rStyle w:val="StyleUnderline"/>
        </w:rPr>
        <w:t>electricity</w:t>
      </w:r>
      <w:r w:rsidRPr="00F83462">
        <w:rPr>
          <w:sz w:val="16"/>
        </w:rPr>
        <w:t>. Jacobson argues that even if that electricity comes from solar or wind, it could be put to better use than operating carbon capture systems. “</w:t>
      </w:r>
      <w:r w:rsidRPr="00013482">
        <w:rPr>
          <w:rStyle w:val="StyleUnderline"/>
        </w:rPr>
        <w:t xml:space="preserve">Even if you have 100 percent capture </w:t>
      </w:r>
      <w:r w:rsidRPr="00F83462">
        <w:rPr>
          <w:sz w:val="16"/>
        </w:rPr>
        <w:t xml:space="preserve">from the capture equipment, </w:t>
      </w:r>
      <w:r w:rsidRPr="00D43A9F">
        <w:rPr>
          <w:rStyle w:val="Emphasis"/>
          <w:highlight w:val="green"/>
        </w:rPr>
        <w:t>it is still worse, from a social cost perspective</w:t>
      </w:r>
      <w:r w:rsidRPr="00F83462">
        <w:rPr>
          <w:sz w:val="16"/>
        </w:rPr>
        <w:t xml:space="preserve">, </w:t>
      </w:r>
      <w:r w:rsidRPr="00013482">
        <w:rPr>
          <w:rStyle w:val="StyleUnderline"/>
        </w:rPr>
        <w:t>than replacing</w:t>
      </w:r>
      <w:r w:rsidRPr="00F83462">
        <w:rPr>
          <w:sz w:val="16"/>
        </w:rPr>
        <w:t xml:space="preserve"> a </w:t>
      </w:r>
      <w:r w:rsidRPr="00013482">
        <w:rPr>
          <w:rStyle w:val="StyleUnderline"/>
        </w:rPr>
        <w:t xml:space="preserve">coal </w:t>
      </w:r>
      <w:r w:rsidRPr="00F83462">
        <w:rPr>
          <w:sz w:val="16"/>
        </w:rPr>
        <w:t>or gas plant with a wind farm because carbon capture never reduces air pollution and always has a capture equipment cost. Wind replacing fossil fuels always reduces air pollution and never has a capture equipment cost.” “</w:t>
      </w:r>
      <w:r w:rsidRPr="00013482">
        <w:rPr>
          <w:rStyle w:val="StyleUnderline"/>
        </w:rPr>
        <w:t xml:space="preserve">Not only does </w:t>
      </w:r>
      <w:r w:rsidRPr="00D43A9F">
        <w:rPr>
          <w:rStyle w:val="StyleUnderline"/>
          <w:highlight w:val="green"/>
        </w:rPr>
        <w:t xml:space="preserve">carbon capture </w:t>
      </w:r>
      <w:r w:rsidRPr="00D43A9F">
        <w:rPr>
          <w:rStyle w:val="Emphasis"/>
          <w:highlight w:val="green"/>
        </w:rPr>
        <w:t>hardly work</w:t>
      </w:r>
      <w:r w:rsidRPr="00013482">
        <w:rPr>
          <w:rStyle w:val="Emphasis"/>
        </w:rPr>
        <w:t xml:space="preserve"> at</w:t>
      </w:r>
      <w:r w:rsidRPr="00013482">
        <w:rPr>
          <w:rStyle w:val="StyleUnderline"/>
        </w:rPr>
        <w:t xml:space="preserve"> existing plants</w:t>
      </w:r>
      <w:r w:rsidRPr="00F83462">
        <w:rPr>
          <w:sz w:val="16"/>
        </w:rPr>
        <w:t xml:space="preserve">, but </w:t>
      </w:r>
      <w:r w:rsidRPr="00D43A9F">
        <w:rPr>
          <w:rStyle w:val="StyleUnderline"/>
          <w:highlight w:val="green"/>
        </w:rPr>
        <w:t>there’s no way it can</w:t>
      </w:r>
      <w:r w:rsidRPr="00F83462">
        <w:rPr>
          <w:sz w:val="16"/>
        </w:rPr>
        <w:t xml:space="preserve"> actually improve to </w:t>
      </w:r>
      <w:r w:rsidRPr="00D43A9F">
        <w:rPr>
          <w:rStyle w:val="StyleUnderline"/>
          <w:highlight w:val="green"/>
        </w:rPr>
        <w:t>be better than</w:t>
      </w:r>
      <w:r w:rsidRPr="00F83462">
        <w:rPr>
          <w:sz w:val="16"/>
        </w:rPr>
        <w:t xml:space="preserve"> replacing coal or gas with </w:t>
      </w:r>
      <w:r w:rsidRPr="00D43A9F">
        <w:rPr>
          <w:rStyle w:val="StyleUnderline"/>
          <w:highlight w:val="green"/>
        </w:rPr>
        <w:t>wind or solar</w:t>
      </w:r>
      <w:r w:rsidRPr="00F83462">
        <w:rPr>
          <w:sz w:val="16"/>
        </w:rPr>
        <w:t xml:space="preserve"> directly,” Jacobson says. “The latter will always be better, no matter what, in terms of the social cost. You can’t just ignore health costs or climate costs.” But surely once the world transitions to 100% renewable energy, carbon capture techniques — like the one proposed by the MIT researchers — could be used to suck carbon dioxide out of the air, couldn’t they? Jacobson suggests even then the smarter investment is in options such as reforestation and reducing halogen, nitrous oxide. and methane emissions. “There is a lot of reliance on carbon capture in theoretical modeling, and by focusing on that as even a possibility, that diverts resources away from real solutions,” he says. “It gives people hope that you can keep fossil fuel power plants alive. It delays action. In fact, carbon capture and direct air capture are always opportunity costs.” Economists talk about opportunity costs all the time. The principle is simple. If you are doing A, by definition you cannot be doing B. You cannot simultaneously go to work and lie on a beach in Tahiti, for instance. Stanford vs. MIT </w:t>
      </w:r>
      <w:r w:rsidRPr="00F83462">
        <w:rPr>
          <w:rStyle w:val="StyleUnderline"/>
        </w:rPr>
        <w:t>CleanTechnica reached out to</w:t>
      </w:r>
      <w:r w:rsidRPr="00F83462">
        <w:rPr>
          <w:sz w:val="16"/>
        </w:rPr>
        <w:t xml:space="preserve"> Professor </w:t>
      </w:r>
      <w:r w:rsidRPr="00F83462">
        <w:rPr>
          <w:rStyle w:val="StyleUnderline"/>
        </w:rPr>
        <w:t>Jacobson to get his reaction to the latest MIT carbon capture news</w:t>
      </w:r>
      <w:r w:rsidRPr="00F83462">
        <w:rPr>
          <w:sz w:val="16"/>
        </w:rPr>
        <w:t xml:space="preserve"> and he was gracious enough to respond almost immediately. “</w:t>
      </w:r>
      <w:r w:rsidRPr="00F83462">
        <w:rPr>
          <w:rStyle w:val="StyleUnderline"/>
        </w:rPr>
        <w:t>This tech</w:t>
      </w:r>
      <w:r w:rsidRPr="00F83462">
        <w:rPr>
          <w:sz w:val="16"/>
        </w:rPr>
        <w:t xml:space="preserve">nology </w:t>
      </w:r>
      <w:r w:rsidRPr="00F83462">
        <w:rPr>
          <w:rStyle w:val="Emphasis"/>
        </w:rPr>
        <w:t xml:space="preserve">has the </w:t>
      </w:r>
      <w:r w:rsidRPr="00D43A9F">
        <w:rPr>
          <w:rStyle w:val="Emphasis"/>
          <w:highlight w:val="green"/>
        </w:rPr>
        <w:t>exact same problem</w:t>
      </w:r>
      <w:r w:rsidRPr="00F83462">
        <w:rPr>
          <w:sz w:val="16"/>
        </w:rPr>
        <w:t xml:space="preserve"> as the direct air capture technology </w:t>
      </w:r>
      <w:r w:rsidRPr="00F83462">
        <w:rPr>
          <w:rStyle w:val="StyleUnderline"/>
        </w:rPr>
        <w:t>discussed in my paper</w:t>
      </w:r>
      <w:r w:rsidRPr="00F83462">
        <w:rPr>
          <w:sz w:val="16"/>
        </w:rPr>
        <w:t xml:space="preserve"> in Energy &amp; Environmental Sciences. It requires energy and it does not reduce air pollution or mining of fossil fuels. Thus, for example, renewable electricity powering it could otherwise always be used instead more efficiently to eliminate fossil fuel power plant emissions, thereby eliminating not only CO2 (which this technology is designed for), but also air pollution and mining while not having to pay for an air capture equipment cost. “In other words, </w:t>
      </w:r>
      <w:r w:rsidRPr="00F83462">
        <w:rPr>
          <w:rStyle w:val="StyleUnderline"/>
        </w:rPr>
        <w:t xml:space="preserve">it </w:t>
      </w:r>
      <w:r w:rsidRPr="00D43A9F">
        <w:rPr>
          <w:rStyle w:val="StyleUnderline"/>
          <w:highlight w:val="green"/>
        </w:rPr>
        <w:t>causes more health and climate damage</w:t>
      </w:r>
      <w:r w:rsidRPr="00F83462">
        <w:rPr>
          <w:rStyle w:val="StyleUnderline"/>
        </w:rPr>
        <w:t xml:space="preserve"> than renewables</w:t>
      </w:r>
      <w:r w:rsidRPr="00F83462">
        <w:rPr>
          <w:sz w:val="16"/>
        </w:rPr>
        <w:t xml:space="preserve"> replacing fossil fuels, so is an opportunity cost. If natural gas or grid electricity is used to power this new equipment, the problem is even worse because then we have even more CO2 and air pollution combustion and upstream emissions and mining of fossil fuels than if renewables were </w:t>
      </w:r>
      <w:r w:rsidRPr="00F83462">
        <w:rPr>
          <w:sz w:val="16"/>
        </w:rPr>
        <w:lastRenderedPageBreak/>
        <w:t xml:space="preserve">powering it. The bottom line is </w:t>
      </w:r>
      <w:r w:rsidRPr="00D43A9F">
        <w:rPr>
          <w:rStyle w:val="StyleUnderline"/>
          <w:highlight w:val="green"/>
        </w:rPr>
        <w:t>there is no free lunch, and no synthetic air capture</w:t>
      </w:r>
      <w:r w:rsidRPr="00F83462">
        <w:rPr>
          <w:rStyle w:val="StyleUnderline"/>
        </w:rPr>
        <w:t xml:space="preserve"> is useful for helping to solve the climate problem.</w:t>
      </w:r>
    </w:p>
    <w:p w14:paraId="4119E20B" w14:textId="77777777" w:rsidR="00F32EBE" w:rsidRPr="00C05AB3" w:rsidRDefault="00F32EBE" w:rsidP="00F32EBE">
      <w:pPr>
        <w:pStyle w:val="Heading4"/>
      </w:pPr>
      <w:r w:rsidRPr="00C05AB3">
        <w:t>Capitalist peace theory methodologically flawed- it ignores alt causes to peace, distributional effects, and has no concise definition of capitalism</w:t>
      </w:r>
    </w:p>
    <w:p w14:paraId="19019199" w14:textId="77777777" w:rsidR="00F32EBE" w:rsidRPr="00C05AB3" w:rsidRDefault="00F32EBE" w:rsidP="00F32EBE">
      <w:r w:rsidRPr="00C05AB3">
        <w:t xml:space="preserve">Gerald </w:t>
      </w:r>
      <w:r w:rsidRPr="00C05AB3">
        <w:rPr>
          <w:rStyle w:val="Style13ptBold"/>
        </w:rPr>
        <w:t>Schneider in 2017</w:t>
      </w:r>
    </w:p>
    <w:p w14:paraId="6C3B46A3" w14:textId="77777777" w:rsidR="00F32EBE" w:rsidRPr="00C05AB3" w:rsidRDefault="00F32EBE" w:rsidP="00F32EBE">
      <w:r w:rsidRPr="00C05AB3">
        <w:t xml:space="preserve">Professor of International Politics, Capitalist Peace Theory: A Critical Appraisal, Oxford Encyclopedia of Politics, DOI: 10.1093/acrefore/9780190228637.013.314, </w:t>
      </w:r>
      <w:hyperlink r:id="rId21" w:history="1">
        <w:r w:rsidRPr="00C05AB3">
          <w:rPr>
            <w:rStyle w:val="Hyperlink"/>
          </w:rPr>
          <w:t>http://politics.oxfordre.com/view/10.1093/acrefore/9780190228637.001.0001/acrefore-9780190228637-e-314</w:t>
        </w:r>
      </w:hyperlink>
    </w:p>
    <w:p w14:paraId="3911D3ED" w14:textId="77777777" w:rsidR="00F32EBE" w:rsidRPr="00C05AB3" w:rsidRDefault="00F32EBE" w:rsidP="00F32EBE">
      <w:pPr>
        <w:rPr>
          <w:sz w:val="16"/>
        </w:rPr>
      </w:pPr>
      <w:r w:rsidRPr="00C05AB3">
        <w:rPr>
          <w:rStyle w:val="StyleUnderline"/>
        </w:rPr>
        <w:t>Classic definitions</w:t>
      </w:r>
      <w:r w:rsidRPr="00C05AB3">
        <w:rPr>
          <w:sz w:val="16"/>
        </w:rPr>
        <w:t xml:space="preserve"> of capitalism </w:t>
      </w:r>
      <w:r w:rsidRPr="00C05AB3">
        <w:rPr>
          <w:rStyle w:val="StyleUnderline"/>
        </w:rPr>
        <w:t>stress</w:t>
      </w:r>
      <w:r w:rsidRPr="00C05AB3">
        <w:rPr>
          <w:sz w:val="16"/>
        </w:rPr>
        <w:t xml:space="preserve"> along these lines </w:t>
      </w:r>
      <w:r w:rsidRPr="00C05AB3">
        <w:rPr>
          <w:rStyle w:val="StyleUnderline"/>
        </w:rPr>
        <w:t>the extent to which capital</w:t>
      </w:r>
      <w:r w:rsidRPr="00C05AB3">
        <w:rPr>
          <w:sz w:val="16"/>
        </w:rPr>
        <w:t xml:space="preserve"> and other productive resources </w:t>
      </w:r>
      <w:r w:rsidRPr="00C05AB3">
        <w:rPr>
          <w:rStyle w:val="StyleUnderline"/>
        </w:rPr>
        <w:t>are owned by private people</w:t>
      </w:r>
      <w:r w:rsidRPr="00C05AB3">
        <w:rPr>
          <w:sz w:val="16"/>
        </w:rPr>
        <w:t xml:space="preserve"> and the profits these “capitalists” try to reap. According to Weber (1958, p. 17), “[C]apitalism is identical with the pursuit of profit, and forever renewed profit, by means of continuous, rational, capitalistic enterprise [emphasis in original].” </w:t>
      </w:r>
      <w:r w:rsidRPr="00C05AB3">
        <w:rPr>
          <w:rStyle w:val="Emphasis"/>
        </w:rPr>
        <w:t xml:space="preserve">Current contributions to </w:t>
      </w:r>
      <w:r w:rsidRPr="004A31B8">
        <w:rPr>
          <w:rStyle w:val="Emphasis"/>
          <w:highlight w:val="green"/>
        </w:rPr>
        <w:t>CPT</w:t>
      </w:r>
      <w:r w:rsidRPr="00C05AB3">
        <w:rPr>
          <w:rStyle w:val="Emphasis"/>
        </w:rPr>
        <w:t xml:space="preserve"> do not</w:t>
      </w:r>
      <w:r w:rsidRPr="00C05AB3">
        <w:rPr>
          <w:sz w:val="16"/>
        </w:rPr>
        <w:t xml:space="preserve">, as indicated, </w:t>
      </w:r>
      <w:r w:rsidRPr="00C05AB3">
        <w:rPr>
          <w:rStyle w:val="Emphasis"/>
        </w:rPr>
        <w:t xml:space="preserve">rely on such a </w:t>
      </w:r>
      <w:r w:rsidRPr="004A31B8">
        <w:rPr>
          <w:rStyle w:val="Emphasis"/>
          <w:highlight w:val="green"/>
        </w:rPr>
        <w:t>minimalist definition</w:t>
      </w:r>
      <w:r w:rsidRPr="00C05AB3">
        <w:rPr>
          <w:rStyle w:val="Emphasis"/>
        </w:rPr>
        <w:t xml:space="preserve"> of capitalism, rendering it </w:t>
      </w:r>
      <w:r w:rsidRPr="004A31B8">
        <w:rPr>
          <w:rStyle w:val="Emphasis"/>
          <w:highlight w:val="green"/>
        </w:rPr>
        <w:t xml:space="preserve">difficult to establish which facet </w:t>
      </w:r>
      <w:r w:rsidRPr="004A31B8">
        <w:rPr>
          <w:rStyle w:val="Emphasis"/>
        </w:rPr>
        <w:t xml:space="preserve">of a country </w:t>
      </w:r>
      <w:r w:rsidRPr="004A31B8">
        <w:rPr>
          <w:rStyle w:val="Emphasis"/>
          <w:highlight w:val="green"/>
        </w:rPr>
        <w:t xml:space="preserve">makes them </w:t>
      </w:r>
      <w:r w:rsidRPr="004A31B8">
        <w:rPr>
          <w:rStyle w:val="Emphasis"/>
        </w:rPr>
        <w:t xml:space="preserve">more </w:t>
      </w:r>
      <w:r w:rsidRPr="004A31B8">
        <w:rPr>
          <w:rStyle w:val="Emphasis"/>
          <w:highlight w:val="green"/>
        </w:rPr>
        <w:t>peaceful</w:t>
      </w:r>
      <w:r w:rsidRPr="00C05AB3">
        <w:rPr>
          <w:sz w:val="16"/>
        </w:rPr>
        <w:t xml:space="preserve"> both internally and externally.1 </w:t>
      </w:r>
      <w:r w:rsidRPr="00C05AB3">
        <w:rPr>
          <w:rStyle w:val="StyleUnderline"/>
        </w:rPr>
        <w:t>A second problem</w:t>
      </w:r>
      <w:r w:rsidRPr="00C05AB3">
        <w:rPr>
          <w:sz w:val="16"/>
        </w:rPr>
        <w:t xml:space="preserve"> with the extant literature </w:t>
      </w:r>
      <w:r w:rsidRPr="00C05AB3">
        <w:rPr>
          <w:rStyle w:val="StyleUnderline"/>
        </w:rPr>
        <w:t xml:space="preserve">boils down to the observation </w:t>
      </w:r>
      <w:r w:rsidRPr="00653D52">
        <w:rPr>
          <w:rStyle w:val="StyleUnderline"/>
        </w:rPr>
        <w:t>that extant theories do not</w:t>
      </w:r>
      <w:r w:rsidRPr="00C05AB3">
        <w:rPr>
          <w:rStyle w:val="StyleUnderline"/>
        </w:rPr>
        <w:t xml:space="preserve"> </w:t>
      </w:r>
      <w:r w:rsidRPr="00653D52">
        <w:rPr>
          <w:rStyle w:val="StyleUnderline"/>
        </w:rPr>
        <w:t>sufficiently explore how the wealth possibly created through</w:t>
      </w:r>
      <w:r w:rsidRPr="00653D52">
        <w:rPr>
          <w:sz w:val="16"/>
        </w:rPr>
        <w:t xml:space="preserve"> a </w:t>
      </w:r>
      <w:r w:rsidRPr="00653D52">
        <w:rPr>
          <w:rStyle w:val="StyleUnderline"/>
        </w:rPr>
        <w:t>capitalist organization</w:t>
      </w:r>
      <w:r w:rsidRPr="00653D52">
        <w:rPr>
          <w:sz w:val="16"/>
        </w:rPr>
        <w:t xml:space="preserve"> of the political leaders </w:t>
      </w:r>
      <w:r w:rsidRPr="00653D52">
        <w:rPr>
          <w:rStyle w:val="StyleUnderline"/>
        </w:rPr>
        <w:t xml:space="preserve">renders </w:t>
      </w:r>
      <w:r w:rsidRPr="00653D52">
        <w:rPr>
          <w:rStyle w:val="StyleUnderline"/>
          <w:b/>
          <w:bCs/>
        </w:rPr>
        <w:t>political leaders reluctant</w:t>
      </w:r>
      <w:r w:rsidRPr="00653D52">
        <w:rPr>
          <w:rStyle w:val="StyleUnderline"/>
        </w:rPr>
        <w:t xml:space="preserve"> to use armed</w:t>
      </w:r>
      <w:r w:rsidRPr="00C05AB3">
        <w:rPr>
          <w:rStyle w:val="StyleUnderline"/>
        </w:rPr>
        <w:t xml:space="preserve"> force</w:t>
      </w:r>
      <w:r w:rsidRPr="00C05AB3">
        <w:rPr>
          <w:sz w:val="16"/>
        </w:rPr>
        <w:t xml:space="preserve">. Unless one adopts a crude Marxist approach and perceives governments to be the lackeys of the capitalist class, </w:t>
      </w:r>
      <w:r w:rsidRPr="004A31B8">
        <w:rPr>
          <w:rStyle w:val="StyleUnderline"/>
          <w:highlight w:val="green"/>
        </w:rPr>
        <w:t>it is the government and not Wall Street</w:t>
      </w:r>
      <w:r w:rsidRPr="00C05AB3">
        <w:rPr>
          <w:rStyle w:val="StyleUnderline"/>
        </w:rPr>
        <w:t xml:space="preserve"> or its functional equivalents around the world </w:t>
      </w:r>
      <w:r w:rsidRPr="004A31B8">
        <w:rPr>
          <w:rStyle w:val="StyleUnderline"/>
          <w:highlight w:val="green"/>
        </w:rPr>
        <w:t>that calls the shots</w:t>
      </w:r>
      <w:r w:rsidRPr="00C05AB3">
        <w:rPr>
          <w:rStyle w:val="StyleUnderline"/>
        </w:rPr>
        <w:t xml:space="preserve"> in this regard. The lack of proper micro-foundations</w:t>
      </w:r>
      <w:r w:rsidRPr="00C05AB3">
        <w:rPr>
          <w:sz w:val="16"/>
        </w:rPr>
        <w:t xml:space="preserve"> of the approach </w:t>
      </w:r>
      <w:r w:rsidRPr="00C05AB3">
        <w:rPr>
          <w:rStyle w:val="StyleUnderline"/>
        </w:rPr>
        <w:t xml:space="preserve">is all the more severe as the riches that economic openness </w:t>
      </w:r>
      <w:r w:rsidRPr="00C05AB3">
        <w:rPr>
          <w:sz w:val="16"/>
        </w:rPr>
        <w:t xml:space="preserve">allegedly </w:t>
      </w:r>
      <w:r w:rsidRPr="00C05AB3">
        <w:rPr>
          <w:rStyle w:val="Emphasis"/>
        </w:rPr>
        <w:t>provokes can also be used for military purposes</w:t>
      </w:r>
      <w:r w:rsidRPr="00C05AB3">
        <w:rPr>
          <w:sz w:val="16"/>
        </w:rPr>
        <w:t xml:space="preserve">. </w:t>
      </w:r>
      <w:r w:rsidRPr="004A31B8">
        <w:rPr>
          <w:rStyle w:val="StyleUnderline"/>
          <w:highlight w:val="green"/>
        </w:rPr>
        <w:t>The relationship between development and conflict is thus indefinite</w:t>
      </w:r>
      <w:r w:rsidRPr="00C05AB3">
        <w:rPr>
          <w:sz w:val="16"/>
        </w:rPr>
        <w:t xml:space="preserve"> (Schneider, 2014a). </w:t>
      </w:r>
      <w:r w:rsidRPr="00C05AB3">
        <w:rPr>
          <w:rStyle w:val="StyleUnderline"/>
        </w:rPr>
        <w:t>A third</w:t>
      </w:r>
      <w:r w:rsidRPr="00C05AB3">
        <w:rPr>
          <w:sz w:val="16"/>
        </w:rPr>
        <w:t xml:space="preserve"> and related </w:t>
      </w:r>
      <w:r w:rsidRPr="00C05AB3">
        <w:rPr>
          <w:rStyle w:val="StyleUnderline"/>
        </w:rPr>
        <w:t xml:space="preserve">criticism focuses on </w:t>
      </w:r>
      <w:r w:rsidRPr="00653D52">
        <w:rPr>
          <w:rStyle w:val="StyleUnderline"/>
        </w:rPr>
        <w:t>the incomplete nature of the approach. Advocates of the CPT approach</w:t>
      </w:r>
      <w:r w:rsidRPr="00C05AB3">
        <w:rPr>
          <w:rStyle w:val="StyleUnderline"/>
        </w:rPr>
        <w:t xml:space="preserve"> often </w:t>
      </w:r>
      <w:r w:rsidRPr="004A31B8">
        <w:rPr>
          <w:rStyle w:val="StyleUnderline"/>
          <w:highlight w:val="green"/>
        </w:rPr>
        <w:t>do not differentiate</w:t>
      </w:r>
      <w:r w:rsidRPr="00C05AB3">
        <w:rPr>
          <w:rStyle w:val="StyleUnderline"/>
        </w:rPr>
        <w:t xml:space="preserve"> between the level of </w:t>
      </w:r>
      <w:r w:rsidRPr="004A31B8">
        <w:rPr>
          <w:rStyle w:val="StyleUnderline"/>
          <w:highlight w:val="green"/>
        </w:rPr>
        <w:t>economic freedom</w:t>
      </w:r>
      <w:r w:rsidRPr="00C05AB3">
        <w:rPr>
          <w:rStyle w:val="StyleUnderline"/>
        </w:rPr>
        <w:t xml:space="preserve"> and changes towards it</w:t>
      </w:r>
      <w:r w:rsidRPr="00C05AB3">
        <w:rPr>
          <w:sz w:val="16"/>
        </w:rPr>
        <w:t xml:space="preserve">. </w:t>
      </w:r>
      <w:r w:rsidRPr="00C05AB3">
        <w:rPr>
          <w:rStyle w:val="StyleUnderline"/>
        </w:rPr>
        <w:t xml:space="preserve">This has the consequence that capitalist peace </w:t>
      </w:r>
      <w:r w:rsidRPr="00653D52">
        <w:rPr>
          <w:rStyle w:val="StyleUnderline"/>
        </w:rPr>
        <w:t>theories shy away from addressing the distributional effects</w:t>
      </w:r>
      <w:r w:rsidRPr="00653D52">
        <w:rPr>
          <w:sz w:val="16"/>
        </w:rPr>
        <w:t xml:space="preserve"> that transitions to </w:t>
      </w:r>
      <w:r w:rsidRPr="00653D52">
        <w:rPr>
          <w:rStyle w:val="StyleUnderline"/>
        </w:rPr>
        <w:t>economic openness create</w:t>
      </w:r>
      <w:r w:rsidRPr="00653D52">
        <w:rPr>
          <w:sz w:val="16"/>
        </w:rPr>
        <w:t xml:space="preserve"> (Bussmann, Schneider, &amp; Wiesehomeier, 2005; Bussmann &amp; Schneider, 2007). </w:t>
      </w:r>
      <w:r w:rsidRPr="00653D52">
        <w:rPr>
          <w:rStyle w:val="StyleUnderline"/>
        </w:rPr>
        <w:t>This neglect is especially grave in light of the classic interpretations of capitalism by Marx</w:t>
      </w:r>
      <w:r w:rsidRPr="00653D52">
        <w:rPr>
          <w:sz w:val="16"/>
        </w:rPr>
        <w:t xml:space="preserve"> (Kliman, 2015) and Schumpeter (1942) </w:t>
      </w:r>
      <w:r w:rsidRPr="00653D52">
        <w:rPr>
          <w:rStyle w:val="StyleUnderline"/>
        </w:rPr>
        <w:t>who</w:t>
      </w:r>
      <w:r w:rsidRPr="00653D52">
        <w:rPr>
          <w:sz w:val="16"/>
        </w:rPr>
        <w:t xml:space="preserve"> both </w:t>
      </w:r>
      <w:r w:rsidRPr="00653D52">
        <w:rPr>
          <w:rStyle w:val="StyleUnderline"/>
        </w:rPr>
        <w:t>stressed risk taking and the alternation between economic expansion and contraction as defining features of capitalism</w:t>
      </w:r>
      <w:r w:rsidRPr="00653D52">
        <w:rPr>
          <w:sz w:val="16"/>
        </w:rPr>
        <w:t>. This article addresses these challenges after an introduction of the historical literature that</w:t>
      </w:r>
      <w:r w:rsidRPr="00C05AB3">
        <w:rPr>
          <w:sz w:val="16"/>
        </w:rPr>
        <w:t xml:space="preserve"> has disputed whether capitalism is a source of conflict or of peace.</w:t>
      </w:r>
    </w:p>
    <w:p w14:paraId="749BBB93" w14:textId="77777777" w:rsidR="00F32EBE" w:rsidRPr="00F32EBE" w:rsidRDefault="00F32EBE" w:rsidP="00F32EBE"/>
    <w:p w14:paraId="3A749B0B" w14:textId="1CC630C8" w:rsidR="00711056" w:rsidRDefault="00711056" w:rsidP="00BF2438">
      <w:pPr>
        <w:pStyle w:val="Heading1"/>
      </w:pPr>
      <w:r>
        <w:lastRenderedPageBreak/>
        <w:t>1AC</w:t>
      </w:r>
    </w:p>
    <w:p w14:paraId="266CCDDD" w14:textId="5E2C6375" w:rsidR="00711056" w:rsidRPr="006501D5" w:rsidRDefault="005D7E96" w:rsidP="00711056">
      <w:pPr>
        <w:pStyle w:val="Heading3"/>
        <w:rPr>
          <w:rStyle w:val="Emphasis"/>
          <w:b/>
          <w:iCs w:val="0"/>
        </w:rPr>
      </w:pPr>
      <w:r>
        <w:lastRenderedPageBreak/>
        <w:t>adv</w:t>
      </w:r>
    </w:p>
    <w:p w14:paraId="37225B19" w14:textId="77777777" w:rsidR="00711056" w:rsidRDefault="00711056" w:rsidP="00711056">
      <w:pPr>
        <w:pStyle w:val="Heading4"/>
      </w:pPr>
      <w:r>
        <w:t>Private space activity is expanding, 2022 is the crucial year to demonstrate profitability</w:t>
      </w:r>
    </w:p>
    <w:p w14:paraId="3C0D9052" w14:textId="77777777" w:rsidR="00711056" w:rsidRPr="00CB6CFC" w:rsidRDefault="00711056" w:rsidP="00711056">
      <w:pPr>
        <w:rPr>
          <w:rStyle w:val="Style13ptBold"/>
        </w:rPr>
      </w:pPr>
      <w:r w:rsidRPr="00CB6CFC">
        <w:rPr>
          <w:rStyle w:val="Style13ptBold"/>
        </w:rPr>
        <w:t>Kramer 1-4-22</w:t>
      </w:r>
    </w:p>
    <w:p w14:paraId="6F666324" w14:textId="77777777" w:rsidR="00711056" w:rsidRPr="00CB6CFC" w:rsidRDefault="00711056" w:rsidP="00711056">
      <w:pPr>
        <w:rPr>
          <w:sz w:val="16"/>
          <w:lang w:val="es-ES"/>
        </w:rPr>
      </w:pPr>
      <w:r w:rsidRPr="00CB6CFC">
        <w:rPr>
          <w:sz w:val="16"/>
          <w:lang w:val="es-ES"/>
        </w:rPr>
        <w:t>(Miriam,</w:t>
      </w:r>
      <w:r>
        <w:rPr>
          <w:sz w:val="16"/>
          <w:lang w:val="es-ES"/>
        </w:rPr>
        <w:t xml:space="preserve"> (Space Reporter for Axios News) </w:t>
      </w:r>
      <w:r w:rsidRPr="00CB6CFC">
        <w:rPr>
          <w:sz w:val="16"/>
          <w:lang w:val="es-ES"/>
        </w:rPr>
        <w:t xml:space="preserve"> https://www.axios.com/private-human-spaceflight-2022-8ec6082a-e3ae-4d6b-8073-3f8af3e7e2a5.html)</w:t>
      </w:r>
    </w:p>
    <w:p w14:paraId="45F6559D" w14:textId="77777777" w:rsidR="00711056" w:rsidRDefault="00711056" w:rsidP="0071105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163F337E" w14:textId="06DBD683" w:rsidR="00711056" w:rsidRDefault="00711056" w:rsidP="00711056">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11A718E1" w14:textId="77777777" w:rsidR="00711056" w:rsidRPr="00894FCE" w:rsidRDefault="00711056" w:rsidP="00711056">
      <w:pPr>
        <w:rPr>
          <w:rStyle w:val="Style13ptBold"/>
        </w:rPr>
      </w:pPr>
      <w:r w:rsidRPr="00894FCE">
        <w:rPr>
          <w:rStyle w:val="Style13ptBold"/>
        </w:rPr>
        <w:t>Penny 20</w:t>
      </w:r>
    </w:p>
    <w:p w14:paraId="52723ABE" w14:textId="77777777" w:rsidR="00711056" w:rsidRPr="00EF027B" w:rsidRDefault="00711056" w:rsidP="00711056">
      <w:r w:rsidRPr="00EF027B">
        <w:t xml:space="preserve">(ELEANOR PENNY is a writer, poet and essayist based in London. member of the Society of Authors (SoA) and the National Institute for Writers in Education (NAWE). , </w:t>
      </w:r>
      <w:hyperlink r:id="rId22" w:history="1">
        <w:r w:rsidRPr="00EF027B">
          <w:rPr>
            <w:rStyle w:val="Hyperlink"/>
          </w:rPr>
          <w:t>https://inthesetimes.com/article/space-privatization-future-technology-silicon-valley-elon-musk-jeff-bezos</w:t>
        </w:r>
      </w:hyperlink>
      <w:r w:rsidRPr="00EF027B">
        <w:t>, 12-17)</w:t>
      </w:r>
    </w:p>
    <w:p w14:paraId="03445E0C" w14:textId="77777777" w:rsidR="00711056" w:rsidRDefault="00711056" w:rsidP="00711056">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t>
      </w:r>
      <w:r w:rsidRPr="00ED5156">
        <w:rPr>
          <w:sz w:val="16"/>
        </w:rPr>
        <w:lastRenderedPageBreak/>
        <w:t xml:space="preserve">(which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0D8AFB9" w14:textId="77777777" w:rsidR="00711056" w:rsidRDefault="00711056" w:rsidP="00711056">
      <w:pPr>
        <w:pStyle w:val="Heading4"/>
      </w:pPr>
      <w:r>
        <w:lastRenderedPageBreak/>
        <w:t xml:space="preserve">Private control of space replaces democracy with technocracy. Mars should stay </w:t>
      </w:r>
      <w:r>
        <w:rPr>
          <w:i/>
        </w:rPr>
        <w:t>red</w:t>
      </w:r>
      <w:r>
        <w:t xml:space="preserve"> </w:t>
      </w:r>
    </w:p>
    <w:p w14:paraId="43DA4358" w14:textId="77777777" w:rsidR="00711056" w:rsidRPr="00A51CB4" w:rsidRDefault="00711056" w:rsidP="00711056">
      <w:pPr>
        <w:rPr>
          <w:rStyle w:val="Style13ptBold"/>
        </w:rPr>
      </w:pPr>
      <w:r w:rsidRPr="00A51CB4">
        <w:rPr>
          <w:rStyle w:val="Style13ptBold"/>
        </w:rPr>
        <w:t>Spencer 17</w:t>
      </w:r>
    </w:p>
    <w:p w14:paraId="2756708B" w14:textId="77777777" w:rsidR="00711056" w:rsidRDefault="00711056" w:rsidP="00711056">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23" w:history="1">
        <w:r w:rsidRPr="00A51CB4">
          <w:rPr>
            <w:rStyle w:val="Hyperlink"/>
            <w:sz w:val="16"/>
          </w:rPr>
          <w:t>https://www.jacobinmag.com/2017/02/mars-elon-musk-space-exploration-nasa-colonization</w:t>
        </w:r>
      </w:hyperlink>
      <w:r w:rsidRPr="00A51CB4">
        <w:rPr>
          <w:sz w:val="16"/>
        </w:rPr>
        <w:t xml:space="preserve"> , 2-5) </w:t>
      </w:r>
    </w:p>
    <w:p w14:paraId="3A285BB7" w14:textId="77777777" w:rsidR="00711056" w:rsidRPr="00A51CB4" w:rsidRDefault="00711056" w:rsidP="00711056">
      <w:pPr>
        <w:rPr>
          <w:sz w:val="16"/>
        </w:rPr>
      </w:pPr>
      <w:r>
        <w:rPr>
          <w:sz w:val="16"/>
        </w:rPr>
        <w:t>**bracketed for gendered language in text</w:t>
      </w:r>
    </w:p>
    <w:p w14:paraId="39533F71" w14:textId="77777777" w:rsidR="00711056" w:rsidRDefault="00711056" w:rsidP="00711056">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w:t>
      </w:r>
      <w:r w:rsidRPr="00A51CB4">
        <w:rPr>
          <w:rStyle w:val="StyleUnderline"/>
        </w:rPr>
        <w:lastRenderedPageBreak/>
        <w:t xml:space="preserve">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creative ideas about making a Mars colony self-</w:t>
      </w:r>
      <w:r w:rsidRPr="00B71F81">
        <w:rPr>
          <w:sz w:val="16"/>
        </w:rPr>
        <w:lastRenderedPageBreak/>
        <w:t xml:space="preserve">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49B5A239" w14:textId="77777777" w:rsidR="00711056" w:rsidRDefault="00711056" w:rsidP="00711056">
      <w:pPr>
        <w:pStyle w:val="Heading4"/>
      </w:pPr>
      <w:r>
        <w:t>Capitalism undergirds all modern conflicts and regions of instability</w:t>
      </w:r>
    </w:p>
    <w:p w14:paraId="581D4C2F" w14:textId="77777777" w:rsidR="00711056" w:rsidRPr="001B1E2C" w:rsidRDefault="00711056" w:rsidP="00711056">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77007AFE" w14:textId="77777777" w:rsidR="00711056" w:rsidRDefault="00711056" w:rsidP="0071105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 xml:space="preserve">Sakellaropoulos (2009), </w:t>
      </w:r>
      <w:r w:rsidRPr="00496F30">
        <w:rPr>
          <w:rStyle w:val="StyleUnderline"/>
        </w:rPr>
        <w:lastRenderedPageBreak/>
        <w:t>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w:t>
      </w:r>
      <w:r w:rsidRPr="001B1E2C">
        <w:rPr>
          <w:sz w:val="16"/>
        </w:rPr>
        <w:lastRenderedPageBreak/>
        <w:t xml:space="preserve">(Marx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w:t>
      </w:r>
      <w:r w:rsidRPr="001B1E2C">
        <w:rPr>
          <w:sz w:val="16"/>
        </w:rPr>
        <w:lastRenderedPageBreak/>
        <w:t xml:space="preserve">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687B4CE5" w14:textId="77777777" w:rsidR="00711056" w:rsidRDefault="00711056" w:rsidP="00711056">
      <w:pPr>
        <w:pStyle w:val="Heading4"/>
      </w:pPr>
      <w:r w:rsidRPr="00EC5826">
        <w:t>Capitalism causes extinction through e</w:t>
      </w:r>
      <w:r>
        <w:t xml:space="preserve">nvironmental degradation. Rejecting market fundamentalism is crucial to avoid total expenditure of finite resources </w:t>
      </w:r>
    </w:p>
    <w:p w14:paraId="5D41D950" w14:textId="77777777" w:rsidR="00711056" w:rsidRPr="00DF5034" w:rsidRDefault="00711056" w:rsidP="00711056">
      <w:pPr>
        <w:rPr>
          <w:rStyle w:val="Style13ptBold"/>
          <w:lang w:val="de-DE"/>
        </w:rPr>
      </w:pPr>
      <w:r w:rsidRPr="00DF5034">
        <w:rPr>
          <w:rStyle w:val="Style13ptBold"/>
          <w:lang w:val="de-DE"/>
        </w:rPr>
        <w:t>Monbiot 10-30-21</w:t>
      </w:r>
    </w:p>
    <w:p w14:paraId="423AB006" w14:textId="77777777" w:rsidR="00711056" w:rsidRPr="00DF5034" w:rsidRDefault="00711056" w:rsidP="00711056">
      <w:pPr>
        <w:rPr>
          <w:sz w:val="16"/>
          <w:lang w:val="de-DE"/>
        </w:rPr>
      </w:pPr>
      <w:r w:rsidRPr="00DF5034">
        <w:rPr>
          <w:sz w:val="16"/>
          <w:lang w:val="de-DE"/>
        </w:rPr>
        <w:lastRenderedPageBreak/>
        <w:t>(George, MA Zoology https://www.theguardian.com/environment/2021/oct/30/capitalism-is-killing-the-planet-its-time-to-stop-buying-into-our-own-destruction)</w:t>
      </w:r>
    </w:p>
    <w:p w14:paraId="607FA77A" w14:textId="77777777" w:rsidR="00711056" w:rsidRPr="004D3875" w:rsidRDefault="00711056" w:rsidP="00711056">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w:t>
      </w:r>
      <w:r w:rsidRPr="00ED3F42">
        <w:rPr>
          <w:sz w:val="16"/>
        </w:rPr>
        <w:lastRenderedPageBreak/>
        <w:t xml:space="preserve">“So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w:t>
      </w:r>
      <w:r w:rsidRPr="00ED3F42">
        <w:rPr>
          <w:sz w:val="16"/>
        </w:rPr>
        <w:lastRenderedPageBreak/>
        <w:t xml:space="preserve">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FC09D8">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w:t>
      </w:r>
      <w:r w:rsidRPr="00ED3F42">
        <w:rPr>
          <w:sz w:val="16"/>
        </w:rPr>
        <w:lastRenderedPageBreak/>
        <w:t xml:space="preserve">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1C48D03C" w14:textId="77777777" w:rsidR="00711056" w:rsidRPr="00D40D68" w:rsidRDefault="00711056" w:rsidP="00711056">
      <w:pPr>
        <w:rPr>
          <w:sz w:val="16"/>
        </w:rPr>
      </w:pPr>
    </w:p>
    <w:p w14:paraId="30694A44" w14:textId="5B0FCB9B" w:rsidR="00711056" w:rsidRDefault="005D7E96" w:rsidP="00711056">
      <w:pPr>
        <w:pStyle w:val="Heading3"/>
      </w:pPr>
      <w:r>
        <w:lastRenderedPageBreak/>
        <w:t>solvency</w:t>
      </w:r>
    </w:p>
    <w:p w14:paraId="5252DC95" w14:textId="77777777" w:rsidR="00711056" w:rsidRDefault="00711056" w:rsidP="00711056">
      <w:pPr>
        <w:pStyle w:val="Heading4"/>
      </w:pPr>
      <w:r>
        <w:t xml:space="preserve">Capitalism is not natural or inevitable, extending it to space is a disastrous political choice. </w:t>
      </w:r>
    </w:p>
    <w:p w14:paraId="4FE51DB7" w14:textId="77777777" w:rsidR="00711056" w:rsidRPr="00894FCE" w:rsidRDefault="00711056" w:rsidP="00711056">
      <w:pPr>
        <w:rPr>
          <w:rStyle w:val="Style13ptBold"/>
        </w:rPr>
      </w:pPr>
      <w:r w:rsidRPr="00894FCE">
        <w:rPr>
          <w:rStyle w:val="Style13ptBold"/>
        </w:rPr>
        <w:t>Penny 20</w:t>
      </w:r>
    </w:p>
    <w:p w14:paraId="23B1CA4D" w14:textId="77777777" w:rsidR="00711056" w:rsidRDefault="00711056" w:rsidP="00711056">
      <w:pPr>
        <w:rPr>
          <w:sz w:val="16"/>
        </w:rPr>
      </w:pPr>
      <w:r w:rsidRPr="00894FCE">
        <w:rPr>
          <w:sz w:val="16"/>
        </w:rPr>
        <w:t xml:space="preserve">(ELEANOR PENNY is a writer, poet and essayist based in London. She is a senior editor at Novara Media, </w:t>
      </w:r>
      <w:hyperlink r:id="rId24" w:history="1">
        <w:r w:rsidRPr="00894FCE">
          <w:rPr>
            <w:rStyle w:val="Hyperlink"/>
            <w:sz w:val="16"/>
          </w:rPr>
          <w:t>https://inthesetimes.com/article/space-privatization-future-technology-silicon-valley-elon-musk-jeff-bezos</w:t>
        </w:r>
      </w:hyperlink>
      <w:r w:rsidRPr="00894FCE">
        <w:rPr>
          <w:sz w:val="16"/>
        </w:rPr>
        <w:t>, 12-17)</w:t>
      </w:r>
    </w:p>
    <w:p w14:paraId="76AAB71F" w14:textId="77777777" w:rsidR="00711056" w:rsidRPr="00894FCE" w:rsidRDefault="00711056" w:rsidP="00711056">
      <w:pPr>
        <w:rPr>
          <w:sz w:val="16"/>
        </w:rPr>
      </w:pPr>
      <w:r>
        <w:rPr>
          <w:sz w:val="16"/>
        </w:rPr>
        <w:t>**bracketed for gendered language</w:t>
      </w:r>
    </w:p>
    <w:p w14:paraId="0E402796" w14:textId="77777777" w:rsidR="00711056" w:rsidRDefault="00711056" w:rsidP="0071105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E3B5AC4" w14:textId="77777777" w:rsidR="00711056" w:rsidRDefault="00711056" w:rsidP="00711056">
      <w:pPr>
        <w:pStyle w:val="Heading4"/>
      </w:pPr>
      <w:r>
        <w:t>Absent private companies, dystopian, militaristic visions would be replaced with educational, valiant ones. Space has the possibility to transform our society but must be vested from private hands.</w:t>
      </w:r>
    </w:p>
    <w:p w14:paraId="5615F0A9" w14:textId="77777777" w:rsidR="00711056" w:rsidRPr="00A4071D" w:rsidRDefault="00711056" w:rsidP="00711056">
      <w:pPr>
        <w:rPr>
          <w:rStyle w:val="Style13ptBold"/>
        </w:rPr>
      </w:pPr>
      <w:r w:rsidRPr="00A4071D">
        <w:rPr>
          <w:rStyle w:val="Style13ptBold"/>
        </w:rPr>
        <w:t xml:space="preserve">Roberts 21 </w:t>
      </w:r>
    </w:p>
    <w:p w14:paraId="22BE6CF8" w14:textId="77777777" w:rsidR="00711056" w:rsidRPr="00A4071D" w:rsidRDefault="00711056" w:rsidP="00711056">
      <w:pPr>
        <w:rPr>
          <w:sz w:val="16"/>
        </w:rPr>
      </w:pPr>
      <w:r w:rsidRPr="00A4071D">
        <w:rPr>
          <w:sz w:val="16"/>
        </w:rPr>
        <w:t xml:space="preserve">(Spencer Roberts is a science writer, musician, ecologist, and rooftop solar engineer from Colorado. </w:t>
      </w:r>
      <w:hyperlink r:id="rId25" w:history="1">
        <w:r w:rsidRPr="00A4071D">
          <w:rPr>
            <w:rStyle w:val="Hyperlink"/>
            <w:sz w:val="16"/>
          </w:rPr>
          <w:t>https://www.jacobinmag.com/2021/09/socialist-space-exploration-publicly-funded-nasa-education-futurism</w:t>
        </w:r>
      </w:hyperlink>
      <w:r w:rsidRPr="00A4071D">
        <w:rPr>
          <w:sz w:val="16"/>
        </w:rPr>
        <w:t xml:space="preserve"> , 9-8)</w:t>
      </w:r>
    </w:p>
    <w:p w14:paraId="7E673D4F" w14:textId="77777777" w:rsidR="00711056" w:rsidRDefault="00711056" w:rsidP="0071105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59A7EA05" w14:textId="77777777" w:rsidR="00711056" w:rsidRDefault="00711056" w:rsidP="00711056">
      <w:pPr>
        <w:pStyle w:val="Heading4"/>
      </w:pPr>
      <w:r>
        <w:t>The tradeoff is direct- tax dodging billionaires get government subsidies for space programs that only serve the elite</w:t>
      </w:r>
    </w:p>
    <w:p w14:paraId="19C9B86E" w14:textId="77777777" w:rsidR="00711056" w:rsidRPr="003C2339" w:rsidRDefault="00711056" w:rsidP="00711056">
      <w:pPr>
        <w:rPr>
          <w:rStyle w:val="Style13ptBold"/>
        </w:rPr>
      </w:pPr>
      <w:r w:rsidRPr="003C2339">
        <w:rPr>
          <w:rStyle w:val="Style13ptBold"/>
        </w:rPr>
        <w:t xml:space="preserve">Pizzigati 21 </w:t>
      </w:r>
    </w:p>
    <w:p w14:paraId="6AB51C0A" w14:textId="77777777" w:rsidR="00711056" w:rsidRDefault="00711056" w:rsidP="00711056">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26" w:history="1">
        <w:r w:rsidRPr="00466D3C">
          <w:rPr>
            <w:rStyle w:val="Hyperlink"/>
            <w:sz w:val="16"/>
          </w:rPr>
          <w:t>https://ips-dc.org/our-billionaires-are-blasting-off-good-riddance/</w:t>
        </w:r>
      </w:hyperlink>
      <w:r>
        <w:rPr>
          <w:sz w:val="16"/>
        </w:rPr>
        <w:t xml:space="preserve">, 7-17) </w:t>
      </w:r>
    </w:p>
    <w:p w14:paraId="4101A1CC" w14:textId="77777777" w:rsidR="00711056" w:rsidRDefault="00711056" w:rsidP="0071105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A8D3BE" w14:textId="77777777" w:rsidR="00711056" w:rsidRPr="0047664E" w:rsidRDefault="00711056" w:rsidP="00711056">
      <w:pPr>
        <w:rPr>
          <w:rStyle w:val="StyleUnderline"/>
        </w:rPr>
      </w:pPr>
    </w:p>
    <w:p w14:paraId="45D0088C" w14:textId="77777777" w:rsidR="00711056" w:rsidRPr="00073FF2" w:rsidRDefault="00711056" w:rsidP="0071105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8E4CBAF" w14:textId="77777777" w:rsidR="00711056" w:rsidRPr="00073FF2" w:rsidRDefault="00711056" w:rsidP="00711056">
      <w:pPr>
        <w:rPr>
          <w:rStyle w:val="Style13ptBold"/>
        </w:rPr>
      </w:pPr>
      <w:r w:rsidRPr="00073FF2">
        <w:rPr>
          <w:rStyle w:val="Style13ptBold"/>
        </w:rPr>
        <w:t>Marx 20</w:t>
      </w:r>
    </w:p>
    <w:p w14:paraId="5C66D6D5" w14:textId="77777777" w:rsidR="00711056" w:rsidRPr="00073FF2" w:rsidRDefault="00711056" w:rsidP="00711056">
      <w:pPr>
        <w:rPr>
          <w:sz w:val="16"/>
        </w:rPr>
      </w:pPr>
      <w:r w:rsidRPr="00073FF2">
        <w:rPr>
          <w:sz w:val="16"/>
        </w:rPr>
        <w:t xml:space="preserve">(Paris Marx is a freelance writer, host of left-wing tech podcast Tech Won't Save Us, and editor of Radical Urbanist. </w:t>
      </w:r>
      <w:hyperlink r:id="rId27" w:history="1">
        <w:r w:rsidRPr="00073FF2">
          <w:rPr>
            <w:rStyle w:val="Hyperlink"/>
            <w:sz w:val="16"/>
          </w:rPr>
          <w:t>https://www.jacobinmag.com/2020/06/spacex-elon-musk-jeff-bezos-capitalism</w:t>
        </w:r>
      </w:hyperlink>
      <w:r w:rsidRPr="00073FF2">
        <w:rPr>
          <w:sz w:val="16"/>
        </w:rPr>
        <w:t>, 6-8)</w:t>
      </w:r>
    </w:p>
    <w:p w14:paraId="704C968C" w14:textId="77777777" w:rsidR="00711056" w:rsidRPr="00073FF2" w:rsidRDefault="00711056" w:rsidP="0071105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empires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5F1B8F94" w14:textId="77777777" w:rsidR="008C56E6" w:rsidRPr="00343F49" w:rsidRDefault="008C56E6" w:rsidP="008C56E6">
      <w:pPr>
        <w:pStyle w:val="Heading4"/>
      </w:pPr>
      <w:r>
        <w:t>Space – particularly mars – is the crucial staging ground for societal transformation</w:t>
      </w:r>
    </w:p>
    <w:p w14:paraId="3F5FFAC1" w14:textId="77777777" w:rsidR="008C56E6" w:rsidRPr="00F0697D" w:rsidRDefault="008C56E6" w:rsidP="008C56E6">
      <w:pPr>
        <w:rPr>
          <w:rStyle w:val="Style13ptBold"/>
        </w:rPr>
      </w:pPr>
      <w:r w:rsidRPr="00F0697D">
        <w:rPr>
          <w:rStyle w:val="Style13ptBold"/>
        </w:rPr>
        <w:t>Calanchi 20</w:t>
      </w:r>
    </w:p>
    <w:p w14:paraId="60239DB8" w14:textId="77777777" w:rsidR="008C56E6" w:rsidRDefault="008C56E6" w:rsidP="008C56E6">
      <w:pPr>
        <w:rPr>
          <w:sz w:val="16"/>
        </w:rPr>
      </w:pPr>
      <w:r>
        <w:rPr>
          <w:sz w:val="16"/>
        </w:rPr>
        <w:t xml:space="preserve">Alexandra Calanchi (PhD Professor in International Studies @ italian university), 8 sep 2021, </w:t>
      </w:r>
      <w:r w:rsidRPr="00F0697D">
        <w:rPr>
          <w:sz w:val="16"/>
        </w:rPr>
        <w:t>https://www.tandfonline.com/doi/full/10.1080/14688417.2021.1982401?scroll=top&amp;needAccess=true</w:t>
      </w:r>
      <w:r>
        <w:rPr>
          <w:sz w:val="16"/>
        </w:rPr>
        <w:t xml:space="preserve">  // HW AW</w:t>
      </w:r>
    </w:p>
    <w:p w14:paraId="5166935B" w14:textId="77777777" w:rsidR="008C56E6" w:rsidRPr="00140F09" w:rsidRDefault="008C56E6" w:rsidP="008C56E6">
      <w:pPr>
        <w:rPr>
          <w:sz w:val="16"/>
        </w:rPr>
      </w:pPr>
      <w:r w:rsidRPr="00140F09">
        <w:rPr>
          <w:u w:val="single"/>
        </w:rPr>
        <w:t xml:space="preserve">For more than a century </w:t>
      </w:r>
      <w:r w:rsidRPr="00F56508">
        <w:rPr>
          <w:highlight w:val="green"/>
          <w:u w:val="single"/>
        </w:rPr>
        <w:t>Mars has been at the centre of scientific</w:t>
      </w:r>
      <w:r w:rsidRPr="00140F09">
        <w:rPr>
          <w:u w:val="single"/>
        </w:rPr>
        <w:t xml:space="preserve"> and philoso- phical </w:t>
      </w:r>
      <w:r w:rsidRPr="00F56508">
        <w:rPr>
          <w:highlight w:val="green"/>
          <w:u w:val="single"/>
        </w:rPr>
        <w:t>debate</w:t>
      </w:r>
      <w:r w:rsidRPr="00140F09">
        <w:rPr>
          <w:u w:val="single"/>
        </w:rPr>
        <w:t xml:space="preserve"> about human kind’s place in the cosmos,</w:t>
      </w:r>
      <w:r w:rsidRPr="00140F09">
        <w:rPr>
          <w:sz w:val="16"/>
        </w:rPr>
        <w:t xml:space="preserve"> also soliciting scientific articles, novels and movies (Markley 2005). Robert Markley was interested in high- lighting the </w:t>
      </w:r>
      <w:r w:rsidRPr="00F56508">
        <w:rPr>
          <w:highlight w:val="green"/>
          <w:u w:val="single"/>
        </w:rPr>
        <w:t xml:space="preserve">importance </w:t>
      </w:r>
      <w:r w:rsidRPr="00F56508">
        <w:rPr>
          <w:u w:val="single"/>
        </w:rPr>
        <w:t>of the red planet as</w:t>
      </w:r>
      <w:r w:rsidRPr="00140F09">
        <w:rPr>
          <w:u w:val="single"/>
        </w:rPr>
        <w:t xml:space="preserve"> a foil </w:t>
      </w:r>
      <w:r w:rsidRPr="00F56508">
        <w:rPr>
          <w:highlight w:val="green"/>
          <w:u w:val="single"/>
        </w:rPr>
        <w:t>to better understand Earth</w:t>
      </w:r>
      <w:r w:rsidRPr="00140F09">
        <w:rPr>
          <w:sz w:val="16"/>
        </w:rPr>
        <w:t xml:space="preserve"> and as a screen on which human beings projected their hopes and fears. Persuaded of the importance of interdisciplinary planetary research, and aware of the political implica- tions of SF, he encouraged ‘frequent crossings of the boundaries between science and science fiction’ (Markley 2005, 5). He also </w:t>
      </w:r>
      <w:r w:rsidRPr="00140F09">
        <w:rPr>
          <w:u w:val="single"/>
        </w:rPr>
        <w:t>recommended that Mars could and should enter the orbit of environmentalism.</w:t>
      </w:r>
      <w:r w:rsidRPr="00140F09">
        <w:rPr>
          <w:sz w:val="16"/>
        </w:rPr>
        <w:t xml:space="preserve"> As the struggle between space advocates and environmentalists demonstrates, however, </w:t>
      </w:r>
      <w:r w:rsidRPr="00140F09">
        <w:rPr>
          <w:u w:val="single"/>
        </w:rPr>
        <w:t>the risk of repeating the errors of the past does exist</w:t>
      </w:r>
      <w:r w:rsidRPr="00140F09">
        <w:rPr>
          <w:sz w:val="16"/>
        </w:rPr>
        <w:t xml:space="preserve">. Such risk also affects both the dynamics of communication and the written and visual representation/s. The above mentioned fertile cross-over between science and science fiction also inspired Robert Crossley, who wrote a comprehensive literary history of the red planet assuming that ‘Mars is part of our cultural history, a repository of human desire, a reflection of our aspirations, confusions, and anxieties’ (2011, 7). However, his book, more than environmentalism, focuses on the opportunities given by a new colonisation on unprecedented grounds: </w:t>
      </w:r>
      <w:r w:rsidRPr="00F56508">
        <w:rPr>
          <w:highlight w:val="green"/>
          <w:u w:val="single"/>
        </w:rPr>
        <w:t>Mars is</w:t>
      </w:r>
      <w:r w:rsidRPr="00140F09">
        <w:rPr>
          <w:u w:val="single"/>
        </w:rPr>
        <w:t xml:space="preserve"> not only a locale, a symbol, a mythos, it is also a </w:t>
      </w:r>
      <w:r w:rsidRPr="00F56508">
        <w:rPr>
          <w:highlight w:val="green"/>
          <w:u w:val="single"/>
        </w:rPr>
        <w:t>tabula rasa</w:t>
      </w:r>
      <w:r w:rsidRPr="00140F09">
        <w:rPr>
          <w:sz w:val="16"/>
        </w:rPr>
        <w:t xml:space="preserve">. It is a place with a past but without a history. [. . .] Mars is an empty page on which </w:t>
      </w:r>
      <w:r w:rsidRPr="00140F09">
        <w:rPr>
          <w:b/>
          <w:bCs/>
          <w:u w:val="single"/>
        </w:rPr>
        <w:t xml:space="preserve">writers can </w:t>
      </w:r>
      <w:r w:rsidRPr="00F56508">
        <w:rPr>
          <w:b/>
          <w:bCs/>
          <w:highlight w:val="green"/>
          <w:u w:val="single"/>
        </w:rPr>
        <w:t>sketch a critique</w:t>
      </w:r>
      <w:r w:rsidRPr="00140F09">
        <w:rPr>
          <w:b/>
          <w:bCs/>
          <w:u w:val="single"/>
        </w:rPr>
        <w:t xml:space="preserve"> of things as they have been and are in our own world, a vacant stage on which </w:t>
      </w:r>
      <w:r w:rsidRPr="00F56508">
        <w:rPr>
          <w:b/>
          <w:bCs/>
          <w:highlight w:val="green"/>
          <w:u w:val="single"/>
        </w:rPr>
        <w:t>alternative modes of human organization and conduct can be enacted</w:t>
      </w:r>
      <w:r w:rsidRPr="00140F09">
        <w:rPr>
          <w:sz w:val="16"/>
        </w:rPr>
        <w:t xml:space="preserve">. [. . .] If humanity establishes a permanent presence on Mars in the coming decades and centuries, the early literature about the planet will constitute that new civilization’s mythology. [. . .] A great many fictions about Mars imagine the moment when the first human beings set foot on the planet. (Crossley 2011, 16-17) </w:t>
      </w:r>
      <w:r w:rsidRPr="00343F49">
        <w:rPr>
          <w:rStyle w:val="StyleUnderline"/>
          <w:highlight w:val="green"/>
        </w:rPr>
        <w:t>Today</w:t>
      </w:r>
      <w:r w:rsidRPr="00140F09">
        <w:rPr>
          <w:sz w:val="16"/>
        </w:rPr>
        <w:t xml:space="preserve">, the </w:t>
      </w:r>
      <w:r w:rsidRPr="00343F49">
        <w:rPr>
          <w:highlight w:val="green"/>
          <w:u w:val="single"/>
        </w:rPr>
        <w:t>purposes of</w:t>
      </w:r>
      <w:r w:rsidRPr="00F0697D">
        <w:rPr>
          <w:u w:val="single"/>
        </w:rPr>
        <w:t xml:space="preserve"> </w:t>
      </w:r>
      <w:r w:rsidRPr="00343F49">
        <w:rPr>
          <w:highlight w:val="green"/>
          <w:u w:val="single"/>
        </w:rPr>
        <w:t>hypothetical</w:t>
      </w:r>
      <w:r w:rsidRPr="00F0697D">
        <w:rPr>
          <w:u w:val="single"/>
        </w:rPr>
        <w:t xml:space="preserve"> human </w:t>
      </w:r>
      <w:r w:rsidRPr="00343F49">
        <w:rPr>
          <w:highlight w:val="green"/>
          <w:u w:val="single"/>
        </w:rPr>
        <w:t>missions are</w:t>
      </w:r>
      <w:r w:rsidRPr="00F0697D">
        <w:rPr>
          <w:u w:val="single"/>
        </w:rPr>
        <w:t xml:space="preserve"> human </w:t>
      </w:r>
      <w:r w:rsidRPr="00343F49">
        <w:rPr>
          <w:highlight w:val="green"/>
          <w:u w:val="single"/>
        </w:rPr>
        <w:t>expansion and economic exploitation</w:t>
      </w:r>
      <w:r w:rsidRPr="00140F09">
        <w:rPr>
          <w:sz w:val="16"/>
        </w:rPr>
        <w:t xml:space="preserve">. </w:t>
      </w:r>
      <w:r w:rsidRPr="00343F49">
        <w:rPr>
          <w:highlight w:val="green"/>
          <w:u w:val="single"/>
        </w:rPr>
        <w:t>Our planet is being destroyed</w:t>
      </w:r>
      <w:r w:rsidRPr="00F0697D">
        <w:rPr>
          <w:u w:val="single"/>
        </w:rPr>
        <w:t xml:space="preserve"> by environmental crises, overpopulation, and natural catastrophes enhanced by human intervention, pandemics included</w:t>
      </w:r>
      <w:r w:rsidRPr="00140F09">
        <w:rPr>
          <w:sz w:val="16"/>
        </w:rPr>
        <w:t xml:space="preserve">. Either we succeed in making geoengineering take control (McNeill and Engelke 2014) or we look outside the window – so to say – and look for other places to ‘conquer’ (sic! May 2017) or simply to go to (Roach 2010). Unfortunately, </w:t>
      </w:r>
      <w:r w:rsidRPr="00140F09">
        <w:rPr>
          <w:b/>
          <w:bCs/>
          <w:highlight w:val="green"/>
          <w:u w:val="single"/>
        </w:rPr>
        <w:t>nobody can</w:t>
      </w:r>
      <w:r w:rsidRPr="00F0697D">
        <w:rPr>
          <w:b/>
          <w:bCs/>
          <w:u w:val="single"/>
        </w:rPr>
        <w:t xml:space="preserve"> really </w:t>
      </w:r>
      <w:r w:rsidRPr="00140F09">
        <w:rPr>
          <w:b/>
          <w:bCs/>
          <w:highlight w:val="green"/>
          <w:u w:val="single"/>
        </w:rPr>
        <w:t>guarantee</w:t>
      </w:r>
      <w:r w:rsidRPr="00F0697D">
        <w:rPr>
          <w:b/>
          <w:bCs/>
          <w:u w:val="single"/>
        </w:rPr>
        <w:t xml:space="preserve"> that today’s </w:t>
      </w:r>
      <w:r w:rsidRPr="00140F09">
        <w:rPr>
          <w:b/>
          <w:bCs/>
          <w:highlight w:val="green"/>
          <w:u w:val="single"/>
        </w:rPr>
        <w:t>investors</w:t>
      </w:r>
      <w:r w:rsidRPr="00F0697D">
        <w:rPr>
          <w:b/>
          <w:bCs/>
          <w:u w:val="single"/>
        </w:rPr>
        <w:t xml:space="preserve"> </w:t>
      </w:r>
      <w:r w:rsidRPr="00140F09">
        <w:rPr>
          <w:b/>
          <w:bCs/>
          <w:highlight w:val="green"/>
          <w:u w:val="single"/>
        </w:rPr>
        <w:t>and</w:t>
      </w:r>
      <w:r w:rsidRPr="00F0697D">
        <w:rPr>
          <w:b/>
          <w:bCs/>
          <w:u w:val="single"/>
        </w:rPr>
        <w:t xml:space="preserve"> tomorrow’s </w:t>
      </w:r>
      <w:r w:rsidRPr="00140F09">
        <w:rPr>
          <w:b/>
          <w:bCs/>
          <w:highlight w:val="green"/>
          <w:u w:val="single"/>
        </w:rPr>
        <w:t>settlers will</w:t>
      </w:r>
      <w:r w:rsidRPr="00F0697D">
        <w:rPr>
          <w:b/>
          <w:bCs/>
          <w:u w:val="single"/>
        </w:rPr>
        <w:t xml:space="preserve"> show more </w:t>
      </w:r>
      <w:r w:rsidRPr="00140F09">
        <w:rPr>
          <w:b/>
          <w:bCs/>
          <w:highlight w:val="green"/>
          <w:u w:val="single"/>
        </w:rPr>
        <w:t>respect</w:t>
      </w:r>
      <w:r w:rsidRPr="00F0697D">
        <w:rPr>
          <w:b/>
          <w:bCs/>
          <w:u w:val="single"/>
        </w:rPr>
        <w:t xml:space="preserve"> to </w:t>
      </w:r>
      <w:r w:rsidRPr="00140F09">
        <w:rPr>
          <w:b/>
          <w:bCs/>
          <w:highlight w:val="green"/>
          <w:u w:val="single"/>
        </w:rPr>
        <w:t>the environment</w:t>
      </w:r>
      <w:r w:rsidRPr="00F0697D">
        <w:rPr>
          <w:b/>
          <w:bCs/>
          <w:u w:val="single"/>
        </w:rPr>
        <w:t xml:space="preserve"> than we have granted our own home-planet so far</w:t>
      </w:r>
      <w:r w:rsidRPr="00140F09">
        <w:rPr>
          <w:sz w:val="16"/>
        </w:rPr>
        <w:t xml:space="preserve"> (Barbanti, Calanchi and Farina 2017). At the same time, </w:t>
      </w:r>
      <w:r w:rsidRPr="00F0697D">
        <w:rPr>
          <w:b/>
          <w:bCs/>
          <w:u w:val="single"/>
        </w:rPr>
        <w:t xml:space="preserve">the </w:t>
      </w:r>
      <w:r w:rsidRPr="00140F09">
        <w:rPr>
          <w:b/>
          <w:bCs/>
          <w:highlight w:val="green"/>
          <w:u w:val="single"/>
        </w:rPr>
        <w:t>language</w:t>
      </w:r>
      <w:r w:rsidRPr="00F0697D">
        <w:rPr>
          <w:b/>
          <w:bCs/>
          <w:u w:val="single"/>
        </w:rPr>
        <w:t xml:space="preserve"> of space exploration </w:t>
      </w:r>
      <w:r w:rsidRPr="00140F09">
        <w:rPr>
          <w:b/>
          <w:bCs/>
          <w:highlight w:val="green"/>
          <w:u w:val="single"/>
        </w:rPr>
        <w:t>reflects</w:t>
      </w:r>
      <w:r w:rsidRPr="00F0697D">
        <w:rPr>
          <w:b/>
          <w:bCs/>
          <w:u w:val="single"/>
        </w:rPr>
        <w:t xml:space="preserve"> an underlying </w:t>
      </w:r>
      <w:r w:rsidRPr="00140F09">
        <w:rPr>
          <w:b/>
          <w:bCs/>
          <w:highlight w:val="green"/>
          <w:u w:val="single"/>
        </w:rPr>
        <w:t>racism and gender discrimination</w:t>
      </w:r>
      <w:r w:rsidRPr="00140F09">
        <w:rPr>
          <w:sz w:val="16"/>
        </w:rPr>
        <w:t xml:space="preserve"> which are really hard to overcome (Haskins 2018). </w:t>
      </w:r>
    </w:p>
    <w:p w14:paraId="45386BA6" w14:textId="77777777" w:rsidR="00711056" w:rsidRPr="00BD2068" w:rsidRDefault="00711056" w:rsidP="00711056">
      <w:pPr>
        <w:rPr>
          <w:u w:val="single"/>
        </w:rPr>
      </w:pPr>
    </w:p>
    <w:p w14:paraId="2086A3A3" w14:textId="1A58B498" w:rsidR="00711056" w:rsidRDefault="005D7E96" w:rsidP="00711056">
      <w:pPr>
        <w:pStyle w:val="Heading3"/>
      </w:pPr>
      <w:r>
        <w:lastRenderedPageBreak/>
        <w:t>framing</w:t>
      </w:r>
    </w:p>
    <w:p w14:paraId="68406001" w14:textId="77777777" w:rsidR="00711056" w:rsidRDefault="00711056" w:rsidP="00711056">
      <w:pPr>
        <w:pStyle w:val="Heading4"/>
      </w:pPr>
      <w:r>
        <w:t>We defend the resolution: The appropriation of outer space by private entities is unjust</w:t>
      </w:r>
    </w:p>
    <w:p w14:paraId="08B0049F" w14:textId="77777777" w:rsidR="00711056" w:rsidRPr="00BD2068" w:rsidRDefault="00711056" w:rsidP="00711056">
      <w:pPr>
        <w:pStyle w:val="Heading4"/>
      </w:pPr>
      <w:r>
        <w:t>To clarify, we perform a moral calculus about whether private appropriation is just or not – that’s what the resolution said to do</w:t>
      </w:r>
    </w:p>
    <w:p w14:paraId="63ADFDB5" w14:textId="77777777" w:rsidR="00711056" w:rsidRDefault="00711056" w:rsidP="0071105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24EB0091" w14:textId="77777777" w:rsidR="00711056" w:rsidRPr="002C2366" w:rsidRDefault="00711056" w:rsidP="00711056">
      <w:pPr>
        <w:rPr>
          <w:rStyle w:val="Style13ptBold"/>
        </w:rPr>
      </w:pPr>
      <w:r w:rsidRPr="002C2366">
        <w:rPr>
          <w:rStyle w:val="Style13ptBold"/>
        </w:rPr>
        <w:t xml:space="preserve">Robinson and O’Keefe 20 </w:t>
      </w:r>
    </w:p>
    <w:p w14:paraId="66817F29" w14:textId="77777777" w:rsidR="00711056" w:rsidRPr="002C2366" w:rsidRDefault="00711056" w:rsidP="0071105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8" w:history="1">
        <w:r w:rsidRPr="002C2366">
          <w:rPr>
            <w:rStyle w:val="Hyperlink"/>
            <w:sz w:val="16"/>
          </w:rPr>
          <w:t>https://www.jacobinmag.com/2020/10/kim-stanley-robinson-ministry-future-science-fiction</w:t>
        </w:r>
      </w:hyperlink>
      <w:r w:rsidRPr="002C2366">
        <w:rPr>
          <w:sz w:val="16"/>
        </w:rPr>
        <w:t>, 10-22)</w:t>
      </w:r>
    </w:p>
    <w:p w14:paraId="10F8227C" w14:textId="77777777" w:rsidR="00711056" w:rsidRDefault="00711056" w:rsidP="00711056">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lastRenderedPageBreak/>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have to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1A4FB9AE" w14:textId="77777777" w:rsidR="00711056" w:rsidRDefault="00711056" w:rsidP="00711056">
      <w:pPr>
        <w:pStyle w:val="Heading4"/>
      </w:pPr>
      <w:r>
        <w:t xml:space="preserve">Beware the space industrial complex- it’s only purpose is to bring unequal relations to the stars – futurism should be viewed with “extreme skepticism” </w:t>
      </w:r>
    </w:p>
    <w:p w14:paraId="7F92F863" w14:textId="77777777" w:rsidR="00711056" w:rsidRPr="005516CE" w:rsidRDefault="00711056" w:rsidP="00711056">
      <w:pPr>
        <w:rPr>
          <w:rStyle w:val="Style13ptBold"/>
        </w:rPr>
      </w:pPr>
      <w:r w:rsidRPr="005516CE">
        <w:rPr>
          <w:rStyle w:val="Style13ptBold"/>
        </w:rPr>
        <w:t>Savage 21</w:t>
      </w:r>
    </w:p>
    <w:p w14:paraId="444FE64D" w14:textId="77777777" w:rsidR="00711056" w:rsidRPr="005516CE" w:rsidRDefault="00711056" w:rsidP="00711056">
      <w:pPr>
        <w:rPr>
          <w:sz w:val="16"/>
        </w:rPr>
      </w:pPr>
      <w:r w:rsidRPr="005516CE">
        <w:rPr>
          <w:sz w:val="16"/>
        </w:rPr>
        <w:t xml:space="preserve">(Luke, </w:t>
      </w:r>
      <w:r>
        <w:rPr>
          <w:sz w:val="16"/>
        </w:rPr>
        <w:t>MA Political Theory and Economy @ UToronto</w:t>
      </w:r>
      <w:r w:rsidRPr="005516CE">
        <w:rPr>
          <w:sz w:val="16"/>
        </w:rPr>
        <w:t>, https://www.jacobinmag.com/2021/05/spacex-blue-origin-musk-bezos-space-race-endless-frontier-act)</w:t>
      </w:r>
    </w:p>
    <w:p w14:paraId="4842E706" w14:textId="77777777" w:rsidR="00711056" w:rsidRPr="0096259B" w:rsidRDefault="00711056" w:rsidP="00711056">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534BEF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E13EC6"/>
    <w:multiLevelType w:val="hybridMultilevel"/>
    <w:tmpl w:val="D73CB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225DE2"/>
    <w:multiLevelType w:val="hybridMultilevel"/>
    <w:tmpl w:val="493CD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A6D7B"/>
    <w:multiLevelType w:val="hybridMultilevel"/>
    <w:tmpl w:val="BD946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2658F"/>
    <w:multiLevelType w:val="hybridMultilevel"/>
    <w:tmpl w:val="F40C10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C95119"/>
    <w:multiLevelType w:val="hybridMultilevel"/>
    <w:tmpl w:val="83969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A56006"/>
    <w:multiLevelType w:val="hybridMultilevel"/>
    <w:tmpl w:val="565464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6E5FA5"/>
    <w:multiLevelType w:val="hybridMultilevel"/>
    <w:tmpl w:val="06764E8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2D41AA"/>
    <w:multiLevelType w:val="hybridMultilevel"/>
    <w:tmpl w:val="1AD82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FC2167"/>
    <w:multiLevelType w:val="hybridMultilevel"/>
    <w:tmpl w:val="7500F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BB4CD1"/>
    <w:multiLevelType w:val="hybridMultilevel"/>
    <w:tmpl w:val="A34876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15"/>
  </w:num>
  <w:num w:numId="4">
    <w:abstractNumId w:val="19"/>
  </w:num>
  <w:num w:numId="5">
    <w:abstractNumId w:val="16"/>
  </w:num>
  <w:num w:numId="6">
    <w:abstractNumId w:val="14"/>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3"/>
  </w:num>
  <w:num w:numId="19">
    <w:abstractNumId w:val="11"/>
  </w:num>
  <w:num w:numId="20">
    <w:abstractNumId w:val="18"/>
  </w:num>
  <w:num w:numId="21">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1056"/>
    <w:rsid w:val="000003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B8"/>
    <w:rsid w:val="000A2D8A"/>
    <w:rsid w:val="000D26A6"/>
    <w:rsid w:val="000D2B90"/>
    <w:rsid w:val="000D6ED8"/>
    <w:rsid w:val="000D717B"/>
    <w:rsid w:val="00100B28"/>
    <w:rsid w:val="00117316"/>
    <w:rsid w:val="001209B4"/>
    <w:rsid w:val="00123B1D"/>
    <w:rsid w:val="0012776B"/>
    <w:rsid w:val="001761FC"/>
    <w:rsid w:val="00182655"/>
    <w:rsid w:val="001840F2"/>
    <w:rsid w:val="00185134"/>
    <w:rsid w:val="001856C6"/>
    <w:rsid w:val="00191B5F"/>
    <w:rsid w:val="00192487"/>
    <w:rsid w:val="00193416"/>
    <w:rsid w:val="00195073"/>
    <w:rsid w:val="0019668D"/>
    <w:rsid w:val="001A25FD"/>
    <w:rsid w:val="001A5371"/>
    <w:rsid w:val="001A72C7"/>
    <w:rsid w:val="001B6814"/>
    <w:rsid w:val="001B73E3"/>
    <w:rsid w:val="001C316D"/>
    <w:rsid w:val="001D1A0D"/>
    <w:rsid w:val="001D36BF"/>
    <w:rsid w:val="001D4C28"/>
    <w:rsid w:val="001E0B1F"/>
    <w:rsid w:val="001E0C0F"/>
    <w:rsid w:val="001E1E0B"/>
    <w:rsid w:val="001F1173"/>
    <w:rsid w:val="001F3B0D"/>
    <w:rsid w:val="002005A8"/>
    <w:rsid w:val="00203DD8"/>
    <w:rsid w:val="00204E1D"/>
    <w:rsid w:val="002059BD"/>
    <w:rsid w:val="00207FD8"/>
    <w:rsid w:val="00210FAF"/>
    <w:rsid w:val="00213B1E"/>
    <w:rsid w:val="00215284"/>
    <w:rsid w:val="002160BF"/>
    <w:rsid w:val="00216666"/>
    <w:rsid w:val="002168F2"/>
    <w:rsid w:val="0022589F"/>
    <w:rsid w:val="002343FE"/>
    <w:rsid w:val="00235F7B"/>
    <w:rsid w:val="002502CF"/>
    <w:rsid w:val="002539DB"/>
    <w:rsid w:val="00267EBB"/>
    <w:rsid w:val="0027023B"/>
    <w:rsid w:val="00272F3F"/>
    <w:rsid w:val="00273620"/>
    <w:rsid w:val="00274EDB"/>
    <w:rsid w:val="0027729E"/>
    <w:rsid w:val="00283AC4"/>
    <w:rsid w:val="002843B2"/>
    <w:rsid w:val="00284ED6"/>
    <w:rsid w:val="00290C5A"/>
    <w:rsid w:val="00290C92"/>
    <w:rsid w:val="0029647A"/>
    <w:rsid w:val="00296504"/>
    <w:rsid w:val="002B5511"/>
    <w:rsid w:val="002B7ACF"/>
    <w:rsid w:val="002E0643"/>
    <w:rsid w:val="002E392E"/>
    <w:rsid w:val="002E6BBC"/>
    <w:rsid w:val="002F1BA9"/>
    <w:rsid w:val="002F6E74"/>
    <w:rsid w:val="002F7D3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1B2"/>
    <w:rsid w:val="004D52D8"/>
    <w:rsid w:val="004E355B"/>
    <w:rsid w:val="005028E5"/>
    <w:rsid w:val="00503735"/>
    <w:rsid w:val="00516A88"/>
    <w:rsid w:val="00522065"/>
    <w:rsid w:val="005224F2"/>
    <w:rsid w:val="00533F1C"/>
    <w:rsid w:val="00534107"/>
    <w:rsid w:val="00536D8B"/>
    <w:rsid w:val="005379C3"/>
    <w:rsid w:val="00546501"/>
    <w:rsid w:val="005519C2"/>
    <w:rsid w:val="005523E0"/>
    <w:rsid w:val="0055320F"/>
    <w:rsid w:val="0055699B"/>
    <w:rsid w:val="0056020A"/>
    <w:rsid w:val="00563D3D"/>
    <w:rsid w:val="00565832"/>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9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480"/>
    <w:rsid w:val="00674A78"/>
    <w:rsid w:val="00696A16"/>
    <w:rsid w:val="006A0D05"/>
    <w:rsid w:val="006A4840"/>
    <w:rsid w:val="006A52A0"/>
    <w:rsid w:val="006A7E1D"/>
    <w:rsid w:val="006B368D"/>
    <w:rsid w:val="006C3A56"/>
    <w:rsid w:val="006D13F4"/>
    <w:rsid w:val="006D6AED"/>
    <w:rsid w:val="006E6D0B"/>
    <w:rsid w:val="006F126E"/>
    <w:rsid w:val="006F32C9"/>
    <w:rsid w:val="006F3834"/>
    <w:rsid w:val="006F5693"/>
    <w:rsid w:val="006F5D4C"/>
    <w:rsid w:val="00711056"/>
    <w:rsid w:val="00717B01"/>
    <w:rsid w:val="007227D9"/>
    <w:rsid w:val="0072491F"/>
    <w:rsid w:val="00725598"/>
    <w:rsid w:val="007374A1"/>
    <w:rsid w:val="0074019F"/>
    <w:rsid w:val="00752712"/>
    <w:rsid w:val="00753A84"/>
    <w:rsid w:val="007611F5"/>
    <w:rsid w:val="007619E4"/>
    <w:rsid w:val="00761E75"/>
    <w:rsid w:val="0076495E"/>
    <w:rsid w:val="00765FC8"/>
    <w:rsid w:val="00775694"/>
    <w:rsid w:val="00793F46"/>
    <w:rsid w:val="007950A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F0D"/>
    <w:rsid w:val="00834842"/>
    <w:rsid w:val="00840E7B"/>
    <w:rsid w:val="008536AF"/>
    <w:rsid w:val="00853D40"/>
    <w:rsid w:val="008564FC"/>
    <w:rsid w:val="0086278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6E6"/>
    <w:rsid w:val="008C77B6"/>
    <w:rsid w:val="008D1B91"/>
    <w:rsid w:val="008D4D73"/>
    <w:rsid w:val="008D724A"/>
    <w:rsid w:val="008E7A3E"/>
    <w:rsid w:val="008F41FD"/>
    <w:rsid w:val="008F4479"/>
    <w:rsid w:val="008F4BA0"/>
    <w:rsid w:val="00900DFE"/>
    <w:rsid w:val="00901726"/>
    <w:rsid w:val="00920E6A"/>
    <w:rsid w:val="00931816"/>
    <w:rsid w:val="00932C71"/>
    <w:rsid w:val="00935CA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12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6C"/>
    <w:rsid w:val="00AA679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0AC"/>
    <w:rsid w:val="00B51F6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438"/>
    <w:rsid w:val="00BF29B8"/>
    <w:rsid w:val="00BF46EA"/>
    <w:rsid w:val="00C07769"/>
    <w:rsid w:val="00C07D05"/>
    <w:rsid w:val="00C10856"/>
    <w:rsid w:val="00C203FA"/>
    <w:rsid w:val="00C244F5"/>
    <w:rsid w:val="00C3164F"/>
    <w:rsid w:val="00C31B5E"/>
    <w:rsid w:val="00C34D3E"/>
    <w:rsid w:val="00C35B37"/>
    <w:rsid w:val="00C3747A"/>
    <w:rsid w:val="00C37F29"/>
    <w:rsid w:val="00C548A2"/>
    <w:rsid w:val="00C56DCC"/>
    <w:rsid w:val="00C57075"/>
    <w:rsid w:val="00C72AFE"/>
    <w:rsid w:val="00C81619"/>
    <w:rsid w:val="00CA013C"/>
    <w:rsid w:val="00CA6D6D"/>
    <w:rsid w:val="00CC7A4E"/>
    <w:rsid w:val="00CC7E67"/>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8E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1BE"/>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821"/>
    <w:rsid w:val="00F201E7"/>
    <w:rsid w:val="00F204E0"/>
    <w:rsid w:val="00F20B16"/>
    <w:rsid w:val="00F21C79"/>
    <w:rsid w:val="00F238C9"/>
    <w:rsid w:val="00F23CA5"/>
    <w:rsid w:val="00F277AA"/>
    <w:rsid w:val="00F31955"/>
    <w:rsid w:val="00F32EBE"/>
    <w:rsid w:val="00F34C06"/>
    <w:rsid w:val="00F43EA3"/>
    <w:rsid w:val="00F50C55"/>
    <w:rsid w:val="00F57FFB"/>
    <w:rsid w:val="00F601E6"/>
    <w:rsid w:val="00F66DD6"/>
    <w:rsid w:val="00F73954"/>
    <w:rsid w:val="00F94060"/>
    <w:rsid w:val="00FA0588"/>
    <w:rsid w:val="00FA56F6"/>
    <w:rsid w:val="00FB329D"/>
    <w:rsid w:val="00FC27E3"/>
    <w:rsid w:val="00FC74C7"/>
    <w:rsid w:val="00FD451D"/>
    <w:rsid w:val="00FD5B22"/>
    <w:rsid w:val="00FE1B01"/>
    <w:rsid w:val="00FE3E8F"/>
    <w:rsid w:val="00FF2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B096B"/>
  <w14:defaultImageDpi w14:val="300"/>
  <w15:docId w15:val="{F4B42F59-56FD-E344-91DF-B74ED6C4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03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03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0003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0003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0003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03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3AA"/>
  </w:style>
  <w:style w:type="character" w:customStyle="1" w:styleId="Heading1Char">
    <w:name w:val="Heading 1 Char"/>
    <w:aliases w:val="Pocket Char"/>
    <w:basedOn w:val="DefaultParagraphFont"/>
    <w:link w:val="Heading1"/>
    <w:uiPriority w:val="9"/>
    <w:rsid w:val="000003AA"/>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0003A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0003A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0003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03A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0003AA"/>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0003A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03A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003AA"/>
    <w:rPr>
      <w:color w:val="auto"/>
      <w:u w:val="none"/>
    </w:rPr>
  </w:style>
  <w:style w:type="paragraph" w:styleId="DocumentMap">
    <w:name w:val="Document Map"/>
    <w:basedOn w:val="Normal"/>
    <w:link w:val="DocumentMapChar"/>
    <w:uiPriority w:val="99"/>
    <w:semiHidden/>
    <w:unhideWhenUsed/>
    <w:rsid w:val="000003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3AA"/>
    <w:rPr>
      <w:rFonts w:ascii="Lucida Grande" w:hAnsi="Lucida Grande" w:cs="Lucida Grande"/>
    </w:rPr>
  </w:style>
  <w:style w:type="paragraph" w:styleId="ListParagraph">
    <w:name w:val="List Paragraph"/>
    <w:basedOn w:val="Normal"/>
    <w:uiPriority w:val="34"/>
    <w:qFormat/>
    <w:rsid w:val="00711056"/>
    <w:pPr>
      <w:ind w:left="720"/>
      <w:contextualSpacing/>
    </w:pPr>
  </w:style>
  <w:style w:type="character" w:customStyle="1" w:styleId="c-timestamplabel">
    <w:name w:val="c-timestamp__label"/>
    <w:basedOn w:val="DefaultParagraphFont"/>
    <w:rsid w:val="00711056"/>
  </w:style>
  <w:style w:type="paragraph" w:styleId="Revision">
    <w:name w:val="Revision"/>
    <w:hidden/>
    <w:uiPriority w:val="99"/>
    <w:semiHidden/>
    <w:rsid w:val="00711056"/>
    <w:rPr>
      <w:rFonts w:ascii="Calibri" w:hAnsi="Calibri" w:cs="Calibri"/>
      <w:sz w:val="22"/>
    </w:rPr>
  </w:style>
  <w:style w:type="paragraph" w:customStyle="1" w:styleId="textbold">
    <w:name w:val="text bold"/>
    <w:basedOn w:val="Normal"/>
    <w:link w:val="Emphasis"/>
    <w:uiPriority w:val="20"/>
    <w:qFormat/>
    <w:rsid w:val="0071105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11056"/>
    <w:pPr>
      <w:spacing w:before="100" w:beforeAutospacing="1" w:after="100" w:afterAutospacing="1"/>
    </w:pPr>
  </w:style>
  <w:style w:type="character" w:customStyle="1" w:styleId="dcr-19x4pdv">
    <w:name w:val="dcr-19x4pdv"/>
    <w:basedOn w:val="DefaultParagraphFont"/>
    <w:rsid w:val="00711056"/>
  </w:style>
  <w:style w:type="paragraph" w:styleId="NormalWeb">
    <w:name w:val="Normal (Web)"/>
    <w:basedOn w:val="Normal"/>
    <w:uiPriority w:val="99"/>
    <w:unhideWhenUsed/>
    <w:rsid w:val="00711056"/>
    <w:pPr>
      <w:spacing w:before="100" w:beforeAutospacing="1" w:after="100" w:afterAutospacing="1"/>
    </w:pPr>
  </w:style>
  <w:style w:type="paragraph" w:customStyle="1" w:styleId="c-article-author-affiliationaddress">
    <w:name w:val="c-article-author-affiliation__address"/>
    <w:basedOn w:val="Normal"/>
    <w:rsid w:val="00711056"/>
    <w:pPr>
      <w:spacing w:before="100" w:beforeAutospacing="1" w:after="100" w:afterAutospacing="1"/>
    </w:pPr>
  </w:style>
  <w:style w:type="paragraph" w:customStyle="1" w:styleId="c-article-author-affiliationauthors-list">
    <w:name w:val="c-article-author-affiliation__authors-list"/>
    <w:basedOn w:val="Normal"/>
    <w:rsid w:val="0071105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11056"/>
    <w:rPr>
      <w:sz w:val="22"/>
      <w:u w:val="single"/>
    </w:rPr>
  </w:style>
  <w:style w:type="paragraph" w:customStyle="1" w:styleId="Emphasize">
    <w:name w:val="Emphasize"/>
    <w:basedOn w:val="Normal"/>
    <w:uiPriority w:val="7"/>
    <w:qFormat/>
    <w:rsid w:val="007110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7110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1105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1105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110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11056"/>
    <w:rPr>
      <w:b/>
      <w:bCs/>
    </w:rPr>
  </w:style>
  <w:style w:type="character" w:customStyle="1" w:styleId="related-itemeyebrow">
    <w:name w:val="related-item__eyebrow"/>
    <w:basedOn w:val="DefaultParagraphFont"/>
    <w:rsid w:val="00711056"/>
  </w:style>
  <w:style w:type="character" w:customStyle="1" w:styleId="inline-videodetail">
    <w:name w:val="inline-video__detail"/>
    <w:basedOn w:val="DefaultParagraphFont"/>
    <w:rsid w:val="00711056"/>
  </w:style>
  <w:style w:type="paragraph" w:customStyle="1" w:styleId="endmark">
    <w:name w:val="endmark"/>
    <w:basedOn w:val="Normal"/>
    <w:rsid w:val="00711056"/>
    <w:pPr>
      <w:spacing w:before="100" w:beforeAutospacing="1" w:after="100" w:afterAutospacing="1"/>
    </w:pPr>
  </w:style>
  <w:style w:type="paragraph" w:customStyle="1" w:styleId="gy">
    <w:name w:val="gy"/>
    <w:basedOn w:val="Normal"/>
    <w:rsid w:val="0071105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1105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11056"/>
  </w:style>
  <w:style w:type="paragraph" w:customStyle="1" w:styleId="more-ontitle">
    <w:name w:val="more-on__title"/>
    <w:basedOn w:val="Normal"/>
    <w:rsid w:val="0071105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1105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11056"/>
  </w:style>
  <w:style w:type="paragraph" w:customStyle="1" w:styleId="UnderlinePara">
    <w:name w:val="Underline Para"/>
    <w:basedOn w:val="Normal"/>
    <w:uiPriority w:val="1"/>
    <w:qFormat/>
    <w:rsid w:val="00711056"/>
    <w:pPr>
      <w:widowControl w:val="0"/>
      <w:suppressAutoHyphens/>
      <w:spacing w:after="200"/>
      <w:contextualSpacing/>
    </w:pPr>
    <w:rPr>
      <w:rFonts w:asciiTheme="minorHAnsi" w:eastAsiaTheme="minorHAnsi" w:hAnsiTheme="minorHAnsi" w:cstheme="minorBidi"/>
      <w:szCs w:val="22"/>
      <w:u w:val="single"/>
    </w:rPr>
  </w:style>
  <w:style w:type="character" w:customStyle="1" w:styleId="s1">
    <w:name w:val="s1"/>
    <w:basedOn w:val="DefaultParagraphFont"/>
    <w:rsid w:val="00711056"/>
  </w:style>
  <w:style w:type="character" w:customStyle="1" w:styleId="cite-authors">
    <w:name w:val="cite-authors"/>
    <w:basedOn w:val="DefaultParagraphFont"/>
    <w:rsid w:val="00711056"/>
  </w:style>
  <w:style w:type="character" w:customStyle="1" w:styleId="author">
    <w:name w:val="author"/>
    <w:basedOn w:val="DefaultParagraphFont"/>
    <w:rsid w:val="00711056"/>
  </w:style>
  <w:style w:type="character" w:customStyle="1" w:styleId="cite-title">
    <w:name w:val="cite-title"/>
    <w:basedOn w:val="DefaultParagraphFont"/>
    <w:rsid w:val="00711056"/>
  </w:style>
  <w:style w:type="character" w:customStyle="1" w:styleId="cite-blog">
    <w:name w:val="cite-blog"/>
    <w:basedOn w:val="DefaultParagraphFont"/>
    <w:rsid w:val="00711056"/>
  </w:style>
  <w:style w:type="character" w:customStyle="1" w:styleId="cite-date">
    <w:name w:val="cite-date"/>
    <w:basedOn w:val="DefaultParagraphFont"/>
    <w:rsid w:val="00711056"/>
  </w:style>
  <w:style w:type="character" w:customStyle="1" w:styleId="doi">
    <w:name w:val="doi"/>
    <w:basedOn w:val="DefaultParagraphFont"/>
    <w:rsid w:val="00711056"/>
  </w:style>
  <w:style w:type="character" w:customStyle="1" w:styleId="underline">
    <w:name w:val="underline"/>
    <w:qFormat/>
    <w:rsid w:val="00711056"/>
    <w:rPr>
      <w:u w:val="single"/>
    </w:rPr>
  </w:style>
  <w:style w:type="paragraph" w:customStyle="1" w:styleId="card">
    <w:name w:val="card"/>
    <w:link w:val="cardChar"/>
    <w:qFormat/>
    <w:rsid w:val="00711056"/>
    <w:pPr>
      <w:widowControl w:val="0"/>
      <w:ind w:left="144"/>
      <w:jc w:val="both"/>
    </w:pPr>
    <w:rPr>
      <w:rFonts w:ascii="Helvetica Neue" w:eastAsia="Cambria" w:hAnsi="Helvetica Neue" w:cs="Times New Roman"/>
      <w:sz w:val="12"/>
    </w:rPr>
  </w:style>
  <w:style w:type="character" w:customStyle="1" w:styleId="cardChar">
    <w:name w:val="card Char"/>
    <w:link w:val="card"/>
    <w:rsid w:val="00711056"/>
    <w:rPr>
      <w:rFonts w:ascii="Helvetica Neue" w:eastAsia="Cambria" w:hAnsi="Helvetica Neue" w:cs="Times New Roman"/>
      <w:sz w:val="12"/>
    </w:rPr>
  </w:style>
  <w:style w:type="character" w:customStyle="1" w:styleId="BoldUnderlineChar">
    <w:name w:val="Bold Underline Char"/>
    <w:locked/>
    <w:rsid w:val="00711056"/>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ba.gov/offices/headquarters/oca/resources/6827" TargetMode="External"/><Relationship Id="rId18" Type="http://schemas.openxmlformats.org/officeDocument/2006/relationships/hyperlink" Target="https://www.oxfam.org/en/pressroom/pressreleases/2015-01-19/richest-1-will-own-more-all-rest-2016" TargetMode="External"/><Relationship Id="rId26"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21" Type="http://schemas.openxmlformats.org/officeDocument/2006/relationships/hyperlink" Target="http://politics.oxfordre.com/view/10.1093/acrefore/9780190228637.001.0001/acrefore-9780190228637-e-314" TargetMode="External"/><Relationship Id="rId7" Type="http://schemas.openxmlformats.org/officeDocument/2006/relationships/settings" Target="settings.xml"/><Relationship Id="rId12" Type="http://schemas.openxmlformats.org/officeDocument/2006/relationships/hyperlink" Target="http://www.darpa.mil/our_work/" TargetMode="External"/><Relationship Id="rId17" Type="http://schemas.openxmlformats.org/officeDocument/2006/relationships/hyperlink" Target="http://data.worldbank.org/indicator/GB.XPD.RSDV.GD.ZS" TargetMode="External"/><Relationship Id="rId25" Type="http://schemas.openxmlformats.org/officeDocument/2006/relationships/hyperlink" Target="https://www.jacobinmag.com/2021/09/socialist-space-exploration-publicly-funded-nasa-education-futurism" TargetMode="External"/><Relationship Id="rId2" Type="http://schemas.openxmlformats.org/officeDocument/2006/relationships/customXml" Target="../customXml/item2.xml"/><Relationship Id="rId16" Type="http://schemas.openxmlformats.org/officeDocument/2006/relationships/hyperlink" Target="https://www.jacobinmag.com/2013/09/property-and-theft/" TargetMode="External"/><Relationship Id="rId20" Type="http://schemas.openxmlformats.org/officeDocument/2006/relationships/hyperlink" Target="https://www.jacobinmag.com/2013/05/curious-utopi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enceogram.org/in-depth/blue-skies-research/" TargetMode="External"/><Relationship Id="rId24"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www.scidev.net/global/agriculture/news/open-source-seed-released-to-nurture-patent-free-food.html" TargetMode="External"/><Relationship Id="rId23" Type="http://schemas.openxmlformats.org/officeDocument/2006/relationships/hyperlink" Target="https://www.jacobinmag.com/2017/02/mars-elon-musk-space-exploration-nasa-colonization" TargetMode="External"/><Relationship Id="rId28" Type="http://schemas.openxmlformats.org/officeDocument/2006/relationships/hyperlink" Target="https://www.jacobinmag.com/2020/10/kim-stanley-robinson-ministry-future-science-fiction" TargetMode="External"/><Relationship Id="rId10" Type="http://schemas.openxmlformats.org/officeDocument/2006/relationships/hyperlink" Target="https://jacobinmag.com/2015/03/socialism-innovation-capitalism-smith%20//" TargetMode="External"/><Relationship Id="rId19" Type="http://schemas.openxmlformats.org/officeDocument/2006/relationships/hyperlink" Target="http://www.solidarityeconomy.net/2006/08/29/after-capitalism-economic-democracy-an-interview-with-david-schweickart/" TargetMode="External"/><Relationship Id="rId4" Type="http://schemas.openxmlformats.org/officeDocument/2006/relationships/customXml" Target="../customXml/item4.xml"/><Relationship Id="rId9" Type="http://schemas.openxmlformats.org/officeDocument/2006/relationships/hyperlink" Target="https://newrepublic.com/article/117815/space-mining-will-not-solve-earths-conflict-over-natural-resources" TargetMode="External"/><Relationship Id="rId14" Type="http://schemas.openxmlformats.org/officeDocument/2006/relationships/hyperlink" Target="https://www.usnews.com/news/blogs/data-mine/2014/08/18/robots-may-disrupt-half-of-all-us-jobs" TargetMode="External"/><Relationship Id="rId22" Type="http://schemas.openxmlformats.org/officeDocument/2006/relationships/hyperlink" Target="https://inthesetimes.com/article/space-privatization-future-technology-silicon-valley-elon-musk-jeff-bezos" TargetMode="External"/><Relationship Id="rId27" Type="http://schemas.openxmlformats.org/officeDocument/2006/relationships/hyperlink" Target="https://www.jacobinmag.com/2020/06/spacex-elon-musk-jeff-bezos-capitalis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32</Pages>
  <Words>22698</Words>
  <Characters>129382</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2022-02-20T03:27:00Z</dcterms:created>
  <dcterms:modified xsi:type="dcterms:W3CDTF">2022-02-20T20:12:00Z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