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B5550" w14:textId="35E4DC18" w:rsidR="007D5378" w:rsidRDefault="007D5378" w:rsidP="007D5378">
      <w:pPr>
        <w:pStyle w:val="Heading1"/>
      </w:pPr>
      <w:r>
        <w:t>1</w:t>
      </w:r>
    </w:p>
    <w:p w14:paraId="54BD4CB8" w14:textId="17F5FA11" w:rsidR="000E428E" w:rsidRPr="00AA3A43" w:rsidRDefault="000E428E" w:rsidP="000E428E">
      <w:pPr>
        <w:pStyle w:val="Heading4"/>
      </w:pPr>
      <w:r w:rsidRPr="00AA3A43">
        <w:t xml:space="preserve">Our interpretation is that the topic should determine the division of affirmative and negative ground – it was negotiated and determined in advance. This does not require a specific type of evidence or style of debate but rather that they </w:t>
      </w:r>
      <w:r w:rsidR="00E057D8" w:rsidRPr="00AA3A43">
        <w:t>just defend the resolution; Resolved</w:t>
      </w:r>
      <w:r w:rsidR="00AA3A43" w:rsidRPr="00AA3A43">
        <w:t>; A just government ought to recognize an unconditional right of workers to strike</w:t>
      </w:r>
      <w:r w:rsidRPr="00AA3A43">
        <w:t>.</w:t>
      </w:r>
    </w:p>
    <w:p w14:paraId="719C8DD3" w14:textId="77777777" w:rsidR="00E057D8" w:rsidRDefault="00E057D8" w:rsidP="00E057D8">
      <w:pPr>
        <w:pStyle w:val="Heading4"/>
        <w:rPr>
          <w:lang w:eastAsia="zh-CN"/>
        </w:rPr>
      </w:pPr>
      <w:r>
        <w:t>“R</w:t>
      </w:r>
      <w:r>
        <w:rPr>
          <w:lang w:eastAsia="zh-CN"/>
        </w:rPr>
        <w:t xml:space="preserve">esolved” implies a policy </w:t>
      </w:r>
    </w:p>
    <w:p w14:paraId="1DF9CF77" w14:textId="77777777" w:rsidR="00E057D8" w:rsidRDefault="00E057D8" w:rsidP="00E057D8">
      <w:r>
        <w:rPr>
          <w:rStyle w:val="Style13ptBold"/>
        </w:rPr>
        <w:t>Parcher 1</w:t>
      </w:r>
      <w:r>
        <w:t xml:space="preserve"> (Jeff, former debate coach at Georgetown, </w:t>
      </w:r>
      <w:proofErr w:type="gramStart"/>
      <w:r>
        <w:t>February,</w:t>
      </w:r>
      <w:proofErr w:type="gramEnd"/>
      <w:r>
        <w:t xml:space="preserve"> 2001, http://www.ndtceda.com/archives/200102/0790.html)</w:t>
      </w:r>
    </w:p>
    <w:p w14:paraId="1398CCCB" w14:textId="77777777" w:rsidR="00E057D8" w:rsidRDefault="00E057D8" w:rsidP="00E057D8">
      <w:pPr>
        <w:rPr>
          <w:sz w:val="16"/>
        </w:rPr>
      </w:pPr>
      <w:r>
        <w:rPr>
          <w:sz w:val="16"/>
        </w:rPr>
        <w:t xml:space="preserve">Pardon me if I turn to a source besides Bill. </w:t>
      </w:r>
      <w:r>
        <w:rPr>
          <w:rStyle w:val="StyleUnderline"/>
        </w:rPr>
        <w:t xml:space="preserve">American Heritage Dictionary: </w:t>
      </w:r>
      <w:r>
        <w:rPr>
          <w:rStyle w:val="StyleUnderline"/>
          <w:highlight w:val="cyan"/>
        </w:rPr>
        <w:t>Resolve</w:t>
      </w:r>
      <w:r>
        <w:rPr>
          <w:rStyle w:val="StyleUnderline"/>
        </w:rPr>
        <w:t>:</w:t>
      </w:r>
      <w:r>
        <w:rPr>
          <w:sz w:val="16"/>
        </w:rPr>
        <w:t xml:space="preserve"> 1. To make a firm decision about. 2. To decide or express by formal vote. 3. To separate something into </w:t>
      </w:r>
      <w:proofErr w:type="spellStart"/>
      <w:r>
        <w:rPr>
          <w:sz w:val="16"/>
        </w:rPr>
        <w:t>constiutent</w:t>
      </w:r>
      <w:proofErr w:type="spellEnd"/>
      <w:r>
        <w:rPr>
          <w:sz w:val="16"/>
        </w:rPr>
        <w:t xml:space="preserve"> parts See Syns at *analyze* (emphasis in </w:t>
      </w:r>
      <w:proofErr w:type="spellStart"/>
      <w:r>
        <w:rPr>
          <w:sz w:val="16"/>
        </w:rPr>
        <w:t>orginal</w:t>
      </w:r>
      <w:proofErr w:type="spellEnd"/>
      <w:r>
        <w:rPr>
          <w:sz w:val="16"/>
        </w:rPr>
        <w:t xml:space="preserve">) 4. Find a solution to. See Syns at *Solve* (emphasis in original) 5. To dispel: resolve a doubt. - n 1. Firmness of purpose; resolution. 2. </w:t>
      </w:r>
      <w:r>
        <w:rPr>
          <w:rStyle w:val="StyleUnderline"/>
          <w:highlight w:val="cyan"/>
        </w:rPr>
        <w:t>A determination</w:t>
      </w:r>
      <w:r>
        <w:rPr>
          <w:rStyle w:val="StyleUnderline"/>
        </w:rPr>
        <w:t xml:space="preserve"> or decision</w:t>
      </w:r>
      <w:r>
        <w:rPr>
          <w:sz w:val="16"/>
        </w:rPr>
        <w:t xml:space="preserve">. (2) The very nature of the word "resolution" </w:t>
      </w:r>
      <w:proofErr w:type="gramStart"/>
      <w:r>
        <w:rPr>
          <w:sz w:val="16"/>
        </w:rPr>
        <w:t>makes</w:t>
      </w:r>
      <w:proofErr w:type="gramEnd"/>
      <w:r>
        <w:rPr>
          <w:sz w:val="16"/>
        </w:rPr>
        <w:t xml:space="preserve"> it a question. American Heritage: A course of action determined or decided on. A formal statement of a decision, as by a legislature. (3) The resolution is obviously a question. Any other conclusion is utterly inconceivable. Why? Context. </w:t>
      </w:r>
      <w:r>
        <w:rPr>
          <w:rStyle w:val="StyleUnderline"/>
        </w:rPr>
        <w:t>The debate community empowers a topic committee to write a topic for ALTERNATE side debating.</w:t>
      </w:r>
      <w:r>
        <w:rPr>
          <w:sz w:val="16"/>
        </w:rPr>
        <w:t xml:space="preserve"> The committee is not a random group of people coming together to "reserve" themselves about some issue. There is context - they are empowered by a community to do something. In their deliberations, </w:t>
      </w:r>
      <w:r>
        <w:rPr>
          <w:rStyle w:val="StyleUnderline"/>
        </w:rPr>
        <w:t>the topic community attempts to craft a resolution which can be ANSWERED in either direction</w:t>
      </w:r>
      <w:r>
        <w:rPr>
          <w:sz w:val="16"/>
        </w:rPr>
        <w:t xml:space="preserve">. They focus on issues like ground and fairness because they know </w:t>
      </w:r>
      <w:r>
        <w:rPr>
          <w:rStyle w:val="StyleUnderline"/>
        </w:rPr>
        <w:t xml:space="preserve">the resolution will serve as the basis for debate which will be resolved by determining the policy </w:t>
      </w:r>
      <w:proofErr w:type="spellStart"/>
      <w:r>
        <w:rPr>
          <w:rStyle w:val="StyleUnderline"/>
        </w:rPr>
        <w:t>desirablility</w:t>
      </w:r>
      <w:proofErr w:type="spellEnd"/>
      <w:r>
        <w:rPr>
          <w:rStyle w:val="StyleUnderline"/>
        </w:rPr>
        <w:t xml:space="preserve"> of that resolution</w:t>
      </w:r>
      <w:r>
        <w:rPr>
          <w:sz w:val="16"/>
        </w:rPr>
        <w:t xml:space="preserve">. That's not only what they do, but it's what we REQUIRE them to do. We don't just send the topic committee somewhere to adopt their own group resolution. It's not the end point of a resolution adopted by a body - it's the preliminary wording of a resolution sent to others to be answered or decided upon. (4) Further context: </w:t>
      </w:r>
      <w:r>
        <w:rPr>
          <w:rStyle w:val="StyleUnderline"/>
        </w:rPr>
        <w:t xml:space="preserve">the word </w:t>
      </w:r>
      <w:r>
        <w:rPr>
          <w:rStyle w:val="StyleUnderline"/>
          <w:highlight w:val="cyan"/>
        </w:rPr>
        <w:t>resolved is used to emphasis</w:t>
      </w:r>
      <w:r>
        <w:rPr>
          <w:rStyle w:val="StyleUnderline"/>
        </w:rPr>
        <w:t xml:space="preserve"> the fact </w:t>
      </w:r>
      <w:r>
        <w:rPr>
          <w:rStyle w:val="StyleUnderline"/>
          <w:highlight w:val="cyan"/>
        </w:rPr>
        <w:t>that it's policy debate</w:t>
      </w:r>
      <w:r>
        <w:rPr>
          <w:rStyle w:val="StyleUnderline"/>
        </w:rPr>
        <w:t xml:space="preserve">. Resolved comes from the adoption of resolutions by legislative bodies. A resolution is either adopted or it is not. It's a question before a legislative body. Should this statement be adopted or </w:t>
      </w:r>
      <w:proofErr w:type="gramStart"/>
      <w:r>
        <w:rPr>
          <w:rStyle w:val="StyleUnderline"/>
        </w:rPr>
        <w:t>not.</w:t>
      </w:r>
      <w:proofErr w:type="gramEnd"/>
      <w:r>
        <w:rPr>
          <w:rStyle w:val="StyleUnderline"/>
        </w:rPr>
        <w:t xml:space="preserve"> (5) </w:t>
      </w:r>
      <w:r>
        <w:rPr>
          <w:rStyle w:val="StyleUnderline"/>
          <w:highlight w:val="cyan"/>
        </w:rPr>
        <w:t>The</w:t>
      </w:r>
      <w:r>
        <w:rPr>
          <w:rStyle w:val="StyleUnderline"/>
        </w:rPr>
        <w:t xml:space="preserve"> very </w:t>
      </w:r>
      <w:r>
        <w:rPr>
          <w:rStyle w:val="StyleUnderline"/>
          <w:highlight w:val="cyan"/>
        </w:rPr>
        <w:t>terms 'affirmative' and 'negative' support</w:t>
      </w:r>
      <w:r>
        <w:rPr>
          <w:sz w:val="16"/>
        </w:rPr>
        <w:t xml:space="preserve"> my view. One affirms a resolution. Affirmative and negative are the equivalents of 'yes' or 'no' - which, of course, are answers to a question.   </w:t>
      </w:r>
    </w:p>
    <w:p w14:paraId="25818FFA" w14:textId="77777777" w:rsidR="007D5378" w:rsidRDefault="007D5378" w:rsidP="007D5378">
      <w:pPr>
        <w:pStyle w:val="Heading4"/>
      </w:pPr>
    </w:p>
    <w:p w14:paraId="1CBC4FF9" w14:textId="216B1E99" w:rsidR="007D5378" w:rsidRDefault="007D5378" w:rsidP="007D5378">
      <w:pPr>
        <w:pStyle w:val="Heading4"/>
      </w:pPr>
      <w:r>
        <w:t xml:space="preserve">Vote negative for ground and research – even if the topic is not best for activism it’s still the </w:t>
      </w:r>
      <w:r>
        <w:rPr>
          <w:u w:val="single"/>
        </w:rPr>
        <w:t>only effective way</w:t>
      </w:r>
      <w:r>
        <w:t xml:space="preserve"> to create </w:t>
      </w:r>
      <w:r>
        <w:rPr>
          <w:u w:val="single"/>
        </w:rPr>
        <w:t xml:space="preserve">sustained dialogue </w:t>
      </w:r>
      <w:r>
        <w:t>because both sides can predict it in advance.</w:t>
      </w:r>
    </w:p>
    <w:p w14:paraId="7F54B79B" w14:textId="77777777" w:rsidR="007D5378" w:rsidRDefault="007D5378" w:rsidP="007D5378">
      <w:pPr>
        <w:pStyle w:val="Heading4"/>
      </w:pPr>
      <w:r>
        <w:t>Two net benefits</w:t>
      </w:r>
    </w:p>
    <w:p w14:paraId="70149F54" w14:textId="77777777" w:rsidR="007D5378" w:rsidRDefault="007D5378" w:rsidP="007D5378">
      <w:pPr>
        <w:pStyle w:val="Heading4"/>
      </w:pPr>
      <w:r>
        <w:t xml:space="preserve">Limits – Determining the round based not on the topic but the whim of the aff destroys any possibility to be neg – moots all researched ground and forces us onto unrefined and unprepared scholarship. They’ll always be </w:t>
      </w:r>
      <w:r>
        <w:rPr>
          <w:u w:val="single"/>
        </w:rPr>
        <w:t>one step ahead</w:t>
      </w:r>
      <w:r>
        <w:t xml:space="preserve"> because they can prepare </w:t>
      </w:r>
      <w:r>
        <w:rPr>
          <w:u w:val="single"/>
        </w:rPr>
        <w:t>all year</w:t>
      </w:r>
      <w:r>
        <w:t xml:space="preserve"> for just a handful of arguments while we’ve only dedicated research to </w:t>
      </w:r>
      <w:r>
        <w:rPr>
          <w:u w:val="single"/>
        </w:rPr>
        <w:t>just the topic</w:t>
      </w:r>
      <w:r>
        <w:t xml:space="preserve"> which turns the round into a </w:t>
      </w:r>
      <w:r>
        <w:rPr>
          <w:u w:val="single"/>
        </w:rPr>
        <w:t>monologue</w:t>
      </w:r>
      <w:r>
        <w:t xml:space="preserve">, not a </w:t>
      </w:r>
      <w:r>
        <w:rPr>
          <w:u w:val="single"/>
        </w:rPr>
        <w:t>dialogue</w:t>
      </w:r>
      <w:r>
        <w:t>.</w:t>
      </w:r>
    </w:p>
    <w:p w14:paraId="62315A9E" w14:textId="77777777" w:rsidR="007D5378" w:rsidRDefault="007D5378" w:rsidP="007D5378">
      <w:pPr>
        <w:pStyle w:val="Heading4"/>
        <w:rPr>
          <w:rFonts w:asciiTheme="minorHAnsi" w:hAnsiTheme="minorHAnsi" w:cstheme="majorHAnsi"/>
        </w:rPr>
      </w:pPr>
      <w:r>
        <w:t xml:space="preserve">Research – </w:t>
      </w:r>
      <w:r>
        <w:rPr>
          <w:rFonts w:asciiTheme="minorHAnsi" w:hAnsiTheme="minorHAnsi" w:cstheme="majorHAnsi"/>
        </w:rPr>
        <w:t xml:space="preserve">Scooping ground from the same bucket of literature for 4 years </w:t>
      </w:r>
      <w:r>
        <w:rPr>
          <w:rFonts w:asciiTheme="minorHAnsi" w:hAnsiTheme="minorHAnsi" w:cstheme="majorHAnsi"/>
          <w:u w:val="single"/>
        </w:rPr>
        <w:t>incentivizes the least amount of research</w:t>
      </w:r>
      <w:r>
        <w:rPr>
          <w:rFonts w:asciiTheme="minorHAnsi" w:hAnsiTheme="minorHAnsi" w:cstheme="majorHAnsi"/>
        </w:rPr>
        <w:t xml:space="preserve">. Not defending the resolution means they’ll always have the high ground – causes dogmatism and forces the neg into generics at the margins of the literature – destroys good scholarship. </w:t>
      </w:r>
    </w:p>
    <w:p w14:paraId="1A6E380B" w14:textId="77777777" w:rsidR="007D5378" w:rsidRDefault="007D5378" w:rsidP="007D5378">
      <w:pPr>
        <w:pStyle w:val="Heading4"/>
      </w:pPr>
      <w:r>
        <w:t xml:space="preserve">The aff is presumptively false and refuse cross apps of case to T </w:t>
      </w:r>
      <w:r>
        <w:softHyphen/>
        <w:t xml:space="preserve">– we don’t know if the aff is a lie because it hasn’t been subject to </w:t>
      </w:r>
      <w:r>
        <w:rPr>
          <w:u w:val="single"/>
        </w:rPr>
        <w:t>rigorous scrutiny</w:t>
      </w:r>
      <w:r>
        <w:t xml:space="preserve"> and </w:t>
      </w:r>
      <w:r>
        <w:rPr>
          <w:u w:val="single"/>
        </w:rPr>
        <w:t>procedural questions</w:t>
      </w:r>
      <w:r>
        <w:t xml:space="preserve"> </w:t>
      </w:r>
      <w:r>
        <w:rPr>
          <w:u w:val="single"/>
        </w:rPr>
        <w:t>always determine</w:t>
      </w:r>
      <w:r>
        <w:t xml:space="preserve"> the </w:t>
      </w:r>
      <w:r>
        <w:rPr>
          <w:u w:val="single"/>
        </w:rPr>
        <w:t>content</w:t>
      </w:r>
      <w:r>
        <w:t xml:space="preserve"> of the round.</w:t>
      </w:r>
    </w:p>
    <w:p w14:paraId="1168ACE8" w14:textId="77777777" w:rsidR="007D5378" w:rsidRDefault="007D5378" w:rsidP="007D5378">
      <w:pPr>
        <w:pStyle w:val="Heading4"/>
      </w:pPr>
      <w:r>
        <w:t xml:space="preserve">Switch sides solves their offense </w:t>
      </w:r>
      <w:r>
        <w:softHyphen/>
        <w:t>– </w:t>
      </w:r>
      <w:proofErr w:type="spellStart"/>
      <w:r>
        <w:t>kritiks</w:t>
      </w:r>
      <w:proofErr w:type="spellEnd"/>
      <w:r>
        <w:t xml:space="preserve"> of the resolution work </w:t>
      </w:r>
      <w:r>
        <w:rPr>
          <w:u w:val="single"/>
        </w:rPr>
        <w:t>just as well</w:t>
      </w:r>
      <w:r>
        <w:t xml:space="preserve"> as </w:t>
      </w:r>
      <w:proofErr w:type="spellStart"/>
      <w:r>
        <w:t>kritiks</w:t>
      </w:r>
      <w:proofErr w:type="spellEnd"/>
      <w:r>
        <w:t xml:space="preserve"> of </w:t>
      </w:r>
      <w:r>
        <w:rPr>
          <w:u w:val="single"/>
        </w:rPr>
        <w:t>topical affirmatives</w:t>
      </w:r>
    </w:p>
    <w:p w14:paraId="77BDE884" w14:textId="77777777" w:rsidR="007D5378" w:rsidRDefault="007D5378" w:rsidP="007D5378">
      <w:pPr>
        <w:pStyle w:val="Heading4"/>
      </w:pPr>
      <w:r>
        <w:t xml:space="preserve">Procedural fairness </w:t>
      </w:r>
      <w:proofErr w:type="spellStart"/>
      <w:r>
        <w:t>fairness</w:t>
      </w:r>
      <w:proofErr w:type="spellEnd"/>
      <w:r>
        <w:t xml:space="preserve"> first </w:t>
      </w:r>
      <w:r>
        <w:softHyphen/>
        <w:t xml:space="preserve">– debate is a </w:t>
      </w:r>
      <w:r>
        <w:rPr>
          <w:u w:val="single"/>
        </w:rPr>
        <w:t>competitive game</w:t>
      </w:r>
      <w:r>
        <w:t xml:space="preserve"> that requires </w:t>
      </w:r>
      <w:r>
        <w:rPr>
          <w:u w:val="single"/>
        </w:rPr>
        <w:t>equal judgement</w:t>
      </w:r>
      <w:r>
        <w:t xml:space="preserve"> of all arguments. They decided to </w:t>
      </w:r>
      <w:r>
        <w:rPr>
          <w:u w:val="single"/>
        </w:rPr>
        <w:t>sit down after time is up</w:t>
      </w:r>
      <w:r>
        <w:t xml:space="preserve">, </w:t>
      </w:r>
      <w:r>
        <w:rPr>
          <w:u w:val="single"/>
        </w:rPr>
        <w:t>disclose on the wiki</w:t>
      </w:r>
      <w:r>
        <w:t xml:space="preserve">, and </w:t>
      </w:r>
      <w:r>
        <w:rPr>
          <w:u w:val="single"/>
        </w:rPr>
        <w:t>stick to speaking first as aff</w:t>
      </w:r>
      <w:r>
        <w:t xml:space="preserve"> which concedes the authority of fairness.</w:t>
      </w:r>
    </w:p>
    <w:p w14:paraId="4B8DFE8C" w14:textId="77777777" w:rsidR="007D5378" w:rsidRDefault="007D5378" w:rsidP="007D5378">
      <w:pPr>
        <w:pStyle w:val="Heading4"/>
      </w:pPr>
      <w:r>
        <w:t xml:space="preserve">You should use competing interpretations – anything else makes the aff </w:t>
      </w:r>
      <w:r>
        <w:rPr>
          <w:u w:val="single"/>
        </w:rPr>
        <w:t>race to the margins of the topic</w:t>
      </w:r>
      <w:r>
        <w:t xml:space="preserve"> and debaters can’t reasonably meet a definition</w:t>
      </w:r>
    </w:p>
    <w:p w14:paraId="32EE2A1F" w14:textId="2F96C857" w:rsidR="00BE4B65" w:rsidRDefault="00F07F70" w:rsidP="00930FF7">
      <w:pPr>
        <w:pStyle w:val="Analytics"/>
      </w:pPr>
      <w:r>
        <w:t xml:space="preserve">Topicality is key to </w:t>
      </w:r>
      <w:r>
        <w:rPr>
          <w:u w:val="single"/>
        </w:rPr>
        <w:t>limits</w:t>
      </w:r>
      <w:r>
        <w:t xml:space="preserve"> and </w:t>
      </w:r>
      <w:r>
        <w:rPr>
          <w:u w:val="single"/>
        </w:rPr>
        <w:t>ground</w:t>
      </w:r>
      <w:r>
        <w:t xml:space="preserve">---aligning </w:t>
      </w:r>
      <w:r>
        <w:rPr>
          <w:u w:val="single"/>
        </w:rPr>
        <w:t>research incentives</w:t>
      </w:r>
      <w:r>
        <w:t xml:space="preserve"> with the resolution is </w:t>
      </w:r>
      <w:r>
        <w:rPr>
          <w:u w:val="single"/>
        </w:rPr>
        <w:t>necessary</w:t>
      </w:r>
      <w:r>
        <w:t xml:space="preserve"> for negative contestability while avoiding </w:t>
      </w:r>
      <w:r w:rsidR="0080529E">
        <w:rPr>
          <w:u w:val="single"/>
        </w:rPr>
        <w:t>stale</w:t>
      </w:r>
      <w:r>
        <w:rPr>
          <w:u w:val="single"/>
        </w:rPr>
        <w:t xml:space="preserve"> generics</w:t>
      </w:r>
      <w:r>
        <w:t xml:space="preserve"> and endless </w:t>
      </w:r>
      <w:r>
        <w:rPr>
          <w:u w:val="single"/>
        </w:rPr>
        <w:t>reclarification</w:t>
      </w:r>
      <w:r>
        <w:t xml:space="preserve">. </w:t>
      </w:r>
      <w:r w:rsidR="003009BF" w:rsidRPr="003009BF">
        <w:t xml:space="preserve">Allowing the aff to read whatever they want incentivizes the aff to cherry pick the aff and there's no way for the neg to predict what the aff will say; none of the </w:t>
      </w:r>
      <w:proofErr w:type="spellStart"/>
      <w:r w:rsidR="003009BF" w:rsidRPr="003009BF">
        <w:t>neg’s</w:t>
      </w:r>
      <w:proofErr w:type="spellEnd"/>
      <w:r w:rsidR="003009BF" w:rsidRPr="003009BF">
        <w:t xml:space="preserve"> topical prep will apply in these debates - neg can’t respond if we don’t know possibilities of the aff; there</w:t>
      </w:r>
      <w:r w:rsidR="006F4849">
        <w:t>’</w:t>
      </w:r>
      <w:r w:rsidR="003009BF" w:rsidRPr="003009BF">
        <w:t>s an infinite number of affs they can read; explodes limits and kills clash</w:t>
      </w:r>
      <w:r w:rsidR="0080529E">
        <w:t>.</w:t>
      </w:r>
    </w:p>
    <w:p w14:paraId="578EC1AB" w14:textId="514F2688" w:rsidR="009238F4" w:rsidRDefault="009238F4" w:rsidP="009238F4">
      <w:pPr>
        <w:pStyle w:val="Heading1"/>
      </w:pPr>
      <w:r>
        <w:lastRenderedPageBreak/>
        <w:t>2</w:t>
      </w:r>
    </w:p>
    <w:p w14:paraId="033FF326" w14:textId="77777777" w:rsidR="00BE470D" w:rsidRDefault="00BE470D" w:rsidP="00BE470D">
      <w:pPr>
        <w:pStyle w:val="Heading4"/>
      </w:pPr>
      <w:r>
        <w:t xml:space="preserve">Global supply chain is on the brink of collapse </w:t>
      </w:r>
    </w:p>
    <w:p w14:paraId="475FA71C" w14:textId="77777777" w:rsidR="00BE470D" w:rsidRPr="00E93DEA" w:rsidRDefault="00BE470D" w:rsidP="00BE470D">
      <w:r w:rsidRPr="00E93DEA">
        <w:rPr>
          <w:rStyle w:val="Style13ptBold"/>
        </w:rPr>
        <w:t>Jun 21</w:t>
      </w:r>
      <w:r w:rsidRPr="00E93DEA">
        <w:t xml:space="preserve"> [He Jun, Mr. He Jun is Partner, Director of China Macro-Economic Research Team and Senior Researcher. His research field covers China’s macro-economy, energy industry and public policy., 7-3-2021, "What’s Causing the Global Supply </w:t>
      </w:r>
      <w:proofErr w:type="gramStart"/>
      <w:r w:rsidRPr="00E93DEA">
        <w:t>Crunch?,</w:t>
      </w:r>
      <w:proofErr w:type="gramEnd"/>
      <w:r w:rsidRPr="00E93DEA">
        <w:t xml:space="preserve">" Supply Chain Digital, https://supplychaindigital.com/procurement/whats-causing-global-supply-crunch, accessed 11-14-2021] </w:t>
      </w:r>
      <w:proofErr w:type="spellStart"/>
      <w:r w:rsidRPr="00E93DEA">
        <w:t>BCortez</w:t>
      </w:r>
      <w:proofErr w:type="spellEnd"/>
    </w:p>
    <w:p w14:paraId="3B9AC0C1" w14:textId="77777777" w:rsidR="00BE470D" w:rsidRDefault="00BE470D" w:rsidP="00BE470D">
      <w:pPr>
        <w:rPr>
          <w:rStyle w:val="StyleUnderline"/>
          <w:sz w:val="24"/>
          <w:szCs w:val="24"/>
        </w:rPr>
      </w:pPr>
      <w:r w:rsidRPr="00BE470D">
        <w:rPr>
          <w:sz w:val="16"/>
          <w:szCs w:val="24"/>
        </w:rPr>
        <w:t xml:space="preserve">As the global economy gradually recovers from the impact of COVID-19 pandemic, </w:t>
      </w:r>
      <w:r w:rsidRPr="00BE470D">
        <w:rPr>
          <w:rStyle w:val="Emphasis"/>
          <w:sz w:val="24"/>
          <w:szCs w:val="24"/>
          <w:highlight w:val="cyan"/>
        </w:rPr>
        <w:t>worldwide supply crunch is intensifying</w:t>
      </w:r>
      <w:r w:rsidRPr="00BE470D">
        <w:rPr>
          <w:rStyle w:val="Emphasis"/>
          <w:sz w:val="24"/>
          <w:szCs w:val="24"/>
        </w:rPr>
        <w:t xml:space="preserve">, </w:t>
      </w:r>
      <w:r w:rsidRPr="00BE470D">
        <w:rPr>
          <w:rStyle w:val="Emphasis"/>
          <w:sz w:val="24"/>
          <w:szCs w:val="24"/>
          <w:highlight w:val="cyan"/>
        </w:rPr>
        <w:t>spreading</w:t>
      </w:r>
      <w:r w:rsidRPr="00BE470D">
        <w:rPr>
          <w:rStyle w:val="Emphasis"/>
          <w:sz w:val="24"/>
          <w:szCs w:val="24"/>
        </w:rPr>
        <w:t xml:space="preserve"> not only </w:t>
      </w:r>
      <w:r w:rsidRPr="00BE470D">
        <w:rPr>
          <w:rStyle w:val="Emphasis"/>
          <w:sz w:val="24"/>
          <w:szCs w:val="24"/>
          <w:highlight w:val="cyan"/>
        </w:rPr>
        <w:t>from</w:t>
      </w:r>
      <w:r w:rsidRPr="00BE470D">
        <w:rPr>
          <w:rStyle w:val="Emphasis"/>
          <w:sz w:val="24"/>
          <w:szCs w:val="24"/>
        </w:rPr>
        <w:t xml:space="preserve"> one </w:t>
      </w:r>
      <w:r w:rsidRPr="00BE470D">
        <w:rPr>
          <w:rStyle w:val="Emphasis"/>
          <w:sz w:val="24"/>
          <w:szCs w:val="24"/>
          <w:highlight w:val="cyan"/>
        </w:rPr>
        <w:t>country to another</w:t>
      </w:r>
      <w:r w:rsidRPr="00BE470D">
        <w:rPr>
          <w:rStyle w:val="Emphasis"/>
          <w:sz w:val="24"/>
          <w:szCs w:val="24"/>
        </w:rPr>
        <w:t xml:space="preserve">, but </w:t>
      </w:r>
      <w:r w:rsidRPr="00BE470D">
        <w:rPr>
          <w:rStyle w:val="Emphasis"/>
          <w:sz w:val="24"/>
          <w:szCs w:val="24"/>
          <w:highlight w:val="cyan"/>
        </w:rPr>
        <w:t>also</w:t>
      </w:r>
      <w:r w:rsidRPr="00BE470D">
        <w:rPr>
          <w:rStyle w:val="Emphasis"/>
          <w:sz w:val="24"/>
          <w:szCs w:val="24"/>
        </w:rPr>
        <w:t xml:space="preserve"> from one </w:t>
      </w:r>
      <w:r w:rsidRPr="00BE470D">
        <w:rPr>
          <w:rStyle w:val="Emphasis"/>
          <w:sz w:val="24"/>
          <w:szCs w:val="24"/>
          <w:highlight w:val="cyan"/>
        </w:rPr>
        <w:t xml:space="preserve">industry to </w:t>
      </w:r>
      <w:proofErr w:type="gramStart"/>
      <w:r w:rsidRPr="00BE470D">
        <w:rPr>
          <w:rStyle w:val="Emphasis"/>
          <w:sz w:val="24"/>
          <w:szCs w:val="24"/>
          <w:highlight w:val="cyan"/>
        </w:rPr>
        <w:t>another</w:t>
      </w:r>
      <w:r w:rsidRPr="00BE470D">
        <w:rPr>
          <w:rStyle w:val="Emphasis"/>
          <w:sz w:val="24"/>
          <w:szCs w:val="24"/>
        </w:rPr>
        <w:t>.</w:t>
      </w:r>
      <w:r w:rsidRPr="00BE470D">
        <w:rPr>
          <w:rStyle w:val="Emphasis"/>
          <w:sz w:val="16"/>
          <w:szCs w:val="24"/>
          <w:u w:val="none"/>
        </w:rPr>
        <w:t>∂</w:t>
      </w:r>
      <w:proofErr w:type="gramEnd"/>
      <w:r w:rsidRPr="00BE470D">
        <w:rPr>
          <w:rStyle w:val="Emphasis"/>
          <w:sz w:val="24"/>
          <w:szCs w:val="24"/>
        </w:rPr>
        <w:t xml:space="preserve"> </w:t>
      </w:r>
      <w:r w:rsidRPr="00BE470D">
        <w:rPr>
          <w:sz w:val="16"/>
          <w:szCs w:val="24"/>
        </w:rPr>
        <w:t xml:space="preserve">A year ago, when the pandemic continued to spread, economies around the world were severely hit and there was panic buying among consumers. Today, </w:t>
      </w:r>
      <w:r w:rsidRPr="00BE470D">
        <w:rPr>
          <w:rStyle w:val="StyleUnderline"/>
          <w:sz w:val="24"/>
          <w:szCs w:val="24"/>
        </w:rPr>
        <w:t xml:space="preserve">it is </w:t>
      </w:r>
      <w:r w:rsidRPr="00BE470D">
        <w:rPr>
          <w:rStyle w:val="StyleUnderline"/>
          <w:sz w:val="24"/>
          <w:szCs w:val="24"/>
          <w:highlight w:val="cyan"/>
        </w:rPr>
        <w:t>companies</w:t>
      </w:r>
      <w:r w:rsidRPr="00BE470D">
        <w:rPr>
          <w:rStyle w:val="StyleUnderline"/>
          <w:sz w:val="24"/>
          <w:szCs w:val="24"/>
        </w:rPr>
        <w:t xml:space="preserve"> that are </w:t>
      </w:r>
      <w:r w:rsidRPr="00BE470D">
        <w:rPr>
          <w:rStyle w:val="StyleUnderline"/>
          <w:sz w:val="24"/>
          <w:szCs w:val="24"/>
          <w:highlight w:val="cyan"/>
        </w:rPr>
        <w:t>trying to go</w:t>
      </w:r>
      <w:r w:rsidRPr="00BE470D">
        <w:rPr>
          <w:rStyle w:val="StyleUnderline"/>
          <w:sz w:val="24"/>
          <w:szCs w:val="24"/>
        </w:rPr>
        <w:t xml:space="preserve"> on a </w:t>
      </w:r>
      <w:r w:rsidRPr="00BE470D">
        <w:rPr>
          <w:rStyle w:val="StyleUnderline"/>
          <w:sz w:val="24"/>
          <w:szCs w:val="24"/>
          <w:highlight w:val="cyan"/>
        </w:rPr>
        <w:t>stockpiling</w:t>
      </w:r>
      <w:r w:rsidRPr="00BE470D">
        <w:rPr>
          <w:rStyle w:val="StyleUnderline"/>
          <w:sz w:val="24"/>
          <w:szCs w:val="24"/>
        </w:rPr>
        <w:t xml:space="preserve">, </w:t>
      </w:r>
      <w:r w:rsidRPr="00BE470D">
        <w:rPr>
          <w:rStyle w:val="StyleUnderline"/>
          <w:sz w:val="24"/>
          <w:szCs w:val="24"/>
          <w:highlight w:val="cyan"/>
        </w:rPr>
        <w:t>buying more raw materials</w:t>
      </w:r>
      <w:r w:rsidRPr="00BE470D">
        <w:rPr>
          <w:rStyle w:val="StyleUnderline"/>
          <w:sz w:val="24"/>
          <w:szCs w:val="24"/>
        </w:rPr>
        <w:t xml:space="preserve"> than they need to keep up with rapidly recovering demand.</w:t>
      </w:r>
      <w:r w:rsidRPr="00BE470D">
        <w:rPr>
          <w:sz w:val="16"/>
          <w:szCs w:val="24"/>
        </w:rPr>
        <w:t xml:space="preserve"> The </w:t>
      </w:r>
      <w:r w:rsidRPr="00BE470D">
        <w:rPr>
          <w:rStyle w:val="StyleUnderline"/>
          <w:sz w:val="24"/>
          <w:szCs w:val="24"/>
        </w:rPr>
        <w:t xml:space="preserve">panic buying is </w:t>
      </w:r>
      <w:proofErr w:type="spellStart"/>
      <w:r w:rsidRPr="00BE470D">
        <w:rPr>
          <w:rStyle w:val="StyleUnderline"/>
          <w:sz w:val="24"/>
          <w:szCs w:val="24"/>
        </w:rPr>
        <w:t>fuelling</w:t>
      </w:r>
      <w:proofErr w:type="spellEnd"/>
      <w:r w:rsidRPr="00BE470D">
        <w:rPr>
          <w:rStyle w:val="StyleUnderline"/>
          <w:sz w:val="24"/>
          <w:szCs w:val="24"/>
        </w:rPr>
        <w:t xml:space="preserve"> more shortages of raw materials, including copper, iron ore, steel, corn, coffee, wheat, soybeans, wood, semiconductors, plastics, cardboard, etc.</w:t>
      </w:r>
      <w:r w:rsidRPr="00BE470D">
        <w:rPr>
          <w:sz w:val="16"/>
          <w:szCs w:val="24"/>
        </w:rPr>
        <w:t xml:space="preserve"> As a result, </w:t>
      </w:r>
      <w:r w:rsidRPr="00BE470D">
        <w:rPr>
          <w:rStyle w:val="StyleUnderline"/>
          <w:sz w:val="24"/>
          <w:szCs w:val="24"/>
        </w:rPr>
        <w:t xml:space="preserve">inventories of seemingly every raw material around the world are running low. </w:t>
      </w:r>
      <w:r w:rsidRPr="00BE470D">
        <w:rPr>
          <w:sz w:val="16"/>
          <w:szCs w:val="24"/>
        </w:rPr>
        <w:t>“You name it, and we have a shortage on it,” Tom Linebarger, chairman and chief executive of engine and generator manufacturer Cummins Inc., said earlier, and he noted that his clients are “trying to get everything they can because they see high demand</w:t>
      </w:r>
      <w:proofErr w:type="gramStart"/>
      <w:r w:rsidRPr="00BE470D">
        <w:rPr>
          <w:sz w:val="16"/>
          <w:szCs w:val="24"/>
        </w:rPr>
        <w:t>”.∂</w:t>
      </w:r>
      <w:proofErr w:type="gramEnd"/>
      <w:r w:rsidRPr="00BE470D">
        <w:rPr>
          <w:sz w:val="16"/>
          <w:szCs w:val="24"/>
        </w:rPr>
        <w:t xml:space="preserve"> </w:t>
      </w:r>
      <w:r w:rsidRPr="00BE470D">
        <w:rPr>
          <w:rStyle w:val="StyleUnderline"/>
          <w:sz w:val="24"/>
          <w:szCs w:val="24"/>
        </w:rPr>
        <w:t xml:space="preserve">Supply shortages have </w:t>
      </w:r>
      <w:r w:rsidRPr="00BE470D">
        <w:rPr>
          <w:rStyle w:val="StyleUnderline"/>
          <w:sz w:val="24"/>
          <w:szCs w:val="24"/>
          <w:highlight w:val="cyan"/>
        </w:rPr>
        <w:t>driven prices up significantly</w:t>
      </w:r>
      <w:r w:rsidRPr="00BE470D">
        <w:rPr>
          <w:rStyle w:val="StyleUnderline"/>
          <w:sz w:val="24"/>
          <w:szCs w:val="24"/>
        </w:rPr>
        <w:t>, with the impact of rising prices for some key raw materials being significant. The</w:t>
      </w:r>
      <w:r w:rsidRPr="00BE470D">
        <w:rPr>
          <w:sz w:val="16"/>
          <w:szCs w:val="24"/>
        </w:rPr>
        <w:t xml:space="preserve"> prices of various industrial raw materials such as crude oil, plastics, and chemicals are rising. Some of the impacts of higher raw material prices have already begun to be reflected in consumer goods. Reynolds Consumer Products Inc., the maker of the namesake </w:t>
      </w:r>
      <w:proofErr w:type="spellStart"/>
      <w:r w:rsidRPr="00BE470D">
        <w:rPr>
          <w:sz w:val="16"/>
          <w:szCs w:val="24"/>
        </w:rPr>
        <w:t>aluminium</w:t>
      </w:r>
      <w:proofErr w:type="spellEnd"/>
      <w:r w:rsidRPr="00BE470D">
        <w:rPr>
          <w:sz w:val="16"/>
          <w:szCs w:val="24"/>
        </w:rPr>
        <w:t xml:space="preserve"> foil and </w:t>
      </w:r>
      <w:proofErr w:type="gramStart"/>
      <w:r w:rsidRPr="00BE470D">
        <w:rPr>
          <w:sz w:val="16"/>
          <w:szCs w:val="24"/>
        </w:rPr>
        <w:t>Hefty</w:t>
      </w:r>
      <w:proofErr w:type="gramEnd"/>
      <w:r w:rsidRPr="00BE470D">
        <w:rPr>
          <w:sz w:val="16"/>
          <w:szCs w:val="24"/>
        </w:rPr>
        <w:t xml:space="preserve"> trash bags, is planning another round of price hike, and this will be the third for the increase this year alone. Food prices are also climbing. The price of palm oil, the world's most consumed edible oil, has risen more than 135% over the past year to record levels; soybeans have topped USD 16 a bushel for the first time since 2012; corn futures prices have touched an eight-year high, and wheat futures prices have risen to the highest level since 2013.∂ </w:t>
      </w:r>
      <w:r w:rsidRPr="00BE470D">
        <w:rPr>
          <w:rStyle w:val="StyleUnderline"/>
          <w:sz w:val="24"/>
          <w:szCs w:val="24"/>
          <w:highlight w:val="cyan"/>
        </w:rPr>
        <w:t>Changes in factory orders</w:t>
      </w:r>
      <w:r w:rsidRPr="00BE470D">
        <w:rPr>
          <w:rStyle w:val="StyleUnderline"/>
          <w:sz w:val="24"/>
          <w:szCs w:val="24"/>
        </w:rPr>
        <w:t xml:space="preserve"> due to the impact of the pandemic have also </w:t>
      </w:r>
      <w:r w:rsidRPr="00BE470D">
        <w:rPr>
          <w:rStyle w:val="StyleUnderline"/>
          <w:sz w:val="24"/>
          <w:szCs w:val="24"/>
          <w:highlight w:val="cyan"/>
        </w:rPr>
        <w:t>tightened supply in some markets</w:t>
      </w:r>
      <w:r w:rsidRPr="00BE470D">
        <w:rPr>
          <w:rStyle w:val="StyleUnderline"/>
          <w:sz w:val="24"/>
          <w:szCs w:val="24"/>
        </w:rPr>
        <w:t xml:space="preserve"> and pushed up prices for raw materials.</w:t>
      </w:r>
      <w:r w:rsidRPr="00BE470D">
        <w:rPr>
          <w:sz w:val="16"/>
          <w:szCs w:val="24"/>
        </w:rPr>
        <w:t xml:space="preserve"> Some knitting enterprises in Dongguan, Guangdong, said that affected by the pandemic, about 40% of the orders have come back to China from countries such as India and Southeast Asian countries, while the factory </w:t>
      </w:r>
      <w:proofErr w:type="spellStart"/>
      <w:r w:rsidRPr="00BE470D">
        <w:rPr>
          <w:sz w:val="16"/>
          <w:szCs w:val="24"/>
        </w:rPr>
        <w:t>utilisation</w:t>
      </w:r>
      <w:proofErr w:type="spellEnd"/>
      <w:r w:rsidRPr="00BE470D">
        <w:rPr>
          <w:sz w:val="16"/>
          <w:szCs w:val="24"/>
        </w:rPr>
        <w:t xml:space="preserve"> rate has increased by about 30% to 40%, and now it has reached 100%. In Jiangyin, Jiangsu, a bedsheet enterprise adjusted its production capacity to accommodate a USD 20 million order from Southeast Asia. Increased demand from the textile industry has led to tight supplies of raw materials. In </w:t>
      </w:r>
      <w:proofErr w:type="spellStart"/>
      <w:r w:rsidRPr="00BE470D">
        <w:rPr>
          <w:sz w:val="16"/>
          <w:szCs w:val="24"/>
        </w:rPr>
        <w:t>Wujiang</w:t>
      </w:r>
      <w:proofErr w:type="spellEnd"/>
      <w:r w:rsidRPr="00BE470D">
        <w:rPr>
          <w:sz w:val="16"/>
          <w:szCs w:val="24"/>
        </w:rPr>
        <w:t>, Jiangsu, where polyester filament yarn is the most in demand, the shortage of raw materials this year has been unexpected, especially in the current off-season, when there is not much stock. In Suzhou, also in Jiangsu, the export of polyester filament yarn increased by nearly 60% from January to April, while the price increased by 40% to 60%. Compared with the same period last year, the price of filament yarn increased by RMB 2000-3000/</w:t>
      </w:r>
      <w:proofErr w:type="gramStart"/>
      <w:r w:rsidRPr="00BE470D">
        <w:rPr>
          <w:sz w:val="16"/>
          <w:szCs w:val="24"/>
        </w:rPr>
        <w:t>ton.∂</w:t>
      </w:r>
      <w:proofErr w:type="gramEnd"/>
      <w:r w:rsidRPr="00BE470D">
        <w:rPr>
          <w:sz w:val="16"/>
          <w:szCs w:val="24"/>
        </w:rPr>
        <w:t xml:space="preserve"> Remarkably, this </w:t>
      </w:r>
      <w:r w:rsidRPr="00BE470D">
        <w:rPr>
          <w:rStyle w:val="Emphasis"/>
          <w:sz w:val="24"/>
          <w:szCs w:val="24"/>
          <w:highlight w:val="cyan"/>
        </w:rPr>
        <w:t>hoarding frenzy is pushing global supply chains to the brink of collapse.</w:t>
      </w:r>
      <w:r w:rsidRPr="00BE470D">
        <w:rPr>
          <w:rStyle w:val="Emphasis"/>
          <w:sz w:val="24"/>
          <w:szCs w:val="24"/>
        </w:rPr>
        <w:t xml:space="preserve"> </w:t>
      </w:r>
      <w:r w:rsidRPr="00BE470D">
        <w:rPr>
          <w:rStyle w:val="Emphasis"/>
          <w:sz w:val="24"/>
          <w:szCs w:val="24"/>
          <w:highlight w:val="cyan"/>
        </w:rPr>
        <w:t>Inventory shortages, transportation bottlenecks, and price increases are nearing critical levels</w:t>
      </w:r>
      <w:r w:rsidRPr="00BE470D">
        <w:rPr>
          <w:rStyle w:val="Emphasis"/>
          <w:sz w:val="24"/>
          <w:szCs w:val="24"/>
        </w:rPr>
        <w:t>, raising concerns that strong global growth could fuel inflation.</w:t>
      </w:r>
      <w:r w:rsidRPr="00BE470D">
        <w:rPr>
          <w:rStyle w:val="StyleUnderline"/>
          <w:sz w:val="24"/>
          <w:szCs w:val="24"/>
        </w:rPr>
        <w:t xml:space="preserve"> </w:t>
      </w:r>
      <w:r w:rsidRPr="00BE470D">
        <w:rPr>
          <w:sz w:val="16"/>
          <w:szCs w:val="24"/>
        </w:rPr>
        <w:t xml:space="preserve">The supply disruptions in the past are simply incomparable compared to the severe inventory crunch of 2021. Industry insiders predict that both large and small enterprises will be affected by this supply </w:t>
      </w:r>
      <w:proofErr w:type="gramStart"/>
      <w:r w:rsidRPr="00BE470D">
        <w:rPr>
          <w:sz w:val="16"/>
          <w:szCs w:val="24"/>
        </w:rPr>
        <w:t>shortage.∂</w:t>
      </w:r>
      <w:proofErr w:type="gramEnd"/>
      <w:r w:rsidRPr="00BE470D">
        <w:rPr>
          <w:sz w:val="16"/>
          <w:szCs w:val="24"/>
        </w:rPr>
        <w:t xml:space="preserve"> Why are current supply shortages so acute? ∂ Researchers at ANBOUND believe that instead of having one single factor, </w:t>
      </w:r>
      <w:r w:rsidRPr="00BE470D">
        <w:rPr>
          <w:rStyle w:val="StyleUnderline"/>
          <w:sz w:val="24"/>
          <w:szCs w:val="24"/>
        </w:rPr>
        <w:t xml:space="preserve">there are multiple reasons for the emergence of complex systemic </w:t>
      </w:r>
      <w:proofErr w:type="gramStart"/>
      <w:r w:rsidRPr="00BE470D">
        <w:rPr>
          <w:rStyle w:val="StyleUnderline"/>
          <w:sz w:val="24"/>
          <w:szCs w:val="24"/>
        </w:rPr>
        <w:t>problems.∂</w:t>
      </w:r>
      <w:proofErr w:type="gramEnd"/>
      <w:r w:rsidRPr="00BE470D">
        <w:rPr>
          <w:rStyle w:val="StyleUnderline"/>
          <w:sz w:val="24"/>
          <w:szCs w:val="24"/>
        </w:rPr>
        <w:t xml:space="preserve"> </w:t>
      </w:r>
      <w:r w:rsidRPr="00BE470D">
        <w:rPr>
          <w:sz w:val="16"/>
          <w:szCs w:val="24"/>
        </w:rPr>
        <w:t xml:space="preserve">First of all, </w:t>
      </w:r>
      <w:r w:rsidRPr="00BE470D">
        <w:rPr>
          <w:rStyle w:val="StyleUnderline"/>
          <w:sz w:val="24"/>
          <w:szCs w:val="24"/>
        </w:rPr>
        <w:t xml:space="preserve">there is the </w:t>
      </w:r>
      <w:r w:rsidRPr="00BE470D">
        <w:rPr>
          <w:rStyle w:val="StyleUnderline"/>
          <w:sz w:val="24"/>
          <w:szCs w:val="24"/>
          <w:highlight w:val="cyan"/>
        </w:rPr>
        <w:t>recovery in demand as</w:t>
      </w:r>
      <w:r w:rsidRPr="00BE470D">
        <w:rPr>
          <w:rStyle w:val="StyleUnderline"/>
          <w:sz w:val="24"/>
          <w:szCs w:val="24"/>
        </w:rPr>
        <w:t xml:space="preserve"> the </w:t>
      </w:r>
      <w:r w:rsidRPr="00BE470D">
        <w:rPr>
          <w:rStyle w:val="StyleUnderline"/>
          <w:sz w:val="24"/>
          <w:szCs w:val="24"/>
          <w:highlight w:val="cyan"/>
        </w:rPr>
        <w:t>pandemic is brought under control</w:t>
      </w:r>
      <w:r w:rsidRPr="00BE470D">
        <w:rPr>
          <w:rStyle w:val="StyleUnderline"/>
          <w:sz w:val="24"/>
          <w:szCs w:val="24"/>
        </w:rPr>
        <w:t xml:space="preserve">. </w:t>
      </w:r>
      <w:r w:rsidRPr="00BE470D">
        <w:rPr>
          <w:sz w:val="16"/>
          <w:szCs w:val="24"/>
        </w:rPr>
        <w:t xml:space="preserve">This year, as vaccination rollout efforts have brought the pandemic significantly under control in the United States and some European countries, the economy has begun to show significant momentum for recovery. This </w:t>
      </w:r>
      <w:r w:rsidRPr="00BE470D">
        <w:rPr>
          <w:rStyle w:val="StyleUnderline"/>
          <w:sz w:val="24"/>
          <w:szCs w:val="24"/>
        </w:rPr>
        <w:t>trend prompted a near-simultaneous recovery in most markets around the world.</w:t>
      </w:r>
      <w:r w:rsidRPr="00BE470D">
        <w:rPr>
          <w:sz w:val="16"/>
          <w:szCs w:val="24"/>
        </w:rPr>
        <w:t xml:space="preserve"> The </w:t>
      </w:r>
      <w:r w:rsidRPr="00BE470D">
        <w:rPr>
          <w:rStyle w:val="StyleUnderline"/>
          <w:sz w:val="24"/>
          <w:szCs w:val="24"/>
        </w:rPr>
        <w:t xml:space="preserve">collective recovery of global markets has led to a near-simultaneous increase in demand, exacerbating the mismatch </w:t>
      </w:r>
      <w:r w:rsidRPr="00BE470D">
        <w:rPr>
          <w:rStyle w:val="StyleUnderline"/>
          <w:sz w:val="24"/>
          <w:szCs w:val="24"/>
        </w:rPr>
        <w:lastRenderedPageBreak/>
        <w:t>between supply and demand.</w:t>
      </w:r>
      <w:r w:rsidRPr="00BE470D">
        <w:rPr>
          <w:sz w:val="16"/>
          <w:szCs w:val="24"/>
        </w:rPr>
        <w:t xml:space="preserve"> In the case of commodity futures, the capital was collectively bullish on commodities under such expectations, significantly driving up the prices of commodities (mostly upstream commodities) and spreading to midstream and downstream commodities. It should be noted </w:t>
      </w:r>
      <w:proofErr w:type="gramStart"/>
      <w:r w:rsidRPr="00BE470D">
        <w:rPr>
          <w:sz w:val="16"/>
          <w:szCs w:val="24"/>
        </w:rPr>
        <w:t xml:space="preserve">in </w:t>
      </w:r>
      <w:r w:rsidRPr="00BE470D">
        <w:rPr>
          <w:rStyle w:val="StyleUnderline"/>
          <w:sz w:val="24"/>
          <w:szCs w:val="24"/>
        </w:rPr>
        <w:t>particular that</w:t>
      </w:r>
      <w:proofErr w:type="gramEnd"/>
      <w:r w:rsidRPr="00BE470D">
        <w:rPr>
          <w:rStyle w:val="StyleUnderline"/>
          <w:sz w:val="24"/>
          <w:szCs w:val="24"/>
        </w:rPr>
        <w:t xml:space="preserve"> the </w:t>
      </w:r>
      <w:r w:rsidRPr="00BE470D">
        <w:rPr>
          <w:rStyle w:val="StyleUnderline"/>
          <w:sz w:val="24"/>
          <w:szCs w:val="24"/>
          <w:highlight w:val="cyan"/>
        </w:rPr>
        <w:t>surge</w:t>
      </w:r>
      <w:r w:rsidRPr="00BE470D">
        <w:rPr>
          <w:rStyle w:val="StyleUnderline"/>
          <w:sz w:val="24"/>
          <w:szCs w:val="24"/>
        </w:rPr>
        <w:t xml:space="preserve"> in demand for certain specific commodities under the pandemic has also </w:t>
      </w:r>
      <w:r w:rsidRPr="00BE470D">
        <w:rPr>
          <w:rStyle w:val="StyleUnderline"/>
          <w:sz w:val="24"/>
          <w:szCs w:val="24"/>
          <w:highlight w:val="cyan"/>
        </w:rPr>
        <w:t>exacerbated</w:t>
      </w:r>
      <w:r w:rsidRPr="00BE470D">
        <w:rPr>
          <w:rStyle w:val="StyleUnderline"/>
          <w:sz w:val="24"/>
          <w:szCs w:val="24"/>
        </w:rPr>
        <w:t xml:space="preserve"> the </w:t>
      </w:r>
      <w:r w:rsidRPr="00BE470D">
        <w:rPr>
          <w:rStyle w:val="StyleUnderline"/>
          <w:sz w:val="24"/>
          <w:szCs w:val="24"/>
          <w:highlight w:val="cyan"/>
        </w:rPr>
        <w:t>supply-demand mismatch in</w:t>
      </w:r>
      <w:r w:rsidRPr="00BE470D">
        <w:rPr>
          <w:rStyle w:val="StyleUnderline"/>
          <w:sz w:val="24"/>
          <w:szCs w:val="24"/>
        </w:rPr>
        <w:t xml:space="preserve"> some </w:t>
      </w:r>
      <w:r w:rsidRPr="00BE470D">
        <w:rPr>
          <w:rStyle w:val="StyleUnderline"/>
          <w:sz w:val="24"/>
          <w:szCs w:val="24"/>
          <w:highlight w:val="cyan"/>
        </w:rPr>
        <w:t>industrial chains</w:t>
      </w:r>
      <w:r w:rsidRPr="00BE470D">
        <w:rPr>
          <w:sz w:val="16"/>
          <w:szCs w:val="24"/>
        </w:rPr>
        <w:t xml:space="preserve">. For example, the increase in the need of remote, online working and studying has increased the demand for all kinds of electronic products, leading to a surge in global demand for semiconductor chips, which affects several chip-requiring </w:t>
      </w:r>
      <w:proofErr w:type="gramStart"/>
      <w:r w:rsidRPr="00BE470D">
        <w:rPr>
          <w:sz w:val="16"/>
          <w:szCs w:val="24"/>
        </w:rPr>
        <w:t>industries.∂</w:t>
      </w:r>
      <w:proofErr w:type="gramEnd"/>
      <w:r w:rsidRPr="00BE470D">
        <w:rPr>
          <w:sz w:val="16"/>
          <w:szCs w:val="24"/>
        </w:rPr>
        <w:t xml:space="preserve"> </w:t>
      </w:r>
      <w:r w:rsidRPr="00BE470D">
        <w:rPr>
          <w:rStyle w:val="StyleUnderline"/>
          <w:sz w:val="24"/>
          <w:szCs w:val="24"/>
        </w:rPr>
        <w:t xml:space="preserve">Another reason is that the </w:t>
      </w:r>
      <w:r w:rsidRPr="00BE470D">
        <w:rPr>
          <w:rStyle w:val="StyleUnderline"/>
          <w:sz w:val="24"/>
          <w:szCs w:val="24"/>
          <w:highlight w:val="cyan"/>
        </w:rPr>
        <w:t>pandemic</w:t>
      </w:r>
      <w:r w:rsidRPr="00BE470D">
        <w:rPr>
          <w:rStyle w:val="StyleUnderline"/>
          <w:sz w:val="24"/>
          <w:szCs w:val="24"/>
        </w:rPr>
        <w:t xml:space="preserve"> has </w:t>
      </w:r>
      <w:r w:rsidRPr="00BE470D">
        <w:rPr>
          <w:rStyle w:val="StyleUnderline"/>
          <w:sz w:val="24"/>
          <w:szCs w:val="24"/>
          <w:highlight w:val="cyan"/>
        </w:rPr>
        <w:t>disrupted</w:t>
      </w:r>
      <w:r w:rsidRPr="00BE470D">
        <w:rPr>
          <w:rStyle w:val="StyleUnderline"/>
          <w:sz w:val="24"/>
          <w:szCs w:val="24"/>
        </w:rPr>
        <w:t xml:space="preserve"> the </w:t>
      </w:r>
      <w:r w:rsidRPr="00BE470D">
        <w:rPr>
          <w:rStyle w:val="StyleUnderline"/>
          <w:sz w:val="24"/>
          <w:szCs w:val="24"/>
          <w:highlight w:val="cyan"/>
        </w:rPr>
        <w:t>global supply chain system</w:t>
      </w:r>
      <w:r w:rsidRPr="00BE470D">
        <w:rPr>
          <w:rStyle w:val="StyleUnderline"/>
          <w:sz w:val="24"/>
          <w:szCs w:val="24"/>
        </w:rPr>
        <w:t xml:space="preserve">, </w:t>
      </w:r>
      <w:r w:rsidRPr="00BE470D">
        <w:rPr>
          <w:rStyle w:val="StyleUnderline"/>
          <w:sz w:val="24"/>
          <w:szCs w:val="24"/>
          <w:highlight w:val="cyan"/>
        </w:rPr>
        <w:t>causing distortions</w:t>
      </w:r>
      <w:r w:rsidRPr="00BE470D">
        <w:rPr>
          <w:rStyle w:val="StyleUnderline"/>
          <w:sz w:val="24"/>
          <w:szCs w:val="24"/>
        </w:rPr>
        <w:t xml:space="preserve"> in supply and demand in certain industries, which are </w:t>
      </w:r>
      <w:r w:rsidRPr="00BE470D">
        <w:rPr>
          <w:rStyle w:val="StyleUnderline"/>
          <w:sz w:val="24"/>
          <w:szCs w:val="24"/>
          <w:highlight w:val="cyan"/>
        </w:rPr>
        <w:t xml:space="preserve">transmitted along </w:t>
      </w:r>
      <w:r w:rsidRPr="00BE470D">
        <w:rPr>
          <w:rStyle w:val="StyleUnderline"/>
          <w:sz w:val="24"/>
          <w:szCs w:val="24"/>
        </w:rPr>
        <w:t xml:space="preserve">the </w:t>
      </w:r>
      <w:r w:rsidRPr="00BE470D">
        <w:rPr>
          <w:rStyle w:val="StyleUnderline"/>
          <w:sz w:val="24"/>
          <w:szCs w:val="24"/>
          <w:highlight w:val="cyan"/>
        </w:rPr>
        <w:t>supply chain, causing</w:t>
      </w:r>
      <w:r w:rsidRPr="00BE470D">
        <w:rPr>
          <w:rStyle w:val="StyleUnderline"/>
          <w:sz w:val="24"/>
          <w:szCs w:val="24"/>
        </w:rPr>
        <w:t xml:space="preserve"> a </w:t>
      </w:r>
      <w:r w:rsidRPr="00BE470D">
        <w:rPr>
          <w:rStyle w:val="StyleUnderline"/>
          <w:sz w:val="24"/>
          <w:szCs w:val="24"/>
          <w:highlight w:val="cyan"/>
        </w:rPr>
        <w:t>wider supply crunch</w:t>
      </w:r>
      <w:r w:rsidRPr="00BE470D">
        <w:rPr>
          <w:rStyle w:val="StyleUnderline"/>
          <w:sz w:val="24"/>
          <w:szCs w:val="24"/>
        </w:rPr>
        <w:t>.</w:t>
      </w:r>
      <w:r w:rsidRPr="00BE470D">
        <w:rPr>
          <w:sz w:val="16"/>
          <w:szCs w:val="24"/>
        </w:rPr>
        <w:t xml:space="preserve"> As ANBOUND previously pointed out, </w:t>
      </w:r>
      <w:r w:rsidRPr="00BE470D">
        <w:rPr>
          <w:rStyle w:val="StyleUnderline"/>
          <w:sz w:val="24"/>
          <w:szCs w:val="24"/>
        </w:rPr>
        <w:t xml:space="preserve">the spread of the pandemic has dealt multiple blows to global supply chains. </w:t>
      </w:r>
      <w:r w:rsidRPr="00BE470D">
        <w:rPr>
          <w:sz w:val="16"/>
          <w:szCs w:val="24"/>
        </w:rPr>
        <w:t xml:space="preserve">During the pandemic, </w:t>
      </w:r>
      <w:r w:rsidRPr="00BE470D">
        <w:rPr>
          <w:rStyle w:val="StyleUnderline"/>
          <w:sz w:val="24"/>
          <w:szCs w:val="24"/>
        </w:rPr>
        <w:t xml:space="preserve">China, as the "world's factory", was affected by the pandemic and its production side was disrupted. Then, the demand side of developed countries was suppressed by the impact of the pandemic. This is followed by the fact that the </w:t>
      </w:r>
      <w:r w:rsidRPr="00BE470D">
        <w:rPr>
          <w:rStyle w:val="StyleUnderline"/>
          <w:sz w:val="24"/>
          <w:szCs w:val="24"/>
          <w:highlight w:val="cyan"/>
        </w:rPr>
        <w:t>malfunctioning of</w:t>
      </w:r>
      <w:r w:rsidRPr="00BE470D">
        <w:rPr>
          <w:rStyle w:val="StyleUnderline"/>
          <w:sz w:val="24"/>
          <w:szCs w:val="24"/>
        </w:rPr>
        <w:t xml:space="preserve"> the </w:t>
      </w:r>
      <w:r w:rsidRPr="00BE470D">
        <w:rPr>
          <w:rStyle w:val="StyleUnderline"/>
          <w:sz w:val="24"/>
          <w:szCs w:val="24"/>
          <w:highlight w:val="cyan"/>
        </w:rPr>
        <w:t>global supply chain system</w:t>
      </w:r>
      <w:r w:rsidRPr="00BE470D">
        <w:rPr>
          <w:rStyle w:val="StyleUnderline"/>
          <w:sz w:val="24"/>
          <w:szCs w:val="24"/>
        </w:rPr>
        <w:t xml:space="preserve"> has </w:t>
      </w:r>
      <w:r w:rsidRPr="00BE470D">
        <w:rPr>
          <w:rStyle w:val="StyleUnderline"/>
          <w:sz w:val="24"/>
          <w:szCs w:val="24"/>
          <w:highlight w:val="cyan"/>
        </w:rPr>
        <w:t>exacerbated global supply distortions</w:t>
      </w:r>
      <w:r w:rsidRPr="00BE470D">
        <w:rPr>
          <w:rStyle w:val="StyleUnderline"/>
          <w:sz w:val="24"/>
          <w:szCs w:val="24"/>
        </w:rPr>
        <w:t xml:space="preserve">. </w:t>
      </w:r>
      <w:r w:rsidRPr="00BE470D">
        <w:rPr>
          <w:sz w:val="16"/>
          <w:szCs w:val="24"/>
        </w:rPr>
        <w:t xml:space="preserve">To cite an example, the severe shortage of containers due to disruption of the supply chain has exacerbated the global supply </w:t>
      </w:r>
      <w:proofErr w:type="gramStart"/>
      <w:r w:rsidRPr="00BE470D">
        <w:rPr>
          <w:sz w:val="16"/>
          <w:szCs w:val="24"/>
        </w:rPr>
        <w:t>distortions.∂</w:t>
      </w:r>
      <w:proofErr w:type="gramEnd"/>
      <w:r w:rsidRPr="00BE470D">
        <w:rPr>
          <w:sz w:val="16"/>
          <w:szCs w:val="24"/>
        </w:rPr>
        <w:t xml:space="preserve"> In addition, </w:t>
      </w:r>
      <w:r w:rsidRPr="00BE470D">
        <w:rPr>
          <w:rStyle w:val="StyleUnderline"/>
          <w:sz w:val="24"/>
          <w:szCs w:val="24"/>
        </w:rPr>
        <w:t>enterprises began to collectively increase their inventories, leading to the increase of inventories in the industrial chain and supply chain, amplifying the demand for all kinds of raw materials, intermediate products, and supporting products.</w:t>
      </w:r>
      <w:r w:rsidRPr="00BE470D">
        <w:rPr>
          <w:sz w:val="16"/>
          <w:szCs w:val="24"/>
        </w:rPr>
        <w:t xml:space="preserve"> In the past, </w:t>
      </w:r>
      <w:proofErr w:type="gramStart"/>
      <w:r w:rsidRPr="00BE470D">
        <w:rPr>
          <w:sz w:val="16"/>
          <w:szCs w:val="24"/>
        </w:rPr>
        <w:t>in order to</w:t>
      </w:r>
      <w:proofErr w:type="gramEnd"/>
      <w:r w:rsidRPr="00BE470D">
        <w:rPr>
          <w:sz w:val="16"/>
          <w:szCs w:val="24"/>
        </w:rPr>
        <w:t xml:space="preserve"> save costs and improve efficiency, many enterprises advocated zero-inventory production and tried to reduce the inventory in the production link, thereby reducing the capital occupation. However, the smooth operation of zero inventory production depends on the efficient global supply chain system. Once a problem occurs in the global supply chain system, it can lead to chaos in the whole supply chain system. The 2011 earthquake in </w:t>
      </w:r>
      <w:proofErr w:type="spellStart"/>
      <w:r w:rsidRPr="00BE470D">
        <w:rPr>
          <w:sz w:val="16"/>
          <w:szCs w:val="24"/>
        </w:rPr>
        <w:t>Tōhoku</w:t>
      </w:r>
      <w:proofErr w:type="spellEnd"/>
      <w:r w:rsidRPr="00BE470D">
        <w:rPr>
          <w:sz w:val="16"/>
          <w:szCs w:val="24"/>
        </w:rPr>
        <w:t xml:space="preserve">, Japan has caused the shutdown of some key auto parts plants, which once led to the global auto supply chain being affected. Likewise, the global spread of the COVID-19 pandemic since last year has damaged, distorted, and even disrupted global supply </w:t>
      </w:r>
      <w:proofErr w:type="gramStart"/>
      <w:r w:rsidRPr="00BE470D">
        <w:rPr>
          <w:sz w:val="16"/>
          <w:szCs w:val="24"/>
        </w:rPr>
        <w:t>chains.∂</w:t>
      </w:r>
      <w:proofErr w:type="gramEnd"/>
      <w:r w:rsidRPr="00BE470D">
        <w:rPr>
          <w:sz w:val="16"/>
          <w:szCs w:val="24"/>
        </w:rPr>
        <w:t xml:space="preserve"> Finally, </w:t>
      </w:r>
      <w:r w:rsidRPr="00BE470D">
        <w:rPr>
          <w:rStyle w:val="StyleUnderline"/>
          <w:sz w:val="24"/>
          <w:szCs w:val="24"/>
        </w:rPr>
        <w:t>geopolitical factors have also contributed to the tight supply of global commodities, resulting in the artificial disruption of part of the industrial chain and supply chain. For example, the U.S.-driven crackdown on chip supply to Chinese enterprises and related sanctions have seriously disrupted the global semiconductor industry chain.</w:t>
      </w:r>
    </w:p>
    <w:p w14:paraId="36C9D244" w14:textId="77777777" w:rsidR="00BE470D" w:rsidRPr="00BE470D" w:rsidRDefault="00BE470D" w:rsidP="00BE470D">
      <w:pPr>
        <w:rPr>
          <w:rStyle w:val="StyleUnderline"/>
          <w:sz w:val="24"/>
          <w:szCs w:val="24"/>
        </w:rPr>
      </w:pPr>
    </w:p>
    <w:p w14:paraId="3AE185F4" w14:textId="77777777" w:rsidR="00BE470D" w:rsidRPr="00425FF3" w:rsidRDefault="00BE470D" w:rsidP="00BE470D">
      <w:pPr>
        <w:pStyle w:val="Heading4"/>
      </w:pPr>
      <w:r>
        <w:t>More strikes compound supply problems</w:t>
      </w:r>
    </w:p>
    <w:p w14:paraId="78DCB34F" w14:textId="77777777" w:rsidR="00BE470D" w:rsidRPr="00425FF3" w:rsidRDefault="00BE470D" w:rsidP="00BE470D">
      <w:r w:rsidRPr="00425FF3">
        <w:rPr>
          <w:rStyle w:val="Style13ptBold"/>
        </w:rPr>
        <w:t>The Editorial Board 21</w:t>
      </w:r>
      <w:r w:rsidRPr="00425FF3">
        <w:t xml:space="preserve"> [The Editorial Board, 10-17-2021, "Big Labor and the Supply Shortage," archive.md, https://archive.md/dLU48#selection-3997.0-3997.19, accessed 11-14-2021] </w:t>
      </w:r>
      <w:proofErr w:type="spellStart"/>
      <w:r w:rsidRPr="00425FF3">
        <w:t>BCortez</w:t>
      </w:r>
      <w:proofErr w:type="spellEnd"/>
    </w:p>
    <w:p w14:paraId="45D7DD74" w14:textId="77777777" w:rsidR="00BE470D" w:rsidRDefault="00BE470D" w:rsidP="00BE470D">
      <w:pPr>
        <w:rPr>
          <w:rStyle w:val="StyleUnderline"/>
          <w:sz w:val="24"/>
          <w:szCs w:val="24"/>
          <w:highlight w:val="cyan"/>
        </w:rPr>
      </w:pPr>
      <w:r w:rsidRPr="00BE470D">
        <w:rPr>
          <w:sz w:val="16"/>
          <w:szCs w:val="24"/>
        </w:rPr>
        <w:t xml:space="preserve">Forget what you’ve heard about the downfall of organized labor. </w:t>
      </w:r>
      <w:r w:rsidRPr="00BE470D">
        <w:rPr>
          <w:rStyle w:val="StyleUnderline"/>
          <w:sz w:val="24"/>
          <w:szCs w:val="24"/>
        </w:rPr>
        <w:t xml:space="preserve">A </w:t>
      </w:r>
      <w:r w:rsidRPr="00BE470D">
        <w:rPr>
          <w:rStyle w:val="StyleUnderline"/>
          <w:sz w:val="24"/>
          <w:szCs w:val="24"/>
          <w:highlight w:val="cyan"/>
        </w:rPr>
        <w:t xml:space="preserve">spate of strikes </w:t>
      </w:r>
      <w:r w:rsidRPr="00BE470D">
        <w:rPr>
          <w:rStyle w:val="StyleUnderline"/>
          <w:sz w:val="24"/>
          <w:szCs w:val="24"/>
        </w:rPr>
        <w:t xml:space="preserve">across the country is </w:t>
      </w:r>
      <w:r w:rsidRPr="00BE470D">
        <w:rPr>
          <w:rStyle w:val="StyleUnderline"/>
          <w:sz w:val="24"/>
          <w:szCs w:val="24"/>
          <w:highlight w:val="cyan"/>
        </w:rPr>
        <w:t>highlighting</w:t>
      </w:r>
      <w:r w:rsidRPr="00BE470D">
        <w:rPr>
          <w:rStyle w:val="StyleUnderline"/>
          <w:sz w:val="24"/>
          <w:szCs w:val="24"/>
        </w:rPr>
        <w:t xml:space="preserve"> the </w:t>
      </w:r>
      <w:r w:rsidRPr="00BE470D">
        <w:rPr>
          <w:rStyle w:val="StyleUnderline"/>
          <w:sz w:val="24"/>
          <w:szCs w:val="24"/>
          <w:highlight w:val="cyan"/>
        </w:rPr>
        <w:t>power of unions</w:t>
      </w:r>
      <w:r w:rsidRPr="00BE470D">
        <w:rPr>
          <w:rStyle w:val="StyleUnderline"/>
          <w:sz w:val="24"/>
          <w:szCs w:val="24"/>
        </w:rPr>
        <w:t xml:space="preserve"> amid today’s national worker shortage, </w:t>
      </w:r>
      <w:r w:rsidRPr="00BE470D">
        <w:rPr>
          <w:rStyle w:val="StyleUnderline"/>
          <w:sz w:val="24"/>
          <w:szCs w:val="24"/>
          <w:highlight w:val="cyan"/>
        </w:rPr>
        <w:t>with</w:t>
      </w:r>
      <w:r w:rsidRPr="00BE470D">
        <w:rPr>
          <w:rStyle w:val="StyleUnderline"/>
          <w:sz w:val="24"/>
          <w:szCs w:val="24"/>
        </w:rPr>
        <w:t xml:space="preserve"> potentially </w:t>
      </w:r>
      <w:r w:rsidRPr="00BE470D">
        <w:rPr>
          <w:rStyle w:val="StyleUnderline"/>
          <w:sz w:val="24"/>
          <w:szCs w:val="24"/>
          <w:highlight w:val="cyan"/>
        </w:rPr>
        <w:t>damaging consequences for</w:t>
      </w:r>
      <w:r w:rsidRPr="00BE470D">
        <w:rPr>
          <w:rStyle w:val="StyleUnderline"/>
          <w:sz w:val="24"/>
          <w:szCs w:val="24"/>
        </w:rPr>
        <w:t xml:space="preserve"> the </w:t>
      </w:r>
      <w:r w:rsidRPr="00BE470D">
        <w:rPr>
          <w:rStyle w:val="StyleUnderline"/>
          <w:sz w:val="24"/>
          <w:szCs w:val="24"/>
          <w:highlight w:val="cyan"/>
        </w:rPr>
        <w:t>continuing</w:t>
      </w:r>
      <w:r w:rsidRPr="00BE470D">
        <w:rPr>
          <w:rStyle w:val="StyleUnderline"/>
          <w:sz w:val="24"/>
          <w:szCs w:val="24"/>
        </w:rPr>
        <w:t xml:space="preserve"> nationwide </w:t>
      </w:r>
      <w:r w:rsidRPr="00BE470D">
        <w:rPr>
          <w:rStyle w:val="StyleUnderline"/>
          <w:sz w:val="24"/>
          <w:szCs w:val="24"/>
          <w:highlight w:val="cyan"/>
        </w:rPr>
        <w:t>supply problems</w:t>
      </w:r>
      <w:r w:rsidRPr="00BE470D">
        <w:rPr>
          <w:rStyle w:val="StyleUnderline"/>
          <w:sz w:val="24"/>
          <w:szCs w:val="24"/>
        </w:rPr>
        <w:t xml:space="preserve">.∂ </w:t>
      </w:r>
      <w:r w:rsidRPr="00BE470D">
        <w:rPr>
          <w:sz w:val="16"/>
          <w:szCs w:val="24"/>
        </w:rPr>
        <w:t xml:space="preserve">The biggest strike came after midnight Thursday when more than 10,000 </w:t>
      </w:r>
      <w:hyperlink r:id="rId8" w:tgtFrame="_blank" w:history="1">
        <w:r w:rsidRPr="00BE470D">
          <w:rPr>
            <w:rStyle w:val="Hyperlink"/>
            <w:sz w:val="16"/>
            <w:szCs w:val="24"/>
          </w:rPr>
          <w:t>Deere</w:t>
        </w:r>
      </w:hyperlink>
      <w:r w:rsidRPr="00BE470D">
        <w:rPr>
          <w:sz w:val="16"/>
          <w:szCs w:val="24"/>
        </w:rPr>
        <w:t xml:space="preserve"> &amp; Co. employees walked off the job. Workers on Oct. 10 overwhelmingly rejected a deal for wage and benefit increases negotiated by their United Auto Workers reps.∂ In a different year employees might have leapt at the terms they turned down. By 2027 the deal would have lifted the typical production worker’s annual wages to $72,000 from $60,000, according to the company. Employees also stood to gain one-time bonuses and better retirement </w:t>
      </w:r>
      <w:proofErr w:type="gramStart"/>
      <w:r w:rsidRPr="00BE470D">
        <w:rPr>
          <w:sz w:val="16"/>
          <w:szCs w:val="24"/>
        </w:rPr>
        <w:t>benefits.∂</w:t>
      </w:r>
      <w:proofErr w:type="gramEnd"/>
      <w:r w:rsidRPr="00BE470D">
        <w:rPr>
          <w:sz w:val="16"/>
          <w:szCs w:val="24"/>
        </w:rPr>
        <w:t xml:space="preserve"> But several factors are strengthening worker demands. Inflation has climbed to 5.4% in the past year, eating up current wages and driving employees to hold out for bigger raises. This is likely to spread to other companies and industries as inflation persists. A shortage of labor has also increased wage demands and union leverage, as employers are </w:t>
      </w:r>
      <w:proofErr w:type="gramStart"/>
      <w:r w:rsidRPr="00BE470D">
        <w:rPr>
          <w:sz w:val="16"/>
          <w:szCs w:val="24"/>
        </w:rPr>
        <w:t>discovering.∂</w:t>
      </w:r>
      <w:proofErr w:type="gramEnd"/>
      <w:r w:rsidRPr="00BE470D">
        <w:rPr>
          <w:sz w:val="16"/>
          <w:szCs w:val="24"/>
        </w:rPr>
        <w:t xml:space="preserve"> These circumstances have spurred thousands of other workers to the picket line in recent months. Frito-Lay employees in July won a steeper raise and an end to certain tight shift schedules. Carpenters in Washington state accelerated their proposed 21% pay raise this month after holding out for three weeks. More than 1,400 Kellogg employees left their posts last week at four plants across the </w:t>
      </w:r>
      <w:proofErr w:type="gramStart"/>
      <w:r w:rsidRPr="00BE470D">
        <w:rPr>
          <w:sz w:val="16"/>
          <w:szCs w:val="24"/>
        </w:rPr>
        <w:t>country.∂</w:t>
      </w:r>
      <w:proofErr w:type="gramEnd"/>
      <w:r w:rsidRPr="00BE470D">
        <w:rPr>
          <w:sz w:val="16"/>
          <w:szCs w:val="24"/>
        </w:rPr>
        <w:t xml:space="preserve"> </w:t>
      </w:r>
      <w:r w:rsidRPr="00BE470D">
        <w:rPr>
          <w:rStyle w:val="StyleUnderline"/>
          <w:sz w:val="24"/>
          <w:szCs w:val="24"/>
        </w:rPr>
        <w:t xml:space="preserve">Unions planned these </w:t>
      </w:r>
      <w:r w:rsidRPr="00BE470D">
        <w:rPr>
          <w:rStyle w:val="StyleUnderline"/>
          <w:sz w:val="24"/>
          <w:szCs w:val="24"/>
          <w:highlight w:val="cyan"/>
        </w:rPr>
        <w:t>strikes at a tense</w:t>
      </w:r>
      <w:r w:rsidRPr="00BE470D">
        <w:rPr>
          <w:rStyle w:val="StyleUnderline"/>
          <w:sz w:val="24"/>
          <w:szCs w:val="24"/>
        </w:rPr>
        <w:t xml:space="preserve"> </w:t>
      </w:r>
      <w:r w:rsidRPr="00BE470D">
        <w:rPr>
          <w:rStyle w:val="StyleUnderline"/>
          <w:sz w:val="24"/>
          <w:szCs w:val="24"/>
          <w:highlight w:val="cyan"/>
        </w:rPr>
        <w:t>moment</w:t>
      </w:r>
      <w:r w:rsidRPr="00BE470D">
        <w:rPr>
          <w:rStyle w:val="StyleUnderline"/>
          <w:sz w:val="24"/>
          <w:szCs w:val="24"/>
        </w:rPr>
        <w:t xml:space="preserve"> in the economy. </w:t>
      </w:r>
      <w:r w:rsidRPr="00BE470D">
        <w:rPr>
          <w:rStyle w:val="StyleUnderline"/>
          <w:sz w:val="24"/>
          <w:szCs w:val="24"/>
          <w:highlight w:val="cyan"/>
        </w:rPr>
        <w:t xml:space="preserve">Supply chains are </w:t>
      </w:r>
      <w:r w:rsidRPr="00BE470D">
        <w:rPr>
          <w:rStyle w:val="StyleUnderline"/>
          <w:sz w:val="24"/>
          <w:szCs w:val="24"/>
          <w:highlight w:val="cyan"/>
        </w:rPr>
        <w:lastRenderedPageBreak/>
        <w:t>squeezed</w:t>
      </w:r>
      <w:r w:rsidRPr="00BE470D">
        <w:rPr>
          <w:rStyle w:val="StyleUnderline"/>
          <w:sz w:val="24"/>
          <w:szCs w:val="24"/>
        </w:rPr>
        <w:t xml:space="preserve"> between restored demand and scarce labor, creating output shortages in countless industries.</w:t>
      </w:r>
      <w:r w:rsidRPr="00BE470D">
        <w:rPr>
          <w:sz w:val="16"/>
          <w:szCs w:val="24"/>
        </w:rPr>
        <w:t xml:space="preserve"> In retail alone, </w:t>
      </w:r>
      <w:hyperlink r:id="rId9" w:tgtFrame="_blank" w:history="1">
        <w:r w:rsidRPr="00BE470D">
          <w:rPr>
            <w:rStyle w:val="Hyperlink"/>
            <w:sz w:val="16"/>
            <w:szCs w:val="24"/>
          </w:rPr>
          <w:t>Salesforce</w:t>
        </w:r>
      </w:hyperlink>
      <w:r w:rsidRPr="00BE470D">
        <w:rPr>
          <w:sz w:val="16"/>
          <w:szCs w:val="24"/>
        </w:rPr>
        <w:t xml:space="preserve"> estimates that roughly 350,000 missing workers will cost companies $223 billion by the holiday season.∂ </w:t>
      </w:r>
      <w:r w:rsidRPr="00BE470D">
        <w:rPr>
          <w:rStyle w:val="StyleUnderline"/>
          <w:sz w:val="24"/>
          <w:szCs w:val="24"/>
          <w:highlight w:val="cyan"/>
        </w:rPr>
        <w:t>Work stoppages are</w:t>
      </w:r>
      <w:r w:rsidRPr="00BE470D">
        <w:rPr>
          <w:rStyle w:val="StyleUnderline"/>
          <w:sz w:val="24"/>
          <w:szCs w:val="24"/>
        </w:rPr>
        <w:t xml:space="preserve"> </w:t>
      </w:r>
      <w:r w:rsidRPr="00BE470D">
        <w:rPr>
          <w:rStyle w:val="StyleUnderline"/>
          <w:sz w:val="24"/>
          <w:szCs w:val="24"/>
          <w:highlight w:val="cyan"/>
        </w:rPr>
        <w:t>compounding</w:t>
      </w:r>
      <w:r w:rsidRPr="00BE470D">
        <w:rPr>
          <w:rStyle w:val="StyleUnderline"/>
          <w:sz w:val="24"/>
          <w:szCs w:val="24"/>
        </w:rPr>
        <w:t xml:space="preserve"> that pain for businesses and consumers. </w:t>
      </w:r>
      <w:r w:rsidRPr="00BE470D">
        <w:rPr>
          <w:sz w:val="16"/>
          <w:szCs w:val="24"/>
        </w:rPr>
        <w:t xml:space="preserve">The Des Moines Register reports that farmers fear delayed repairs and deliveries as Deere manages its strike. Kellogg, whose CEO said in May that he was holding back price increases, saw its share price drop when workers walked </w:t>
      </w:r>
      <w:proofErr w:type="gramStart"/>
      <w:r w:rsidRPr="00BE470D">
        <w:rPr>
          <w:sz w:val="16"/>
          <w:szCs w:val="24"/>
        </w:rPr>
        <w:t>out.∂</w:t>
      </w:r>
      <w:proofErr w:type="gramEnd"/>
      <w:r w:rsidRPr="00BE470D">
        <w:rPr>
          <w:sz w:val="16"/>
          <w:szCs w:val="24"/>
        </w:rPr>
        <w:t xml:space="preserve"> This </w:t>
      </w:r>
      <w:r w:rsidRPr="00BE470D">
        <w:rPr>
          <w:rStyle w:val="StyleUnderline"/>
          <w:sz w:val="24"/>
          <w:szCs w:val="24"/>
        </w:rPr>
        <w:t xml:space="preserve">display of labor muscle upends the victim narrative of unions and their political allies. Union membership as a share of the private workforce has dropped through the years for a variety of reasons, not least the example of auto and steel companies burdened by bad union contracts and legacy costs. </w:t>
      </w:r>
      <w:r w:rsidRPr="00BE470D">
        <w:rPr>
          <w:sz w:val="16"/>
          <w:szCs w:val="24"/>
        </w:rPr>
        <w:t xml:space="preserve">Thousands of union auto workers lost jobs while non-union workers prospered at auto makers in right-to-work states in the </w:t>
      </w:r>
      <w:proofErr w:type="gramStart"/>
      <w:r w:rsidRPr="00BE470D">
        <w:rPr>
          <w:sz w:val="16"/>
          <w:szCs w:val="24"/>
        </w:rPr>
        <w:t>South.∂</w:t>
      </w:r>
      <w:proofErr w:type="gramEnd"/>
      <w:r w:rsidRPr="00BE470D">
        <w:rPr>
          <w:sz w:val="16"/>
          <w:szCs w:val="24"/>
        </w:rPr>
        <w:t xml:space="preserve"> </w:t>
      </w:r>
      <w:r w:rsidRPr="00BE470D">
        <w:rPr>
          <w:rStyle w:val="StyleUnderline"/>
          <w:sz w:val="24"/>
          <w:szCs w:val="24"/>
        </w:rPr>
        <w:t>Yet unions still hold significant leverage in organized industries.</w:t>
      </w:r>
      <w:r w:rsidRPr="00BE470D">
        <w:rPr>
          <w:sz w:val="16"/>
          <w:szCs w:val="24"/>
        </w:rPr>
        <w:t xml:space="preserve"> The self-portrayal as victims is convenient for unions in their pursuit of bargaining advantages from their political allies. The AFL-CIO, Big Labor’s leading lobby, has led the campaign to pass the PRO Act, which would give unions the upper hand against management. Despite workers’ demonstrated success at the picket line, union advocates and Democrats want to ban right-to-work laws in the states and limit how employers can make a case against union bargaining </w:t>
      </w:r>
      <w:proofErr w:type="gramStart"/>
      <w:r w:rsidRPr="00BE470D">
        <w:rPr>
          <w:sz w:val="16"/>
          <w:szCs w:val="24"/>
        </w:rPr>
        <w:t>demands.∂</w:t>
      </w:r>
      <w:proofErr w:type="gramEnd"/>
      <w:r w:rsidRPr="00BE470D">
        <w:rPr>
          <w:sz w:val="16"/>
          <w:szCs w:val="24"/>
        </w:rPr>
        <w:t xml:space="preserve"> ***∂ The recent strikes aren’t without irony for President Biden, a professed labor advocate now facing political damage from rising inflation and severe supply shortages. The President on Wednesday announced deals with retailers to speed up deliveries and unclog busy ports. We wonder what he promised the longshoremen at the Port of Long Beach in </w:t>
      </w:r>
      <w:proofErr w:type="gramStart"/>
      <w:r w:rsidRPr="00BE470D">
        <w:rPr>
          <w:sz w:val="16"/>
          <w:szCs w:val="24"/>
        </w:rPr>
        <w:t>return.∂</w:t>
      </w:r>
      <w:proofErr w:type="gramEnd"/>
      <w:r w:rsidRPr="00BE470D">
        <w:rPr>
          <w:sz w:val="16"/>
          <w:szCs w:val="24"/>
        </w:rPr>
        <w:t xml:space="preserve"> Our view is that unions and managers can work out their own problems, and wage gains in a tight labor market are welcome when they reflect gains in productivity. The problem arises when wage demands undermine a business’s ability to compete in the marketplace, which ultimately hurts the workers who will lose their jobs in the </w:t>
      </w:r>
      <w:proofErr w:type="gramStart"/>
      <w:r w:rsidRPr="00BE470D">
        <w:rPr>
          <w:sz w:val="16"/>
          <w:szCs w:val="24"/>
        </w:rPr>
        <w:t>future.∂</w:t>
      </w:r>
      <w:proofErr w:type="gramEnd"/>
      <w:r w:rsidRPr="00BE470D">
        <w:rPr>
          <w:sz w:val="16"/>
          <w:szCs w:val="24"/>
        </w:rPr>
        <w:t xml:space="preserve"> Meantime, </w:t>
      </w:r>
      <w:r w:rsidRPr="00BE470D">
        <w:rPr>
          <w:rStyle w:val="StyleUnderline"/>
          <w:sz w:val="24"/>
          <w:szCs w:val="24"/>
        </w:rPr>
        <w:t xml:space="preserve">the </w:t>
      </w:r>
      <w:r w:rsidRPr="00BE470D">
        <w:rPr>
          <w:rStyle w:val="StyleUnderline"/>
          <w:sz w:val="24"/>
          <w:szCs w:val="24"/>
          <w:highlight w:val="cyan"/>
        </w:rPr>
        <w:t>reality in today’s economy is</w:t>
      </w:r>
      <w:r w:rsidRPr="00BE470D">
        <w:rPr>
          <w:rStyle w:val="StyleUnderline"/>
          <w:sz w:val="24"/>
          <w:szCs w:val="24"/>
        </w:rPr>
        <w:t xml:space="preserve"> that the </w:t>
      </w:r>
      <w:r w:rsidRPr="00BE470D">
        <w:rPr>
          <w:rStyle w:val="StyleUnderline"/>
          <w:sz w:val="24"/>
          <w:szCs w:val="24"/>
          <w:highlight w:val="cyan"/>
        </w:rPr>
        <w:t>more workers go on strike</w:t>
      </w:r>
      <w:r w:rsidRPr="00BE470D">
        <w:rPr>
          <w:rStyle w:val="StyleUnderline"/>
          <w:sz w:val="24"/>
          <w:szCs w:val="24"/>
        </w:rPr>
        <w:t xml:space="preserve">, the </w:t>
      </w:r>
      <w:r w:rsidRPr="00BE470D">
        <w:rPr>
          <w:rStyle w:val="StyleUnderline"/>
          <w:sz w:val="24"/>
          <w:szCs w:val="24"/>
          <w:highlight w:val="cyan"/>
        </w:rPr>
        <w:t>longer it will take for supply to catch up with demand.</w:t>
      </w:r>
    </w:p>
    <w:p w14:paraId="0E31C48E" w14:textId="77777777" w:rsidR="00BE470D" w:rsidRPr="00BE470D" w:rsidRDefault="00BE470D" w:rsidP="00BE470D">
      <w:pPr>
        <w:rPr>
          <w:rStyle w:val="StyleUnderline"/>
          <w:sz w:val="24"/>
          <w:szCs w:val="24"/>
          <w:highlight w:val="cyan"/>
        </w:rPr>
      </w:pPr>
    </w:p>
    <w:p w14:paraId="05577972" w14:textId="77777777" w:rsidR="00BE470D" w:rsidRDefault="00BE470D" w:rsidP="00BE470D">
      <w:pPr>
        <w:pStyle w:val="Heading4"/>
      </w:pPr>
      <w:r>
        <w:t xml:space="preserve">Supply chains solve poverty and conflict </w:t>
      </w:r>
    </w:p>
    <w:p w14:paraId="07DAB6C6" w14:textId="77777777" w:rsidR="00BE470D" w:rsidRDefault="00BE470D" w:rsidP="00BE470D">
      <w:pPr>
        <w:rPr>
          <w:rStyle w:val="Style13ptBold"/>
        </w:rPr>
      </w:pPr>
      <w:r w:rsidRPr="001F244E">
        <w:rPr>
          <w:rStyle w:val="Style13ptBold"/>
        </w:rPr>
        <w:t xml:space="preserve">Rosenburg </w:t>
      </w:r>
      <w:r>
        <w:rPr>
          <w:rStyle w:val="Style13ptBold"/>
        </w:rPr>
        <w:t>‘20</w:t>
      </w:r>
    </w:p>
    <w:p w14:paraId="6CA291C9" w14:textId="77777777" w:rsidR="00BE470D" w:rsidRPr="001F244E" w:rsidRDefault="00BE470D" w:rsidP="00BE470D">
      <w:pPr>
        <w:rPr>
          <w:b/>
          <w:bCs/>
        </w:rPr>
      </w:pPr>
      <w:r w:rsidRPr="001F244E">
        <w:t>(</w:t>
      </w:r>
      <w:r>
        <w:t xml:space="preserve">Robert Rosenberg is a Nonresident Fellow with Stimson’s Security and Trade Efficiency Platform (STEP). Rob is a recognized leader in the global trade facilitation and security space, advising both domestic and international agencies. “Great power competition and global supply chains” August 19, 2020. </w:t>
      </w:r>
      <w:hyperlink r:id="rId10" w:history="1">
        <w:r w:rsidRPr="005257BD">
          <w:rPr>
            <w:rStyle w:val="Hyperlink"/>
          </w:rPr>
          <w:t>https://www.stimson.org/2020/great-power-competition-and-global-supply-chains/)</w:t>
        </w:r>
        <w:r w:rsidRPr="005257BD">
          <w:rPr>
            <w:rStyle w:val="Hyperlink"/>
            <w:b/>
            <w:bCs/>
          </w:rPr>
          <w:t>AB</w:t>
        </w:r>
      </w:hyperlink>
      <w:r>
        <w:rPr>
          <w:b/>
          <w:bCs/>
        </w:rPr>
        <w:t xml:space="preserve"> </w:t>
      </w:r>
    </w:p>
    <w:p w14:paraId="33BFAD47" w14:textId="77777777" w:rsidR="00BE470D" w:rsidRPr="00BE470D" w:rsidRDefault="00BE470D" w:rsidP="00BE470D">
      <w:pPr>
        <w:rPr>
          <w:sz w:val="16"/>
          <w:szCs w:val="24"/>
        </w:rPr>
      </w:pPr>
      <w:r w:rsidRPr="00BE470D">
        <w:rPr>
          <w:szCs w:val="24"/>
          <w:u w:val="single"/>
        </w:rPr>
        <w:t xml:space="preserve">Many have used this moment to call for America to bring production home to protect us from future disruptions. Others have declared this as the </w:t>
      </w:r>
      <w:r w:rsidRPr="00BE470D">
        <w:rPr>
          <w:szCs w:val="24"/>
          <w:highlight w:val="cyan"/>
          <w:u w:val="single"/>
        </w:rPr>
        <w:t>catalyst for decoupling</w:t>
      </w:r>
      <w:r w:rsidRPr="00BE470D">
        <w:rPr>
          <w:szCs w:val="24"/>
          <w:u w:val="single"/>
        </w:rPr>
        <w:t xml:space="preserve"> U.S. </w:t>
      </w:r>
      <w:r w:rsidRPr="00BE470D">
        <w:rPr>
          <w:szCs w:val="24"/>
          <w:highlight w:val="cyan"/>
          <w:u w:val="single"/>
        </w:rPr>
        <w:t>supply chains</w:t>
      </w:r>
      <w:r w:rsidRPr="00BE470D">
        <w:rPr>
          <w:szCs w:val="24"/>
          <w:u w:val="single"/>
        </w:rPr>
        <w:t xml:space="preserve"> from China</w:t>
      </w:r>
      <w:r w:rsidRPr="00BE470D">
        <w:rPr>
          <w:sz w:val="16"/>
          <w:szCs w:val="24"/>
        </w:rPr>
        <w:t xml:space="preserve">. Democratic presidential candidate Joe Biden released a campaign document outlining his plan to onshore key areas of production with massive government contracts, while President Trump has long threatened and used economic policy to pressure companies. </w:t>
      </w:r>
      <w:r w:rsidRPr="00BE470D">
        <w:rPr>
          <w:szCs w:val="24"/>
          <w:u w:val="single"/>
        </w:rPr>
        <w:t xml:space="preserve">Despite this rhetoric, powerful economic forces, entrenched relationships, and concentrated manufacturing and skill bases make basic trade relations difficult to shift. </w:t>
      </w:r>
      <w:r w:rsidRPr="00BE470D">
        <w:rPr>
          <w:szCs w:val="24"/>
          <w:highlight w:val="cyan"/>
          <w:u w:val="single"/>
        </w:rPr>
        <w:t>Interconnected supply chains</w:t>
      </w:r>
      <w:r w:rsidRPr="00BE470D">
        <w:rPr>
          <w:szCs w:val="24"/>
          <w:u w:val="single"/>
        </w:rPr>
        <w:t xml:space="preserve"> further </w:t>
      </w:r>
      <w:r w:rsidRPr="00BE470D">
        <w:rPr>
          <w:szCs w:val="24"/>
          <w:highlight w:val="cyan"/>
          <w:u w:val="single"/>
        </w:rPr>
        <w:t xml:space="preserve">serve as a shared infrastructure that promotes stability based on </w:t>
      </w:r>
      <w:r w:rsidRPr="00BE470D">
        <w:rPr>
          <w:szCs w:val="24"/>
          <w:u w:val="single"/>
        </w:rPr>
        <w:t xml:space="preserve">common </w:t>
      </w:r>
      <w:r w:rsidRPr="00BE470D">
        <w:rPr>
          <w:szCs w:val="24"/>
          <w:highlight w:val="cyan"/>
          <w:u w:val="single"/>
        </w:rPr>
        <w:t>economic interests</w:t>
      </w:r>
      <w:r w:rsidRPr="00BE470D">
        <w:rPr>
          <w:szCs w:val="24"/>
          <w:u w:val="single"/>
        </w:rPr>
        <w:t xml:space="preserve">. They have also </w:t>
      </w:r>
      <w:r w:rsidRPr="00BE470D">
        <w:rPr>
          <w:szCs w:val="24"/>
          <w:highlight w:val="cyan"/>
          <w:u w:val="single"/>
        </w:rPr>
        <w:t xml:space="preserve">provided </w:t>
      </w:r>
      <w:r w:rsidRPr="00BE470D">
        <w:rPr>
          <w:szCs w:val="24"/>
          <w:u w:val="single"/>
        </w:rPr>
        <w:t xml:space="preserve">tremendous </w:t>
      </w:r>
      <w:r w:rsidRPr="00BE470D">
        <w:rPr>
          <w:szCs w:val="24"/>
          <w:highlight w:val="cyan"/>
          <w:u w:val="single"/>
        </w:rPr>
        <w:t xml:space="preserve">growth for </w:t>
      </w:r>
      <w:r w:rsidRPr="00BE470D">
        <w:rPr>
          <w:szCs w:val="24"/>
          <w:u w:val="single"/>
        </w:rPr>
        <w:t xml:space="preserve">the </w:t>
      </w:r>
      <w:r w:rsidRPr="00BE470D">
        <w:rPr>
          <w:szCs w:val="24"/>
          <w:highlight w:val="cyan"/>
          <w:u w:val="single"/>
        </w:rPr>
        <w:t xml:space="preserve">global economy and </w:t>
      </w:r>
      <w:r w:rsidRPr="00BE470D">
        <w:rPr>
          <w:szCs w:val="24"/>
          <w:u w:val="single"/>
        </w:rPr>
        <w:t xml:space="preserve">have helped </w:t>
      </w:r>
      <w:r w:rsidRPr="00BE470D">
        <w:rPr>
          <w:szCs w:val="24"/>
          <w:highlight w:val="cyan"/>
          <w:u w:val="single"/>
        </w:rPr>
        <w:t>lift millions out of poverty</w:t>
      </w:r>
      <w:r w:rsidRPr="00BE470D">
        <w:rPr>
          <w:sz w:val="16"/>
          <w:szCs w:val="24"/>
        </w:rPr>
        <w:t xml:space="preserve">. Benefits that we should not undo. Blind protectionist policies cannot bring home every American factory, nor can they secure our supply chains against renewed great power competition. However, the U.S. can use its resources to encourage more reliability, diversity, and resilience in the supply chains critical to our national security. This will ensure that America does not face disruptions to these strategic goods in the future, whether from a global pandemic or escalating geopolitical tensions. To </w:t>
      </w:r>
      <w:r w:rsidRPr="00BE470D">
        <w:rPr>
          <w:szCs w:val="24"/>
          <w:u w:val="single"/>
        </w:rPr>
        <w:t xml:space="preserve">achieve this, the U.S. must take action to address near term vulnerabilities. However, it must also use a concerted, long-term approach in its investment decisions to take a strategic outlook </w:t>
      </w:r>
      <w:r w:rsidRPr="00BE470D">
        <w:rPr>
          <w:szCs w:val="24"/>
          <w:u w:val="single"/>
        </w:rPr>
        <w:lastRenderedPageBreak/>
        <w:t>that involves both domestic and international partners to rebalance and diversify our supply chains</w:t>
      </w:r>
      <w:r w:rsidRPr="00BE470D">
        <w:rPr>
          <w:sz w:val="16"/>
          <w:szCs w:val="24"/>
        </w:rPr>
        <w:t>. To prioritize resources, a risk analysis approach to America’s supply chains can help inform policymakers in these decisions.</w:t>
      </w:r>
    </w:p>
    <w:p w14:paraId="3327C6C1" w14:textId="77777777" w:rsidR="008E0191" w:rsidRPr="008E0191" w:rsidRDefault="008E0191" w:rsidP="008E0191"/>
    <w:p w14:paraId="2525E587" w14:textId="77777777" w:rsidR="00BE470D" w:rsidRDefault="00BE470D" w:rsidP="00BE470D">
      <w:pPr>
        <w:pStyle w:val="Heading4"/>
      </w:pPr>
      <w:r>
        <w:t>Supply chain collapse causes total societal collapse</w:t>
      </w:r>
    </w:p>
    <w:p w14:paraId="39E330C1" w14:textId="77777777" w:rsidR="00BE470D" w:rsidRPr="003E3B68" w:rsidRDefault="00BE470D" w:rsidP="00BE470D">
      <w:r w:rsidRPr="003E3B68">
        <w:rPr>
          <w:rStyle w:val="Style13ptBold"/>
        </w:rPr>
        <w:t>Stoller 11</w:t>
      </w:r>
      <w:r w:rsidRPr="003E3B68">
        <w:t xml:space="preserve"> [Matt Stoller, Matt Stoller is a fellow at the Open Markets program of New America., 7-27-2011, "How America Could Collapse," Nation, https://www.thenation.com/article/archive/how-america-could-collapse/, accessed 11-14-2021] </w:t>
      </w:r>
      <w:proofErr w:type="spellStart"/>
      <w:r w:rsidRPr="003E3B68">
        <w:t>BCortez</w:t>
      </w:r>
      <w:proofErr w:type="spellEnd"/>
    </w:p>
    <w:p w14:paraId="5BD2253E" w14:textId="77777777" w:rsidR="00BE470D" w:rsidRPr="00BE470D" w:rsidRDefault="00BE470D" w:rsidP="00BE470D">
      <w:pPr>
        <w:rPr>
          <w:rStyle w:val="StyleUnderline"/>
          <w:sz w:val="24"/>
          <w:szCs w:val="24"/>
        </w:rPr>
      </w:pPr>
      <w:r w:rsidRPr="00BE470D">
        <w:rPr>
          <w:sz w:val="16"/>
          <w:szCs w:val="24"/>
        </w:rPr>
        <w:t xml:space="preserve">Worryingly, there’s </w:t>
      </w:r>
      <w:r w:rsidRPr="00BE470D">
        <w:rPr>
          <w:rStyle w:val="StyleUnderline"/>
          <w:sz w:val="24"/>
          <w:szCs w:val="24"/>
        </w:rPr>
        <w:t xml:space="preserve">been very </w:t>
      </w:r>
      <w:r w:rsidRPr="00BE470D">
        <w:rPr>
          <w:rStyle w:val="StyleUnderline"/>
          <w:sz w:val="24"/>
          <w:szCs w:val="24"/>
          <w:highlight w:val="cyan"/>
        </w:rPr>
        <w:t xml:space="preserve">little consideration of how systemic collapses can happen in </w:t>
      </w:r>
      <w:r w:rsidRPr="00BE470D">
        <w:rPr>
          <w:rStyle w:val="StyleUnderline"/>
          <w:sz w:val="24"/>
          <w:szCs w:val="24"/>
        </w:rPr>
        <w:t>another, perhaps more dangerous realm</w:t>
      </w:r>
      <w:r w:rsidRPr="00BE470D">
        <w:rPr>
          <w:sz w:val="16"/>
          <w:szCs w:val="24"/>
        </w:rPr>
        <w:t>—</w:t>
      </w:r>
      <w:r w:rsidRPr="00BE470D">
        <w:rPr>
          <w:rStyle w:val="StyleUnderline"/>
          <w:sz w:val="24"/>
          <w:szCs w:val="24"/>
        </w:rPr>
        <w:t xml:space="preserve">the </w:t>
      </w:r>
      <w:r w:rsidRPr="00BE470D">
        <w:rPr>
          <w:rStyle w:val="StyleUnderline"/>
          <w:sz w:val="24"/>
          <w:szCs w:val="24"/>
          <w:highlight w:val="cyan"/>
        </w:rPr>
        <w:t>industrial supply system</w:t>
      </w:r>
      <w:r w:rsidRPr="00BE470D">
        <w:rPr>
          <w:rStyle w:val="StyleUnderline"/>
          <w:sz w:val="24"/>
          <w:szCs w:val="24"/>
        </w:rPr>
        <w:t xml:space="preserve"> that keeps us in everything from medicine to food </w:t>
      </w:r>
      <w:r w:rsidRPr="00BE470D">
        <w:rPr>
          <w:sz w:val="16"/>
          <w:szCs w:val="24"/>
        </w:rPr>
        <w:t xml:space="preserve">to cars to, yes, videotape. </w:t>
      </w:r>
      <w:r w:rsidRPr="00BE470D">
        <w:rPr>
          <w:rStyle w:val="StyleUnderline"/>
          <w:sz w:val="24"/>
          <w:szCs w:val="24"/>
        </w:rPr>
        <w:t>In 2004,</w:t>
      </w:r>
      <w:r w:rsidRPr="00BE470D">
        <w:rPr>
          <w:sz w:val="16"/>
          <w:szCs w:val="24"/>
        </w:rPr>
        <w:t xml:space="preserve"> for instance, </w:t>
      </w:r>
      <w:r w:rsidRPr="00BE470D">
        <w:rPr>
          <w:rStyle w:val="StyleUnderline"/>
          <w:sz w:val="24"/>
          <w:szCs w:val="24"/>
        </w:rPr>
        <w:t xml:space="preserve">England closed </w:t>
      </w:r>
      <w:hyperlink r:id="rId11" w:history="1">
        <w:r w:rsidRPr="00BE470D">
          <w:rPr>
            <w:rStyle w:val="StyleUnderline"/>
            <w:sz w:val="24"/>
            <w:szCs w:val="24"/>
          </w:rPr>
          <w:t>one single factory</w:t>
        </w:r>
      </w:hyperlink>
      <w:r w:rsidRPr="00BE470D">
        <w:rPr>
          <w:rStyle w:val="StyleUnderline"/>
          <w:sz w:val="24"/>
          <w:szCs w:val="24"/>
        </w:rPr>
        <w:t>, which caused the United States to lose half of its flu vaccine supply.∂ Barry Lynn of the New America Foundation has been studying industrial supply shocks since 1999</w:t>
      </w:r>
      <w:r w:rsidRPr="00BE470D">
        <w:rPr>
          <w:sz w:val="16"/>
          <w:szCs w:val="24"/>
        </w:rPr>
        <w:t xml:space="preserve">, when he noticed that global computer chip production was concentrated in Taiwan. After a severe earthquake in that country, the global computer industry nearly shut down, crashing the stocks of large computer makers. This </w:t>
      </w:r>
      <w:r w:rsidRPr="00BE470D">
        <w:rPr>
          <w:rStyle w:val="StyleUnderline"/>
          <w:sz w:val="24"/>
          <w:szCs w:val="24"/>
          <w:highlight w:val="cyan"/>
        </w:rPr>
        <w:t>level of concentration</w:t>
      </w:r>
      <w:r w:rsidRPr="00BE470D">
        <w:rPr>
          <w:rStyle w:val="StyleUnderline"/>
          <w:sz w:val="24"/>
          <w:szCs w:val="24"/>
        </w:rPr>
        <w:t xml:space="preserve"> of the production of key components </w:t>
      </w:r>
      <w:r w:rsidRPr="00BE470D">
        <w:rPr>
          <w:rStyle w:val="StyleUnderline"/>
          <w:sz w:val="24"/>
          <w:szCs w:val="24"/>
          <w:highlight w:val="cyan"/>
        </w:rPr>
        <w:t>in a globalized economy is a new phenomenon</w:t>
      </w:r>
      <w:r w:rsidRPr="00BE470D">
        <w:rPr>
          <w:rStyle w:val="StyleUnderline"/>
          <w:sz w:val="24"/>
          <w:szCs w:val="24"/>
        </w:rPr>
        <w:t xml:space="preserve">. Lynn’s work points to the highly dangerous side of globalization, the flip side of a hyper-efficient global supply chain. </w:t>
      </w:r>
      <w:r w:rsidRPr="00BE470D">
        <w:rPr>
          <w:rStyle w:val="Emphasis"/>
          <w:sz w:val="24"/>
          <w:szCs w:val="24"/>
          <w:highlight w:val="cyan"/>
        </w:rPr>
        <w:t>When one link in</w:t>
      </w:r>
      <w:r w:rsidRPr="00BE470D">
        <w:rPr>
          <w:rStyle w:val="Emphasis"/>
          <w:sz w:val="24"/>
          <w:szCs w:val="24"/>
        </w:rPr>
        <w:t xml:space="preserve"> that </w:t>
      </w:r>
      <w:r w:rsidRPr="00BE470D">
        <w:rPr>
          <w:rStyle w:val="Emphasis"/>
          <w:sz w:val="24"/>
          <w:szCs w:val="24"/>
          <w:highlight w:val="cyan"/>
        </w:rPr>
        <w:t>chain is broken</w:t>
      </w:r>
      <w:r w:rsidRPr="00BE470D">
        <w:rPr>
          <w:rStyle w:val="Emphasis"/>
          <w:sz w:val="24"/>
          <w:szCs w:val="24"/>
        </w:rPr>
        <w:t xml:space="preserve">, there is </w:t>
      </w:r>
      <w:r w:rsidRPr="00BE470D">
        <w:rPr>
          <w:rStyle w:val="Emphasis"/>
          <w:sz w:val="24"/>
          <w:szCs w:val="24"/>
          <w:highlight w:val="cyan"/>
        </w:rPr>
        <w:t>no fallback.</w:t>
      </w:r>
      <w:r w:rsidRPr="00BE470D">
        <w:rPr>
          <w:rStyle w:val="Emphasis"/>
          <w:sz w:val="16"/>
          <w:szCs w:val="24"/>
          <w:highlight w:val="cyan"/>
          <w:u w:val="none"/>
        </w:rPr>
        <w:t>∂</w:t>
      </w:r>
      <w:r w:rsidRPr="00BE470D">
        <w:rPr>
          <w:rStyle w:val="Emphasis"/>
          <w:sz w:val="24"/>
          <w:szCs w:val="24"/>
        </w:rPr>
        <w:t xml:space="preserve"> </w:t>
      </w:r>
      <w:r w:rsidRPr="00BE470D">
        <w:rPr>
          <w:rStyle w:val="StyleUnderline"/>
          <w:sz w:val="24"/>
          <w:szCs w:val="24"/>
        </w:rPr>
        <w:t xml:space="preserve">Lynn has continued to study industrial supply shocks and says, “What I have found most interesting recently is </w:t>
      </w:r>
      <w:r w:rsidRPr="00BE470D">
        <w:rPr>
          <w:rStyle w:val="Emphasis"/>
          <w:sz w:val="24"/>
          <w:szCs w:val="24"/>
        </w:rPr>
        <w:t xml:space="preserve">the </w:t>
      </w:r>
      <w:r w:rsidRPr="00BE470D">
        <w:rPr>
          <w:rStyle w:val="Emphasis"/>
          <w:sz w:val="24"/>
          <w:szCs w:val="24"/>
          <w:highlight w:val="cyan"/>
        </w:rPr>
        <w:t>apparent role supply chain shocks played in triggering a synchronized slowdown of industrial economies</w:t>
      </w:r>
      <w:r w:rsidRPr="00BE470D">
        <w:rPr>
          <w:sz w:val="16"/>
          <w:szCs w:val="24"/>
        </w:rPr>
        <w:t xml:space="preserve"> in April—</w:t>
      </w:r>
      <w:r w:rsidRPr="00BE470D">
        <w:rPr>
          <w:rStyle w:val="Emphasis"/>
          <w:sz w:val="24"/>
          <w:szCs w:val="24"/>
          <w:highlight w:val="cyan"/>
        </w:rPr>
        <w:t>production</w:t>
      </w:r>
      <w:r w:rsidRPr="00BE470D">
        <w:rPr>
          <w:rStyle w:val="Emphasis"/>
          <w:sz w:val="24"/>
          <w:szCs w:val="24"/>
        </w:rPr>
        <w:t xml:space="preserve"> down (in USA, China, Europe, Southeast Asia), </w:t>
      </w:r>
      <w:r w:rsidRPr="00BE470D">
        <w:rPr>
          <w:rStyle w:val="Emphasis"/>
          <w:sz w:val="24"/>
          <w:szCs w:val="24"/>
          <w:highlight w:val="cyan"/>
        </w:rPr>
        <w:t>jobs</w:t>
      </w:r>
      <w:r w:rsidRPr="00BE470D">
        <w:rPr>
          <w:rStyle w:val="Emphasis"/>
          <w:sz w:val="24"/>
          <w:szCs w:val="24"/>
        </w:rPr>
        <w:t xml:space="preserve"> down, </w:t>
      </w:r>
      <w:r w:rsidRPr="00BE470D">
        <w:rPr>
          <w:rStyle w:val="Emphasis"/>
          <w:sz w:val="24"/>
          <w:szCs w:val="24"/>
          <w:highlight w:val="cyan"/>
        </w:rPr>
        <w:t>demand</w:t>
      </w:r>
      <w:r w:rsidRPr="00BE470D">
        <w:rPr>
          <w:rStyle w:val="Emphasis"/>
          <w:sz w:val="24"/>
          <w:szCs w:val="24"/>
        </w:rPr>
        <w:t xml:space="preserve"> down, </w:t>
      </w:r>
      <w:r w:rsidRPr="00BE470D">
        <w:rPr>
          <w:rStyle w:val="Emphasis"/>
          <w:sz w:val="24"/>
          <w:szCs w:val="24"/>
          <w:highlight w:val="cyan"/>
        </w:rPr>
        <w:t>GDP numbers down</w:t>
      </w:r>
      <w:r w:rsidRPr="00BE470D">
        <w:rPr>
          <w:rStyle w:val="Emphasis"/>
          <w:sz w:val="24"/>
          <w:szCs w:val="24"/>
        </w:rPr>
        <w:t>—</w:t>
      </w:r>
      <w:r w:rsidRPr="00BE470D">
        <w:rPr>
          <w:rStyle w:val="Emphasis"/>
          <w:sz w:val="24"/>
          <w:szCs w:val="24"/>
          <w:highlight w:val="cyan"/>
        </w:rPr>
        <w:t>due</w:t>
      </w:r>
      <w:r w:rsidRPr="00BE470D">
        <w:rPr>
          <w:rStyle w:val="Emphasis"/>
          <w:sz w:val="24"/>
          <w:szCs w:val="24"/>
        </w:rPr>
        <w:t xml:space="preserve"> almost entirely </w:t>
      </w:r>
      <w:r w:rsidRPr="00BE470D">
        <w:rPr>
          <w:rStyle w:val="Emphasis"/>
          <w:sz w:val="24"/>
          <w:szCs w:val="24"/>
          <w:highlight w:val="cyan"/>
        </w:rPr>
        <w:t>to</w:t>
      </w:r>
      <w:r w:rsidRPr="00BE470D">
        <w:rPr>
          <w:rStyle w:val="Emphasis"/>
          <w:sz w:val="24"/>
          <w:szCs w:val="24"/>
        </w:rPr>
        <w:t xml:space="preserve"> the loss of a </w:t>
      </w:r>
      <w:r w:rsidRPr="00BE470D">
        <w:rPr>
          <w:rStyle w:val="Emphasis"/>
          <w:sz w:val="24"/>
          <w:szCs w:val="24"/>
          <w:highlight w:val="cyan"/>
        </w:rPr>
        <w:t>single factory</w:t>
      </w:r>
      <w:r w:rsidRPr="00BE470D">
        <w:rPr>
          <w:sz w:val="16"/>
          <w:szCs w:val="24"/>
        </w:rPr>
        <w:t xml:space="preserve"> </w:t>
      </w:r>
      <w:r w:rsidRPr="00BE470D">
        <w:rPr>
          <w:rStyle w:val="StyleUnderline"/>
          <w:sz w:val="24"/>
          <w:szCs w:val="24"/>
        </w:rPr>
        <w:t xml:space="preserve">that makes microcontroller chips for cars.”∂ </w:t>
      </w:r>
      <w:r w:rsidRPr="00BE470D">
        <w:rPr>
          <w:sz w:val="16"/>
          <w:szCs w:val="24"/>
        </w:rPr>
        <w:t xml:space="preserve">Today, the problem manifests as shortages of videotape or auto parts, but </w:t>
      </w:r>
      <w:r w:rsidRPr="00BE470D">
        <w:rPr>
          <w:rStyle w:val="StyleUnderline"/>
          <w:sz w:val="24"/>
          <w:szCs w:val="24"/>
        </w:rPr>
        <w:t xml:space="preserve">the </w:t>
      </w:r>
      <w:r w:rsidRPr="00BE470D">
        <w:rPr>
          <w:rStyle w:val="Emphasis"/>
          <w:sz w:val="24"/>
          <w:szCs w:val="24"/>
          <w:highlight w:val="cyan"/>
        </w:rPr>
        <w:t>global</w:t>
      </w:r>
      <w:r w:rsidRPr="00BE470D">
        <w:rPr>
          <w:rStyle w:val="Emphasis"/>
          <w:sz w:val="24"/>
          <w:szCs w:val="24"/>
        </w:rPr>
        <w:t xml:space="preserve"> </w:t>
      </w:r>
      <w:r w:rsidRPr="00BE470D">
        <w:rPr>
          <w:rStyle w:val="Emphasis"/>
          <w:sz w:val="24"/>
          <w:szCs w:val="24"/>
          <w:highlight w:val="cyan"/>
        </w:rPr>
        <w:t>supply chain</w:t>
      </w:r>
      <w:r w:rsidRPr="00BE470D">
        <w:rPr>
          <w:rStyle w:val="Emphasis"/>
          <w:sz w:val="24"/>
          <w:szCs w:val="24"/>
        </w:rPr>
        <w:t xml:space="preserve"> is </w:t>
      </w:r>
      <w:r w:rsidRPr="00BE470D">
        <w:rPr>
          <w:rStyle w:val="Emphasis"/>
          <w:sz w:val="24"/>
          <w:szCs w:val="24"/>
          <w:highlight w:val="cyan"/>
        </w:rPr>
        <w:t>so tangled and fragile</w:t>
      </w:r>
      <w:r w:rsidRPr="00BE470D">
        <w:rPr>
          <w:rStyle w:val="Emphasis"/>
          <w:sz w:val="24"/>
          <w:szCs w:val="24"/>
        </w:rPr>
        <w:t xml:space="preserve"> that </w:t>
      </w:r>
      <w:r w:rsidRPr="00BE470D">
        <w:rPr>
          <w:rStyle w:val="Emphasis"/>
          <w:sz w:val="24"/>
          <w:szCs w:val="24"/>
          <w:highlight w:val="cyan"/>
        </w:rPr>
        <w:t xml:space="preserve">next time it could be electronics, weaponry, </w:t>
      </w:r>
      <w:r w:rsidRPr="00BE470D">
        <w:rPr>
          <w:rStyle w:val="Emphasis"/>
          <w:sz w:val="24"/>
          <w:szCs w:val="24"/>
        </w:rPr>
        <w:t xml:space="preserve">or even </w:t>
      </w:r>
      <w:r w:rsidRPr="00BE470D">
        <w:rPr>
          <w:rStyle w:val="Emphasis"/>
          <w:sz w:val="24"/>
          <w:szCs w:val="24"/>
          <w:highlight w:val="cyan"/>
        </w:rPr>
        <w:t>food or medicine</w:t>
      </w:r>
      <w:r w:rsidRPr="00BE470D">
        <w:rPr>
          <w:rStyle w:val="StyleUnderline"/>
          <w:sz w:val="24"/>
          <w:szCs w:val="24"/>
        </w:rPr>
        <w:t>.</w:t>
      </w:r>
      <w:r w:rsidRPr="00BE470D">
        <w:rPr>
          <w:sz w:val="16"/>
          <w:szCs w:val="24"/>
        </w:rPr>
        <w:t xml:space="preserve"> As Lynn noted in an interview with Dylan Ratigan, China controls </w:t>
      </w:r>
      <w:hyperlink r:id="rId12" w:history="1">
        <w:r w:rsidRPr="00BE470D">
          <w:rPr>
            <w:rStyle w:val="Hyperlink"/>
            <w:sz w:val="16"/>
            <w:szCs w:val="24"/>
          </w:rPr>
          <w:t>100 percent of the national supply of ascorbic acid</w:t>
        </w:r>
      </w:hyperlink>
      <w:r w:rsidRPr="00BE470D">
        <w:rPr>
          <w:sz w:val="16"/>
          <w:szCs w:val="24"/>
        </w:rPr>
        <w:t xml:space="preserve">, which is a basic food preservative. Leading oncologists are already warning that we are experiencing severe </w:t>
      </w:r>
      <w:hyperlink r:id="rId13" w:history="1">
        <w:r w:rsidRPr="00BE470D">
          <w:rPr>
            <w:rStyle w:val="Hyperlink"/>
            <w:sz w:val="16"/>
            <w:szCs w:val="24"/>
          </w:rPr>
          <w:t>shortages of generic yet pivotal cancer drugs</w:t>
        </w:r>
      </w:hyperlink>
      <w:r w:rsidRPr="00BE470D">
        <w:rPr>
          <w:sz w:val="16"/>
          <w:szCs w:val="24"/>
        </w:rPr>
        <w:t xml:space="preserve">, because there’s no incentive for corporations to make them.∂ According to Lynn’s groundbreaking book End of the Line, the essential problem is a basic shift in the way that American multinationals operate. In the 1980s, the competitive manufacturing threat from Japan led most large companies to eliminate waste in their production facilities. As a result, they stopped keeping spare parts on hand. Eventually, companies began outsourcing production itself, as profits came increasingly from extractive monopolistic power over an economic system. Walmart is an important example; its profits come from the power it can exert on its suppliers, telling them what to make and how to make it, while the company itself functions as a giant autocratic marketplace and trading operation. Increasingly, this is the model of success in our global economy. </w:t>
      </w:r>
      <w:r w:rsidRPr="00BE470D">
        <w:rPr>
          <w:rStyle w:val="StyleUnderline"/>
          <w:sz w:val="24"/>
          <w:szCs w:val="24"/>
          <w:highlight w:val="cyan"/>
        </w:rPr>
        <w:t>Boeing, Cisco, Apple</w:t>
      </w:r>
      <w:r w:rsidRPr="00BE470D">
        <w:rPr>
          <w:rStyle w:val="StyleUnderline"/>
          <w:sz w:val="24"/>
          <w:szCs w:val="24"/>
        </w:rPr>
        <w:t xml:space="preserve">—all of them </w:t>
      </w:r>
      <w:r w:rsidRPr="00BE470D">
        <w:rPr>
          <w:rStyle w:val="StyleUnderline"/>
          <w:sz w:val="24"/>
          <w:szCs w:val="24"/>
          <w:highlight w:val="cyan"/>
        </w:rPr>
        <w:t>rely on</w:t>
      </w:r>
      <w:r w:rsidRPr="00BE470D">
        <w:rPr>
          <w:rStyle w:val="StyleUnderline"/>
          <w:sz w:val="24"/>
          <w:szCs w:val="24"/>
        </w:rPr>
        <w:t xml:space="preserve"> their power over an </w:t>
      </w:r>
      <w:r w:rsidRPr="00BE470D">
        <w:rPr>
          <w:rStyle w:val="StyleUnderline"/>
          <w:sz w:val="24"/>
          <w:szCs w:val="24"/>
          <w:highlight w:val="cyan"/>
        </w:rPr>
        <w:t>ecosystem of production facilities halfway around</w:t>
      </w:r>
      <w:r w:rsidRPr="00BE470D">
        <w:rPr>
          <w:rStyle w:val="StyleUnderline"/>
          <w:sz w:val="24"/>
          <w:szCs w:val="24"/>
        </w:rPr>
        <w:t xml:space="preserve"> the </w:t>
      </w:r>
      <w:r w:rsidRPr="00BE470D">
        <w:rPr>
          <w:rStyle w:val="StyleUnderline"/>
          <w:sz w:val="24"/>
          <w:szCs w:val="24"/>
          <w:highlight w:val="cyan"/>
        </w:rPr>
        <w:t>world</w:t>
      </w:r>
      <w:r w:rsidRPr="00BE470D">
        <w:rPr>
          <w:rStyle w:val="StyleUnderline"/>
          <w:sz w:val="24"/>
          <w:szCs w:val="24"/>
        </w:rPr>
        <w:t>.</w:t>
      </w:r>
      <w:r w:rsidRPr="00BE470D">
        <w:rPr>
          <w:sz w:val="16"/>
          <w:szCs w:val="24"/>
        </w:rPr>
        <w:t xml:space="preserve"> They have become rent extractive profit-machines, which is a relatively new </w:t>
      </w:r>
      <w:proofErr w:type="gramStart"/>
      <w:r w:rsidRPr="00BE470D">
        <w:rPr>
          <w:sz w:val="16"/>
          <w:szCs w:val="24"/>
        </w:rPr>
        <w:t>phenomenon.∂</w:t>
      </w:r>
      <w:proofErr w:type="gramEnd"/>
      <w:r w:rsidRPr="00BE470D">
        <w:rPr>
          <w:sz w:val="16"/>
          <w:szCs w:val="24"/>
        </w:rPr>
        <w:t xml:space="preserve"> It was in the 1990s that </w:t>
      </w:r>
      <w:r w:rsidRPr="00BE470D">
        <w:rPr>
          <w:rStyle w:val="StyleUnderline"/>
          <w:sz w:val="24"/>
          <w:szCs w:val="24"/>
        </w:rPr>
        <w:t>American multinationals</w:t>
      </w:r>
      <w:r w:rsidRPr="00BE470D">
        <w:rPr>
          <w:sz w:val="16"/>
          <w:szCs w:val="24"/>
        </w:rPr>
        <w:t xml:space="preserve">, spurred by government policy, </w:t>
      </w:r>
      <w:r w:rsidRPr="00BE470D">
        <w:rPr>
          <w:rStyle w:val="StyleUnderline"/>
          <w:sz w:val="24"/>
          <w:szCs w:val="24"/>
        </w:rPr>
        <w:t>began outsourcing operations to China.</w:t>
      </w:r>
      <w:r w:rsidRPr="00BE470D">
        <w:rPr>
          <w:sz w:val="16"/>
          <w:szCs w:val="24"/>
        </w:rPr>
        <w:t xml:space="preserve"> At the same time, the Clinton administration steadily relaxed antitrust enforcement, leading to massive corporate consolidation and the creation of the virtual firm. By the early parts of the last decade, </w:t>
      </w:r>
      <w:r w:rsidRPr="00BE470D">
        <w:rPr>
          <w:rStyle w:val="StyleUnderline"/>
          <w:sz w:val="24"/>
          <w:szCs w:val="24"/>
        </w:rPr>
        <w:t>the ideal American multinational made its profits by using its market power to gut labor and supply prices and by using its political power to eliminate taxation.</w:t>
      </w:r>
      <w:r w:rsidRPr="00BE470D">
        <w:rPr>
          <w:sz w:val="16"/>
          <w:szCs w:val="24"/>
        </w:rPr>
        <w:t xml:space="preserve"> All of this turned giant American institutions against making things. </w:t>
      </w:r>
      <w:proofErr w:type="gramStart"/>
      <w:r w:rsidRPr="00BE470D">
        <w:rPr>
          <w:sz w:val="16"/>
          <w:szCs w:val="24"/>
        </w:rPr>
        <w:t>This is why</w:t>
      </w:r>
      <w:proofErr w:type="gramEnd"/>
      <w:r w:rsidRPr="00BE470D">
        <w:rPr>
          <w:sz w:val="16"/>
          <w:szCs w:val="24"/>
        </w:rPr>
        <w:t xml:space="preserve"> we rely on a British factory to make our flu vaccine, why global videotape production was knocked offline by a tsunami and why that same event slowed the gigantic auto industry. US corporate leaders now see the idea of making things as a cost of doing business, one best left to others. What has happened as a result is that much of the production for critical products and services that make our economy run is constructed by a patchwork global network of suppliers all over the world in unstable regions, over which we have very little control. </w:t>
      </w:r>
      <w:r w:rsidRPr="00BE470D">
        <w:rPr>
          <w:rStyle w:val="StyleUnderline"/>
          <w:sz w:val="24"/>
          <w:szCs w:val="24"/>
          <w:highlight w:val="cyan"/>
        </w:rPr>
        <w:t>An accident or</w:t>
      </w:r>
      <w:r w:rsidRPr="00BE470D">
        <w:rPr>
          <w:rStyle w:val="StyleUnderline"/>
          <w:sz w:val="24"/>
          <w:szCs w:val="24"/>
        </w:rPr>
        <w:t xml:space="preserve"> political </w:t>
      </w:r>
      <w:r w:rsidRPr="00BE470D">
        <w:rPr>
          <w:rStyle w:val="StyleUnderline"/>
          <w:sz w:val="24"/>
          <w:szCs w:val="24"/>
          <w:highlight w:val="cyan"/>
        </w:rPr>
        <w:t>problem in any</w:t>
      </w:r>
      <w:r w:rsidRPr="00BE470D">
        <w:rPr>
          <w:rStyle w:val="StyleUnderline"/>
          <w:sz w:val="24"/>
          <w:szCs w:val="24"/>
        </w:rPr>
        <w:t xml:space="preserve"> </w:t>
      </w:r>
      <w:r w:rsidRPr="00BE470D">
        <w:rPr>
          <w:rStyle w:val="StyleUnderline"/>
          <w:sz w:val="24"/>
          <w:szCs w:val="24"/>
          <w:highlight w:val="cyan"/>
        </w:rPr>
        <w:lastRenderedPageBreak/>
        <w:t>number of countries</w:t>
      </w:r>
      <w:r w:rsidRPr="00BE470D">
        <w:rPr>
          <w:rStyle w:val="StyleUnderline"/>
          <w:sz w:val="24"/>
          <w:szCs w:val="24"/>
        </w:rPr>
        <w:t xml:space="preserve"> may </w:t>
      </w:r>
      <w:r w:rsidRPr="00BE470D">
        <w:rPr>
          <w:rStyle w:val="StyleUnderline"/>
          <w:sz w:val="24"/>
          <w:szCs w:val="24"/>
          <w:highlight w:val="cyan"/>
        </w:rPr>
        <w:t>deny us</w:t>
      </w:r>
      <w:r w:rsidRPr="00BE470D">
        <w:rPr>
          <w:rStyle w:val="StyleUnderline"/>
          <w:sz w:val="24"/>
          <w:szCs w:val="24"/>
        </w:rPr>
        <w:t xml:space="preserve"> not just iPhones but </w:t>
      </w:r>
      <w:r w:rsidRPr="00BE470D">
        <w:rPr>
          <w:rStyle w:val="Emphasis"/>
          <w:sz w:val="24"/>
          <w:szCs w:val="24"/>
          <w:highlight w:val="cyan"/>
        </w:rPr>
        <w:t>food, medicine</w:t>
      </w:r>
      <w:r w:rsidRPr="00BE470D">
        <w:rPr>
          <w:rStyle w:val="Emphasis"/>
          <w:sz w:val="24"/>
          <w:szCs w:val="24"/>
        </w:rPr>
        <w:t xml:space="preserve"> or critical </w:t>
      </w:r>
      <w:proofErr w:type="gramStart"/>
      <w:r w:rsidRPr="00BE470D">
        <w:rPr>
          <w:rStyle w:val="Emphasis"/>
          <w:sz w:val="24"/>
          <w:szCs w:val="24"/>
        </w:rPr>
        <w:t>machinery.</w:t>
      </w:r>
      <w:r w:rsidRPr="00BE470D">
        <w:rPr>
          <w:rStyle w:val="Emphasis"/>
          <w:sz w:val="16"/>
          <w:szCs w:val="24"/>
          <w:u w:val="none"/>
        </w:rPr>
        <w:t>∂</w:t>
      </w:r>
      <w:proofErr w:type="gramEnd"/>
      <w:r w:rsidRPr="00BE470D">
        <w:rPr>
          <w:rStyle w:val="Emphasis"/>
          <w:sz w:val="24"/>
          <w:szCs w:val="24"/>
        </w:rPr>
        <w:t xml:space="preserve"> </w:t>
      </w:r>
      <w:r w:rsidRPr="00BE470D">
        <w:rPr>
          <w:sz w:val="16"/>
          <w:szCs w:val="24"/>
        </w:rPr>
        <w:t xml:space="preserve">Andy Grove, co-founder of Intel, has made the case that America needs to be building things here, investing here and manufacturing here. We need the know-how and the ecosystem of innovation. The more corporate America seeks to push production risk off the balance sheet onto an increasingly fragile global supply chain, the more it seeks to wound the state so there is no body that can constrain its worst impulses, the more likely we will see a truly devastating Lehman-style industrial supply </w:t>
      </w:r>
      <w:proofErr w:type="gramStart"/>
      <w:r w:rsidRPr="00BE470D">
        <w:rPr>
          <w:sz w:val="16"/>
          <w:szCs w:val="24"/>
        </w:rPr>
        <w:t>shock.∂</w:t>
      </w:r>
      <w:proofErr w:type="gramEnd"/>
      <w:r w:rsidRPr="00BE470D">
        <w:rPr>
          <w:sz w:val="16"/>
          <w:szCs w:val="24"/>
        </w:rPr>
        <w:t xml:space="preserve"> There’s a good amount of grumbling about the state of American infrastructure—collapsing bridges, high-speed rail, etc. But American infrastructure is not just about public goods, it’s about how the corporations that enforce, </w:t>
      </w:r>
      <w:proofErr w:type="gramStart"/>
      <w:r w:rsidRPr="00BE470D">
        <w:rPr>
          <w:sz w:val="16"/>
          <w:szCs w:val="24"/>
        </w:rPr>
        <w:t>inform</w:t>
      </w:r>
      <w:proofErr w:type="gramEnd"/>
      <w:r w:rsidRPr="00BE470D">
        <w:rPr>
          <w:sz w:val="16"/>
          <w:szCs w:val="24"/>
        </w:rPr>
        <w:t xml:space="preserve"> and organize economic activity are themselves organized. Are they doing productive research? Are they spreading knowledge and know-how to people who will use it responsibly? Are they creating prosperity or extracting wealth using raw power? And most importantly, are they contributing to the robustness of our society, such that we can survive and thrive in the normal course of </w:t>
      </w:r>
      <w:proofErr w:type="gramStart"/>
      <w:r w:rsidRPr="00BE470D">
        <w:rPr>
          <w:sz w:val="16"/>
          <w:szCs w:val="24"/>
        </w:rPr>
        <w:t>emergencies?∂</w:t>
      </w:r>
      <w:proofErr w:type="gramEnd"/>
      <w:r w:rsidRPr="00BE470D">
        <w:rPr>
          <w:sz w:val="16"/>
          <w:szCs w:val="24"/>
        </w:rPr>
        <w:t xml:space="preserve"> The answer to all of these questions right now is “no.” And while this may not be hitting the elite segments of the economy right now, </w:t>
      </w:r>
      <w:r w:rsidRPr="00BE470D">
        <w:rPr>
          <w:rStyle w:val="StyleUnderline"/>
          <w:sz w:val="24"/>
          <w:szCs w:val="24"/>
        </w:rPr>
        <w:t xml:space="preserve">there will be </w:t>
      </w:r>
      <w:r w:rsidRPr="00BE470D">
        <w:rPr>
          <w:rStyle w:val="StyleUnderline"/>
          <w:sz w:val="24"/>
          <w:szCs w:val="24"/>
          <w:highlight w:val="cyan"/>
        </w:rPr>
        <w:t>no escape from</w:t>
      </w:r>
      <w:r w:rsidRPr="00BE470D">
        <w:rPr>
          <w:rStyle w:val="StyleUnderline"/>
          <w:sz w:val="24"/>
          <w:szCs w:val="24"/>
        </w:rPr>
        <w:t xml:space="preserve"> a flu </w:t>
      </w:r>
      <w:r w:rsidRPr="00BE470D">
        <w:rPr>
          <w:rStyle w:val="StyleUnderline"/>
          <w:sz w:val="24"/>
          <w:szCs w:val="24"/>
          <w:highlight w:val="cyan"/>
        </w:rPr>
        <w:t>pandemic or</w:t>
      </w:r>
      <w:r w:rsidRPr="00BE470D">
        <w:rPr>
          <w:rStyle w:val="StyleUnderline"/>
          <w:sz w:val="24"/>
          <w:szCs w:val="24"/>
        </w:rPr>
        <w:t xml:space="preserve"> significant </w:t>
      </w:r>
      <w:r w:rsidRPr="00BE470D">
        <w:rPr>
          <w:rStyle w:val="StyleUnderline"/>
          <w:sz w:val="24"/>
          <w:szCs w:val="24"/>
          <w:highlight w:val="cyan"/>
        </w:rPr>
        <w:t>food shortage.</w:t>
      </w:r>
      <w:r w:rsidRPr="00BE470D">
        <w:rPr>
          <w:rStyle w:val="StyleUnderline"/>
          <w:sz w:val="24"/>
          <w:szCs w:val="24"/>
        </w:rPr>
        <w:t xml:space="preserve"> </w:t>
      </w:r>
      <w:r w:rsidRPr="00BE470D">
        <w:rPr>
          <w:sz w:val="16"/>
          <w:szCs w:val="24"/>
        </w:rPr>
        <w:t xml:space="preserve">The re-engineering of our global supply chain needs to happen—and it will happen, either through good leadership or through collapse. This means that our government and our society </w:t>
      </w:r>
      <w:proofErr w:type="gramStart"/>
      <w:r w:rsidRPr="00BE470D">
        <w:rPr>
          <w:sz w:val="16"/>
          <w:szCs w:val="24"/>
        </w:rPr>
        <w:t>needs</w:t>
      </w:r>
      <w:proofErr w:type="gramEnd"/>
      <w:r w:rsidRPr="00BE470D">
        <w:rPr>
          <w:sz w:val="16"/>
          <w:szCs w:val="24"/>
        </w:rPr>
        <w:t xml:space="preserve"> to reorient our economy toward manufacturing and rededicate our corporations to productive uses. This will require a new conception of antitrust laws to ensure that monopolistic or oligopolistic practices in pivotal industries aren’t placing our culture at risk. It means understanding the networks of suppliers and sub-suppliers. And it means ending the race to the bottom that pushes deflationary pressures on labor and the social safety net. </w:t>
      </w:r>
      <w:r w:rsidRPr="00BE470D">
        <w:rPr>
          <w:rStyle w:val="StyleUnderline"/>
          <w:sz w:val="24"/>
          <w:szCs w:val="24"/>
        </w:rPr>
        <w:t>All of this can insure a more robust culture and economy, one which can withstand national security or environmental challenges.</w:t>
      </w:r>
      <w:r w:rsidRPr="00BE470D">
        <w:rPr>
          <w:sz w:val="16"/>
          <w:szCs w:val="24"/>
        </w:rPr>
        <w:t xml:space="preserve"> </w:t>
      </w:r>
      <w:r w:rsidRPr="00BE470D">
        <w:rPr>
          <w:rStyle w:val="StyleUnderline"/>
          <w:sz w:val="24"/>
          <w:szCs w:val="24"/>
        </w:rPr>
        <w:t>The sooner our leaders,</w:t>
      </w:r>
      <w:r w:rsidRPr="00BE470D">
        <w:rPr>
          <w:sz w:val="16"/>
          <w:szCs w:val="24"/>
        </w:rPr>
        <w:t xml:space="preserve"> both in public and private institutions, </w:t>
      </w:r>
      <w:r w:rsidRPr="00BE470D">
        <w:rPr>
          <w:rStyle w:val="StyleUnderline"/>
          <w:sz w:val="24"/>
          <w:szCs w:val="24"/>
          <w:highlight w:val="cyan"/>
        </w:rPr>
        <w:t>recognize how</w:t>
      </w:r>
      <w:r w:rsidRPr="00BE470D">
        <w:rPr>
          <w:rStyle w:val="StyleUnderline"/>
          <w:sz w:val="24"/>
          <w:szCs w:val="24"/>
        </w:rPr>
        <w:t xml:space="preserve"> highly </w:t>
      </w:r>
      <w:r w:rsidRPr="00BE470D">
        <w:rPr>
          <w:rStyle w:val="Emphasis"/>
          <w:sz w:val="24"/>
          <w:szCs w:val="24"/>
          <w:highlight w:val="cyan"/>
        </w:rPr>
        <w:t>vulnerable we are to</w:t>
      </w:r>
      <w:r w:rsidRPr="00BE470D">
        <w:rPr>
          <w:rStyle w:val="Emphasis"/>
          <w:sz w:val="24"/>
          <w:szCs w:val="24"/>
        </w:rPr>
        <w:t xml:space="preserve"> a </w:t>
      </w:r>
      <w:r w:rsidRPr="00BE470D">
        <w:rPr>
          <w:rStyle w:val="Emphasis"/>
          <w:sz w:val="24"/>
          <w:szCs w:val="24"/>
          <w:highlight w:val="cyan"/>
        </w:rPr>
        <w:t>societal collapse</w:t>
      </w:r>
      <w:r w:rsidRPr="00BE470D">
        <w:rPr>
          <w:rStyle w:val="StyleUnderline"/>
          <w:sz w:val="24"/>
          <w:szCs w:val="24"/>
        </w:rPr>
        <w:t>, the better chance we have of avoiding collapse.</w:t>
      </w:r>
    </w:p>
    <w:p w14:paraId="60D7B72F" w14:textId="77777777" w:rsidR="00426DAB" w:rsidRPr="00426DAB" w:rsidRDefault="00426DAB" w:rsidP="00426DAB"/>
    <w:p w14:paraId="7FAF0D4E" w14:textId="77777777" w:rsidR="00426DAB" w:rsidRDefault="00426DAB" w:rsidP="00426DAB"/>
    <w:p w14:paraId="4B3B5C5D" w14:textId="3F532DD5" w:rsidR="00426DAB" w:rsidRDefault="00426DAB" w:rsidP="00426DAB">
      <w:pPr>
        <w:pStyle w:val="Heading1"/>
      </w:pPr>
      <w:r>
        <w:lastRenderedPageBreak/>
        <w:t>3</w:t>
      </w:r>
    </w:p>
    <w:p w14:paraId="16C932C8" w14:textId="77777777" w:rsidR="0046069C" w:rsidRDefault="0046069C" w:rsidP="0046069C">
      <w:pPr>
        <w:pStyle w:val="Heading2"/>
        <w:rPr>
          <w:bCs/>
        </w:rPr>
      </w:pPr>
      <w:r>
        <w:rPr>
          <w:b w:val="0"/>
          <w:bCs/>
        </w:rPr>
        <w:lastRenderedPageBreak/>
        <w:t>Case</w:t>
      </w:r>
    </w:p>
    <w:p w14:paraId="3FADEA5D" w14:textId="77777777" w:rsidR="0046069C" w:rsidRDefault="0046069C" w:rsidP="00836A37">
      <w:pPr>
        <w:pStyle w:val="Heading4"/>
        <w:rPr>
          <w:rStyle w:val="Style13ptBold"/>
          <w:b/>
          <w:bCs w:val="0"/>
        </w:rPr>
      </w:pPr>
      <w:r>
        <w:rPr>
          <w:rStyle w:val="Style13ptBold"/>
        </w:rPr>
        <w:t>Extinction first</w:t>
      </w:r>
    </w:p>
    <w:p w14:paraId="0E04C51C" w14:textId="77777777" w:rsidR="0046069C" w:rsidRDefault="0046069C" w:rsidP="0046069C">
      <w:r>
        <w:rPr>
          <w:rStyle w:val="Style13ptBold"/>
        </w:rPr>
        <w:t>GPP 17</w:t>
      </w:r>
      <w:r>
        <w:t xml:space="preserve"> (Global Priorities Project, Future of Humanity Institute at the University of Oxford, Ministry for Foreign Affairs of Finland, “Existential Risk: Diplomacy and Governance,” Global Priorities Project, 2017, </w:t>
      </w:r>
      <w:hyperlink r:id="rId14" w:history="1">
        <w:r>
          <w:rPr>
            <w:rStyle w:val="Hyperlink"/>
          </w:rPr>
          <w:t>https://www.fhi.ox.ac.uk/wp-content/uploads/Existential-Risks-2017-01-23.pdf</w:t>
        </w:r>
      </w:hyperlink>
      <w:r>
        <w:t xml:space="preserve"> </w:t>
      </w:r>
    </w:p>
    <w:p w14:paraId="680A760C" w14:textId="77777777" w:rsidR="0046069C" w:rsidRDefault="0046069C" w:rsidP="0046069C">
      <w:pPr>
        <w:rPr>
          <w:sz w:val="16"/>
          <w:szCs w:val="24"/>
        </w:rPr>
      </w:pPr>
      <w:r w:rsidRPr="00836A37">
        <w:rPr>
          <w:sz w:val="16"/>
          <w:szCs w:val="2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836A37">
        <w:rPr>
          <w:rStyle w:val="StyleUnderline"/>
          <w:sz w:val="24"/>
          <w:szCs w:val="24"/>
          <w:highlight w:val="cyan"/>
        </w:rPr>
        <w:t>Compare</w:t>
      </w:r>
      <w:r w:rsidRPr="00836A37">
        <w:rPr>
          <w:rStyle w:val="StyleUnderline"/>
          <w:sz w:val="24"/>
          <w:szCs w:val="24"/>
        </w:rPr>
        <w:t xml:space="preserve"> three outcomes: (1) </w:t>
      </w:r>
      <w:r w:rsidRPr="00836A37">
        <w:rPr>
          <w:rStyle w:val="StyleUnderline"/>
          <w:sz w:val="24"/>
          <w:szCs w:val="24"/>
          <w:highlight w:val="cyan"/>
        </w:rPr>
        <w:t xml:space="preserve">Peace. </w:t>
      </w:r>
      <w:r w:rsidRPr="00836A37">
        <w:rPr>
          <w:rStyle w:val="StyleUnderline"/>
          <w:sz w:val="24"/>
          <w:szCs w:val="24"/>
        </w:rPr>
        <w:t xml:space="preserve">(2) A nuclear </w:t>
      </w:r>
      <w:r w:rsidRPr="00836A37">
        <w:rPr>
          <w:rStyle w:val="StyleUnderline"/>
          <w:sz w:val="24"/>
          <w:szCs w:val="24"/>
          <w:highlight w:val="cyan"/>
        </w:rPr>
        <w:t>war that kills 99%</w:t>
      </w:r>
      <w:r w:rsidRPr="00836A37">
        <w:rPr>
          <w:rStyle w:val="StyleUnderline"/>
          <w:sz w:val="24"/>
          <w:szCs w:val="24"/>
        </w:rPr>
        <w:t xml:space="preserve"> of the world’s existing population. (3) A nuclear </w:t>
      </w:r>
      <w:r w:rsidRPr="00836A37">
        <w:rPr>
          <w:rStyle w:val="StyleUnderline"/>
          <w:sz w:val="24"/>
          <w:szCs w:val="24"/>
          <w:highlight w:val="cyan"/>
        </w:rPr>
        <w:t>war that kills 100%.</w:t>
      </w:r>
      <w:r w:rsidRPr="00836A37">
        <w:rPr>
          <w:rStyle w:val="StyleUnderline"/>
          <w:sz w:val="24"/>
          <w:szCs w:val="24"/>
        </w:rPr>
        <w:t xml:space="preserve"> </w:t>
      </w:r>
      <w:r w:rsidRPr="00836A37">
        <w:rPr>
          <w:sz w:val="16"/>
          <w:szCs w:val="24"/>
        </w:rPr>
        <w:t xml:space="preserve">(2) would be worse than (1), and (3) would be worse than (2). Which is the greater of these two differences? </w:t>
      </w:r>
      <w:r w:rsidRPr="00836A37">
        <w:rPr>
          <w:rStyle w:val="StyleUnderline"/>
          <w:sz w:val="24"/>
          <w:szCs w:val="24"/>
        </w:rPr>
        <w:t>Most people believe that the greater difference is between (1) and (2).</w:t>
      </w:r>
      <w:r w:rsidRPr="00836A37">
        <w:rPr>
          <w:sz w:val="16"/>
          <w:szCs w:val="24"/>
        </w:rPr>
        <w:t xml:space="preserve"> </w:t>
      </w:r>
      <w:r w:rsidRPr="00836A37">
        <w:rPr>
          <w:rStyle w:val="StyleUnderline"/>
          <w:sz w:val="24"/>
          <w:szCs w:val="24"/>
        </w:rPr>
        <w:t xml:space="preserve">I believe that the </w:t>
      </w:r>
      <w:r w:rsidRPr="00836A37">
        <w:rPr>
          <w:rStyle w:val="StyleUnderline"/>
          <w:sz w:val="24"/>
          <w:szCs w:val="24"/>
          <w:highlight w:val="cyan"/>
        </w:rPr>
        <w:t xml:space="preserve">difference between (2) and (3) is </w:t>
      </w:r>
      <w:r w:rsidRPr="00836A37">
        <w:rPr>
          <w:rStyle w:val="StyleUnderline"/>
          <w:sz w:val="24"/>
          <w:szCs w:val="24"/>
        </w:rPr>
        <w:t>very</w:t>
      </w:r>
      <w:r w:rsidRPr="00836A37">
        <w:rPr>
          <w:rStyle w:val="StyleUnderline"/>
          <w:sz w:val="24"/>
          <w:szCs w:val="24"/>
          <w:highlight w:val="cyan"/>
        </w:rPr>
        <w:t xml:space="preserve"> much greater</w:t>
      </w:r>
      <w:r w:rsidRPr="00836A37">
        <w:rPr>
          <w:sz w:val="16"/>
          <w:szCs w:val="24"/>
        </w:rPr>
        <w:t xml:space="preserve">. ... </w:t>
      </w:r>
      <w:r w:rsidRPr="00836A37">
        <w:rPr>
          <w:rStyle w:val="StyleUnderline"/>
          <w:sz w:val="24"/>
          <w:szCs w:val="24"/>
        </w:rPr>
        <w:t xml:space="preserve">The </w:t>
      </w:r>
      <w:r w:rsidRPr="00836A37">
        <w:rPr>
          <w:rStyle w:val="StyleUnderline"/>
          <w:sz w:val="24"/>
          <w:szCs w:val="24"/>
          <w:highlight w:val="cyan"/>
        </w:rPr>
        <w:t>Earth will remain</w:t>
      </w:r>
      <w:r w:rsidRPr="00836A37">
        <w:rPr>
          <w:rStyle w:val="StyleUnderline"/>
          <w:sz w:val="24"/>
          <w:szCs w:val="24"/>
        </w:rPr>
        <w:t xml:space="preserve"> habitable </w:t>
      </w:r>
      <w:r w:rsidRPr="00836A37">
        <w:rPr>
          <w:rStyle w:val="StyleUnderline"/>
          <w:sz w:val="24"/>
          <w:szCs w:val="24"/>
          <w:highlight w:val="cyan"/>
        </w:rPr>
        <w:t xml:space="preserve">for </w:t>
      </w:r>
      <w:r w:rsidRPr="00836A37">
        <w:rPr>
          <w:rStyle w:val="Emphasis"/>
          <w:sz w:val="24"/>
          <w:szCs w:val="24"/>
          <w:highlight w:val="cyan"/>
        </w:rPr>
        <w:t>at least another billion years</w:t>
      </w:r>
      <w:r w:rsidRPr="00836A37">
        <w:rPr>
          <w:rStyle w:val="StyleUnderline"/>
          <w:sz w:val="24"/>
          <w:szCs w:val="24"/>
          <w:highlight w:val="cyan"/>
        </w:rPr>
        <w:t>.</w:t>
      </w:r>
      <w:r w:rsidRPr="00836A37">
        <w:rPr>
          <w:sz w:val="16"/>
          <w:szCs w:val="24"/>
          <w:highlight w:val="cyan"/>
        </w:rPr>
        <w:t xml:space="preserve"> </w:t>
      </w:r>
      <w:r w:rsidRPr="00836A37">
        <w:rPr>
          <w:rStyle w:val="StyleUnderline"/>
          <w:sz w:val="24"/>
          <w:szCs w:val="24"/>
        </w:rPr>
        <w:t>Civilization began only a few thousand years ago.</w:t>
      </w:r>
      <w:r w:rsidRPr="00836A37">
        <w:rPr>
          <w:sz w:val="16"/>
          <w:szCs w:val="24"/>
        </w:rPr>
        <w:t xml:space="preserve"> </w:t>
      </w:r>
      <w:r w:rsidRPr="00836A37">
        <w:rPr>
          <w:rStyle w:val="StyleUnderline"/>
          <w:sz w:val="24"/>
          <w:szCs w:val="24"/>
        </w:rPr>
        <w:t xml:space="preserve">If we do not destroy mankind, these few thousand years may be only </w:t>
      </w:r>
      <w:r w:rsidRPr="00836A37">
        <w:rPr>
          <w:rStyle w:val="Emphasis"/>
          <w:sz w:val="24"/>
          <w:szCs w:val="24"/>
        </w:rPr>
        <w:t>a tiny fraction</w:t>
      </w:r>
      <w:r w:rsidRPr="00836A37">
        <w:rPr>
          <w:rStyle w:val="StyleUnderline"/>
          <w:sz w:val="24"/>
          <w:szCs w:val="24"/>
        </w:rPr>
        <w:t xml:space="preserve"> of the whole of civilized human history.</w:t>
      </w:r>
      <w:r w:rsidRPr="00836A37">
        <w:rPr>
          <w:sz w:val="16"/>
          <w:szCs w:val="24"/>
        </w:rPr>
        <w:t xml:space="preserve"> </w:t>
      </w:r>
      <w:r w:rsidRPr="00836A37">
        <w:rPr>
          <w:rStyle w:val="StyleUnderline"/>
          <w:sz w:val="24"/>
          <w:szCs w:val="24"/>
        </w:rPr>
        <w:t xml:space="preserve">The difference between (2) and (3) may thus be the difference between this tiny fraction and </w:t>
      </w:r>
      <w:proofErr w:type="gramStart"/>
      <w:r w:rsidRPr="00836A37">
        <w:rPr>
          <w:rStyle w:val="StyleUnderline"/>
          <w:sz w:val="24"/>
          <w:szCs w:val="24"/>
        </w:rPr>
        <w:t>all of</w:t>
      </w:r>
      <w:proofErr w:type="gramEnd"/>
      <w:r w:rsidRPr="00836A37">
        <w:rPr>
          <w:rStyle w:val="StyleUnderline"/>
          <w:sz w:val="24"/>
          <w:szCs w:val="24"/>
        </w:rPr>
        <w:t xml:space="preserve"> the rest of this history.</w:t>
      </w:r>
      <w:r w:rsidRPr="00836A37">
        <w:rPr>
          <w:sz w:val="16"/>
          <w:szCs w:val="24"/>
        </w:rPr>
        <w:t xml:space="preserve"> </w:t>
      </w:r>
      <w:r w:rsidRPr="00836A37">
        <w:rPr>
          <w:rStyle w:val="StyleUnderline"/>
          <w:sz w:val="24"/>
          <w:szCs w:val="24"/>
        </w:rPr>
        <w:t xml:space="preserve">If we compare this possible history to a day, what has occurred so far is only a </w:t>
      </w:r>
      <w:r w:rsidRPr="00836A37">
        <w:rPr>
          <w:rStyle w:val="Emphasis"/>
          <w:sz w:val="24"/>
          <w:szCs w:val="24"/>
        </w:rPr>
        <w:t>fraction of a second</w:t>
      </w:r>
      <w:r w:rsidRPr="00836A37">
        <w:rPr>
          <w:rStyle w:val="StyleUnderline"/>
          <w:sz w:val="24"/>
          <w:szCs w:val="24"/>
        </w:rPr>
        <w:t>.65</w:t>
      </w:r>
      <w:r w:rsidRPr="00836A37">
        <w:rPr>
          <w:sz w:val="16"/>
          <w:szCs w:val="24"/>
        </w:rPr>
        <w:t xml:space="preserve"> In this argument, it seems that Parfit is assuming that the survivors of a nuclear war that kills 99% of the population would eventually be able to recover </w:t>
      </w:r>
      <w:proofErr w:type="spellStart"/>
      <w:r w:rsidRPr="00836A37">
        <w:rPr>
          <w:sz w:val="16"/>
          <w:szCs w:val="24"/>
        </w:rPr>
        <w:t>civilisation</w:t>
      </w:r>
      <w:proofErr w:type="spellEnd"/>
      <w:r w:rsidRPr="00836A37">
        <w:rPr>
          <w:sz w:val="16"/>
          <w:szCs w:val="24"/>
        </w:rPr>
        <w:t xml:space="preserve"> without long-term effect. As we have seen, this may not be a safe assumption – but for the purposes of this thought experiment, the point stands. </w:t>
      </w:r>
      <w:r w:rsidRPr="00836A37">
        <w:rPr>
          <w:rStyle w:val="StyleUnderline"/>
          <w:sz w:val="24"/>
          <w:szCs w:val="24"/>
        </w:rPr>
        <w:t xml:space="preserve">What makes </w:t>
      </w:r>
      <w:r w:rsidRPr="00836A37">
        <w:rPr>
          <w:rStyle w:val="StyleUnderline"/>
          <w:sz w:val="24"/>
          <w:szCs w:val="24"/>
          <w:highlight w:val="cyan"/>
        </w:rPr>
        <w:t xml:space="preserve">existential catastrophes </w:t>
      </w:r>
      <w:r w:rsidRPr="00836A37">
        <w:rPr>
          <w:rStyle w:val="StyleUnderline"/>
          <w:sz w:val="24"/>
          <w:szCs w:val="24"/>
        </w:rPr>
        <w:t xml:space="preserve">especially bad is that they </w:t>
      </w:r>
      <w:r w:rsidRPr="00836A37">
        <w:rPr>
          <w:rStyle w:val="StyleUnderline"/>
          <w:sz w:val="24"/>
          <w:szCs w:val="24"/>
          <w:highlight w:val="cyan"/>
        </w:rPr>
        <w:t>would “</w:t>
      </w:r>
      <w:r w:rsidRPr="00836A37">
        <w:rPr>
          <w:rStyle w:val="Emphasis"/>
          <w:sz w:val="24"/>
          <w:szCs w:val="24"/>
          <w:highlight w:val="cyan"/>
        </w:rPr>
        <w:t>destroy the future</w:t>
      </w:r>
      <w:r w:rsidRPr="00836A37">
        <w:rPr>
          <w:rStyle w:val="StyleUnderline"/>
          <w:sz w:val="24"/>
          <w:szCs w:val="24"/>
          <w:highlight w:val="cyan"/>
        </w:rPr>
        <w:t>,”</w:t>
      </w:r>
      <w:r w:rsidRPr="00836A37">
        <w:rPr>
          <w:rStyle w:val="StyleUnderline"/>
          <w:sz w:val="24"/>
          <w:szCs w:val="24"/>
        </w:rPr>
        <w:t xml:space="preserve"> as</w:t>
      </w:r>
      <w:r w:rsidRPr="00836A37">
        <w:rPr>
          <w:sz w:val="16"/>
          <w:szCs w:val="24"/>
        </w:rPr>
        <w:t xml:space="preserve"> another Oxford philosopher, Nick </w:t>
      </w:r>
      <w:r w:rsidRPr="00836A37">
        <w:rPr>
          <w:rStyle w:val="StyleUnderline"/>
          <w:sz w:val="24"/>
          <w:szCs w:val="24"/>
        </w:rPr>
        <w:t>Bostrom, puts it.</w:t>
      </w:r>
      <w:r w:rsidRPr="00836A37">
        <w:rPr>
          <w:sz w:val="16"/>
          <w:szCs w:val="24"/>
        </w:rPr>
        <w:t xml:space="preserve">66 </w:t>
      </w:r>
      <w:r w:rsidRPr="00836A37">
        <w:rPr>
          <w:rStyle w:val="StyleUnderline"/>
          <w:sz w:val="24"/>
          <w:szCs w:val="24"/>
        </w:rPr>
        <w:t xml:space="preserve">This </w:t>
      </w:r>
      <w:r w:rsidRPr="00836A37">
        <w:rPr>
          <w:rStyle w:val="StyleUnderline"/>
          <w:sz w:val="24"/>
          <w:szCs w:val="24"/>
          <w:highlight w:val="cyan"/>
        </w:rPr>
        <w:t>future</w:t>
      </w:r>
      <w:r w:rsidRPr="00836A37">
        <w:rPr>
          <w:rStyle w:val="StyleUnderline"/>
          <w:sz w:val="24"/>
          <w:szCs w:val="24"/>
        </w:rPr>
        <w:t xml:space="preserve"> could potentially </w:t>
      </w:r>
      <w:r w:rsidRPr="00836A37">
        <w:rPr>
          <w:rStyle w:val="StyleUnderline"/>
          <w:sz w:val="24"/>
          <w:szCs w:val="24"/>
          <w:highlight w:val="cyan"/>
        </w:rPr>
        <w:t>be extremely long</w:t>
      </w:r>
      <w:r w:rsidRPr="00836A37">
        <w:rPr>
          <w:rStyle w:val="StyleUnderline"/>
          <w:sz w:val="24"/>
          <w:szCs w:val="24"/>
        </w:rPr>
        <w:t xml:space="preserve"> and full of flourishing, and would therefore </w:t>
      </w:r>
      <w:r w:rsidRPr="00836A37">
        <w:rPr>
          <w:rStyle w:val="StyleUnderline"/>
          <w:sz w:val="24"/>
          <w:szCs w:val="24"/>
          <w:highlight w:val="cyan"/>
        </w:rPr>
        <w:t>have extremely large value</w:t>
      </w:r>
      <w:r w:rsidRPr="00836A37">
        <w:rPr>
          <w:rStyle w:val="StyleUnderline"/>
          <w:sz w:val="24"/>
          <w:szCs w:val="24"/>
        </w:rPr>
        <w:t>.</w:t>
      </w:r>
      <w:r w:rsidRPr="00836A37">
        <w:rPr>
          <w:sz w:val="16"/>
          <w:szCs w:val="24"/>
        </w:rPr>
        <w:t xml:space="preserve"> In standard risk analysis, when working out how to respond to risk, we work out the expected value of risk reduction, by weighing the probability that an action will prevent an adverse event against the severity of the event. </w:t>
      </w:r>
      <w:r w:rsidRPr="00836A37">
        <w:rPr>
          <w:rStyle w:val="StyleUnderline"/>
          <w:sz w:val="24"/>
          <w:szCs w:val="24"/>
        </w:rPr>
        <w:t xml:space="preserve">Because the value of preventing existential catastrophe is so vast, even a tiny probability of prevention has </w:t>
      </w:r>
      <w:proofErr w:type="gramStart"/>
      <w:r w:rsidRPr="00836A37">
        <w:rPr>
          <w:rStyle w:val="StyleUnderline"/>
          <w:sz w:val="24"/>
          <w:szCs w:val="24"/>
        </w:rPr>
        <w:t>huge expected</w:t>
      </w:r>
      <w:proofErr w:type="gramEnd"/>
      <w:r w:rsidRPr="00836A37">
        <w:rPr>
          <w:rStyle w:val="StyleUnderline"/>
          <w:sz w:val="24"/>
          <w:szCs w:val="24"/>
        </w:rPr>
        <w:t xml:space="preserve"> value.</w:t>
      </w:r>
      <w:r w:rsidRPr="00836A37">
        <w:rPr>
          <w:sz w:val="16"/>
          <w:szCs w:val="24"/>
        </w:rPr>
        <w:t xml:space="preserve">67 Of course, there is persisting reasonable disagreement about ethics and there are a number of ways one might resist this conclusion.68 Therefore, it would be unjustified to be overconfident in Parfit and Bostrom’s argument. </w:t>
      </w:r>
      <w:r w:rsidRPr="00836A37">
        <w:rPr>
          <w:rStyle w:val="StyleUnderline"/>
          <w:sz w:val="24"/>
          <w:szCs w:val="24"/>
        </w:rPr>
        <w:t>In some areas, government policy does give significant weight to future generations.</w:t>
      </w:r>
      <w:r w:rsidRPr="00836A37">
        <w:rPr>
          <w:sz w:val="16"/>
          <w:szCs w:val="24"/>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36A37">
        <w:rPr>
          <w:rStyle w:val="StyleUnderline"/>
          <w:sz w:val="24"/>
          <w:szCs w:val="24"/>
        </w:rPr>
        <w:t>However, when it comes to existential risk, it would seem that we fail to live up to principles of intergenerational equity.</w:t>
      </w:r>
      <w:r w:rsidRPr="00836A37">
        <w:rPr>
          <w:sz w:val="16"/>
          <w:szCs w:val="24"/>
        </w:rPr>
        <w:t xml:space="preserve"> </w:t>
      </w:r>
      <w:r w:rsidRPr="00836A37">
        <w:rPr>
          <w:rStyle w:val="StyleUnderline"/>
          <w:sz w:val="24"/>
          <w:szCs w:val="24"/>
        </w:rPr>
        <w:t xml:space="preserve">Existential catastrophe would not only give future generations less than the current generations; </w:t>
      </w:r>
      <w:r w:rsidRPr="00836A37">
        <w:rPr>
          <w:rStyle w:val="Emphasis"/>
          <w:sz w:val="24"/>
          <w:szCs w:val="24"/>
        </w:rPr>
        <w:t>it would give them nothing</w:t>
      </w:r>
      <w:r w:rsidRPr="00836A37">
        <w:rPr>
          <w:rStyle w:val="StyleUnderline"/>
          <w:sz w:val="24"/>
          <w:szCs w:val="24"/>
        </w:rPr>
        <w:t>.</w:t>
      </w:r>
      <w:r w:rsidRPr="00836A37">
        <w:rPr>
          <w:sz w:val="16"/>
          <w:szCs w:val="24"/>
        </w:rPr>
        <w:t xml:space="preserve"> Indeed, </w:t>
      </w:r>
      <w:r w:rsidRPr="00836A37">
        <w:rPr>
          <w:rStyle w:val="StyleUnderline"/>
          <w:sz w:val="24"/>
          <w:szCs w:val="24"/>
        </w:rPr>
        <w:t xml:space="preserve">reducing existential risk plausibly has a quite low cost for us in comparison with the </w:t>
      </w:r>
      <w:proofErr w:type="gramStart"/>
      <w:r w:rsidRPr="00836A37">
        <w:rPr>
          <w:rStyle w:val="StyleUnderline"/>
          <w:sz w:val="24"/>
          <w:szCs w:val="24"/>
        </w:rPr>
        <w:t>huge expected</w:t>
      </w:r>
      <w:proofErr w:type="gramEnd"/>
      <w:r w:rsidRPr="00836A37">
        <w:rPr>
          <w:rStyle w:val="StyleUnderline"/>
          <w:sz w:val="24"/>
          <w:szCs w:val="24"/>
        </w:rPr>
        <w:t xml:space="preserve"> value it has for future generations.</w:t>
      </w:r>
      <w:r w:rsidRPr="00836A37">
        <w:rPr>
          <w:sz w:val="16"/>
          <w:szCs w:val="24"/>
        </w:rPr>
        <w:t xml:space="preserve"> </w:t>
      </w:r>
      <w:proofErr w:type="gramStart"/>
      <w:r w:rsidRPr="00836A37">
        <w:rPr>
          <w:sz w:val="16"/>
          <w:szCs w:val="24"/>
        </w:rPr>
        <w:t>In spite of</w:t>
      </w:r>
      <w:proofErr w:type="gramEnd"/>
      <w:r w:rsidRPr="00836A37">
        <w:rPr>
          <w:sz w:val="16"/>
          <w:szCs w:val="24"/>
        </w:rPr>
        <w:t xml:space="preserve"> this, relatively little is done to reduce existential risk. </w:t>
      </w:r>
      <w:r w:rsidRPr="00836A37">
        <w:rPr>
          <w:rStyle w:val="StyleUnderline"/>
          <w:sz w:val="24"/>
          <w:szCs w:val="24"/>
        </w:rPr>
        <w:t xml:space="preserve">Unless we give up on norms of intergenerational equity, they give us a strong case for significantly increasing our efforts to reduce existential risks. </w:t>
      </w:r>
      <w:r w:rsidRPr="00836A37">
        <w:rPr>
          <w:sz w:val="16"/>
          <w:szCs w:val="24"/>
        </w:rPr>
        <w:t>1.3</w:t>
      </w:r>
      <w:r w:rsidRPr="00836A37">
        <w:rPr>
          <w:szCs w:val="24"/>
          <w:u w:val="single"/>
        </w:rPr>
        <w:t>. WHY EXISTENTIAL RISKS MAY BE SYSTEMATICALLY UNDERINVESTED IN, AND THE ROLE OF THE INTERNATIONAL COMMUNITY</w:t>
      </w:r>
      <w:r w:rsidRPr="00836A37">
        <w:rPr>
          <w:sz w:val="16"/>
          <w:szCs w:val="24"/>
        </w:rPr>
        <w:t xml:space="preserve"> </w:t>
      </w:r>
      <w:r w:rsidRPr="00836A37">
        <w:rPr>
          <w:rStyle w:val="StyleUnderline"/>
          <w:sz w:val="24"/>
          <w:szCs w:val="24"/>
        </w:rPr>
        <w:t>In spite of the importance of existential risk reduction, it probably receives less attention than is warranted.</w:t>
      </w:r>
      <w:r w:rsidRPr="00836A37">
        <w:rPr>
          <w:sz w:val="16"/>
          <w:szCs w:val="24"/>
        </w:rPr>
        <w:t xml:space="preserve"> As a result, concerted international cooperation is required if we are to receive adequate protection from existential risks. 1.3.1. Why existential risks are likely to be underinvested in </w:t>
      </w:r>
      <w:r w:rsidRPr="00836A37">
        <w:rPr>
          <w:rStyle w:val="StyleUnderline"/>
          <w:sz w:val="24"/>
          <w:szCs w:val="24"/>
        </w:rPr>
        <w:t xml:space="preserve">There are several reasons why existential </w:t>
      </w:r>
      <w:r w:rsidRPr="00836A37">
        <w:rPr>
          <w:rStyle w:val="StyleUnderline"/>
          <w:sz w:val="24"/>
          <w:szCs w:val="24"/>
          <w:highlight w:val="cyan"/>
        </w:rPr>
        <w:t xml:space="preserve">risk reduction </w:t>
      </w:r>
      <w:r w:rsidRPr="00836A37">
        <w:rPr>
          <w:rStyle w:val="StyleUnderline"/>
          <w:sz w:val="24"/>
          <w:szCs w:val="24"/>
          <w:highlight w:val="cyan"/>
        </w:rPr>
        <w:lastRenderedPageBreak/>
        <w:t xml:space="preserve">is </w:t>
      </w:r>
      <w:r w:rsidRPr="00836A37">
        <w:rPr>
          <w:rStyle w:val="StyleUnderline"/>
          <w:sz w:val="24"/>
          <w:szCs w:val="24"/>
        </w:rPr>
        <w:t xml:space="preserve">likely to be </w:t>
      </w:r>
      <w:r w:rsidRPr="00836A37">
        <w:rPr>
          <w:rStyle w:val="StyleUnderline"/>
          <w:sz w:val="24"/>
          <w:szCs w:val="24"/>
          <w:highlight w:val="cyan"/>
        </w:rPr>
        <w:t>underinvested in</w:t>
      </w:r>
      <w:r w:rsidRPr="00836A37">
        <w:rPr>
          <w:rStyle w:val="StyleUnderline"/>
          <w:sz w:val="24"/>
          <w:szCs w:val="24"/>
        </w:rPr>
        <w:t>.</w:t>
      </w:r>
      <w:r w:rsidRPr="00836A37">
        <w:rPr>
          <w:sz w:val="16"/>
          <w:szCs w:val="24"/>
        </w:rPr>
        <w:t xml:space="preserve"> </w:t>
      </w:r>
      <w:r w:rsidRPr="00836A37">
        <w:rPr>
          <w:rStyle w:val="StyleUnderline"/>
          <w:sz w:val="24"/>
          <w:szCs w:val="24"/>
        </w:rPr>
        <w:t xml:space="preserve">Firstly, </w:t>
      </w:r>
      <w:r w:rsidRPr="00836A37">
        <w:rPr>
          <w:rStyle w:val="StyleUnderline"/>
          <w:sz w:val="24"/>
          <w:szCs w:val="24"/>
          <w:highlight w:val="cyan"/>
        </w:rPr>
        <w:t>it is</w:t>
      </w:r>
      <w:r w:rsidRPr="00836A37">
        <w:rPr>
          <w:rStyle w:val="StyleUnderline"/>
          <w:sz w:val="24"/>
          <w:szCs w:val="24"/>
        </w:rPr>
        <w:t xml:space="preserve"> a </w:t>
      </w:r>
      <w:r w:rsidRPr="00836A37">
        <w:rPr>
          <w:rStyle w:val="StyleUnderline"/>
          <w:sz w:val="24"/>
          <w:szCs w:val="24"/>
          <w:highlight w:val="cyan"/>
        </w:rPr>
        <w:t xml:space="preserve">global </w:t>
      </w:r>
      <w:r w:rsidRPr="00836A37">
        <w:rPr>
          <w:rStyle w:val="StyleUnderline"/>
          <w:sz w:val="24"/>
          <w:szCs w:val="24"/>
        </w:rPr>
        <w:t>public good.</w:t>
      </w:r>
      <w:r w:rsidRPr="00836A37">
        <w:rPr>
          <w:sz w:val="16"/>
          <w:szCs w:val="24"/>
        </w:rPr>
        <w:t xml:space="preserve"> </w:t>
      </w:r>
      <w:r w:rsidRPr="00836A37">
        <w:rPr>
          <w:rStyle w:val="StyleUnderline"/>
          <w:sz w:val="24"/>
          <w:szCs w:val="24"/>
          <w:highlight w:val="cyan"/>
        </w:rPr>
        <w:t xml:space="preserve">Economic theory predicts </w:t>
      </w:r>
      <w:r w:rsidRPr="00836A37">
        <w:rPr>
          <w:rStyle w:val="StyleUnderline"/>
          <w:sz w:val="24"/>
          <w:szCs w:val="24"/>
        </w:rPr>
        <w:t xml:space="preserve">that </w:t>
      </w:r>
      <w:r w:rsidRPr="00836A37">
        <w:rPr>
          <w:rStyle w:val="StyleUnderline"/>
          <w:sz w:val="24"/>
          <w:szCs w:val="24"/>
          <w:highlight w:val="cyan"/>
        </w:rPr>
        <w:t>such goods tend to be underprovided</w:t>
      </w:r>
      <w:r w:rsidRPr="00836A37">
        <w:rPr>
          <w:rStyle w:val="StyleUnderline"/>
          <w:sz w:val="24"/>
          <w:szCs w:val="24"/>
        </w:rPr>
        <w:t>.</w:t>
      </w:r>
      <w:r w:rsidRPr="00836A37">
        <w:rPr>
          <w:sz w:val="16"/>
          <w:szCs w:val="24"/>
        </w:rPr>
        <w:t xml:space="preserve"> </w:t>
      </w:r>
      <w:r w:rsidRPr="00836A37">
        <w:rPr>
          <w:rStyle w:val="StyleUnderline"/>
          <w:sz w:val="24"/>
          <w:szCs w:val="24"/>
        </w:rPr>
        <w:t xml:space="preserve">The </w:t>
      </w:r>
      <w:r w:rsidRPr="00836A37">
        <w:rPr>
          <w:rStyle w:val="StyleUnderline"/>
          <w:sz w:val="24"/>
          <w:szCs w:val="24"/>
          <w:highlight w:val="cyan"/>
        </w:rPr>
        <w:t>benefits</w:t>
      </w:r>
      <w:r w:rsidRPr="00836A37">
        <w:rPr>
          <w:rStyle w:val="StyleUnderline"/>
          <w:sz w:val="24"/>
          <w:szCs w:val="24"/>
        </w:rPr>
        <w:t xml:space="preserve"> of existential risk reduction </w:t>
      </w:r>
      <w:r w:rsidRPr="00836A37">
        <w:rPr>
          <w:rStyle w:val="StyleUnderline"/>
          <w:sz w:val="24"/>
          <w:szCs w:val="24"/>
          <w:highlight w:val="cyan"/>
        </w:rPr>
        <w:t xml:space="preserve">are widely and indivisibly dispersed </w:t>
      </w:r>
      <w:r w:rsidRPr="00836A37">
        <w:rPr>
          <w:rStyle w:val="StyleUnderline"/>
          <w:sz w:val="24"/>
          <w:szCs w:val="24"/>
        </w:rPr>
        <w:t xml:space="preserve">around the globe from the countries responsible for </w:t>
      </w:r>
      <w:proofErr w:type="gramStart"/>
      <w:r w:rsidRPr="00836A37">
        <w:rPr>
          <w:rStyle w:val="StyleUnderline"/>
          <w:sz w:val="24"/>
          <w:szCs w:val="24"/>
        </w:rPr>
        <w:t>taking action</w:t>
      </w:r>
      <w:proofErr w:type="gramEnd"/>
      <w:r w:rsidRPr="00836A37">
        <w:rPr>
          <w:rStyle w:val="StyleUnderline"/>
          <w:sz w:val="24"/>
          <w:szCs w:val="24"/>
        </w:rPr>
        <w:t>.</w:t>
      </w:r>
      <w:r w:rsidRPr="00836A37">
        <w:rPr>
          <w:sz w:val="16"/>
          <w:szCs w:val="24"/>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36A37">
        <w:rPr>
          <w:rStyle w:val="StyleUnderline"/>
          <w:sz w:val="24"/>
          <w:szCs w:val="24"/>
        </w:rPr>
        <w:t>Secondly</w:t>
      </w:r>
      <w:r w:rsidRPr="00836A37">
        <w:rPr>
          <w:sz w:val="16"/>
          <w:szCs w:val="24"/>
        </w:rPr>
        <w:t xml:space="preserve">, as already suggested above, </w:t>
      </w:r>
      <w:r w:rsidRPr="00836A37">
        <w:rPr>
          <w:rStyle w:val="StyleUnderline"/>
          <w:sz w:val="24"/>
          <w:szCs w:val="24"/>
          <w:highlight w:val="cyan"/>
        </w:rPr>
        <w:t>existential risk reduction is</w:t>
      </w:r>
      <w:r w:rsidRPr="00836A37">
        <w:rPr>
          <w:rStyle w:val="StyleUnderline"/>
          <w:sz w:val="24"/>
          <w:szCs w:val="24"/>
        </w:rPr>
        <w:t xml:space="preserve"> an </w:t>
      </w:r>
      <w:r w:rsidRPr="00836A37">
        <w:rPr>
          <w:rStyle w:val="StyleUnderline"/>
          <w:sz w:val="24"/>
          <w:szCs w:val="24"/>
          <w:highlight w:val="cyan"/>
        </w:rPr>
        <w:t>intergenerational</w:t>
      </w:r>
      <w:r w:rsidRPr="00836A37">
        <w:rPr>
          <w:rStyle w:val="StyleUnderline"/>
          <w:sz w:val="24"/>
          <w:szCs w:val="24"/>
        </w:rPr>
        <w:t xml:space="preserve"> public </w:t>
      </w:r>
      <w:r w:rsidRPr="00836A37">
        <w:rPr>
          <w:rStyle w:val="StyleUnderline"/>
          <w:sz w:val="24"/>
          <w:szCs w:val="24"/>
          <w:highlight w:val="cyan"/>
        </w:rPr>
        <w:t>good</w:t>
      </w:r>
      <w:r w:rsidRPr="00836A37">
        <w:rPr>
          <w:rStyle w:val="StyleUnderline"/>
          <w:sz w:val="24"/>
          <w:szCs w:val="24"/>
        </w:rPr>
        <w:t xml:space="preserve">: most of the </w:t>
      </w:r>
      <w:r w:rsidRPr="00836A37">
        <w:rPr>
          <w:rStyle w:val="StyleUnderline"/>
          <w:sz w:val="24"/>
          <w:szCs w:val="24"/>
          <w:highlight w:val="cyan"/>
        </w:rPr>
        <w:t>benefits are enjoyed by</w:t>
      </w:r>
      <w:r w:rsidRPr="00836A37">
        <w:rPr>
          <w:rStyle w:val="StyleUnderline"/>
          <w:sz w:val="24"/>
          <w:szCs w:val="24"/>
        </w:rPr>
        <w:t xml:space="preserve"> future </w:t>
      </w:r>
      <w:r w:rsidRPr="00836A37">
        <w:rPr>
          <w:rStyle w:val="StyleUnderline"/>
          <w:sz w:val="24"/>
          <w:szCs w:val="24"/>
          <w:highlight w:val="cyan"/>
        </w:rPr>
        <w:t>generations who have no say in the political process</w:t>
      </w:r>
      <w:r w:rsidRPr="00836A37">
        <w:rPr>
          <w:rStyle w:val="StyleUnderline"/>
          <w:sz w:val="24"/>
          <w:szCs w:val="24"/>
        </w:rPr>
        <w:t>.</w:t>
      </w:r>
      <w:r w:rsidRPr="00836A37">
        <w:rPr>
          <w:sz w:val="16"/>
          <w:szCs w:val="24"/>
        </w:rPr>
        <w:t xml:space="preserve"> </w:t>
      </w:r>
      <w:r w:rsidRPr="00836A37">
        <w:rPr>
          <w:rStyle w:val="StyleUnderline"/>
          <w:sz w:val="24"/>
          <w:szCs w:val="24"/>
        </w:rPr>
        <w:t xml:space="preserve">For these goods, </w:t>
      </w:r>
      <w:r w:rsidRPr="00836A37">
        <w:rPr>
          <w:rStyle w:val="StyleUnderline"/>
          <w:sz w:val="24"/>
          <w:szCs w:val="24"/>
          <w:highlight w:val="cyan"/>
        </w:rPr>
        <w:t>the</w:t>
      </w:r>
      <w:r w:rsidRPr="00836A37">
        <w:rPr>
          <w:rStyle w:val="StyleUnderline"/>
          <w:sz w:val="24"/>
          <w:szCs w:val="24"/>
        </w:rPr>
        <w:t xml:space="preserve"> </w:t>
      </w:r>
      <w:r w:rsidRPr="00836A37">
        <w:rPr>
          <w:rStyle w:val="StyleUnderline"/>
          <w:sz w:val="24"/>
          <w:szCs w:val="24"/>
          <w:highlight w:val="cyan"/>
        </w:rPr>
        <w:t>problem is temporal free riding</w:t>
      </w:r>
      <w:r w:rsidRPr="00836A37">
        <w:rPr>
          <w:rStyle w:val="StyleUnderline"/>
          <w:sz w:val="24"/>
          <w:szCs w:val="24"/>
        </w:rPr>
        <w:t>: the current generation enjoys the benefits of inaction while future generations bear the costs. Thirdly</w:t>
      </w:r>
      <w:r w:rsidRPr="00836A37">
        <w:rPr>
          <w:sz w:val="16"/>
          <w:szCs w:val="24"/>
        </w:rPr>
        <w:t xml:space="preserve">, many </w:t>
      </w:r>
      <w:r w:rsidRPr="00836A37">
        <w:rPr>
          <w:rStyle w:val="StyleUnderline"/>
          <w:sz w:val="24"/>
          <w:szCs w:val="24"/>
        </w:rPr>
        <w:t>existential risks</w:t>
      </w:r>
      <w:r w:rsidRPr="00836A37">
        <w:rPr>
          <w:sz w:val="16"/>
          <w:szCs w:val="24"/>
        </w:rPr>
        <w:t xml:space="preserve">, such as machine superintelligence, engineered pandemics, and solar geoengineering, </w:t>
      </w:r>
      <w:r w:rsidRPr="00836A37">
        <w:rPr>
          <w:rStyle w:val="StyleUnderline"/>
          <w:sz w:val="24"/>
          <w:szCs w:val="24"/>
        </w:rPr>
        <w:t>pose an unprecedented and uncertain future threat.</w:t>
      </w:r>
      <w:r w:rsidRPr="00836A37">
        <w:rPr>
          <w:sz w:val="16"/>
          <w:szCs w:val="24"/>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36A37">
        <w:rPr>
          <w:sz w:val="16"/>
          <w:szCs w:val="24"/>
        </w:rPr>
        <w:t>with regard to</w:t>
      </w:r>
      <w:proofErr w:type="gramEnd"/>
      <w:r w:rsidRPr="00836A37">
        <w:rPr>
          <w:sz w:val="16"/>
          <w:szCs w:val="24"/>
        </w:rPr>
        <w:t xml:space="preserve"> these emerging risks is comparable to the one we faced when nuclear weapons first became available. </w:t>
      </w:r>
      <w:r w:rsidRPr="00836A37">
        <w:rPr>
          <w:rStyle w:val="StyleUnderline"/>
          <w:sz w:val="24"/>
          <w:szCs w:val="24"/>
          <w:highlight w:val="cyan"/>
        </w:rPr>
        <w:t>Cognitive biases also lead people to underestimate</w:t>
      </w:r>
      <w:r w:rsidRPr="00836A37">
        <w:rPr>
          <w:rStyle w:val="StyleUnderline"/>
          <w:sz w:val="24"/>
          <w:szCs w:val="24"/>
        </w:rPr>
        <w:t xml:space="preserve"> existential </w:t>
      </w:r>
      <w:r w:rsidRPr="00836A37">
        <w:rPr>
          <w:rStyle w:val="StyleUnderline"/>
          <w:sz w:val="24"/>
          <w:szCs w:val="24"/>
          <w:highlight w:val="cyan"/>
        </w:rPr>
        <w:t>risks</w:t>
      </w:r>
      <w:r w:rsidRPr="00836A37">
        <w:rPr>
          <w:rStyle w:val="StyleUnderline"/>
          <w:sz w:val="24"/>
          <w:szCs w:val="24"/>
        </w:rPr>
        <w:t>.</w:t>
      </w:r>
      <w:r w:rsidRPr="00836A37">
        <w:rPr>
          <w:sz w:val="16"/>
          <w:szCs w:val="24"/>
        </w:rPr>
        <w:t xml:space="preserve"> </w:t>
      </w:r>
      <w:r w:rsidRPr="00836A37">
        <w:rPr>
          <w:rStyle w:val="StyleUnderline"/>
          <w:sz w:val="24"/>
          <w:szCs w:val="24"/>
          <w:highlight w:val="cyan"/>
        </w:rPr>
        <w:t>Since there have not been any catastrophes of this magnitude</w:t>
      </w:r>
      <w:r w:rsidRPr="00836A37">
        <w:rPr>
          <w:rStyle w:val="StyleUnderline"/>
          <w:sz w:val="24"/>
          <w:szCs w:val="24"/>
        </w:rPr>
        <w:t>, these risks are not salient to politicians and the public.</w:t>
      </w:r>
      <w:r w:rsidRPr="00836A37">
        <w:rPr>
          <w:sz w:val="16"/>
          <w:szCs w:val="24"/>
        </w:rPr>
        <w:t xml:space="preserve">72 </w:t>
      </w:r>
      <w:r w:rsidRPr="00836A37">
        <w:rPr>
          <w:rStyle w:val="StyleUnderline"/>
          <w:sz w:val="24"/>
          <w:szCs w:val="24"/>
        </w:rPr>
        <w:t xml:space="preserve">This is an example of the misapplication of the availability heuristic, a mental shortcut which assumes that something is important only if it can be readily recalled. </w:t>
      </w:r>
      <w:r w:rsidRPr="00836A37">
        <w:rPr>
          <w:rStyle w:val="StyleUnderline"/>
          <w:sz w:val="24"/>
          <w:szCs w:val="24"/>
          <w:highlight w:val="cyan"/>
        </w:rPr>
        <w:t xml:space="preserve">Another </w:t>
      </w:r>
      <w:r w:rsidRPr="00836A37">
        <w:rPr>
          <w:rStyle w:val="StyleUnderline"/>
          <w:sz w:val="24"/>
          <w:szCs w:val="24"/>
        </w:rPr>
        <w:t xml:space="preserve">cognitive bias affecting perceptions of existential risk </w:t>
      </w:r>
      <w:r w:rsidRPr="00836A37">
        <w:rPr>
          <w:rStyle w:val="StyleUnderline"/>
          <w:sz w:val="24"/>
          <w:szCs w:val="24"/>
          <w:highlight w:val="cyan"/>
        </w:rPr>
        <w:t>is scope neglect</w:t>
      </w:r>
      <w:r w:rsidRPr="00836A37">
        <w:rPr>
          <w:rStyle w:val="StyleUnderline"/>
          <w:sz w:val="24"/>
          <w:szCs w:val="24"/>
        </w:rPr>
        <w:t>.</w:t>
      </w:r>
      <w:r w:rsidRPr="00836A37">
        <w:rPr>
          <w:sz w:val="16"/>
          <w:szCs w:val="2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36A37">
        <w:rPr>
          <w:rStyle w:val="StyleUnderline"/>
          <w:sz w:val="24"/>
          <w:szCs w:val="24"/>
          <w:highlight w:val="cyan"/>
        </w:rPr>
        <w:t>People become numbed</w:t>
      </w:r>
      <w:r w:rsidRPr="00836A37">
        <w:rPr>
          <w:rStyle w:val="StyleUnderline"/>
          <w:sz w:val="24"/>
          <w:szCs w:val="24"/>
        </w:rPr>
        <w:t xml:space="preserve"> to the effect of saving lives </w:t>
      </w:r>
      <w:r w:rsidRPr="00836A37">
        <w:rPr>
          <w:rStyle w:val="StyleUnderline"/>
          <w:sz w:val="24"/>
          <w:szCs w:val="24"/>
          <w:highlight w:val="cyan"/>
        </w:rPr>
        <w:t xml:space="preserve">when the numbers get </w:t>
      </w:r>
      <w:r w:rsidRPr="00836A37">
        <w:rPr>
          <w:rStyle w:val="StyleUnderline"/>
          <w:sz w:val="24"/>
          <w:szCs w:val="24"/>
        </w:rPr>
        <w:t xml:space="preserve">too </w:t>
      </w:r>
      <w:r w:rsidRPr="00836A37">
        <w:rPr>
          <w:rStyle w:val="StyleUnderline"/>
          <w:sz w:val="24"/>
          <w:szCs w:val="24"/>
          <w:highlight w:val="cyan"/>
        </w:rPr>
        <w:t>large</w:t>
      </w:r>
      <w:r w:rsidRPr="00836A37">
        <w:rPr>
          <w:rStyle w:val="StyleUnderline"/>
          <w:sz w:val="24"/>
          <w:szCs w:val="24"/>
        </w:rPr>
        <w:t>.</w:t>
      </w:r>
      <w:r w:rsidRPr="00836A37">
        <w:rPr>
          <w:sz w:val="16"/>
          <w:szCs w:val="24"/>
        </w:rPr>
        <w:t xml:space="preserve"> 74 </w:t>
      </w:r>
      <w:r w:rsidRPr="00836A37">
        <w:rPr>
          <w:rStyle w:val="StyleUnderline"/>
          <w:sz w:val="24"/>
          <w:szCs w:val="24"/>
        </w:rPr>
        <w:t>Scope neglect is a particularly acute problem for existential risk because the numbers at stake are so large.</w:t>
      </w:r>
      <w:r w:rsidRPr="00836A37">
        <w:rPr>
          <w:sz w:val="16"/>
          <w:szCs w:val="24"/>
        </w:rPr>
        <w:t xml:space="preserve"> </w:t>
      </w:r>
      <w:r w:rsidRPr="00836A37">
        <w:rPr>
          <w:rStyle w:val="StyleUnderline"/>
          <w:sz w:val="24"/>
          <w:szCs w:val="24"/>
        </w:rPr>
        <w:t xml:space="preserve">Due to scope neglect, </w:t>
      </w:r>
      <w:r w:rsidRPr="00836A37">
        <w:rPr>
          <w:rStyle w:val="StyleUnderline"/>
          <w:sz w:val="24"/>
          <w:szCs w:val="24"/>
          <w:highlight w:val="cyan"/>
        </w:rPr>
        <w:t>decision-makers are prone to treat</w:t>
      </w:r>
      <w:r w:rsidRPr="00836A37">
        <w:rPr>
          <w:rStyle w:val="StyleUnderline"/>
          <w:sz w:val="24"/>
          <w:szCs w:val="24"/>
        </w:rPr>
        <w:t xml:space="preserve"> existential </w:t>
      </w:r>
      <w:r w:rsidRPr="00836A37">
        <w:rPr>
          <w:rStyle w:val="StyleUnderline"/>
          <w:sz w:val="24"/>
          <w:szCs w:val="24"/>
          <w:highlight w:val="cyan"/>
        </w:rPr>
        <w:t>risks in a similar way to problems</w:t>
      </w:r>
      <w:r w:rsidRPr="00836A37">
        <w:rPr>
          <w:rStyle w:val="StyleUnderline"/>
          <w:sz w:val="24"/>
          <w:szCs w:val="24"/>
        </w:rPr>
        <w:t xml:space="preserve"> which are </w:t>
      </w:r>
      <w:r w:rsidRPr="00836A37">
        <w:rPr>
          <w:rStyle w:val="StyleUnderline"/>
          <w:sz w:val="24"/>
          <w:szCs w:val="24"/>
          <w:highlight w:val="cyan"/>
        </w:rPr>
        <w:t>less severe by many orders of magnitude</w:t>
      </w:r>
      <w:r w:rsidRPr="00836A37">
        <w:rPr>
          <w:rStyle w:val="StyleUnderline"/>
          <w:sz w:val="24"/>
          <w:szCs w:val="24"/>
        </w:rPr>
        <w:t>.</w:t>
      </w:r>
      <w:r w:rsidRPr="00836A37">
        <w:rPr>
          <w:sz w:val="16"/>
          <w:szCs w:val="24"/>
        </w:rPr>
        <w:t xml:space="preserve"> A wide range of other cognitive biases are likely to affect the evaluation of existential risks.75</w:t>
      </w:r>
    </w:p>
    <w:p w14:paraId="55D7C0DB" w14:textId="1E66B8CC" w:rsidR="00472767" w:rsidRDefault="00472767" w:rsidP="0046069C">
      <w:pPr>
        <w:rPr>
          <w:sz w:val="16"/>
          <w:szCs w:val="24"/>
        </w:rPr>
      </w:pPr>
      <w:r>
        <w:rPr>
          <w:sz w:val="16"/>
          <w:szCs w:val="24"/>
        </w:rPr>
        <w:t>- world comp everywhere alt has input</w:t>
      </w:r>
    </w:p>
    <w:p w14:paraId="351D8CFB" w14:textId="77777777" w:rsidR="00472767" w:rsidRDefault="00472767" w:rsidP="0046069C">
      <w:pPr>
        <w:rPr>
          <w:sz w:val="16"/>
          <w:szCs w:val="24"/>
        </w:rPr>
      </w:pPr>
    </w:p>
    <w:p w14:paraId="745F9102" w14:textId="77777777" w:rsidR="0046069C" w:rsidRDefault="0046069C" w:rsidP="0046069C">
      <w:pPr>
        <w:pStyle w:val="Heading4"/>
        <w:rPr>
          <w:rStyle w:val="Style13ptBold"/>
        </w:rPr>
      </w:pPr>
      <w:proofErr w:type="spellStart"/>
      <w:r>
        <w:rPr>
          <w:rStyle w:val="Style13ptBold"/>
        </w:rPr>
        <w:t>Bifo’s</w:t>
      </w:r>
      <w:proofErr w:type="spellEnd"/>
      <w:r>
        <w:rPr>
          <w:rStyle w:val="Style13ptBold"/>
        </w:rPr>
        <w:t xml:space="preserve"> alternative is reactionary and can’t produce mass mobilization – “exhaustion” can’t convince the public to abandon capitalism because it maintains status quo conditions of deprivation</w:t>
      </w:r>
    </w:p>
    <w:p w14:paraId="114AF416" w14:textId="77777777" w:rsidR="0046069C" w:rsidRDefault="0046069C" w:rsidP="0046069C">
      <w:pPr>
        <w:rPr>
          <w:rStyle w:val="Style13ptBold"/>
        </w:rPr>
      </w:pPr>
      <w:r>
        <w:rPr>
          <w:rStyle w:val="Style13ptBold"/>
        </w:rPr>
        <w:t>Noys 14</w:t>
      </w:r>
    </w:p>
    <w:p w14:paraId="49581B24" w14:textId="6EAB63CA" w:rsidR="0046069C" w:rsidRDefault="0046069C" w:rsidP="0046069C">
      <w:r>
        <w:t xml:space="preserve">(Benjamin Noys, UK-based </w:t>
      </w:r>
      <w:proofErr w:type="gramStart"/>
      <w:r>
        <w:t>theorist</w:t>
      </w:r>
      <w:proofErr w:type="gramEnd"/>
      <w:r>
        <w:t xml:space="preserve"> and critic who teaches at the University of Chichester, Malign Velocities: Accelerationism and Capitalism, pg. 94)</w:t>
      </w:r>
    </w:p>
    <w:p w14:paraId="54160753" w14:textId="77777777" w:rsidR="0046069C" w:rsidRPr="00EC21C2" w:rsidRDefault="0046069C" w:rsidP="0046069C">
      <w:pPr>
        <w:rPr>
          <w:sz w:val="16"/>
          <w:szCs w:val="24"/>
        </w:rPr>
      </w:pPr>
      <w:r w:rsidRPr="00EC21C2">
        <w:rPr>
          <w:sz w:val="16"/>
          <w:szCs w:val="24"/>
        </w:rPr>
        <w:t xml:space="preserve">The few scattered anti-accelerationist critiques of our present moment often seem to leave untouched the libidinal core of accelerationism. </w:t>
      </w:r>
      <w:r w:rsidRPr="00EC21C2">
        <w:rPr>
          <w:rStyle w:val="StyleUnderline"/>
          <w:sz w:val="24"/>
          <w:szCs w:val="24"/>
        </w:rPr>
        <w:t xml:space="preserve">These </w:t>
      </w:r>
      <w:r w:rsidRPr="00EC21C2">
        <w:rPr>
          <w:rStyle w:val="StyleUnderline"/>
          <w:sz w:val="24"/>
          <w:szCs w:val="24"/>
          <w:highlight w:val="cyan"/>
        </w:rPr>
        <w:t>alternatives seem</w:t>
      </w:r>
      <w:r w:rsidRPr="00EC21C2">
        <w:rPr>
          <w:rStyle w:val="StyleUnderline"/>
          <w:sz w:val="24"/>
          <w:szCs w:val="24"/>
        </w:rPr>
        <w:t xml:space="preserve"> </w:t>
      </w:r>
      <w:r w:rsidRPr="00EC21C2">
        <w:rPr>
          <w:sz w:val="16"/>
          <w:szCs w:val="24"/>
        </w:rPr>
        <w:t xml:space="preserve">tepid, or even </w:t>
      </w:r>
      <w:r w:rsidRPr="00EC21C2">
        <w:rPr>
          <w:rStyle w:val="Emphasis"/>
          <w:sz w:val="24"/>
          <w:szCs w:val="24"/>
          <w:highlight w:val="cyan"/>
        </w:rPr>
        <w:t>reactionary</w:t>
      </w:r>
      <w:r w:rsidRPr="00EC21C2">
        <w:rPr>
          <w:sz w:val="16"/>
          <w:szCs w:val="24"/>
        </w:rPr>
        <w:t xml:space="preserve"> – </w:t>
      </w:r>
      <w:r w:rsidRPr="00EC21C2">
        <w:rPr>
          <w:rStyle w:val="StyleUnderline"/>
          <w:sz w:val="24"/>
          <w:szCs w:val="24"/>
        </w:rPr>
        <w:t>take</w:t>
      </w:r>
      <w:r w:rsidRPr="00EC21C2">
        <w:rPr>
          <w:sz w:val="16"/>
          <w:szCs w:val="24"/>
        </w:rPr>
        <w:t xml:space="preserve"> Franco </w:t>
      </w:r>
      <w:r w:rsidRPr="00EC21C2">
        <w:rPr>
          <w:rStyle w:val="StyleUnderline"/>
          <w:sz w:val="24"/>
          <w:szCs w:val="24"/>
        </w:rPr>
        <w:t>‘</w:t>
      </w:r>
      <w:proofErr w:type="spellStart"/>
      <w:r w:rsidRPr="00EC21C2">
        <w:rPr>
          <w:rStyle w:val="StyleUnderline"/>
          <w:sz w:val="24"/>
          <w:szCs w:val="24"/>
          <w:highlight w:val="cyan"/>
        </w:rPr>
        <w:t>Bifo</w:t>
      </w:r>
      <w:proofErr w:type="spellEnd"/>
      <w:r w:rsidRPr="00EC21C2">
        <w:rPr>
          <w:rStyle w:val="StyleUnderline"/>
          <w:sz w:val="24"/>
          <w:szCs w:val="24"/>
          <w:highlight w:val="cyan"/>
        </w:rPr>
        <w:t>’</w:t>
      </w:r>
      <w:r w:rsidRPr="00EC21C2">
        <w:rPr>
          <w:sz w:val="16"/>
          <w:szCs w:val="24"/>
        </w:rPr>
        <w:t xml:space="preserve"> Berardi</w:t>
      </w:r>
      <w:r w:rsidRPr="00EC21C2">
        <w:rPr>
          <w:rStyle w:val="StyleUnderline"/>
          <w:sz w:val="24"/>
          <w:szCs w:val="24"/>
        </w:rPr>
        <w:t xml:space="preserve">’s </w:t>
      </w:r>
      <w:r w:rsidRPr="00EC21C2">
        <w:rPr>
          <w:rStyle w:val="StyleUnderline"/>
          <w:sz w:val="24"/>
          <w:szCs w:val="24"/>
          <w:highlight w:val="cyan"/>
        </w:rPr>
        <w:t xml:space="preserve">invocation </w:t>
      </w:r>
      <w:r w:rsidRPr="00EC21C2">
        <w:rPr>
          <w:rStyle w:val="StyleUnderline"/>
          <w:sz w:val="24"/>
          <w:szCs w:val="24"/>
        </w:rPr>
        <w:t xml:space="preserve">of </w:t>
      </w:r>
      <w:r w:rsidRPr="00EC21C2">
        <w:rPr>
          <w:rStyle w:val="Emphasis"/>
          <w:sz w:val="24"/>
          <w:szCs w:val="24"/>
          <w:highlight w:val="cyan"/>
        </w:rPr>
        <w:t>a politics of exhaustion</w:t>
      </w:r>
      <w:r w:rsidRPr="00EC21C2">
        <w:rPr>
          <w:rStyle w:val="StyleUnderline"/>
          <w:sz w:val="24"/>
          <w:szCs w:val="24"/>
        </w:rPr>
        <w:t xml:space="preserve"> that would ‘become the beginning of a slow movement toward a “</w:t>
      </w:r>
      <w:proofErr w:type="spellStart"/>
      <w:r w:rsidRPr="00EC21C2">
        <w:rPr>
          <w:rStyle w:val="StyleUnderline"/>
          <w:sz w:val="24"/>
          <w:szCs w:val="24"/>
        </w:rPr>
        <w:t>wu</w:t>
      </w:r>
      <w:proofErr w:type="spellEnd"/>
      <w:r w:rsidRPr="00EC21C2">
        <w:rPr>
          <w:rStyle w:val="StyleUnderline"/>
          <w:sz w:val="24"/>
          <w:szCs w:val="24"/>
        </w:rPr>
        <w:t xml:space="preserve"> </w:t>
      </w:r>
      <w:proofErr w:type="spellStart"/>
      <w:r w:rsidRPr="00EC21C2">
        <w:rPr>
          <w:rStyle w:val="StyleUnderline"/>
          <w:sz w:val="24"/>
          <w:szCs w:val="24"/>
        </w:rPr>
        <w:t>wei</w:t>
      </w:r>
      <w:proofErr w:type="spellEnd"/>
      <w:r w:rsidRPr="00EC21C2">
        <w:rPr>
          <w:rStyle w:val="StyleUnderline"/>
          <w:sz w:val="24"/>
          <w:szCs w:val="24"/>
        </w:rPr>
        <w:t>” civilization, based on withdrawal</w:t>
      </w:r>
      <w:r w:rsidRPr="00EC21C2">
        <w:rPr>
          <w:sz w:val="16"/>
          <w:szCs w:val="24"/>
        </w:rPr>
        <w:t xml:space="preserve">, and frugal expectations for life and consumption’.2 </w:t>
      </w:r>
      <w:r w:rsidRPr="00EC21C2">
        <w:rPr>
          <w:rStyle w:val="StyleUnderline"/>
          <w:sz w:val="24"/>
          <w:szCs w:val="24"/>
        </w:rPr>
        <w:t xml:space="preserve">This postmodern Taoism hardly enchants, and its </w:t>
      </w:r>
      <w:r w:rsidRPr="00EC21C2">
        <w:rPr>
          <w:rStyle w:val="StyleUnderline"/>
          <w:sz w:val="24"/>
          <w:szCs w:val="24"/>
          <w:highlight w:val="cyan"/>
        </w:rPr>
        <w:t xml:space="preserve">expectation of sacrifice and escape </w:t>
      </w:r>
      <w:r w:rsidRPr="00EC21C2">
        <w:rPr>
          <w:rStyle w:val="Emphasis"/>
          <w:sz w:val="24"/>
          <w:szCs w:val="24"/>
        </w:rPr>
        <w:t xml:space="preserve">seems to </w:t>
      </w:r>
      <w:r w:rsidRPr="00EC21C2">
        <w:rPr>
          <w:rStyle w:val="Emphasis"/>
          <w:sz w:val="24"/>
          <w:szCs w:val="24"/>
          <w:highlight w:val="cyan"/>
        </w:rPr>
        <w:t xml:space="preserve">mock those paying for </w:t>
      </w:r>
      <w:r w:rsidRPr="00EC21C2">
        <w:rPr>
          <w:rStyle w:val="Emphasis"/>
          <w:sz w:val="24"/>
          <w:szCs w:val="24"/>
        </w:rPr>
        <w:t xml:space="preserve">the current </w:t>
      </w:r>
      <w:r w:rsidRPr="00EC21C2">
        <w:rPr>
          <w:rStyle w:val="Emphasis"/>
          <w:sz w:val="24"/>
          <w:szCs w:val="24"/>
          <w:highlight w:val="cyan"/>
        </w:rPr>
        <w:t>financial crisis</w:t>
      </w:r>
      <w:r w:rsidRPr="00EC21C2">
        <w:rPr>
          <w:sz w:val="16"/>
          <w:szCs w:val="24"/>
        </w:rPr>
        <w:t xml:space="preserve">. </w:t>
      </w:r>
      <w:r w:rsidRPr="00EC21C2">
        <w:rPr>
          <w:rStyle w:val="StyleUnderline"/>
          <w:sz w:val="24"/>
          <w:szCs w:val="24"/>
        </w:rPr>
        <w:t>‘Frugal expectations’ are what many</w:t>
      </w:r>
      <w:r w:rsidRPr="00EC21C2">
        <w:rPr>
          <w:sz w:val="16"/>
          <w:szCs w:val="24"/>
        </w:rPr>
        <w:t xml:space="preserve"> of us </w:t>
      </w:r>
      <w:r w:rsidRPr="00EC21C2">
        <w:rPr>
          <w:rStyle w:val="StyleUnderline"/>
          <w:sz w:val="24"/>
          <w:szCs w:val="24"/>
        </w:rPr>
        <w:t xml:space="preserve">already have, and such </w:t>
      </w:r>
      <w:r w:rsidRPr="00EC21C2">
        <w:rPr>
          <w:rStyle w:val="StyleUnderline"/>
          <w:sz w:val="24"/>
          <w:szCs w:val="24"/>
          <w:highlight w:val="cyan"/>
        </w:rPr>
        <w:t>promises</w:t>
      </w:r>
      <w:r w:rsidRPr="00EC21C2">
        <w:rPr>
          <w:sz w:val="16"/>
          <w:szCs w:val="24"/>
        </w:rPr>
        <w:t xml:space="preserve"> can </w:t>
      </w:r>
      <w:r w:rsidRPr="00EC21C2">
        <w:rPr>
          <w:rStyle w:val="Emphasis"/>
          <w:sz w:val="24"/>
          <w:szCs w:val="24"/>
          <w:highlight w:val="cyan"/>
        </w:rPr>
        <w:t>hardly compete with offers of acceleration and excess</w:t>
      </w:r>
      <w:r w:rsidRPr="00EC21C2">
        <w:rPr>
          <w:sz w:val="16"/>
          <w:szCs w:val="24"/>
        </w:rPr>
        <w:t xml:space="preserve">. </w:t>
      </w:r>
      <w:r w:rsidRPr="00EC21C2">
        <w:rPr>
          <w:rStyle w:val="StyleUnderline"/>
          <w:sz w:val="24"/>
          <w:szCs w:val="24"/>
        </w:rPr>
        <w:t xml:space="preserve">For this </w:t>
      </w:r>
      <w:proofErr w:type="gramStart"/>
      <w:r w:rsidRPr="00EC21C2">
        <w:rPr>
          <w:rStyle w:val="StyleUnderline"/>
          <w:sz w:val="24"/>
          <w:szCs w:val="24"/>
        </w:rPr>
        <w:t>reason</w:t>
      </w:r>
      <w:proofErr w:type="gramEnd"/>
      <w:r w:rsidRPr="00EC21C2">
        <w:rPr>
          <w:rStyle w:val="StyleUnderline"/>
          <w:sz w:val="24"/>
          <w:szCs w:val="24"/>
        </w:rPr>
        <w:t xml:space="preserve"> it is not </w:t>
      </w:r>
      <w:r w:rsidRPr="00EC21C2">
        <w:rPr>
          <w:rStyle w:val="StyleUnderline"/>
          <w:sz w:val="24"/>
          <w:szCs w:val="24"/>
        </w:rPr>
        <w:lastRenderedPageBreak/>
        <w:t xml:space="preserve">surprising that </w:t>
      </w:r>
      <w:r w:rsidRPr="00EC21C2">
        <w:rPr>
          <w:rStyle w:val="Emphasis"/>
          <w:sz w:val="24"/>
          <w:szCs w:val="24"/>
        </w:rPr>
        <w:t>accelerationism gains adherents uncomfortable with such re-treads</w:t>
      </w:r>
      <w:r w:rsidRPr="00EC21C2">
        <w:rPr>
          <w:sz w:val="16"/>
          <w:szCs w:val="24"/>
        </w:rPr>
        <w:t xml:space="preserve"> of the usual political </w:t>
      </w:r>
      <w:proofErr w:type="spellStart"/>
      <w:r w:rsidRPr="00EC21C2">
        <w:rPr>
          <w:sz w:val="16"/>
          <w:szCs w:val="24"/>
        </w:rPr>
        <w:t>moralisms</w:t>
      </w:r>
      <w:proofErr w:type="spellEnd"/>
      <w:r w:rsidRPr="00EC21C2">
        <w:rPr>
          <w:sz w:val="16"/>
          <w:szCs w:val="24"/>
        </w:rPr>
        <w:t>.</w:t>
      </w:r>
    </w:p>
    <w:p w14:paraId="6C23CD6C" w14:textId="77777777" w:rsidR="0046069C" w:rsidRDefault="0046069C" w:rsidP="0046069C">
      <w:pPr>
        <w:pStyle w:val="Heading4"/>
        <w:rPr>
          <w:rStyle w:val="Style13ptBold"/>
        </w:rPr>
      </w:pPr>
      <w:r>
        <w:rPr>
          <w:rStyle w:val="Style13ptBold"/>
        </w:rPr>
        <w:t>Exhaustion fails and desire solves best – their dream of a “post-work” society is impossible to realize and distracts movements with counter-revolutionary nostalgia</w:t>
      </w:r>
    </w:p>
    <w:p w14:paraId="348C9302" w14:textId="77777777" w:rsidR="0046069C" w:rsidRDefault="0046069C" w:rsidP="0046069C">
      <w:pPr>
        <w:rPr>
          <w:rStyle w:val="Style13ptBold"/>
        </w:rPr>
      </w:pPr>
      <w:r>
        <w:rPr>
          <w:rStyle w:val="Style13ptBold"/>
        </w:rPr>
        <w:t>Noys 14</w:t>
      </w:r>
    </w:p>
    <w:p w14:paraId="0FF0876D" w14:textId="77777777" w:rsidR="0046069C" w:rsidRDefault="0046069C" w:rsidP="0046069C">
      <w:r>
        <w:t xml:space="preserve">(Benjamin Noys, UK-based </w:t>
      </w:r>
      <w:proofErr w:type="gramStart"/>
      <w:r>
        <w:t>theorist</w:t>
      </w:r>
      <w:proofErr w:type="gramEnd"/>
      <w:r>
        <w:t xml:space="preserve"> and critic who teaches at the University of Chichester, Malign Velocities: Accelerationism and Capitalism, pgs. 98-99)</w:t>
      </w:r>
    </w:p>
    <w:p w14:paraId="19880FF4" w14:textId="77777777" w:rsidR="0046069C" w:rsidRDefault="0046069C" w:rsidP="0046069C">
      <w:r>
        <w:t xml:space="preserve">My perhaps minimal suggestion is recognition of this contradiction is the first necessary step. This returns us to ‘traditional’ problems of how we might intervene and negate the forms and forces of labor that mutilate and control our existence. Yet </w:t>
      </w:r>
      <w:r>
        <w:rPr>
          <w:rStyle w:val="StyleUnderline"/>
        </w:rPr>
        <w:t xml:space="preserve">the discourses of the </w:t>
      </w:r>
      <w:r>
        <w:rPr>
          <w:rStyle w:val="StyleUnderline"/>
          <w:highlight w:val="cyan"/>
        </w:rPr>
        <w:t>refusal of work</w:t>
      </w:r>
      <w:r>
        <w:rPr>
          <w:rStyle w:val="StyleUnderline"/>
        </w:rPr>
        <w:t xml:space="preserve"> or</w:t>
      </w:r>
      <w:r>
        <w:t xml:space="preserve"> techno-libidinal </w:t>
      </w:r>
      <w:r>
        <w:rPr>
          <w:rStyle w:val="StyleUnderline"/>
        </w:rPr>
        <w:t xml:space="preserve">fantasies of liberation from work </w:t>
      </w:r>
      <w:r>
        <w:rPr>
          <w:rStyle w:val="Emphasis"/>
          <w:highlight w:val="cyan"/>
        </w:rPr>
        <w:t>do not operate</w:t>
      </w:r>
      <w:r>
        <w:t xml:space="preserve">. </w:t>
      </w:r>
      <w:r>
        <w:rPr>
          <w:rStyle w:val="StyleUnderline"/>
        </w:rPr>
        <w:t xml:space="preserve">What are particularly </w:t>
      </w:r>
      <w:r>
        <w:rPr>
          <w:rStyle w:val="StyleUnderline"/>
          <w:highlight w:val="cyan"/>
        </w:rPr>
        <w:t xml:space="preserve">absent are </w:t>
      </w:r>
      <w:r>
        <w:rPr>
          <w:rStyle w:val="Emphasis"/>
          <w:highlight w:val="cyan"/>
        </w:rPr>
        <w:t>institutions and collective forms</w:t>
      </w:r>
      <w:r>
        <w:rPr>
          <w:rStyle w:val="StyleUnderline"/>
          <w:highlight w:val="cyan"/>
        </w:rPr>
        <w:t xml:space="preserve"> </w:t>
      </w:r>
      <w:r>
        <w:rPr>
          <w:rStyle w:val="StyleUnderline"/>
        </w:rPr>
        <w:t xml:space="preserve">in which </w:t>
      </w:r>
      <w:r>
        <w:rPr>
          <w:rStyle w:val="StyleUnderline"/>
          <w:highlight w:val="cyan"/>
        </w:rPr>
        <w:t>to engage</w:t>
      </w:r>
      <w:r>
        <w:rPr>
          <w:rStyle w:val="StyleUnderline"/>
        </w:rPr>
        <w:t xml:space="preserve"> the negation of work while considering the necessity and possibilities of sustainable existence</w:t>
      </w:r>
      <w:r>
        <w:t xml:space="preserve">. </w:t>
      </w:r>
      <w:r>
        <w:rPr>
          <w:rStyle w:val="StyleUnderline"/>
        </w:rPr>
        <w:t xml:space="preserve">We encounter a </w:t>
      </w:r>
      <w:r>
        <w:rPr>
          <w:rStyle w:val="StyleUnderline"/>
          <w:highlight w:val="cyan"/>
        </w:rPr>
        <w:t>capitalism</w:t>
      </w:r>
      <w:r>
        <w:rPr>
          <w:rStyle w:val="StyleUnderline"/>
        </w:rPr>
        <w:t xml:space="preserve"> that </w:t>
      </w:r>
      <w:r>
        <w:rPr>
          <w:rStyle w:val="StyleUnderline"/>
          <w:highlight w:val="cyan"/>
        </w:rPr>
        <w:t>is</w:t>
      </w:r>
      <w:r>
        <w:t xml:space="preserve">, sometimes, </w:t>
      </w:r>
      <w:r>
        <w:rPr>
          <w:rStyle w:val="Emphasis"/>
        </w:rPr>
        <w:t xml:space="preserve">quite </w:t>
      </w:r>
      <w:r>
        <w:rPr>
          <w:rStyle w:val="Emphasis"/>
          <w:highlight w:val="cyan"/>
        </w:rPr>
        <w:t>happy to refuse us work</w:t>
      </w:r>
      <w:r>
        <w:rPr>
          <w:highlight w:val="cyan"/>
        </w:rPr>
        <w:t xml:space="preserve"> </w:t>
      </w:r>
      <w:r>
        <w:rPr>
          <w:rStyle w:val="StyleUnderline"/>
        </w:rPr>
        <w:t xml:space="preserve">while, at other times, to </w:t>
      </w:r>
      <w:r>
        <w:rPr>
          <w:rStyle w:val="StyleUnderline"/>
          <w:highlight w:val="cyan"/>
        </w:rPr>
        <w:t xml:space="preserve">place </w:t>
      </w:r>
      <w:r>
        <w:rPr>
          <w:rStyle w:val="StyleUnderline"/>
        </w:rPr>
        <w:t xml:space="preserve">extreme </w:t>
      </w:r>
      <w:r>
        <w:rPr>
          <w:rStyle w:val="StyleUnderline"/>
          <w:highlight w:val="cyan"/>
        </w:rPr>
        <w:t xml:space="preserve">demands on </w:t>
      </w:r>
      <w:r>
        <w:rPr>
          <w:rStyle w:val="StyleUnderline"/>
        </w:rPr>
        <w:t xml:space="preserve">us </w:t>
      </w:r>
      <w:r>
        <w:rPr>
          <w:rStyle w:val="StyleUnderline"/>
          <w:highlight w:val="cyan"/>
        </w:rPr>
        <w:t>for work</w:t>
      </w:r>
      <w:r>
        <w:rPr>
          <w:highlight w:val="cyan"/>
        </w:rPr>
        <w:t>.</w:t>
      </w:r>
      <w:r>
        <w:rPr>
          <w:sz w:val="12"/>
        </w:rPr>
        <w:t xml:space="preserve"> </w:t>
      </w:r>
      <w:r>
        <w:rPr>
          <w:rStyle w:val="StyleUnderline"/>
        </w:rPr>
        <w:t xml:space="preserve">A working </w:t>
      </w:r>
      <w:r>
        <w:rPr>
          <w:rStyle w:val="StyleUnderline"/>
          <w:highlight w:val="cyan"/>
        </w:rPr>
        <w:t>solution</w:t>
      </w:r>
      <w:r>
        <w:t xml:space="preserve">, to be deliberately ironic, </w:t>
      </w:r>
      <w:r>
        <w:rPr>
          <w:rStyle w:val="StyleUnderline"/>
        </w:rPr>
        <w:t xml:space="preserve">is </w:t>
      </w:r>
      <w:r>
        <w:rPr>
          <w:rStyle w:val="Emphasis"/>
        </w:rPr>
        <w:t>to</w:t>
      </w:r>
      <w:r>
        <w:rPr>
          <w:rStyle w:val="Emphasis"/>
          <w:highlight w:val="cyan"/>
        </w:rPr>
        <w:t xml:space="preserve"> struggle for decommodification of </w:t>
      </w:r>
      <w:r>
        <w:rPr>
          <w:rStyle w:val="Emphasis"/>
        </w:rPr>
        <w:t xml:space="preserve">our </w:t>
      </w:r>
      <w:r>
        <w:rPr>
          <w:rStyle w:val="Emphasis"/>
          <w:highlight w:val="cyan"/>
        </w:rPr>
        <w:t>lives</w:t>
      </w:r>
      <w:r>
        <w:rPr>
          <w:highlight w:val="cyan"/>
        </w:rPr>
        <w:t>.</w:t>
      </w:r>
      <w:r>
        <w:t xml:space="preserve"> </w:t>
      </w:r>
      <w:r>
        <w:rPr>
          <w:rStyle w:val="StyleUnderline"/>
          <w:highlight w:val="cyan"/>
        </w:rPr>
        <w:t>Campaigns against privatization</w:t>
      </w:r>
      <w:r>
        <w:rPr>
          <w:rStyle w:val="StyleUnderline"/>
        </w:rPr>
        <w:t xml:space="preserve"> and for the return of</w:t>
      </w:r>
      <w:r>
        <w:t xml:space="preserve"> privatized </w:t>
      </w:r>
      <w:r>
        <w:rPr>
          <w:rStyle w:val="StyleUnderline"/>
        </w:rPr>
        <w:t xml:space="preserve">services to </w:t>
      </w:r>
      <w:r>
        <w:rPr>
          <w:rStyle w:val="Emphasis"/>
        </w:rPr>
        <w:t>public control</w:t>
      </w:r>
      <w:r>
        <w:rPr>
          <w:rStyle w:val="StyleUnderline"/>
        </w:rPr>
        <w:t xml:space="preserve"> try to</w:t>
      </w:r>
      <w:r>
        <w:rPr>
          <w:rStyle w:val="StyleUnderline"/>
          <w:highlight w:val="cyan"/>
        </w:rPr>
        <w:t xml:space="preserve"> </w:t>
      </w:r>
      <w:r>
        <w:rPr>
          <w:rStyle w:val="Emphasis"/>
          <w:highlight w:val="cyan"/>
        </w:rPr>
        <w:t>reduce our dependence on work</w:t>
      </w:r>
      <w:r>
        <w:rPr>
          <w:rStyle w:val="StyleUnderline"/>
        </w:rPr>
        <w:t xml:space="preserve"> by attacking the way work is supposed to account for </w:t>
      </w:r>
      <w:proofErr w:type="gramStart"/>
      <w:r>
        <w:rPr>
          <w:rStyle w:val="StyleUnderline"/>
        </w:rPr>
        <w:t>all of</w:t>
      </w:r>
      <w:proofErr w:type="gramEnd"/>
      <w:r>
        <w:rPr>
          <w:rStyle w:val="StyleUnderline"/>
        </w:rPr>
        <w:t xml:space="preserve"> our self-reproduction</w:t>
      </w:r>
      <w:r>
        <w:t xml:space="preserve">. </w:t>
      </w:r>
      <w:r>
        <w:rPr>
          <w:rStyle w:val="StyleUnderline"/>
        </w:rPr>
        <w:t xml:space="preserve">These struggles are in parallel for struggles to </w:t>
      </w:r>
      <w:r>
        <w:rPr>
          <w:rStyle w:val="Emphasis"/>
        </w:rPr>
        <w:t>defend public services</w:t>
      </w:r>
      <w:r>
        <w:t xml:space="preserve">, protect benefits, and sustain social and collective forms of support. </w:t>
      </w:r>
      <w:r>
        <w:rPr>
          <w:rStyle w:val="StyleUnderline"/>
        </w:rPr>
        <w:t>While they may be unglamorous</w:t>
      </w:r>
      <w:r>
        <w:t xml:space="preserve">, especially compared to space travel, </w:t>
      </w:r>
      <w:r>
        <w:rPr>
          <w:rStyle w:val="StyleUnderline"/>
        </w:rPr>
        <w:t xml:space="preserve">these </w:t>
      </w:r>
      <w:r>
        <w:rPr>
          <w:rStyle w:val="StyleUnderline"/>
          <w:highlight w:val="cyan"/>
        </w:rPr>
        <w:t xml:space="preserve">struggles </w:t>
      </w:r>
      <w:r>
        <w:rPr>
          <w:rStyle w:val="StyleUnderline"/>
        </w:rPr>
        <w:t xml:space="preserve">can </w:t>
      </w:r>
      <w:r>
        <w:rPr>
          <w:rStyle w:val="StyleUnderline"/>
          <w:highlight w:val="cyan"/>
        </w:rPr>
        <w:t xml:space="preserve">negate </w:t>
      </w:r>
      <w:r>
        <w:rPr>
          <w:rStyle w:val="StyleUnderline"/>
        </w:rPr>
        <w:t xml:space="preserve">the conditions of the </w:t>
      </w:r>
      <w:r>
        <w:rPr>
          <w:rStyle w:val="StyleUnderline"/>
          <w:highlight w:val="cyan"/>
        </w:rPr>
        <w:t xml:space="preserve">impossibility of work </w:t>
      </w:r>
      <w:r>
        <w:rPr>
          <w:rStyle w:val="StyleUnderline"/>
        </w:rPr>
        <w:t xml:space="preserve">by </w:t>
      </w:r>
      <w:r>
        <w:rPr>
          <w:rStyle w:val="Emphasis"/>
          <w:highlight w:val="cyan"/>
        </w:rPr>
        <w:t xml:space="preserve">trying to detach ‘work’ from </w:t>
      </w:r>
      <w:r>
        <w:rPr>
          <w:rStyle w:val="Emphasis"/>
        </w:rPr>
        <w:t xml:space="preserve">its </w:t>
      </w:r>
      <w:r>
        <w:rPr>
          <w:rStyle w:val="Emphasis"/>
          <w:highlight w:val="cyan"/>
        </w:rPr>
        <w:t>ideological and material role as the validation of citizenship</w:t>
      </w:r>
      <w:r>
        <w:rPr>
          <w:rStyle w:val="Emphasis"/>
        </w:rPr>
        <w:t xml:space="preserve"> and existence</w:t>
      </w:r>
      <w:r>
        <w:t xml:space="preserve">. </w:t>
      </w:r>
      <w:r>
        <w:rPr>
          <w:rStyle w:val="StyleUnderline"/>
        </w:rPr>
        <w:t xml:space="preserve">In relation to the Nietzschean rebels of absolute communism or absolute acceleration these struggles can be dismissed as reactive, but </w:t>
      </w:r>
      <w:r>
        <w:rPr>
          <w:rStyle w:val="Emphasis"/>
        </w:rPr>
        <w:t>they react precisely to the contradiction in which we are currently bound</w:t>
      </w:r>
      <w:r>
        <w:t>.</w:t>
      </w:r>
      <w:r>
        <w:rPr>
          <w:sz w:val="12"/>
        </w:rPr>
        <w:t xml:space="preserve"> </w:t>
      </w:r>
      <w:r>
        <w:t xml:space="preserve">This is also true of the </w:t>
      </w:r>
      <w:proofErr w:type="spellStart"/>
      <w:r>
        <w:t>defence</w:t>
      </w:r>
      <w:proofErr w:type="spellEnd"/>
      <w:r>
        <w:t xml:space="preserve"> of workplace and employment conditions against new waves of privatization and outsourcing. The struggles at the University of Sussex over the outsourcing of support work, under much worse contracts and conditions, has forged an alliance of workers and students on the grounds of the precarity and impossibility of labor. It has also involved new experiments with forms and organizations against unresponsive unions and neoliberal management strategies. This </w:t>
      </w:r>
      <w:r>
        <w:rPr>
          <w:rStyle w:val="StyleUnderline"/>
          <w:highlight w:val="cyan"/>
        </w:rPr>
        <w:t>impossibility of labor</w:t>
      </w:r>
      <w:r>
        <w:t xml:space="preserve">, I’m suggesting, </w:t>
      </w:r>
      <w:r>
        <w:rPr>
          <w:rStyle w:val="Emphasis"/>
          <w:highlight w:val="cyan"/>
        </w:rPr>
        <w:t>does not simply mean abandoning work</w:t>
      </w:r>
      <w:r>
        <w:t xml:space="preserve"> </w:t>
      </w:r>
      <w:r>
        <w:rPr>
          <w:rStyle w:val="StyleUnderline"/>
        </w:rPr>
        <w:t xml:space="preserve">as an impossible site </w:t>
      </w:r>
      <w:r>
        <w:rPr>
          <w:rStyle w:val="StyleUnderline"/>
          <w:highlight w:val="cyan"/>
        </w:rPr>
        <w:t>in the name of a dream</w:t>
      </w:r>
      <w:r>
        <w:rPr>
          <w:rStyle w:val="StyleUnderline"/>
        </w:rPr>
        <w:t xml:space="preserve"> of exit</w:t>
      </w:r>
      <w:r>
        <w:t xml:space="preserve">. </w:t>
      </w:r>
      <w:proofErr w:type="gramStart"/>
      <w:r>
        <w:rPr>
          <w:rStyle w:val="StyleUnderline"/>
        </w:rPr>
        <w:t>Instead</w:t>
      </w:r>
      <w:proofErr w:type="gramEnd"/>
      <w:r>
        <w:rPr>
          <w:rStyle w:val="StyleUnderline"/>
        </w:rPr>
        <w:t xml:space="preserve"> the negation of capitalist work can also be the struggle to free that true choice</w:t>
      </w:r>
      <w:r>
        <w:t xml:space="preserve"> Timothy Brennan indicates </w:t>
      </w:r>
      <w:r>
        <w:rPr>
          <w:rStyle w:val="StyleUnderline"/>
        </w:rPr>
        <w:t>by breaking our relation with constant ‘accelerative’ demand that we attend to the commodification of our lives</w:t>
      </w:r>
      <w:r>
        <w:t>.</w:t>
      </w:r>
      <w:r>
        <w:rPr>
          <w:sz w:val="12"/>
        </w:rPr>
        <w:t xml:space="preserve"> </w:t>
      </w:r>
    </w:p>
    <w:p w14:paraId="13D8D5B1" w14:textId="77777777" w:rsidR="0046069C" w:rsidRDefault="0046069C" w:rsidP="00C71094">
      <w:pPr>
        <w:pStyle w:val="Heading4"/>
      </w:pPr>
      <w:r>
        <w:t xml:space="preserve">The aff can’t solve – </w:t>
      </w:r>
      <w:proofErr w:type="spellStart"/>
      <w:r>
        <w:t>Bifo</w:t>
      </w:r>
      <w:proofErr w:type="spellEnd"/>
      <w:r>
        <w:t xml:space="preserve"> admits that exhaustion via affirmation fails</w:t>
      </w:r>
    </w:p>
    <w:p w14:paraId="008A96CF" w14:textId="77777777" w:rsidR="0046069C" w:rsidRDefault="0046069C" w:rsidP="0046069C">
      <w:pPr>
        <w:rPr>
          <w:rStyle w:val="Style13ptBold"/>
          <w:bCs w:val="0"/>
          <w:sz w:val="16"/>
          <w:szCs w:val="16"/>
        </w:rPr>
      </w:pPr>
      <w:r>
        <w:rPr>
          <w:rStyle w:val="Style13ptBold"/>
        </w:rPr>
        <w:t xml:space="preserve">Sterling ’14 </w:t>
      </w:r>
      <w:r>
        <w:rPr>
          <w:rStyle w:val="Style13ptBold"/>
          <w:sz w:val="16"/>
          <w:szCs w:val="16"/>
        </w:rPr>
        <w:t xml:space="preserve">– quoting </w:t>
      </w:r>
      <w:proofErr w:type="spellStart"/>
      <w:r>
        <w:rPr>
          <w:rStyle w:val="Style13ptBold"/>
          <w:sz w:val="16"/>
          <w:szCs w:val="16"/>
        </w:rPr>
        <w:t>Bifo</w:t>
      </w:r>
      <w:proofErr w:type="spellEnd"/>
      <w:r>
        <w:rPr>
          <w:rStyle w:val="Style13ptBold"/>
          <w:sz w:val="16"/>
          <w:szCs w:val="16"/>
        </w:rPr>
        <w:t xml:space="preserve"> – writer at Wired Magazine (Bruce, “Franco ‘</w:t>
      </w:r>
      <w:proofErr w:type="spellStart"/>
      <w:r>
        <w:rPr>
          <w:rStyle w:val="Style13ptBold"/>
          <w:sz w:val="16"/>
          <w:szCs w:val="16"/>
        </w:rPr>
        <w:t>Bifo</w:t>
      </w:r>
      <w:proofErr w:type="spellEnd"/>
      <w:r>
        <w:rPr>
          <w:rStyle w:val="Style13ptBold"/>
          <w:sz w:val="16"/>
          <w:szCs w:val="16"/>
        </w:rPr>
        <w:t>’ Berardi and Mark Fisher wringing their hands over exhaustion, the financial crisis, aesthetic resistance and the ‘slow cancellation of the future’”, 2/7/14, Wired Magazine, http://www.wired.com/2014/02/franco-bifo-berardi-mark-fisher-wringing-hands-exhaustion-financial-crisis-aesthetic-resistance-slow-cancellation-future/)//CW</w:t>
      </w:r>
    </w:p>
    <w:p w14:paraId="5FC83CD1" w14:textId="77777777" w:rsidR="0046069C" w:rsidRDefault="0046069C" w:rsidP="0046069C">
      <w:pPr>
        <w:rPr>
          <w:sz w:val="16"/>
          <w:szCs w:val="24"/>
        </w:rPr>
      </w:pPr>
      <w:r w:rsidRPr="00D07588">
        <w:rPr>
          <w:rStyle w:val="StyleUnderline"/>
          <w:sz w:val="24"/>
          <w:szCs w:val="24"/>
        </w:rPr>
        <w:t xml:space="preserve">“It isn’t easy for me to </w:t>
      </w:r>
      <w:proofErr w:type="gramStart"/>
      <w:r w:rsidRPr="00D07588">
        <w:rPr>
          <w:rStyle w:val="StyleUnderline"/>
          <w:sz w:val="24"/>
          <w:szCs w:val="24"/>
        </w:rPr>
        <w:t>answer, because</w:t>
      </w:r>
      <w:proofErr w:type="gramEnd"/>
      <w:r w:rsidRPr="00D07588">
        <w:rPr>
          <w:rStyle w:val="StyleUnderline"/>
          <w:sz w:val="24"/>
          <w:szCs w:val="24"/>
        </w:rPr>
        <w:t xml:space="preserve"> you’ve put your finger on a painful wound – that is, </w:t>
      </w:r>
      <w:r w:rsidRPr="00D07588">
        <w:rPr>
          <w:rStyle w:val="StyleUnderline"/>
          <w:sz w:val="24"/>
          <w:szCs w:val="24"/>
          <w:highlight w:val="cyan"/>
        </w:rPr>
        <w:t>our present</w:t>
      </w:r>
      <w:r w:rsidRPr="00D07588">
        <w:rPr>
          <w:rStyle w:val="StyleUnderline"/>
          <w:sz w:val="24"/>
          <w:szCs w:val="24"/>
        </w:rPr>
        <w:t xml:space="preserve"> theoretical </w:t>
      </w:r>
      <w:r w:rsidRPr="00D07588">
        <w:rPr>
          <w:rStyle w:val="StyleUnderline"/>
          <w:sz w:val="24"/>
          <w:szCs w:val="24"/>
          <w:highlight w:val="cyan"/>
        </w:rPr>
        <w:t>impotence</w:t>
      </w:r>
      <w:r w:rsidRPr="00D07588">
        <w:rPr>
          <w:rStyle w:val="StyleUnderline"/>
          <w:sz w:val="24"/>
          <w:szCs w:val="24"/>
        </w:rPr>
        <w:t xml:space="preserve"> in the face of the de-humanizing process </w:t>
      </w:r>
      <w:r w:rsidRPr="00D07588">
        <w:rPr>
          <w:rStyle w:val="StyleUnderline"/>
          <w:sz w:val="24"/>
          <w:szCs w:val="24"/>
          <w:highlight w:val="cyan"/>
        </w:rPr>
        <w:t xml:space="preserve">provoked by finance </w:t>
      </w:r>
      <w:r w:rsidRPr="00D07588">
        <w:rPr>
          <w:rStyle w:val="StyleUnderline"/>
          <w:sz w:val="24"/>
          <w:szCs w:val="24"/>
          <w:highlight w:val="cyan"/>
        </w:rPr>
        <w:lastRenderedPageBreak/>
        <w:t>capitalism.</w:t>
      </w:r>
      <w:r w:rsidRPr="00D07588">
        <w:rPr>
          <w:rStyle w:val="StyleUnderline"/>
          <w:sz w:val="24"/>
          <w:szCs w:val="24"/>
        </w:rPr>
        <w:t xml:space="preserve"> This </w:t>
      </w:r>
      <w:r w:rsidRPr="00D07588">
        <w:rPr>
          <w:rStyle w:val="StyleUnderline"/>
          <w:sz w:val="24"/>
          <w:szCs w:val="24"/>
          <w:highlight w:val="cyan"/>
        </w:rPr>
        <w:t>feels like a</w:t>
      </w:r>
      <w:r w:rsidRPr="00D07588">
        <w:rPr>
          <w:rStyle w:val="StyleUnderline"/>
          <w:sz w:val="24"/>
          <w:szCs w:val="24"/>
        </w:rPr>
        <w:t xml:space="preserve"> sort of </w:t>
      </w:r>
      <w:r w:rsidRPr="00D07588">
        <w:rPr>
          <w:rStyle w:val="StyleUnderline"/>
          <w:sz w:val="24"/>
          <w:szCs w:val="24"/>
          <w:highlight w:val="cyan"/>
        </w:rPr>
        <w:t>personal defeat</w:t>
      </w:r>
      <w:r w:rsidRPr="00D07588">
        <w:rPr>
          <w:sz w:val="16"/>
          <w:szCs w:val="24"/>
        </w:rPr>
        <w:t xml:space="preserve">. But I can’t deny reality, which seems to me to be this: </w:t>
      </w:r>
      <w:r w:rsidRPr="00D07588">
        <w:rPr>
          <w:rStyle w:val="StyleUnderline"/>
          <w:sz w:val="24"/>
          <w:szCs w:val="24"/>
          <w:highlight w:val="cyan"/>
        </w:rPr>
        <w:t>the last</w:t>
      </w:r>
      <w:r w:rsidRPr="00D07588">
        <w:rPr>
          <w:rStyle w:val="StyleUnderline"/>
          <w:sz w:val="24"/>
          <w:szCs w:val="24"/>
        </w:rPr>
        <w:t xml:space="preserve"> wave of the </w:t>
      </w:r>
      <w:r w:rsidRPr="00D07588">
        <w:rPr>
          <w:rStyle w:val="StyleUnderline"/>
          <w:sz w:val="24"/>
          <w:szCs w:val="24"/>
          <w:highlight w:val="cyan"/>
        </w:rPr>
        <w:t>movement</w:t>
      </w:r>
      <w:r w:rsidRPr="00D07588">
        <w:rPr>
          <w:rStyle w:val="StyleUnderline"/>
          <w:sz w:val="24"/>
          <w:szCs w:val="24"/>
        </w:rPr>
        <w:t xml:space="preserve"> – say 2010 to 2011 – was an attempt to revitalize a massive subjectivity. This attempt </w:t>
      </w:r>
      <w:r w:rsidRPr="00D07588">
        <w:rPr>
          <w:rStyle w:val="Emphasis"/>
          <w:sz w:val="24"/>
          <w:szCs w:val="24"/>
          <w:highlight w:val="cyan"/>
        </w:rPr>
        <w:t>failed</w:t>
      </w:r>
      <w:r w:rsidRPr="00D07588">
        <w:rPr>
          <w:rStyle w:val="StyleUnderline"/>
          <w:sz w:val="24"/>
          <w:szCs w:val="24"/>
          <w:highlight w:val="cyan"/>
        </w:rPr>
        <w:t xml:space="preserve">: </w:t>
      </w:r>
      <w:r w:rsidRPr="00D07588">
        <w:rPr>
          <w:rStyle w:val="StyleUnderline"/>
          <w:sz w:val="24"/>
          <w:szCs w:val="24"/>
        </w:rPr>
        <w:t xml:space="preserve">we have been </w:t>
      </w:r>
      <w:r w:rsidRPr="00D07588">
        <w:rPr>
          <w:rStyle w:val="StyleUnderline"/>
          <w:sz w:val="24"/>
          <w:szCs w:val="24"/>
          <w:highlight w:val="cyan"/>
        </w:rPr>
        <w:t xml:space="preserve">unable to stop </w:t>
      </w:r>
      <w:r w:rsidRPr="00D07588">
        <w:rPr>
          <w:rStyle w:val="StyleUnderline"/>
          <w:sz w:val="24"/>
          <w:szCs w:val="24"/>
        </w:rPr>
        <w:t xml:space="preserve">the financial </w:t>
      </w:r>
      <w:r w:rsidRPr="00D07588">
        <w:rPr>
          <w:rStyle w:val="StyleUnderline"/>
          <w:sz w:val="24"/>
          <w:szCs w:val="24"/>
          <w:highlight w:val="cyan"/>
        </w:rPr>
        <w:t>aggression</w:t>
      </w:r>
      <w:r w:rsidRPr="00D07588">
        <w:rPr>
          <w:rStyle w:val="StyleUnderline"/>
          <w:sz w:val="24"/>
          <w:szCs w:val="24"/>
        </w:rPr>
        <w:t xml:space="preserve">. </w:t>
      </w:r>
      <w:r w:rsidRPr="00D07588">
        <w:rPr>
          <w:sz w:val="16"/>
          <w:szCs w:val="24"/>
        </w:rPr>
        <w:t xml:space="preserve">The movement has now disappeared, only emerging in the form of fragmentary explosions of despair. </w:t>
      </w:r>
      <w:r w:rsidRPr="00D07588">
        <w:rPr>
          <w:rStyle w:val="StyleUnderline"/>
          <w:sz w:val="24"/>
          <w:szCs w:val="24"/>
        </w:rPr>
        <w:t xml:space="preserve">I use the term ‘the movement’ to refer to any form of mass action which </w:t>
      </w:r>
      <w:proofErr w:type="gramStart"/>
      <w:r w:rsidRPr="00D07588">
        <w:rPr>
          <w:rStyle w:val="StyleUnderline"/>
          <w:sz w:val="24"/>
          <w:szCs w:val="24"/>
        </w:rPr>
        <w:t>is able to</w:t>
      </w:r>
      <w:proofErr w:type="gramEnd"/>
      <w:r w:rsidRPr="00D07588">
        <w:rPr>
          <w:rStyle w:val="StyleUnderline"/>
          <w:sz w:val="24"/>
          <w:szCs w:val="24"/>
        </w:rPr>
        <w:t xml:space="preserve"> change the prevailing culture and perception</w:t>
      </w:r>
      <w:r w:rsidRPr="00D07588">
        <w:rPr>
          <w:sz w:val="16"/>
          <w:szCs w:val="24"/>
        </w:rPr>
        <w:t xml:space="preserve">. </w:t>
      </w:r>
      <w:proofErr w:type="gramStart"/>
      <w:r w:rsidRPr="00D07588">
        <w:rPr>
          <w:sz w:val="16"/>
          <w:szCs w:val="24"/>
        </w:rPr>
        <w:t>This is why</w:t>
      </w:r>
      <w:proofErr w:type="gramEnd"/>
      <w:r w:rsidRPr="00D07588">
        <w:rPr>
          <w:sz w:val="16"/>
          <w:szCs w:val="24"/>
        </w:rPr>
        <w:t xml:space="preserve"> I don’t think that in Greece at the moment we have a movement. It is only a despairing reaction to the devastation – it is reactive and isolated. “</w:t>
      </w:r>
      <w:r w:rsidRPr="00D07588">
        <w:rPr>
          <w:rStyle w:val="StyleUnderline"/>
          <w:sz w:val="24"/>
          <w:szCs w:val="24"/>
        </w:rPr>
        <w:t xml:space="preserve">We should be able to produce a theoretical model which assumes that the form of subjectivation that we used to know is now over. The </w:t>
      </w:r>
      <w:r w:rsidRPr="00D07588">
        <w:rPr>
          <w:rStyle w:val="StyleUnderline"/>
          <w:sz w:val="24"/>
          <w:szCs w:val="24"/>
          <w:highlight w:val="cyan"/>
        </w:rPr>
        <w:t>mutation</w:t>
      </w:r>
      <w:r w:rsidRPr="00D07588">
        <w:rPr>
          <w:rStyle w:val="StyleUnderline"/>
          <w:sz w:val="24"/>
          <w:szCs w:val="24"/>
        </w:rPr>
        <w:t xml:space="preserve"> that </w:t>
      </w:r>
      <w:r w:rsidRPr="00D07588">
        <w:rPr>
          <w:rStyle w:val="StyleUnderline"/>
          <w:sz w:val="24"/>
          <w:szCs w:val="24"/>
          <w:highlight w:val="cyan"/>
        </w:rPr>
        <w:t xml:space="preserve">has infested </w:t>
      </w:r>
      <w:r w:rsidRPr="00D07588">
        <w:rPr>
          <w:rStyle w:val="StyleUnderline"/>
          <w:sz w:val="24"/>
          <w:szCs w:val="24"/>
        </w:rPr>
        <w:t xml:space="preserve">the post-alphabetical </w:t>
      </w:r>
      <w:r w:rsidRPr="00D07588">
        <w:rPr>
          <w:rStyle w:val="StyleUnderline"/>
          <w:sz w:val="24"/>
          <w:szCs w:val="24"/>
          <w:highlight w:val="cyan"/>
        </w:rPr>
        <w:t>generation</w:t>
      </w:r>
      <w:r w:rsidRPr="00D07588">
        <w:rPr>
          <w:rStyle w:val="StyleUnderline"/>
          <w:sz w:val="24"/>
          <w:szCs w:val="24"/>
        </w:rPr>
        <w:t xml:space="preserve"> – that is, the first generation </w:t>
      </w:r>
      <w:r w:rsidRPr="00D07588">
        <w:rPr>
          <w:rStyle w:val="StyleUnderline"/>
          <w:sz w:val="24"/>
          <w:szCs w:val="24"/>
          <w:highlight w:val="cyan"/>
        </w:rPr>
        <w:t xml:space="preserve">to learn more words from </w:t>
      </w:r>
      <w:r w:rsidRPr="00D07588">
        <w:rPr>
          <w:rStyle w:val="StyleUnderline"/>
          <w:sz w:val="24"/>
          <w:szCs w:val="24"/>
        </w:rPr>
        <w:t xml:space="preserve">the </w:t>
      </w:r>
      <w:r w:rsidRPr="00D07588">
        <w:rPr>
          <w:rStyle w:val="StyleUnderline"/>
          <w:sz w:val="24"/>
          <w:szCs w:val="24"/>
          <w:highlight w:val="cyan"/>
        </w:rPr>
        <w:t>machine</w:t>
      </w:r>
      <w:r w:rsidRPr="00D07588">
        <w:rPr>
          <w:rStyle w:val="StyleUnderline"/>
          <w:sz w:val="24"/>
          <w:szCs w:val="24"/>
        </w:rPr>
        <w:t xml:space="preserve"> than from the mother – has deeply eroded the ability to solidarize</w:t>
      </w:r>
      <w:r w:rsidRPr="00D07588">
        <w:rPr>
          <w:sz w:val="16"/>
          <w:szCs w:val="24"/>
        </w:rPr>
        <w:t xml:space="preserve">. A process of social </w:t>
      </w:r>
      <w:proofErr w:type="spellStart"/>
      <w:r w:rsidRPr="00D07588">
        <w:rPr>
          <w:sz w:val="16"/>
          <w:szCs w:val="24"/>
        </w:rPr>
        <w:t>recomposition</w:t>
      </w:r>
      <w:proofErr w:type="spellEnd"/>
      <w:r w:rsidRPr="00D07588">
        <w:rPr>
          <w:sz w:val="16"/>
          <w:szCs w:val="24"/>
        </w:rPr>
        <w:t xml:space="preserve"> of precarious </w:t>
      </w:r>
      <w:proofErr w:type="spellStart"/>
      <w:r w:rsidRPr="00D07588">
        <w:rPr>
          <w:sz w:val="16"/>
          <w:szCs w:val="24"/>
        </w:rPr>
        <w:t>labour</w:t>
      </w:r>
      <w:proofErr w:type="spellEnd"/>
      <w:r w:rsidRPr="00D07588">
        <w:rPr>
          <w:sz w:val="16"/>
          <w:szCs w:val="24"/>
        </w:rPr>
        <w:t xml:space="preserve"> seems impossible, at least in the form of collective action, political </w:t>
      </w:r>
      <w:proofErr w:type="gramStart"/>
      <w:r w:rsidRPr="00D07588">
        <w:rPr>
          <w:sz w:val="16"/>
          <w:szCs w:val="24"/>
        </w:rPr>
        <w:t>solidarity</w:t>
      </w:r>
      <w:proofErr w:type="gramEnd"/>
      <w:r w:rsidRPr="00D07588">
        <w:rPr>
          <w:sz w:val="16"/>
          <w:szCs w:val="24"/>
        </w:rPr>
        <w:t xml:space="preserve"> and class consciousness. I really don’t know if that means that my generation is unable to see the new process of social composition that will one day give the new generation the opportunity to free themselves from fear and loneliness. “</w:t>
      </w:r>
      <w:proofErr w:type="spellStart"/>
      <w:r w:rsidRPr="00D07588">
        <w:rPr>
          <w:sz w:val="16"/>
          <w:szCs w:val="24"/>
        </w:rPr>
        <w:t>Mouffe</w:t>
      </w:r>
      <w:proofErr w:type="spellEnd"/>
      <w:r w:rsidRPr="00D07588">
        <w:rPr>
          <w:sz w:val="16"/>
          <w:szCs w:val="24"/>
        </w:rPr>
        <w:t xml:space="preserve"> writes that ‘various modes of </w:t>
      </w:r>
      <w:proofErr w:type="spellStart"/>
      <w:r w:rsidRPr="00D07588">
        <w:rPr>
          <w:sz w:val="16"/>
          <w:szCs w:val="24"/>
        </w:rPr>
        <w:t>artivist</w:t>
      </w:r>
      <w:proofErr w:type="spellEnd"/>
      <w:r w:rsidRPr="00D07588">
        <w:rPr>
          <w:sz w:val="16"/>
          <w:szCs w:val="24"/>
        </w:rPr>
        <w:t xml:space="preserve"> intervention influenced by the Situationist strategy of </w:t>
      </w:r>
      <w:proofErr w:type="spellStart"/>
      <w:r w:rsidRPr="00D07588">
        <w:rPr>
          <w:sz w:val="16"/>
          <w:szCs w:val="24"/>
        </w:rPr>
        <w:t>détournement</w:t>
      </w:r>
      <w:proofErr w:type="spellEnd"/>
      <w:r w:rsidRPr="00D07588">
        <w:rPr>
          <w:sz w:val="16"/>
          <w:szCs w:val="24"/>
        </w:rPr>
        <w:t xml:space="preserve"> like The Yes Men are very effective in disrupting the smooth image that corporate capitalism is trying to impose, bringing to the fore its repressive character’. This may be true, but the unveiling of the repressive character of power is not going to bring about rebellion. On the contrary, it only reinforces a sense of impotence. The techniques of subversion have been quite efficient in ‘revealing’ the true nature of financial capitalism, but consciousness of what is real is not class consciousness. It isn’t enough to only see the danger – you also need to be able to escape it or to dispel it. </w:t>
      </w:r>
      <w:proofErr w:type="gramStart"/>
      <w:r w:rsidRPr="00D07588">
        <w:rPr>
          <w:rStyle w:val="StyleUnderline"/>
          <w:sz w:val="24"/>
          <w:szCs w:val="24"/>
        </w:rPr>
        <w:t>The majority of</w:t>
      </w:r>
      <w:proofErr w:type="gramEnd"/>
      <w:r w:rsidRPr="00D07588">
        <w:rPr>
          <w:rStyle w:val="StyleUnderline"/>
          <w:sz w:val="24"/>
          <w:szCs w:val="24"/>
        </w:rPr>
        <w:t xml:space="preserve"> people hate finance capitalism but, as far as I can see, this </w:t>
      </w:r>
      <w:r w:rsidRPr="00D07588">
        <w:rPr>
          <w:rStyle w:val="StyleUnderline"/>
          <w:sz w:val="24"/>
          <w:szCs w:val="24"/>
          <w:highlight w:val="cyan"/>
        </w:rPr>
        <w:t>hatred is turning into depression</w:t>
      </w:r>
      <w:r w:rsidRPr="00D07588">
        <w:rPr>
          <w:rStyle w:val="StyleUnderline"/>
          <w:sz w:val="24"/>
          <w:szCs w:val="24"/>
        </w:rPr>
        <w:t xml:space="preserve"> rather than into autonomy. </w:t>
      </w:r>
      <w:r w:rsidRPr="00D07588">
        <w:rPr>
          <w:sz w:val="16"/>
          <w:szCs w:val="24"/>
        </w:rPr>
        <w:t>“</w:t>
      </w:r>
      <w:proofErr w:type="spellStart"/>
      <w:r w:rsidRPr="00D07588">
        <w:rPr>
          <w:sz w:val="16"/>
          <w:szCs w:val="24"/>
        </w:rPr>
        <w:t>Mouffe</w:t>
      </w:r>
      <w:proofErr w:type="spellEnd"/>
      <w:r w:rsidRPr="00D07588">
        <w:rPr>
          <w:sz w:val="16"/>
          <w:szCs w:val="24"/>
        </w:rPr>
        <w:t xml:space="preserve"> adds: ‘One could also mention a variety of urban struggles like “Reclaim the streets” in Britain, the “</w:t>
      </w:r>
      <w:proofErr w:type="spellStart"/>
      <w:r w:rsidRPr="00D07588">
        <w:rPr>
          <w:sz w:val="16"/>
          <w:szCs w:val="24"/>
        </w:rPr>
        <w:t>Tute</w:t>
      </w:r>
      <w:proofErr w:type="spellEnd"/>
      <w:r w:rsidRPr="00D07588">
        <w:rPr>
          <w:sz w:val="16"/>
          <w:szCs w:val="24"/>
        </w:rPr>
        <w:t xml:space="preserve"> Bianche” in Italy, the “Stop Advertising” campaigns in France or the “Nike Ground-Rethinking Space” in Vienna – there exist a great variety of types of </w:t>
      </w:r>
      <w:proofErr w:type="spellStart"/>
      <w:r w:rsidRPr="00D07588">
        <w:rPr>
          <w:sz w:val="16"/>
          <w:szCs w:val="24"/>
        </w:rPr>
        <w:t>artistico</w:t>
      </w:r>
      <w:proofErr w:type="spellEnd"/>
      <w:r w:rsidRPr="00D07588">
        <w:rPr>
          <w:sz w:val="16"/>
          <w:szCs w:val="24"/>
        </w:rPr>
        <w:t xml:space="preserve">-activist practices and of modes of communication-guerrilla.’ </w:t>
      </w:r>
      <w:r w:rsidRPr="00D07588">
        <w:rPr>
          <w:rStyle w:val="StyleUnderline"/>
          <w:sz w:val="24"/>
          <w:szCs w:val="24"/>
        </w:rPr>
        <w:t xml:space="preserve">In the last 15 years, however, </w:t>
      </w:r>
      <w:r w:rsidRPr="00D07588">
        <w:rPr>
          <w:rStyle w:val="StyleUnderline"/>
          <w:sz w:val="24"/>
          <w:szCs w:val="24"/>
          <w:highlight w:val="cyan"/>
        </w:rPr>
        <w:t>activism has been totally unable to stop</w:t>
      </w:r>
      <w:r w:rsidRPr="00D07588">
        <w:rPr>
          <w:rStyle w:val="StyleUnderline"/>
          <w:sz w:val="24"/>
          <w:szCs w:val="24"/>
        </w:rPr>
        <w:t xml:space="preserve"> the systematic offensive of </w:t>
      </w:r>
      <w:r w:rsidRPr="00D07588">
        <w:rPr>
          <w:rStyle w:val="StyleUnderline"/>
          <w:sz w:val="24"/>
          <w:szCs w:val="24"/>
          <w:highlight w:val="cyan"/>
        </w:rPr>
        <w:t>corporations</w:t>
      </w:r>
      <w:r w:rsidRPr="00D07588">
        <w:rPr>
          <w:rStyle w:val="StyleUnderline"/>
          <w:sz w:val="24"/>
          <w:szCs w:val="24"/>
        </w:rPr>
        <w:t xml:space="preserve"> and financial agencies</w:t>
      </w:r>
      <w:r w:rsidRPr="00D07588">
        <w:rPr>
          <w:sz w:val="16"/>
          <w:szCs w:val="24"/>
        </w:rPr>
        <w:t xml:space="preserve">. </w:t>
      </w:r>
      <w:r w:rsidRPr="00D07588">
        <w:rPr>
          <w:rStyle w:val="StyleUnderline"/>
          <w:sz w:val="24"/>
          <w:szCs w:val="24"/>
        </w:rPr>
        <w:t xml:space="preserve">Look at the last wave of struggles against the financial dictatorship, from UK Uncut to the Spanish </w:t>
      </w:r>
      <w:proofErr w:type="spellStart"/>
      <w:r w:rsidRPr="00D07588">
        <w:rPr>
          <w:rStyle w:val="StyleUnderline"/>
          <w:sz w:val="24"/>
          <w:szCs w:val="24"/>
        </w:rPr>
        <w:t>acampada</w:t>
      </w:r>
      <w:proofErr w:type="spellEnd"/>
      <w:r w:rsidRPr="00D07588">
        <w:rPr>
          <w:rStyle w:val="StyleUnderline"/>
          <w:sz w:val="24"/>
          <w:szCs w:val="24"/>
        </w:rPr>
        <w:t xml:space="preserve"> to Occupy Wall Street. This wave of movements has produced an effect of widespread awareness among </w:t>
      </w:r>
      <w:proofErr w:type="gramStart"/>
      <w:r w:rsidRPr="00D07588">
        <w:rPr>
          <w:rStyle w:val="StyleUnderline"/>
          <w:sz w:val="24"/>
          <w:szCs w:val="24"/>
        </w:rPr>
        <w:t>the majority of</w:t>
      </w:r>
      <w:proofErr w:type="gramEnd"/>
      <w:r w:rsidRPr="00D07588">
        <w:rPr>
          <w:rStyle w:val="StyleUnderline"/>
          <w:sz w:val="24"/>
          <w:szCs w:val="24"/>
        </w:rPr>
        <w:t xml:space="preserve"> the population, but it hasn’t slowed the dismantling of social life.</w:t>
      </w:r>
      <w:r w:rsidRPr="00D07588">
        <w:rPr>
          <w:sz w:val="16"/>
          <w:szCs w:val="24"/>
        </w:rPr>
        <w:t xml:space="preserve"> “</w:t>
      </w:r>
      <w:r w:rsidRPr="00D07588">
        <w:rPr>
          <w:rStyle w:val="StyleUnderline"/>
          <w:sz w:val="24"/>
          <w:szCs w:val="24"/>
        </w:rPr>
        <w:t xml:space="preserve">Not only is political activism unable to change the reality of finance capitalism, but the mainstream </w:t>
      </w:r>
      <w:r w:rsidRPr="00D07588">
        <w:rPr>
          <w:rStyle w:val="StyleUnderline"/>
          <w:sz w:val="24"/>
          <w:szCs w:val="24"/>
          <w:highlight w:val="cyan"/>
        </w:rPr>
        <w:t>political parties cannot do anything if they do not follow</w:t>
      </w:r>
      <w:r w:rsidRPr="00D07588">
        <w:rPr>
          <w:rStyle w:val="StyleUnderline"/>
          <w:sz w:val="24"/>
          <w:szCs w:val="24"/>
        </w:rPr>
        <w:t xml:space="preserve"> the automatisms of </w:t>
      </w:r>
      <w:r w:rsidRPr="00D07588">
        <w:rPr>
          <w:rStyle w:val="StyleUnderline"/>
          <w:sz w:val="24"/>
          <w:szCs w:val="24"/>
          <w:highlight w:val="cyan"/>
        </w:rPr>
        <w:t>power</w:t>
      </w:r>
      <w:r w:rsidRPr="00D07588">
        <w:rPr>
          <w:sz w:val="16"/>
          <w:szCs w:val="24"/>
        </w:rPr>
        <w:t>. Look at Barack Obama’s failure to change the American distribution of wealth, notwithstanding the huge support that he gathered in 2008. ‘</w:t>
      </w:r>
      <w:proofErr w:type="gramStart"/>
      <w:r w:rsidRPr="00D07588">
        <w:rPr>
          <w:sz w:val="16"/>
          <w:szCs w:val="24"/>
        </w:rPr>
        <w:t>Yes</w:t>
      </w:r>
      <w:proofErr w:type="gramEnd"/>
      <w:r w:rsidRPr="00D07588">
        <w:rPr>
          <w:sz w:val="16"/>
          <w:szCs w:val="24"/>
        </w:rPr>
        <w:t xml:space="preserve"> We Can’ turned swiftly into derision when he was obliged to bend to the force of financial power. I think that </w:t>
      </w:r>
      <w:r w:rsidRPr="00D07588">
        <w:rPr>
          <w:rStyle w:val="Emphasis"/>
          <w:sz w:val="24"/>
          <w:szCs w:val="24"/>
          <w:highlight w:val="cyan"/>
        </w:rPr>
        <w:t>autonomy is only possible when people</w:t>
      </w:r>
      <w:r w:rsidRPr="00D07588">
        <w:rPr>
          <w:rStyle w:val="Emphasis"/>
          <w:sz w:val="24"/>
          <w:szCs w:val="24"/>
        </w:rPr>
        <w:t xml:space="preserve"> become able to </w:t>
      </w:r>
      <w:r w:rsidRPr="00D07588">
        <w:rPr>
          <w:rStyle w:val="Emphasis"/>
          <w:sz w:val="24"/>
          <w:szCs w:val="24"/>
          <w:highlight w:val="cyan"/>
        </w:rPr>
        <w:t>change their</w:t>
      </w:r>
      <w:r w:rsidRPr="00D07588">
        <w:rPr>
          <w:rStyle w:val="Emphasis"/>
          <w:sz w:val="24"/>
          <w:szCs w:val="24"/>
        </w:rPr>
        <w:t xml:space="preserve"> daily </w:t>
      </w:r>
      <w:r w:rsidRPr="00D07588">
        <w:rPr>
          <w:rStyle w:val="Emphasis"/>
          <w:sz w:val="24"/>
          <w:szCs w:val="24"/>
          <w:highlight w:val="cyan"/>
        </w:rPr>
        <w:t>lives</w:t>
      </w:r>
      <w:r w:rsidRPr="00D07588">
        <w:rPr>
          <w:sz w:val="16"/>
          <w:szCs w:val="24"/>
          <w:highlight w:val="cyan"/>
        </w:rPr>
        <w:t xml:space="preserve"> – </w:t>
      </w:r>
      <w:r w:rsidRPr="00D07588">
        <w:rPr>
          <w:rStyle w:val="StyleUnderline"/>
          <w:sz w:val="24"/>
          <w:szCs w:val="24"/>
          <w:highlight w:val="cyan"/>
        </w:rPr>
        <w:t>by breaking</w:t>
      </w:r>
      <w:r w:rsidRPr="00D07588">
        <w:rPr>
          <w:rStyle w:val="StyleUnderline"/>
          <w:sz w:val="24"/>
          <w:szCs w:val="24"/>
        </w:rPr>
        <w:t xml:space="preserve"> the links of </w:t>
      </w:r>
      <w:r w:rsidRPr="00D07588">
        <w:rPr>
          <w:rStyle w:val="StyleUnderline"/>
          <w:sz w:val="24"/>
          <w:szCs w:val="24"/>
          <w:highlight w:val="cyan"/>
        </w:rPr>
        <w:t>dependence on consumerism</w:t>
      </w:r>
      <w:r w:rsidRPr="00D07588">
        <w:rPr>
          <w:rStyle w:val="StyleUnderline"/>
          <w:sz w:val="24"/>
          <w:szCs w:val="24"/>
        </w:rPr>
        <w:t xml:space="preserve"> and exploitation, for instance</w:t>
      </w:r>
      <w:r w:rsidRPr="00D07588">
        <w:rPr>
          <w:sz w:val="16"/>
          <w:szCs w:val="24"/>
        </w:rPr>
        <w:t xml:space="preserve">. In the last two or three years, however, I’ve started to believe that this precarious generation is unable to start a process of </w:t>
      </w:r>
      <w:proofErr w:type="spellStart"/>
      <w:r w:rsidRPr="00D07588">
        <w:rPr>
          <w:sz w:val="16"/>
          <w:szCs w:val="24"/>
        </w:rPr>
        <w:t>autonomization</w:t>
      </w:r>
      <w:proofErr w:type="spellEnd"/>
      <w:r w:rsidRPr="00D07588">
        <w:rPr>
          <w:sz w:val="16"/>
          <w:szCs w:val="24"/>
        </w:rPr>
        <w:t xml:space="preserve">. This is because of a sort of psychic frailty produced by precariousness, </w:t>
      </w:r>
      <w:proofErr w:type="gramStart"/>
      <w:r w:rsidRPr="00D07588">
        <w:rPr>
          <w:sz w:val="16"/>
          <w:szCs w:val="24"/>
        </w:rPr>
        <w:t>competition</w:t>
      </w:r>
      <w:proofErr w:type="gramEnd"/>
      <w:r w:rsidRPr="00D07588">
        <w:rPr>
          <w:sz w:val="16"/>
          <w:szCs w:val="24"/>
        </w:rPr>
        <w:t xml:space="preserve"> and loneliness.</w:t>
      </w:r>
    </w:p>
    <w:p w14:paraId="1FD211EB" w14:textId="77777777" w:rsidR="0046069C" w:rsidRDefault="0046069C" w:rsidP="0046069C"/>
    <w:p w14:paraId="59062A34" w14:textId="4044B529" w:rsidR="0046069C" w:rsidRDefault="0046069C" w:rsidP="00C71094">
      <w:pPr>
        <w:pStyle w:val="Heading4"/>
        <w:rPr>
          <w:u w:val="single"/>
        </w:rPr>
      </w:pPr>
      <w:r>
        <w:t xml:space="preserve">The transition would be violent which is </w:t>
      </w:r>
      <w:r>
        <w:rPr>
          <w:u w:val="single"/>
        </w:rPr>
        <w:t>separate offense</w:t>
      </w:r>
      <w:r>
        <w:t xml:space="preserve"> for us AND means that it would inevitably </w:t>
      </w:r>
      <w:r>
        <w:rPr>
          <w:u w:val="single"/>
        </w:rPr>
        <w:t>fail</w:t>
      </w:r>
    </w:p>
    <w:p w14:paraId="5C8DF1D1" w14:textId="77777777" w:rsidR="0046069C" w:rsidRDefault="0046069C" w:rsidP="0046069C">
      <w:pPr>
        <w:rPr>
          <w:rFonts w:cs="Calibri"/>
        </w:rPr>
      </w:pPr>
      <w:r>
        <w:rPr>
          <w:rFonts w:eastAsiaTheme="majorEastAsia"/>
          <w:b/>
          <w:iCs/>
          <w:sz w:val="26"/>
        </w:rPr>
        <w:t xml:space="preserve">Koch </w:t>
      </w:r>
      <w:r>
        <w:t xml:space="preserve">and </w:t>
      </w:r>
      <w:proofErr w:type="spellStart"/>
      <w:r>
        <w:t>Büchs</w:t>
      </w:r>
      <w:proofErr w:type="spellEnd"/>
      <w:r>
        <w:t xml:space="preserve"> </w:t>
      </w:r>
      <w:r>
        <w:rPr>
          <w:rFonts w:eastAsiaTheme="majorEastAsia"/>
          <w:b/>
          <w:iCs/>
          <w:sz w:val="26"/>
        </w:rPr>
        <w:t>19</w:t>
      </w:r>
      <w:r>
        <w:t xml:space="preserve"> [Max Koch, Faculty of Social Sciences, </w:t>
      </w:r>
      <w:proofErr w:type="spellStart"/>
      <w:r>
        <w:t>Socialhögskolan</w:t>
      </w:r>
      <w:proofErr w:type="spellEnd"/>
      <w:r>
        <w:t xml:space="preserve">, Lund University, Milena </w:t>
      </w:r>
      <w:proofErr w:type="spellStart"/>
      <w:r>
        <w:t>Büchs</w:t>
      </w:r>
      <w:proofErr w:type="spellEnd"/>
      <w:r>
        <w:t>, Sustainability Research Institute, School of Earth and Environment, University of Leeds, “Challenges for the degrowth transition: The debate about wellbeing”, Futures Volume 105, January 2019, Pages 155-165, https://www.sciencedirect.com/science/article/pii/S0016328718300715#!]</w:t>
      </w:r>
    </w:p>
    <w:p w14:paraId="4C82D277" w14:textId="77777777" w:rsidR="0046069C" w:rsidRDefault="0046069C" w:rsidP="0046069C">
      <w:r>
        <w:t xml:space="preserve">3.2. </w:t>
      </w:r>
      <w:r>
        <w:rPr>
          <w:rStyle w:val="StyleUnderline"/>
          <w:highlight w:val="cyan"/>
        </w:rPr>
        <w:t>Implications of rapidly transforming social systems</w:t>
      </w:r>
    </w:p>
    <w:p w14:paraId="51D0FC84" w14:textId="77777777" w:rsidR="0046069C" w:rsidRDefault="0046069C" w:rsidP="0046069C">
      <w:r>
        <w:rPr>
          <w:rStyle w:val="StyleUnderline"/>
        </w:rPr>
        <w:lastRenderedPageBreak/>
        <w:t xml:space="preserve">The social practices lens is also useful for thinking about possible wellbeing implications of rapid social change more generally, and a transition away </w:t>
      </w:r>
      <w:r>
        <w:rPr>
          <w:rStyle w:val="StyleUnderline"/>
          <w:highlight w:val="cyan"/>
        </w:rPr>
        <w:t xml:space="preserve">from a </w:t>
      </w:r>
      <w:r>
        <w:rPr>
          <w:rStyle w:val="Emphasis"/>
          <w:highlight w:val="cyan"/>
        </w:rPr>
        <w:t>growth-based economy specifically</w:t>
      </w:r>
      <w:r>
        <w:t xml:space="preserve">. While the concept of social practices inherently implies the possibility of change (with its focus on agency and creativity), it equally strongly highlights the structural aspects of practices which provide stability and orientation. </w:t>
      </w:r>
      <w:r>
        <w:rPr>
          <w:rStyle w:val="StyleUnderline"/>
          <w:highlight w:val="cyan"/>
        </w:rPr>
        <w:t xml:space="preserve">During times of </w:t>
      </w:r>
      <w:r>
        <w:rPr>
          <w:rStyle w:val="Emphasis"/>
          <w:highlight w:val="cyan"/>
        </w:rPr>
        <w:t>rapid social transitions</w:t>
      </w:r>
      <w:r>
        <w:rPr>
          <w:rStyle w:val="StyleUnderline"/>
          <w:highlight w:val="cyan"/>
        </w:rPr>
        <w:t>, social norms</w:t>
      </w:r>
      <w:r>
        <w:rPr>
          <w:rStyle w:val="StyleUnderline"/>
        </w:rPr>
        <w:t xml:space="preserve"> and ‘mental infrastructures’ often </w:t>
      </w:r>
      <w:proofErr w:type="gramStart"/>
      <w:r>
        <w:rPr>
          <w:rStyle w:val="StyleUnderline"/>
          <w:highlight w:val="cyan"/>
        </w:rPr>
        <w:t>lag</w:t>
      </w:r>
      <w:r>
        <w:rPr>
          <w:rStyle w:val="StyleUnderline"/>
        </w:rPr>
        <w:t xml:space="preserve"> behind</w:t>
      </w:r>
      <w:proofErr w:type="gramEnd"/>
      <w:r>
        <w:rPr>
          <w:rStyle w:val="StyleUnderline"/>
        </w:rPr>
        <w:t xml:space="preserve">, </w:t>
      </w:r>
      <w:r>
        <w:rPr>
          <w:rStyle w:val="Emphasis"/>
          <w:highlight w:val="cyan"/>
        </w:rPr>
        <w:t>creating disorientation, social conflict, and negative impacts on wellbeing</w:t>
      </w:r>
      <w:r>
        <w:rPr>
          <w:rStyle w:val="Emphasis"/>
        </w:rPr>
        <w:t xml:space="preserve"> </w:t>
      </w:r>
      <w:r>
        <w:t>(</w:t>
      </w:r>
      <w:proofErr w:type="spellStart"/>
      <w:r>
        <w:t>Büchs</w:t>
      </w:r>
      <w:proofErr w:type="spellEnd"/>
      <w:r>
        <w:t xml:space="preserve"> &amp; Koch, 2017: </w:t>
      </w:r>
      <w:proofErr w:type="spellStart"/>
      <w:r>
        <w:t>ch.</w:t>
      </w:r>
      <w:proofErr w:type="spellEnd"/>
      <w:r>
        <w:t xml:space="preserve"> 6).</w:t>
      </w:r>
    </w:p>
    <w:p w14:paraId="59743343" w14:textId="77777777" w:rsidR="0046069C" w:rsidRDefault="0046069C" w:rsidP="0046069C">
      <w:pPr>
        <w:rPr>
          <w:rStyle w:val="StyleUnderline"/>
        </w:rPr>
      </w:pPr>
      <w:r>
        <w:rPr>
          <w:rStyle w:val="StyleUnderline"/>
          <w:highlight w:val="cyan"/>
        </w:rPr>
        <w:t>Stability</w:t>
      </w:r>
      <w:r>
        <w:rPr>
          <w:rStyle w:val="StyleUnderline"/>
        </w:rPr>
        <w:t xml:space="preserve"> of structural dimensions of social practices </w:t>
      </w:r>
      <w:r>
        <w:rPr>
          <w:rStyle w:val="StyleUnderline"/>
          <w:highlight w:val="cyan"/>
        </w:rPr>
        <w:t xml:space="preserve">offers </w:t>
      </w:r>
      <w:r>
        <w:rPr>
          <w:rStyle w:val="Emphasis"/>
          <w:highlight w:val="cyan"/>
        </w:rPr>
        <w:t>orientation and</w:t>
      </w:r>
      <w:r>
        <w:rPr>
          <w:rStyle w:val="Emphasis"/>
        </w:rPr>
        <w:t xml:space="preserve"> some extent of </w:t>
      </w:r>
      <w:r>
        <w:rPr>
          <w:rStyle w:val="Emphasis"/>
          <w:highlight w:val="cyan"/>
        </w:rPr>
        <w:t>predictability</w:t>
      </w:r>
      <w:r>
        <w:rPr>
          <w:rStyle w:val="StyleUnderline"/>
        </w:rPr>
        <w:t xml:space="preserve"> of how oneself and other people are likely to act in the future, providing a framework within which flexibility and change are possible. This orienting function of structural dimensions of practices is likely to be an </w:t>
      </w:r>
      <w:r>
        <w:rPr>
          <w:rStyle w:val="StyleUnderline"/>
          <w:highlight w:val="cyan"/>
        </w:rPr>
        <w:t>important</w:t>
      </w:r>
      <w:r>
        <w:rPr>
          <w:rStyle w:val="StyleUnderline"/>
        </w:rPr>
        <w:t xml:space="preserve"> condition for people </w:t>
      </w:r>
      <w:r>
        <w:rPr>
          <w:rStyle w:val="StyleUnderline"/>
          <w:highlight w:val="cyan"/>
        </w:rPr>
        <w:t>to form</w:t>
      </w:r>
      <w:r>
        <w:rPr>
          <w:rStyle w:val="StyleUnderline"/>
        </w:rPr>
        <w:t xml:space="preserve"> reasonably </w:t>
      </w:r>
      <w:r>
        <w:rPr>
          <w:rStyle w:val="StyleUnderline"/>
          <w:highlight w:val="cyan"/>
        </w:rPr>
        <w:t xml:space="preserve">stable identities and relationships – </w:t>
      </w:r>
      <w:r>
        <w:rPr>
          <w:rStyle w:val="Emphasis"/>
          <w:highlight w:val="cyan"/>
        </w:rPr>
        <w:t>key</w:t>
      </w:r>
      <w:r>
        <w:rPr>
          <w:rStyle w:val="Emphasis"/>
        </w:rPr>
        <w:t xml:space="preserve"> ingredients </w:t>
      </w:r>
      <w:r>
        <w:rPr>
          <w:rStyle w:val="Emphasis"/>
          <w:highlight w:val="cyan"/>
        </w:rPr>
        <w:t>for wellbeing</w:t>
      </w:r>
      <w:r>
        <w:rPr>
          <w:rStyle w:val="StyleUnderline"/>
        </w:rPr>
        <w:t>.</w:t>
      </w:r>
      <w:r>
        <w:t xml:space="preserve"> Examples from classical and contemporary sociological and psychological research suggest that </w:t>
      </w:r>
      <w:r>
        <w:rPr>
          <w:rStyle w:val="StyleUnderline"/>
        </w:rPr>
        <w:t xml:space="preserve">different speeds of </w:t>
      </w:r>
      <w:r>
        <w:rPr>
          <w:rStyle w:val="StyleUnderline"/>
          <w:highlight w:val="cyan"/>
        </w:rPr>
        <w:t>changing social structures</w:t>
      </w:r>
      <w:r>
        <w:rPr>
          <w:rStyle w:val="StyleUnderline"/>
        </w:rPr>
        <w:t xml:space="preserve"> can </w:t>
      </w:r>
      <w:r>
        <w:rPr>
          <w:rStyle w:val="StyleUnderline"/>
          <w:highlight w:val="cyan"/>
        </w:rPr>
        <w:t>establish misalignments</w:t>
      </w:r>
      <w:r>
        <w:rPr>
          <w:rStyle w:val="StyleUnderline"/>
        </w:rPr>
        <w:t xml:space="preserve"> and disruptions of social practices which can, in turn, </w:t>
      </w:r>
      <w:r>
        <w:rPr>
          <w:rStyle w:val="Emphasis"/>
        </w:rPr>
        <w:t>negatively influence health and other wellbeing outcomes.</w:t>
      </w:r>
      <w:r>
        <w:t xml:space="preserve"> For instance, in his classical study, Durkheim presents suicide at least partly as an outcome of a failure of cultural resources to provide meaning and orientation in the context of other, more rapid social changes (Durkheim, 2006; Vega &amp; Rumbaut, 1991: 375). This idea also links to Bourdieu’s concept of the “hysteresis effect”. Here, Bourdieu </w:t>
      </w:r>
      <w:proofErr w:type="spellStart"/>
      <w:r>
        <w:t>emphasises</w:t>
      </w:r>
      <w:proofErr w:type="spellEnd"/>
      <w:r>
        <w:t xml:space="preserve"> that, </w:t>
      </w:r>
      <w:r>
        <w:rPr>
          <w:rStyle w:val="StyleUnderline"/>
        </w:rPr>
        <w:t xml:space="preserve">especially during phases of social transition, </w:t>
      </w:r>
      <w:r>
        <w:rPr>
          <w:rStyle w:val="StyleUnderline"/>
          <w:highlight w:val="cyan"/>
        </w:rPr>
        <w:t>people’s habitus and “objective” social circumstances can become disjointed</w:t>
      </w:r>
      <w:r>
        <w:rPr>
          <w:rStyle w:val="StyleUnderline"/>
        </w:rPr>
        <w:t xml:space="preserve">: </w:t>
      </w:r>
      <w:proofErr w:type="gramStart"/>
      <w:r>
        <w:rPr>
          <w:rStyle w:val="StyleUnderline"/>
        </w:rPr>
        <w:t>as a result of</w:t>
      </w:r>
      <w:proofErr w:type="gramEnd"/>
      <w:r>
        <w:rPr>
          <w:rStyle w:val="StyleUnderline"/>
        </w:rPr>
        <w:t xml:space="preserve"> hysteresis, dispositions can be “</w:t>
      </w:r>
      <w:r>
        <w:rPr>
          <w:rStyle w:val="StyleUnderline"/>
          <w:highlight w:val="cyan"/>
        </w:rPr>
        <w:t>out of line with the field and with the ‘</w:t>
      </w:r>
      <w:r>
        <w:rPr>
          <w:rStyle w:val="Emphasis"/>
          <w:highlight w:val="cyan"/>
        </w:rPr>
        <w:t>collective expectations’</w:t>
      </w:r>
      <w:r>
        <w:rPr>
          <w:rStyle w:val="StyleUnderline"/>
          <w:highlight w:val="cyan"/>
        </w:rPr>
        <w:t xml:space="preserve"> which are constitutive of its normality</w:t>
      </w:r>
      <w:r>
        <w:rPr>
          <w:rStyle w:val="StyleUnderline"/>
        </w:rPr>
        <w:t>.</w:t>
      </w:r>
      <w:r>
        <w:t xml:space="preserve"> </w:t>
      </w:r>
      <w:r>
        <w:rPr>
          <w:rStyle w:val="StyleUnderline"/>
        </w:rPr>
        <w:t>This is the case</w:t>
      </w:r>
      <w:proofErr w:type="gramStart"/>
      <w:r>
        <w:rPr>
          <w:rStyle w:val="StyleUnderline"/>
        </w:rPr>
        <w:t xml:space="preserve">, in particular, </w:t>
      </w:r>
      <w:r>
        <w:rPr>
          <w:rStyle w:val="StyleUnderline"/>
          <w:highlight w:val="cyan"/>
        </w:rPr>
        <w:t>when</w:t>
      </w:r>
      <w:proofErr w:type="gramEnd"/>
      <w:r>
        <w:rPr>
          <w:rStyle w:val="StyleUnderline"/>
          <w:highlight w:val="cyan"/>
        </w:rPr>
        <w:t xml:space="preserve"> a field </w:t>
      </w:r>
      <w:r>
        <w:rPr>
          <w:rStyle w:val="StyleUnderline"/>
        </w:rPr>
        <w:t xml:space="preserve">undergoes a major crisis and its </w:t>
      </w:r>
      <w:r>
        <w:rPr>
          <w:rStyle w:val="StyleUnderline"/>
          <w:highlight w:val="cyan"/>
        </w:rPr>
        <w:t>regularities</w:t>
      </w:r>
      <w:r>
        <w:rPr>
          <w:rStyle w:val="StyleUnderline"/>
        </w:rPr>
        <w:t xml:space="preserve"> (even its rules) are </w:t>
      </w:r>
      <w:r>
        <w:rPr>
          <w:rStyle w:val="Emphasis"/>
          <w:highlight w:val="cyan"/>
        </w:rPr>
        <w:t>profoundly changed</w:t>
      </w:r>
      <w:r>
        <w:t xml:space="preserve">” (Bourdieu, 2000: 160). </w:t>
      </w:r>
      <w:r>
        <w:rPr>
          <w:rStyle w:val="StyleUnderline"/>
        </w:rPr>
        <w:t xml:space="preserve">This can contribute to a </w:t>
      </w:r>
      <w:r>
        <w:rPr>
          <w:rStyle w:val="StyleUnderline"/>
          <w:highlight w:val="cyan"/>
        </w:rPr>
        <w:t>deterioration of people’s wellbeing</w:t>
      </w:r>
      <w:r>
        <w:rPr>
          <w:rStyle w:val="StyleUnderline"/>
        </w:rPr>
        <w:t xml:space="preserve"> as it makes them feel “out of place” or let them be perceived that way, “</w:t>
      </w:r>
      <w:proofErr w:type="spellStart"/>
      <w:r>
        <w:rPr>
          <w:rStyle w:val="StyleUnderline"/>
        </w:rPr>
        <w:t>plung</w:t>
      </w:r>
      <w:proofErr w:type="spellEnd"/>
      <w:r>
        <w:rPr>
          <w:rStyle w:val="StyleUnderline"/>
        </w:rPr>
        <w:t>[</w:t>
      </w:r>
      <w:proofErr w:type="spellStart"/>
      <w:r>
        <w:rPr>
          <w:rStyle w:val="StyleUnderline"/>
        </w:rPr>
        <w:t>ing</w:t>
      </w:r>
      <w:proofErr w:type="spellEnd"/>
      <w:r>
        <w:rPr>
          <w:rStyle w:val="StyleUnderline"/>
        </w:rPr>
        <w:t>] them deeper into failure” (Bourdieu, 2000: 161) because they cannot make use of new opportunities or are mistreated or socially excluded by others.</w:t>
      </w:r>
    </w:p>
    <w:p w14:paraId="59DF6CFA" w14:textId="77777777" w:rsidR="0046069C" w:rsidRDefault="0046069C" w:rsidP="0046069C">
      <w:r>
        <w:rPr>
          <w:rStyle w:val="StyleUnderline"/>
        </w:rPr>
        <w:t xml:space="preserve">Empirical research which partly builds on the idea of hysteresis has shown that </w:t>
      </w:r>
      <w:r>
        <w:rPr>
          <w:rStyle w:val="Emphasis"/>
          <w:highlight w:val="cyan"/>
        </w:rPr>
        <w:t xml:space="preserve">wide-ranging </w:t>
      </w:r>
      <w:proofErr w:type="spellStart"/>
      <w:r>
        <w:rPr>
          <w:rStyle w:val="Emphasis"/>
          <w:highlight w:val="cyan"/>
        </w:rPr>
        <w:t>organisational</w:t>
      </w:r>
      <w:proofErr w:type="spellEnd"/>
      <w:r>
        <w:rPr>
          <w:rStyle w:val="Emphasis"/>
          <w:highlight w:val="cyan"/>
        </w:rPr>
        <w:t xml:space="preserve"> change</w:t>
      </w:r>
      <w:r>
        <w:rPr>
          <w:rStyle w:val="Emphasis"/>
        </w:rPr>
        <w:t xml:space="preserve"> can have a range of </w:t>
      </w:r>
      <w:r>
        <w:rPr>
          <w:rStyle w:val="Emphasis"/>
          <w:highlight w:val="cyan"/>
        </w:rPr>
        <w:t>negative effects on people’s health and mortality</w:t>
      </w:r>
      <w:r>
        <w:t xml:space="preserve"> (Ferrie et al., 1998; McDonough &amp; Polzer, 2012). One study found that </w:t>
      </w:r>
      <w:r>
        <w:rPr>
          <w:rStyle w:val="StyleUnderline"/>
        </w:rPr>
        <w:t xml:space="preserve">across 174 countries, several measures of </w:t>
      </w:r>
      <w:r>
        <w:rPr>
          <w:rStyle w:val="StyleUnderline"/>
          <w:highlight w:val="cyan"/>
        </w:rPr>
        <w:t>wellbeing</w:t>
      </w:r>
      <w:r>
        <w:rPr>
          <w:rStyle w:val="StyleUnderline"/>
        </w:rPr>
        <w:t xml:space="preserve"> and social performance, including life satisfaction, health, safety and trust, </w:t>
      </w:r>
      <w:proofErr w:type="gramStart"/>
      <w:r>
        <w:rPr>
          <w:rStyle w:val="StyleUnderline"/>
        </w:rPr>
        <w:t>voice</w:t>
      </w:r>
      <w:proofErr w:type="gramEnd"/>
      <w:r>
        <w:rPr>
          <w:rStyle w:val="StyleUnderline"/>
        </w:rPr>
        <w:t xml:space="preserve"> and accountability, were </w:t>
      </w:r>
      <w:r>
        <w:rPr>
          <w:rStyle w:val="Emphasis"/>
          <w:highlight w:val="cyan"/>
        </w:rPr>
        <w:t>highest in periods of economic stability</w:t>
      </w:r>
      <w:r>
        <w:rPr>
          <w:szCs w:val="16"/>
        </w:rPr>
        <w:t>, but lower in times of GDP growth or contraction</w:t>
      </w:r>
      <w:r>
        <w:t xml:space="preserve"> (O’Neill, 2015); and other studies concluded that life expectancy can be negatively affected by both rapid economic growth and contraction (</w:t>
      </w:r>
      <w:proofErr w:type="spellStart"/>
      <w:r>
        <w:t>Notzon</w:t>
      </w:r>
      <w:proofErr w:type="spellEnd"/>
      <w:r>
        <w:t xml:space="preserve"> et al., 1998; </w:t>
      </w:r>
      <w:proofErr w:type="spellStart"/>
      <w:r>
        <w:t>Szreter</w:t>
      </w:r>
      <w:proofErr w:type="spellEnd"/>
      <w:r>
        <w:t>, 1999).</w:t>
      </w:r>
    </w:p>
    <w:p w14:paraId="6B649247" w14:textId="77777777" w:rsidR="0046069C" w:rsidRDefault="0046069C" w:rsidP="0046069C">
      <w:r>
        <w:t xml:space="preserve">Several </w:t>
      </w:r>
      <w:r>
        <w:rPr>
          <w:rStyle w:val="StyleUnderline"/>
        </w:rPr>
        <w:t xml:space="preserve">scholars have recently highlighted the </w:t>
      </w:r>
      <w:r>
        <w:rPr>
          <w:rStyle w:val="StyleUnderline"/>
          <w:highlight w:val="cyan"/>
        </w:rPr>
        <w:t xml:space="preserve">potential for </w:t>
      </w:r>
      <w:r>
        <w:rPr>
          <w:rStyle w:val="Emphasis"/>
          <w:highlight w:val="cyan"/>
        </w:rPr>
        <w:t>social conflict inherent in</w:t>
      </w:r>
      <w:r>
        <w:rPr>
          <w:rStyle w:val="Emphasis"/>
        </w:rPr>
        <w:t xml:space="preserve"> (rapid) </w:t>
      </w:r>
      <w:r>
        <w:rPr>
          <w:rStyle w:val="Emphasis"/>
          <w:highlight w:val="cyan"/>
        </w:rPr>
        <w:t>social change</w:t>
      </w:r>
      <w:r>
        <w:rPr>
          <w:rStyle w:val="StyleUnderline"/>
        </w:rPr>
        <w:t>.</w:t>
      </w:r>
      <w:r>
        <w:t xml:space="preserve"> For instance, Maja </w:t>
      </w:r>
      <w:proofErr w:type="spellStart"/>
      <w:r>
        <w:t>Göpel</w:t>
      </w:r>
      <w:proofErr w:type="spellEnd"/>
      <w:r>
        <w:t xml:space="preserve"> (2016: 49) remarks: “</w:t>
      </w:r>
      <w:r>
        <w:rPr>
          <w:rStyle w:val="StyleUnderline"/>
        </w:rPr>
        <w:t xml:space="preserve">Unsurprisingly, the navigation or </w:t>
      </w:r>
      <w:r>
        <w:rPr>
          <w:rStyle w:val="StyleUnderline"/>
          <w:highlight w:val="cyan"/>
        </w:rPr>
        <w:t>transition phase</w:t>
      </w:r>
      <w:r>
        <w:rPr>
          <w:rStyle w:val="StyleUnderline"/>
        </w:rPr>
        <w:t xml:space="preserve"> in shifting paradigms as well as governance solutions is </w:t>
      </w:r>
      <w:r>
        <w:rPr>
          <w:rStyle w:val="StyleUnderline"/>
          <w:highlight w:val="cyan"/>
        </w:rPr>
        <w:t>marked by chaos</w:t>
      </w:r>
      <w:r>
        <w:rPr>
          <w:rStyle w:val="StyleUnderline"/>
        </w:rPr>
        <w:t xml:space="preserve">, politicization, unease and </w:t>
      </w:r>
      <w:r>
        <w:rPr>
          <w:rStyle w:val="Emphasis"/>
          <w:highlight w:val="cyan"/>
        </w:rPr>
        <w:t>power-ridden struggles</w:t>
      </w:r>
      <w:r>
        <w:t xml:space="preserve">”. Wolfgang </w:t>
      </w:r>
      <w:proofErr w:type="spellStart"/>
      <w:r>
        <w:t>Streeck</w:t>
      </w:r>
      <w:proofErr w:type="spellEnd"/>
      <w:r>
        <w:t xml:space="preserve"> has issued similar warnings (</w:t>
      </w:r>
      <w:proofErr w:type="spellStart"/>
      <w:r>
        <w:t>Streeck</w:t>
      </w:r>
      <w:proofErr w:type="spellEnd"/>
      <w:r>
        <w:t xml:space="preserve"> et al., 2016: 169). </w:t>
      </w:r>
      <w:r>
        <w:rPr>
          <w:rStyle w:val="StyleUnderline"/>
        </w:rPr>
        <w:t xml:space="preserve">It is not difficult to see how such scenarios bear the potential of </w:t>
      </w:r>
      <w:r>
        <w:rPr>
          <w:rStyle w:val="StyleUnderline"/>
          <w:highlight w:val="cyan"/>
        </w:rPr>
        <w:t>underm</w:t>
      </w:r>
      <w:r>
        <w:rPr>
          <w:rStyle w:val="StyleUnderline"/>
        </w:rPr>
        <w:t xml:space="preserve">ining some of the fundamental </w:t>
      </w:r>
      <w:r>
        <w:rPr>
          <w:rStyle w:val="StyleUnderline"/>
          <w:highlight w:val="cyan"/>
        </w:rPr>
        <w:t>conditions</w:t>
      </w:r>
      <w:r>
        <w:rPr>
          <w:rStyle w:val="StyleUnderline"/>
        </w:rPr>
        <w:t xml:space="preserve"> that are </w:t>
      </w:r>
      <w:r>
        <w:rPr>
          <w:rStyle w:val="StyleUnderline"/>
          <w:highlight w:val="cyan"/>
        </w:rPr>
        <w:t>necessary for</w:t>
      </w:r>
      <w:r>
        <w:rPr>
          <w:rStyle w:val="StyleUnderline"/>
        </w:rPr>
        <w:t xml:space="preserve"> the </w:t>
      </w:r>
      <w:r>
        <w:rPr>
          <w:rStyle w:val="Emphasis"/>
          <w:highlight w:val="cyan"/>
        </w:rPr>
        <w:t>satisfaction of basic needs</w:t>
      </w:r>
      <w:r>
        <w:rPr>
          <w:rStyle w:val="StyleUnderline"/>
        </w:rPr>
        <w:t xml:space="preserve"> as discussed above, and hence the danger of generating substantial wellbeing losses for current and near-future generations</w:t>
      </w:r>
      <w:r>
        <w:t>.</w:t>
      </w:r>
    </w:p>
    <w:p w14:paraId="0C4C975F" w14:textId="77777777" w:rsidR="0046069C" w:rsidRDefault="0046069C" w:rsidP="0046069C">
      <w:r>
        <w:lastRenderedPageBreak/>
        <w:t xml:space="preserve">In the current context, </w:t>
      </w:r>
      <w:r>
        <w:rPr>
          <w:rStyle w:val="StyleUnderline"/>
        </w:rPr>
        <w:t xml:space="preserve">it is </w:t>
      </w:r>
      <w:r>
        <w:rPr>
          <w:rStyle w:val="Emphasis"/>
          <w:highlight w:val="cyan"/>
        </w:rPr>
        <w:t>very difficult to imagine</w:t>
      </w:r>
      <w:r>
        <w:rPr>
          <w:rStyle w:val="StyleUnderline"/>
        </w:rPr>
        <w:t xml:space="preserve"> that we might be able to observe </w:t>
      </w:r>
      <w:r>
        <w:rPr>
          <w:rStyle w:val="StyleUnderline"/>
          <w:highlight w:val="cyan"/>
        </w:rPr>
        <w:t>a</w:t>
      </w:r>
      <w:r>
        <w:rPr>
          <w:rStyle w:val="StyleUnderline"/>
        </w:rPr>
        <w:t xml:space="preserve"> rapid and radical cultural </w:t>
      </w:r>
      <w:r>
        <w:rPr>
          <w:rStyle w:val="StyleUnderline"/>
          <w:highlight w:val="cyan"/>
        </w:rPr>
        <w:t>change</w:t>
      </w:r>
      <w:r>
        <w:rPr>
          <w:rStyle w:val="StyleUnderline"/>
        </w:rPr>
        <w:t xml:space="preserve"> in which </w:t>
      </w:r>
      <w:r>
        <w:rPr>
          <w:rStyle w:val="StyleUnderline"/>
          <w:highlight w:val="cyan"/>
        </w:rPr>
        <w:t>people</w:t>
      </w:r>
      <w:r>
        <w:rPr>
          <w:rStyle w:val="StyleUnderline"/>
        </w:rPr>
        <w:t xml:space="preserve"> adopt identities and related lifestyles that </w:t>
      </w:r>
      <w:r>
        <w:rPr>
          <w:rStyle w:val="StyleUnderline"/>
          <w:highlight w:val="cyan"/>
        </w:rPr>
        <w:t>value</w:t>
      </w:r>
      <w:r>
        <w:rPr>
          <w:rStyle w:val="StyleUnderline"/>
        </w:rPr>
        <w:t xml:space="preserve"> </w:t>
      </w:r>
      <w:r>
        <w:rPr>
          <w:rStyle w:val="StyleUnderline"/>
          <w:highlight w:val="cyan"/>
        </w:rPr>
        <w:t>intrinsically motivated activities over</w:t>
      </w:r>
      <w:r>
        <w:rPr>
          <w:rStyle w:val="StyleUnderline"/>
        </w:rPr>
        <w:t xml:space="preserve"> pursuing satisfaction and status through careers and </w:t>
      </w:r>
      <w:r>
        <w:rPr>
          <w:rStyle w:val="StyleUnderline"/>
          <w:highlight w:val="cyan"/>
        </w:rPr>
        <w:t>consumption</w:t>
      </w:r>
      <w:r>
        <w:t xml:space="preserve">. Even more worryingly, </w:t>
      </w:r>
      <w:r>
        <w:rPr>
          <w:rStyle w:val="StyleUnderline"/>
          <w:highlight w:val="cyan"/>
        </w:rPr>
        <w:t>political events</w:t>
      </w:r>
      <w:r>
        <w:rPr>
          <w:rStyle w:val="StyleUnderline"/>
        </w:rPr>
        <w:t xml:space="preserve"> in Europe, the United States and elsewhere since the ‘Great Crash’ of 2008 </w:t>
      </w:r>
      <w:r>
        <w:rPr>
          <w:rStyle w:val="StyleUnderline"/>
          <w:highlight w:val="cyan"/>
        </w:rPr>
        <w:t>indicate</w:t>
      </w:r>
      <w:r>
        <w:rPr>
          <w:rStyle w:val="StyleUnderline"/>
        </w:rPr>
        <w:t xml:space="preserve"> that </w:t>
      </w:r>
      <w:r>
        <w:rPr>
          <w:rStyle w:val="StyleUnderline"/>
          <w:highlight w:val="cyan"/>
        </w:rPr>
        <w:t xml:space="preserve">times of </w:t>
      </w:r>
      <w:r>
        <w:rPr>
          <w:rStyle w:val="Emphasis"/>
          <w:highlight w:val="cyan"/>
        </w:rPr>
        <w:t>negative or stagnant growth</w:t>
      </w:r>
      <w:r>
        <w:rPr>
          <w:rStyle w:val="StyleUnderline"/>
        </w:rPr>
        <w:t xml:space="preserve"> can provide a </w:t>
      </w:r>
      <w:r>
        <w:rPr>
          <w:rStyle w:val="StyleUnderline"/>
          <w:highlight w:val="cyan"/>
        </w:rPr>
        <w:t xml:space="preserve">breeding ground for </w:t>
      </w:r>
      <w:r>
        <w:rPr>
          <w:rStyle w:val="Emphasis"/>
          <w:highlight w:val="cyan"/>
        </w:rPr>
        <w:t>populist</w:t>
      </w:r>
      <w:r>
        <w:rPr>
          <w:rStyle w:val="Emphasis"/>
        </w:rPr>
        <w:t xml:space="preserve">, nationalistic and anti-democratic </w:t>
      </w:r>
      <w:r>
        <w:rPr>
          <w:rStyle w:val="Emphasis"/>
          <w:highlight w:val="cyan"/>
        </w:rPr>
        <w:t>movements</w:t>
      </w:r>
      <w:r>
        <w:rPr>
          <w:rStyle w:val="StyleUnderline"/>
        </w:rPr>
        <w:t>.</w:t>
      </w:r>
      <w:r>
        <w:t xml:space="preserve"> </w:t>
      </w:r>
      <w:r>
        <w:rPr>
          <w:rStyle w:val="StyleUnderline"/>
        </w:rPr>
        <w:t>Economic insecurity, a perceived threat of established identities through migrants, and deep mistrust against ‘elite’ politicians are amongst the main explanations for previously unimaginable events such as the Brexit vote, Trump presidency, and recent electoral successes for far right-wing parties in a range of European countries</w:t>
      </w:r>
      <w:r>
        <w:t>.</w:t>
      </w:r>
    </w:p>
    <w:p w14:paraId="7B365AA0" w14:textId="77777777" w:rsidR="008B2B48" w:rsidRDefault="008B2B48" w:rsidP="0046069C"/>
    <w:p w14:paraId="7157C870" w14:textId="77777777" w:rsidR="0046069C" w:rsidRDefault="0046069C" w:rsidP="0046069C">
      <w:pPr>
        <w:pStyle w:val="Heading4"/>
        <w:rPr>
          <w:rFonts w:cs="Calibri"/>
          <w:bCs/>
        </w:rPr>
      </w:pPr>
      <w:r>
        <w:rPr>
          <w:rFonts w:cs="Calibri"/>
          <w:b w:val="0"/>
          <w:bCs/>
        </w:rPr>
        <w:t>Warming irreversible---only cap solves through CCS and a bridge to renewables</w:t>
      </w:r>
    </w:p>
    <w:p w14:paraId="4FB161FA" w14:textId="77777777" w:rsidR="0046069C" w:rsidRDefault="0046069C" w:rsidP="0046069C">
      <w:pPr>
        <w:rPr>
          <w:rFonts w:cs="Calibri"/>
        </w:rPr>
      </w:pPr>
      <w:r>
        <w:rPr>
          <w:b/>
        </w:rPr>
        <w:t>Graciela</w:t>
      </w:r>
      <w:r>
        <w:t xml:space="preserve"> 9/1/</w:t>
      </w:r>
      <w:r>
        <w:rPr>
          <w:b/>
        </w:rPr>
        <w:t>16</w:t>
      </w:r>
      <w:r>
        <w:t xml:space="preserve">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t>Chichilnisky</w:t>
      </w:r>
      <w:proofErr w:type="spellEnd"/>
      <w:r>
        <w:t>,” http://www.globalpolicyjournal.com/blog/01/09/2016/reversing-climate-change-interview-graciela-chichilnisky)//cmr</w:t>
      </w:r>
    </w:p>
    <w:p w14:paraId="6308A63C" w14:textId="77777777" w:rsidR="0046069C" w:rsidRDefault="0046069C" w:rsidP="0046069C">
      <w:pPr>
        <w:pStyle w:val="BodyText"/>
        <w:rPr>
          <w:rFonts w:cs="Calibri"/>
          <w:sz w:val="16"/>
          <w:highlight w:val="cyan"/>
        </w:rPr>
      </w:pPr>
      <w:r>
        <w:rPr>
          <w:rFonts w:cs="Calibri"/>
          <w:sz w:val="16"/>
        </w:rPr>
        <w:t xml:space="preserve">GC: Green capitalism is a new economic system that values the natural resources on which human survival depends. It fosters a harmonious relationship with our planet, its </w:t>
      </w:r>
      <w:proofErr w:type="gramStart"/>
      <w:r>
        <w:rPr>
          <w:rFonts w:cs="Calibri"/>
          <w:sz w:val="16"/>
        </w:rPr>
        <w:t>resources</w:t>
      </w:r>
      <w:proofErr w:type="gramEnd"/>
      <w:r>
        <w:rPr>
          <w:rFonts w:cs="Calibri"/>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Pr>
          <w:rFonts w:cs="Calibri"/>
          <w:sz w:val="16"/>
        </w:rPr>
        <w:t>China</w:t>
      </w:r>
      <w:proofErr w:type="gramEnd"/>
      <w:r>
        <w:rPr>
          <w:rFonts w:cs="Calibri"/>
          <w:sz w:val="16"/>
        </w:rPr>
        <w:t xml:space="preserve"> and India. How does this work? In a nutshell </w:t>
      </w:r>
      <w:r>
        <w:rPr>
          <w:rFonts w:cs="Calibri"/>
          <w:u w:val="single"/>
        </w:rPr>
        <w:t>Green Capitalism requires the creation of</w:t>
      </w:r>
      <w:r>
        <w:rPr>
          <w:rFonts w:cs="Calibri"/>
          <w:sz w:val="16"/>
        </w:rPr>
        <w:t xml:space="preserve"> global limits or </w:t>
      </w:r>
      <w:r>
        <w:rPr>
          <w:rFonts w:cs="Calibri"/>
          <w:u w:val="single"/>
        </w:rPr>
        <w:t>property rights nation by nation for the use of the atmosphere,</w:t>
      </w:r>
      <w:r>
        <w:rPr>
          <w:rFonts w:cs="Calibri"/>
          <w:sz w:val="16"/>
        </w:rPr>
        <w:t xml:space="preserve"> the bodies of water and the planet’s biodiversity, </w:t>
      </w:r>
      <w:r>
        <w:rPr>
          <w:rFonts w:cs="Calibri"/>
          <w:u w:val="single"/>
        </w:rPr>
        <w:t>and the creation of new markets to trade these rights</w:t>
      </w:r>
      <w:r>
        <w:rPr>
          <w:rFonts w:cs="Calibri"/>
          <w:sz w:val="16"/>
        </w:rPr>
        <w:t xml:space="preserve"> from which new economic values and a new concept of economic progress emerges updating GDP as is now generally agreed is needed. </w:t>
      </w:r>
      <w:r>
        <w:rPr>
          <w:rFonts w:cs="Calibri"/>
          <w:b/>
          <w:highlight w:val="cyan"/>
          <w:u w:val="single"/>
        </w:rPr>
        <w:t>Green Capitalism</w:t>
      </w:r>
      <w:r>
        <w:rPr>
          <w:rFonts w:cs="Calibri"/>
          <w:b/>
          <w:u w:val="single"/>
        </w:rPr>
        <w:t xml:space="preserve"> is </w:t>
      </w:r>
      <w:r>
        <w:rPr>
          <w:rFonts w:cs="Calibri"/>
          <w:b/>
          <w:highlight w:val="cyan"/>
          <w:u w:val="single"/>
        </w:rPr>
        <w:t>needed</w:t>
      </w:r>
      <w:r>
        <w:rPr>
          <w:rFonts w:cs="Calibri"/>
          <w:u w:val="single"/>
        </w:rPr>
        <w:t xml:space="preserve"> now </w:t>
      </w:r>
      <w:r>
        <w:rPr>
          <w:rFonts w:cs="Calibri"/>
          <w:b/>
          <w:u w:val="single"/>
        </w:rPr>
        <w:t>to</w:t>
      </w:r>
      <w:r>
        <w:rPr>
          <w:rFonts w:cs="Calibri"/>
          <w:u w:val="single"/>
        </w:rPr>
        <w:t xml:space="preserve"> help </w:t>
      </w:r>
      <w:r>
        <w:rPr>
          <w:rFonts w:cs="Calibri"/>
          <w:b/>
          <w:u w:val="single"/>
        </w:rPr>
        <w:t>avert climate change</w:t>
      </w:r>
      <w:r>
        <w:rPr>
          <w:rFonts w:cs="Calibri"/>
          <w:sz w:val="16"/>
        </w:rPr>
        <w:t xml:space="preserve"> 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Pr>
          <w:rFonts w:cs="Calibri"/>
          <w:u w:val="single"/>
        </w:rPr>
        <w:t xml:space="preserve">the </w:t>
      </w:r>
      <w:r>
        <w:rPr>
          <w:rFonts w:cs="Calibri"/>
          <w:b/>
          <w:highlight w:val="cyan"/>
          <w:u w:val="single"/>
        </w:rPr>
        <w:t>building blocks</w:t>
      </w:r>
      <w:r>
        <w:rPr>
          <w:rFonts w:cs="Calibri"/>
          <w:highlight w:val="cyan"/>
          <w:u w:val="single"/>
        </w:rPr>
        <w:t xml:space="preserve"> for Green Cap</w:t>
      </w:r>
      <w:r>
        <w:rPr>
          <w:rFonts w:cs="Calibri"/>
          <w:u w:val="single"/>
        </w:rPr>
        <w:t>italism are</w:t>
      </w:r>
      <w:r>
        <w:rPr>
          <w:rFonts w:cs="Calibri"/>
          <w:sz w:val="16"/>
        </w:rPr>
        <w:t xml:space="preserve"> then as follows; (1) </w:t>
      </w:r>
      <w:r>
        <w:rPr>
          <w:rFonts w:cs="Calibri"/>
          <w:highlight w:val="cyan"/>
          <w:u w:val="single"/>
        </w:rPr>
        <w:t>Global</w:t>
      </w:r>
      <w:r>
        <w:rPr>
          <w:rFonts w:cs="Calibri"/>
          <w:u w:val="single"/>
        </w:rPr>
        <w:t xml:space="preserve"> </w:t>
      </w:r>
      <w:r>
        <w:rPr>
          <w:rFonts w:cs="Calibri"/>
          <w:highlight w:val="cyan"/>
          <w:u w:val="single"/>
        </w:rPr>
        <w:t>limits</w:t>
      </w:r>
      <w:r>
        <w:rPr>
          <w:rFonts w:cs="Calibri"/>
          <w:u w:val="single"/>
        </w:rPr>
        <w:t xml:space="preserve"> nation by nation</w:t>
      </w:r>
      <w:r>
        <w:rPr>
          <w:rFonts w:cs="Calibri"/>
          <w:sz w:val="16"/>
        </w:rPr>
        <w:t xml:space="preserve"> in the use of the planet’s atmosphere, its water bodies and biodiversity - these are global public goods. (2) </w:t>
      </w:r>
      <w:r>
        <w:rPr>
          <w:rFonts w:cs="Calibri"/>
          <w:highlight w:val="cyan"/>
          <w:u w:val="single"/>
        </w:rPr>
        <w:t>New</w:t>
      </w:r>
      <w:r>
        <w:rPr>
          <w:rFonts w:cs="Calibri"/>
          <w:u w:val="single"/>
        </w:rPr>
        <w:t xml:space="preserve"> global </w:t>
      </w:r>
      <w:r>
        <w:rPr>
          <w:rFonts w:cs="Calibri"/>
          <w:highlight w:val="cyan"/>
          <w:u w:val="single"/>
        </w:rPr>
        <w:t>markets</w:t>
      </w:r>
      <w:r>
        <w:rPr>
          <w:rFonts w:cs="Calibri"/>
          <w:u w:val="single"/>
        </w:rPr>
        <w:t xml:space="preserve"> to trade these limits</w:t>
      </w:r>
      <w:r>
        <w:rPr>
          <w:rFonts w:cs="Calibri"/>
          <w:sz w:val="16"/>
        </w:rPr>
        <w:t xml:space="preserve">, based on equity and efficiency. These markets are relatives of the Carbon Market and the SO2 market. </w:t>
      </w:r>
      <w:r>
        <w:rPr>
          <w:rFonts w:cs="Calibri"/>
          <w:u w:val="single"/>
        </w:rPr>
        <w:t xml:space="preserve">The new market </w:t>
      </w:r>
      <w:proofErr w:type="gramStart"/>
      <w:r>
        <w:rPr>
          <w:rFonts w:cs="Calibri"/>
          <w:u w:val="single"/>
        </w:rPr>
        <w:t>create</w:t>
      </w:r>
      <w:proofErr w:type="gramEnd"/>
      <w:r>
        <w:rPr>
          <w:rFonts w:cs="Calibri"/>
          <w:u w:val="single"/>
        </w:rPr>
        <w:t xml:space="preserve"> new measures of economic values and update the concept of GDP.</w:t>
      </w:r>
      <w:r>
        <w:rPr>
          <w:rFonts w:cs="Calibri"/>
          <w:sz w:val="16"/>
        </w:rPr>
        <w:t xml:space="preserve"> (3) </w:t>
      </w:r>
      <w:r>
        <w:rPr>
          <w:rFonts w:cs="Calibri"/>
          <w:highlight w:val="cyan"/>
          <w:u w:val="single"/>
        </w:rPr>
        <w:t>Efficient use of Carbon Negative Tech</w:t>
      </w:r>
      <w:r>
        <w:rPr>
          <w:rFonts w:cs="Calibri"/>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Pr>
          <w:rFonts w:cs="Calibri"/>
          <w:highlight w:val="cyan"/>
          <w:u w:val="single"/>
        </w:rPr>
        <w:t>new generation tech</w:t>
      </w:r>
      <w:r>
        <w:rPr>
          <w:rFonts w:cs="Calibri"/>
          <w:sz w:val="16"/>
        </w:rPr>
        <w:t xml:space="preserve">nologies that </w:t>
      </w:r>
      <w:r>
        <w:rPr>
          <w:rFonts w:cs="Calibri"/>
          <w:u w:val="single"/>
        </w:rPr>
        <w:t xml:space="preserve">can </w:t>
      </w:r>
      <w:r>
        <w:rPr>
          <w:rFonts w:cs="Calibri"/>
          <w:highlight w:val="cyan"/>
          <w:u w:val="single"/>
        </w:rPr>
        <w:t>capture CO2 from the air</w:t>
      </w:r>
      <w:r>
        <w:rPr>
          <w:rFonts w:cs="Calibri"/>
          <w:sz w:val="16"/>
          <w:highlight w:val="cyan"/>
        </w:rPr>
        <w:t>?</w:t>
      </w:r>
      <w:r>
        <w:rPr>
          <w:rFonts w:cs="Calibri"/>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Pr>
          <w:rFonts w:cs="Calibri"/>
          <w:sz w:val="16"/>
        </w:rPr>
        <w:t>low cost</w:t>
      </w:r>
      <w:proofErr w:type="gramEnd"/>
      <w:r>
        <w:rPr>
          <w:rFonts w:cs="Calibri"/>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Pr>
          <w:rFonts w:cs="Calibri"/>
          <w:u w:val="single"/>
        </w:rPr>
        <w:t>a 400 MW coal plant that emits 1 million tons of CO2 per year can become a carbon sink absorbing a net amount of 1 million tons of CO2 instead</w:t>
      </w:r>
      <w:r>
        <w:rPr>
          <w:rFonts w:cs="Calibri"/>
          <w:sz w:val="16"/>
        </w:rPr>
        <w:t xml:space="preserve">. </w:t>
      </w:r>
      <w:r>
        <w:rPr>
          <w:rFonts w:cs="Calibri"/>
          <w:u w:val="single"/>
        </w:rPr>
        <w:t xml:space="preserve">Carbon capture from air can be done </w:t>
      </w:r>
      <w:r>
        <w:rPr>
          <w:rFonts w:cs="Calibri"/>
          <w:u w:val="single"/>
        </w:rPr>
        <w:lastRenderedPageBreak/>
        <w:t>anywhere and at any time, and so inexpensively that the CO2 can be sold for industrial or commercial uses such as plastics, food and beverages, greenhouses, bio-fertilizers, building materials and even enhanced oil recovery</w:t>
      </w:r>
      <w:r>
        <w:rPr>
          <w:rFonts w:cs="Calibri"/>
          <w:sz w:val="16"/>
        </w:rPr>
        <w:t xml:space="preserve">, all examples of large global markets and profitable opportunities. Carbon capture is powered mostly by low (85°C) residual heat that is inexpensive, and any source will do. </w:t>
      </w:r>
      <w:proofErr w:type="gramStart"/>
      <w:r>
        <w:rPr>
          <w:rFonts w:cs="Calibri"/>
          <w:sz w:val="16"/>
        </w:rPr>
        <w:t>In particular, renewable</w:t>
      </w:r>
      <w:proofErr w:type="gramEnd"/>
      <w:r>
        <w:rPr>
          <w:rFonts w:cs="Calibri"/>
          <w:sz w:val="16"/>
        </w:rPr>
        <w:t xml:space="preserve"> (solar) technology can power the process of carbon capture. This can help advance solar technology and make it more cost-efficient. </w:t>
      </w:r>
      <w:r>
        <w:rPr>
          <w:rFonts w:cs="Calibri"/>
          <w:u w:val="single"/>
        </w:rPr>
        <w:t xml:space="preserve">This means more energy, more jobs, and it also means economic growth in developing nations, all of this while cleaning the CO2 in the atmosphere. </w:t>
      </w:r>
      <w:r>
        <w:rPr>
          <w:rFonts w:cs="Calibri"/>
          <w:highlight w:val="cyan"/>
          <w:u w:val="single"/>
        </w:rPr>
        <w:t>Carbon negative tech</w:t>
      </w:r>
      <w:r>
        <w:rPr>
          <w:rFonts w:cs="Calibri"/>
          <w:sz w:val="16"/>
        </w:rPr>
        <w:t xml:space="preserve">nologies </w:t>
      </w:r>
      <w:r>
        <w:rPr>
          <w:rFonts w:cs="Calibri"/>
          <w:u w:val="single"/>
        </w:rPr>
        <w:t xml:space="preserve">can </w:t>
      </w:r>
      <w:r>
        <w:rPr>
          <w:rFonts w:cs="Calibri"/>
          <w:highlight w:val="cyan"/>
          <w:u w:val="single"/>
        </w:rPr>
        <w:t>literally</w:t>
      </w:r>
      <w:r>
        <w:rPr>
          <w:rFonts w:cs="Calibri"/>
          <w:u w:val="single"/>
        </w:rPr>
        <w:t xml:space="preserve"> </w:t>
      </w:r>
      <w:r>
        <w:rPr>
          <w:rFonts w:cs="Calibri"/>
          <w:highlight w:val="cyan"/>
          <w:u w:val="single"/>
        </w:rPr>
        <w:t>transform</w:t>
      </w:r>
      <w:r>
        <w:rPr>
          <w:rFonts w:cs="Calibri"/>
          <w:u w:val="single"/>
        </w:rPr>
        <w:t xml:space="preserve"> the </w:t>
      </w:r>
      <w:r>
        <w:rPr>
          <w:rFonts w:cs="Calibri"/>
          <w:highlight w:val="cyan"/>
          <w:u w:val="single"/>
        </w:rPr>
        <w:t>world economy</w:t>
      </w:r>
      <w:r>
        <w:rPr>
          <w:rFonts w:cs="Calibri"/>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Pr>
          <w:rFonts w:cs="Calibri"/>
          <w:b/>
          <w:highlight w:val="cyan"/>
          <w:u w:val="single"/>
        </w:rPr>
        <w:t>long-run strategies do not work</w:t>
      </w:r>
      <w:r>
        <w:rPr>
          <w:rFonts w:cs="Calibri"/>
          <w:b/>
          <w:u w:val="single"/>
        </w:rPr>
        <w:t xml:space="preserve"> in the short run</w:t>
      </w:r>
      <w:r>
        <w:rPr>
          <w:rFonts w:cs="Calibri"/>
          <w:sz w:val="16"/>
        </w:rPr>
        <w:t xml:space="preserve"> and different policies and </w:t>
      </w:r>
      <w:r>
        <w:rPr>
          <w:rFonts w:cs="Calibri"/>
          <w:b/>
          <w:highlight w:val="cyan"/>
          <w:u w:val="single"/>
        </w:rPr>
        <w:t>economic incentives are needed</w:t>
      </w:r>
      <w:r>
        <w:rPr>
          <w:rFonts w:cs="Calibri"/>
          <w:b/>
          <w:u w:val="single"/>
        </w:rPr>
        <w:t>.</w:t>
      </w:r>
      <w:r>
        <w:rPr>
          <w:rFonts w:cs="Calibri"/>
          <w:sz w:val="16"/>
        </w:rPr>
        <w:t xml:space="preserve"> In the long run the best climate change policy is to replace fossil fuel sources of energy that by themselves cause 45% of the global emissions, and to plant trees to restore if </w:t>
      </w:r>
      <w:proofErr w:type="gramStart"/>
      <w:r>
        <w:rPr>
          <w:rFonts w:cs="Calibri"/>
          <w:sz w:val="16"/>
        </w:rPr>
        <w:t>possible</w:t>
      </w:r>
      <w:proofErr w:type="gramEnd"/>
      <w:r>
        <w:rPr>
          <w:rFonts w:cs="Calibri"/>
          <w:sz w:val="16"/>
        </w:rPr>
        <w:t xml:space="preserve"> the natural sources and sinks of CO2. But </w:t>
      </w:r>
      <w:r>
        <w:rPr>
          <w:rFonts w:cs="Calibri"/>
          <w:u w:val="single"/>
        </w:rPr>
        <w:t>the fossil fuel power plant infrastructure is</w:t>
      </w:r>
      <w:r>
        <w:rPr>
          <w:rFonts w:cs="Calibri"/>
          <w:sz w:val="16"/>
        </w:rPr>
        <w:t xml:space="preserve"> about </w:t>
      </w:r>
      <w:r>
        <w:rPr>
          <w:rFonts w:cs="Calibri"/>
          <w:b/>
          <w:u w:val="single"/>
        </w:rPr>
        <w:t>87%</w:t>
      </w:r>
      <w:r>
        <w:rPr>
          <w:rFonts w:cs="Calibri"/>
          <w:sz w:val="16"/>
        </w:rPr>
        <w:t xml:space="preserve"> </w:t>
      </w:r>
      <w:r>
        <w:rPr>
          <w:rFonts w:cs="Calibri"/>
          <w:u w:val="single"/>
        </w:rPr>
        <w:t>of the power plant infrastructure and about $45-55 trillion globally.</w:t>
      </w:r>
      <w:r>
        <w:rPr>
          <w:rFonts w:cs="Calibri"/>
          <w:sz w:val="16"/>
        </w:rPr>
        <w:t xml:space="preserve"> </w:t>
      </w:r>
      <w:r>
        <w:rPr>
          <w:rFonts w:cs="Calibri"/>
          <w:u w:val="single"/>
        </w:rPr>
        <w:t xml:space="preserve">This </w:t>
      </w:r>
      <w:r>
        <w:rPr>
          <w:rFonts w:cs="Calibri"/>
          <w:highlight w:val="cyan"/>
          <w:u w:val="single"/>
        </w:rPr>
        <w:t>infrastructure cannot be replaced quickly</w:t>
      </w:r>
      <w:r>
        <w:rPr>
          <w:rFonts w:cs="Calibri"/>
          <w:u w:val="single"/>
        </w:rPr>
        <w:t xml:space="preserve">, </w:t>
      </w:r>
      <w:r>
        <w:rPr>
          <w:rFonts w:cs="Calibri"/>
          <w:b/>
          <w:u w:val="single"/>
        </w:rPr>
        <w:t xml:space="preserve">certainly not </w:t>
      </w:r>
      <w:r>
        <w:rPr>
          <w:rFonts w:cs="Calibri"/>
          <w:b/>
          <w:highlight w:val="cyan"/>
          <w:u w:val="single"/>
        </w:rPr>
        <w:t>in</w:t>
      </w:r>
      <w:r>
        <w:rPr>
          <w:rFonts w:cs="Calibri"/>
          <w:b/>
          <w:u w:val="single"/>
        </w:rPr>
        <w:t xml:space="preserve"> the </w:t>
      </w:r>
      <w:r>
        <w:rPr>
          <w:rFonts w:cs="Calibri"/>
          <w:b/>
          <w:highlight w:val="cyan"/>
          <w:u w:val="single"/>
        </w:rPr>
        <w:t xml:space="preserve">short </w:t>
      </w:r>
      <w:proofErr w:type="gramStart"/>
      <w:r>
        <w:rPr>
          <w:rFonts w:cs="Calibri"/>
          <w:b/>
          <w:highlight w:val="cyan"/>
          <w:u w:val="single"/>
        </w:rPr>
        <w:t>time period</w:t>
      </w:r>
      <w:proofErr w:type="gramEnd"/>
      <w:r>
        <w:rPr>
          <w:rFonts w:cs="Calibri"/>
          <w:b/>
          <w:highlight w:val="cyan"/>
          <w:u w:val="single"/>
        </w:rPr>
        <w:t xml:space="preserve"> </w:t>
      </w:r>
      <w:r>
        <w:rPr>
          <w:rFonts w:cs="Calibri"/>
          <w:b/>
          <w:u w:val="single"/>
        </w:rPr>
        <w:t xml:space="preserve">in which </w:t>
      </w:r>
      <w:r>
        <w:rPr>
          <w:rFonts w:cs="Calibri"/>
          <w:b/>
          <w:highlight w:val="cyan"/>
          <w:u w:val="single"/>
        </w:rPr>
        <w:t xml:space="preserve">we need to take action </w:t>
      </w:r>
      <w:r>
        <w:rPr>
          <w:rFonts w:cs="Calibri"/>
          <w:b/>
          <w:u w:val="single"/>
        </w:rPr>
        <w:t>to avert catastrophic climate change</w:t>
      </w:r>
      <w:r>
        <w:rPr>
          <w:rFonts w:cs="Calibri"/>
          <w:highlight w:val="cyan"/>
          <w:u w:val="single"/>
        </w:rPr>
        <w:t>.</w:t>
      </w:r>
      <w:r>
        <w:rPr>
          <w:rFonts w:cs="Calibri"/>
          <w:sz w:val="16"/>
        </w:rPr>
        <w:t xml:space="preserve"> The issue is that </w:t>
      </w:r>
      <w:r>
        <w:rPr>
          <w:rFonts w:cs="Calibri"/>
          <w:highlight w:val="cyan"/>
          <w:u w:val="single"/>
        </w:rPr>
        <w:t>CO2</w:t>
      </w:r>
      <w:r>
        <w:rPr>
          <w:rFonts w:cs="Calibri"/>
          <w:u w:val="single"/>
        </w:rPr>
        <w:t xml:space="preserve"> once emitted </w:t>
      </w:r>
      <w:r>
        <w:rPr>
          <w:rFonts w:cs="Calibri"/>
          <w:highlight w:val="cyan"/>
          <w:u w:val="single"/>
        </w:rPr>
        <w:t>remains hundreds of years</w:t>
      </w:r>
      <w:r>
        <w:rPr>
          <w:rFonts w:cs="Calibri"/>
          <w:u w:val="single"/>
        </w:rPr>
        <w:t xml:space="preserve"> in the atmosphere and we have emitted so much that </w:t>
      </w:r>
      <w:r>
        <w:rPr>
          <w:rFonts w:cs="Calibri"/>
          <w:highlight w:val="cyan"/>
          <w:u w:val="single"/>
        </w:rPr>
        <w:t>unless we</w:t>
      </w:r>
      <w:r>
        <w:rPr>
          <w:rFonts w:cs="Calibri"/>
          <w:u w:val="single"/>
        </w:rPr>
        <w:t xml:space="preserve"> </w:t>
      </w:r>
      <w:proofErr w:type="gramStart"/>
      <w:r>
        <w:rPr>
          <w:rFonts w:cs="Calibri"/>
          <w:u w:val="single"/>
        </w:rPr>
        <w:t xml:space="preserve">actually </w:t>
      </w:r>
      <w:r>
        <w:rPr>
          <w:rFonts w:cs="Calibri"/>
          <w:b/>
          <w:highlight w:val="cyan"/>
          <w:u w:val="single"/>
        </w:rPr>
        <w:t>remove</w:t>
      </w:r>
      <w:proofErr w:type="gramEnd"/>
      <w:r>
        <w:rPr>
          <w:rFonts w:cs="Calibri"/>
          <w:b/>
          <w:highlight w:val="cyan"/>
          <w:u w:val="single"/>
        </w:rPr>
        <w:t xml:space="preserve"> the CO2</w:t>
      </w:r>
      <w:r>
        <w:rPr>
          <w:rFonts w:cs="Calibri"/>
          <w:u w:val="single"/>
        </w:rPr>
        <w:t xml:space="preserve"> that is already there, </w:t>
      </w:r>
      <w:r>
        <w:rPr>
          <w:rFonts w:cs="Calibri"/>
          <w:b/>
          <w:u w:val="single"/>
        </w:rPr>
        <w:t xml:space="preserve">we </w:t>
      </w:r>
      <w:r>
        <w:rPr>
          <w:rFonts w:cs="Calibri"/>
          <w:b/>
          <w:highlight w:val="cyan"/>
          <w:u w:val="single"/>
        </w:rPr>
        <w:t>cannot remain</w:t>
      </w:r>
      <w:r>
        <w:rPr>
          <w:rFonts w:cs="Calibri"/>
          <w:sz w:val="16"/>
        </w:rPr>
        <w:t xml:space="preserve"> long </w:t>
      </w:r>
      <w:r>
        <w:rPr>
          <w:rFonts w:cs="Calibri"/>
          <w:b/>
          <w:u w:val="single"/>
        </w:rPr>
        <w:t>with</w:t>
      </w:r>
      <w:r>
        <w:rPr>
          <w:rFonts w:cs="Calibri"/>
          <w:b/>
          <w:highlight w:val="cyan"/>
          <w:u w:val="single"/>
        </w:rPr>
        <w:t>in</w:t>
      </w:r>
      <w:r>
        <w:rPr>
          <w:rFonts w:cs="Calibri"/>
          <w:b/>
          <w:u w:val="single"/>
        </w:rPr>
        <w:t xml:space="preserve"> the </w:t>
      </w:r>
      <w:r>
        <w:rPr>
          <w:rFonts w:cs="Calibri"/>
          <w:b/>
          <w:highlight w:val="cyan"/>
          <w:u w:val="single"/>
        </w:rPr>
        <w:t>carbon budget</w:t>
      </w:r>
      <w:r>
        <w:rPr>
          <w:rFonts w:cs="Calibri"/>
          <w:sz w:val="16"/>
        </w:rPr>
        <w:t xml:space="preserve">, which is the concentration of CO2 beyond which we fear catastrophic climate change. In the short run, therefore, </w:t>
      </w:r>
      <w:r>
        <w:rPr>
          <w:rFonts w:cs="Calibri"/>
          <w:b/>
          <w:u w:val="single"/>
        </w:rPr>
        <w:t>we face significant time pressure</w:t>
      </w:r>
      <w:r>
        <w:rPr>
          <w:rFonts w:cs="Calibri"/>
          <w:sz w:val="16"/>
        </w:rPr>
        <w:t xml:space="preserve">. The </w:t>
      </w:r>
      <w:r>
        <w:rPr>
          <w:rFonts w:cs="Calibri"/>
          <w:b/>
          <w:u w:val="single"/>
        </w:rPr>
        <w:t>IPCC indicates</w:t>
      </w:r>
      <w:r>
        <w:rPr>
          <w:rFonts w:cs="Calibri"/>
          <w:sz w:val="16"/>
        </w:rPr>
        <w:t xml:space="preserve"> in its 2014 5th Assessment Report that </w:t>
      </w:r>
      <w:r>
        <w:rPr>
          <w:rFonts w:cs="Calibri"/>
          <w:u w:val="single"/>
        </w:rPr>
        <w:t xml:space="preserve">we </w:t>
      </w:r>
      <w:r>
        <w:rPr>
          <w:rFonts w:cs="Calibri"/>
          <w:highlight w:val="cyan"/>
          <w:u w:val="single"/>
        </w:rPr>
        <w:t>must</w:t>
      </w:r>
      <w:r>
        <w:rPr>
          <w:rFonts w:cs="Calibri"/>
          <w:u w:val="single"/>
        </w:rPr>
        <w:t xml:space="preserve"> </w:t>
      </w:r>
      <w:proofErr w:type="gramStart"/>
      <w:r>
        <w:rPr>
          <w:rFonts w:cs="Calibri"/>
          <w:u w:val="single"/>
        </w:rPr>
        <w:t xml:space="preserve">actually </w:t>
      </w:r>
      <w:r>
        <w:rPr>
          <w:rFonts w:cs="Calibri"/>
          <w:b/>
          <w:highlight w:val="cyan"/>
          <w:u w:val="single"/>
        </w:rPr>
        <w:t>remove</w:t>
      </w:r>
      <w:proofErr w:type="gramEnd"/>
      <w:r>
        <w:rPr>
          <w:rFonts w:cs="Calibri"/>
          <w:b/>
          <w:u w:val="single"/>
        </w:rPr>
        <w:t xml:space="preserve"> the </w:t>
      </w:r>
      <w:r>
        <w:rPr>
          <w:rFonts w:cs="Calibri"/>
          <w:b/>
          <w:highlight w:val="cyan"/>
          <w:u w:val="single"/>
        </w:rPr>
        <w:t>carbon</w:t>
      </w:r>
      <w:r>
        <w:rPr>
          <w:rFonts w:cs="Calibri"/>
          <w:b/>
          <w:u w:val="single"/>
        </w:rPr>
        <w:t xml:space="preserve"> that is already in the atmosphere</w:t>
      </w:r>
      <w:r>
        <w:rPr>
          <w:rFonts w:cs="Calibri"/>
          <w:sz w:val="16"/>
        </w:rPr>
        <w:t xml:space="preserve"> and do so </w:t>
      </w:r>
      <w:r>
        <w:rPr>
          <w:rFonts w:cs="Calibri"/>
          <w:b/>
          <w:highlight w:val="cyan"/>
          <w:u w:val="single"/>
        </w:rPr>
        <w:t>in massive quantities</w:t>
      </w:r>
      <w:r>
        <w:rPr>
          <w:rFonts w:cs="Calibri"/>
          <w:sz w:val="16"/>
        </w:rPr>
        <w:t xml:space="preserve">, this century (p. 191 of 5th Assessment Report). </w:t>
      </w:r>
      <w:r>
        <w:rPr>
          <w:rFonts w:cs="Calibri"/>
          <w:u w:val="single"/>
        </w:rPr>
        <w:t>This is what I called a carbon negative approach,</w:t>
      </w:r>
      <w:r>
        <w:rPr>
          <w:rFonts w:cs="Calibri"/>
          <w:sz w:val="16"/>
        </w:rPr>
        <w:t xml:space="preserve"> which works for the short run. Renewable energy is the long run solution. </w:t>
      </w:r>
      <w:r>
        <w:rPr>
          <w:rFonts w:cs="Calibri"/>
          <w:highlight w:val="cyan"/>
          <w:u w:val="single"/>
        </w:rPr>
        <w:t>Renewable energy</w:t>
      </w:r>
      <w:r>
        <w:rPr>
          <w:rFonts w:cs="Calibri"/>
          <w:u w:val="single"/>
        </w:rPr>
        <w:t xml:space="preserve"> is </w:t>
      </w:r>
      <w:r>
        <w:rPr>
          <w:rFonts w:cs="Calibri"/>
          <w:highlight w:val="cyan"/>
          <w:u w:val="single"/>
        </w:rPr>
        <w:t>too slow</w:t>
      </w:r>
      <w:r>
        <w:rPr>
          <w:rFonts w:cs="Calibri"/>
          <w:u w:val="single"/>
        </w:rPr>
        <w:t xml:space="preserve"> for a short run resolution since replacing a $45-55 trillion power plant </w:t>
      </w:r>
      <w:r>
        <w:rPr>
          <w:rFonts w:cs="Calibri"/>
          <w:highlight w:val="cyan"/>
          <w:u w:val="single"/>
        </w:rPr>
        <w:t>infrastructure with renewable</w:t>
      </w:r>
      <w:r>
        <w:rPr>
          <w:rFonts w:cs="Calibri"/>
          <w:u w:val="single"/>
        </w:rPr>
        <w:t xml:space="preserve"> plants could </w:t>
      </w:r>
      <w:r>
        <w:rPr>
          <w:rFonts w:cs="Calibri"/>
          <w:highlight w:val="cyan"/>
          <w:u w:val="single"/>
        </w:rPr>
        <w:t xml:space="preserve">take </w:t>
      </w:r>
      <w:r>
        <w:rPr>
          <w:rFonts w:cs="Calibri"/>
          <w:b/>
          <w:highlight w:val="cyan"/>
          <w:u w:val="single"/>
        </w:rPr>
        <w:t>decades</w:t>
      </w:r>
      <w:r>
        <w:rPr>
          <w:rFonts w:cs="Calibri"/>
          <w:u w:val="single"/>
        </w:rPr>
        <w:t>.</w:t>
      </w:r>
      <w:r>
        <w:rPr>
          <w:rFonts w:cs="Calibri"/>
          <w:sz w:val="16"/>
        </w:rPr>
        <w:t xml:space="preserve"> </w:t>
      </w:r>
      <w:r>
        <w:rPr>
          <w:rFonts w:cs="Calibri"/>
          <w:u w:val="single"/>
        </w:rPr>
        <w:t>We need action sooner than that.</w:t>
      </w:r>
      <w:r>
        <w:rPr>
          <w:rFonts w:cs="Calibri"/>
          <w:sz w:val="16"/>
        </w:rPr>
        <w:t xml:space="preserve"> For the short run we need carbon negative technologies that capture more carbon than what is emitted. Trees do that and they must be conserved to help preserve biodiversity. Biochar does that. But </w:t>
      </w:r>
      <w:r>
        <w:rPr>
          <w:rFonts w:cs="Calibri"/>
          <w:u w:val="single"/>
        </w:rPr>
        <w:t>trees and other natural sinks are too slow for what we need today.</w:t>
      </w:r>
      <w:r>
        <w:rPr>
          <w:rFonts w:cs="Calibri"/>
          <w:sz w:val="16"/>
        </w:rPr>
        <w:t xml:space="preserve"> Therefore, negative carbon is needed now as part of a blueprint for transformation. It </w:t>
      </w:r>
      <w:r>
        <w:rPr>
          <w:rFonts w:cs="Calibri"/>
          <w:u w:val="single"/>
        </w:rPr>
        <w:t>must be part of the blueprint for</w:t>
      </w:r>
      <w:r>
        <w:rPr>
          <w:rFonts w:cs="Calibri"/>
          <w:sz w:val="16"/>
        </w:rPr>
        <w:t xml:space="preserve"> Sustainable Development and its </w:t>
      </w:r>
      <w:proofErr w:type="gramStart"/>
      <w:r>
        <w:rPr>
          <w:rFonts w:cs="Calibri"/>
          <w:sz w:val="16"/>
        </w:rPr>
        <w:t>short term</w:t>
      </w:r>
      <w:proofErr w:type="gramEnd"/>
      <w:r>
        <w:rPr>
          <w:rFonts w:cs="Calibri"/>
          <w:sz w:val="16"/>
        </w:rPr>
        <w:t xml:space="preserve"> manifestation that I call </w:t>
      </w:r>
      <w:r>
        <w:rPr>
          <w:rFonts w:cs="Calibri"/>
          <w:b/>
          <w:highlight w:val="cyan"/>
          <w:u w:val="single"/>
        </w:rPr>
        <w:t>Green Capitalism</w:t>
      </w:r>
      <w:r>
        <w:rPr>
          <w:rFonts w:cs="Calibri"/>
          <w:sz w:val="16"/>
        </w:rPr>
        <w:t xml:space="preserve">, </w:t>
      </w:r>
      <w:r>
        <w:rPr>
          <w:rFonts w:cs="Calibri"/>
          <w:u w:val="single"/>
        </w:rPr>
        <w:t xml:space="preserve">while in the long run </w:t>
      </w:r>
      <w:r>
        <w:rPr>
          <w:rFonts w:cs="Calibri"/>
          <w:highlight w:val="cyan"/>
          <w:u w:val="single"/>
        </w:rPr>
        <w:t>renewable sources</w:t>
      </w:r>
      <w:r>
        <w:rPr>
          <w:rFonts w:cs="Calibri"/>
          <w:u w:val="single"/>
        </w:rPr>
        <w:t xml:space="preserve"> of energy suffice</w:t>
      </w:r>
      <w:r>
        <w:rPr>
          <w:rFonts w:cs="Calibri"/>
          <w:sz w:val="16"/>
        </w:rPr>
        <w:t xml:space="preserve">, including Wind, Biofuels, Nuclear, Geothermal, and Hydroelectric energy. </w:t>
      </w:r>
      <w:r>
        <w:rPr>
          <w:rFonts w:cs="Calibri"/>
          <w:u w:val="single"/>
        </w:rPr>
        <w:t xml:space="preserve">These are in </w:t>
      </w:r>
      <w:r>
        <w:rPr>
          <w:rFonts w:cs="Calibri"/>
          <w:highlight w:val="cyan"/>
          <w:u w:val="single"/>
        </w:rPr>
        <w:t>limited supply</w:t>
      </w:r>
      <w:r>
        <w:rPr>
          <w:rFonts w:cs="Calibri"/>
          <w:u w:val="single"/>
        </w:rPr>
        <w:t xml:space="preserve"> and cannot replace fossil fuels</w:t>
      </w:r>
      <w:r>
        <w:rPr>
          <w:rFonts w:cs="Calibri"/>
          <w:sz w:val="16"/>
        </w:rPr>
        <w:t xml:space="preserve">. </w:t>
      </w:r>
      <w:r>
        <w:rPr>
          <w:rFonts w:cs="Calibri"/>
          <w:u w:val="single"/>
        </w:rPr>
        <w:t>Global energy today is</w:t>
      </w:r>
      <w:r>
        <w:rPr>
          <w:rFonts w:cs="Calibri"/>
          <w:sz w:val="16"/>
        </w:rPr>
        <w:t xml:space="preserve"> roughly divided as follows: </w:t>
      </w:r>
      <w:r>
        <w:rPr>
          <w:rFonts w:cs="Calibri"/>
          <w:u w:val="single"/>
        </w:rPr>
        <w:t>87%</w:t>
      </w:r>
      <w:r>
        <w:rPr>
          <w:rFonts w:cs="Calibri"/>
          <w:sz w:val="16"/>
        </w:rPr>
        <w:t xml:space="preserve"> is </w:t>
      </w:r>
      <w:r>
        <w:rPr>
          <w:rFonts w:cs="Calibri"/>
          <w:u w:val="single"/>
        </w:rPr>
        <w:t>fossil</w:t>
      </w:r>
      <w:r>
        <w:rPr>
          <w:rFonts w:cs="Calibri"/>
          <w:sz w:val="16"/>
        </w:rPr>
        <w:t xml:space="preserve">, namely natural gas, coal, oil; </w:t>
      </w:r>
      <w:r>
        <w:rPr>
          <w:rFonts w:cs="Calibri"/>
          <w:u w:val="single"/>
        </w:rPr>
        <w:t>10%</w:t>
      </w:r>
      <w:r>
        <w:rPr>
          <w:rFonts w:cs="Calibri"/>
          <w:sz w:val="16"/>
        </w:rPr>
        <w:t xml:space="preserve"> is </w:t>
      </w:r>
      <w:r>
        <w:rPr>
          <w:rFonts w:cs="Calibri"/>
          <w:u w:val="single"/>
        </w:rPr>
        <w:t>nuclear, geothermal, and hydroelectric, and less than 1% is solar</w:t>
      </w:r>
      <w:r>
        <w:rPr>
          <w:rFonts w:cs="Calibri"/>
          <w:sz w:val="16"/>
        </w:rPr>
        <w:t xml:space="preserve"> 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Pr>
          <w:rFonts w:cs="Calibri"/>
          <w:sz w:val="16"/>
        </w:rPr>
        <w:t>long term</w:t>
      </w:r>
      <w:proofErr w:type="gramEnd"/>
      <w:r>
        <w:rPr>
          <w:rFonts w:cs="Calibri"/>
          <w:sz w:val="16"/>
        </w:rPr>
        <w:t xml:space="preserve"> solution: Less than 1% of the solar energy we receive on earth can be transformed into 10 times the fossil fuel energy used in the world today. Yet </w:t>
      </w:r>
      <w:r>
        <w:rPr>
          <w:rFonts w:cs="Calibri"/>
          <w:b/>
          <w:u w:val="single"/>
        </w:rPr>
        <w:t>we need a short-term strategy that accelerates long run renewable energy</w:t>
      </w:r>
      <w:r>
        <w:rPr>
          <w:rFonts w:cs="Calibri"/>
          <w:sz w:val="16"/>
        </w:rPr>
        <w:t xml:space="preserve">, or we will defeat long-term goals. </w:t>
      </w:r>
      <w:r>
        <w:rPr>
          <w:rFonts w:cs="Calibri"/>
          <w:u w:val="single"/>
        </w:rPr>
        <w:t>In the short term as the IPCC validates, we need carbon negative tech</w:t>
      </w:r>
      <w:r>
        <w:rPr>
          <w:rFonts w:cs="Calibri"/>
          <w:sz w:val="16"/>
        </w:rPr>
        <w:t xml:space="preserve">nology, carbon removals. </w:t>
      </w:r>
      <w:r>
        <w:rPr>
          <w:rFonts w:cs="Calibri"/>
          <w:u w:val="single"/>
        </w:rPr>
        <w:t>The short run is the next 20 or 30 years</w:t>
      </w:r>
      <w:r>
        <w:rPr>
          <w:rFonts w:cs="Calibri"/>
          <w:sz w:val="16"/>
        </w:rPr>
        <w:t xml:space="preserve">. </w:t>
      </w:r>
      <w:r>
        <w:rPr>
          <w:rFonts w:cs="Calibri"/>
          <w:b/>
          <w:u w:val="single"/>
        </w:rPr>
        <w:t xml:space="preserve">There is no time in this </w:t>
      </w:r>
      <w:proofErr w:type="gramStart"/>
      <w:r>
        <w:rPr>
          <w:rFonts w:cs="Calibri"/>
          <w:b/>
          <w:u w:val="single"/>
        </w:rPr>
        <w:t>period of time</w:t>
      </w:r>
      <w:proofErr w:type="gramEnd"/>
      <w:r>
        <w:rPr>
          <w:rFonts w:cs="Calibri"/>
          <w:b/>
          <w:u w:val="single"/>
        </w:rPr>
        <w:t xml:space="preserve"> to transform the entire fossil infrastructure</w:t>
      </w:r>
      <w:r>
        <w:rPr>
          <w:rFonts w:cs="Calibri"/>
          <w:sz w:val="16"/>
        </w:rPr>
        <w:t xml:space="preserve"> — it costs $45-55 trillion (IEA) to replace and it is slow to build. We need to directly reduce carbon in the atmosphere now. We cannot use traditional methods to remove CO2 from smokestacks (</w:t>
      </w:r>
      <w:proofErr w:type="gramStart"/>
      <w:r>
        <w:rPr>
          <w:rFonts w:cs="Calibri"/>
          <w:sz w:val="16"/>
        </w:rPr>
        <w:t>called often</w:t>
      </w:r>
      <w:proofErr w:type="gramEnd"/>
      <w:r>
        <w:rPr>
          <w:rFonts w:cs="Calibri"/>
          <w:sz w:val="16"/>
        </w:rPr>
        <w:t xml:space="preserve"> Carbon Capture and Sequestration, CSS) because they are not carbon negative as is required. CSS works but does not suffice because it only captures what power plants currently emit. Any level of </w:t>
      </w:r>
      <w:r>
        <w:rPr>
          <w:rFonts w:cs="Calibri"/>
          <w:sz w:val="16"/>
        </w:rPr>
        <w:lastRenderedPageBreak/>
        <w:t xml:space="preserve">emissions adds to the stable and high concentration we have </w:t>
      </w:r>
      <w:proofErr w:type="gramStart"/>
      <w:r>
        <w:rPr>
          <w:rFonts w:cs="Calibri"/>
          <w:sz w:val="16"/>
        </w:rPr>
        <w:t>today</w:t>
      </w:r>
      <w:proofErr w:type="gramEnd"/>
      <w:r>
        <w:rPr>
          <w:rFonts w:cs="Calibri"/>
          <w:sz w:val="16"/>
        </w:rPr>
        <w:t xml:space="preserve"> and CO2 remains in the atmosphere for years. We need to remove the CO2 that is already in the atmosphere, namely air capture of CO2 also called carbon removals. </w:t>
      </w:r>
      <w:r>
        <w:rPr>
          <w:rFonts w:cs="Calibri"/>
          <w:u w:val="single"/>
        </w:rPr>
        <w:t>The solution is to combine air capture of CO2 with storage of CO2 into stable materials</w:t>
      </w:r>
      <w:r>
        <w:rPr>
          <w:rFonts w:cs="Calibri"/>
          <w:sz w:val="16"/>
        </w:rPr>
        <w:t xml:space="preserve"> such as biochar, cement, polymers, and carbon fibers </w:t>
      </w:r>
      <w:r>
        <w:rPr>
          <w:rFonts w:cs="Calibri"/>
          <w:u w:val="single"/>
        </w:rPr>
        <w:t>that replace</w:t>
      </w:r>
      <w:r>
        <w:rPr>
          <w:rFonts w:cs="Calibri"/>
          <w:sz w:val="16"/>
        </w:rPr>
        <w:t xml:space="preserve"> </w:t>
      </w:r>
      <w:proofErr w:type="gramStart"/>
      <w:r>
        <w:rPr>
          <w:rFonts w:cs="Calibri"/>
          <w:sz w:val="16"/>
        </w:rPr>
        <w:t>a number of</w:t>
      </w:r>
      <w:proofErr w:type="gramEnd"/>
      <w:r>
        <w:rPr>
          <w:rFonts w:cs="Calibri"/>
          <w:sz w:val="16"/>
        </w:rPr>
        <w:t xml:space="preserve"> </w:t>
      </w:r>
      <w:r>
        <w:rPr>
          <w:rFonts w:cs="Calibri"/>
          <w:u w:val="single"/>
        </w:rPr>
        <w:t>other</w:t>
      </w:r>
      <w:r>
        <w:rPr>
          <w:rFonts w:cs="Calibri"/>
          <w:sz w:val="16"/>
        </w:rPr>
        <w:t xml:space="preserve"> construction </w:t>
      </w:r>
      <w:r>
        <w:rPr>
          <w:rFonts w:cs="Calibri"/>
          <w:u w:val="single"/>
        </w:rPr>
        <w:t>materials</w:t>
      </w:r>
      <w:r>
        <w:rPr>
          <w:rFonts w:cs="Calibri"/>
          <w:sz w:val="16"/>
        </w:rPr>
        <w:t xml:space="preserve"> such as metals. The most recent BMW automobile model uses only carbon fibers rather than metals. </w:t>
      </w:r>
      <w:r>
        <w:rPr>
          <w:rFonts w:cs="Calibri"/>
          <w:u w:val="single"/>
        </w:rPr>
        <w:t>It is</w:t>
      </w:r>
      <w:r>
        <w:rPr>
          <w:rFonts w:cs="Calibri"/>
          <w:sz w:val="16"/>
        </w:rPr>
        <w:t xml:space="preserve"> also </w:t>
      </w:r>
      <w:r>
        <w:rPr>
          <w:rFonts w:cs="Calibri"/>
          <w:u w:val="single"/>
        </w:rPr>
        <w:t>possible to combine CO2 to produce renewable gasoline,</w:t>
      </w:r>
      <w:r>
        <w:rPr>
          <w:rFonts w:cs="Calibri"/>
          <w:sz w:val="16"/>
        </w:rPr>
        <w:t xml:space="preserve"> namely gasoline produced from air and water. CO2 can be separated from air and hydrogen separated from water, and their combination is a well-known industrial process to produce gasoline. Is this therefore too expensive? There are </w:t>
      </w:r>
      <w:r>
        <w:rPr>
          <w:rFonts w:cs="Calibri"/>
          <w:u w:val="single"/>
        </w:rPr>
        <w:t>new tech</w:t>
      </w:r>
      <w:r>
        <w:rPr>
          <w:rFonts w:cs="Calibri"/>
          <w:sz w:val="16"/>
        </w:rPr>
        <w:t xml:space="preserve">nologies </w:t>
      </w:r>
      <w:r>
        <w:rPr>
          <w:rFonts w:cs="Calibri"/>
          <w:u w:val="single"/>
        </w:rPr>
        <w:t>using algae</w:t>
      </w:r>
      <w:r>
        <w:rPr>
          <w:rFonts w:cs="Calibri"/>
          <w:sz w:val="16"/>
        </w:rPr>
        <w:t xml:space="preserve"> that </w:t>
      </w:r>
      <w:r>
        <w:rPr>
          <w:rFonts w:cs="Calibri"/>
          <w:u w:val="single"/>
        </w:rPr>
        <w:t>make synthetic fuel commercially feasible at competitive rates</w:t>
      </w:r>
      <w:r>
        <w:rPr>
          <w:rFonts w:cs="Calibri"/>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Pr>
          <w:rFonts w:cs="Calibri"/>
          <w:u w:val="single"/>
        </w:rPr>
        <w:t xml:space="preserve">the </w:t>
      </w:r>
      <w:r>
        <w:rPr>
          <w:rFonts w:cs="Calibri"/>
          <w:highlight w:val="cyan"/>
          <w:u w:val="single"/>
        </w:rPr>
        <w:t>blueprint offered</w:t>
      </w:r>
      <w:r>
        <w:rPr>
          <w:rFonts w:cs="Calibri"/>
          <w:u w:val="single"/>
        </w:rPr>
        <w:t xml:space="preserve"> here is a </w:t>
      </w:r>
      <w:r>
        <w:rPr>
          <w:rFonts w:cs="Calibri"/>
          <w:b/>
          <w:u w:val="single"/>
        </w:rPr>
        <w:t>private/public approach</w:t>
      </w:r>
      <w:r>
        <w:rPr>
          <w:rFonts w:cs="Calibri"/>
          <w:sz w:val="16"/>
        </w:rPr>
        <w:t xml:space="preserve">, </w:t>
      </w:r>
      <w:r>
        <w:rPr>
          <w:rFonts w:cs="Calibri"/>
          <w:highlight w:val="cyan"/>
          <w:u w:val="single"/>
        </w:rPr>
        <w:t xml:space="preserve">based on </w:t>
      </w:r>
      <w:r>
        <w:rPr>
          <w:rFonts w:cs="Calibri"/>
          <w:b/>
          <w:highlight w:val="cyan"/>
          <w:u w:val="single"/>
        </w:rPr>
        <w:t>new industrial tech</w:t>
      </w:r>
      <w:r>
        <w:rPr>
          <w:rFonts w:cs="Calibri"/>
          <w:sz w:val="16"/>
        </w:rPr>
        <w:t xml:space="preserve">nology and </w:t>
      </w:r>
      <w:r>
        <w:rPr>
          <w:rFonts w:cs="Calibri"/>
          <w:b/>
          <w:highlight w:val="cyan"/>
          <w:u w:val="single"/>
        </w:rPr>
        <w:t>financial markets</w:t>
      </w:r>
      <w:r>
        <w:rPr>
          <w:rFonts w:cs="Calibri"/>
          <w:sz w:val="16"/>
          <w:highlight w:val="cyan"/>
        </w:rPr>
        <w:t xml:space="preserve">, </w:t>
      </w:r>
      <w:r>
        <w:rPr>
          <w:rFonts w:cs="Calibri"/>
          <w:b/>
          <w:highlight w:val="cyan"/>
          <w:u w:val="single"/>
        </w:rPr>
        <w:t>self-funded</w:t>
      </w:r>
      <w:r>
        <w:rPr>
          <w:rFonts w:cs="Calibri"/>
          <w:sz w:val="16"/>
          <w:highlight w:val="cyan"/>
        </w:rPr>
        <w:t xml:space="preserve"> </w:t>
      </w:r>
      <w:r>
        <w:rPr>
          <w:rFonts w:cs="Calibri"/>
          <w:highlight w:val="cyan"/>
          <w:u w:val="single"/>
        </w:rPr>
        <w:t xml:space="preserve">and using </w:t>
      </w:r>
      <w:r>
        <w:rPr>
          <w:rFonts w:cs="Calibri"/>
          <w:b/>
          <w:highlight w:val="cyan"/>
          <w:u w:val="single"/>
        </w:rPr>
        <w:t>profitable greenmarkets</w:t>
      </w:r>
      <w:r>
        <w:rPr>
          <w:rFonts w:cs="Calibri"/>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Pr>
          <w:rFonts w:cs="Calibri"/>
          <w:sz w:val="16"/>
        </w:rPr>
        <w:t>equity</w:t>
      </w:r>
      <w:proofErr w:type="gramEnd"/>
      <w:r>
        <w:rPr>
          <w:rFonts w:cs="Calibri"/>
          <w:sz w:val="16"/>
        </w:rPr>
        <w:t xml:space="preserve"> and efficiency, and can assign a critical role for women as stewards for human survival and sustainable development. My vision is </w:t>
      </w:r>
      <w:r>
        <w:rPr>
          <w:rFonts w:cs="Calibri"/>
          <w:b/>
          <w:u w:val="single"/>
        </w:rPr>
        <w:t>a carbon negative economy</w:t>
      </w:r>
      <w:r>
        <w:rPr>
          <w:rFonts w:cs="Calibri"/>
          <w:sz w:val="16"/>
        </w:rPr>
        <w:t xml:space="preserve"> that </w:t>
      </w:r>
      <w:r>
        <w:rPr>
          <w:rFonts w:cs="Calibri"/>
          <w:b/>
          <w:u w:val="single"/>
        </w:rPr>
        <w:t>represents green capitalism</w:t>
      </w:r>
      <w:r>
        <w:rPr>
          <w:rFonts w:cs="Calibri"/>
          <w:sz w:val="16"/>
        </w:rPr>
        <w:t xml:space="preserve"> in </w:t>
      </w:r>
      <w:r>
        <w:rPr>
          <w:rFonts w:cs="Calibri"/>
          <w:b/>
          <w:u w:val="single"/>
        </w:rPr>
        <w:t>resolving</w:t>
      </w:r>
      <w:r>
        <w:rPr>
          <w:rFonts w:cs="Calibri"/>
          <w:sz w:val="16"/>
        </w:rPr>
        <w:t xml:space="preserve"> the Global Climate negotiations and </w:t>
      </w:r>
      <w:r>
        <w:rPr>
          <w:rFonts w:cs="Calibri"/>
          <w:b/>
          <w:u w:val="single"/>
        </w:rPr>
        <w:t>the North–South Divide</w:t>
      </w:r>
      <w:r>
        <w:rPr>
          <w:rFonts w:cs="Calibri"/>
          <w:sz w:val="16"/>
        </w:rPr>
        <w:t xml:space="preserve">. Carbon negative power plants and capture of CO2 from air and ensure a clean atmosphere together innovation and more jobs and exports: the more you produce and create jobs the cleaner becomes the atmosphere. In practice, </w:t>
      </w:r>
      <w:r>
        <w:rPr>
          <w:rFonts w:cs="Calibri"/>
          <w:u w:val="single"/>
        </w:rPr>
        <w:t xml:space="preserve">Green Capitalism means </w:t>
      </w:r>
      <w:r>
        <w:rPr>
          <w:rFonts w:cs="Calibri"/>
          <w:highlight w:val="cyan"/>
          <w:u w:val="single"/>
        </w:rPr>
        <w:t>econ</w:t>
      </w:r>
      <w:r>
        <w:rPr>
          <w:rFonts w:cs="Calibri"/>
          <w:u w:val="single"/>
        </w:rPr>
        <w:t xml:space="preserve">omic </w:t>
      </w:r>
      <w:r>
        <w:rPr>
          <w:rFonts w:cs="Calibri"/>
          <w:highlight w:val="cyan"/>
          <w:u w:val="single"/>
        </w:rPr>
        <w:t>growth</w:t>
      </w:r>
      <w:r>
        <w:rPr>
          <w:rFonts w:cs="Calibri"/>
          <w:u w:val="single"/>
        </w:rPr>
        <w:t xml:space="preserve"> that is </w:t>
      </w:r>
      <w:r>
        <w:rPr>
          <w:rFonts w:cs="Calibri"/>
          <w:highlight w:val="cyan"/>
          <w:u w:val="single"/>
        </w:rPr>
        <w:t>harmonious with</w:t>
      </w:r>
      <w:r>
        <w:rPr>
          <w:rFonts w:cs="Calibri"/>
          <w:u w:val="single"/>
        </w:rPr>
        <w:t xml:space="preserve"> the </w:t>
      </w:r>
      <w:r>
        <w:rPr>
          <w:rFonts w:cs="Calibri"/>
          <w:highlight w:val="cyan"/>
          <w:u w:val="single"/>
        </w:rPr>
        <w:t>Earth resources</w:t>
      </w:r>
      <w:r>
        <w:rPr>
          <w:rFonts w:cs="Calibri"/>
          <w:sz w:val="16"/>
          <w:highlight w:val="cyan"/>
        </w:rPr>
        <w:t>.</w:t>
      </w:r>
    </w:p>
    <w:p w14:paraId="5DDE33A5" w14:textId="77777777" w:rsidR="0046069C" w:rsidRDefault="0046069C" w:rsidP="0046069C">
      <w:pPr>
        <w:pStyle w:val="Heading4"/>
        <w:rPr>
          <w:rFonts w:cs="Arial"/>
          <w:bCs/>
        </w:rPr>
      </w:pPr>
      <w:r>
        <w:rPr>
          <w:rFonts w:cs="Arial"/>
          <w:b w:val="0"/>
          <w:bCs/>
        </w:rPr>
        <w:t xml:space="preserve">Cap is the only way to colonize space – solves sustainability. </w:t>
      </w:r>
    </w:p>
    <w:p w14:paraId="307037B4" w14:textId="77777777" w:rsidR="0046069C" w:rsidRDefault="0046069C" w:rsidP="0046069C">
      <w:pPr>
        <w:rPr>
          <w:rFonts w:cs="Calibri"/>
          <w:b/>
          <w:bCs/>
          <w:u w:val="single"/>
        </w:rPr>
      </w:pPr>
      <w:r>
        <w:rPr>
          <w:b/>
        </w:rPr>
        <w:t>Ashworth 10</w:t>
      </w:r>
      <w:r>
        <w:t xml:space="preserve"> </w:t>
      </w:r>
      <w:r>
        <w:rPr>
          <w:szCs w:val="16"/>
        </w:rPr>
        <w:t xml:space="preserve">(Stephen, long-standing Fellow of the British Interplanetary Society. He works in academic publishing in the Voltaire Foundation, part of Oxford University – Towards the Sociology of the Universe, part 2 – 18 December 2010 – </w:t>
      </w:r>
      <w:hyperlink r:id="rId15" w:history="1">
        <w:r>
          <w:rPr>
            <w:rStyle w:val="Hyperlink"/>
            <w:szCs w:val="16"/>
          </w:rPr>
          <w:t>http://www.astronist.demon.co.uk/space-age/essays/Sociology2.html</w:t>
        </w:r>
      </w:hyperlink>
      <w:r>
        <w:rPr>
          <w:szCs w:val="16"/>
        </w:rPr>
        <w:t>)</w:t>
      </w:r>
    </w:p>
    <w:p w14:paraId="5C15CA68" w14:textId="77777777" w:rsidR="0046069C" w:rsidRDefault="0046069C" w:rsidP="0046069C">
      <w:pPr>
        <w:rPr>
          <w:rStyle w:val="StyleUnderline"/>
        </w:rPr>
      </w:pPr>
      <w:r>
        <w:rPr>
          <w:rStyle w:val="StyleUnderline"/>
        </w:rPr>
        <w:t xml:space="preserve">The point here is that, </w:t>
      </w:r>
      <w:r>
        <w:rPr>
          <w:rStyle w:val="StyleUnderline"/>
          <w:highlight w:val="cyan"/>
        </w:rPr>
        <w:t>while</w:t>
      </w:r>
      <w:r>
        <w:rPr>
          <w:rStyle w:val="StyleUnderline"/>
        </w:rPr>
        <w:t xml:space="preserve"> the </w:t>
      </w:r>
      <w:r>
        <w:rPr>
          <w:rStyle w:val="StyleUnderline"/>
          <w:highlight w:val="cyan"/>
        </w:rPr>
        <w:t>resources</w:t>
      </w:r>
      <w:r>
        <w:rPr>
          <w:rStyle w:val="StyleUnderline"/>
        </w:rPr>
        <w:t xml:space="preserve"> of Earth are </w:t>
      </w:r>
      <w:r>
        <w:rPr>
          <w:rStyle w:val="StyleUnderline"/>
          <w:highlight w:val="cyan"/>
        </w:rPr>
        <w:t>limited</w:t>
      </w:r>
      <w:r>
        <w:rPr>
          <w:rStyle w:val="StyleUnderline"/>
        </w:rPr>
        <w:t xml:space="preserve">, those of the </w:t>
      </w:r>
      <w:r>
        <w:rPr>
          <w:rStyle w:val="StyleUnderline"/>
          <w:highlight w:val="cyan"/>
        </w:rPr>
        <w:t>Solar System are very much greater</w:t>
      </w:r>
      <w:r>
        <w:t xml:space="preserve">. </w:t>
      </w:r>
      <w:r>
        <w:rPr>
          <w:rStyle w:val="StyleUnderline"/>
        </w:rPr>
        <w:t xml:space="preserve">Growth in population sizes and in the usage of energy and raw materials may therefore continue for </w:t>
      </w:r>
      <w:proofErr w:type="gramStart"/>
      <w:r>
        <w:rPr>
          <w:rStyle w:val="StyleUnderline"/>
        </w:rPr>
        <w:t>a number of</w:t>
      </w:r>
      <w:proofErr w:type="gramEnd"/>
      <w:r>
        <w:rPr>
          <w:rStyle w:val="StyleUnderline"/>
        </w:rPr>
        <w:t xml:space="preserve"> centuries into the future, provided that</w:t>
      </w:r>
      <w:r>
        <w:t xml:space="preserve"> two conditions are met: * Material growth on Earth levels off; * </w:t>
      </w:r>
      <w:r>
        <w:rPr>
          <w:rStyle w:val="StyleUnderline"/>
        </w:rPr>
        <w:t>Material growth in space and on other planets takes over the upward trend</w:t>
      </w:r>
      <w:r>
        <w:t xml:space="preserve">. Is this not equivalent to saying that Earth must settle down with a zero-growth society before space development begins? No, so long as the terrestrial and extraterrestrial economies are linked. While this remains true, it will be possible for investors on Earth to invest capital in extraterrestrial </w:t>
      </w:r>
      <w:proofErr w:type="gramStart"/>
      <w:r>
        <w:t>development, and</w:t>
      </w:r>
      <w:proofErr w:type="gramEnd"/>
      <w:r>
        <w:t xml:space="preserve">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w:t>
      </w:r>
      <w:proofErr w:type="gramStart"/>
      <w:r>
        <w:t>goods, and</w:t>
      </w:r>
      <w:proofErr w:type="gramEnd"/>
      <w:r>
        <w:t xml:space="preserve"> is more likely to consist of energy (solar power delivered on microwaves or lasers) and information (software and product development). But surely ultimately the limits of the Solar System will be reached, and the interplanetary </w:t>
      </w:r>
      <w:proofErr w:type="spellStart"/>
      <w:r>
        <w:t>civilisation</w:t>
      </w:r>
      <w:proofErr w:type="spellEnd"/>
      <w:r>
        <w:t xml:space="preserve"> </w:t>
      </w:r>
      <w:proofErr w:type="gramStart"/>
      <w:r>
        <w:t>have to</w:t>
      </w:r>
      <w:proofErr w:type="gramEnd"/>
      <w:r>
        <w:t xml:space="preserve"> settle down as a zero-growth society? Yes, granted. But this differs from a zero-growth </w:t>
      </w:r>
      <w:r>
        <w:lastRenderedPageBreak/>
        <w:t xml:space="preserve">planet Earth due to the immense size of the Solar System, which is larger than Earth by between four and six orders of magnitude, depending how far out one wants to go – to the distance of Mars, say, or to the Oort comet cloud far beyond Pluto. </w:t>
      </w:r>
      <w:r>
        <w:rPr>
          <w:rStyle w:val="StyleUnderline"/>
        </w:rPr>
        <w:t xml:space="preserve">An interplanetary industrial </w:t>
      </w:r>
      <w:proofErr w:type="spellStart"/>
      <w:r>
        <w:rPr>
          <w:rStyle w:val="StyleUnderline"/>
        </w:rPr>
        <w:t>civilisation</w:t>
      </w:r>
      <w:proofErr w:type="spellEnd"/>
      <w:r>
        <w:rPr>
          <w:rStyle w:val="StyleUnderline"/>
        </w:rPr>
        <w:t xml:space="preserve"> is secure for the long term in a way that a </w:t>
      </w:r>
      <w:proofErr w:type="spellStart"/>
      <w:r>
        <w:rPr>
          <w:rStyle w:val="StyleUnderline"/>
        </w:rPr>
        <w:t>monoplanetary</w:t>
      </w:r>
      <w:proofErr w:type="spellEnd"/>
      <w:r>
        <w:rPr>
          <w:rStyle w:val="StyleUnderline"/>
        </w:rPr>
        <w:t xml:space="preserve"> one is not, because it is too large to form a unity, either politically or environmentally, and because it is forced to adapt to a wide range of hostile environmental conditions. It will therefore be </w:t>
      </w:r>
      <w:r>
        <w:rPr>
          <w:rStyle w:val="StyleUnderline"/>
          <w:highlight w:val="cyan"/>
        </w:rPr>
        <w:t xml:space="preserve">secure against </w:t>
      </w:r>
      <w:r>
        <w:rPr>
          <w:rStyle w:val="StyleUnderline"/>
        </w:rPr>
        <w:t xml:space="preserve">any conceivable environmental or military </w:t>
      </w:r>
      <w:r>
        <w:rPr>
          <w:rStyle w:val="StyleUnderline"/>
          <w:highlight w:val="cyan"/>
        </w:rPr>
        <w:t>disaster</w:t>
      </w:r>
      <w:r>
        <w:rPr>
          <w:rStyle w:val="StyleUnderline"/>
        </w:rPr>
        <w:t>, because such a disaster can only affect a single planet, or at most a limited region of the system</w:t>
      </w:r>
      <w:r>
        <w:t xml:space="preserve">. </w:t>
      </w:r>
      <w:r>
        <w:rPr>
          <w:rStyle w:val="StyleUnderline"/>
        </w:rPr>
        <w:t xml:space="preserve">Climate change or world war on Earth has </w:t>
      </w:r>
      <w:r>
        <w:rPr>
          <w:rStyle w:val="StyleUnderline"/>
          <w:highlight w:val="cyan"/>
        </w:rPr>
        <w:t>no effect on Mars</w:t>
      </w:r>
      <w:r>
        <w:t xml:space="preserve">, and vice versa. And with </w:t>
      </w:r>
      <w:proofErr w:type="gramStart"/>
      <w:r>
        <w:t>the majority of</w:t>
      </w:r>
      <w:proofErr w:type="gramEnd"/>
      <w:r>
        <w:t xml:space="preserve"> the population in orbiting artificial space colonies, even a major change in solar luminosity could be tolerated (though such a change is not expected to have a noticeable effect for hundreds of millions of years yet). </w:t>
      </w:r>
      <w:r>
        <w:rPr>
          <w:rStyle w:val="StyleUnderline"/>
        </w:rPr>
        <w:t xml:space="preserve">With interplanetary </w:t>
      </w:r>
      <w:proofErr w:type="spellStart"/>
      <w:r>
        <w:rPr>
          <w:rStyle w:val="StyleUnderline"/>
        </w:rPr>
        <w:t>civilisation</w:t>
      </w:r>
      <w:proofErr w:type="spellEnd"/>
      <w:r>
        <w:rPr>
          <w:rStyle w:val="StyleUnderline"/>
        </w:rPr>
        <w:t xml:space="preserve">, the social system </w:t>
      </w:r>
      <w:proofErr w:type="gramStart"/>
      <w:r>
        <w:rPr>
          <w:rStyle w:val="StyleUnderline"/>
        </w:rPr>
        <w:t>as a whole can</w:t>
      </w:r>
      <w:proofErr w:type="gramEnd"/>
      <w:r>
        <w:rPr>
          <w:rStyle w:val="StyleUnderline"/>
        </w:rPr>
        <w:t xml:space="preserve"> tolerate decline and collapse in particular locations, because they can then be </w:t>
      </w:r>
      <w:proofErr w:type="spellStart"/>
      <w:r>
        <w:rPr>
          <w:rStyle w:val="StyleUnderline"/>
        </w:rPr>
        <w:t>recolonised</w:t>
      </w:r>
      <w:proofErr w:type="spellEnd"/>
      <w:r>
        <w:rPr>
          <w:rStyle w:val="StyleUnderline"/>
        </w:rPr>
        <w:t xml:space="preserve"> from outside. Once humanity achieves interstellar status, this security factor is clearly vastly enhanced</w:t>
      </w:r>
      <w:r>
        <w:t xml:space="preserve">. However, </w:t>
      </w:r>
      <w:proofErr w:type="gramStart"/>
      <w:r>
        <w:rPr>
          <w:rStyle w:val="StyleUnderline"/>
          <w:highlight w:val="cyan"/>
        </w:rPr>
        <w:t>in order for</w:t>
      </w:r>
      <w:proofErr w:type="gramEnd"/>
      <w:r>
        <w:rPr>
          <w:rStyle w:val="StyleUnderline"/>
          <w:highlight w:val="cyan"/>
        </w:rPr>
        <w:t xml:space="preserve"> interplanetary growth to occur</w:t>
      </w:r>
      <w:r>
        <w:rPr>
          <w:rStyle w:val="StyleUnderline"/>
        </w:rPr>
        <w:t xml:space="preserve"> in the first place, an </w:t>
      </w:r>
      <w:r>
        <w:rPr>
          <w:rStyle w:val="StyleUnderline"/>
          <w:highlight w:val="cyan"/>
        </w:rPr>
        <w:t>economic mechanism must be in place</w:t>
      </w:r>
      <w:r>
        <w:rPr>
          <w:rStyle w:val="StyleUnderline"/>
        </w:rPr>
        <w:t xml:space="preserve"> to drive it. The </w:t>
      </w:r>
      <w:r>
        <w:rPr>
          <w:rStyle w:val="StyleUnderline"/>
          <w:highlight w:val="cyan"/>
        </w:rPr>
        <w:t>most suitable</w:t>
      </w:r>
      <w:r>
        <w:rPr>
          <w:rStyle w:val="StyleUnderline"/>
        </w:rPr>
        <w:t xml:space="preserve"> economic mechanism that has been demonstrated so far </w:t>
      </w:r>
      <w:r>
        <w:rPr>
          <w:rStyle w:val="StyleUnderline"/>
          <w:highlight w:val="cyan"/>
        </w:rPr>
        <w:t>is capitalism</w:t>
      </w:r>
      <w:r>
        <w:rPr>
          <w:rStyle w:val="StyleUnderline"/>
        </w:rPr>
        <w:t xml:space="preserve">. Its </w:t>
      </w:r>
      <w:r>
        <w:rPr>
          <w:rStyle w:val="StyleUnderline"/>
          <w:highlight w:val="cyan"/>
        </w:rPr>
        <w:t>need for continuous expansion makes</w:t>
      </w:r>
      <w:r>
        <w:rPr>
          <w:rStyle w:val="StyleUnderline"/>
        </w:rPr>
        <w:t xml:space="preserve"> it </w:t>
      </w:r>
      <w:r>
        <w:rPr>
          <w:rStyle w:val="StyleUnderline"/>
          <w:highlight w:val="cyan"/>
        </w:rPr>
        <w:t xml:space="preserve">highly appropriate as an economic system for a society </w:t>
      </w:r>
      <w:proofErr w:type="spellStart"/>
      <w:r>
        <w:rPr>
          <w:rStyle w:val="StyleUnderline"/>
          <w:highlight w:val="cyan"/>
        </w:rPr>
        <w:t>colonising</w:t>
      </w:r>
      <w:proofErr w:type="spellEnd"/>
      <w:r>
        <w:rPr>
          <w:rStyle w:val="StyleUnderline"/>
        </w:rPr>
        <w:t xml:space="preserve"> its local </w:t>
      </w:r>
      <w:r>
        <w:rPr>
          <w:rStyle w:val="StyleUnderline"/>
          <w:highlight w:val="cyan"/>
        </w:rPr>
        <w:t>planetary system</w:t>
      </w:r>
      <w:r>
        <w:rPr>
          <w:rStyle w:val="StyleUnderline"/>
        </w:rPr>
        <w:t>.</w:t>
      </w:r>
      <w:r>
        <w:t xml:space="preserve"> It is not clear whether </w:t>
      </w:r>
      <w:r>
        <w:rPr>
          <w:rStyle w:val="StyleUnderline"/>
        </w:rPr>
        <w:t>an economic system based on</w:t>
      </w:r>
      <w:r>
        <w:t xml:space="preserve"> ideology could perform this function of capitalism. If the ideology was growth-oriented, then it would have no reason to conflict with the existing capitalist </w:t>
      </w:r>
      <w:proofErr w:type="gramStart"/>
      <w:r>
        <w:t>order, but</w:t>
      </w:r>
      <w:proofErr w:type="gramEnd"/>
      <w:r>
        <w:t xml:space="preserve"> would rather work in concert with it. But in the more plausible case that it was oriented towards </w:t>
      </w:r>
      <w:r>
        <w:rPr>
          <w:rStyle w:val="StyleUnderline"/>
        </w:rPr>
        <w:t>social stability and economic stagnation, particularly in view of the environmentalist, anti-</w:t>
      </w:r>
      <w:proofErr w:type="gramStart"/>
      <w:r>
        <w:rPr>
          <w:rStyle w:val="StyleUnderline"/>
        </w:rPr>
        <w:t>growth</w:t>
      </w:r>
      <w:proofErr w:type="gramEnd"/>
      <w:r>
        <w:rPr>
          <w:rStyle w:val="StyleUnderline"/>
        </w:rPr>
        <w:t xml:space="preserve"> or anti-consumerist agendas it might very likely serve, then it would not want to promote disruptive new technologies such as those of access to space</w:t>
      </w:r>
      <w:r>
        <w:t xml:space="preserve">. </w:t>
      </w:r>
      <w:r>
        <w:rPr>
          <w:rStyle w:val="StyleUnderline"/>
        </w:rPr>
        <w:t>The idea of a</w:t>
      </w:r>
      <w:r>
        <w:t xml:space="preserve"> socially just </w:t>
      </w:r>
      <w:r>
        <w:rPr>
          <w:rStyle w:val="StyleUnderline"/>
        </w:rPr>
        <w:t>socialist society</w:t>
      </w:r>
      <w:r>
        <w:t xml:space="preserve"> (if such a hypothetical entity is possible) </w:t>
      </w:r>
      <w:r>
        <w:rPr>
          <w:rStyle w:val="StyleUnderline"/>
        </w:rPr>
        <w:t>expanding into space is therefore a questionable one</w:t>
      </w:r>
      <w:r>
        <w:t xml:space="preserve">. If Earth remained divided among competing </w:t>
      </w:r>
      <w:proofErr w:type="spellStart"/>
      <w:r>
        <w:t>centres</w:t>
      </w:r>
      <w:proofErr w:type="spellEnd"/>
      <w:r>
        <w:t xml:space="preserve"> of power, then they might make the leap to interplanetary capability even without the driving force of capitalist economics. However, </w:t>
      </w:r>
      <w:r>
        <w:rPr>
          <w:rStyle w:val="StyleUnderline"/>
        </w:rPr>
        <w:t>the competitive Moon-race of the 1960s showed</w:t>
      </w:r>
      <w:r>
        <w:t xml:space="preserve">, firstly, that if one competitor drops out, the other may well lose interest to the point of abandoning capabilities developed for that competition, and secondly, </w:t>
      </w:r>
      <w:r>
        <w:rPr>
          <w:rStyle w:val="StyleUnderline"/>
        </w:rPr>
        <w:t xml:space="preserve">that an ideologically based collectivist society is unlikely to make a good showing in the technologies required. </w:t>
      </w:r>
      <w:r>
        <w:rPr>
          <w:rStyle w:val="StyleUnderline"/>
          <w:highlight w:val="cyan"/>
        </w:rPr>
        <w:t>Economic growth</w:t>
      </w:r>
      <w:r>
        <w:rPr>
          <w:rStyle w:val="StyleUnderline"/>
        </w:rPr>
        <w:t xml:space="preserve">, however, has a </w:t>
      </w:r>
      <w:r>
        <w:rPr>
          <w:rStyle w:val="StyleUnderline"/>
          <w:highlight w:val="cyan"/>
        </w:rPr>
        <w:t xml:space="preserve">vested interest in </w:t>
      </w:r>
      <w:r>
        <w:rPr>
          <w:rStyle w:val="StyleUnderline"/>
        </w:rPr>
        <w:t xml:space="preserve">preserving and extending </w:t>
      </w:r>
      <w:r>
        <w:rPr>
          <w:rStyle w:val="StyleUnderline"/>
          <w:highlight w:val="cyan"/>
        </w:rPr>
        <w:t xml:space="preserve">gains </w:t>
      </w:r>
      <w:r>
        <w:rPr>
          <w:rStyle w:val="StyleUnderline"/>
        </w:rPr>
        <w:t>made</w:t>
      </w:r>
      <w:r>
        <w:t xml:space="preserve">. </w:t>
      </w:r>
      <w:r>
        <w:rPr>
          <w:rStyle w:val="StyleUnderline"/>
          <w:highlight w:val="cyan"/>
        </w:rPr>
        <w:t>Given</w:t>
      </w:r>
      <w:r>
        <w:rPr>
          <w:rStyle w:val="StyleUnderline"/>
        </w:rPr>
        <w:t xml:space="preserve"> that the </w:t>
      </w:r>
      <w:r>
        <w:rPr>
          <w:rStyle w:val="StyleUnderline"/>
          <w:highlight w:val="cyan"/>
        </w:rPr>
        <w:t>opportunities for growth in space are</w:t>
      </w:r>
      <w:r>
        <w:rPr>
          <w:rStyle w:val="StyleUnderline"/>
        </w:rPr>
        <w:t xml:space="preserve"> so </w:t>
      </w:r>
      <w:r>
        <w:rPr>
          <w:rStyle w:val="StyleUnderline"/>
          <w:highlight w:val="cyan"/>
        </w:rPr>
        <w:t>large</w:t>
      </w:r>
      <w:r>
        <w:rPr>
          <w:rStyle w:val="StyleUnderline"/>
        </w:rPr>
        <w:t xml:space="preserve">, it seems unlikely that the present burst of growth will </w:t>
      </w:r>
      <w:r>
        <w:rPr>
          <w:rStyle w:val="StyleUnderline"/>
          <w:highlight w:val="cyan"/>
        </w:rPr>
        <w:t>reach</w:t>
      </w:r>
      <w:r>
        <w:rPr>
          <w:rStyle w:val="StyleUnderline"/>
        </w:rPr>
        <w:t xml:space="preserve"> a </w:t>
      </w:r>
      <w:r>
        <w:rPr>
          <w:rStyle w:val="StyleUnderline"/>
          <w:highlight w:val="cyan"/>
        </w:rPr>
        <w:t>plateau until</w:t>
      </w:r>
      <w:r>
        <w:rPr>
          <w:rStyle w:val="StyleUnderline"/>
        </w:rPr>
        <w:t xml:space="preserve"> space has been </w:t>
      </w:r>
      <w:proofErr w:type="spellStart"/>
      <w:r>
        <w:rPr>
          <w:rStyle w:val="StyleUnderline"/>
          <w:highlight w:val="cyan"/>
        </w:rPr>
        <w:t>colonised</w:t>
      </w:r>
      <w:proofErr w:type="spellEnd"/>
      <w:r>
        <w:rPr>
          <w:rStyle w:val="StyleUnderline"/>
        </w:rPr>
        <w:t xml:space="preserve">. There is in fact an inconsistency about the idea of an industrial </w:t>
      </w:r>
      <w:proofErr w:type="spellStart"/>
      <w:r>
        <w:rPr>
          <w:rStyle w:val="StyleUnderline"/>
        </w:rPr>
        <w:t>civilisation</w:t>
      </w:r>
      <w:proofErr w:type="spellEnd"/>
      <w:r>
        <w:rPr>
          <w:rStyle w:val="StyleUnderline"/>
        </w:rPr>
        <w:t xml:space="preserve"> which does not move beyond its home planet – like a lone tree in the middle of a fertile plain. Such a tree will either die off, or it will naturally reproduce until it has engendered a whole forest, in which a far greater variety of life is possible than on the unsheltered plain.</w:t>
      </w:r>
    </w:p>
    <w:p w14:paraId="4B02E5B3" w14:textId="77777777" w:rsidR="0046069C" w:rsidRDefault="0046069C" w:rsidP="0046069C"/>
    <w:p w14:paraId="4932EFC6" w14:textId="77777777" w:rsidR="0046069C" w:rsidRDefault="0046069C" w:rsidP="0046069C">
      <w:pPr>
        <w:pStyle w:val="Heading4"/>
        <w:rPr>
          <w:rFonts w:cs="Calibri"/>
          <w:bCs/>
        </w:rPr>
      </w:pPr>
      <w:r>
        <w:rPr>
          <w:rStyle w:val="Strong"/>
          <w:rFonts w:cs="Calibri"/>
          <w:b/>
          <w:bCs w:val="0"/>
          <w:color w:val="000000" w:themeColor="text1"/>
        </w:rPr>
        <w:t>Extinction inevitable unless we colonize space</w:t>
      </w:r>
      <w:r>
        <w:rPr>
          <w:rStyle w:val="apple-converted-space"/>
          <w:rFonts w:cs="Calibri"/>
          <w:bCs/>
          <w:color w:val="000000" w:themeColor="text1"/>
        </w:rPr>
        <w:t> –</w:t>
      </w:r>
      <w:r>
        <w:rPr>
          <w:rStyle w:val="apple-converted-space"/>
          <w:rFonts w:cs="Calibri"/>
          <w:b w:val="0"/>
          <w:bCs/>
          <w:color w:val="000000" w:themeColor="text1"/>
        </w:rPr>
        <w:t xml:space="preserve"> the smartest man in human history agrees with us</w:t>
      </w:r>
    </w:p>
    <w:p w14:paraId="42256069" w14:textId="77777777" w:rsidR="0046069C" w:rsidRDefault="0046069C" w:rsidP="0046069C">
      <w:pPr>
        <w:rPr>
          <w:rStyle w:val="StyleUnderline"/>
        </w:rPr>
      </w:pPr>
      <w:r>
        <w:rPr>
          <w:rStyle w:val="Style13ptBold"/>
          <w:szCs w:val="26"/>
        </w:rPr>
        <w:t>Hawking 01</w:t>
      </w:r>
      <w:r>
        <w:rPr>
          <w:rStyle w:val="apple-style-span"/>
          <w:color w:val="000000" w:themeColor="text1"/>
          <w:szCs w:val="26"/>
        </w:rPr>
        <w:t xml:space="preserve"> [Stephen Hawking, pretty much the smartest man ever, British theoretical physicist and profession of math, University of Cambridge, 10-16-01,</w:t>
      </w:r>
      <w:hyperlink r:id="rId16" w:tooltip="External link" w:history="1">
        <w:r>
          <w:rPr>
            <w:rStyle w:val="Hyperlink"/>
            <w:color w:val="000000" w:themeColor="text1"/>
            <w:szCs w:val="26"/>
          </w:rPr>
          <w:t>http://www.nutri.com/space/</w:t>
        </w:r>
      </w:hyperlink>
      <w:r>
        <w:rPr>
          <w:color w:val="000000" w:themeColor="text1"/>
          <w:szCs w:val="26"/>
        </w:rPr>
        <w:br/>
      </w:r>
      <w:r>
        <w:lastRenderedPageBreak/>
        <w:br/>
      </w:r>
      <w:r>
        <w:rPr>
          <w:rStyle w:val="StyleUnderline"/>
        </w:rPr>
        <w:t xml:space="preserve">"The </w:t>
      </w:r>
      <w:r>
        <w:rPr>
          <w:rStyle w:val="StyleUnderline"/>
          <w:highlight w:val="cyan"/>
        </w:rPr>
        <w:t xml:space="preserve">human race is </w:t>
      </w:r>
      <w:r>
        <w:rPr>
          <w:rStyle w:val="Emphasis"/>
          <w:highlight w:val="cyan"/>
        </w:rPr>
        <w:t>likely to be wiped out by a doomsday virus</w:t>
      </w:r>
      <w:r>
        <w:rPr>
          <w:rStyle w:val="StyleUnderline"/>
        </w:rPr>
        <w:t xml:space="preserve"> . . . unless we set up colonies in space. Although Sept. 11th was horrible, it didn't </w:t>
      </w:r>
      <w:r>
        <w:rPr>
          <w:rStyle w:val="StyleUnderline"/>
          <w:highlight w:val="cyan"/>
        </w:rPr>
        <w:t xml:space="preserve">threaten the survival of </w:t>
      </w:r>
      <w:proofErr w:type="gramStart"/>
      <w:r>
        <w:rPr>
          <w:rStyle w:val="StyleUnderline"/>
          <w:highlight w:val="cyan"/>
        </w:rPr>
        <w:t>the human race</w:t>
      </w:r>
      <w:proofErr w:type="gramEnd"/>
      <w:r>
        <w:rPr>
          <w:rStyle w:val="StyleUnderline"/>
          <w:highlight w:val="cyan"/>
        </w:rPr>
        <w:t xml:space="preserve"> like </w:t>
      </w:r>
      <w:r>
        <w:rPr>
          <w:rStyle w:val="Emphasis"/>
          <w:highlight w:val="cyan"/>
        </w:rPr>
        <w:t>nuclear weapons</w:t>
      </w:r>
      <w:r>
        <w:rPr>
          <w:rStyle w:val="StyleUnderline"/>
        </w:rPr>
        <w:t xml:space="preserve"> do,"</w:t>
      </w:r>
      <w:r>
        <w:t xml:space="preserve"> said the Cambridge University Scientist. "In the long term, I'm more worried about biology. </w:t>
      </w:r>
      <w:r>
        <w:rPr>
          <w:rStyle w:val="StyleUnderline"/>
        </w:rPr>
        <w:t>Nuclear weapons need large facilities, but genetic engineering can be done in a small lab.</w:t>
      </w:r>
      <w:r>
        <w:t xml:space="preserve"> The danger is that, </w:t>
      </w:r>
      <w:r>
        <w:rPr>
          <w:rStyle w:val="Emphasis"/>
        </w:rPr>
        <w:t xml:space="preserve">either </w:t>
      </w:r>
      <w:r>
        <w:rPr>
          <w:rStyle w:val="Emphasis"/>
          <w:highlight w:val="cyan"/>
        </w:rPr>
        <w:t>by accident or design, we create a virus that destroys us</w:t>
      </w:r>
      <w:r>
        <w:rPr>
          <w:rStyle w:val="StyleUnderline"/>
        </w:rPr>
        <w:t>. </w:t>
      </w:r>
      <w:r>
        <w:t xml:space="preserve">I don't think the human race will </w:t>
      </w:r>
      <w:proofErr w:type="gramStart"/>
      <w:r>
        <w:t>survive .</w:t>
      </w:r>
      <w:proofErr w:type="gramEnd"/>
      <w:r>
        <w:t xml:space="preserve"> . </w:t>
      </w:r>
      <w:r>
        <w:rPr>
          <w:rStyle w:val="StyleUnderline"/>
        </w:rPr>
        <w:t xml:space="preserve">unless we spread into space. </w:t>
      </w:r>
      <w:r>
        <w:rPr>
          <w:rStyle w:val="StyleUnderline"/>
          <w:highlight w:val="cyan"/>
        </w:rPr>
        <w:t xml:space="preserve">There are </w:t>
      </w:r>
      <w:r>
        <w:rPr>
          <w:rStyle w:val="Emphasis"/>
          <w:highlight w:val="cyan"/>
        </w:rPr>
        <w:t>too many accidents</w:t>
      </w:r>
      <w:r>
        <w:rPr>
          <w:rStyle w:val="StyleUnderline"/>
          <w:highlight w:val="cyan"/>
        </w:rPr>
        <w:t xml:space="preserve"> that can befall life</w:t>
      </w:r>
      <w:r>
        <w:rPr>
          <w:rStyle w:val="StyleUnderline"/>
        </w:rPr>
        <w:t xml:space="preserve"> on a single planet."</w:t>
      </w:r>
      <w:r>
        <w:t xml:space="preserve"> </w:t>
      </w:r>
      <w:proofErr w:type="gramStart"/>
      <w:r>
        <w:t>All of</w:t>
      </w:r>
      <w:proofErr w:type="gramEnd"/>
      <w:r>
        <w:t xml:space="preserve"> the above concerns were expressed a quarter century ago in this following article by Mr. Falconi. </w:t>
      </w:r>
      <w:proofErr w:type="gramStart"/>
      <w:r>
        <w:t>BUT,</w:t>
      </w:r>
      <w:proofErr w:type="gramEnd"/>
      <w:r>
        <w:t xml:space="preserve"> the "original" concept of escaping from earth in order to back up and preserve our civilization, as expressed by Mr. Falconi, was preconceived by over a quarter-century in the following prophetic paragraph: "We must keep the problems of today in true proportions: they are vital - indeed of extreme importance - since they can destroy our </w:t>
      </w:r>
      <w:proofErr w:type="spellStart"/>
      <w:r>
        <w:t>civilisation</w:t>
      </w:r>
      <w:proofErr w:type="spellEnd"/>
      <w:r>
        <w:t xml:space="preserve"> and slay the future before its birth. </w:t>
      </w:r>
      <w:r>
        <w:rPr>
          <w:rStyle w:val="StyleUnderline"/>
        </w:rPr>
        <w:t xml:space="preserve">The </w:t>
      </w:r>
      <w:r>
        <w:rPr>
          <w:rStyle w:val="StyleUnderline"/>
          <w:highlight w:val="cyan"/>
        </w:rPr>
        <w:t>crossing of space</w:t>
      </w:r>
      <w:r>
        <w:rPr>
          <w:rStyle w:val="StyleUnderline"/>
        </w:rPr>
        <w:t xml:space="preserve"> may do much to </w:t>
      </w:r>
      <w:r>
        <w:rPr>
          <w:rStyle w:val="StyleUnderline"/>
          <w:highlight w:val="cyan"/>
        </w:rPr>
        <w:t>turn</w:t>
      </w:r>
      <w:r>
        <w:rPr>
          <w:rStyle w:val="StyleUnderline"/>
        </w:rPr>
        <w:t xml:space="preserve"> men's </w:t>
      </w:r>
      <w:r>
        <w:rPr>
          <w:rStyle w:val="StyleUnderline"/>
          <w:highlight w:val="cyan"/>
        </w:rPr>
        <w:t>minds outwards</w:t>
      </w:r>
      <w:r>
        <w:rPr>
          <w:rStyle w:val="StyleUnderline"/>
        </w:rPr>
        <w:t xml:space="preserve"> and </w:t>
      </w:r>
      <w:r>
        <w:rPr>
          <w:rStyle w:val="StyleUnderline"/>
          <w:highlight w:val="cyan"/>
        </w:rPr>
        <w:t>away from</w:t>
      </w:r>
      <w:r>
        <w:rPr>
          <w:rStyle w:val="StyleUnderline"/>
        </w:rPr>
        <w:t xml:space="preserve"> their present tribal </w:t>
      </w:r>
      <w:r>
        <w:rPr>
          <w:rStyle w:val="StyleUnderline"/>
          <w:highlight w:val="cyan"/>
        </w:rPr>
        <w:t>squabbles</w:t>
      </w:r>
      <w:r>
        <w:rPr>
          <w:rStyle w:val="StyleUnderline"/>
        </w:rPr>
        <w:t xml:space="preserve">. </w:t>
      </w:r>
      <w:r>
        <w:t xml:space="preserve">In this sense, </w:t>
      </w:r>
      <w:r>
        <w:rPr>
          <w:rStyle w:val="StyleUnderline"/>
        </w:rPr>
        <w:t xml:space="preserve">the </w:t>
      </w:r>
      <w:r>
        <w:rPr>
          <w:rStyle w:val="Emphasis"/>
          <w:highlight w:val="cyan"/>
        </w:rPr>
        <w:t>rocket</w:t>
      </w:r>
      <w:r>
        <w:rPr>
          <w:rStyle w:val="StyleUnderline"/>
        </w:rPr>
        <w:t xml:space="preserve">, far from being one of the destroyers of </w:t>
      </w:r>
      <w:proofErr w:type="spellStart"/>
      <w:r>
        <w:rPr>
          <w:rStyle w:val="StyleUnderline"/>
        </w:rPr>
        <w:t>civilisation</w:t>
      </w:r>
      <w:proofErr w:type="spellEnd"/>
      <w:r>
        <w:rPr>
          <w:rStyle w:val="StyleUnderline"/>
        </w:rPr>
        <w:t xml:space="preserve">, </w:t>
      </w:r>
      <w:r>
        <w:rPr>
          <w:rStyle w:val="Emphasis"/>
          <w:highlight w:val="cyan"/>
        </w:rPr>
        <w:t>may provide the safety valve</w:t>
      </w:r>
      <w:r>
        <w:rPr>
          <w:rStyle w:val="StyleUnderline"/>
        </w:rPr>
        <w:t xml:space="preserve"> that is needed to preserve it."</w:t>
      </w:r>
    </w:p>
    <w:p w14:paraId="2EF0820C" w14:textId="77777777" w:rsidR="0046069C" w:rsidRDefault="0046069C" w:rsidP="0046069C">
      <w:pPr>
        <w:pStyle w:val="BodyText"/>
        <w:rPr>
          <w:rFonts w:cs="Calibri"/>
        </w:rPr>
      </w:pPr>
    </w:p>
    <w:p w14:paraId="5BB9E165" w14:textId="77777777" w:rsidR="0046069C" w:rsidRDefault="0046069C" w:rsidP="0046069C">
      <w:pPr>
        <w:pStyle w:val="Heading4"/>
        <w:rPr>
          <w:rFonts w:cs="Calibri"/>
          <w:bCs/>
        </w:rPr>
      </w:pPr>
      <w:r>
        <w:rPr>
          <w:rFonts w:cs="Calibri"/>
          <w:b w:val="0"/>
          <w:bCs/>
        </w:rPr>
        <w:t xml:space="preserve">Cap solves war – </w:t>
      </w:r>
      <w:r>
        <w:rPr>
          <w:rFonts w:cs="Calibri"/>
          <w:b w:val="0"/>
          <w:bCs/>
          <w:u w:val="single"/>
        </w:rPr>
        <w:t>data</w:t>
      </w:r>
      <w:r>
        <w:rPr>
          <w:rFonts w:cs="Calibri"/>
          <w:b w:val="0"/>
          <w:bCs/>
        </w:rPr>
        <w:t xml:space="preserve"> </w:t>
      </w:r>
    </w:p>
    <w:p w14:paraId="0508D422" w14:textId="77777777" w:rsidR="0046069C" w:rsidRDefault="0046069C" w:rsidP="0046069C">
      <w:pPr>
        <w:rPr>
          <w:rFonts w:cs="Calibri"/>
        </w:rPr>
      </w:pPr>
      <w:r>
        <w:rPr>
          <w:rStyle w:val="Style13ptBold"/>
          <w:szCs w:val="26"/>
        </w:rPr>
        <w:t xml:space="preserve">Lin 17 </w:t>
      </w:r>
      <w:r>
        <w:t xml:space="preserve">[Oon Yong; 4/23/2017; International Economics at SUNY Buffalo, under the supervision of Dr. Sandeep </w:t>
      </w:r>
      <w:proofErr w:type="spellStart"/>
      <w:r>
        <w:t>Bhakshar</w:t>
      </w:r>
      <w:proofErr w:type="spellEnd"/>
      <w:r>
        <w:t>, PhD in economics; “Conflict and Trade,” http://geoeconomics.net/2017/09/13/conflict-and-trade/]</w:t>
      </w:r>
    </w:p>
    <w:p w14:paraId="3EBEDA2B" w14:textId="77777777" w:rsidR="0046069C" w:rsidRDefault="0046069C" w:rsidP="0046069C">
      <w:pPr>
        <w:rPr>
          <w:szCs w:val="16"/>
        </w:rPr>
      </w:pPr>
      <w:r>
        <w:rPr>
          <w:szCs w:val="16"/>
        </w:rPr>
        <w:t>CONFLICT AND TRADE TODAY</w:t>
      </w:r>
    </w:p>
    <w:p w14:paraId="3AC477D7" w14:textId="77777777" w:rsidR="0046069C" w:rsidRDefault="0046069C" w:rsidP="0046069C">
      <w:pPr>
        <w:rPr>
          <w:szCs w:val="24"/>
        </w:rPr>
      </w:pPr>
      <w:r>
        <w:rPr>
          <w:u w:val="single"/>
        </w:rPr>
        <w:t>In the post-cold war era</w:t>
      </w:r>
      <w:r>
        <w:t xml:space="preserve">, actual </w:t>
      </w:r>
      <w:r>
        <w:rPr>
          <w:highlight w:val="cyan"/>
          <w:u w:val="single"/>
        </w:rPr>
        <w:t>conflicts are</w:t>
      </w:r>
      <w:r>
        <w:t xml:space="preserve"> relatively </w:t>
      </w:r>
      <w:r>
        <w:rPr>
          <w:rStyle w:val="Emphasis"/>
          <w:highlight w:val="cyan"/>
        </w:rPr>
        <w:t>few and far between</w:t>
      </w:r>
      <w:r>
        <w:rPr>
          <w:u w:val="single"/>
        </w:rPr>
        <w:t xml:space="preserve"> especially between </w:t>
      </w:r>
      <w:r>
        <w:rPr>
          <w:highlight w:val="cyan"/>
          <w:u w:val="single"/>
        </w:rPr>
        <w:t>developed nations</w:t>
      </w:r>
      <w:r>
        <w:t xml:space="preserve"> due to advances in military hardware [nuclear options]. </w:t>
      </w:r>
      <w:r>
        <w:rPr>
          <w:u w:val="single"/>
        </w:rPr>
        <w:t>Conflicts took</w:t>
      </w:r>
      <w:r>
        <w:t xml:space="preserve"> on other </w:t>
      </w:r>
      <w:r>
        <w:rPr>
          <w:u w:val="single"/>
        </w:rPr>
        <w:t xml:space="preserve">forms such as </w:t>
      </w:r>
      <w:r>
        <w:rPr>
          <w:rStyle w:val="Emphasis"/>
        </w:rPr>
        <w:t>economic warfare and proxy wars</w:t>
      </w:r>
      <w:r>
        <w:t xml:space="preserve">. Fortunately, </w:t>
      </w:r>
      <w:r>
        <w:rPr>
          <w:u w:val="single"/>
        </w:rPr>
        <w:t>advances in military tech</w:t>
      </w:r>
      <w:r>
        <w:t xml:space="preserve">nology </w:t>
      </w:r>
      <w:r>
        <w:rPr>
          <w:u w:val="single"/>
        </w:rPr>
        <w:t xml:space="preserve">were met with </w:t>
      </w:r>
      <w:r>
        <w:rPr>
          <w:rStyle w:val="Emphasis"/>
        </w:rPr>
        <w:t>advances in international relations</w:t>
      </w:r>
      <w:r>
        <w:rPr>
          <w:u w:val="single"/>
        </w:rPr>
        <w:t xml:space="preserve"> which led</w:t>
      </w:r>
      <w:r>
        <w:t xml:space="preserve"> to the founding of </w:t>
      </w:r>
      <w:r>
        <w:rPr>
          <w:u w:val="single"/>
        </w:rPr>
        <w:t>intergovernmental organizations</w:t>
      </w:r>
      <w:r>
        <w:t xml:space="preserve"> in the 20th-century.</w:t>
      </w:r>
    </w:p>
    <w:p w14:paraId="1E36533E" w14:textId="77777777" w:rsidR="0046069C" w:rsidRDefault="0046069C" w:rsidP="0046069C">
      <w:r>
        <w:rPr>
          <w:u w:val="single"/>
        </w:rPr>
        <w:t>Trade</w:t>
      </w:r>
      <w:r>
        <w:t xml:space="preserve"> in the modern context </w:t>
      </w:r>
      <w:r>
        <w:rPr>
          <w:u w:val="single"/>
        </w:rPr>
        <w:t>can be examined through globalization</w:t>
      </w:r>
      <w:r>
        <w:t xml:space="preserve"> which serves as an all-encompassing word that represented progress, cultural </w:t>
      </w:r>
      <w:proofErr w:type="gramStart"/>
      <w:r>
        <w:t>exchange</w:t>
      </w:r>
      <w:proofErr w:type="gramEnd"/>
      <w:r>
        <w:t xml:space="preserve"> and increased trade. </w:t>
      </w:r>
      <w:r>
        <w:rPr>
          <w:u w:val="single"/>
        </w:rPr>
        <w:t>Development took off in the 1980s to 1990s</w:t>
      </w:r>
      <w:r>
        <w:t xml:space="preserve">, most notably </w:t>
      </w:r>
      <w:r>
        <w:rPr>
          <w:u w:val="single"/>
        </w:rPr>
        <w:t xml:space="preserve">from 1990 to 1996, </w:t>
      </w:r>
      <w:r>
        <w:rPr>
          <w:rStyle w:val="Emphasis"/>
          <w:highlight w:val="cyan"/>
        </w:rPr>
        <w:t>capital inflows</w:t>
      </w:r>
      <w:r>
        <w:rPr>
          <w:u w:val="single"/>
        </w:rPr>
        <w:t xml:space="preserve"> to developing countries </w:t>
      </w:r>
      <w:r>
        <w:rPr>
          <w:rStyle w:val="Emphasis"/>
          <w:highlight w:val="cyan"/>
        </w:rPr>
        <w:t>increased</w:t>
      </w:r>
      <w:r>
        <w:rPr>
          <w:highlight w:val="cyan"/>
          <w:u w:val="single"/>
        </w:rPr>
        <w:t xml:space="preserve"> by</w:t>
      </w:r>
      <w:r>
        <w:t xml:space="preserve"> a massive </w:t>
      </w:r>
      <w:r>
        <w:rPr>
          <w:rStyle w:val="Emphasis"/>
          <w:highlight w:val="cyan"/>
        </w:rPr>
        <w:t>600%</w:t>
      </w:r>
      <w:r>
        <w:t xml:space="preserve"> (Stiglitz, 2006). </w:t>
      </w:r>
      <w:r>
        <w:rPr>
          <w:u w:val="single"/>
        </w:rPr>
        <w:t>The World Trade Organization was formed in 1995</w:t>
      </w:r>
      <w:r>
        <w:t xml:space="preserve">, absorbing the General Agreement on Tariffs and Trade [GATT], the organization enabled countries to have a combined platform to address international trade issues which developed and developing </w:t>
      </w:r>
      <w:r>
        <w:rPr>
          <w:rStyle w:val="Emphasis"/>
        </w:rPr>
        <w:t>countries would</w:t>
      </w:r>
      <w:r>
        <w:t xml:space="preserve"> both </w:t>
      </w:r>
      <w:r>
        <w:rPr>
          <w:rStyle w:val="Emphasis"/>
        </w:rPr>
        <w:t>benefit</w:t>
      </w:r>
      <w:r>
        <w:rPr>
          <w:u w:val="single"/>
        </w:rPr>
        <w:t xml:space="preserve"> in a world that was </w:t>
      </w:r>
      <w:r>
        <w:rPr>
          <w:rStyle w:val="Emphasis"/>
        </w:rPr>
        <w:t>accelerating quickly</w:t>
      </w:r>
      <w:r>
        <w:rPr>
          <w:u w:val="single"/>
        </w:rPr>
        <w:t xml:space="preserve"> in terms of trade</w:t>
      </w:r>
      <w:r>
        <w:t>.</w:t>
      </w:r>
    </w:p>
    <w:p w14:paraId="252426B9" w14:textId="77777777" w:rsidR="0046069C" w:rsidRDefault="0046069C" w:rsidP="0046069C">
      <w:pPr>
        <w:rPr>
          <w:szCs w:val="16"/>
        </w:rPr>
      </w:pPr>
      <w:r>
        <w:rPr>
          <w:szCs w:val="16"/>
        </w:rPr>
        <w:t xml:space="preserve">China’s control of rare earth mineral exports in the global market and the usefulness of the WTO is an example worth observing. China has an effective 97% control of the rare-earth elements market (Müller, Schweizer, &amp; Seiler, 2016). It posed an issue as the Chinese government applied export quotas, causing global firms that use these minerals to be fearful of </w:t>
      </w:r>
      <w:r>
        <w:rPr>
          <w:szCs w:val="16"/>
        </w:rPr>
        <w:lastRenderedPageBreak/>
        <w:t>a supply issue due to the concentration of the source. Rare earth metals were useful in many applications and that contributed to the concern, United States firms used them for several product developments ranging from technological turbines to lab purposes such as for their magnetic properties. In 2014, an argument was brought up to the World Trade Organization [WTO] by the European Union, United States, and Japan in 2012 about the control of rare earth exports (World Trade Organization, 2015). The timing was nearly 11 years after the accession of China to the WTO, the panel concluded in 2014 that China’s export tariffs on rare earth exports were inconsistent with their WTO obligations. A study conducted by Müller et. al. (2016) begs to differ and found that U.S. firms could have adopted defensive actions such as stockpiling these materials and that export control effects were not overtly damaging after China has joined the World Trade Organization. But it remained apparent that the Chinese government did use its policies to benefit Chinese firms at the expense of non-domestic companies before they had joined the WTO. On 20 May 2015, China responded to the WTO’s request to conform to its panel’s recommendations and to fulfill its obligations to WTO law. China accepted the panel’s judgment, and the issue was resolved amicably.</w:t>
      </w:r>
    </w:p>
    <w:p w14:paraId="76EE5FB2" w14:textId="77777777" w:rsidR="0046069C" w:rsidRDefault="0046069C" w:rsidP="0046069C">
      <w:pPr>
        <w:rPr>
          <w:szCs w:val="24"/>
        </w:rPr>
      </w:pPr>
      <w:r>
        <w:rPr>
          <w:u w:val="single"/>
        </w:rPr>
        <w:t xml:space="preserve">Bilateral </w:t>
      </w:r>
      <w:r>
        <w:rPr>
          <w:highlight w:val="cyan"/>
          <w:u w:val="single"/>
        </w:rPr>
        <w:t xml:space="preserve">agreements </w:t>
      </w:r>
      <w:r>
        <w:rPr>
          <w:u w:val="single"/>
        </w:rPr>
        <w:t xml:space="preserve">that </w:t>
      </w:r>
      <w:r>
        <w:rPr>
          <w:rStyle w:val="Emphasis"/>
          <w:highlight w:val="cyan"/>
        </w:rPr>
        <w:t>increase cooperation through trade</w:t>
      </w:r>
      <w:r>
        <w:rPr>
          <w:u w:val="single"/>
        </w:rPr>
        <w:t xml:space="preserve"> can</w:t>
      </w:r>
      <w:r>
        <w:t xml:space="preserve"> also help </w:t>
      </w:r>
      <w:r>
        <w:rPr>
          <w:rStyle w:val="Emphasis"/>
          <w:highlight w:val="cyan"/>
        </w:rPr>
        <w:t>reduce</w:t>
      </w:r>
      <w:r>
        <w:rPr>
          <w:rStyle w:val="Emphasis"/>
        </w:rPr>
        <w:t xml:space="preserve"> potential </w:t>
      </w:r>
      <w:r>
        <w:rPr>
          <w:rStyle w:val="Emphasis"/>
          <w:highlight w:val="cyan"/>
        </w:rPr>
        <w:t>conflict</w:t>
      </w:r>
      <w:r>
        <w:rPr>
          <w:u w:val="single"/>
        </w:rPr>
        <w:t>. In 2010</w:t>
      </w:r>
      <w:r>
        <w:t xml:space="preserve">, a free trade agreement known as </w:t>
      </w:r>
      <w:r>
        <w:rPr>
          <w:u w:val="single"/>
        </w:rPr>
        <w:t>the Economic Framework Cooperation Agreement was initiated between</w:t>
      </w:r>
      <w:r>
        <w:t xml:space="preserve"> ROC </w:t>
      </w:r>
      <w:r>
        <w:rPr>
          <w:u w:val="single"/>
        </w:rPr>
        <w:t>Taiwan and</w:t>
      </w:r>
      <w:r>
        <w:t xml:space="preserve"> PRC </w:t>
      </w:r>
      <w:r>
        <w:rPr>
          <w:u w:val="single"/>
        </w:rPr>
        <w:t>China</w:t>
      </w:r>
      <w:r>
        <w:t xml:space="preserve">, details of the agreement were finalized in June 2013. The deal’s results were twofold, firstly Taiwan benefited from the trade potential that China provided. Secondly, </w:t>
      </w:r>
      <w:r>
        <w:rPr>
          <w:u w:val="single"/>
        </w:rPr>
        <w:t xml:space="preserve">the agreement led to </w:t>
      </w:r>
      <w:r>
        <w:rPr>
          <w:rStyle w:val="Emphasis"/>
        </w:rPr>
        <w:t>reduced pressure</w:t>
      </w:r>
      <w:r>
        <w:rPr>
          <w:u w:val="single"/>
        </w:rPr>
        <w:t xml:space="preserve"> by</w:t>
      </w:r>
      <w:r>
        <w:t xml:space="preserve"> PRC </w:t>
      </w:r>
      <w:r>
        <w:rPr>
          <w:u w:val="single"/>
        </w:rPr>
        <w:t>China on</w:t>
      </w:r>
      <w:r>
        <w:t xml:space="preserve"> ROC </w:t>
      </w:r>
      <w:r>
        <w:rPr>
          <w:u w:val="single"/>
        </w:rPr>
        <w:t>Taiwan’s agenda of pursuing free trade agreements</w:t>
      </w:r>
      <w:r>
        <w:t xml:space="preserve"> with New Zealand and Singapore (Kan &amp; Morrison, 2013). The change in China’s political stance during that time allowed ROC Taiwan to ink deals in quick succession, initially [ANZTEC] with New Zealand on the 10th of July 2013, and subsequently with Singapore [ASTEP] on 7th November 2013. Bernard </w:t>
      </w:r>
      <w:r>
        <w:rPr>
          <w:u w:val="single"/>
        </w:rPr>
        <w:t>Cole of the National War College</w:t>
      </w:r>
      <w:r>
        <w:t xml:space="preserve"> in Washington, DC </w:t>
      </w:r>
      <w:r>
        <w:rPr>
          <w:u w:val="single"/>
        </w:rPr>
        <w:t xml:space="preserve">shares that the </w:t>
      </w:r>
      <w:r>
        <w:rPr>
          <w:rStyle w:val="Emphasis"/>
        </w:rPr>
        <w:t>possibility of</w:t>
      </w:r>
      <w:r>
        <w:t xml:space="preserve"> ROC </w:t>
      </w:r>
      <w:r>
        <w:rPr>
          <w:rStyle w:val="Emphasis"/>
          <w:highlight w:val="cyan"/>
        </w:rPr>
        <w:t>Taiwan</w:t>
      </w:r>
      <w:r>
        <w:rPr>
          <w:rStyle w:val="Emphasis"/>
        </w:rPr>
        <w:t xml:space="preserve"> and</w:t>
      </w:r>
      <w:r>
        <w:t xml:space="preserve"> PRC </w:t>
      </w:r>
      <w:r>
        <w:rPr>
          <w:rStyle w:val="Emphasis"/>
          <w:highlight w:val="cyan"/>
        </w:rPr>
        <w:t xml:space="preserve">China </w:t>
      </w:r>
      <w:r>
        <w:rPr>
          <w:rStyle w:val="Emphasis"/>
        </w:rPr>
        <w:t>conflict has been reduced</w:t>
      </w:r>
      <w:r>
        <w:t xml:space="preserve"> (Navarro, 2016) and the </w:t>
      </w:r>
      <w:r>
        <w:rPr>
          <w:rStyle w:val="Emphasis"/>
          <w:highlight w:val="cyan"/>
        </w:rPr>
        <w:t>de-escalation</w:t>
      </w:r>
      <w:r>
        <w:rPr>
          <w:highlight w:val="cyan"/>
          <w:u w:val="single"/>
        </w:rPr>
        <w:t xml:space="preserve"> can be</w:t>
      </w:r>
      <w:r>
        <w:t xml:space="preserve"> partially </w:t>
      </w:r>
      <w:r>
        <w:rPr>
          <w:highlight w:val="cyan"/>
          <w:u w:val="single"/>
        </w:rPr>
        <w:t>attributed to</w:t>
      </w:r>
      <w:r>
        <w:rPr>
          <w:u w:val="single"/>
        </w:rPr>
        <w:t xml:space="preserve"> the </w:t>
      </w:r>
      <w:r>
        <w:rPr>
          <w:rStyle w:val="Emphasis"/>
          <w:highlight w:val="cyan"/>
        </w:rPr>
        <w:t>constant</w:t>
      </w:r>
      <w:r>
        <w:rPr>
          <w:rStyle w:val="Emphasis"/>
        </w:rPr>
        <w:t xml:space="preserve"> flow of </w:t>
      </w:r>
      <w:r>
        <w:rPr>
          <w:rStyle w:val="Emphasis"/>
          <w:highlight w:val="cyan"/>
        </w:rPr>
        <w:t>trade</w:t>
      </w:r>
      <w:r>
        <w:t xml:space="preserve"> between both countries.</w:t>
      </w:r>
    </w:p>
    <w:p w14:paraId="31DA1D5C" w14:textId="77777777" w:rsidR="0046069C" w:rsidRDefault="0046069C" w:rsidP="0046069C">
      <w:r>
        <w:rPr>
          <w:u w:val="single"/>
        </w:rPr>
        <w:t>The</w:t>
      </w:r>
      <w:r>
        <w:t xml:space="preserve"> most </w:t>
      </w:r>
      <w:r>
        <w:rPr>
          <w:u w:val="single"/>
        </w:rPr>
        <w:t>revolutionary organization for trade was the</w:t>
      </w:r>
      <w:r>
        <w:t xml:space="preserve"> formation of the intergovernmental organization known as the </w:t>
      </w:r>
      <w:r>
        <w:rPr>
          <w:u w:val="single"/>
        </w:rPr>
        <w:t>European Union</w:t>
      </w:r>
      <w:r>
        <w:t xml:space="preserve"> [EU]. The EU was founded after World War II [the deadliest war] to prevent future wars. </w:t>
      </w:r>
      <w:r>
        <w:rPr>
          <w:u w:val="single"/>
        </w:rPr>
        <w:t>The EU expressed the primary motivation</w:t>
      </w:r>
      <w:r>
        <w:t xml:space="preserve"> for the formation, “The first steps were </w:t>
      </w:r>
      <w:r>
        <w:rPr>
          <w:u w:val="single"/>
        </w:rPr>
        <w:t xml:space="preserve">to </w:t>
      </w:r>
      <w:r>
        <w:rPr>
          <w:rStyle w:val="Emphasis"/>
        </w:rPr>
        <w:t>foster economic cooperation</w:t>
      </w:r>
      <w:r>
        <w:rPr>
          <w:u w:val="single"/>
        </w:rPr>
        <w:t>:</w:t>
      </w:r>
      <w:r>
        <w:t xml:space="preserve"> the idea being that </w:t>
      </w:r>
      <w:r>
        <w:rPr>
          <w:highlight w:val="cyan"/>
          <w:u w:val="single"/>
        </w:rPr>
        <w:t>countries that trade</w:t>
      </w:r>
      <w:r>
        <w:rPr>
          <w:u w:val="single"/>
        </w:rPr>
        <w:t xml:space="preserve"> with one another </w:t>
      </w:r>
      <w:r>
        <w:rPr>
          <w:highlight w:val="cyan"/>
          <w:u w:val="single"/>
        </w:rPr>
        <w:t>become</w:t>
      </w:r>
      <w:r>
        <w:rPr>
          <w:u w:val="single"/>
        </w:rPr>
        <w:t xml:space="preserve"> </w:t>
      </w:r>
      <w:r>
        <w:rPr>
          <w:rStyle w:val="Emphasis"/>
        </w:rPr>
        <w:t xml:space="preserve">economically </w:t>
      </w:r>
      <w:r>
        <w:rPr>
          <w:rStyle w:val="Emphasis"/>
          <w:highlight w:val="cyan"/>
        </w:rPr>
        <w:t>interdependent</w:t>
      </w:r>
      <w:r>
        <w:rPr>
          <w:highlight w:val="cyan"/>
          <w:u w:val="single"/>
        </w:rPr>
        <w:t xml:space="preserve"> and</w:t>
      </w:r>
      <w:r>
        <w:rPr>
          <w:u w:val="single"/>
        </w:rPr>
        <w:t xml:space="preserve"> so more </w:t>
      </w:r>
      <w:r>
        <w:rPr>
          <w:rStyle w:val="Emphasis"/>
          <w:highlight w:val="cyan"/>
        </w:rPr>
        <w:t>likely to avoid conflict</w:t>
      </w:r>
      <w:r>
        <w:t>.” (European Union, 2017, para 2). At its founding the EU had six member countries, today it has 28 member countries some of which are fully committed to its economic and monetary union. Furthermore, th</w:t>
      </w:r>
      <w:r>
        <w:rPr>
          <w:u w:val="single"/>
        </w:rPr>
        <w:t xml:space="preserve">e EU is at the </w:t>
      </w:r>
      <w:r>
        <w:rPr>
          <w:rStyle w:val="Emphasis"/>
        </w:rPr>
        <w:t>forefront of democratic thought</w:t>
      </w:r>
      <w:r>
        <w:rPr>
          <w:u w:val="single"/>
        </w:rPr>
        <w:t xml:space="preserve"> and champions</w:t>
      </w:r>
      <w:r>
        <w:t xml:space="preserve"> a broad range of issues such as </w:t>
      </w:r>
      <w:r>
        <w:rPr>
          <w:rStyle w:val="Emphasis"/>
        </w:rPr>
        <w:t>human rights, internet privacy, and</w:t>
      </w:r>
      <w:r>
        <w:rPr>
          <w:u w:val="single"/>
        </w:rPr>
        <w:t xml:space="preserve"> </w:t>
      </w:r>
      <w:r>
        <w:rPr>
          <w:rStyle w:val="Emphasis"/>
        </w:rPr>
        <w:t>democracy</w:t>
      </w:r>
      <w:r>
        <w:t>.</w:t>
      </w:r>
    </w:p>
    <w:p w14:paraId="17A52944" w14:textId="77777777" w:rsidR="0046069C" w:rsidRDefault="0046069C" w:rsidP="0046069C">
      <w:pPr>
        <w:rPr>
          <w:u w:val="single"/>
        </w:rPr>
      </w:pPr>
      <w:r>
        <w:rPr>
          <w:u w:val="single"/>
        </w:rPr>
        <w:t>In support of the idea for the notion of trade and growth bringing peace</w:t>
      </w:r>
      <w:r>
        <w:t xml:space="preserve"> to society, A Modern Peace? Schumpeter, the Decline of Conflict, and the Investment–War Trade-Off Professors </w:t>
      </w:r>
      <w:r>
        <w:rPr>
          <w:u w:val="single"/>
        </w:rPr>
        <w:t>Chatagnier and Castelli argues that</w:t>
      </w:r>
    </w:p>
    <w:p w14:paraId="362CDD30" w14:textId="77777777" w:rsidR="0046069C" w:rsidRDefault="0046069C" w:rsidP="0046069C">
      <w:r>
        <w:rPr>
          <w:highlight w:val="cyan"/>
          <w:u w:val="single"/>
        </w:rPr>
        <w:lastRenderedPageBreak/>
        <w:t>To sustain growth</w:t>
      </w:r>
      <w:r>
        <w:t xml:space="preserve"> (</w:t>
      </w:r>
      <w:r>
        <w:rPr>
          <w:u w:val="single"/>
        </w:rPr>
        <w:t xml:space="preserve">a </w:t>
      </w:r>
      <w:r>
        <w:rPr>
          <w:rStyle w:val="Emphasis"/>
        </w:rPr>
        <w:t>basic requirement</w:t>
      </w:r>
      <w:r>
        <w:rPr>
          <w:u w:val="single"/>
        </w:rPr>
        <w:t xml:space="preserve"> </w:t>
      </w:r>
      <w:r>
        <w:rPr>
          <w:rStyle w:val="Emphasis"/>
        </w:rPr>
        <w:t>for every industrialized economy</w:t>
      </w:r>
      <w:r>
        <w:t xml:space="preserve">), </w:t>
      </w:r>
      <w:r>
        <w:rPr>
          <w:highlight w:val="cyan"/>
          <w:u w:val="single"/>
        </w:rPr>
        <w:t>governments</w:t>
      </w:r>
      <w:r>
        <w:t xml:space="preserve"> and entrepreneurs </w:t>
      </w:r>
      <w:r>
        <w:rPr>
          <w:highlight w:val="cyan"/>
          <w:u w:val="single"/>
        </w:rPr>
        <w:t xml:space="preserve">must </w:t>
      </w:r>
      <w:r>
        <w:rPr>
          <w:rStyle w:val="Emphasis"/>
          <w:highlight w:val="cyan"/>
        </w:rPr>
        <w:t>reinvest profits</w:t>
      </w:r>
      <w:r>
        <w:rPr>
          <w:rStyle w:val="Emphasis"/>
        </w:rPr>
        <w:t xml:space="preserve"> in innovation</w:t>
      </w:r>
      <w:r>
        <w:t xml:space="preserve">. </w:t>
      </w:r>
      <w:r>
        <w:rPr>
          <w:u w:val="single"/>
        </w:rPr>
        <w:t>Political leaders</w:t>
      </w:r>
      <w:r>
        <w:t xml:space="preserve"> also </w:t>
      </w:r>
      <w:r>
        <w:rPr>
          <w:u w:val="single"/>
        </w:rPr>
        <w:t>benefit</w:t>
      </w:r>
      <w:r>
        <w:t xml:space="preserve">, as </w:t>
      </w:r>
      <w:r>
        <w:rPr>
          <w:u w:val="single"/>
        </w:rPr>
        <w:t>they can extract more revenue from a richer society</w:t>
      </w:r>
      <w:r>
        <w:t>. Within industrialized economies, war threatens this virtuous mechanism of investment, innovation, profits, and taxes, rendering it materially unprofitable. (Chatagnier &amp; Castelli, 2016)</w:t>
      </w:r>
    </w:p>
    <w:p w14:paraId="722E38DA" w14:textId="77777777" w:rsidR="0046069C" w:rsidRDefault="0046069C" w:rsidP="0046069C">
      <w:r>
        <w:t xml:space="preserve">Their argument was based on the assumptions that </w:t>
      </w:r>
      <w:r>
        <w:rPr>
          <w:highlight w:val="cyan"/>
          <w:u w:val="single"/>
        </w:rPr>
        <w:t>industrialized economies</w:t>
      </w:r>
      <w:r>
        <w:rPr>
          <w:u w:val="single"/>
        </w:rPr>
        <w:t xml:space="preserve"> which have grown to generate additional revenue for society</w:t>
      </w:r>
      <w:r>
        <w:t xml:space="preserve">, in general, </w:t>
      </w:r>
      <w:r>
        <w:rPr>
          <w:rStyle w:val="Emphasis"/>
          <w:highlight w:val="cyan"/>
        </w:rPr>
        <w:t>tend</w:t>
      </w:r>
      <w:r>
        <w:rPr>
          <w:rStyle w:val="Emphasis"/>
        </w:rPr>
        <w:t xml:space="preserve">s </w:t>
      </w:r>
      <w:r>
        <w:rPr>
          <w:rStyle w:val="Emphasis"/>
          <w:highlight w:val="cyan"/>
        </w:rPr>
        <w:t>not to prefer wars</w:t>
      </w:r>
      <w:r>
        <w:t xml:space="preserve"> as it was contrary to the needs of an industrialized economy (</w:t>
      </w:r>
      <w:proofErr w:type="spellStart"/>
      <w:r>
        <w:t>Jentleson</w:t>
      </w:r>
      <w:proofErr w:type="spellEnd"/>
      <w:r>
        <w:t xml:space="preserve">, 2007). Advocating </w:t>
      </w:r>
      <w:r>
        <w:rPr>
          <w:rStyle w:val="StyleUnderline"/>
        </w:rPr>
        <w:t xml:space="preserve">that an extra dollar spent on military expenditures is one less dollar spent on economic growth for the society. They found that over the last fifty years from 2016, </w:t>
      </w:r>
      <w:r>
        <w:rPr>
          <w:highlight w:val="cyan"/>
          <w:u w:val="single"/>
        </w:rPr>
        <w:t xml:space="preserve">wars were not </w:t>
      </w:r>
      <w:proofErr w:type="gramStart"/>
      <w:r>
        <w:rPr>
          <w:highlight w:val="cyan"/>
          <w:u w:val="single"/>
        </w:rPr>
        <w:t>profitable</w:t>
      </w:r>
      <w:proofErr w:type="gramEnd"/>
      <w:r>
        <w:rPr>
          <w:u w:val="single"/>
        </w:rPr>
        <w:t xml:space="preserve"> and</w:t>
      </w:r>
      <w:r>
        <w:t xml:space="preserve"> that </w:t>
      </w:r>
      <w:r>
        <w:rPr>
          <w:u w:val="single"/>
        </w:rPr>
        <w:t>industrialization does</w:t>
      </w:r>
      <w:r>
        <w:t xml:space="preserve"> indeed </w:t>
      </w:r>
      <w:r>
        <w:rPr>
          <w:u w:val="single"/>
        </w:rPr>
        <w:t xml:space="preserve">reduce a nation’s incentive to enter conflicts due to </w:t>
      </w:r>
      <w:r>
        <w:t xml:space="preserve">the </w:t>
      </w:r>
      <w:r>
        <w:rPr>
          <w:u w:val="single"/>
        </w:rPr>
        <w:t>economic changes of industrialization</w:t>
      </w:r>
      <w:r>
        <w:t xml:space="preserve">. Additionally, the authors recognized that </w:t>
      </w:r>
      <w:r>
        <w:rPr>
          <w:rStyle w:val="Emphasis"/>
          <w:highlight w:val="cyan"/>
        </w:rPr>
        <w:t xml:space="preserve">trade </w:t>
      </w:r>
      <w:r>
        <w:rPr>
          <w:rStyle w:val="Emphasis"/>
        </w:rPr>
        <w:t>between industrialized societies</w:t>
      </w:r>
      <w:r>
        <w:t xml:space="preserve"> potentially </w:t>
      </w:r>
      <w:r>
        <w:rPr>
          <w:highlight w:val="cyan"/>
          <w:u w:val="single"/>
        </w:rPr>
        <w:t xml:space="preserve">leads to </w:t>
      </w:r>
      <w:r>
        <w:rPr>
          <w:rStyle w:val="Emphasis"/>
          <w:highlight w:val="cyan"/>
        </w:rPr>
        <w:t>peaceful attitudes</w:t>
      </w:r>
      <w:r>
        <w:t xml:space="preserve"> (Chatagnier &amp; Castelli, 2016).</w:t>
      </w:r>
    </w:p>
    <w:p w14:paraId="529F0278" w14:textId="3C2CC0E9" w:rsidR="00F147AB" w:rsidRPr="00F147AB" w:rsidRDefault="00F147AB" w:rsidP="00F147AB"/>
    <w:sectPr w:rsidR="00F147AB" w:rsidRPr="00F147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D432" w14:textId="77777777" w:rsidR="00393838" w:rsidRDefault="00393838" w:rsidP="00472767">
      <w:pPr>
        <w:spacing w:after="0" w:line="240" w:lineRule="auto"/>
      </w:pPr>
      <w:r>
        <w:separator/>
      </w:r>
    </w:p>
  </w:endnote>
  <w:endnote w:type="continuationSeparator" w:id="0">
    <w:p w14:paraId="768B5095" w14:textId="77777777" w:rsidR="00393838" w:rsidRDefault="00393838" w:rsidP="00472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EF4B3" w14:textId="77777777" w:rsidR="00393838" w:rsidRDefault="00393838" w:rsidP="00472767">
      <w:pPr>
        <w:spacing w:after="0" w:line="240" w:lineRule="auto"/>
      </w:pPr>
      <w:r>
        <w:separator/>
      </w:r>
    </w:p>
  </w:footnote>
  <w:footnote w:type="continuationSeparator" w:id="0">
    <w:p w14:paraId="7B9C7EB1" w14:textId="77777777" w:rsidR="00393838" w:rsidRDefault="00393838" w:rsidP="004727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7363B"/>
    <w:multiLevelType w:val="hybridMultilevel"/>
    <w:tmpl w:val="5D1EB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6E335D"/>
    <w:multiLevelType w:val="hybridMultilevel"/>
    <w:tmpl w:val="EF2C1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0A4660"/>
    <w:multiLevelType w:val="hybridMultilevel"/>
    <w:tmpl w:val="D6A62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0CA4"/>
    <w:rsid w:val="000139A3"/>
    <w:rsid w:val="000B0912"/>
    <w:rsid w:val="000B5216"/>
    <w:rsid w:val="000E428E"/>
    <w:rsid w:val="00100833"/>
    <w:rsid w:val="00104529"/>
    <w:rsid w:val="00105942"/>
    <w:rsid w:val="00107396"/>
    <w:rsid w:val="00144A4C"/>
    <w:rsid w:val="00157DCF"/>
    <w:rsid w:val="00173C17"/>
    <w:rsid w:val="00176AB0"/>
    <w:rsid w:val="00177B7D"/>
    <w:rsid w:val="0018322D"/>
    <w:rsid w:val="001B5776"/>
    <w:rsid w:val="001C5C28"/>
    <w:rsid w:val="001E527A"/>
    <w:rsid w:val="001F78CE"/>
    <w:rsid w:val="00251FC7"/>
    <w:rsid w:val="002855A7"/>
    <w:rsid w:val="002B146A"/>
    <w:rsid w:val="002B5E17"/>
    <w:rsid w:val="003009BF"/>
    <w:rsid w:val="00315690"/>
    <w:rsid w:val="00316B75"/>
    <w:rsid w:val="00325646"/>
    <w:rsid w:val="003460F2"/>
    <w:rsid w:val="0038158C"/>
    <w:rsid w:val="003902BA"/>
    <w:rsid w:val="00393838"/>
    <w:rsid w:val="003A09E2"/>
    <w:rsid w:val="003F22E9"/>
    <w:rsid w:val="00407037"/>
    <w:rsid w:val="00426DAB"/>
    <w:rsid w:val="00457EDD"/>
    <w:rsid w:val="004605D6"/>
    <w:rsid w:val="0046069C"/>
    <w:rsid w:val="00472767"/>
    <w:rsid w:val="00485F17"/>
    <w:rsid w:val="004C31E7"/>
    <w:rsid w:val="004C60E8"/>
    <w:rsid w:val="004E3579"/>
    <w:rsid w:val="004E728B"/>
    <w:rsid w:val="004F39E0"/>
    <w:rsid w:val="0053007C"/>
    <w:rsid w:val="00537BD5"/>
    <w:rsid w:val="00560CFD"/>
    <w:rsid w:val="0057268A"/>
    <w:rsid w:val="005A536C"/>
    <w:rsid w:val="005D2912"/>
    <w:rsid w:val="006065BD"/>
    <w:rsid w:val="00645FA9"/>
    <w:rsid w:val="00647866"/>
    <w:rsid w:val="00665003"/>
    <w:rsid w:val="00667999"/>
    <w:rsid w:val="006A2AD0"/>
    <w:rsid w:val="006C2375"/>
    <w:rsid w:val="006D4ECC"/>
    <w:rsid w:val="006F4849"/>
    <w:rsid w:val="00722258"/>
    <w:rsid w:val="007243E5"/>
    <w:rsid w:val="00766EA0"/>
    <w:rsid w:val="007A2226"/>
    <w:rsid w:val="007D5378"/>
    <w:rsid w:val="007F5B66"/>
    <w:rsid w:val="0080529E"/>
    <w:rsid w:val="00823A1C"/>
    <w:rsid w:val="00836A37"/>
    <w:rsid w:val="00845B9D"/>
    <w:rsid w:val="00860984"/>
    <w:rsid w:val="008B12E4"/>
    <w:rsid w:val="008B2B48"/>
    <w:rsid w:val="008B3ECB"/>
    <w:rsid w:val="008B4E85"/>
    <w:rsid w:val="008C1B2E"/>
    <w:rsid w:val="008E0191"/>
    <w:rsid w:val="008F00F2"/>
    <w:rsid w:val="008F2D44"/>
    <w:rsid w:val="0091627E"/>
    <w:rsid w:val="009238F4"/>
    <w:rsid w:val="00930FF7"/>
    <w:rsid w:val="0097032B"/>
    <w:rsid w:val="009726DB"/>
    <w:rsid w:val="009D2EAD"/>
    <w:rsid w:val="009D54B2"/>
    <w:rsid w:val="009E1922"/>
    <w:rsid w:val="009F7ED2"/>
    <w:rsid w:val="00A93661"/>
    <w:rsid w:val="00A95652"/>
    <w:rsid w:val="00AA3A43"/>
    <w:rsid w:val="00AC0AB8"/>
    <w:rsid w:val="00B11659"/>
    <w:rsid w:val="00B33C6D"/>
    <w:rsid w:val="00B4508F"/>
    <w:rsid w:val="00B55AD5"/>
    <w:rsid w:val="00B8057C"/>
    <w:rsid w:val="00BD6238"/>
    <w:rsid w:val="00BE470D"/>
    <w:rsid w:val="00BE4B65"/>
    <w:rsid w:val="00BF593B"/>
    <w:rsid w:val="00BF773A"/>
    <w:rsid w:val="00BF7E81"/>
    <w:rsid w:val="00C13773"/>
    <w:rsid w:val="00C17CC8"/>
    <w:rsid w:val="00C63E5A"/>
    <w:rsid w:val="00C71094"/>
    <w:rsid w:val="00C83417"/>
    <w:rsid w:val="00C9604F"/>
    <w:rsid w:val="00CA0FA9"/>
    <w:rsid w:val="00CA19AA"/>
    <w:rsid w:val="00CC5298"/>
    <w:rsid w:val="00CD736E"/>
    <w:rsid w:val="00CD798D"/>
    <w:rsid w:val="00CE161E"/>
    <w:rsid w:val="00CF59A8"/>
    <w:rsid w:val="00CF6EF5"/>
    <w:rsid w:val="00D07588"/>
    <w:rsid w:val="00D325A9"/>
    <w:rsid w:val="00D36A8A"/>
    <w:rsid w:val="00D61409"/>
    <w:rsid w:val="00D6691E"/>
    <w:rsid w:val="00D71170"/>
    <w:rsid w:val="00D877ED"/>
    <w:rsid w:val="00DA1C92"/>
    <w:rsid w:val="00DA25D4"/>
    <w:rsid w:val="00DA6538"/>
    <w:rsid w:val="00DE0CA4"/>
    <w:rsid w:val="00E057D8"/>
    <w:rsid w:val="00E15E75"/>
    <w:rsid w:val="00E5262C"/>
    <w:rsid w:val="00E73AA3"/>
    <w:rsid w:val="00EC21C2"/>
    <w:rsid w:val="00EC7DC4"/>
    <w:rsid w:val="00ED30CF"/>
    <w:rsid w:val="00F07F70"/>
    <w:rsid w:val="00F147AB"/>
    <w:rsid w:val="00F176EF"/>
    <w:rsid w:val="00F45E10"/>
    <w:rsid w:val="00F6364A"/>
    <w:rsid w:val="00F9113A"/>
    <w:rsid w:val="00FA7802"/>
    <w:rsid w:val="00FD563D"/>
    <w:rsid w:val="00FE2546"/>
    <w:rsid w:val="00FF2E92"/>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6C4D3"/>
  <w15:chartTrackingRefBased/>
  <w15:docId w15:val="{6BD6C9F4-F860-4217-BD6D-C7DB2B62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2767"/>
    <w:rPr>
      <w:rFonts w:ascii="Calibri" w:hAnsi="Calibri"/>
      <w:sz w:val="24"/>
    </w:rPr>
  </w:style>
  <w:style w:type="paragraph" w:styleId="Heading1">
    <w:name w:val="heading 1"/>
    <w:aliases w:val="Pocket"/>
    <w:basedOn w:val="Normal"/>
    <w:next w:val="Normal"/>
    <w:link w:val="Heading1Char"/>
    <w:qFormat/>
    <w:rsid w:val="004727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27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727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Ch,small text,Big card,body,Normal Tag,Heading 2 Char2 Char,no read,No Spacing211,No Spacing12,No Spacing2111,No Spacing4,No Spacing11111,No Spacing5,No Spacing21,tags,T,ta"/>
    <w:basedOn w:val="Normal"/>
    <w:next w:val="Normal"/>
    <w:link w:val="Heading4Char"/>
    <w:uiPriority w:val="3"/>
    <w:unhideWhenUsed/>
    <w:qFormat/>
    <w:rsid w:val="004727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27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767"/>
  </w:style>
  <w:style w:type="character" w:customStyle="1" w:styleId="Heading1Char">
    <w:name w:val="Heading 1 Char"/>
    <w:aliases w:val="Pocket Char"/>
    <w:basedOn w:val="DefaultParagraphFont"/>
    <w:link w:val="Heading1"/>
    <w:rsid w:val="004727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276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472767"/>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Ch Char,small text Char,Big card Char,body Char,Normal Tag Char,Heading 2 Char2 Char Char,no read Char,No Spacing211 Char,No Spacing12 Char,T Char"/>
    <w:basedOn w:val="DefaultParagraphFont"/>
    <w:link w:val="Heading4"/>
    <w:uiPriority w:val="3"/>
    <w:rsid w:val="0047276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ze"/>
    <w:uiPriority w:val="7"/>
    <w:qFormat/>
    <w:rsid w:val="0047276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
    <w:basedOn w:val="DefaultParagraphFont"/>
    <w:uiPriority w:val="5"/>
    <w:qFormat/>
    <w:rsid w:val="00472767"/>
    <w:rPr>
      <w:b/>
      <w:bCs/>
      <w:sz w:val="26"/>
      <w:u w:val="none"/>
    </w:rPr>
  </w:style>
  <w:style w:type="character" w:customStyle="1" w:styleId="StyleUnderline">
    <w:name w:val="Style Underline"/>
    <w:aliases w:val="Underline,Style Bold Underline,apple-style-span + 6 pt,Bold,Kern at 16 pt,Style,Intense Emphasis1,Intense Emphasis2,HHeading 3 + 12 pt,Title Char,Cards + Font: 12 pt Char,Intense Emphasis3,ci,c,Bo,B,Underline Char,Intense Emphasis11"/>
    <w:basedOn w:val="DefaultParagraphFont"/>
    <w:uiPriority w:val="6"/>
    <w:qFormat/>
    <w:rsid w:val="0047276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72767"/>
    <w:rPr>
      <w:color w:val="auto"/>
      <w:u w:val="none"/>
    </w:rPr>
  </w:style>
  <w:style w:type="character" w:styleId="FollowedHyperlink">
    <w:name w:val="FollowedHyperlink"/>
    <w:basedOn w:val="DefaultParagraphFont"/>
    <w:uiPriority w:val="99"/>
    <w:semiHidden/>
    <w:unhideWhenUsed/>
    <w:rsid w:val="00472767"/>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BE4B6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Emphasize">
    <w:name w:val="Emphasize"/>
    <w:basedOn w:val="Normal"/>
    <w:link w:val="Emphasis"/>
    <w:uiPriority w:val="7"/>
    <w:qFormat/>
    <w:rsid w:val="00BE4B65"/>
    <w:pPr>
      <w:pBdr>
        <w:top w:val="single" w:sz="18" w:space="0" w:color="auto"/>
        <w:left w:val="single" w:sz="18" w:space="0" w:color="auto"/>
        <w:bottom w:val="single" w:sz="18" w:space="0" w:color="auto"/>
        <w:right w:val="single" w:sz="18" w:space="0" w:color="auto"/>
      </w:pBdr>
      <w:spacing w:line="254" w:lineRule="auto"/>
      <w:ind w:left="720"/>
      <w:jc w:val="both"/>
    </w:pPr>
    <w:rPr>
      <w:b/>
      <w:iCs/>
      <w:sz w:val="22"/>
      <w:u w:val="single"/>
    </w:rPr>
  </w:style>
  <w:style w:type="character" w:customStyle="1" w:styleId="Heading1Char1">
    <w:name w:val="Heading 1 Char1"/>
    <w:aliases w:val="Pocket Char1"/>
    <w:basedOn w:val="DefaultParagraphFont"/>
    <w:uiPriority w:val="9"/>
    <w:rsid w:val="00BE4B65"/>
    <w:rPr>
      <w:rFonts w:asciiTheme="majorHAnsi" w:eastAsiaTheme="majorEastAsia" w:hAnsiTheme="majorHAnsi" w:cstheme="majorBidi"/>
      <w:color w:val="2E74B5" w:themeColor="accent1" w:themeShade="BF"/>
      <w:sz w:val="32"/>
      <w:szCs w:val="32"/>
      <w:lang w:eastAsia="zh-CN"/>
    </w:rPr>
  </w:style>
  <w:style w:type="character" w:customStyle="1" w:styleId="Heading2Char1">
    <w:name w:val="Heading 2 Char1"/>
    <w:aliases w:val="Hat Char1"/>
    <w:basedOn w:val="DefaultParagraphFont"/>
    <w:uiPriority w:val="9"/>
    <w:semiHidden/>
    <w:rsid w:val="00BE4B65"/>
    <w:rPr>
      <w:rFonts w:asciiTheme="majorHAnsi" w:eastAsiaTheme="majorEastAsia" w:hAnsiTheme="majorHAnsi" w:cstheme="majorBidi"/>
      <w:color w:val="2E74B5" w:themeColor="accent1" w:themeShade="BF"/>
      <w:sz w:val="26"/>
      <w:szCs w:val="26"/>
      <w:lang w:eastAsia="zh-CN"/>
    </w:rPr>
  </w:style>
  <w:style w:type="character" w:customStyle="1" w:styleId="Heading3Char1">
    <w:name w:val="Heading 3 Char1"/>
    <w:aliases w:val="Block Char1,3: Cite Char1,Heading 3 Char Char Char1,Index Headers Char1,Bold Cite Char,Citation Char Char Char,Heading 3 Char1 Char Char Char1,Citation Char Char Char Char Char1,Citation Char1 Char Char Char1,Heading 3 Char Char1 Char1"/>
    <w:basedOn w:val="DefaultParagraphFont"/>
    <w:uiPriority w:val="1"/>
    <w:semiHidden/>
    <w:qFormat/>
    <w:rsid w:val="00BE4B65"/>
    <w:rPr>
      <w:b w:val="0"/>
      <w:bCs w:val="0"/>
      <w:sz w:val="24"/>
      <w:u w:val="single"/>
    </w:rPr>
  </w:style>
  <w:style w:type="character" w:customStyle="1" w:styleId="Heading4Char1">
    <w:name w:val="Heading 4 Char1"/>
    <w:aliases w:val="Tag Char1,Big card Char1,body Char1,small text Char1,Normal Tag Char1,heading 2 Char1,Ch Char1,Heading 2 Char2 Char Char1,Heading 2 Char1 Char Char Char1,no read Char1,No Spacing211 Char1,No Spacing12 Char1,No Spacing2111 Char1,ta Char1"/>
    <w:basedOn w:val="DefaultParagraphFont"/>
    <w:uiPriority w:val="99"/>
    <w:semiHidden/>
    <w:rsid w:val="00BE4B65"/>
    <w:rPr>
      <w:rFonts w:asciiTheme="majorHAnsi" w:eastAsiaTheme="majorEastAsia" w:hAnsiTheme="majorHAnsi" w:cstheme="majorBidi"/>
      <w:i/>
      <w:iCs/>
      <w:color w:val="2E74B5" w:themeColor="accent1" w:themeShade="BF"/>
      <w:sz w:val="22"/>
      <w:szCs w:val="22"/>
      <w:lang w:eastAsia="zh-CN"/>
    </w:rPr>
  </w:style>
  <w:style w:type="paragraph" w:customStyle="1" w:styleId="msonormal0">
    <w:name w:val="msonormal"/>
    <w:basedOn w:val="Normal"/>
    <w:rsid w:val="00BE4B65"/>
    <w:pPr>
      <w:spacing w:before="100" w:beforeAutospacing="1" w:after="100" w:afterAutospacing="1" w:line="240" w:lineRule="auto"/>
    </w:pPr>
    <w:rPr>
      <w:rFonts w:ascii="Times New Roman" w:eastAsia="Times New Roman" w:hAnsi="Times New Roman" w:cs="Times New Roman"/>
      <w:sz w:val="22"/>
      <w:lang w:eastAsia="zh-CN"/>
    </w:rPr>
  </w:style>
  <w:style w:type="paragraph" w:styleId="NormalWeb">
    <w:name w:val="Normal (Web)"/>
    <w:basedOn w:val="Normal"/>
    <w:uiPriority w:val="99"/>
    <w:semiHidden/>
    <w:unhideWhenUsed/>
    <w:rsid w:val="00BE4B65"/>
    <w:pPr>
      <w:spacing w:before="100" w:beforeAutospacing="1" w:after="100" w:afterAutospacing="1" w:line="240" w:lineRule="auto"/>
    </w:pPr>
    <w:rPr>
      <w:rFonts w:ascii="Times New Roman" w:eastAsia="Times New Roman" w:hAnsi="Times New Roman" w:cs="Times New Roman"/>
      <w:sz w:val="22"/>
      <w:lang w:eastAsia="zh-CN"/>
    </w:rPr>
  </w:style>
  <w:style w:type="paragraph" w:styleId="Header">
    <w:name w:val="header"/>
    <w:basedOn w:val="Normal"/>
    <w:link w:val="HeaderChar"/>
    <w:uiPriority w:val="99"/>
    <w:semiHidden/>
    <w:unhideWhenUsed/>
    <w:rsid w:val="00BE4B65"/>
    <w:pPr>
      <w:tabs>
        <w:tab w:val="center" w:pos="4680"/>
        <w:tab w:val="right" w:pos="9360"/>
      </w:tabs>
      <w:spacing w:after="0" w:line="240" w:lineRule="auto"/>
    </w:pPr>
    <w:rPr>
      <w:rFonts w:asciiTheme="minorHAnsi" w:hAnsiTheme="minorHAnsi"/>
      <w:sz w:val="22"/>
      <w:lang w:eastAsia="zh-CN"/>
    </w:rPr>
  </w:style>
  <w:style w:type="character" w:customStyle="1" w:styleId="HeaderChar">
    <w:name w:val="Header Char"/>
    <w:basedOn w:val="DefaultParagraphFont"/>
    <w:link w:val="Header"/>
    <w:uiPriority w:val="99"/>
    <w:semiHidden/>
    <w:rsid w:val="00BE4B65"/>
    <w:rPr>
      <w:lang w:eastAsia="zh-CN"/>
    </w:rPr>
  </w:style>
  <w:style w:type="paragraph" w:styleId="Footer">
    <w:name w:val="footer"/>
    <w:basedOn w:val="Normal"/>
    <w:link w:val="FooterChar"/>
    <w:uiPriority w:val="99"/>
    <w:semiHidden/>
    <w:unhideWhenUsed/>
    <w:rsid w:val="00BE4B65"/>
    <w:pPr>
      <w:tabs>
        <w:tab w:val="center" w:pos="4680"/>
        <w:tab w:val="right" w:pos="9360"/>
      </w:tabs>
      <w:spacing w:after="0" w:line="240" w:lineRule="auto"/>
    </w:pPr>
    <w:rPr>
      <w:rFonts w:asciiTheme="minorHAnsi" w:hAnsiTheme="minorHAnsi"/>
      <w:sz w:val="22"/>
      <w:lang w:eastAsia="zh-CN"/>
    </w:rPr>
  </w:style>
  <w:style w:type="character" w:customStyle="1" w:styleId="FooterChar">
    <w:name w:val="Footer Char"/>
    <w:basedOn w:val="DefaultParagraphFont"/>
    <w:link w:val="Footer"/>
    <w:uiPriority w:val="99"/>
    <w:semiHidden/>
    <w:rsid w:val="00BE4B65"/>
    <w:rPr>
      <w:lang w:eastAsia="zh-CN"/>
    </w:rPr>
  </w:style>
  <w:style w:type="paragraph" w:styleId="DocumentMap">
    <w:name w:val="Document Map"/>
    <w:basedOn w:val="Normal"/>
    <w:link w:val="DocumentMapChar"/>
    <w:uiPriority w:val="99"/>
    <w:semiHidden/>
    <w:unhideWhenUsed/>
    <w:rsid w:val="00BE4B65"/>
    <w:pPr>
      <w:spacing w:after="0" w:line="240" w:lineRule="auto"/>
    </w:pPr>
    <w:rPr>
      <w:rFonts w:ascii="Lucida Grande" w:eastAsiaTheme="minorEastAsia" w:hAnsi="Lucida Grande" w:cs="Lucida Grande"/>
      <w:sz w:val="22"/>
      <w:lang w:eastAsia="zh-CN"/>
    </w:rPr>
  </w:style>
  <w:style w:type="character" w:customStyle="1" w:styleId="DocumentMapChar">
    <w:name w:val="Document Map Char"/>
    <w:basedOn w:val="DefaultParagraphFont"/>
    <w:link w:val="DocumentMap"/>
    <w:uiPriority w:val="99"/>
    <w:semiHidden/>
    <w:rsid w:val="00BE4B65"/>
    <w:rPr>
      <w:rFonts w:ascii="Lucida Grande" w:eastAsiaTheme="minorEastAsia" w:hAnsi="Lucida Grande" w:cs="Lucida Grande"/>
      <w:lang w:eastAsia="zh-CN"/>
    </w:rPr>
  </w:style>
  <w:style w:type="paragraph" w:styleId="Revision">
    <w:name w:val="Revision"/>
    <w:uiPriority w:val="99"/>
    <w:semiHidden/>
    <w:rsid w:val="00BE4B65"/>
    <w:pPr>
      <w:spacing w:after="0" w:line="240" w:lineRule="auto"/>
    </w:pPr>
    <w:rPr>
      <w:rFonts w:ascii="Calibri" w:hAnsi="Calibri" w:cs="Calibri"/>
    </w:rPr>
  </w:style>
  <w:style w:type="paragraph" w:styleId="ListParagraph">
    <w:name w:val="List Paragraph"/>
    <w:basedOn w:val="Normal"/>
    <w:uiPriority w:val="99"/>
    <w:qFormat/>
    <w:rsid w:val="00BE4B65"/>
    <w:pPr>
      <w:spacing w:line="256" w:lineRule="auto"/>
      <w:ind w:left="720"/>
      <w:contextualSpacing/>
    </w:pPr>
    <w:rPr>
      <w:rFonts w:asciiTheme="minorHAnsi" w:eastAsiaTheme="minorEastAsia" w:hAnsiTheme="minorHAnsi"/>
      <w:sz w:val="22"/>
      <w:lang w:eastAsia="zh-CN"/>
    </w:rPr>
  </w:style>
  <w:style w:type="character" w:customStyle="1" w:styleId="underline">
    <w:name w:val="underline"/>
    <w:link w:val="textbold"/>
    <w:uiPriority w:val="20"/>
    <w:qFormat/>
    <w:locked/>
    <w:rsid w:val="00BE4B65"/>
    <w:rPr>
      <w:rFonts w:ascii="SimSun" w:eastAsiaTheme="minorEastAsia" w:hAnsi="SimSun"/>
      <w:b/>
      <w:iCs/>
      <w:u w:val="single"/>
      <w:bdr w:val="single" w:sz="8" w:space="0" w:color="auto" w:frame="1"/>
      <w:lang w:eastAsia="zh-CN"/>
    </w:rPr>
  </w:style>
  <w:style w:type="paragraph" w:customStyle="1" w:styleId="textbold">
    <w:name w:val="text bold"/>
    <w:basedOn w:val="Normal"/>
    <w:link w:val="underline"/>
    <w:uiPriority w:val="7"/>
    <w:qFormat/>
    <w:rsid w:val="00BE4B65"/>
    <w:pPr>
      <w:pBdr>
        <w:top w:val="single" w:sz="8" w:space="0" w:color="auto"/>
        <w:left w:val="single" w:sz="8" w:space="0" w:color="auto"/>
        <w:bottom w:val="single" w:sz="8" w:space="0" w:color="auto"/>
        <w:right w:val="single" w:sz="8" w:space="0" w:color="auto"/>
      </w:pBdr>
      <w:spacing w:line="256" w:lineRule="auto"/>
      <w:ind w:left="720"/>
      <w:jc w:val="both"/>
    </w:pPr>
    <w:rPr>
      <w:rFonts w:ascii="SimSun" w:eastAsiaTheme="minorEastAsia" w:hAnsi="SimSun"/>
      <w:b/>
      <w:iCs/>
      <w:sz w:val="22"/>
      <w:u w:val="single"/>
      <w:bdr w:val="single" w:sz="8" w:space="0" w:color="auto" w:frame="1"/>
      <w:lang w:eastAsia="zh-CN"/>
    </w:rPr>
  </w:style>
  <w:style w:type="character" w:customStyle="1" w:styleId="AnalyticsChar">
    <w:name w:val="Analytics Char"/>
    <w:basedOn w:val="DefaultParagraphFont"/>
    <w:link w:val="Analytics"/>
    <w:uiPriority w:val="4"/>
    <w:locked/>
    <w:rsid w:val="00BE4B65"/>
    <w:rPr>
      <w:rFonts w:ascii="Calibri" w:eastAsiaTheme="majorEastAsia" w:hAnsi="Calibri" w:cstheme="majorBidi"/>
      <w:b/>
      <w:iCs/>
      <w:sz w:val="26"/>
      <w:szCs w:val="28"/>
    </w:rPr>
  </w:style>
  <w:style w:type="paragraph" w:customStyle="1" w:styleId="Analytics">
    <w:name w:val="Analytics"/>
    <w:link w:val="AnalyticsChar"/>
    <w:uiPriority w:val="4"/>
    <w:qFormat/>
    <w:rsid w:val="00BE4B65"/>
    <w:pPr>
      <w:spacing w:after="0" w:line="256" w:lineRule="auto"/>
      <w:outlineLvl w:val="3"/>
    </w:pPr>
    <w:rPr>
      <w:rFonts w:ascii="Calibri" w:eastAsiaTheme="majorEastAsia" w:hAnsi="Calibri" w:cstheme="majorBidi"/>
      <w:b/>
      <w:iCs/>
      <w:sz w:val="26"/>
      <w:szCs w:val="28"/>
    </w:rPr>
  </w:style>
  <w:style w:type="paragraph" w:customStyle="1" w:styleId="Emphasis1">
    <w:name w:val="Emphasis1"/>
    <w:basedOn w:val="Normal"/>
    <w:autoRedefine/>
    <w:uiPriority w:val="20"/>
    <w:qFormat/>
    <w:rsid w:val="00BE4B65"/>
    <w:pPr>
      <w:pBdr>
        <w:top w:val="single" w:sz="4" w:space="1" w:color="auto"/>
        <w:left w:val="single" w:sz="4" w:space="4" w:color="auto"/>
        <w:bottom w:val="single" w:sz="4" w:space="1" w:color="auto"/>
        <w:right w:val="single" w:sz="4" w:space="4" w:color="auto"/>
      </w:pBdr>
      <w:spacing w:line="256" w:lineRule="auto"/>
      <w:ind w:left="720"/>
      <w:jc w:val="both"/>
    </w:pPr>
    <w:rPr>
      <w:rFonts w:asciiTheme="minorHAnsi" w:hAnsiTheme="minorHAnsi"/>
      <w:b/>
      <w:iCs/>
      <w:sz w:val="22"/>
      <w:u w:val="single"/>
      <w:lang w:eastAsia="zh-CN"/>
    </w:rPr>
  </w:style>
  <w:style w:type="character" w:customStyle="1" w:styleId="Underline2Char">
    <w:name w:val="Underline2 Char"/>
    <w:basedOn w:val="DefaultParagraphFont"/>
    <w:link w:val="Underline2"/>
    <w:uiPriority w:val="4"/>
    <w:locked/>
    <w:rsid w:val="00BE4B65"/>
    <w:rPr>
      <w:rFonts w:ascii="SimSun" w:eastAsiaTheme="minorEastAsia" w:hAnsi="SimSun"/>
      <w:u w:val="single"/>
      <w:lang w:eastAsia="zh-CN"/>
    </w:rPr>
  </w:style>
  <w:style w:type="paragraph" w:customStyle="1" w:styleId="Underline2">
    <w:name w:val="Underline2"/>
    <w:basedOn w:val="Normal"/>
    <w:link w:val="Underline2Char"/>
    <w:uiPriority w:val="4"/>
    <w:qFormat/>
    <w:rsid w:val="00BE4B65"/>
    <w:pPr>
      <w:spacing w:line="256" w:lineRule="auto"/>
    </w:pPr>
    <w:rPr>
      <w:rFonts w:ascii="SimSun" w:eastAsiaTheme="minorEastAsia" w:hAnsi="SimSun"/>
      <w:sz w:val="22"/>
      <w:u w:val="single"/>
      <w:lang w:eastAsia="zh-CN"/>
    </w:rPr>
  </w:style>
  <w:style w:type="character" w:styleId="IntenseEmphasis">
    <w:name w:val="Intense Emphasis"/>
    <w:aliases w:val="Underline Cha,cites Char Ch,Intense Emphasis11111,Intense Emphasi,Box Out,Intense Emphasis5,Underline1,ci1,Citation Char Char Cha,Intense Emphasis6,8"/>
    <w:uiPriority w:val="6"/>
    <w:qFormat/>
    <w:rsid w:val="00BE4B65"/>
    <w:rPr>
      <w:b w:val="0"/>
      <w:bCs w:val="0"/>
      <w:sz w:val="22"/>
      <w:u w:val="single"/>
    </w:rPr>
  </w:style>
  <w:style w:type="paragraph" w:customStyle="1" w:styleId="UnderlinePara">
    <w:name w:val="Underline Para"/>
    <w:basedOn w:val="Normal"/>
    <w:uiPriority w:val="6"/>
    <w:qFormat/>
    <w:rsid w:val="00BE470D"/>
    <w:pPr>
      <w:widowControl w:val="0"/>
      <w:suppressAutoHyphens/>
      <w:spacing w:after="200"/>
      <w:contextualSpacing/>
    </w:pPr>
    <w:rPr>
      <w:rFonts w:asciiTheme="minorHAnsi" w:eastAsiaTheme="minorEastAsia" w:hAnsiTheme="minorHAnsi"/>
      <w:sz w:val="22"/>
      <w:szCs w:val="24"/>
      <w:u w:val="single"/>
    </w:rPr>
  </w:style>
  <w:style w:type="paragraph" w:styleId="BodyText">
    <w:name w:val="Body Text"/>
    <w:basedOn w:val="Normal"/>
    <w:link w:val="BodyTextChar"/>
    <w:semiHidden/>
    <w:unhideWhenUsed/>
    <w:qFormat/>
    <w:rsid w:val="0046069C"/>
    <w:pPr>
      <w:spacing w:after="140" w:line="276" w:lineRule="auto"/>
    </w:pPr>
    <w:rPr>
      <w:rFonts w:eastAsia="Calibri" w:cs="Times New Roman"/>
      <w:szCs w:val="24"/>
    </w:rPr>
  </w:style>
  <w:style w:type="character" w:customStyle="1" w:styleId="BodyTextChar">
    <w:name w:val="Body Text Char"/>
    <w:basedOn w:val="DefaultParagraphFont"/>
    <w:link w:val="BodyText"/>
    <w:semiHidden/>
    <w:rsid w:val="0046069C"/>
    <w:rPr>
      <w:rFonts w:ascii="Calibri" w:eastAsia="Calibri" w:hAnsi="Calibri" w:cs="Times New Roman"/>
      <w:sz w:val="24"/>
      <w:szCs w:val="24"/>
    </w:rPr>
  </w:style>
  <w:style w:type="character" w:customStyle="1" w:styleId="apple-style-span">
    <w:name w:val="apple-style-span"/>
    <w:rsid w:val="0046069C"/>
  </w:style>
  <w:style w:type="character" w:customStyle="1" w:styleId="apple-converted-space">
    <w:name w:val="apple-converted-space"/>
    <w:basedOn w:val="DefaultParagraphFont"/>
    <w:rsid w:val="0046069C"/>
  </w:style>
  <w:style w:type="character" w:styleId="Strong">
    <w:name w:val="Strong"/>
    <w:basedOn w:val="DefaultParagraphFont"/>
    <w:uiPriority w:val="22"/>
    <w:qFormat/>
    <w:rsid w:val="004606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709172">
      <w:bodyDiv w:val="1"/>
      <w:marLeft w:val="0"/>
      <w:marRight w:val="0"/>
      <w:marTop w:val="0"/>
      <w:marBottom w:val="0"/>
      <w:divBdr>
        <w:top w:val="none" w:sz="0" w:space="0" w:color="auto"/>
        <w:left w:val="none" w:sz="0" w:space="0" w:color="auto"/>
        <w:bottom w:val="none" w:sz="0" w:space="0" w:color="auto"/>
        <w:right w:val="none" w:sz="0" w:space="0" w:color="auto"/>
      </w:divBdr>
    </w:div>
    <w:div w:id="956720859">
      <w:bodyDiv w:val="1"/>
      <w:marLeft w:val="0"/>
      <w:marRight w:val="0"/>
      <w:marTop w:val="0"/>
      <w:marBottom w:val="0"/>
      <w:divBdr>
        <w:top w:val="none" w:sz="0" w:space="0" w:color="auto"/>
        <w:left w:val="none" w:sz="0" w:space="0" w:color="auto"/>
        <w:bottom w:val="none" w:sz="0" w:space="0" w:color="auto"/>
        <w:right w:val="none" w:sz="0" w:space="0" w:color="auto"/>
      </w:divBdr>
    </w:div>
    <w:div w:id="1004896096">
      <w:bodyDiv w:val="1"/>
      <w:marLeft w:val="0"/>
      <w:marRight w:val="0"/>
      <w:marTop w:val="0"/>
      <w:marBottom w:val="0"/>
      <w:divBdr>
        <w:top w:val="none" w:sz="0" w:space="0" w:color="auto"/>
        <w:left w:val="none" w:sz="0" w:space="0" w:color="auto"/>
        <w:bottom w:val="none" w:sz="0" w:space="0" w:color="auto"/>
        <w:right w:val="none" w:sz="0" w:space="0" w:color="auto"/>
      </w:divBdr>
    </w:div>
    <w:div w:id="1362824503">
      <w:bodyDiv w:val="1"/>
      <w:marLeft w:val="0"/>
      <w:marRight w:val="0"/>
      <w:marTop w:val="0"/>
      <w:marBottom w:val="0"/>
      <w:divBdr>
        <w:top w:val="none" w:sz="0" w:space="0" w:color="auto"/>
        <w:left w:val="none" w:sz="0" w:space="0" w:color="auto"/>
        <w:bottom w:val="none" w:sz="0" w:space="0" w:color="auto"/>
        <w:right w:val="none" w:sz="0" w:space="0" w:color="auto"/>
      </w:divBdr>
    </w:div>
    <w:div w:id="1453358272">
      <w:bodyDiv w:val="1"/>
      <w:marLeft w:val="0"/>
      <w:marRight w:val="0"/>
      <w:marTop w:val="0"/>
      <w:marBottom w:val="0"/>
      <w:divBdr>
        <w:top w:val="none" w:sz="0" w:space="0" w:color="auto"/>
        <w:left w:val="none" w:sz="0" w:space="0" w:color="auto"/>
        <w:bottom w:val="none" w:sz="0" w:space="0" w:color="auto"/>
        <w:right w:val="none" w:sz="0" w:space="0" w:color="auto"/>
      </w:divBdr>
    </w:div>
    <w:div w:id="1621103902">
      <w:bodyDiv w:val="1"/>
      <w:marLeft w:val="0"/>
      <w:marRight w:val="0"/>
      <w:marTop w:val="0"/>
      <w:marBottom w:val="0"/>
      <w:divBdr>
        <w:top w:val="none" w:sz="0" w:space="0" w:color="auto"/>
        <w:left w:val="none" w:sz="0" w:space="0" w:color="auto"/>
        <w:bottom w:val="none" w:sz="0" w:space="0" w:color="auto"/>
        <w:right w:val="none" w:sz="0" w:space="0" w:color="auto"/>
      </w:divBdr>
    </w:div>
    <w:div w:id="1803890082">
      <w:bodyDiv w:val="1"/>
      <w:marLeft w:val="0"/>
      <w:marRight w:val="0"/>
      <w:marTop w:val="0"/>
      <w:marBottom w:val="0"/>
      <w:divBdr>
        <w:top w:val="none" w:sz="0" w:space="0" w:color="auto"/>
        <w:left w:val="none" w:sz="0" w:space="0" w:color="auto"/>
        <w:bottom w:val="none" w:sz="0" w:space="0" w:color="auto"/>
        <w:right w:val="none" w:sz="0" w:space="0" w:color="auto"/>
      </w:divBdr>
    </w:div>
    <w:div w:id="1811442117">
      <w:bodyDiv w:val="1"/>
      <w:marLeft w:val="0"/>
      <w:marRight w:val="0"/>
      <w:marTop w:val="0"/>
      <w:marBottom w:val="0"/>
      <w:divBdr>
        <w:top w:val="none" w:sz="0" w:space="0" w:color="auto"/>
        <w:left w:val="none" w:sz="0" w:space="0" w:color="auto"/>
        <w:bottom w:val="none" w:sz="0" w:space="0" w:color="auto"/>
        <w:right w:val="none" w:sz="0" w:space="0" w:color="auto"/>
      </w:divBdr>
      <w:divsChild>
        <w:div w:id="710227165">
          <w:marLeft w:val="0"/>
          <w:marRight w:val="0"/>
          <w:marTop w:val="0"/>
          <w:marBottom w:val="0"/>
          <w:divBdr>
            <w:top w:val="none" w:sz="0" w:space="0" w:color="auto"/>
            <w:left w:val="none" w:sz="0" w:space="0" w:color="auto"/>
            <w:bottom w:val="none" w:sz="0" w:space="0" w:color="auto"/>
            <w:right w:val="none" w:sz="0" w:space="0" w:color="auto"/>
          </w:divBdr>
          <w:divsChild>
            <w:div w:id="1947031089">
              <w:marLeft w:val="0"/>
              <w:marRight w:val="0"/>
              <w:marTop w:val="0"/>
              <w:marBottom w:val="0"/>
              <w:divBdr>
                <w:top w:val="none" w:sz="0" w:space="0" w:color="auto"/>
                <w:left w:val="none" w:sz="0" w:space="0" w:color="auto"/>
                <w:bottom w:val="none" w:sz="0" w:space="0" w:color="auto"/>
                <w:right w:val="none" w:sz="0" w:space="0" w:color="auto"/>
              </w:divBdr>
            </w:div>
          </w:divsChild>
        </w:div>
        <w:div w:id="498157998">
          <w:marLeft w:val="0"/>
          <w:marRight w:val="0"/>
          <w:marTop w:val="0"/>
          <w:marBottom w:val="0"/>
          <w:divBdr>
            <w:top w:val="none" w:sz="0" w:space="0" w:color="auto"/>
            <w:left w:val="none" w:sz="0" w:space="0" w:color="auto"/>
            <w:bottom w:val="none" w:sz="0" w:space="0" w:color="auto"/>
            <w:right w:val="none" w:sz="0" w:space="0" w:color="auto"/>
          </w:divBdr>
          <w:divsChild>
            <w:div w:id="387457828">
              <w:marLeft w:val="0"/>
              <w:marRight w:val="0"/>
              <w:marTop w:val="0"/>
              <w:marBottom w:val="0"/>
              <w:divBdr>
                <w:top w:val="none" w:sz="0" w:space="0" w:color="auto"/>
                <w:left w:val="none" w:sz="0" w:space="0" w:color="auto"/>
                <w:bottom w:val="none" w:sz="0" w:space="0" w:color="auto"/>
                <w:right w:val="none" w:sz="0" w:space="0" w:color="auto"/>
              </w:divBdr>
            </w:div>
          </w:divsChild>
        </w:div>
        <w:div w:id="1037856012">
          <w:marLeft w:val="0"/>
          <w:marRight w:val="0"/>
          <w:marTop w:val="0"/>
          <w:marBottom w:val="0"/>
          <w:divBdr>
            <w:top w:val="none" w:sz="0" w:space="0" w:color="auto"/>
            <w:left w:val="none" w:sz="0" w:space="0" w:color="auto"/>
            <w:bottom w:val="none" w:sz="0" w:space="0" w:color="auto"/>
            <w:right w:val="none" w:sz="0" w:space="0" w:color="auto"/>
          </w:divBdr>
          <w:divsChild>
            <w:div w:id="946811652">
              <w:marLeft w:val="0"/>
              <w:marRight w:val="0"/>
              <w:marTop w:val="0"/>
              <w:marBottom w:val="0"/>
              <w:divBdr>
                <w:top w:val="none" w:sz="0" w:space="0" w:color="auto"/>
                <w:left w:val="none" w:sz="0" w:space="0" w:color="auto"/>
                <w:bottom w:val="none" w:sz="0" w:space="0" w:color="auto"/>
                <w:right w:val="none" w:sz="0" w:space="0" w:color="auto"/>
              </w:divBdr>
            </w:div>
          </w:divsChild>
        </w:div>
        <w:div w:id="574557850">
          <w:marLeft w:val="0"/>
          <w:marRight w:val="0"/>
          <w:marTop w:val="0"/>
          <w:marBottom w:val="0"/>
          <w:divBdr>
            <w:top w:val="none" w:sz="0" w:space="0" w:color="auto"/>
            <w:left w:val="none" w:sz="0" w:space="0" w:color="auto"/>
            <w:bottom w:val="none" w:sz="0" w:space="0" w:color="auto"/>
            <w:right w:val="none" w:sz="0" w:space="0" w:color="auto"/>
          </w:divBdr>
          <w:divsChild>
            <w:div w:id="251281647">
              <w:marLeft w:val="0"/>
              <w:marRight w:val="0"/>
              <w:marTop w:val="0"/>
              <w:marBottom w:val="0"/>
              <w:divBdr>
                <w:top w:val="none" w:sz="0" w:space="0" w:color="auto"/>
                <w:left w:val="none" w:sz="0" w:space="0" w:color="auto"/>
                <w:bottom w:val="none" w:sz="0" w:space="0" w:color="auto"/>
                <w:right w:val="none" w:sz="0" w:space="0" w:color="auto"/>
              </w:divBdr>
            </w:div>
          </w:divsChild>
        </w:div>
        <w:div w:id="366567957">
          <w:marLeft w:val="0"/>
          <w:marRight w:val="0"/>
          <w:marTop w:val="0"/>
          <w:marBottom w:val="0"/>
          <w:divBdr>
            <w:top w:val="none" w:sz="0" w:space="0" w:color="auto"/>
            <w:left w:val="none" w:sz="0" w:space="0" w:color="auto"/>
            <w:bottom w:val="none" w:sz="0" w:space="0" w:color="auto"/>
            <w:right w:val="none" w:sz="0" w:space="0" w:color="auto"/>
          </w:divBdr>
          <w:divsChild>
            <w:div w:id="1149052971">
              <w:marLeft w:val="0"/>
              <w:marRight w:val="0"/>
              <w:marTop w:val="0"/>
              <w:marBottom w:val="0"/>
              <w:divBdr>
                <w:top w:val="none" w:sz="0" w:space="0" w:color="auto"/>
                <w:left w:val="none" w:sz="0" w:space="0" w:color="auto"/>
                <w:bottom w:val="none" w:sz="0" w:space="0" w:color="auto"/>
                <w:right w:val="none" w:sz="0" w:space="0" w:color="auto"/>
              </w:divBdr>
            </w:div>
          </w:divsChild>
        </w:div>
        <w:div w:id="788622830">
          <w:marLeft w:val="0"/>
          <w:marRight w:val="0"/>
          <w:marTop w:val="0"/>
          <w:marBottom w:val="0"/>
          <w:divBdr>
            <w:top w:val="none" w:sz="0" w:space="0" w:color="auto"/>
            <w:left w:val="none" w:sz="0" w:space="0" w:color="auto"/>
            <w:bottom w:val="none" w:sz="0" w:space="0" w:color="auto"/>
            <w:right w:val="none" w:sz="0" w:space="0" w:color="auto"/>
          </w:divBdr>
          <w:divsChild>
            <w:div w:id="1984385548">
              <w:marLeft w:val="0"/>
              <w:marRight w:val="0"/>
              <w:marTop w:val="0"/>
              <w:marBottom w:val="0"/>
              <w:divBdr>
                <w:top w:val="none" w:sz="0" w:space="0" w:color="auto"/>
                <w:left w:val="none" w:sz="0" w:space="0" w:color="auto"/>
                <w:bottom w:val="none" w:sz="0" w:space="0" w:color="auto"/>
                <w:right w:val="none" w:sz="0" w:space="0" w:color="auto"/>
              </w:divBdr>
            </w:div>
          </w:divsChild>
        </w:div>
        <w:div w:id="222060940">
          <w:marLeft w:val="0"/>
          <w:marRight w:val="0"/>
          <w:marTop w:val="0"/>
          <w:marBottom w:val="0"/>
          <w:divBdr>
            <w:top w:val="none" w:sz="0" w:space="0" w:color="auto"/>
            <w:left w:val="none" w:sz="0" w:space="0" w:color="auto"/>
            <w:bottom w:val="none" w:sz="0" w:space="0" w:color="auto"/>
            <w:right w:val="none" w:sz="0" w:space="0" w:color="auto"/>
          </w:divBdr>
          <w:divsChild>
            <w:div w:id="1700159091">
              <w:marLeft w:val="0"/>
              <w:marRight w:val="0"/>
              <w:marTop w:val="0"/>
              <w:marBottom w:val="0"/>
              <w:divBdr>
                <w:top w:val="none" w:sz="0" w:space="0" w:color="auto"/>
                <w:left w:val="none" w:sz="0" w:space="0" w:color="auto"/>
                <w:bottom w:val="none" w:sz="0" w:space="0" w:color="auto"/>
                <w:right w:val="none" w:sz="0" w:space="0" w:color="auto"/>
              </w:divBdr>
            </w:div>
          </w:divsChild>
        </w:div>
        <w:div w:id="1170366340">
          <w:marLeft w:val="0"/>
          <w:marRight w:val="0"/>
          <w:marTop w:val="0"/>
          <w:marBottom w:val="0"/>
          <w:divBdr>
            <w:top w:val="none" w:sz="0" w:space="0" w:color="auto"/>
            <w:left w:val="none" w:sz="0" w:space="0" w:color="auto"/>
            <w:bottom w:val="none" w:sz="0" w:space="0" w:color="auto"/>
            <w:right w:val="none" w:sz="0" w:space="0" w:color="auto"/>
          </w:divBdr>
          <w:divsChild>
            <w:div w:id="1456098061">
              <w:marLeft w:val="0"/>
              <w:marRight w:val="0"/>
              <w:marTop w:val="0"/>
              <w:marBottom w:val="0"/>
              <w:divBdr>
                <w:top w:val="none" w:sz="0" w:space="0" w:color="auto"/>
                <w:left w:val="none" w:sz="0" w:space="0" w:color="auto"/>
                <w:bottom w:val="none" w:sz="0" w:space="0" w:color="auto"/>
                <w:right w:val="none" w:sz="0" w:space="0" w:color="auto"/>
              </w:divBdr>
            </w:div>
          </w:divsChild>
        </w:div>
        <w:div w:id="798110278">
          <w:marLeft w:val="0"/>
          <w:marRight w:val="0"/>
          <w:marTop w:val="0"/>
          <w:marBottom w:val="0"/>
          <w:divBdr>
            <w:top w:val="none" w:sz="0" w:space="0" w:color="auto"/>
            <w:left w:val="none" w:sz="0" w:space="0" w:color="auto"/>
            <w:bottom w:val="none" w:sz="0" w:space="0" w:color="auto"/>
            <w:right w:val="none" w:sz="0" w:space="0" w:color="auto"/>
          </w:divBdr>
          <w:divsChild>
            <w:div w:id="1641373944">
              <w:marLeft w:val="0"/>
              <w:marRight w:val="0"/>
              <w:marTop w:val="0"/>
              <w:marBottom w:val="0"/>
              <w:divBdr>
                <w:top w:val="none" w:sz="0" w:space="0" w:color="auto"/>
                <w:left w:val="none" w:sz="0" w:space="0" w:color="auto"/>
                <w:bottom w:val="none" w:sz="0" w:space="0" w:color="auto"/>
                <w:right w:val="none" w:sz="0" w:space="0" w:color="auto"/>
              </w:divBdr>
            </w:div>
          </w:divsChild>
        </w:div>
        <w:div w:id="1203244676">
          <w:marLeft w:val="0"/>
          <w:marRight w:val="0"/>
          <w:marTop w:val="0"/>
          <w:marBottom w:val="0"/>
          <w:divBdr>
            <w:top w:val="none" w:sz="0" w:space="0" w:color="auto"/>
            <w:left w:val="none" w:sz="0" w:space="0" w:color="auto"/>
            <w:bottom w:val="none" w:sz="0" w:space="0" w:color="auto"/>
            <w:right w:val="none" w:sz="0" w:space="0" w:color="auto"/>
          </w:divBdr>
          <w:divsChild>
            <w:div w:id="93736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62271">
      <w:bodyDiv w:val="1"/>
      <w:marLeft w:val="0"/>
      <w:marRight w:val="0"/>
      <w:marTop w:val="0"/>
      <w:marBottom w:val="0"/>
      <w:divBdr>
        <w:top w:val="none" w:sz="0" w:space="0" w:color="auto"/>
        <w:left w:val="none" w:sz="0" w:space="0" w:color="auto"/>
        <w:bottom w:val="none" w:sz="0" w:space="0" w:color="auto"/>
        <w:right w:val="none" w:sz="0" w:space="0" w:color="auto"/>
      </w:divBdr>
    </w:div>
    <w:div w:id="1942300964">
      <w:bodyDiv w:val="1"/>
      <w:marLeft w:val="0"/>
      <w:marRight w:val="0"/>
      <w:marTop w:val="0"/>
      <w:marBottom w:val="0"/>
      <w:divBdr>
        <w:top w:val="none" w:sz="0" w:space="0" w:color="auto"/>
        <w:left w:val="none" w:sz="0" w:space="0" w:color="auto"/>
        <w:bottom w:val="none" w:sz="0" w:space="0" w:color="auto"/>
        <w:right w:val="none" w:sz="0" w:space="0" w:color="auto"/>
      </w:divBdr>
    </w:div>
    <w:div w:id="197120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o/dLU48/https:/www.wsj.com/market-data/quotes/DE" TargetMode="External"/><Relationship Id="rId13" Type="http://schemas.openxmlformats.org/officeDocument/2006/relationships/hyperlink" Target="http://www.huffingtonpost.com/2011/06/07/doctors-warn-cancer-drug-shortage_n_872810.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ylanratigan.com/2011/04/28/a-system-built-to-crash-barry-lynn-on-radio-free-dyla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utri.com/spa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atoday.com/news/health/2004-10-10-flu-vaccine_x.htm" TargetMode="External"/><Relationship Id="rId5" Type="http://schemas.openxmlformats.org/officeDocument/2006/relationships/webSettings" Target="webSettings.xml"/><Relationship Id="rId15" Type="http://schemas.openxmlformats.org/officeDocument/2006/relationships/hyperlink" Target="http://www.astronist.demon.co.uk/space-age/essays/Sociology2.html" TargetMode="External"/><Relationship Id="rId10" Type="http://schemas.openxmlformats.org/officeDocument/2006/relationships/hyperlink" Target="https://www.stimson.org/2020/great-power-competition-and-global-supply-chains/)AB" TargetMode="External"/><Relationship Id="rId4" Type="http://schemas.openxmlformats.org/officeDocument/2006/relationships/settings" Target="settings.xml"/><Relationship Id="rId9" Type="http://schemas.openxmlformats.org/officeDocument/2006/relationships/hyperlink" Target="https://archive.md/o/dLU48/https:/www.wsj.com/market-data/quotes/CRM"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ison\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20</Pages>
  <Words>11085</Words>
  <Characters>59864</Characters>
  <Application>Microsoft Office Word</Application>
  <DocSecurity>0</DocSecurity>
  <Lines>712</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5.1.1</cp:keywords>
  <dc:description/>
  <cp:lastModifiedBy>Allison Wang</cp:lastModifiedBy>
  <cp:revision>48</cp:revision>
  <dcterms:created xsi:type="dcterms:W3CDTF">2021-12-12T15:45:00Z</dcterms:created>
  <dcterms:modified xsi:type="dcterms:W3CDTF">2021-12-12T17:14:00Z</dcterms:modified>
</cp:coreProperties>
</file>