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07451" w14:textId="77777777" w:rsidR="001421CC" w:rsidRPr="00442B82" w:rsidRDefault="001421CC" w:rsidP="001421CC">
      <w:pPr>
        <w:pStyle w:val="Heading1"/>
        <w:spacing w:line="276" w:lineRule="auto"/>
        <w:rPr>
          <w:rFonts w:asciiTheme="minorHAnsi" w:hAnsiTheme="minorHAnsi" w:cstheme="minorHAnsi"/>
        </w:rPr>
      </w:pPr>
      <w:r w:rsidRPr="00442B82">
        <w:rPr>
          <w:rFonts w:asciiTheme="minorHAnsi" w:hAnsiTheme="minorHAnsi" w:cstheme="minorHAnsi"/>
        </w:rPr>
        <w:t>AC - Wages</w:t>
      </w:r>
    </w:p>
    <w:p w14:paraId="355B393E" w14:textId="77777777" w:rsidR="001421CC" w:rsidRPr="00442B82" w:rsidRDefault="001421CC" w:rsidP="001421CC">
      <w:pPr>
        <w:pStyle w:val="Heading3"/>
        <w:spacing w:line="276" w:lineRule="auto"/>
        <w:rPr>
          <w:rFonts w:asciiTheme="minorHAnsi" w:hAnsiTheme="minorHAnsi" w:cstheme="minorHAnsi"/>
        </w:rPr>
      </w:pPr>
      <w:r w:rsidRPr="00442B82">
        <w:rPr>
          <w:rFonts w:asciiTheme="minorHAnsi" w:hAnsiTheme="minorHAnsi" w:cstheme="minorHAnsi"/>
        </w:rPr>
        <w:t>AC – Advantage</w:t>
      </w:r>
    </w:p>
    <w:p w14:paraId="07AFD5FF"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Increased concentration of buyer power in labor markets drives inequality </w:t>
      </w:r>
    </w:p>
    <w:p w14:paraId="7FB13C46"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Lauren </w:t>
      </w:r>
      <w:r w:rsidRPr="00442B82">
        <w:rPr>
          <w:rStyle w:val="Style13ptBold"/>
          <w:rFonts w:asciiTheme="minorHAnsi" w:hAnsiTheme="minorHAnsi" w:cstheme="minorHAnsi"/>
        </w:rPr>
        <w:t>Sillman 20</w:t>
      </w:r>
      <w:r w:rsidRPr="00442B82">
        <w:rPr>
          <w:rFonts w:asciiTheme="minorHAnsi" w:hAnsiTheme="minorHAnsi" w:cstheme="minorHAnsi"/>
        </w:rPr>
        <w:t>. Antitrust Associate, Clifford Chance LLP; J.D., Georgetown University Law Center; B.A., University of Iowa. “ANTITRUST FOR CONSUMERS AND WORKERS: A FRAMEWORK FOR LABOR MARKET ANALYSIS IN MERGER REVIEW.” https://lawjournal.ku.edu/wp-content/uploads/2020/12/4_Sillman_Antitrust_V30_I1.pdf</w:t>
      </w:r>
    </w:p>
    <w:p w14:paraId="4D6242D0"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A détente is especially desirable today in light of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severe stagnation in</w:t>
      </w:r>
      <w:r w:rsidRPr="00442B82">
        <w:rPr>
          <w:rStyle w:val="StyleUnderline"/>
          <w:rFonts w:asciiTheme="minorHAnsi" w:hAnsiTheme="minorHAnsi" w:cstheme="minorHAnsi"/>
          <w:sz w:val="24"/>
          <w:szCs w:val="24"/>
        </w:rPr>
        <w:t xml:space="preserve"> American </w:t>
      </w:r>
      <w:r w:rsidRPr="00442B82">
        <w:rPr>
          <w:rStyle w:val="StyleUnderline"/>
          <w:rFonts w:asciiTheme="minorHAnsi" w:hAnsiTheme="minorHAnsi" w:cstheme="minorHAnsi"/>
          <w:sz w:val="24"/>
          <w:szCs w:val="24"/>
          <w:highlight w:val="cyan"/>
        </w:rPr>
        <w:t>wages</w:t>
      </w:r>
      <w:r w:rsidRPr="00442B82">
        <w:rPr>
          <w:rFonts w:asciiTheme="minorHAnsi" w:hAnsiTheme="minorHAnsi" w:cstheme="minorHAnsi"/>
          <w:sz w:val="16"/>
          <w:szCs w:val="24"/>
        </w:rPr>
        <w:t xml:space="preserve">. In the past thirty-five years, </w:t>
      </w:r>
      <w:r w:rsidRPr="00442B82">
        <w:rPr>
          <w:rStyle w:val="StyleUnderline"/>
          <w:rFonts w:asciiTheme="minorHAnsi" w:hAnsiTheme="minorHAnsi" w:cstheme="minorHAnsi"/>
          <w:sz w:val="24"/>
          <w:szCs w:val="24"/>
          <w:highlight w:val="cyan"/>
        </w:rPr>
        <w:t>U.S. g</w:t>
      </w:r>
      <w:r w:rsidRPr="00442B82">
        <w:rPr>
          <w:rStyle w:val="StyleUnderline"/>
          <w:rFonts w:asciiTheme="minorHAnsi" w:hAnsiTheme="minorHAnsi" w:cstheme="minorHAnsi"/>
          <w:sz w:val="24"/>
          <w:szCs w:val="24"/>
        </w:rPr>
        <w:t xml:space="preserve">ross </w:t>
      </w:r>
      <w:r w:rsidRPr="00442B82">
        <w:rPr>
          <w:rStyle w:val="StyleUnderline"/>
          <w:rFonts w:asciiTheme="minorHAnsi" w:hAnsiTheme="minorHAnsi" w:cstheme="minorHAnsi"/>
          <w:sz w:val="24"/>
          <w:szCs w:val="24"/>
          <w:highlight w:val="cyan"/>
        </w:rPr>
        <w:t>d</w:t>
      </w:r>
      <w:r w:rsidRPr="00442B82">
        <w:rPr>
          <w:rStyle w:val="StyleUnderline"/>
          <w:rFonts w:asciiTheme="minorHAnsi" w:hAnsiTheme="minorHAnsi" w:cstheme="minorHAnsi"/>
          <w:sz w:val="24"/>
          <w:szCs w:val="24"/>
        </w:rPr>
        <w:t xml:space="preserve">omestic </w:t>
      </w:r>
      <w:r w:rsidRPr="00442B82">
        <w:rPr>
          <w:rStyle w:val="StyleUnderline"/>
          <w:rFonts w:asciiTheme="minorHAnsi" w:hAnsiTheme="minorHAnsi" w:cstheme="minorHAnsi"/>
          <w:sz w:val="24"/>
          <w:szCs w:val="24"/>
          <w:highlight w:val="cyan"/>
        </w:rPr>
        <w:t>p</w:t>
      </w:r>
      <w:r w:rsidRPr="00442B82">
        <w:rPr>
          <w:rStyle w:val="StyleUnderline"/>
          <w:rFonts w:asciiTheme="minorHAnsi" w:hAnsiTheme="minorHAnsi" w:cstheme="minorHAnsi"/>
          <w:sz w:val="24"/>
          <w:szCs w:val="24"/>
        </w:rPr>
        <w:t xml:space="preserve">roduct </w:t>
      </w:r>
      <w:r w:rsidRPr="00442B82">
        <w:rPr>
          <w:rStyle w:val="StyleUnderline"/>
          <w:rFonts w:asciiTheme="minorHAnsi" w:hAnsiTheme="minorHAnsi" w:cstheme="minorHAnsi"/>
          <w:sz w:val="24"/>
          <w:szCs w:val="24"/>
          <w:highlight w:val="cyan"/>
        </w:rPr>
        <w:t>has</w:t>
      </w:r>
      <w:r w:rsidRPr="00442B82">
        <w:rPr>
          <w:rStyle w:val="StyleUnderline"/>
          <w:rFonts w:asciiTheme="minorHAnsi" w:hAnsiTheme="minorHAnsi" w:cstheme="minorHAnsi"/>
          <w:sz w:val="24"/>
          <w:szCs w:val="24"/>
        </w:rPr>
        <w:t xml:space="preserve"> all in all </w:t>
      </w:r>
      <w:r w:rsidRPr="00442B82">
        <w:rPr>
          <w:rStyle w:val="StyleUnderline"/>
          <w:rFonts w:asciiTheme="minorHAnsi" w:hAnsiTheme="minorHAnsi" w:cstheme="minorHAnsi"/>
          <w:sz w:val="24"/>
          <w:szCs w:val="24"/>
          <w:highlight w:val="cyan"/>
        </w:rPr>
        <w:t>grown but</w:t>
      </w:r>
      <w:r w:rsidRPr="00442B82">
        <w:rPr>
          <w:rStyle w:val="StyleUnderline"/>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purchasing power</w:t>
      </w:r>
      <w:r w:rsidRPr="00442B82">
        <w:rPr>
          <w:rStyle w:val="StyleUnderline"/>
          <w:rFonts w:asciiTheme="minorHAnsi" w:hAnsiTheme="minorHAnsi" w:cstheme="minorHAnsi"/>
          <w:sz w:val="24"/>
          <w:szCs w:val="24"/>
        </w:rPr>
        <w:t xml:space="preserve"> of the average worker </w:t>
      </w:r>
      <w:r w:rsidRPr="00442B82">
        <w:rPr>
          <w:rStyle w:val="Emphasis"/>
          <w:rFonts w:asciiTheme="minorHAnsi" w:hAnsiTheme="minorHAnsi" w:cstheme="minorHAnsi"/>
          <w:sz w:val="24"/>
          <w:szCs w:val="24"/>
          <w:highlight w:val="cyan"/>
        </w:rPr>
        <w:t>has barely changed</w:t>
      </w:r>
      <w:r w:rsidRPr="00442B82">
        <w:rPr>
          <w:rFonts w:asciiTheme="minorHAnsi" w:hAnsiTheme="minorHAnsi" w:cstheme="minorHAnsi"/>
          <w:sz w:val="16"/>
          <w:szCs w:val="24"/>
        </w:rPr>
        <w:t xml:space="preserve">.3 </w:t>
      </w:r>
      <w:r w:rsidRPr="00442B82">
        <w:rPr>
          <w:rStyle w:val="StyleUnderline"/>
          <w:rFonts w:asciiTheme="minorHAnsi" w:hAnsiTheme="minorHAnsi" w:cstheme="minorHAnsi"/>
          <w:sz w:val="24"/>
          <w:szCs w:val="24"/>
          <w:highlight w:val="cyan"/>
        </w:rPr>
        <w:t xml:space="preserve">Labor’s share of </w:t>
      </w:r>
      <w:r w:rsidRPr="00442B82">
        <w:rPr>
          <w:rStyle w:val="StyleUnderline"/>
          <w:rFonts w:asciiTheme="minorHAnsi" w:hAnsiTheme="minorHAnsi" w:cstheme="minorHAnsi"/>
          <w:sz w:val="24"/>
          <w:szCs w:val="24"/>
        </w:rPr>
        <w:t xml:space="preserve">national </w:t>
      </w:r>
      <w:r w:rsidRPr="00442B82">
        <w:rPr>
          <w:rStyle w:val="StyleUnderline"/>
          <w:rFonts w:asciiTheme="minorHAnsi" w:hAnsiTheme="minorHAnsi" w:cstheme="minorHAnsi"/>
          <w:sz w:val="24"/>
          <w:szCs w:val="24"/>
          <w:highlight w:val="cyan"/>
        </w:rPr>
        <w:t xml:space="preserve">income declined </w:t>
      </w:r>
      <w:r w:rsidRPr="00442B82">
        <w:rPr>
          <w:rStyle w:val="StyleUnderline"/>
          <w:rFonts w:asciiTheme="minorHAnsi" w:hAnsiTheme="minorHAnsi" w:cstheme="minorHAnsi"/>
          <w:sz w:val="24"/>
          <w:szCs w:val="24"/>
        </w:rPr>
        <w:t>precipitously in the 2000s, and in the five years after the Great Recession it was lower than at any point since World War II</w:t>
      </w:r>
      <w:r w:rsidRPr="00442B82">
        <w:rPr>
          <w:rFonts w:asciiTheme="minorHAnsi" w:hAnsiTheme="minorHAnsi" w:cstheme="minorHAnsi"/>
          <w:sz w:val="16"/>
          <w:szCs w:val="24"/>
        </w:rPr>
        <w:t xml:space="preserve">.4 Because most people get most of their income from labor, and because those who get most of their income from capital tend to be wealthy, </w:t>
      </w:r>
      <w:r w:rsidRPr="00442B82">
        <w:rPr>
          <w:rStyle w:val="Emphasis"/>
          <w:rFonts w:asciiTheme="minorHAnsi" w:hAnsiTheme="minorHAnsi" w:cstheme="minorHAnsi"/>
          <w:sz w:val="24"/>
          <w:szCs w:val="24"/>
        </w:rPr>
        <w:t xml:space="preserve">this </w:t>
      </w:r>
      <w:r w:rsidRPr="00442B82">
        <w:rPr>
          <w:rStyle w:val="Emphasis"/>
          <w:rFonts w:asciiTheme="minorHAnsi" w:hAnsiTheme="minorHAnsi" w:cstheme="minorHAnsi"/>
          <w:sz w:val="24"/>
          <w:szCs w:val="24"/>
          <w:highlight w:val="cyan"/>
        </w:rPr>
        <w:t>income shift has dramatic consequences for inequality</w:t>
      </w:r>
      <w:r w:rsidRPr="00442B82">
        <w:rPr>
          <w:rStyle w:val="Emphasis"/>
          <w:rFonts w:asciiTheme="minorHAnsi" w:hAnsiTheme="minorHAnsi" w:cstheme="minorHAnsi"/>
          <w:sz w:val="24"/>
          <w:szCs w:val="24"/>
        </w:rPr>
        <w:t>.</w:t>
      </w:r>
      <w:r w:rsidRPr="00442B82">
        <w:rPr>
          <w:rFonts w:asciiTheme="minorHAnsi" w:hAnsiTheme="minorHAnsi" w:cstheme="minorHAnsi"/>
          <w:szCs w:val="24"/>
          <w:u w:val="single"/>
        </w:rPr>
        <w:t xml:space="preserve"> </w:t>
      </w:r>
      <w:r w:rsidRPr="00442B82">
        <w:rPr>
          <w:rStyle w:val="StyleUnderline"/>
          <w:rFonts w:asciiTheme="minorHAnsi" w:hAnsiTheme="minorHAnsi" w:cstheme="minorHAnsi"/>
          <w:sz w:val="24"/>
          <w:szCs w:val="24"/>
        </w:rPr>
        <w:t>Economists and policymakers have advanced numerous explanations for this troubling trend</w:t>
      </w:r>
      <w:r w:rsidRPr="00442B82">
        <w:rPr>
          <w:rFonts w:asciiTheme="minorHAnsi" w:hAnsiTheme="minorHAnsi" w:cstheme="minorHAnsi"/>
          <w:sz w:val="16"/>
          <w:szCs w:val="24"/>
        </w:rPr>
        <w:t xml:space="preserve"> ranging from the decline of unions, to tighter monetary policy, to increased trade liberalization, and more.5 One explanation that has received attention in recent years is an apparent epidemic of market concentration and flagging competition.6 </w:t>
      </w:r>
      <w:r w:rsidRPr="00442B82">
        <w:rPr>
          <w:rStyle w:val="Emphasis"/>
          <w:rFonts w:asciiTheme="minorHAnsi" w:hAnsiTheme="minorHAnsi" w:cstheme="minorHAnsi"/>
          <w:sz w:val="24"/>
          <w:szCs w:val="24"/>
        </w:rPr>
        <w:t xml:space="preserve">A growing body of evidence suggests that </w:t>
      </w:r>
      <w:r w:rsidRPr="00442B82">
        <w:rPr>
          <w:rStyle w:val="Emphasis"/>
          <w:rFonts w:asciiTheme="minorHAnsi" w:hAnsiTheme="minorHAnsi" w:cstheme="minorHAnsi"/>
          <w:sz w:val="24"/>
          <w:szCs w:val="24"/>
          <w:highlight w:val="cyan"/>
        </w:rPr>
        <w:t>over time fewer</w:t>
      </w:r>
      <w:r w:rsidRPr="00442B82">
        <w:rPr>
          <w:rStyle w:val="Emphasis"/>
          <w:rFonts w:asciiTheme="minorHAnsi" w:hAnsiTheme="minorHAnsi" w:cstheme="minorHAnsi"/>
          <w:sz w:val="24"/>
          <w:szCs w:val="24"/>
        </w:rPr>
        <w:t xml:space="preserve"> and fewer </w:t>
      </w:r>
      <w:r w:rsidRPr="00442B82">
        <w:rPr>
          <w:rStyle w:val="Emphasis"/>
          <w:rFonts w:asciiTheme="minorHAnsi" w:hAnsiTheme="minorHAnsi" w:cstheme="minorHAnsi"/>
          <w:sz w:val="24"/>
          <w:szCs w:val="24"/>
          <w:highlight w:val="cyan"/>
        </w:rPr>
        <w:t>firms</w:t>
      </w:r>
      <w:r w:rsidRPr="00442B82">
        <w:rPr>
          <w:rStyle w:val="Emphasis"/>
          <w:rFonts w:asciiTheme="minorHAnsi" w:hAnsiTheme="minorHAnsi" w:cstheme="minorHAnsi"/>
          <w:sz w:val="24"/>
          <w:szCs w:val="24"/>
        </w:rPr>
        <w:t xml:space="preserve"> have come to </w:t>
      </w:r>
      <w:r w:rsidRPr="00442B82">
        <w:rPr>
          <w:rStyle w:val="Emphasis"/>
          <w:rFonts w:asciiTheme="minorHAnsi" w:hAnsiTheme="minorHAnsi" w:cstheme="minorHAnsi"/>
          <w:sz w:val="24"/>
          <w:szCs w:val="24"/>
          <w:highlight w:val="cyan"/>
        </w:rPr>
        <w:t>dominate</w:t>
      </w:r>
      <w:r w:rsidRPr="00442B82">
        <w:rPr>
          <w:rStyle w:val="Emphasis"/>
          <w:rFonts w:asciiTheme="minorHAnsi" w:hAnsiTheme="minorHAnsi" w:cstheme="minorHAnsi"/>
          <w:sz w:val="24"/>
          <w:szCs w:val="24"/>
        </w:rPr>
        <w:t xml:space="preserve"> sectors across </w:t>
      </w:r>
      <w:r w:rsidRPr="00442B82">
        <w:rPr>
          <w:rStyle w:val="Emphasis"/>
          <w:rFonts w:asciiTheme="minorHAnsi" w:hAnsiTheme="minorHAnsi" w:cstheme="minorHAnsi"/>
          <w:sz w:val="24"/>
          <w:szCs w:val="24"/>
          <w:highlight w:val="cyan"/>
        </w:rPr>
        <w:t>the economy</w:t>
      </w:r>
      <w:r w:rsidRPr="00442B82">
        <w:rPr>
          <w:rFonts w:asciiTheme="minorHAnsi" w:hAnsiTheme="minorHAnsi" w:cstheme="minorHAnsi"/>
          <w:sz w:val="16"/>
          <w:szCs w:val="24"/>
        </w:rPr>
        <w:t xml:space="preserve">.7 One study found that </w:t>
      </w:r>
      <w:r w:rsidRPr="00442B82">
        <w:rPr>
          <w:rStyle w:val="StyleUnderline"/>
          <w:rFonts w:asciiTheme="minorHAnsi" w:hAnsiTheme="minorHAnsi" w:cstheme="minorHAnsi"/>
          <w:sz w:val="24"/>
          <w:szCs w:val="24"/>
        </w:rPr>
        <w:t>from 1982 to 2012, the share of sales by the sectors’ top four firms increased in manufacturing, finance, services, utilities, retail trade, and wholesale trade</w:t>
      </w:r>
      <w:r w:rsidRPr="00442B82">
        <w:rPr>
          <w:rFonts w:asciiTheme="minorHAnsi" w:hAnsiTheme="minorHAnsi" w:cstheme="minorHAnsi"/>
          <w:sz w:val="16"/>
          <w:szCs w:val="24"/>
        </w:rPr>
        <w:t xml:space="preserve">.8 </w:t>
      </w:r>
      <w:r w:rsidRPr="00442B82">
        <w:rPr>
          <w:rStyle w:val="StyleUnderline"/>
          <w:rFonts w:asciiTheme="minorHAnsi" w:hAnsiTheme="minorHAnsi" w:cstheme="minorHAnsi"/>
          <w:sz w:val="24"/>
          <w:szCs w:val="24"/>
        </w:rPr>
        <w:t>Average markups above cost</w:t>
      </w:r>
      <w:r w:rsidRPr="00442B82">
        <w:rPr>
          <w:rFonts w:asciiTheme="minorHAnsi" w:hAnsiTheme="minorHAnsi" w:cstheme="minorHAnsi"/>
          <w:sz w:val="16"/>
          <w:szCs w:val="24"/>
        </w:rPr>
        <w:t>—a manifestation of market power—</w:t>
      </w:r>
      <w:r w:rsidRPr="00442B82">
        <w:rPr>
          <w:rStyle w:val="StyleUnderline"/>
          <w:rFonts w:asciiTheme="minorHAnsi" w:hAnsiTheme="minorHAnsi" w:cstheme="minorHAnsi"/>
          <w:sz w:val="24"/>
          <w:szCs w:val="24"/>
        </w:rPr>
        <w:t>rose from eighteen percent in 1980 to sixty-seven percent in 2014</w:t>
      </w:r>
      <w:r w:rsidRPr="00442B82">
        <w:rPr>
          <w:rFonts w:asciiTheme="minorHAnsi" w:hAnsiTheme="minorHAnsi" w:cstheme="minorHAnsi"/>
          <w:sz w:val="16"/>
          <w:szCs w:val="24"/>
        </w:rPr>
        <w:t xml:space="preserve">.9 </w:t>
      </w:r>
      <w:r w:rsidRPr="00442B82">
        <w:rPr>
          <w:rStyle w:val="StyleUnderline"/>
          <w:rFonts w:asciiTheme="minorHAnsi" w:hAnsiTheme="minorHAnsi" w:cstheme="minorHAnsi"/>
          <w:sz w:val="24"/>
          <w:szCs w:val="24"/>
        </w:rPr>
        <w:t>This increase in concentration is due</w:t>
      </w:r>
      <w:r w:rsidRPr="00442B82">
        <w:rPr>
          <w:rFonts w:asciiTheme="minorHAnsi" w:hAnsiTheme="minorHAnsi" w:cstheme="minorHAnsi"/>
          <w:sz w:val="16"/>
          <w:szCs w:val="24"/>
        </w:rPr>
        <w:t xml:space="preserve">, in part, </w:t>
      </w:r>
      <w:r w:rsidRPr="00442B82">
        <w:rPr>
          <w:rStyle w:val="StyleUnderline"/>
          <w:rFonts w:asciiTheme="minorHAnsi" w:hAnsiTheme="minorHAnsi" w:cstheme="minorHAnsi"/>
          <w:sz w:val="24"/>
          <w:szCs w:val="24"/>
        </w:rPr>
        <w:t>to a growing wave of mergers</w:t>
      </w:r>
      <w:r w:rsidRPr="00442B82">
        <w:rPr>
          <w:rFonts w:asciiTheme="minorHAnsi" w:hAnsiTheme="minorHAnsi" w:cstheme="minorHAnsi"/>
          <w:sz w:val="16"/>
          <w:szCs w:val="24"/>
        </w:rPr>
        <w:t>. By one count over 325,000 mergers have been announced since 1985.10 That year, around 2,000 mergers with a value of a little over $300 billion were announced.11 In 2018, 15,000 mergers occurred—valued at just under two trillion dollars.12</w:t>
      </w:r>
      <w:r w:rsidRPr="00442B82">
        <w:rPr>
          <w:rFonts w:asciiTheme="minorHAnsi" w:hAnsiTheme="minorHAnsi" w:cstheme="minorHAnsi"/>
          <w:szCs w:val="24"/>
          <w:u w:val="single"/>
        </w:rPr>
        <w:t xml:space="preserve"> </w:t>
      </w:r>
      <w:r w:rsidRPr="00442B82">
        <w:rPr>
          <w:rStyle w:val="StyleUnderline"/>
          <w:rFonts w:asciiTheme="minorHAnsi" w:hAnsiTheme="minorHAnsi" w:cstheme="minorHAnsi"/>
          <w:sz w:val="24"/>
          <w:szCs w:val="24"/>
          <w:highlight w:val="cyan"/>
        </w:rPr>
        <w:t>The ability</w:t>
      </w:r>
      <w:r w:rsidRPr="00442B82">
        <w:rPr>
          <w:rStyle w:val="StyleUnderline"/>
          <w:rFonts w:asciiTheme="minorHAnsi" w:hAnsiTheme="minorHAnsi" w:cstheme="minorHAnsi"/>
          <w:sz w:val="24"/>
          <w:szCs w:val="24"/>
        </w:rPr>
        <w:t xml:space="preserve"> of firms </w:t>
      </w:r>
      <w:r w:rsidRPr="00442B82">
        <w:rPr>
          <w:rStyle w:val="StyleUnderline"/>
          <w:rFonts w:asciiTheme="minorHAnsi" w:hAnsiTheme="minorHAnsi" w:cstheme="minorHAnsi"/>
          <w:sz w:val="24"/>
          <w:szCs w:val="24"/>
          <w:highlight w:val="cyan"/>
        </w:rPr>
        <w:t xml:space="preserve">to charge prices </w:t>
      </w:r>
      <w:r w:rsidRPr="00442B82">
        <w:rPr>
          <w:rStyle w:val="StyleUnderline"/>
          <w:rFonts w:asciiTheme="minorHAnsi" w:hAnsiTheme="minorHAnsi" w:cstheme="minorHAnsi"/>
          <w:sz w:val="24"/>
          <w:szCs w:val="24"/>
        </w:rPr>
        <w:t xml:space="preserve">for their products or services </w:t>
      </w:r>
      <w:r w:rsidRPr="00442B82">
        <w:rPr>
          <w:rStyle w:val="StyleUnderline"/>
          <w:rFonts w:asciiTheme="minorHAnsi" w:hAnsiTheme="minorHAnsi" w:cstheme="minorHAnsi"/>
          <w:sz w:val="24"/>
          <w:szCs w:val="24"/>
          <w:highlight w:val="cyan"/>
        </w:rPr>
        <w:t xml:space="preserve">that </w:t>
      </w:r>
      <w:r w:rsidRPr="00442B82">
        <w:rPr>
          <w:rStyle w:val="Emphasis"/>
          <w:rFonts w:asciiTheme="minorHAnsi" w:hAnsiTheme="minorHAnsi" w:cstheme="minorHAnsi"/>
          <w:sz w:val="24"/>
          <w:szCs w:val="24"/>
          <w:highlight w:val="cyan"/>
        </w:rPr>
        <w:t xml:space="preserve">exceed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competitive level harms workers</w:t>
      </w:r>
      <w:r w:rsidRPr="00442B82">
        <w:rPr>
          <w:rFonts w:asciiTheme="minorHAnsi" w:hAnsiTheme="minorHAnsi" w:cstheme="minorHAnsi"/>
          <w:sz w:val="16"/>
          <w:szCs w:val="24"/>
        </w:rPr>
        <w:t xml:space="preserve"> in their role as consumers, and the </w:t>
      </w:r>
      <w:r w:rsidRPr="00442B82">
        <w:rPr>
          <w:rStyle w:val="Emphasis"/>
          <w:rFonts w:asciiTheme="minorHAnsi" w:hAnsiTheme="minorHAnsi" w:cstheme="minorHAnsi"/>
          <w:sz w:val="24"/>
          <w:szCs w:val="24"/>
          <w:highlight w:val="cyan"/>
        </w:rPr>
        <w:t>reverberating inefficiencies have consequences for wages</w:t>
      </w:r>
      <w:r w:rsidRPr="00442B82">
        <w:rPr>
          <w:rStyle w:val="Emphasis"/>
          <w:rFonts w:asciiTheme="minorHAnsi" w:hAnsiTheme="minorHAnsi" w:cstheme="minorHAnsi"/>
          <w:sz w:val="24"/>
          <w:szCs w:val="24"/>
        </w:rPr>
        <w:t xml:space="preserve"> as well</w:t>
      </w:r>
      <w:r w:rsidRPr="00442B82">
        <w:rPr>
          <w:rFonts w:asciiTheme="minorHAnsi" w:hAnsiTheme="minorHAnsi" w:cstheme="minorHAnsi"/>
          <w:sz w:val="16"/>
          <w:szCs w:val="24"/>
        </w:rPr>
        <w:t xml:space="preserve">.13 </w:t>
      </w:r>
      <w:r w:rsidRPr="00442B82">
        <w:rPr>
          <w:rStyle w:val="StyleUnderline"/>
          <w:rFonts w:asciiTheme="minorHAnsi" w:hAnsiTheme="minorHAnsi" w:cstheme="minorHAnsi"/>
          <w:sz w:val="24"/>
          <w:szCs w:val="24"/>
          <w:highlight w:val="cyan"/>
        </w:rPr>
        <w:t>Workers are harmed</w:t>
      </w:r>
      <w:r w:rsidRPr="00442B82">
        <w:rPr>
          <w:rStyle w:val="StyleUnderline"/>
          <w:rFonts w:asciiTheme="minorHAnsi" w:hAnsiTheme="minorHAnsi" w:cstheme="minorHAnsi"/>
          <w:sz w:val="24"/>
          <w:szCs w:val="24"/>
        </w:rPr>
        <w:t xml:space="preserve"> more </w:t>
      </w:r>
      <w:r w:rsidRPr="00442B82">
        <w:rPr>
          <w:rStyle w:val="StyleUnderline"/>
          <w:rFonts w:asciiTheme="minorHAnsi" w:hAnsiTheme="minorHAnsi" w:cstheme="minorHAnsi"/>
          <w:sz w:val="24"/>
          <w:szCs w:val="24"/>
          <w:highlight w:val="cyan"/>
        </w:rPr>
        <w:t>directly</w:t>
      </w:r>
      <w:r w:rsidRPr="00442B82">
        <w:rPr>
          <w:rStyle w:val="StyleUnderline"/>
          <w:rFonts w:asciiTheme="minorHAnsi" w:hAnsiTheme="minorHAnsi" w:cstheme="minorHAnsi"/>
          <w:sz w:val="24"/>
          <w:szCs w:val="24"/>
        </w:rPr>
        <w:t xml:space="preserve">, though </w:t>
      </w:r>
      <w:r w:rsidRPr="00442B82">
        <w:rPr>
          <w:rStyle w:val="StyleUnderline"/>
          <w:rFonts w:asciiTheme="minorHAnsi" w:hAnsiTheme="minorHAnsi" w:cstheme="minorHAnsi"/>
          <w:sz w:val="24"/>
          <w:szCs w:val="24"/>
          <w:highlight w:val="cyan"/>
        </w:rPr>
        <w:t>by</w:t>
      </w:r>
      <w:r w:rsidRPr="00442B82">
        <w:rPr>
          <w:rStyle w:val="StyleUnderline"/>
          <w:rFonts w:asciiTheme="minorHAnsi" w:hAnsiTheme="minorHAnsi" w:cstheme="minorHAnsi"/>
          <w:sz w:val="24"/>
          <w:szCs w:val="24"/>
        </w:rPr>
        <w:t xml:space="preserve"> firms with buyer power in labor markets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Instead of enabling firms to charge high prices</w:t>
      </w:r>
      <w:r w:rsidRPr="00442B82">
        <w:rPr>
          <w:rFonts w:asciiTheme="minorHAnsi" w:hAnsiTheme="minorHAnsi" w:cstheme="minorHAnsi"/>
          <w:sz w:val="16"/>
          <w:szCs w:val="24"/>
        </w:rPr>
        <w:t xml:space="preserve"> for the goods or services they sell, buyer power—also known as </w:t>
      </w:r>
      <w:r w:rsidRPr="00442B82">
        <w:rPr>
          <w:rStyle w:val="StyleUnderline"/>
          <w:rFonts w:asciiTheme="minorHAnsi" w:hAnsiTheme="minorHAnsi" w:cstheme="minorHAnsi"/>
          <w:sz w:val="24"/>
          <w:szCs w:val="24"/>
          <w:highlight w:val="cyan"/>
        </w:rPr>
        <w:t>monopsony power</w:t>
      </w:r>
      <w:r w:rsidRPr="00442B82">
        <w:rPr>
          <w:rFonts w:asciiTheme="minorHAnsi" w:hAnsiTheme="minorHAnsi" w:cstheme="minorHAnsi"/>
          <w:sz w:val="16"/>
          <w:szCs w:val="24"/>
        </w:rPr>
        <w:t>—</w:t>
      </w:r>
      <w:r w:rsidRPr="00442B82">
        <w:rPr>
          <w:rStyle w:val="StyleUnderline"/>
          <w:rFonts w:asciiTheme="minorHAnsi" w:hAnsiTheme="minorHAnsi" w:cstheme="minorHAnsi"/>
          <w:sz w:val="24"/>
          <w:szCs w:val="24"/>
          <w:highlight w:val="cyan"/>
        </w:rPr>
        <w:t>allows firms to push</w:t>
      </w:r>
      <w:r w:rsidRPr="00442B82">
        <w:rPr>
          <w:rStyle w:val="StyleUnderline"/>
          <w:rFonts w:asciiTheme="minorHAnsi" w:hAnsiTheme="minorHAnsi" w:cstheme="minorHAnsi"/>
          <w:sz w:val="24"/>
          <w:szCs w:val="24"/>
        </w:rPr>
        <w:t xml:space="preserve"> </w:t>
      </w:r>
      <w:r w:rsidRPr="00442B82">
        <w:rPr>
          <w:rStyle w:val="StyleUnderline"/>
          <w:rFonts w:asciiTheme="minorHAnsi" w:hAnsiTheme="minorHAnsi" w:cstheme="minorHAnsi"/>
          <w:sz w:val="24"/>
          <w:szCs w:val="24"/>
          <w:highlight w:val="cyan"/>
        </w:rPr>
        <w:t>wages below</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level</w:t>
      </w:r>
      <w:r w:rsidRPr="00442B82">
        <w:rPr>
          <w:rStyle w:val="StyleUnderline"/>
          <w:rFonts w:asciiTheme="minorHAnsi" w:hAnsiTheme="minorHAnsi" w:cstheme="minorHAnsi"/>
          <w:sz w:val="24"/>
          <w:szCs w:val="24"/>
        </w:rPr>
        <w:t xml:space="preserve"> workers would receive </w:t>
      </w:r>
      <w:r w:rsidRPr="00442B82">
        <w:rPr>
          <w:rStyle w:val="StyleUnderline"/>
          <w:rFonts w:asciiTheme="minorHAnsi" w:hAnsiTheme="minorHAnsi" w:cstheme="minorHAnsi"/>
          <w:sz w:val="24"/>
          <w:szCs w:val="24"/>
          <w:highlight w:val="cyan"/>
        </w:rPr>
        <w:t>in competitive</w:t>
      </w:r>
      <w:r w:rsidRPr="00442B82">
        <w:rPr>
          <w:rStyle w:val="StyleUnderline"/>
          <w:rFonts w:asciiTheme="minorHAnsi" w:hAnsiTheme="minorHAnsi" w:cstheme="minorHAnsi"/>
          <w:sz w:val="24"/>
          <w:szCs w:val="24"/>
        </w:rPr>
        <w:t xml:space="preserve"> labor </w:t>
      </w:r>
      <w:r w:rsidRPr="00442B82">
        <w:rPr>
          <w:rStyle w:val="StyleUnderline"/>
          <w:rFonts w:asciiTheme="minorHAnsi" w:hAnsiTheme="minorHAnsi" w:cstheme="minorHAnsi"/>
          <w:sz w:val="24"/>
          <w:szCs w:val="24"/>
          <w:highlight w:val="cyan"/>
        </w:rPr>
        <w:t>markets</w:t>
      </w:r>
      <w:r w:rsidRPr="00442B82">
        <w:rPr>
          <w:rStyle w:val="StyleUnderline"/>
          <w:rFonts w:asciiTheme="minorHAnsi" w:hAnsiTheme="minorHAnsi" w:cstheme="minorHAnsi"/>
          <w:sz w:val="24"/>
          <w:szCs w:val="24"/>
        </w:rPr>
        <w:t>.</w:t>
      </w:r>
      <w:r w:rsidRPr="00442B82">
        <w:rPr>
          <w:rFonts w:asciiTheme="minorHAnsi" w:hAnsiTheme="minorHAnsi" w:cstheme="minorHAnsi"/>
          <w:szCs w:val="24"/>
          <w:u w:val="single"/>
        </w:rPr>
        <w:t xml:space="preserve"> </w:t>
      </w:r>
      <w:r w:rsidRPr="00442B82">
        <w:rPr>
          <w:rFonts w:asciiTheme="minorHAnsi" w:hAnsiTheme="minorHAnsi" w:cstheme="minorHAnsi"/>
          <w:sz w:val="16"/>
          <w:szCs w:val="24"/>
        </w:rPr>
        <w:t xml:space="preserve">A recent study applied the Herfindahl-Hirschman Index (HHI), which is used to measure market concentration. The Department of Justice (DOJ) and the Federal Trade Commission (FTC) (“the agencies”) used HHI in merger review, and found that </w:t>
      </w:r>
      <w:r w:rsidRPr="00442B82">
        <w:rPr>
          <w:rStyle w:val="Emphasis"/>
          <w:rFonts w:asciiTheme="minorHAnsi" w:hAnsiTheme="minorHAnsi" w:cstheme="minorHAnsi"/>
          <w:sz w:val="24"/>
          <w:szCs w:val="24"/>
        </w:rPr>
        <w:t xml:space="preserve">at least </w:t>
      </w:r>
      <w:r w:rsidRPr="00442B82">
        <w:rPr>
          <w:rStyle w:val="Emphasis"/>
          <w:rFonts w:asciiTheme="minorHAnsi" w:hAnsiTheme="minorHAnsi" w:cstheme="minorHAnsi"/>
          <w:sz w:val="24"/>
          <w:szCs w:val="24"/>
          <w:highlight w:val="cyan"/>
        </w:rPr>
        <w:t xml:space="preserve">forty percent of job markets </w:t>
      </w:r>
      <w:r w:rsidRPr="00442B82">
        <w:rPr>
          <w:rStyle w:val="Emphasis"/>
          <w:rFonts w:asciiTheme="minorHAnsi" w:hAnsiTheme="minorHAnsi" w:cstheme="minorHAnsi"/>
          <w:sz w:val="24"/>
          <w:szCs w:val="24"/>
        </w:rPr>
        <w:t xml:space="preserve">fell into the </w:t>
      </w:r>
      <w:r w:rsidRPr="00442B82">
        <w:rPr>
          <w:rStyle w:val="Emphasis"/>
          <w:rFonts w:asciiTheme="minorHAnsi" w:hAnsiTheme="minorHAnsi" w:cstheme="minorHAnsi"/>
          <w:sz w:val="24"/>
          <w:szCs w:val="24"/>
          <w:highlight w:val="cyan"/>
        </w:rPr>
        <w:t xml:space="preserve">“highly concentrated” </w:t>
      </w:r>
      <w:r w:rsidRPr="00442B82">
        <w:rPr>
          <w:rStyle w:val="Emphasis"/>
          <w:rFonts w:asciiTheme="minorHAnsi" w:hAnsiTheme="minorHAnsi" w:cstheme="minorHAnsi"/>
          <w:sz w:val="24"/>
          <w:szCs w:val="24"/>
        </w:rPr>
        <w:t>category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making them especially susceptible to anticompetitive behavior by employers</w:t>
      </w:r>
      <w:r w:rsidRPr="00442B82">
        <w:rPr>
          <w:rFonts w:asciiTheme="minorHAnsi" w:hAnsiTheme="minorHAnsi" w:cstheme="minorHAnsi"/>
          <w:sz w:val="16"/>
          <w:szCs w:val="24"/>
        </w:rPr>
        <w:t xml:space="preserve">.14 The </w:t>
      </w:r>
      <w:r w:rsidRPr="00442B82">
        <w:rPr>
          <w:rStyle w:val="StyleUnderline"/>
          <w:rFonts w:asciiTheme="minorHAnsi" w:hAnsiTheme="minorHAnsi" w:cstheme="minorHAnsi"/>
          <w:sz w:val="24"/>
          <w:szCs w:val="24"/>
        </w:rPr>
        <w:t>hiring markets for the twenty-five percent most concentrated occupations</w:t>
      </w:r>
      <w:r w:rsidRPr="00442B82">
        <w:rPr>
          <w:rFonts w:asciiTheme="minorHAnsi" w:hAnsiTheme="minorHAnsi" w:cstheme="minorHAnsi"/>
          <w:sz w:val="16"/>
          <w:szCs w:val="24"/>
        </w:rPr>
        <w:t xml:space="preserve"> in almost every commuting zone in the country </w:t>
      </w:r>
      <w:r w:rsidRPr="00442B82">
        <w:rPr>
          <w:rStyle w:val="StyleUnderline"/>
          <w:rFonts w:asciiTheme="minorHAnsi" w:hAnsiTheme="minorHAnsi" w:cstheme="minorHAnsi"/>
          <w:sz w:val="24"/>
          <w:szCs w:val="24"/>
        </w:rPr>
        <w:t>have concentration levels nearly tripled the “highly concentrated” threshold</w:t>
      </w:r>
      <w:r w:rsidRPr="00442B82">
        <w:rPr>
          <w:rFonts w:asciiTheme="minorHAnsi" w:hAnsiTheme="minorHAnsi" w:cstheme="minorHAnsi"/>
          <w:sz w:val="16"/>
          <w:szCs w:val="24"/>
        </w:rPr>
        <w:t>.15 In commuting zones across middle America, the hiring market for nearly every occupation is highly concentrated.16 As discussed below, a concentrated labor market generally increases the buyer power of participants in that market. Recent research on labor supply elasticity, which is an indicator of vulnerability to employers’ market power, further challenges traditional assumptions of competitiveness in labor markets.17</w:t>
      </w:r>
    </w:p>
    <w:p w14:paraId="4DAA094B" w14:textId="77777777" w:rsidR="001421CC" w:rsidRPr="00442B82" w:rsidRDefault="001421CC" w:rsidP="001421CC">
      <w:pPr>
        <w:spacing w:line="276" w:lineRule="auto"/>
        <w:rPr>
          <w:rFonts w:asciiTheme="minorHAnsi" w:hAnsiTheme="minorHAnsi" w:cstheme="minorHAnsi"/>
          <w:sz w:val="16"/>
          <w:szCs w:val="24"/>
        </w:rPr>
      </w:pPr>
    </w:p>
    <w:p w14:paraId="0F335306"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The rise of monopsonies </w:t>
      </w:r>
      <w:r w:rsidRPr="00442B82">
        <w:rPr>
          <w:rFonts w:asciiTheme="minorHAnsi" w:hAnsiTheme="minorHAnsi" w:cstheme="minorHAnsi"/>
          <w:u w:val="single"/>
        </w:rPr>
        <w:t>saps</w:t>
      </w:r>
      <w:r w:rsidRPr="00442B82">
        <w:rPr>
          <w:rFonts w:asciiTheme="minorHAnsi" w:hAnsiTheme="minorHAnsi" w:cstheme="minorHAnsi"/>
        </w:rPr>
        <w:t xml:space="preserve"> worker bargaining power and </w:t>
      </w:r>
      <w:r w:rsidRPr="00442B82">
        <w:rPr>
          <w:rFonts w:asciiTheme="minorHAnsi" w:hAnsiTheme="minorHAnsi" w:cstheme="minorHAnsi"/>
          <w:u w:val="single"/>
        </w:rPr>
        <w:t>deepens</w:t>
      </w:r>
      <w:r w:rsidRPr="00442B82">
        <w:rPr>
          <w:rFonts w:asciiTheme="minorHAnsi" w:hAnsiTheme="minorHAnsi" w:cstheme="minorHAnsi"/>
        </w:rPr>
        <w:t xml:space="preserve"> wage inequality.</w:t>
      </w:r>
    </w:p>
    <w:p w14:paraId="3F04B950"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Joseph E. </w:t>
      </w:r>
      <w:r w:rsidRPr="00442B82">
        <w:rPr>
          <w:rStyle w:val="Style13ptBold"/>
          <w:rFonts w:asciiTheme="minorHAnsi" w:hAnsiTheme="minorHAnsi" w:cstheme="minorHAnsi"/>
        </w:rPr>
        <w:t>Stiglitz 21</w:t>
      </w:r>
      <w:r w:rsidRPr="00442B82">
        <w:rPr>
          <w:rFonts w:asciiTheme="minorHAnsi" w:hAnsiTheme="minorHAnsi" w:cstheme="minorHAnsi"/>
        </w:rPr>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33460B61"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Of course, this is not the world in which we live. Even the corner grocery store knows it can raise its prices a little bit without losing all of its customers, which is what the standard competitive theory suggests. More and more, </w:t>
      </w:r>
      <w:r w:rsidRPr="00442B82">
        <w:rPr>
          <w:rStyle w:val="StyleUnderline"/>
          <w:rFonts w:asciiTheme="minorHAnsi" w:hAnsiTheme="minorHAnsi" w:cstheme="minorHAnsi"/>
          <w:sz w:val="24"/>
          <w:szCs w:val="24"/>
          <w:highlight w:val="cyan"/>
        </w:rPr>
        <w:t>firms have</w:t>
      </w:r>
      <w:r w:rsidRPr="00442B82">
        <w:rPr>
          <w:rStyle w:val="StyleUnderline"/>
          <w:rFonts w:asciiTheme="minorHAnsi" w:hAnsiTheme="minorHAnsi" w:cstheme="minorHAnsi"/>
          <w:sz w:val="24"/>
          <w:szCs w:val="24"/>
        </w:rPr>
        <w:t xml:space="preserve"> demonstrated high and </w:t>
      </w:r>
      <w:r w:rsidRPr="00442B82">
        <w:rPr>
          <w:rStyle w:val="StyleUnderline"/>
          <w:rFonts w:asciiTheme="minorHAnsi" w:hAnsiTheme="minorHAnsi" w:cstheme="minorHAnsi"/>
          <w:sz w:val="24"/>
          <w:szCs w:val="24"/>
          <w:highlight w:val="cyan"/>
        </w:rPr>
        <w:t xml:space="preserve">increasing </w:t>
      </w:r>
      <w:r w:rsidRPr="00442B82">
        <w:rPr>
          <w:rStyle w:val="StyleUnderline"/>
          <w:rFonts w:asciiTheme="minorHAnsi" w:hAnsiTheme="minorHAnsi" w:cstheme="minorHAnsi"/>
          <w:sz w:val="24"/>
          <w:szCs w:val="24"/>
        </w:rPr>
        <w:t xml:space="preserve">levels of </w:t>
      </w:r>
      <w:r w:rsidRPr="00442B82">
        <w:rPr>
          <w:rStyle w:val="Emphasis"/>
          <w:rFonts w:asciiTheme="minorHAnsi" w:hAnsiTheme="minorHAnsi" w:cstheme="minorHAnsi"/>
          <w:sz w:val="24"/>
          <w:szCs w:val="24"/>
          <w:highlight w:val="cyan"/>
        </w:rPr>
        <w:t>market power</w:t>
      </w:r>
      <w:r w:rsidRPr="00442B82">
        <w:rPr>
          <w:rFonts w:asciiTheme="minorHAnsi" w:hAnsiTheme="minorHAnsi" w:cstheme="minorHAnsi"/>
          <w:sz w:val="16"/>
          <w:szCs w:val="24"/>
          <w:highlight w:val="cyan"/>
        </w:rPr>
        <w:t xml:space="preserve"> </w:t>
      </w:r>
      <w:r w:rsidRPr="00442B82">
        <w:rPr>
          <w:rFonts w:asciiTheme="minorHAnsi" w:hAnsiTheme="minorHAnsi" w:cstheme="minorHAnsi"/>
          <w:sz w:val="16"/>
          <w:szCs w:val="24"/>
        </w:rPr>
        <w:t xml:space="preserve">(Philippon 2019; Stiglitz 2019). At the same time,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bargaining power of workers</w:t>
      </w:r>
      <w:r w:rsidRPr="00442B82">
        <w:rPr>
          <w:rStyle w:val="StyleUnderline"/>
          <w:rFonts w:asciiTheme="minorHAnsi" w:hAnsiTheme="minorHAnsi" w:cstheme="minorHAnsi"/>
          <w:sz w:val="24"/>
          <w:szCs w:val="24"/>
          <w:highlight w:val="cyan"/>
        </w:rPr>
        <w:t xml:space="preserve"> </w:t>
      </w:r>
      <w:r w:rsidRPr="00442B82">
        <w:rPr>
          <w:rStyle w:val="StyleUnderline"/>
          <w:rFonts w:asciiTheme="minorHAnsi" w:hAnsiTheme="minorHAnsi" w:cstheme="minorHAnsi"/>
          <w:sz w:val="24"/>
          <w:szCs w:val="24"/>
        </w:rPr>
        <w:t xml:space="preserve">has </w:t>
      </w:r>
      <w:r w:rsidRPr="00442B82">
        <w:rPr>
          <w:rStyle w:val="Emphasis"/>
          <w:rFonts w:asciiTheme="minorHAnsi" w:hAnsiTheme="minorHAnsi" w:cstheme="minorHAnsi"/>
          <w:sz w:val="24"/>
          <w:szCs w:val="24"/>
          <w:highlight w:val="cyan"/>
        </w:rPr>
        <w:t>weakened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It was never an equal match. An </w:t>
      </w:r>
      <w:r w:rsidRPr="00AB42B9">
        <w:rPr>
          <w:rStyle w:val="StyleUnderline"/>
          <w:rFonts w:asciiTheme="minorHAnsi" w:hAnsiTheme="minorHAnsi" w:cstheme="minorHAnsi"/>
          <w:sz w:val="24"/>
          <w:szCs w:val="24"/>
        </w:rPr>
        <w:t>employer typically can find an alternative worker far more easily than a worker can find an alternative employer. This is especially so during slack periods</w:t>
      </w:r>
      <w:r w:rsidRPr="00442B82">
        <w:rPr>
          <w:rStyle w:val="StyleUnderline"/>
          <w:rFonts w:asciiTheme="minorHAnsi" w:hAnsiTheme="minorHAnsi" w:cstheme="minorHAnsi"/>
          <w:sz w:val="24"/>
          <w:szCs w:val="24"/>
        </w:rPr>
        <w:t xml:space="preserve"> in the labor market</w:t>
      </w:r>
      <w:r w:rsidRPr="00442B82">
        <w:rPr>
          <w:rFonts w:asciiTheme="minorHAnsi" w:hAnsiTheme="minorHAnsi" w:cstheme="minorHAnsi"/>
          <w:sz w:val="16"/>
          <w:szCs w:val="24"/>
        </w:rPr>
        <w:t xml:space="preserve">, or in places where there has been persistent unemployment. </w:t>
      </w:r>
      <w:r w:rsidRPr="00442B82">
        <w:rPr>
          <w:rStyle w:val="StyleUnderline"/>
          <w:rFonts w:asciiTheme="minorHAnsi" w:hAnsiTheme="minorHAnsi" w:cstheme="minorHAnsi"/>
          <w:sz w:val="24"/>
          <w:szCs w:val="24"/>
          <w:highlight w:val="cyan"/>
        </w:rPr>
        <w:t xml:space="preserve">Leaving </w:t>
      </w:r>
      <w:r w:rsidRPr="00442B82">
        <w:rPr>
          <w:rStyle w:val="StyleUnderline"/>
          <w:rFonts w:asciiTheme="minorHAnsi" w:hAnsiTheme="minorHAnsi" w:cstheme="minorHAnsi"/>
          <w:sz w:val="24"/>
          <w:szCs w:val="24"/>
        </w:rPr>
        <w:t xml:space="preserve">or losing </w:t>
      </w:r>
      <w:r w:rsidRPr="00442B82">
        <w:rPr>
          <w:rStyle w:val="StyleUnderline"/>
          <w:rFonts w:asciiTheme="minorHAnsi" w:hAnsiTheme="minorHAnsi" w:cstheme="minorHAnsi"/>
          <w:sz w:val="24"/>
          <w:szCs w:val="24"/>
          <w:highlight w:val="cyan"/>
        </w:rPr>
        <w:t xml:space="preserve">a job is </w:t>
      </w:r>
      <w:r w:rsidRPr="00442B82">
        <w:rPr>
          <w:rStyle w:val="StyleUnderline"/>
          <w:rFonts w:asciiTheme="minorHAnsi" w:hAnsiTheme="minorHAnsi" w:cstheme="minorHAnsi"/>
          <w:sz w:val="24"/>
          <w:szCs w:val="24"/>
        </w:rPr>
        <w:t xml:space="preserve">often greatly </w:t>
      </w:r>
      <w:r w:rsidRPr="00442B82">
        <w:rPr>
          <w:rStyle w:val="StyleUnderline"/>
          <w:rFonts w:asciiTheme="minorHAnsi" w:hAnsiTheme="minorHAnsi" w:cstheme="minorHAnsi"/>
          <w:sz w:val="24"/>
          <w:szCs w:val="24"/>
          <w:highlight w:val="cyan"/>
        </w:rPr>
        <w:t xml:space="preserve">disruptive </w:t>
      </w:r>
      <w:r w:rsidRPr="00442B82">
        <w:rPr>
          <w:rStyle w:val="StyleUnderline"/>
          <w:rFonts w:asciiTheme="minorHAnsi" w:hAnsiTheme="minorHAnsi" w:cstheme="minorHAnsi"/>
          <w:sz w:val="24"/>
          <w:szCs w:val="24"/>
        </w:rPr>
        <w:t>to workers and their families</w:t>
      </w:r>
      <w:r w:rsidRPr="00442B82">
        <w:rPr>
          <w:rFonts w:asciiTheme="minorHAnsi" w:hAnsiTheme="minorHAnsi" w:cstheme="minorHAnsi"/>
          <w:sz w:val="16"/>
          <w:szCs w:val="24"/>
        </w:rPr>
        <w:t xml:space="preserve">. There are mortgages to pay, children to feed, bills coming due. </w:t>
      </w:r>
      <w:r w:rsidRPr="00442B82">
        <w:rPr>
          <w:rStyle w:val="Emphasis"/>
          <w:rFonts w:asciiTheme="minorHAnsi" w:hAnsiTheme="minorHAnsi" w:cstheme="minorHAnsi"/>
          <w:sz w:val="24"/>
          <w:szCs w:val="24"/>
        </w:rPr>
        <w:t xml:space="preserve">From the perspective of workers, </w:t>
      </w:r>
      <w:r w:rsidRPr="00442B82">
        <w:rPr>
          <w:rStyle w:val="Emphasis"/>
          <w:rFonts w:asciiTheme="minorHAnsi" w:hAnsiTheme="minorHAnsi" w:cstheme="minorHAnsi"/>
          <w:sz w:val="24"/>
          <w:szCs w:val="24"/>
          <w:highlight w:val="cyan"/>
        </w:rPr>
        <w:t xml:space="preserve">jobs </w:t>
      </w:r>
      <w:r w:rsidRPr="00442B82">
        <w:rPr>
          <w:rStyle w:val="Emphasis"/>
          <w:rFonts w:asciiTheme="minorHAnsi" w:hAnsiTheme="minorHAnsi" w:cstheme="minorHAnsi"/>
          <w:sz w:val="24"/>
          <w:szCs w:val="24"/>
        </w:rPr>
        <w:t xml:space="preserve">are </w:t>
      </w:r>
      <w:r w:rsidRPr="00442B82">
        <w:rPr>
          <w:rStyle w:val="Emphasis"/>
          <w:rFonts w:asciiTheme="minorHAnsi" w:hAnsiTheme="minorHAnsi" w:cstheme="minorHAnsi"/>
          <w:sz w:val="24"/>
          <w:szCs w:val="24"/>
          <w:highlight w:val="cyan"/>
        </w:rPr>
        <w:t>not easily substitutable</w:t>
      </w:r>
      <w:r w:rsidRPr="00442B82">
        <w:rPr>
          <w:rFonts w:asciiTheme="minorHAnsi" w:hAnsiTheme="minorHAnsi" w:cstheme="minorHAnsi"/>
          <w:sz w:val="16"/>
          <w:szCs w:val="24"/>
        </w:rPr>
        <w:t xml:space="preserve">. As the chapters in this volume make abundantly clear, </w:t>
      </w:r>
      <w:r w:rsidRPr="00442B82">
        <w:rPr>
          <w:rStyle w:val="StyleUnderline"/>
          <w:rFonts w:asciiTheme="minorHAnsi" w:hAnsiTheme="minorHAnsi" w:cstheme="minorHAnsi"/>
          <w:sz w:val="24"/>
          <w:szCs w:val="24"/>
          <w:highlight w:val="cyan"/>
        </w:rPr>
        <w:t xml:space="preserve">this imbalance </w:t>
      </w:r>
      <w:r w:rsidRPr="00442B82">
        <w:rPr>
          <w:rStyle w:val="StyleUnderline"/>
          <w:rFonts w:asciiTheme="minorHAnsi" w:hAnsiTheme="minorHAnsi" w:cstheme="minorHAnsi"/>
          <w:sz w:val="24"/>
          <w:szCs w:val="24"/>
        </w:rPr>
        <w:t xml:space="preserve">of market power </w:t>
      </w:r>
      <w:r w:rsidRPr="00442B82">
        <w:rPr>
          <w:rStyle w:val="StyleUnderline"/>
          <w:rFonts w:asciiTheme="minorHAnsi" w:hAnsiTheme="minorHAnsi" w:cstheme="minorHAnsi"/>
          <w:sz w:val="24"/>
          <w:szCs w:val="24"/>
          <w:highlight w:val="cyan"/>
        </w:rPr>
        <w:t xml:space="preserve">has </w:t>
      </w:r>
      <w:r w:rsidRPr="00442B82">
        <w:rPr>
          <w:rStyle w:val="Emphasis"/>
          <w:rFonts w:asciiTheme="minorHAnsi" w:hAnsiTheme="minorHAnsi" w:cstheme="minorHAnsi"/>
          <w:sz w:val="24"/>
          <w:szCs w:val="24"/>
          <w:highlight w:val="cyan"/>
        </w:rPr>
        <w:t>consequences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It enables firms to raise prices </w:t>
      </w:r>
      <w:r w:rsidRPr="00442B82">
        <w:rPr>
          <w:rStyle w:val="StyleUnderline"/>
          <w:rFonts w:asciiTheme="minorHAnsi" w:hAnsiTheme="minorHAnsi" w:cstheme="minorHAnsi"/>
          <w:sz w:val="24"/>
          <w:szCs w:val="24"/>
        </w:rPr>
        <w:t>for goods and services—</w:t>
      </w:r>
      <w:r w:rsidRPr="00442B82">
        <w:rPr>
          <w:rStyle w:val="Emphasis"/>
          <w:rFonts w:asciiTheme="minorHAnsi" w:hAnsiTheme="minorHAnsi" w:cstheme="minorHAnsi"/>
          <w:sz w:val="24"/>
          <w:szCs w:val="24"/>
          <w:highlight w:val="cyan"/>
        </w:rPr>
        <w:t xml:space="preserve">lowering </w:t>
      </w:r>
      <w:r w:rsidRPr="00442B82">
        <w:rPr>
          <w:rStyle w:val="Emphasis"/>
          <w:rFonts w:asciiTheme="minorHAnsi" w:hAnsiTheme="minorHAnsi" w:cstheme="minorHAnsi"/>
          <w:sz w:val="24"/>
          <w:szCs w:val="24"/>
        </w:rPr>
        <w:t xml:space="preserve">the real </w:t>
      </w:r>
      <w:r w:rsidRPr="00442B82">
        <w:rPr>
          <w:rStyle w:val="Emphasis"/>
          <w:rFonts w:asciiTheme="minorHAnsi" w:hAnsiTheme="minorHAnsi" w:cstheme="minorHAnsi"/>
          <w:sz w:val="24"/>
          <w:szCs w:val="24"/>
          <w:highlight w:val="cyan"/>
        </w:rPr>
        <w:t xml:space="preserve">incomes </w:t>
      </w:r>
      <w:r w:rsidRPr="00442B82">
        <w:rPr>
          <w:rStyle w:val="Emphasis"/>
          <w:rFonts w:asciiTheme="minorHAnsi" w:hAnsiTheme="minorHAnsi" w:cstheme="minorHAnsi"/>
          <w:sz w:val="24"/>
          <w:szCs w:val="24"/>
        </w:rPr>
        <w:t>of workers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It enables firms to </w:t>
      </w:r>
      <w:r w:rsidRPr="00442B82">
        <w:rPr>
          <w:rStyle w:val="Emphasis"/>
          <w:rFonts w:asciiTheme="minorHAnsi" w:hAnsiTheme="minorHAnsi" w:cstheme="minorHAnsi"/>
          <w:sz w:val="24"/>
          <w:szCs w:val="24"/>
          <w:highlight w:val="cyan"/>
        </w:rPr>
        <w:t>suppress wages</w:t>
      </w:r>
      <w:r w:rsidRPr="00442B82">
        <w:rPr>
          <w:rStyle w:val="Emphasis"/>
          <w:rFonts w:asciiTheme="minorHAnsi" w:hAnsiTheme="minorHAnsi" w:cstheme="minorHAnsi"/>
          <w:sz w:val="24"/>
          <w:szCs w:val="24"/>
        </w:rPr>
        <w:t xml:space="preserve"> of workers</w:t>
      </w:r>
      <w:r w:rsidRPr="00442B82">
        <w:rPr>
          <w:rFonts w:asciiTheme="minorHAnsi" w:hAnsiTheme="minorHAnsi" w:cstheme="minorHAnsi"/>
          <w:sz w:val="16"/>
          <w:szCs w:val="24"/>
        </w:rPr>
        <w:t xml:space="preserve"> below what they would be in a competitive marketplace—</w:t>
      </w:r>
      <w:r w:rsidRPr="00442B82">
        <w:rPr>
          <w:rStyle w:val="StyleUnderline"/>
          <w:rFonts w:asciiTheme="minorHAnsi" w:hAnsiTheme="minorHAnsi" w:cstheme="minorHAnsi"/>
          <w:sz w:val="24"/>
          <w:szCs w:val="24"/>
          <w:highlight w:val="cyan"/>
        </w:rPr>
        <w:t xml:space="preserve">contributing to </w:t>
      </w:r>
      <w:r w:rsidRPr="00442B82">
        <w:rPr>
          <w:rStyle w:val="StyleUnderline"/>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inequality crisis</w:t>
      </w:r>
      <w:r w:rsidRPr="00442B82">
        <w:rPr>
          <w:rStyle w:val="Emphasis"/>
          <w:rFonts w:asciiTheme="minorHAnsi" w:hAnsiTheme="minorHAnsi" w:cstheme="minorHAnsi"/>
          <w:sz w:val="24"/>
          <w:szCs w:val="24"/>
        </w:rPr>
        <w:t xml:space="preserve"> facing the country</w:t>
      </w:r>
      <w:r w:rsidRPr="00442B82">
        <w:rPr>
          <w:rFonts w:asciiTheme="minorHAnsi" w:hAnsiTheme="minorHAnsi" w:cstheme="minorHAnsi"/>
          <w:sz w:val="16"/>
          <w:szCs w:val="24"/>
        </w:rPr>
        <w:t xml:space="preserve">. This </w:t>
      </w:r>
      <w:r w:rsidRPr="00442B82">
        <w:rPr>
          <w:rStyle w:val="Emphasis"/>
          <w:rFonts w:asciiTheme="minorHAnsi" w:hAnsiTheme="minorHAnsi" w:cstheme="minorHAnsi"/>
          <w:sz w:val="24"/>
          <w:szCs w:val="24"/>
          <w:highlight w:val="cyan"/>
        </w:rPr>
        <w:t>economic inequality</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 xml:space="preserve">gets translated into </w:t>
      </w:r>
      <w:r w:rsidRPr="00442B82">
        <w:rPr>
          <w:rStyle w:val="Emphasis"/>
          <w:rFonts w:asciiTheme="minorHAnsi" w:hAnsiTheme="minorHAnsi" w:cstheme="minorHAnsi"/>
          <w:sz w:val="24"/>
          <w:szCs w:val="24"/>
          <w:highlight w:val="cyan"/>
        </w:rPr>
        <w:t>political inequality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especially in our </w:t>
      </w:r>
      <w:r w:rsidRPr="00442B82">
        <w:rPr>
          <w:rStyle w:val="Emphasis"/>
          <w:rFonts w:asciiTheme="minorHAnsi" w:hAnsiTheme="minorHAnsi" w:cstheme="minorHAnsi"/>
          <w:sz w:val="24"/>
          <w:szCs w:val="24"/>
        </w:rPr>
        <w:t>money-driven politics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resulting in rules that </w:t>
      </w:r>
      <w:r w:rsidRPr="00442B82">
        <w:rPr>
          <w:rStyle w:val="StyleUnderline"/>
          <w:rFonts w:asciiTheme="minorHAnsi" w:hAnsiTheme="minorHAnsi" w:cstheme="minorHAnsi"/>
          <w:sz w:val="24"/>
          <w:szCs w:val="24"/>
        </w:rPr>
        <w:t xml:space="preserve">evermore </w:t>
      </w:r>
      <w:r w:rsidRPr="00442B82">
        <w:rPr>
          <w:rStyle w:val="Emphasis"/>
          <w:rFonts w:asciiTheme="minorHAnsi" w:hAnsiTheme="minorHAnsi" w:cstheme="minorHAnsi"/>
          <w:sz w:val="24"/>
          <w:szCs w:val="24"/>
          <w:highlight w:val="cyan"/>
        </w:rPr>
        <w:t xml:space="preserve">favor big corporations </w:t>
      </w:r>
      <w:r w:rsidRPr="00442B82">
        <w:rPr>
          <w:rStyle w:val="Emphasis"/>
          <w:rFonts w:asciiTheme="minorHAnsi" w:hAnsiTheme="minorHAnsi" w:cstheme="minorHAnsi"/>
          <w:sz w:val="24"/>
          <w:szCs w:val="24"/>
        </w:rPr>
        <w:t>at the expense of workers</w:t>
      </w:r>
      <w:r w:rsidRPr="00442B82">
        <w:rPr>
          <w:rFonts w:asciiTheme="minorHAnsi" w:hAnsiTheme="minorHAnsi" w:cstheme="minorHAnsi"/>
          <w:sz w:val="16"/>
          <w:szCs w:val="24"/>
        </w:rPr>
        <w:t xml:space="preserve">. The growing </w:t>
      </w:r>
      <w:r w:rsidRPr="00442B82">
        <w:rPr>
          <w:rStyle w:val="Emphasis"/>
          <w:rFonts w:asciiTheme="minorHAnsi" w:hAnsiTheme="minorHAnsi" w:cstheme="minorHAnsi"/>
          <w:sz w:val="24"/>
          <w:szCs w:val="24"/>
          <w:highlight w:val="cyan"/>
        </w:rPr>
        <w:t>political inequality</w:t>
      </w:r>
      <w:r w:rsidRPr="00442B82">
        <w:rPr>
          <w:rFonts w:asciiTheme="minorHAnsi" w:hAnsiTheme="minorHAnsi" w:cstheme="minorHAnsi"/>
          <w:sz w:val="16"/>
          <w:szCs w:val="24"/>
        </w:rPr>
        <w:t xml:space="preserve">, in turn, </w:t>
      </w:r>
      <w:r w:rsidRPr="00442B82">
        <w:rPr>
          <w:rStyle w:val="Emphasis"/>
          <w:rFonts w:asciiTheme="minorHAnsi" w:hAnsiTheme="minorHAnsi" w:cstheme="minorHAnsi"/>
          <w:sz w:val="24"/>
          <w:szCs w:val="24"/>
          <w:highlight w:val="cyan"/>
        </w:rPr>
        <w:t>hampers economic performance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ensures</w:t>
      </w:r>
      <w:r w:rsidRPr="00442B82">
        <w:rPr>
          <w:rFonts w:asciiTheme="minorHAnsi" w:hAnsiTheme="minorHAnsi" w:cstheme="minorHAnsi"/>
          <w:sz w:val="16"/>
          <w:szCs w:val="24"/>
        </w:rPr>
        <w:t xml:space="preserve"> that most of the </w:t>
      </w:r>
      <w:r w:rsidRPr="00442B82">
        <w:rPr>
          <w:rStyle w:val="StyleUnderline"/>
          <w:rFonts w:asciiTheme="minorHAnsi" w:hAnsiTheme="minorHAnsi" w:cstheme="minorHAnsi"/>
          <w:sz w:val="24"/>
          <w:szCs w:val="24"/>
        </w:rPr>
        <w:t>benefits of our anemic economic growth go to those at the very top</w:t>
      </w:r>
      <w:r w:rsidRPr="00442B82">
        <w:rPr>
          <w:rFonts w:asciiTheme="minorHAnsi" w:hAnsiTheme="minorHAnsi" w:cstheme="minorHAnsi"/>
          <w:sz w:val="16"/>
          <w:szCs w:val="24"/>
        </w:rPr>
        <w:t xml:space="preserve"> (Stiglitz 2012). In the middle of the 20th century, John K. Galbraith (1952) described an economy based on countervailing power—where labor institutions and government checked the power of large corporations and financial institutions. But </w:t>
      </w:r>
      <w:r w:rsidRPr="00442B82">
        <w:rPr>
          <w:rStyle w:val="StyleUnderline"/>
          <w:rFonts w:asciiTheme="minorHAnsi" w:hAnsiTheme="minorHAnsi" w:cstheme="minorHAnsi"/>
          <w:sz w:val="24"/>
          <w:szCs w:val="24"/>
        </w:rPr>
        <w:t>policy choices</w:t>
      </w:r>
      <w:r w:rsidRPr="00442B82">
        <w:rPr>
          <w:rFonts w:asciiTheme="minorHAnsi" w:hAnsiTheme="minorHAnsi" w:cstheme="minorHAnsi"/>
          <w:sz w:val="16"/>
          <w:szCs w:val="24"/>
        </w:rPr>
        <w:t xml:space="preserve"> over the past half century have upset this balance in ways that have </w:t>
      </w:r>
      <w:r w:rsidRPr="00442B82">
        <w:rPr>
          <w:rStyle w:val="StyleUnderline"/>
          <w:rFonts w:asciiTheme="minorHAnsi" w:hAnsiTheme="minorHAnsi" w:cstheme="minorHAnsi"/>
          <w:sz w:val="24"/>
          <w:szCs w:val="24"/>
        </w:rPr>
        <w:t>weakened</w:t>
      </w:r>
      <w:r w:rsidRPr="00442B82">
        <w:rPr>
          <w:rFonts w:asciiTheme="minorHAnsi" w:hAnsiTheme="minorHAnsi" w:cstheme="minorHAnsi"/>
          <w:sz w:val="16"/>
          <w:szCs w:val="24"/>
        </w:rPr>
        <w:t xml:space="preserve"> not only the </w:t>
      </w:r>
      <w:r w:rsidRPr="00442B82">
        <w:rPr>
          <w:rStyle w:val="Emphasis"/>
          <w:rFonts w:asciiTheme="minorHAnsi" w:hAnsiTheme="minorHAnsi" w:cstheme="minorHAnsi"/>
          <w:sz w:val="24"/>
          <w:szCs w:val="24"/>
        </w:rPr>
        <w:t>workers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but also the </w:t>
      </w:r>
      <w:r w:rsidRPr="00442B82">
        <w:rPr>
          <w:rStyle w:val="Emphasis"/>
          <w:rFonts w:asciiTheme="minorHAnsi" w:hAnsiTheme="minorHAnsi" w:cstheme="minorHAnsi"/>
          <w:sz w:val="24"/>
          <w:szCs w:val="24"/>
        </w:rPr>
        <w:t>economy</w:t>
      </w:r>
      <w:r w:rsidRPr="00442B82">
        <w:rPr>
          <w:rFonts w:asciiTheme="minorHAnsi" w:hAnsiTheme="minorHAnsi" w:cstheme="minorHAnsi"/>
          <w:sz w:val="16"/>
          <w:szCs w:val="24"/>
        </w:rPr>
        <w:t xml:space="preserve"> and the country. This volume explores what has happened by concentrating on one understudied part of the problem: the labor market.</w:t>
      </w:r>
    </w:p>
    <w:p w14:paraId="212F4F7F" w14:textId="77777777" w:rsidR="001421CC" w:rsidRPr="00442B82" w:rsidRDefault="001421CC" w:rsidP="001421CC">
      <w:pPr>
        <w:spacing w:line="276" w:lineRule="auto"/>
        <w:rPr>
          <w:rFonts w:asciiTheme="minorHAnsi" w:hAnsiTheme="minorHAnsi" w:cstheme="minorHAnsi"/>
        </w:rPr>
      </w:pPr>
    </w:p>
    <w:p w14:paraId="2F098B03"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Labor market inequities create </w:t>
      </w:r>
      <w:r w:rsidRPr="00442B82">
        <w:rPr>
          <w:rFonts w:asciiTheme="minorHAnsi" w:hAnsiTheme="minorHAnsi" w:cstheme="minorHAnsi"/>
          <w:u w:val="single"/>
        </w:rPr>
        <w:t>slow</w:t>
      </w:r>
      <w:r w:rsidRPr="00442B82">
        <w:rPr>
          <w:rFonts w:asciiTheme="minorHAnsi" w:hAnsiTheme="minorHAnsi" w:cstheme="minorHAnsi"/>
        </w:rPr>
        <w:t xml:space="preserve"> and </w:t>
      </w:r>
      <w:r w:rsidRPr="00442B82">
        <w:rPr>
          <w:rFonts w:asciiTheme="minorHAnsi" w:hAnsiTheme="minorHAnsi" w:cstheme="minorHAnsi"/>
          <w:u w:val="single"/>
        </w:rPr>
        <w:t>unstable growth</w:t>
      </w:r>
      <w:r w:rsidRPr="00442B82">
        <w:rPr>
          <w:rFonts w:asciiTheme="minorHAnsi" w:hAnsiTheme="minorHAnsi" w:cstheme="minorHAnsi"/>
        </w:rPr>
        <w:t xml:space="preserve">---COVID proves. </w:t>
      </w:r>
    </w:p>
    <w:p w14:paraId="1C26BDB2"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Joseph E. </w:t>
      </w:r>
      <w:r w:rsidRPr="00442B82">
        <w:rPr>
          <w:rStyle w:val="Style13ptBold"/>
          <w:rFonts w:asciiTheme="minorHAnsi" w:hAnsiTheme="minorHAnsi" w:cstheme="minorHAnsi"/>
        </w:rPr>
        <w:t>Stiglitz 21</w:t>
      </w:r>
      <w:r w:rsidRPr="00442B82">
        <w:rPr>
          <w:rFonts w:asciiTheme="minorHAnsi" w:hAnsiTheme="minorHAnsi" w:cstheme="minorHAnsi"/>
        </w:rPr>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154813B5"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Why </w:t>
      </w:r>
      <w:r w:rsidRPr="00442B82">
        <w:rPr>
          <w:rStyle w:val="Emphasis"/>
          <w:rFonts w:asciiTheme="minorHAnsi" w:hAnsiTheme="minorHAnsi" w:cstheme="minorHAnsi"/>
          <w:sz w:val="24"/>
          <w:szCs w:val="24"/>
        </w:rPr>
        <w:t>It Matters</w:t>
      </w:r>
      <w:r w:rsidRPr="00442B82">
        <w:rPr>
          <w:rFonts w:asciiTheme="minorHAnsi" w:hAnsiTheme="minorHAnsi" w:cstheme="minorHAnsi"/>
          <w:sz w:val="16"/>
          <w:szCs w:val="24"/>
        </w:rPr>
        <w:t xml:space="preserve"> It should be fairly obvious why these </w:t>
      </w:r>
      <w:r w:rsidRPr="00442B82">
        <w:rPr>
          <w:rStyle w:val="StyleUnderline"/>
          <w:rFonts w:asciiTheme="minorHAnsi" w:hAnsiTheme="minorHAnsi" w:cstheme="minorHAnsi"/>
          <w:sz w:val="24"/>
          <w:szCs w:val="24"/>
          <w:highlight w:val="cyan"/>
        </w:rPr>
        <w:t xml:space="preserve">imperfections in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labor market matter</w:t>
      </w:r>
      <w:r w:rsidRPr="00442B82">
        <w:rPr>
          <w:rFonts w:asciiTheme="minorHAnsi" w:hAnsiTheme="minorHAnsi" w:cstheme="minorHAnsi"/>
          <w:sz w:val="16"/>
          <w:szCs w:val="24"/>
        </w:rPr>
        <w:t xml:space="preserve"> so much: </w:t>
      </w:r>
      <w:r w:rsidRPr="00442B82">
        <w:rPr>
          <w:rStyle w:val="StyleUnderline"/>
          <w:rFonts w:asciiTheme="minorHAnsi" w:hAnsiTheme="minorHAnsi" w:cstheme="minorHAnsi"/>
          <w:sz w:val="24"/>
          <w:szCs w:val="24"/>
        </w:rPr>
        <w:t xml:space="preserve">one of the most disturbing aspects of growth in the United States in recent decades is the </w:t>
      </w:r>
      <w:r w:rsidRPr="00442B82">
        <w:rPr>
          <w:rStyle w:val="Emphasis"/>
          <w:rFonts w:asciiTheme="minorHAnsi" w:hAnsiTheme="minorHAnsi" w:cstheme="minorHAnsi"/>
          <w:sz w:val="24"/>
          <w:szCs w:val="24"/>
        </w:rPr>
        <w:t>growing inequality</w:t>
      </w:r>
      <w:r w:rsidRPr="00442B82">
        <w:rPr>
          <w:rFonts w:asciiTheme="minorHAnsi" w:hAnsiTheme="minorHAnsi" w:cstheme="minorHAnsi"/>
          <w:sz w:val="16"/>
          <w:szCs w:val="24"/>
        </w:rPr>
        <w:t xml:space="preserve"> (see, e.g., Ostry, Berg, and Tsangarides 2019; Stiglitz 2012, 2019; and a rash of other books on the topic). Most of the </w:t>
      </w:r>
      <w:r w:rsidRPr="00442B82">
        <w:rPr>
          <w:rStyle w:val="StyleUnderline"/>
          <w:rFonts w:asciiTheme="minorHAnsi" w:hAnsiTheme="minorHAnsi" w:cstheme="minorHAnsi"/>
          <w:sz w:val="24"/>
          <w:szCs w:val="24"/>
          <w:highlight w:val="cyan"/>
        </w:rPr>
        <w:t>gains</w:t>
      </w:r>
      <w:r w:rsidRPr="00442B82">
        <w:rPr>
          <w:rFonts w:asciiTheme="minorHAnsi" w:hAnsiTheme="minorHAnsi" w:cstheme="minorHAnsi"/>
          <w:sz w:val="16"/>
          <w:szCs w:val="24"/>
        </w:rPr>
        <w:t xml:space="preserve"> in the economy </w:t>
      </w:r>
      <w:r w:rsidRPr="00442B82">
        <w:rPr>
          <w:rStyle w:val="StyleUnderline"/>
          <w:rFonts w:asciiTheme="minorHAnsi" w:hAnsiTheme="minorHAnsi" w:cstheme="minorHAnsi"/>
          <w:sz w:val="24"/>
          <w:szCs w:val="24"/>
        </w:rPr>
        <w:t xml:space="preserve">have </w:t>
      </w:r>
      <w:r w:rsidRPr="00442B82">
        <w:rPr>
          <w:rStyle w:val="StyleUnderline"/>
          <w:rFonts w:asciiTheme="minorHAnsi" w:hAnsiTheme="minorHAnsi" w:cstheme="minorHAnsi"/>
          <w:sz w:val="24"/>
          <w:szCs w:val="24"/>
          <w:highlight w:val="cyan"/>
        </w:rPr>
        <w:t xml:space="preserve">gone to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top 10 percent</w:t>
      </w:r>
      <w:r w:rsidRPr="00442B82">
        <w:rPr>
          <w:rStyle w:val="StyleUnderline"/>
          <w:rFonts w:asciiTheme="minorHAnsi" w:hAnsiTheme="minorHAnsi" w:cstheme="minorHAnsi"/>
          <w:sz w:val="24"/>
          <w:szCs w:val="24"/>
        </w:rPr>
        <w:t>, the top 1 percent, and the top 0.1 percent</w:t>
      </w:r>
      <w:r w:rsidRPr="00442B82">
        <w:rPr>
          <w:rFonts w:asciiTheme="minorHAnsi" w:hAnsiTheme="minorHAnsi" w:cstheme="minorHAnsi"/>
          <w:sz w:val="16"/>
          <w:szCs w:val="24"/>
        </w:rPr>
        <w:t xml:space="preserve">. Some of the growing inequality has to do with increases in wage disparity—known as labor market polarization. But </w:t>
      </w:r>
      <w:r w:rsidRPr="00442B82">
        <w:rPr>
          <w:rStyle w:val="StyleUnderline"/>
          <w:rFonts w:asciiTheme="minorHAnsi" w:hAnsiTheme="minorHAnsi" w:cstheme="minorHAnsi"/>
          <w:sz w:val="24"/>
          <w:szCs w:val="24"/>
        </w:rPr>
        <w:t xml:space="preserve">much of it has to do with the </w:t>
      </w:r>
      <w:r w:rsidRPr="00442B82">
        <w:rPr>
          <w:rStyle w:val="Emphasis"/>
          <w:rFonts w:asciiTheme="minorHAnsi" w:hAnsiTheme="minorHAnsi" w:cstheme="minorHAnsi"/>
          <w:sz w:val="24"/>
          <w:szCs w:val="24"/>
          <w:highlight w:val="cyan"/>
        </w:rPr>
        <w:t>decreasing share of national income going to workers</w:t>
      </w:r>
      <w:r w:rsidRPr="00442B82">
        <w:rPr>
          <w:rFonts w:asciiTheme="minorHAnsi" w:hAnsiTheme="minorHAnsi" w:cstheme="minorHAnsi"/>
          <w:sz w:val="16"/>
          <w:szCs w:val="24"/>
        </w:rPr>
        <w:t xml:space="preserve">.8 </w:t>
      </w:r>
      <w:r w:rsidRPr="00442B82">
        <w:rPr>
          <w:rStyle w:val="StyleUnderline"/>
          <w:rFonts w:asciiTheme="minorHAnsi" w:hAnsiTheme="minorHAnsi" w:cstheme="minorHAnsi"/>
          <w:sz w:val="24"/>
          <w:szCs w:val="24"/>
        </w:rPr>
        <w:t xml:space="preserve">This is where the </w:t>
      </w:r>
      <w:r w:rsidRPr="00442B82">
        <w:rPr>
          <w:rStyle w:val="Emphasis"/>
          <w:rFonts w:asciiTheme="minorHAnsi" w:hAnsiTheme="minorHAnsi" w:cstheme="minorHAnsi"/>
          <w:sz w:val="24"/>
          <w:szCs w:val="24"/>
          <w:highlight w:val="cyan"/>
        </w:rPr>
        <w:t>decreasing market power of workers</w:t>
      </w:r>
      <w:r w:rsidRPr="00442B82">
        <w:rPr>
          <w:rFonts w:asciiTheme="minorHAnsi" w:hAnsiTheme="minorHAnsi" w:cstheme="minorHAnsi"/>
          <w:sz w:val="16"/>
          <w:szCs w:val="24"/>
        </w:rPr>
        <w:t xml:space="preserve"> and the increasing market power of corporations </w:t>
      </w:r>
      <w:r w:rsidRPr="00442B82">
        <w:rPr>
          <w:rStyle w:val="StyleUnderline"/>
          <w:rFonts w:asciiTheme="minorHAnsi" w:hAnsiTheme="minorHAnsi" w:cstheme="minorHAnsi"/>
          <w:sz w:val="24"/>
          <w:szCs w:val="24"/>
        </w:rPr>
        <w:t>comes in. This decreasing market power is more than just changes in technology</w:t>
      </w:r>
      <w:r w:rsidRPr="00442B82">
        <w:rPr>
          <w:rFonts w:asciiTheme="minorHAnsi" w:hAnsiTheme="minorHAnsi" w:cstheme="minorHAnsi"/>
          <w:sz w:val="16"/>
          <w:szCs w:val="24"/>
        </w:rPr>
        <w:t xml:space="preserve"> or even globalization: </w:t>
      </w:r>
      <w:r w:rsidRPr="00442B82">
        <w:rPr>
          <w:rStyle w:val="StyleUnderline"/>
          <w:rFonts w:asciiTheme="minorHAnsi" w:hAnsiTheme="minorHAnsi" w:cstheme="minorHAnsi"/>
          <w:sz w:val="24"/>
          <w:szCs w:val="24"/>
        </w:rPr>
        <w:t>it is</w:t>
      </w:r>
      <w:r w:rsidRPr="00442B82">
        <w:rPr>
          <w:rFonts w:asciiTheme="minorHAnsi" w:hAnsiTheme="minorHAnsi" w:cstheme="minorHAnsi"/>
          <w:sz w:val="16"/>
          <w:szCs w:val="24"/>
        </w:rPr>
        <w:t xml:space="preserve"> also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broader </w:t>
      </w:r>
      <w:r w:rsidRPr="00442B82">
        <w:rPr>
          <w:rStyle w:val="Emphasis"/>
          <w:rFonts w:asciiTheme="minorHAnsi" w:hAnsiTheme="minorHAnsi" w:cstheme="minorHAnsi"/>
          <w:sz w:val="24"/>
          <w:szCs w:val="24"/>
          <w:highlight w:val="cyan"/>
        </w:rPr>
        <w:t xml:space="preserve">changes </w:t>
      </w:r>
      <w:r w:rsidRPr="00442B82">
        <w:rPr>
          <w:rStyle w:val="Emphasis"/>
          <w:rFonts w:asciiTheme="minorHAnsi" w:hAnsiTheme="minorHAnsi" w:cstheme="minorHAnsi"/>
          <w:sz w:val="24"/>
          <w:szCs w:val="24"/>
        </w:rPr>
        <w:t xml:space="preserve">in </w:t>
      </w:r>
      <w:r w:rsidRPr="00442B82">
        <w:rPr>
          <w:rStyle w:val="Emphasis"/>
          <w:rFonts w:asciiTheme="minorHAnsi" w:hAnsiTheme="minorHAnsi" w:cstheme="minorHAnsi"/>
          <w:sz w:val="24"/>
          <w:szCs w:val="24"/>
          <w:highlight w:val="cyan"/>
        </w:rPr>
        <w:t>our economy, society, and politics</w:t>
      </w:r>
      <w:r w:rsidRPr="00442B82">
        <w:rPr>
          <w:rFonts w:asciiTheme="minorHAnsi" w:hAnsiTheme="minorHAnsi" w:cstheme="minorHAnsi"/>
          <w:sz w:val="16"/>
          <w:szCs w:val="24"/>
        </w:rPr>
        <w:t>—and especially the changes described earlier in this introduction and elsewhere in this volume—</w:t>
      </w:r>
      <w:r w:rsidRPr="00442B82">
        <w:rPr>
          <w:rStyle w:val="StyleUnderline"/>
          <w:rFonts w:asciiTheme="minorHAnsi" w:hAnsiTheme="minorHAnsi" w:cstheme="minorHAnsi"/>
          <w:sz w:val="24"/>
          <w:szCs w:val="24"/>
        </w:rPr>
        <w:t xml:space="preserve">that have led to this growing imbalance of market power. </w:t>
      </w:r>
      <w:r w:rsidRPr="00442B82">
        <w:rPr>
          <w:rFonts w:asciiTheme="minorHAnsi" w:hAnsiTheme="minorHAnsi" w:cstheme="minorHAnsi"/>
          <w:sz w:val="16"/>
          <w:szCs w:val="24"/>
        </w:rPr>
        <w:t xml:space="preserve">Research at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I</w:t>
      </w:r>
      <w:r w:rsidRPr="00442B82">
        <w:rPr>
          <w:rFonts w:asciiTheme="minorHAnsi" w:hAnsiTheme="minorHAnsi" w:cstheme="minorHAnsi"/>
          <w:sz w:val="16"/>
          <w:szCs w:val="24"/>
        </w:rPr>
        <w:t xml:space="preserve">nternational </w:t>
      </w:r>
      <w:r w:rsidRPr="00442B82">
        <w:rPr>
          <w:rStyle w:val="Emphasis"/>
          <w:rFonts w:asciiTheme="minorHAnsi" w:hAnsiTheme="minorHAnsi" w:cstheme="minorHAnsi"/>
          <w:sz w:val="24"/>
          <w:szCs w:val="24"/>
          <w:highlight w:val="cyan"/>
        </w:rPr>
        <w:t>M</w:t>
      </w:r>
      <w:r w:rsidRPr="00442B82">
        <w:rPr>
          <w:rFonts w:asciiTheme="minorHAnsi" w:hAnsiTheme="minorHAnsi" w:cstheme="minorHAnsi"/>
          <w:sz w:val="16"/>
          <w:szCs w:val="24"/>
        </w:rPr>
        <w:t xml:space="preserve">onetary </w:t>
      </w:r>
      <w:r w:rsidRPr="00442B82">
        <w:rPr>
          <w:rStyle w:val="Emphasis"/>
          <w:rFonts w:asciiTheme="minorHAnsi" w:hAnsiTheme="minorHAnsi" w:cstheme="minorHAnsi"/>
          <w:sz w:val="24"/>
          <w:szCs w:val="24"/>
          <w:highlight w:val="cyan"/>
        </w:rPr>
        <w:t>F</w:t>
      </w:r>
      <w:r w:rsidRPr="00442B82">
        <w:rPr>
          <w:rFonts w:asciiTheme="minorHAnsi" w:hAnsiTheme="minorHAnsi" w:cstheme="minorHAnsi"/>
          <w:sz w:val="16"/>
          <w:szCs w:val="24"/>
        </w:rPr>
        <w:t xml:space="preserve">und (Ostry, Berg, and Tsangarides 2014) and elsewhere (Ostry, Berg, and Tsangarides 2019) has </w:t>
      </w:r>
      <w:r w:rsidRPr="00442B82">
        <w:rPr>
          <w:rStyle w:val="StyleUnderline"/>
          <w:rFonts w:asciiTheme="minorHAnsi" w:hAnsiTheme="minorHAnsi" w:cstheme="minorHAnsi"/>
          <w:sz w:val="24"/>
          <w:szCs w:val="24"/>
          <w:highlight w:val="cyan"/>
        </w:rPr>
        <w:t>highlighted</w:t>
      </w:r>
      <w:r w:rsidRPr="00442B82">
        <w:rPr>
          <w:rStyle w:val="StyleUnderline"/>
          <w:rFonts w:asciiTheme="minorHAnsi" w:hAnsiTheme="minorHAnsi" w:cstheme="minorHAnsi"/>
          <w:sz w:val="24"/>
          <w:szCs w:val="24"/>
        </w:rPr>
        <w:t xml:space="preserve"> the broader </w:t>
      </w:r>
      <w:r w:rsidRPr="00442B82">
        <w:rPr>
          <w:rStyle w:val="StyleUnderline"/>
          <w:rFonts w:asciiTheme="minorHAnsi" w:hAnsiTheme="minorHAnsi" w:cstheme="minorHAnsi"/>
          <w:sz w:val="24"/>
          <w:szCs w:val="24"/>
          <w:highlight w:val="cyan"/>
        </w:rPr>
        <w:t>consequences of</w:t>
      </w:r>
      <w:r w:rsidRPr="00442B82">
        <w:rPr>
          <w:rStyle w:val="StyleUnderline"/>
          <w:rFonts w:asciiTheme="minorHAnsi" w:hAnsiTheme="minorHAnsi" w:cstheme="minorHAnsi"/>
          <w:sz w:val="24"/>
          <w:szCs w:val="24"/>
        </w:rPr>
        <w:t xml:space="preserve"> this growing </w:t>
      </w:r>
      <w:r w:rsidRPr="00442B82">
        <w:rPr>
          <w:rStyle w:val="StyleUnderline"/>
          <w:rFonts w:asciiTheme="minorHAnsi" w:hAnsiTheme="minorHAnsi" w:cstheme="minorHAnsi"/>
          <w:sz w:val="24"/>
          <w:szCs w:val="24"/>
          <w:highlight w:val="cyan"/>
        </w:rPr>
        <w:t>inequality</w:t>
      </w:r>
      <w:r w:rsidRPr="00442B82">
        <w:rPr>
          <w:rFonts w:asciiTheme="minorHAnsi" w:hAnsiTheme="minorHAnsi" w:cstheme="minorHAnsi"/>
          <w:sz w:val="16"/>
          <w:szCs w:val="24"/>
        </w:rPr>
        <w:t xml:space="preserve">, even </w:t>
      </w:r>
      <w:r w:rsidRPr="00442B82">
        <w:rPr>
          <w:rStyle w:val="Emphasis"/>
          <w:rFonts w:asciiTheme="minorHAnsi" w:hAnsiTheme="minorHAnsi" w:cstheme="minorHAnsi"/>
          <w:sz w:val="24"/>
          <w:szCs w:val="24"/>
          <w:highlight w:val="cyan"/>
        </w:rPr>
        <w:t>on economic performance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Economies </w:t>
      </w:r>
      <w:r w:rsidRPr="00442B82">
        <w:rPr>
          <w:rStyle w:val="StyleUnderline"/>
          <w:rFonts w:asciiTheme="minorHAnsi" w:hAnsiTheme="minorHAnsi" w:cstheme="minorHAnsi"/>
          <w:sz w:val="24"/>
          <w:szCs w:val="24"/>
        </w:rPr>
        <w:t xml:space="preserve">that are </w:t>
      </w:r>
      <w:r w:rsidRPr="00442B82">
        <w:rPr>
          <w:rStyle w:val="StyleUnderline"/>
          <w:rFonts w:asciiTheme="minorHAnsi" w:hAnsiTheme="minorHAnsi" w:cstheme="minorHAnsi"/>
          <w:sz w:val="24"/>
          <w:szCs w:val="24"/>
          <w:highlight w:val="cyan"/>
        </w:rPr>
        <w:t xml:space="preserve">more unequal are </w:t>
      </w:r>
      <w:r w:rsidRPr="00442B82">
        <w:rPr>
          <w:rStyle w:val="Emphasis"/>
          <w:rFonts w:asciiTheme="minorHAnsi" w:hAnsiTheme="minorHAnsi" w:cstheme="minorHAnsi"/>
          <w:sz w:val="24"/>
          <w:szCs w:val="24"/>
          <w:highlight w:val="cyan"/>
        </w:rPr>
        <w:t>less stable</w:t>
      </w:r>
      <w:r w:rsidRPr="00442B82">
        <w:rPr>
          <w:rStyle w:val="StyleUnderline"/>
          <w:rFonts w:asciiTheme="minorHAnsi" w:hAnsiTheme="minorHAnsi" w:cstheme="minorHAnsi"/>
          <w:sz w:val="24"/>
          <w:szCs w:val="24"/>
          <w:highlight w:val="cyan"/>
        </w:rPr>
        <w:t xml:space="preserve"> and </w:t>
      </w:r>
      <w:r w:rsidRPr="00442B82">
        <w:rPr>
          <w:rStyle w:val="Emphasis"/>
          <w:rFonts w:asciiTheme="minorHAnsi" w:hAnsiTheme="minorHAnsi" w:cstheme="minorHAnsi"/>
          <w:sz w:val="24"/>
          <w:szCs w:val="24"/>
          <w:highlight w:val="cyan"/>
        </w:rPr>
        <w:t>grow more slowly</w:t>
      </w:r>
      <w:r w:rsidRPr="00442B82">
        <w:rPr>
          <w:rFonts w:asciiTheme="minorHAnsi" w:hAnsiTheme="minorHAnsi" w:cstheme="minorHAnsi"/>
          <w:sz w:val="16"/>
          <w:szCs w:val="24"/>
        </w:rPr>
        <w:t xml:space="preserve">. In The Price of Inequality I explain the reasons that we pay such a high price for inequality. The </w:t>
      </w:r>
      <w:r w:rsidRPr="00442B82">
        <w:rPr>
          <w:rStyle w:val="StyleUnderline"/>
          <w:rFonts w:asciiTheme="minorHAnsi" w:hAnsiTheme="minorHAnsi" w:cstheme="minorHAnsi"/>
          <w:sz w:val="24"/>
          <w:szCs w:val="24"/>
          <w:highlight w:val="cyan"/>
        </w:rPr>
        <w:t>COVID</w:t>
      </w:r>
      <w:r w:rsidRPr="00442B82">
        <w:rPr>
          <w:rFonts w:asciiTheme="minorHAnsi" w:hAnsiTheme="minorHAnsi" w:cstheme="minorHAnsi"/>
          <w:sz w:val="16"/>
          <w:szCs w:val="24"/>
        </w:rPr>
        <w:t xml:space="preserve">-19 crisis has </w:t>
      </w:r>
      <w:r w:rsidRPr="00442B82">
        <w:rPr>
          <w:rStyle w:val="StyleUnderline"/>
          <w:rFonts w:asciiTheme="minorHAnsi" w:hAnsiTheme="minorHAnsi" w:cstheme="minorHAnsi"/>
          <w:sz w:val="24"/>
          <w:szCs w:val="24"/>
          <w:highlight w:val="cyan"/>
        </w:rPr>
        <w:t>provided</w:t>
      </w:r>
      <w:r w:rsidRPr="00442B82">
        <w:rPr>
          <w:rStyle w:val="StyleUnderline"/>
          <w:rFonts w:asciiTheme="minorHAnsi" w:hAnsiTheme="minorHAnsi" w:cstheme="minorHAnsi"/>
          <w:sz w:val="24"/>
          <w:szCs w:val="24"/>
        </w:rPr>
        <w:t xml:space="preserve"> a dramatic illustration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inequalities in income translate into </w:t>
      </w:r>
      <w:r w:rsidRPr="00442B82">
        <w:rPr>
          <w:rStyle w:val="Emphasis"/>
          <w:rFonts w:asciiTheme="minorHAnsi" w:hAnsiTheme="minorHAnsi" w:cstheme="minorHAnsi"/>
          <w:sz w:val="24"/>
          <w:szCs w:val="24"/>
          <w:highlight w:val="cyan"/>
        </w:rPr>
        <w:t>inequalities in health</w:t>
      </w:r>
      <w:r w:rsidRPr="00442B82">
        <w:rPr>
          <w:rFonts w:asciiTheme="minorHAnsi" w:hAnsiTheme="minorHAnsi" w:cstheme="minorHAnsi"/>
          <w:sz w:val="16"/>
          <w:szCs w:val="24"/>
        </w:rPr>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442B82">
        <w:rPr>
          <w:rStyle w:val="StyleUnderline"/>
          <w:rFonts w:asciiTheme="minorHAnsi" w:hAnsiTheme="minorHAnsi" w:cstheme="minorHAnsi"/>
          <w:sz w:val="24"/>
          <w:szCs w:val="24"/>
        </w:rPr>
        <w:t xml:space="preserve">health inequalities are undoubtedly one of the reasons that the United States led the world in </w:t>
      </w:r>
      <w:r w:rsidRPr="00442B82">
        <w:rPr>
          <w:rStyle w:val="Emphasis"/>
          <w:rFonts w:asciiTheme="minorHAnsi" w:hAnsiTheme="minorHAnsi" w:cstheme="minorHAnsi"/>
          <w:sz w:val="24"/>
          <w:szCs w:val="24"/>
        </w:rPr>
        <w:t>COVID</w:t>
      </w:r>
      <w:r w:rsidRPr="00442B82">
        <w:rPr>
          <w:rFonts w:asciiTheme="minorHAnsi" w:hAnsiTheme="minorHAnsi" w:cstheme="minorHAnsi"/>
          <w:sz w:val="16"/>
          <w:szCs w:val="24"/>
        </w:rPr>
        <w:t xml:space="preserve">-19 </w:t>
      </w:r>
      <w:r w:rsidRPr="00442B82">
        <w:rPr>
          <w:rStyle w:val="Emphasis"/>
          <w:rFonts w:asciiTheme="minorHAnsi" w:hAnsiTheme="minorHAnsi" w:cstheme="minorHAnsi"/>
          <w:sz w:val="24"/>
          <w:szCs w:val="24"/>
        </w:rPr>
        <w:t>deaths</w:t>
      </w:r>
      <w:r w:rsidRPr="00442B82">
        <w:rPr>
          <w:rFonts w:asciiTheme="minorHAnsi" w:hAnsiTheme="minorHAnsi" w:cstheme="minorHAnsi"/>
          <w:sz w:val="16"/>
          <w:szCs w:val="24"/>
        </w:rPr>
        <w:t xml:space="preserve">. Short-sighted </w:t>
      </w:r>
      <w:r w:rsidRPr="00442B82">
        <w:rPr>
          <w:rStyle w:val="StyleUnderline"/>
          <w:rFonts w:asciiTheme="minorHAnsi" w:hAnsiTheme="minorHAnsi" w:cstheme="minorHAnsi"/>
          <w:sz w:val="24"/>
          <w:szCs w:val="24"/>
        </w:rPr>
        <w:t>employers did not provide sick leave</w:t>
      </w:r>
      <w:r w:rsidRPr="00442B82">
        <w:rPr>
          <w:rFonts w:asciiTheme="minorHAnsi" w:hAnsiTheme="minorHAnsi" w:cstheme="minorHAnsi"/>
          <w:sz w:val="16"/>
          <w:szCs w:val="24"/>
        </w:rPr>
        <w:t xml:space="preserve"> and government did not require it—even when Congress seemed to recognize that </w:t>
      </w:r>
      <w:r w:rsidRPr="00442B82">
        <w:rPr>
          <w:rStyle w:val="StyleUnderline"/>
          <w:rFonts w:asciiTheme="minorHAnsi" w:hAnsiTheme="minorHAnsi" w:cstheme="minorHAnsi"/>
          <w:sz w:val="24"/>
          <w:szCs w:val="24"/>
          <w:highlight w:val="cyan"/>
        </w:rPr>
        <w:t>workers</w:t>
      </w:r>
      <w:r w:rsidRPr="00442B82">
        <w:rPr>
          <w:rFonts w:asciiTheme="minorHAnsi" w:hAnsiTheme="minorHAnsi" w:cstheme="minorHAnsi"/>
          <w:sz w:val="16"/>
          <w:szCs w:val="24"/>
        </w:rPr>
        <w:t xml:space="preserve"> without sick leave, who live paycheck to paycheck with virtually no money in the bank, </w:t>
      </w:r>
      <w:r w:rsidRPr="00442B82">
        <w:rPr>
          <w:rStyle w:val="StyleUnderline"/>
          <w:rFonts w:asciiTheme="minorHAnsi" w:hAnsiTheme="minorHAnsi" w:cstheme="minorHAnsi"/>
          <w:sz w:val="24"/>
          <w:szCs w:val="24"/>
          <w:highlight w:val="cyan"/>
        </w:rPr>
        <w:t>would go to work even when they were sick</w:t>
      </w:r>
      <w:r w:rsidRPr="00442B82">
        <w:rPr>
          <w:rFonts w:asciiTheme="minorHAnsi" w:hAnsiTheme="minorHAnsi" w:cstheme="minorHAnsi"/>
          <w:sz w:val="16"/>
          <w:szCs w:val="24"/>
        </w:rPr>
        <w:t xml:space="preserve">. They had to work in order to survive, but </w:t>
      </w:r>
      <w:r w:rsidRPr="00442B82">
        <w:rPr>
          <w:rStyle w:val="StyleUnderline"/>
          <w:rFonts w:asciiTheme="minorHAnsi" w:hAnsiTheme="minorHAnsi" w:cstheme="minorHAnsi"/>
          <w:sz w:val="24"/>
          <w:szCs w:val="24"/>
        </w:rPr>
        <w:t xml:space="preserve">that </w:t>
      </w:r>
      <w:r w:rsidRPr="00442B82">
        <w:rPr>
          <w:rStyle w:val="StyleUnderline"/>
          <w:rFonts w:asciiTheme="minorHAnsi" w:hAnsiTheme="minorHAnsi" w:cstheme="minorHAnsi"/>
          <w:sz w:val="24"/>
          <w:szCs w:val="24"/>
          <w:highlight w:val="cyan"/>
        </w:rPr>
        <w:t>meant they</w:t>
      </w:r>
      <w:r w:rsidRPr="00442B82">
        <w:rPr>
          <w:rStyle w:val="StyleUnderline"/>
          <w:rFonts w:asciiTheme="minorHAnsi" w:hAnsiTheme="minorHAnsi" w:cstheme="minorHAnsi"/>
          <w:sz w:val="24"/>
          <w:szCs w:val="24"/>
        </w:rPr>
        <w:t xml:space="preserve"> helped to </w:t>
      </w:r>
      <w:r w:rsidRPr="00442B82">
        <w:rPr>
          <w:rStyle w:val="Emphasis"/>
          <w:rFonts w:asciiTheme="minorHAnsi" w:hAnsiTheme="minorHAnsi" w:cstheme="minorHAnsi"/>
          <w:sz w:val="24"/>
          <w:szCs w:val="24"/>
          <w:highlight w:val="cyan"/>
        </w:rPr>
        <w:t>spread the disease</w:t>
      </w:r>
      <w:r w:rsidRPr="00442B82">
        <w:rPr>
          <w:rFonts w:asciiTheme="minorHAnsi" w:hAnsiTheme="minorHAnsi" w:cstheme="minorHAnsi"/>
          <w:sz w:val="16"/>
          <w:szCs w:val="24"/>
        </w:rPr>
        <w:t xml:space="preserve">. After lobbying by the large corporations, Congress decided that employers with more than 500 employees—almost half of the private labor force— were exempt from providing sick leave. With so few workers unionized, </w:t>
      </w:r>
      <w:r w:rsidRPr="00442B82">
        <w:rPr>
          <w:rStyle w:val="StyleUnderline"/>
          <w:rFonts w:asciiTheme="minorHAnsi" w:hAnsiTheme="minorHAnsi" w:cstheme="minorHAnsi"/>
          <w:sz w:val="24"/>
          <w:szCs w:val="24"/>
        </w:rPr>
        <w:t>employees</w:t>
      </w:r>
      <w:r w:rsidRPr="00442B82">
        <w:rPr>
          <w:rFonts w:asciiTheme="minorHAnsi" w:hAnsiTheme="minorHAnsi" w:cstheme="minorHAnsi"/>
          <w:sz w:val="16"/>
          <w:szCs w:val="24"/>
        </w:rPr>
        <w:t xml:space="preserve"> simply </w:t>
      </w:r>
      <w:r w:rsidRPr="00442B82">
        <w:rPr>
          <w:rStyle w:val="StyleUnderline"/>
          <w:rFonts w:asciiTheme="minorHAnsi" w:hAnsiTheme="minorHAnsi" w:cstheme="minorHAnsi"/>
          <w:sz w:val="24"/>
          <w:szCs w:val="24"/>
        </w:rPr>
        <w:t>did not have the bargaining power to demand paid sick leave, personal protective equipment, or COVID-19 tests.</w:t>
      </w:r>
      <w:r w:rsidRPr="00442B82">
        <w:rPr>
          <w:rFonts w:asciiTheme="minorHAnsi" w:hAnsiTheme="minorHAnsi" w:cstheme="minorHAnsi"/>
          <w:sz w:val="16"/>
          <w:szCs w:val="24"/>
        </w:rPr>
        <w:t xml:space="preserve"> Government should have required all these things, of course, and it had the power to do so under OSHA, but chose not to. </w:t>
      </w:r>
      <w:r w:rsidRPr="00442B82">
        <w:rPr>
          <w:rStyle w:val="StyleUnderline"/>
          <w:rFonts w:asciiTheme="minorHAnsi" w:hAnsiTheme="minorHAnsi" w:cstheme="minorHAnsi"/>
          <w:sz w:val="24"/>
          <w:szCs w:val="24"/>
          <w:highlight w:val="cyan"/>
        </w:rPr>
        <w:t>Workers</w:t>
      </w:r>
      <w:r w:rsidRPr="00442B82">
        <w:rPr>
          <w:rStyle w:val="StyleUnderline"/>
          <w:rFonts w:asciiTheme="minorHAnsi" w:hAnsiTheme="minorHAnsi" w:cstheme="minorHAnsi"/>
          <w:sz w:val="24"/>
          <w:szCs w:val="24"/>
        </w:rPr>
        <w:t xml:space="preserve"> were </w:t>
      </w:r>
      <w:r w:rsidRPr="00442B82">
        <w:rPr>
          <w:rStyle w:val="StyleUnderline"/>
          <w:rFonts w:asciiTheme="minorHAnsi" w:hAnsiTheme="minorHAnsi" w:cstheme="minorHAnsi"/>
          <w:sz w:val="24"/>
          <w:szCs w:val="24"/>
          <w:highlight w:val="cyan"/>
        </w:rPr>
        <w:t xml:space="preserve">desperate for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 xml:space="preserve">protection, but </w:t>
      </w:r>
      <w:r w:rsidRPr="00442B82">
        <w:rPr>
          <w:rStyle w:val="Emphasis"/>
          <w:rFonts w:asciiTheme="minorHAnsi" w:hAnsiTheme="minorHAnsi" w:cstheme="minorHAnsi"/>
          <w:sz w:val="24"/>
          <w:szCs w:val="24"/>
          <w:highlight w:val="cyan"/>
        </w:rPr>
        <w:t xml:space="preserve">lacked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bargaining power</w:t>
      </w:r>
      <w:r w:rsidRPr="00442B82">
        <w:rPr>
          <w:rStyle w:val="StyleUnderline"/>
          <w:rFonts w:asciiTheme="minorHAnsi" w:hAnsiTheme="minorHAnsi" w:cstheme="minorHAnsi"/>
          <w:sz w:val="24"/>
          <w:szCs w:val="24"/>
        </w:rPr>
        <w:t xml:space="preserve"> to get it</w:t>
      </w:r>
      <w:r w:rsidRPr="00442B82">
        <w:rPr>
          <w:rFonts w:asciiTheme="minorHAnsi" w:hAnsiTheme="minorHAnsi" w:cstheme="minorHAnsi"/>
          <w:sz w:val="16"/>
          <w:szCs w:val="24"/>
        </w:rPr>
        <w:t>.</w:t>
      </w:r>
    </w:p>
    <w:p w14:paraId="0928C985" w14:textId="77777777" w:rsidR="001421CC" w:rsidRPr="00442B82" w:rsidRDefault="001421CC" w:rsidP="001421CC">
      <w:pPr>
        <w:spacing w:line="276" w:lineRule="auto"/>
        <w:rPr>
          <w:rFonts w:asciiTheme="minorHAnsi" w:hAnsiTheme="minorHAnsi" w:cstheme="minorHAnsi"/>
          <w:sz w:val="16"/>
          <w:szCs w:val="24"/>
        </w:rPr>
      </w:pPr>
    </w:p>
    <w:p w14:paraId="7CC7A0B8"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u w:val="single"/>
        </w:rPr>
        <w:t>Monopsonies are key</w:t>
      </w:r>
      <w:r w:rsidRPr="00442B82">
        <w:rPr>
          <w:rFonts w:asciiTheme="minorHAnsi" w:hAnsiTheme="minorHAnsi" w:cstheme="minorHAnsi"/>
        </w:rPr>
        <w:t>---</w:t>
      </w:r>
      <w:r w:rsidRPr="00442B82">
        <w:rPr>
          <w:rFonts w:asciiTheme="minorHAnsi" w:hAnsiTheme="minorHAnsi" w:cstheme="minorHAnsi"/>
          <w:u w:val="single"/>
        </w:rPr>
        <w:t>inequality</w:t>
      </w:r>
      <w:r w:rsidRPr="00442B82">
        <w:rPr>
          <w:rFonts w:asciiTheme="minorHAnsi" w:hAnsiTheme="minorHAnsi" w:cstheme="minorHAnsi"/>
        </w:rPr>
        <w:t xml:space="preserve"> hollows out </w:t>
      </w:r>
      <w:r w:rsidRPr="00442B82">
        <w:rPr>
          <w:rFonts w:asciiTheme="minorHAnsi" w:hAnsiTheme="minorHAnsi" w:cstheme="minorHAnsi"/>
          <w:u w:val="single"/>
        </w:rPr>
        <w:t>economic resilience</w:t>
      </w:r>
      <w:r w:rsidRPr="00442B82">
        <w:rPr>
          <w:rFonts w:asciiTheme="minorHAnsi" w:hAnsiTheme="minorHAnsi" w:cstheme="minorHAnsi"/>
        </w:rPr>
        <w:t xml:space="preserve">---shocks are </w:t>
      </w:r>
      <w:r w:rsidRPr="00442B82">
        <w:rPr>
          <w:rFonts w:asciiTheme="minorHAnsi" w:hAnsiTheme="minorHAnsi" w:cstheme="minorHAnsi"/>
          <w:u w:val="single"/>
        </w:rPr>
        <w:t>inevitable</w:t>
      </w:r>
      <w:r w:rsidRPr="00442B82">
        <w:rPr>
          <w:rFonts w:asciiTheme="minorHAnsi" w:hAnsiTheme="minorHAnsi" w:cstheme="minorHAnsi"/>
        </w:rPr>
        <w:t xml:space="preserve">, only </w:t>
      </w:r>
      <w:r w:rsidRPr="00442B82">
        <w:rPr>
          <w:rFonts w:asciiTheme="minorHAnsi" w:hAnsiTheme="minorHAnsi" w:cstheme="minorHAnsi"/>
          <w:u w:val="single"/>
        </w:rPr>
        <w:t>worker stability</w:t>
      </w:r>
      <w:r w:rsidRPr="00442B82">
        <w:rPr>
          <w:rFonts w:asciiTheme="minorHAnsi" w:hAnsiTheme="minorHAnsi" w:cstheme="minorHAnsi"/>
        </w:rPr>
        <w:t xml:space="preserve"> makes </w:t>
      </w:r>
      <w:r w:rsidRPr="00442B82">
        <w:rPr>
          <w:rFonts w:asciiTheme="minorHAnsi" w:hAnsiTheme="minorHAnsi" w:cstheme="minorHAnsi"/>
          <w:u w:val="single"/>
        </w:rPr>
        <w:t>recovery possible</w:t>
      </w:r>
      <w:r w:rsidRPr="00442B82">
        <w:rPr>
          <w:rFonts w:asciiTheme="minorHAnsi" w:hAnsiTheme="minorHAnsi" w:cstheme="minorHAnsi"/>
        </w:rPr>
        <w:t xml:space="preserve">. </w:t>
      </w:r>
    </w:p>
    <w:p w14:paraId="116DB5E6"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Kate </w:t>
      </w:r>
      <w:r w:rsidRPr="00442B82">
        <w:rPr>
          <w:rStyle w:val="Style13ptBold"/>
          <w:rFonts w:asciiTheme="minorHAnsi" w:hAnsiTheme="minorHAnsi" w:cstheme="minorHAnsi"/>
        </w:rPr>
        <w:t>Bahn 21</w:t>
      </w:r>
      <w:r w:rsidRPr="00442B82">
        <w:rPr>
          <w:rFonts w:asciiTheme="minorHAnsi" w:hAnsiTheme="minorHAnsi" w:cstheme="minorHAnsi"/>
        </w:rPr>
        <w:t xml:space="preserve">. Washington Center for Equitable Growth Testimony before the Joint Economic Committee, "Kate Bahn testimony before the Joint Economic Committee on monopsony, workers, and corporate power". Equitable Growth. 7-14-2021. </w:t>
      </w:r>
      <w:hyperlink r:id="rId6" w:history="1">
        <w:r w:rsidRPr="00442B82">
          <w:rPr>
            <w:rStyle w:val="Hyperlink"/>
            <w:rFonts w:asciiTheme="minorHAnsi" w:hAnsiTheme="minorHAnsi" w:cstheme="minorHAnsi"/>
          </w:rPr>
          <w:t>https://equitablegrowth.org/kate-bahn-testimony-before-the-joint-economic-committee-on-monopsony-workers-and-corporate-</w:t>
        </w:r>
      </w:hyperlink>
      <w:r w:rsidRPr="00442B82">
        <w:rPr>
          <w:rFonts w:asciiTheme="minorHAnsi" w:hAnsiTheme="minorHAnsi" w:cstheme="minorHAnsi"/>
        </w:rPr>
        <w:t xml:space="preserve"> power/ </w:t>
      </w:r>
    </w:p>
    <w:p w14:paraId="38E7E031"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Thank you Chair Beyer, Ranking Member Lee, and members of the Joint Economic Committee for inviting me to testify today. My name is Kate Bahn and I am the Director of Labor Market Policy and the interim Chief Economist at the Washington Center for Equitable Growth. </w:t>
      </w:r>
      <w:r w:rsidRPr="00442B82">
        <w:rPr>
          <w:rStyle w:val="StyleUnderline"/>
          <w:rFonts w:asciiTheme="minorHAnsi" w:hAnsiTheme="minorHAnsi" w:cstheme="minorHAnsi"/>
          <w:sz w:val="24"/>
          <w:szCs w:val="24"/>
        </w:rPr>
        <w:t>We seek</w:t>
      </w:r>
      <w:r w:rsidRPr="00442B82">
        <w:rPr>
          <w:rFonts w:asciiTheme="minorHAnsi" w:hAnsiTheme="minorHAnsi" w:cstheme="minorHAnsi"/>
          <w:sz w:val="16"/>
          <w:szCs w:val="24"/>
        </w:rPr>
        <w:t xml:space="preserve"> to advance </w:t>
      </w:r>
      <w:r w:rsidRPr="00442B82">
        <w:rPr>
          <w:rStyle w:val="Emphasis"/>
          <w:rFonts w:asciiTheme="minorHAnsi" w:hAnsiTheme="minorHAnsi" w:cstheme="minorHAnsi"/>
          <w:sz w:val="24"/>
          <w:szCs w:val="24"/>
        </w:rPr>
        <w:t>evidence-backed ideas and policies</w:t>
      </w:r>
      <w:r w:rsidRPr="00442B82">
        <w:rPr>
          <w:rStyle w:val="StyleUnderline"/>
          <w:rFonts w:asciiTheme="minorHAnsi" w:hAnsiTheme="minorHAnsi" w:cstheme="minorHAnsi"/>
          <w:sz w:val="24"/>
          <w:szCs w:val="24"/>
        </w:rPr>
        <w:t xml:space="preserve"> that promote </w:t>
      </w:r>
      <w:r w:rsidRPr="00442B82">
        <w:rPr>
          <w:rStyle w:val="Emphasis"/>
          <w:rFonts w:asciiTheme="minorHAnsi" w:hAnsiTheme="minorHAnsi" w:cstheme="minorHAnsi"/>
          <w:sz w:val="24"/>
          <w:szCs w:val="24"/>
        </w:rPr>
        <w:t>strong, stable and broad-based growth</w:t>
      </w:r>
      <w:r w:rsidRPr="00442B82">
        <w:rPr>
          <w:rFonts w:asciiTheme="minorHAnsi" w:hAnsiTheme="minorHAnsi" w:cstheme="minorHAnsi"/>
          <w:sz w:val="16"/>
          <w:szCs w:val="24"/>
        </w:rPr>
        <w:t xml:space="preserve">. Core to this mission is understanding the ways in which </w:t>
      </w:r>
      <w:r w:rsidRPr="00442B82">
        <w:rPr>
          <w:rStyle w:val="StyleUnderline"/>
          <w:rFonts w:asciiTheme="minorHAnsi" w:hAnsiTheme="minorHAnsi" w:cstheme="minorHAnsi"/>
          <w:sz w:val="24"/>
          <w:szCs w:val="24"/>
        </w:rPr>
        <w:t xml:space="preserve">inequality has </w:t>
      </w:r>
      <w:r w:rsidRPr="00442B82">
        <w:rPr>
          <w:rStyle w:val="Emphasis"/>
          <w:rFonts w:asciiTheme="minorHAnsi" w:hAnsiTheme="minorHAnsi" w:cstheme="minorHAnsi"/>
          <w:sz w:val="24"/>
          <w:szCs w:val="24"/>
        </w:rPr>
        <w:t>distorted, subverted and obstructed economic growth</w:t>
      </w:r>
      <w:r w:rsidRPr="00442B82">
        <w:rPr>
          <w:rStyle w:val="StyleUnderline"/>
          <w:rFonts w:asciiTheme="minorHAnsi" w:hAnsiTheme="minorHAnsi" w:cstheme="minorHAnsi"/>
          <w:sz w:val="24"/>
          <w:szCs w:val="24"/>
        </w:rPr>
        <w:t xml:space="preserve"> in recent decades.</w:t>
      </w:r>
      <w:r w:rsidRPr="00442B82">
        <w:rPr>
          <w:rFonts w:asciiTheme="minorHAnsi" w:hAnsiTheme="minorHAnsi" w:cstheme="minorHAnsi"/>
          <w:szCs w:val="24"/>
          <w:u w:val="single"/>
        </w:rPr>
        <w:t xml:space="preserve"> </w:t>
      </w:r>
      <w:r w:rsidRPr="00442B82">
        <w:rPr>
          <w:rFonts w:asciiTheme="minorHAnsi" w:hAnsiTheme="minorHAnsi" w:cstheme="minorHAnsi"/>
          <w:sz w:val="16"/>
          <w:szCs w:val="24"/>
        </w:rPr>
        <w:t xml:space="preserve">Mounting evidence, which I will review today, demonstrates how </w:t>
      </w:r>
      <w:r w:rsidRPr="00442B82">
        <w:rPr>
          <w:rStyle w:val="StyleUnderline"/>
          <w:rFonts w:asciiTheme="minorHAnsi" w:hAnsiTheme="minorHAnsi" w:cstheme="minorHAnsi"/>
          <w:sz w:val="24"/>
          <w:szCs w:val="24"/>
        </w:rPr>
        <w:t xml:space="preserve">the rising </w:t>
      </w:r>
      <w:r w:rsidRPr="00442B82">
        <w:rPr>
          <w:rStyle w:val="StyleUnderline"/>
          <w:rFonts w:asciiTheme="minorHAnsi" w:hAnsiTheme="minorHAnsi" w:cstheme="minorHAnsi"/>
          <w:sz w:val="24"/>
          <w:szCs w:val="24"/>
          <w:highlight w:val="cyan"/>
        </w:rPr>
        <w:t xml:space="preserve">concentration </w:t>
      </w:r>
      <w:r w:rsidRPr="00442B82">
        <w:rPr>
          <w:rStyle w:val="StyleUnderline"/>
          <w:rFonts w:asciiTheme="minorHAnsi" w:hAnsiTheme="minorHAnsi" w:cstheme="minorHAnsi"/>
          <w:sz w:val="24"/>
          <w:szCs w:val="24"/>
        </w:rPr>
        <w:t xml:space="preserve">of corporate power has </w:t>
      </w:r>
      <w:r w:rsidRPr="00442B82">
        <w:rPr>
          <w:rStyle w:val="Emphasis"/>
          <w:rFonts w:asciiTheme="minorHAnsi" w:hAnsiTheme="minorHAnsi" w:cstheme="minorHAnsi"/>
          <w:sz w:val="24"/>
          <w:szCs w:val="24"/>
          <w:highlight w:val="cyan"/>
        </w:rPr>
        <w:t>increased economic inequality</w:t>
      </w:r>
      <w:r w:rsidRPr="00442B82">
        <w:rPr>
          <w:rStyle w:val="StyleUnderline"/>
          <w:rFonts w:asciiTheme="minorHAnsi" w:hAnsiTheme="minorHAnsi" w:cstheme="minorHAnsi"/>
          <w:sz w:val="24"/>
          <w:szCs w:val="24"/>
          <w:highlight w:val="cyan"/>
        </w:rPr>
        <w:t xml:space="preserve"> and made </w:t>
      </w:r>
      <w:r w:rsidRPr="00442B82">
        <w:rPr>
          <w:rStyle w:val="StyleUnderline"/>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U.S. economy less efficient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Reversing</w:t>
      </w:r>
      <w:r w:rsidRPr="00442B82">
        <w:rPr>
          <w:rStyle w:val="StyleUnderline"/>
          <w:rFonts w:asciiTheme="minorHAnsi" w:hAnsiTheme="minorHAnsi" w:cstheme="minorHAnsi"/>
          <w:sz w:val="24"/>
          <w:szCs w:val="24"/>
        </w:rPr>
        <w:t xml:space="preserve"> the</w:t>
      </w:r>
      <w:r w:rsidRPr="00442B82">
        <w:rPr>
          <w:rFonts w:asciiTheme="minorHAnsi" w:hAnsiTheme="minorHAnsi" w:cstheme="minorHAnsi"/>
          <w:sz w:val="16"/>
          <w:szCs w:val="24"/>
        </w:rPr>
        <w:t xml:space="preserve"> trends that have led to a “</w:t>
      </w:r>
      <w:r w:rsidRPr="00442B82">
        <w:rPr>
          <w:rStyle w:val="StyleUnderline"/>
          <w:rFonts w:asciiTheme="minorHAnsi" w:hAnsiTheme="minorHAnsi" w:cstheme="minorHAnsi"/>
          <w:sz w:val="24"/>
          <w:szCs w:val="24"/>
        </w:rPr>
        <w:t>second gilded age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is </w:t>
      </w:r>
      <w:r w:rsidRPr="00442B82">
        <w:rPr>
          <w:rStyle w:val="StyleUnderline"/>
          <w:rFonts w:asciiTheme="minorHAnsi" w:hAnsiTheme="minorHAnsi" w:cstheme="minorHAnsi"/>
          <w:sz w:val="24"/>
          <w:szCs w:val="24"/>
          <w:highlight w:val="cyan"/>
        </w:rPr>
        <w:t>critical to</w:t>
      </w:r>
      <w:r w:rsidRPr="00442B82">
        <w:rPr>
          <w:rStyle w:val="StyleUnderline"/>
          <w:rFonts w:asciiTheme="minorHAnsi" w:hAnsiTheme="minorHAnsi" w:cstheme="minorHAnsi"/>
          <w:sz w:val="24"/>
          <w:szCs w:val="24"/>
        </w:rPr>
        <w:t xml:space="preserve"> encouraging a </w:t>
      </w:r>
      <w:r w:rsidRPr="00442B82">
        <w:rPr>
          <w:rStyle w:val="Emphasis"/>
          <w:rFonts w:asciiTheme="minorHAnsi" w:hAnsiTheme="minorHAnsi" w:cstheme="minorHAnsi"/>
          <w:sz w:val="24"/>
          <w:szCs w:val="24"/>
          <w:highlight w:val="cyan"/>
        </w:rPr>
        <w:t>resilient economic recovery</w:t>
      </w:r>
      <w:r w:rsidRPr="00442B82">
        <w:rPr>
          <w:rFonts w:asciiTheme="minorHAnsi" w:hAnsiTheme="minorHAnsi" w:cstheme="minorHAnsi"/>
          <w:sz w:val="16"/>
          <w:szCs w:val="24"/>
        </w:rPr>
        <w:t xml:space="preserve"> following the pandemic-induced economic crisis of 2020 </w:t>
      </w:r>
      <w:r w:rsidRPr="00442B82">
        <w:rPr>
          <w:rStyle w:val="StyleUnderline"/>
          <w:rFonts w:asciiTheme="minorHAnsi" w:hAnsiTheme="minorHAnsi" w:cstheme="minorHAnsi"/>
          <w:sz w:val="24"/>
          <w:szCs w:val="24"/>
          <w:highlight w:val="cyan"/>
        </w:rPr>
        <w:t xml:space="preserve">and encouraging </w:t>
      </w:r>
      <w:r w:rsidRPr="00442B82">
        <w:rPr>
          <w:rStyle w:val="StyleUnderline"/>
          <w:rFonts w:asciiTheme="minorHAnsi" w:hAnsiTheme="minorHAnsi" w:cstheme="minorHAnsi"/>
          <w:sz w:val="24"/>
          <w:szCs w:val="24"/>
        </w:rPr>
        <w:t xml:space="preserve">a </w:t>
      </w:r>
      <w:r w:rsidRPr="00442B82">
        <w:rPr>
          <w:rStyle w:val="Emphasis"/>
          <w:rFonts w:asciiTheme="minorHAnsi" w:hAnsiTheme="minorHAnsi" w:cstheme="minorHAnsi"/>
          <w:sz w:val="24"/>
          <w:szCs w:val="24"/>
          <w:highlight w:val="cyan"/>
        </w:rPr>
        <w:t>healthy, competitive economy</w:t>
      </w:r>
      <w:r w:rsidRPr="00442B82">
        <w:rPr>
          <w:rStyle w:val="StyleUnderline"/>
          <w:rFonts w:asciiTheme="minorHAnsi" w:hAnsiTheme="minorHAnsi" w:cstheme="minorHAnsi"/>
          <w:sz w:val="24"/>
          <w:szCs w:val="24"/>
        </w:rPr>
        <w:t xml:space="preserve"> for the future</w:t>
      </w:r>
      <w:r w:rsidRPr="00442B82">
        <w:rPr>
          <w:rFonts w:asciiTheme="minorHAnsi" w:hAnsiTheme="minorHAnsi" w:cstheme="minorHAnsi"/>
          <w:sz w:val="16"/>
          <w:szCs w:val="24"/>
        </w:rPr>
        <w:t xml:space="preserve">. Introduction The United States boasts one of the wealthiest economies in the world, but decades of </w:t>
      </w:r>
      <w:r w:rsidRPr="00442B82">
        <w:rPr>
          <w:rStyle w:val="Emphasis"/>
          <w:rFonts w:asciiTheme="minorHAnsi" w:hAnsiTheme="minorHAnsi" w:cstheme="minorHAnsi"/>
          <w:sz w:val="24"/>
          <w:szCs w:val="24"/>
        </w:rPr>
        <w:t>increasing income inequality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job polarization, and stagnant wages</w:t>
      </w:r>
      <w:r w:rsidRPr="00442B82">
        <w:rPr>
          <w:rFonts w:asciiTheme="minorHAnsi" w:hAnsiTheme="minorHAnsi" w:cstheme="minorHAnsi"/>
          <w:sz w:val="16"/>
          <w:szCs w:val="24"/>
        </w:rPr>
        <w:t xml:space="preserve"> for most Americans </w:t>
      </w:r>
      <w:r w:rsidRPr="00442B82">
        <w:rPr>
          <w:rStyle w:val="StyleUnderline"/>
          <w:rFonts w:asciiTheme="minorHAnsi" w:hAnsiTheme="minorHAnsi" w:cstheme="minorHAnsi"/>
          <w:sz w:val="24"/>
          <w:szCs w:val="24"/>
        </w:rPr>
        <w:t xml:space="preserve">has </w:t>
      </w:r>
      <w:r w:rsidRPr="00442B82">
        <w:rPr>
          <w:rStyle w:val="Emphasis"/>
          <w:rFonts w:asciiTheme="minorHAnsi" w:hAnsiTheme="minorHAnsi" w:cstheme="minorHAnsi"/>
          <w:sz w:val="24"/>
          <w:szCs w:val="24"/>
        </w:rPr>
        <w:t>plagued our labor market</w:t>
      </w:r>
      <w:r w:rsidRPr="00442B82">
        <w:rPr>
          <w:rFonts w:asciiTheme="minorHAnsi" w:hAnsiTheme="minorHAnsi" w:cstheme="minorHAnsi"/>
          <w:sz w:val="16"/>
          <w:szCs w:val="24"/>
        </w:rPr>
        <w:t xml:space="preserve"> and demonstrated that a rising tide does not lift all boats. Furthermore, economic evidence demonstrates how </w:t>
      </w:r>
      <w:r w:rsidRPr="00442B82">
        <w:rPr>
          <w:rStyle w:val="StyleUnderline"/>
          <w:rFonts w:asciiTheme="minorHAnsi" w:hAnsiTheme="minorHAnsi" w:cstheme="minorHAnsi"/>
          <w:sz w:val="24"/>
          <w:szCs w:val="24"/>
        </w:rPr>
        <w:t xml:space="preserve">inequality results in an </w:t>
      </w:r>
      <w:r w:rsidRPr="00442B82">
        <w:rPr>
          <w:rStyle w:val="Emphasis"/>
          <w:rFonts w:asciiTheme="minorHAnsi" w:hAnsiTheme="minorHAnsi" w:cstheme="minorHAnsi"/>
          <w:sz w:val="24"/>
          <w:szCs w:val="24"/>
        </w:rPr>
        <w:t>inefficient</w:t>
      </w:r>
      <w:r w:rsidRPr="00442B82">
        <w:rPr>
          <w:rStyle w:val="StyleUnderline"/>
          <w:rFonts w:asciiTheme="minorHAnsi" w:hAnsiTheme="minorHAnsi" w:cstheme="minorHAnsi"/>
          <w:sz w:val="24"/>
          <w:szCs w:val="24"/>
        </w:rPr>
        <w:t xml:space="preserve"> allocation of talent and resources</w:t>
      </w:r>
      <w:r w:rsidRPr="00442B82">
        <w:rPr>
          <w:rFonts w:asciiTheme="minorHAnsi" w:hAnsiTheme="minorHAnsi" w:cstheme="minorHAnsi"/>
          <w:sz w:val="16"/>
          <w:szCs w:val="24"/>
        </w:rPr>
        <w:t xml:space="preserve"> while </w:t>
      </w:r>
      <w:r w:rsidRPr="00442B82">
        <w:rPr>
          <w:rStyle w:val="StyleUnderline"/>
          <w:rFonts w:asciiTheme="minorHAnsi" w:hAnsiTheme="minorHAnsi" w:cstheme="minorHAnsi"/>
          <w:sz w:val="24"/>
          <w:szCs w:val="24"/>
        </w:rPr>
        <w:t>increasing corporate concentration</w:t>
      </w:r>
      <w:r w:rsidRPr="00442B82">
        <w:rPr>
          <w:rFonts w:asciiTheme="minorHAnsi" w:hAnsiTheme="minorHAnsi" w:cstheme="minorHAnsi"/>
          <w:sz w:val="16"/>
          <w:szCs w:val="24"/>
        </w:rPr>
        <w:t xml:space="preserve"> that enriches the few while </w:t>
      </w:r>
      <w:r w:rsidRPr="00442B82">
        <w:rPr>
          <w:rStyle w:val="StyleUnderline"/>
          <w:rFonts w:asciiTheme="minorHAnsi" w:hAnsiTheme="minorHAnsi" w:cstheme="minorHAnsi"/>
          <w:sz w:val="24"/>
          <w:szCs w:val="24"/>
        </w:rPr>
        <w:t xml:space="preserve">holding back the </w:t>
      </w:r>
      <w:r w:rsidRPr="00442B82">
        <w:rPr>
          <w:rStyle w:val="Emphasis"/>
          <w:rFonts w:asciiTheme="minorHAnsi" w:hAnsiTheme="minorHAnsi" w:cstheme="minorHAnsi"/>
          <w:sz w:val="24"/>
          <w:szCs w:val="24"/>
        </w:rPr>
        <w:t>entire economy from its potential</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Understanding</w:t>
      </w:r>
      <w:r w:rsidRPr="00442B82">
        <w:rPr>
          <w:rFonts w:asciiTheme="minorHAnsi" w:hAnsiTheme="minorHAnsi" w:cstheme="minorHAnsi"/>
          <w:sz w:val="16"/>
          <w:szCs w:val="24"/>
        </w:rPr>
        <w:t xml:space="preserve"> the causes and consequences of the </w:t>
      </w:r>
      <w:r w:rsidRPr="00442B82">
        <w:rPr>
          <w:rStyle w:val="StyleUnderline"/>
          <w:rFonts w:asciiTheme="minorHAnsi" w:hAnsiTheme="minorHAnsi" w:cstheme="minorHAnsi"/>
          <w:sz w:val="24"/>
          <w:szCs w:val="24"/>
        </w:rPr>
        <w:t>concentration</w:t>
      </w:r>
      <w:r w:rsidRPr="00442B82">
        <w:rPr>
          <w:rFonts w:asciiTheme="minorHAnsi" w:hAnsiTheme="minorHAnsi" w:cstheme="minorHAnsi"/>
          <w:sz w:val="16"/>
          <w:szCs w:val="24"/>
        </w:rPr>
        <w:t xml:space="preserve"> of corporate power </w:t>
      </w:r>
      <w:r w:rsidRPr="00442B82">
        <w:rPr>
          <w:rStyle w:val="StyleUnderline"/>
          <w:rFonts w:asciiTheme="minorHAnsi" w:hAnsiTheme="minorHAnsi" w:cstheme="minorHAnsi"/>
          <w:sz w:val="24"/>
          <w:szCs w:val="24"/>
        </w:rPr>
        <w:t xml:space="preserve">will guide policymaking in order to ensure that the </w:t>
      </w:r>
      <w:r w:rsidRPr="00442B82">
        <w:rPr>
          <w:rStyle w:val="Emphasis"/>
          <w:rFonts w:asciiTheme="minorHAnsi" w:hAnsiTheme="minorHAnsi" w:cstheme="minorHAnsi"/>
          <w:sz w:val="24"/>
          <w:szCs w:val="24"/>
        </w:rPr>
        <w:t>economic recovery</w:t>
      </w:r>
      <w:r w:rsidRPr="00442B82">
        <w:rPr>
          <w:rFonts w:asciiTheme="minorHAnsi" w:hAnsiTheme="minorHAnsi" w:cstheme="minorHAnsi"/>
          <w:sz w:val="16"/>
          <w:szCs w:val="24"/>
        </w:rPr>
        <w:t xml:space="preserve"> in the next phase of the pandemic </w:t>
      </w:r>
      <w:r w:rsidRPr="00442B82">
        <w:rPr>
          <w:rStyle w:val="StyleUnderline"/>
          <w:rFonts w:asciiTheme="minorHAnsi" w:hAnsiTheme="minorHAnsi" w:cstheme="minorHAnsi"/>
          <w:sz w:val="24"/>
          <w:szCs w:val="24"/>
        </w:rPr>
        <w:t xml:space="preserve">will be </w:t>
      </w:r>
      <w:r w:rsidRPr="00442B82">
        <w:rPr>
          <w:rStyle w:val="Emphasis"/>
          <w:rFonts w:asciiTheme="minorHAnsi" w:hAnsiTheme="minorHAnsi" w:cstheme="minorHAnsi"/>
          <w:sz w:val="24"/>
          <w:szCs w:val="24"/>
        </w:rPr>
        <w:t>broadly shared</w:t>
      </w:r>
      <w:r w:rsidRPr="00442B82">
        <w:rPr>
          <w:rStyle w:val="StyleUnderline"/>
          <w:rFonts w:asciiTheme="minorHAnsi" w:hAnsiTheme="minorHAnsi" w:cstheme="minorHAnsi"/>
          <w:sz w:val="24"/>
          <w:szCs w:val="24"/>
        </w:rPr>
        <w:t xml:space="preserve"> and ensure a more </w:t>
      </w:r>
      <w:r w:rsidRPr="00442B82">
        <w:rPr>
          <w:rStyle w:val="Emphasis"/>
          <w:rFonts w:asciiTheme="minorHAnsi" w:hAnsiTheme="minorHAnsi" w:cstheme="minorHAnsi"/>
          <w:sz w:val="24"/>
          <w:szCs w:val="24"/>
        </w:rPr>
        <w:t>resilient economy</w:t>
      </w:r>
      <w:r w:rsidRPr="00442B82">
        <w:rPr>
          <w:rStyle w:val="StyleUnderline"/>
          <w:rFonts w:asciiTheme="minorHAnsi" w:hAnsiTheme="minorHAnsi" w:cstheme="minorHAnsi"/>
          <w:sz w:val="24"/>
          <w:szCs w:val="24"/>
        </w:rPr>
        <w:t xml:space="preserve">. </w:t>
      </w:r>
      <w:r w:rsidRPr="00442B82">
        <w:rPr>
          <w:rFonts w:asciiTheme="minorHAnsi" w:hAnsiTheme="minorHAnsi" w:cstheme="minorHAnsi"/>
          <w:sz w:val="16"/>
          <w:szCs w:val="24"/>
        </w:rPr>
        <w:t xml:space="preserve">“Monopsony”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 </w:t>
      </w:r>
      <w:r w:rsidRPr="00442B82">
        <w:rPr>
          <w:rStyle w:val="StyleUnderline"/>
          <w:rFonts w:asciiTheme="minorHAnsi" w:hAnsiTheme="minorHAnsi" w:cstheme="minorHAnsi"/>
          <w:sz w:val="24"/>
          <w:szCs w:val="24"/>
          <w:highlight w:val="cyan"/>
        </w:rPr>
        <w:t>When employers have outsized power</w:t>
      </w:r>
      <w:r w:rsidRPr="00442B82">
        <w:rPr>
          <w:rFonts w:asciiTheme="minorHAnsi" w:hAnsiTheme="minorHAnsi" w:cstheme="minorHAnsi"/>
          <w:sz w:val="16"/>
          <w:szCs w:val="24"/>
        </w:rPr>
        <w:t xml:space="preserve"> in employment relationships, </w:t>
      </w:r>
      <w:r w:rsidRPr="00442B82">
        <w:rPr>
          <w:rStyle w:val="StyleUnderline"/>
          <w:rFonts w:asciiTheme="minorHAnsi" w:hAnsiTheme="minorHAnsi" w:cstheme="minorHAnsi"/>
          <w:sz w:val="24"/>
          <w:szCs w:val="24"/>
          <w:highlight w:val="cyan"/>
        </w:rPr>
        <w:t>they</w:t>
      </w:r>
      <w:r w:rsidRPr="00442B82">
        <w:rPr>
          <w:rStyle w:val="StyleUnderline"/>
          <w:rFonts w:asciiTheme="minorHAnsi" w:hAnsiTheme="minorHAnsi" w:cstheme="minorHAnsi"/>
          <w:sz w:val="24"/>
          <w:szCs w:val="24"/>
        </w:rPr>
        <w:t xml:space="preserve"> are able to </w:t>
      </w:r>
      <w:r w:rsidRPr="00442B82">
        <w:rPr>
          <w:rStyle w:val="StyleUnderline"/>
          <w:rFonts w:asciiTheme="minorHAnsi" w:hAnsiTheme="minorHAnsi" w:cstheme="minorHAnsi"/>
          <w:sz w:val="24"/>
          <w:szCs w:val="24"/>
          <w:highlight w:val="cyan"/>
        </w:rPr>
        <w:t>set wages</w:t>
      </w:r>
      <w:r w:rsidRPr="00442B82">
        <w:rPr>
          <w:rStyle w:val="StyleUnderline"/>
          <w:rFonts w:asciiTheme="minorHAnsi" w:hAnsiTheme="minorHAnsi" w:cstheme="minorHAnsi"/>
          <w:sz w:val="24"/>
          <w:szCs w:val="24"/>
        </w:rPr>
        <w:t xml:space="preserve"> for their workers, </w:t>
      </w:r>
      <w:r w:rsidRPr="00442B82">
        <w:rPr>
          <w:rStyle w:val="StyleUnderline"/>
          <w:rFonts w:asciiTheme="minorHAnsi" w:hAnsiTheme="minorHAnsi" w:cstheme="minorHAnsi"/>
          <w:sz w:val="24"/>
          <w:szCs w:val="24"/>
          <w:highlight w:val="cyan"/>
        </w:rPr>
        <w:t>rather than</w:t>
      </w:r>
      <w:r w:rsidRPr="00442B82">
        <w:rPr>
          <w:rStyle w:val="StyleUnderline"/>
          <w:rFonts w:asciiTheme="minorHAnsi" w:hAnsiTheme="minorHAnsi" w:cstheme="minorHAnsi"/>
          <w:sz w:val="24"/>
          <w:szCs w:val="24"/>
        </w:rPr>
        <w:t xml:space="preserve"> wages being determined by </w:t>
      </w:r>
      <w:r w:rsidRPr="00442B82">
        <w:rPr>
          <w:rStyle w:val="StyleUnderline"/>
          <w:rFonts w:asciiTheme="minorHAnsi" w:hAnsiTheme="minorHAnsi" w:cstheme="minorHAnsi"/>
          <w:sz w:val="24"/>
          <w:szCs w:val="24"/>
          <w:highlight w:val="cyan"/>
        </w:rPr>
        <w:t>competitive market forces</w:t>
      </w:r>
      <w:r w:rsidRPr="00442B82">
        <w:rPr>
          <w:rFonts w:asciiTheme="minorHAnsi" w:hAnsiTheme="minorHAnsi" w:cstheme="minorHAnsi"/>
          <w:sz w:val="16"/>
          <w:szCs w:val="24"/>
        </w:rPr>
        <w:t xml:space="preserve">. Given this monopsony power, </w:t>
      </w:r>
      <w:r w:rsidRPr="00442B82">
        <w:rPr>
          <w:rStyle w:val="Emphasis"/>
          <w:rFonts w:asciiTheme="minorHAnsi" w:hAnsiTheme="minorHAnsi" w:cstheme="minorHAnsi"/>
          <w:sz w:val="24"/>
          <w:szCs w:val="24"/>
          <w:highlight w:val="cyan"/>
        </w:rPr>
        <w:t>employers undercut workers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This means paying them less</w:t>
      </w:r>
      <w:r w:rsidRPr="00442B82">
        <w:rPr>
          <w:rFonts w:asciiTheme="minorHAnsi" w:hAnsiTheme="minorHAnsi" w:cstheme="minorHAnsi"/>
          <w:sz w:val="16"/>
          <w:szCs w:val="24"/>
        </w:rPr>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wages then all workers would quit. But in reality, </w:t>
      </w:r>
      <w:r w:rsidRPr="00442B82">
        <w:rPr>
          <w:rStyle w:val="StyleUnderline"/>
          <w:rFonts w:asciiTheme="minorHAnsi" w:hAnsiTheme="minorHAnsi" w:cstheme="minorHAnsi"/>
          <w:sz w:val="24"/>
          <w:szCs w:val="24"/>
        </w:rPr>
        <w:t xml:space="preserve">these estimates are the equivalent of a firm cutting wages by 5 percent yet only losing 10 percent to 20 percent of their workers, thus </w:t>
      </w:r>
      <w:r w:rsidRPr="00442B82">
        <w:rPr>
          <w:rStyle w:val="Emphasis"/>
          <w:rFonts w:asciiTheme="minorHAnsi" w:hAnsiTheme="minorHAnsi" w:cstheme="minorHAnsi"/>
          <w:sz w:val="24"/>
          <w:szCs w:val="24"/>
        </w:rPr>
        <w:t>growing their profits without significantly impacting their business</w:t>
      </w:r>
      <w:r w:rsidRPr="00442B82">
        <w:rPr>
          <w:rStyle w:val="StyleUnderline"/>
          <w:rFonts w:asciiTheme="minorHAnsi" w:hAnsiTheme="minorHAnsi" w:cstheme="minorHAnsi"/>
          <w:sz w:val="24"/>
          <w:szCs w:val="24"/>
        </w:rPr>
        <w:t>. It is</w:t>
      </w:r>
      <w:r w:rsidRPr="00442B82">
        <w:rPr>
          <w:rFonts w:asciiTheme="minorHAnsi" w:hAnsiTheme="minorHAnsi" w:cstheme="minorHAnsi"/>
          <w:sz w:val="16"/>
          <w:szCs w:val="24"/>
        </w:rPr>
        <w:t xml:space="preserve"> not only important for workers to earn a fair share so they can support themselves and their families, but also </w:t>
      </w:r>
      <w:r w:rsidRPr="00442B82">
        <w:rPr>
          <w:rStyle w:val="StyleUnderline"/>
          <w:rFonts w:asciiTheme="minorHAnsi" w:hAnsiTheme="minorHAnsi" w:cstheme="minorHAnsi"/>
          <w:sz w:val="24"/>
          <w:szCs w:val="24"/>
          <w:highlight w:val="cyan"/>
        </w:rPr>
        <w:t>critical to ensure</w:t>
      </w:r>
      <w:r w:rsidRPr="00442B82">
        <w:rPr>
          <w:rStyle w:val="StyleUnderline"/>
          <w:rFonts w:asciiTheme="minorHAnsi" w:hAnsiTheme="minorHAnsi" w:cstheme="minorHAnsi"/>
          <w:sz w:val="24"/>
          <w:szCs w:val="24"/>
        </w:rPr>
        <w:t xml:space="preserve"> that our </w:t>
      </w:r>
      <w:r w:rsidRPr="00442B82">
        <w:rPr>
          <w:rStyle w:val="StyleUnderline"/>
          <w:rFonts w:asciiTheme="minorHAnsi" w:hAnsiTheme="minorHAnsi" w:cstheme="minorHAnsi"/>
          <w:sz w:val="24"/>
          <w:szCs w:val="24"/>
          <w:highlight w:val="cyan"/>
        </w:rPr>
        <w:t xml:space="preserve">economy </w:t>
      </w:r>
      <w:r w:rsidRPr="00442B82">
        <w:rPr>
          <w:rStyle w:val="Emphasis"/>
          <w:rFonts w:asciiTheme="minorHAnsi" w:hAnsiTheme="minorHAnsi" w:cstheme="minorHAnsi"/>
          <w:sz w:val="24"/>
          <w:szCs w:val="24"/>
          <w:highlight w:val="cyan"/>
        </w:rPr>
        <w:t xml:space="preserve">rebuilds to </w:t>
      </w:r>
      <w:r w:rsidRPr="00442B82">
        <w:rPr>
          <w:rStyle w:val="Emphasis"/>
          <w:rFonts w:asciiTheme="minorHAnsi" w:hAnsiTheme="minorHAnsi" w:cstheme="minorHAnsi"/>
          <w:sz w:val="24"/>
          <w:szCs w:val="24"/>
        </w:rPr>
        <w:t xml:space="preserve">be </w:t>
      </w:r>
      <w:r w:rsidRPr="00442B82">
        <w:rPr>
          <w:rStyle w:val="Emphasis"/>
          <w:rFonts w:asciiTheme="minorHAnsi" w:hAnsiTheme="minorHAnsi" w:cstheme="minorHAnsi"/>
          <w:sz w:val="24"/>
          <w:szCs w:val="24"/>
          <w:highlight w:val="cyan"/>
        </w:rPr>
        <w:t>stronger and more resilient</w:t>
      </w:r>
      <w:r w:rsidRPr="00442B82">
        <w:rPr>
          <w:rFonts w:asciiTheme="minorHAnsi" w:hAnsiTheme="minorHAnsi" w:cstheme="minorHAnsi"/>
          <w:sz w:val="16"/>
          <w:szCs w:val="24"/>
        </w:rPr>
        <w:t xml:space="preserve">. Prior to the current public health crisis and resulting recession, </w:t>
      </w:r>
      <w:r w:rsidRPr="00442B82">
        <w:rPr>
          <w:rStyle w:val="StyleUnderline"/>
          <w:rFonts w:asciiTheme="minorHAnsi" w:hAnsiTheme="minorHAnsi" w:cstheme="minorHAnsi"/>
          <w:sz w:val="24"/>
          <w:szCs w:val="24"/>
        </w:rPr>
        <w:t>earnings inequality had been growing since at least the 1980s</w:t>
      </w:r>
      <w:r w:rsidRPr="00442B82">
        <w:rPr>
          <w:rFonts w:asciiTheme="minorHAnsi" w:hAnsiTheme="minorHAnsi" w:cstheme="minorHAnsi"/>
          <w:sz w:val="16"/>
          <w:szCs w:val="24"/>
        </w:rPr>
        <w:t xml:space="preserve"> while the labor share of national income has been declining in same period. </w:t>
      </w:r>
      <w:r w:rsidRPr="00442B82">
        <w:rPr>
          <w:rStyle w:val="StyleUnderline"/>
          <w:rFonts w:asciiTheme="minorHAnsi" w:hAnsiTheme="minorHAnsi" w:cstheme="minorHAnsi"/>
          <w:sz w:val="24"/>
          <w:szCs w:val="24"/>
        </w:rPr>
        <w:t xml:space="preserve">This is cause for </w:t>
      </w:r>
      <w:r w:rsidRPr="00442B82">
        <w:rPr>
          <w:rStyle w:val="Emphasis"/>
          <w:rFonts w:asciiTheme="minorHAnsi" w:hAnsiTheme="minorHAnsi" w:cstheme="minorHAnsi"/>
          <w:sz w:val="24"/>
          <w:szCs w:val="24"/>
        </w:rPr>
        <w:t>concern</w:t>
      </w:r>
      <w:r w:rsidRPr="00442B82">
        <w:rPr>
          <w:rStyle w:val="StyleUnderline"/>
          <w:rFonts w:asciiTheme="minorHAnsi" w:hAnsiTheme="minorHAnsi" w:cstheme="minorHAnsi"/>
          <w:sz w:val="24"/>
          <w:szCs w:val="24"/>
        </w:rPr>
        <w:t xml:space="preserve"> as recent evidence suggests that the </w:t>
      </w:r>
      <w:r w:rsidRPr="00442B82">
        <w:rPr>
          <w:rStyle w:val="Emphasis"/>
          <w:rFonts w:asciiTheme="minorHAnsi" w:hAnsiTheme="minorHAnsi" w:cstheme="minorHAnsi"/>
          <w:sz w:val="24"/>
          <w:szCs w:val="24"/>
          <w:highlight w:val="cyan"/>
        </w:rPr>
        <w:t xml:space="preserve">labor share of income has </w:t>
      </w:r>
      <w:r w:rsidRPr="00442B82">
        <w:rPr>
          <w:rStyle w:val="Emphasis"/>
          <w:rFonts w:asciiTheme="minorHAnsi" w:hAnsiTheme="minorHAnsi" w:cstheme="minorHAnsi"/>
          <w:sz w:val="24"/>
          <w:szCs w:val="24"/>
        </w:rPr>
        <w:t xml:space="preserve">a </w:t>
      </w:r>
      <w:r w:rsidRPr="00442B82">
        <w:rPr>
          <w:rStyle w:val="Emphasis"/>
          <w:rFonts w:asciiTheme="minorHAnsi" w:hAnsiTheme="minorHAnsi" w:cstheme="minorHAnsi"/>
          <w:sz w:val="24"/>
          <w:szCs w:val="24"/>
          <w:highlight w:val="cyan"/>
        </w:rPr>
        <w:t>positive impact on GDP growth in the long-run</w:t>
      </w:r>
      <w:r w:rsidRPr="00442B82">
        <w:rPr>
          <w:rStyle w:val="StyleUnderline"/>
          <w:rFonts w:asciiTheme="minorHAnsi" w:hAnsiTheme="minorHAnsi" w:cstheme="minorHAnsi"/>
          <w:sz w:val="24"/>
          <w:szCs w:val="24"/>
        </w:rPr>
        <w:t xml:space="preserve">. </w:t>
      </w:r>
      <w:r w:rsidRPr="00442B82">
        <w:rPr>
          <w:rFonts w:asciiTheme="minorHAnsi" w:hAnsiTheme="minorHAnsi" w:cstheme="minorHAnsi"/>
          <w:sz w:val="16"/>
          <w:szCs w:val="24"/>
        </w:rPr>
        <w:t xml:space="preserve">The unprecedented </w:t>
      </w:r>
      <w:r w:rsidRPr="00442B82">
        <w:rPr>
          <w:rStyle w:val="Emphasis"/>
          <w:rFonts w:asciiTheme="minorHAnsi" w:hAnsiTheme="minorHAnsi" w:cstheme="minorHAnsi"/>
          <w:sz w:val="24"/>
          <w:szCs w:val="24"/>
          <w:highlight w:val="cyan"/>
        </w:rPr>
        <w:t>economic shock</w:t>
      </w:r>
      <w:r w:rsidRPr="00442B82">
        <w:rPr>
          <w:rFonts w:asciiTheme="minorHAnsi" w:hAnsiTheme="minorHAnsi" w:cstheme="minorHAnsi"/>
          <w:sz w:val="16"/>
          <w:szCs w:val="24"/>
        </w:rPr>
        <w:t xml:space="preserve"> caused by the coronavirus pandemic </w:t>
      </w:r>
      <w:r w:rsidRPr="00442B82">
        <w:rPr>
          <w:rStyle w:val="StyleUnderline"/>
          <w:rFonts w:asciiTheme="minorHAnsi" w:hAnsiTheme="minorHAnsi" w:cstheme="minorHAnsi"/>
          <w:sz w:val="24"/>
          <w:szCs w:val="24"/>
          <w:highlight w:val="cyan"/>
        </w:rPr>
        <w:t xml:space="preserve">revealed </w:t>
      </w:r>
      <w:r w:rsidRPr="00442B82">
        <w:rPr>
          <w:rStyle w:val="StyleUnderline"/>
          <w:rFonts w:asciiTheme="minorHAnsi" w:hAnsiTheme="minorHAnsi" w:cstheme="minorHAnsi"/>
          <w:sz w:val="24"/>
          <w:szCs w:val="24"/>
        </w:rPr>
        <w:t xml:space="preserve">how </w:t>
      </w:r>
      <w:r w:rsidRPr="00442B82">
        <w:rPr>
          <w:rStyle w:val="StyleUnderline"/>
          <w:rFonts w:asciiTheme="minorHAnsi" w:hAnsiTheme="minorHAnsi" w:cstheme="minorHAnsi"/>
          <w:sz w:val="24"/>
          <w:szCs w:val="24"/>
          <w:highlight w:val="cyan"/>
        </w:rPr>
        <w:t xml:space="preserve">economic inequality leads to </w:t>
      </w:r>
      <w:r w:rsidRPr="00442B82">
        <w:rPr>
          <w:rStyle w:val="StyleUnderline"/>
          <w:rFonts w:asciiTheme="minorHAnsi" w:hAnsiTheme="minorHAnsi" w:cstheme="minorHAnsi"/>
          <w:sz w:val="24"/>
          <w:szCs w:val="24"/>
        </w:rPr>
        <w:t xml:space="preserve">a </w:t>
      </w:r>
      <w:r w:rsidRPr="00442B82">
        <w:rPr>
          <w:rStyle w:val="Emphasis"/>
          <w:rFonts w:asciiTheme="minorHAnsi" w:hAnsiTheme="minorHAnsi" w:cstheme="minorHAnsi"/>
          <w:sz w:val="24"/>
          <w:szCs w:val="24"/>
          <w:highlight w:val="cyan"/>
        </w:rPr>
        <w:t>fragile economy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where those with the least are hit the hardest, </w:t>
      </w:r>
      <w:r w:rsidRPr="00442B82">
        <w:rPr>
          <w:rStyle w:val="Emphasis"/>
          <w:rFonts w:asciiTheme="minorHAnsi" w:hAnsiTheme="minorHAnsi" w:cstheme="minorHAnsi"/>
          <w:sz w:val="24"/>
          <w:szCs w:val="24"/>
          <w:highlight w:val="cyan"/>
        </w:rPr>
        <w:t>amplifying recessions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since </w:t>
      </w:r>
      <w:r w:rsidRPr="00442B82">
        <w:rPr>
          <w:rStyle w:val="StyleUnderline"/>
          <w:rFonts w:asciiTheme="minorHAnsi" w:hAnsiTheme="minorHAnsi" w:cstheme="minorHAnsi"/>
          <w:sz w:val="24"/>
          <w:szCs w:val="24"/>
          <w:highlight w:val="cyan"/>
        </w:rPr>
        <w:t>lower-income workers</w:t>
      </w:r>
      <w:r w:rsidRPr="00442B82">
        <w:rPr>
          <w:rFonts w:asciiTheme="minorHAnsi" w:hAnsiTheme="minorHAnsi" w:cstheme="minorHAnsi"/>
          <w:sz w:val="16"/>
          <w:szCs w:val="24"/>
        </w:rPr>
        <w:t xml:space="preserve"> typically </w:t>
      </w:r>
      <w:r w:rsidRPr="00442B82">
        <w:rPr>
          <w:rStyle w:val="StyleUnderline"/>
          <w:rFonts w:asciiTheme="minorHAnsi" w:hAnsiTheme="minorHAnsi" w:cstheme="minorHAnsi"/>
          <w:sz w:val="24"/>
          <w:szCs w:val="24"/>
          <w:highlight w:val="cyan"/>
        </w:rPr>
        <w:t>spend</w:t>
      </w:r>
      <w:r w:rsidRPr="00442B82">
        <w:rPr>
          <w:rStyle w:val="StyleUnderline"/>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 xml:space="preserve">more of </w:t>
      </w:r>
      <w:r w:rsidRPr="00442B82">
        <w:rPr>
          <w:rStyle w:val="Emphasis"/>
          <w:rFonts w:asciiTheme="minorHAnsi" w:hAnsiTheme="minorHAnsi" w:cstheme="minorHAnsi"/>
          <w:sz w:val="24"/>
          <w:szCs w:val="24"/>
        </w:rPr>
        <w:t xml:space="preserve">their </w:t>
      </w:r>
      <w:r w:rsidRPr="00442B82">
        <w:rPr>
          <w:rStyle w:val="Emphasis"/>
          <w:rFonts w:asciiTheme="minorHAnsi" w:hAnsiTheme="minorHAnsi" w:cstheme="minorHAnsi"/>
          <w:sz w:val="24"/>
          <w:szCs w:val="24"/>
          <w:highlight w:val="cyan"/>
        </w:rPr>
        <w:t xml:space="preserve">income in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economy</w:t>
      </w:r>
      <w:r w:rsidRPr="00442B82">
        <w:rPr>
          <w:rFonts w:asciiTheme="minorHAnsi" w:hAnsiTheme="minorHAnsi" w:cstheme="minorHAnsi"/>
          <w:sz w:val="16"/>
          <w:szCs w:val="24"/>
        </w:rPr>
        <w:t xml:space="preserve">. But the crisis also demonstrated how </w:t>
      </w:r>
      <w:r w:rsidRPr="00442B82">
        <w:rPr>
          <w:rStyle w:val="StyleUnderline"/>
          <w:rFonts w:asciiTheme="minorHAnsi" w:hAnsiTheme="minorHAnsi" w:cstheme="minorHAnsi"/>
          <w:sz w:val="24"/>
          <w:szCs w:val="24"/>
          <w:highlight w:val="cyan"/>
        </w:rPr>
        <w:t xml:space="preserve">economic policy targeted toward </w:t>
      </w:r>
      <w:r w:rsidRPr="00442B82">
        <w:rPr>
          <w:rStyle w:val="Emphasis"/>
          <w:rFonts w:asciiTheme="minorHAnsi" w:hAnsiTheme="minorHAnsi" w:cstheme="minorHAnsi"/>
          <w:sz w:val="24"/>
          <w:szCs w:val="24"/>
          <w:highlight w:val="cyan"/>
        </w:rPr>
        <w:t>workers</w:t>
      </w:r>
      <w:r w:rsidRPr="00442B82">
        <w:rPr>
          <w:rFonts w:asciiTheme="minorHAnsi" w:hAnsiTheme="minorHAnsi" w:cstheme="minorHAnsi"/>
          <w:sz w:val="16"/>
          <w:szCs w:val="24"/>
        </w:rPr>
        <w:t xml:space="preserve"> and families can </w:t>
      </w:r>
      <w:r w:rsidRPr="00442B82">
        <w:rPr>
          <w:rStyle w:val="StyleUnderline"/>
          <w:rFonts w:asciiTheme="minorHAnsi" w:hAnsiTheme="minorHAnsi" w:cstheme="minorHAnsi"/>
          <w:sz w:val="24"/>
          <w:szCs w:val="24"/>
          <w:highlight w:val="cyan"/>
        </w:rPr>
        <w:t>provide</w:t>
      </w:r>
      <w:r w:rsidRPr="00442B82">
        <w:rPr>
          <w:rStyle w:val="StyleUnderline"/>
          <w:rFonts w:asciiTheme="minorHAnsi" w:hAnsiTheme="minorHAnsi" w:cstheme="minorHAnsi"/>
          <w:sz w:val="24"/>
          <w:szCs w:val="24"/>
        </w:rPr>
        <w:t xml:space="preserve"> a </w:t>
      </w:r>
      <w:r w:rsidRPr="00442B82">
        <w:rPr>
          <w:rStyle w:val="Emphasis"/>
          <w:rFonts w:asciiTheme="minorHAnsi" w:hAnsiTheme="minorHAnsi" w:cstheme="minorHAnsi"/>
          <w:sz w:val="24"/>
          <w:szCs w:val="24"/>
          <w:highlight w:val="cyan"/>
        </w:rPr>
        <w:t>foundation for growth</w:t>
      </w:r>
      <w:r w:rsidRPr="00442B82">
        <w:rPr>
          <w:rFonts w:asciiTheme="minorHAnsi" w:hAnsiTheme="minorHAnsi" w:cstheme="minorHAnsi"/>
          <w:sz w:val="16"/>
          <w:szCs w:val="24"/>
        </w:rPr>
        <w:t xml:space="preserve">. This is because </w:t>
      </w:r>
      <w:r w:rsidRPr="00442B82">
        <w:rPr>
          <w:rStyle w:val="Emphasis"/>
          <w:rFonts w:asciiTheme="minorHAnsi" w:hAnsiTheme="minorHAnsi" w:cstheme="minorHAnsi"/>
          <w:sz w:val="24"/>
          <w:szCs w:val="24"/>
          <w:highlight w:val="cyan"/>
        </w:rPr>
        <w:t>workers are the economy</w:t>
      </w:r>
      <w:r w:rsidRPr="00442B82">
        <w:rPr>
          <w:rFonts w:asciiTheme="minorHAnsi" w:hAnsiTheme="minorHAnsi" w:cstheme="minorHAnsi"/>
          <w:sz w:val="16"/>
          <w:szCs w:val="24"/>
        </w:rPr>
        <w:t xml:space="preserve">, and </w:t>
      </w:r>
      <w:r w:rsidRPr="00442B82">
        <w:rPr>
          <w:rStyle w:val="StyleUnderline"/>
          <w:rFonts w:asciiTheme="minorHAnsi" w:hAnsiTheme="minorHAnsi" w:cstheme="minorHAnsi"/>
          <w:sz w:val="24"/>
          <w:szCs w:val="24"/>
        </w:rPr>
        <w:t xml:space="preserve">pushing back against the concentration corporate power by providing resources to </w:t>
      </w:r>
      <w:r w:rsidRPr="00442B82">
        <w:rPr>
          <w:rStyle w:val="Emphasis"/>
          <w:rFonts w:asciiTheme="minorHAnsi" w:hAnsiTheme="minorHAnsi" w:cstheme="minorHAnsi"/>
          <w:sz w:val="24"/>
          <w:szCs w:val="24"/>
        </w:rPr>
        <w:t>workers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is the foundation for </w:t>
      </w:r>
      <w:r w:rsidRPr="00442B82">
        <w:rPr>
          <w:rStyle w:val="Emphasis"/>
          <w:rFonts w:asciiTheme="minorHAnsi" w:hAnsiTheme="minorHAnsi" w:cstheme="minorHAnsi"/>
          <w:sz w:val="24"/>
          <w:szCs w:val="24"/>
        </w:rPr>
        <w:t>strong, stable and broadly shared growth</w:t>
      </w:r>
      <w:r w:rsidRPr="00442B82">
        <w:rPr>
          <w:rStyle w:val="StyleUnderline"/>
          <w:rFonts w:asciiTheme="minorHAnsi" w:hAnsiTheme="minorHAnsi" w:cstheme="minorHAnsi"/>
          <w:sz w:val="24"/>
          <w:szCs w:val="24"/>
        </w:rPr>
        <w:t xml:space="preserve">. </w:t>
      </w:r>
      <w:r w:rsidRPr="00442B82">
        <w:rPr>
          <w:rFonts w:asciiTheme="minorHAnsi" w:hAnsiTheme="minorHAnsi" w:cstheme="minorHAnsi"/>
          <w:sz w:val="16"/>
          <w:szCs w:val="24"/>
        </w:rPr>
        <w:t xml:space="preserve">The Causes of Monopsony The concept of monopsony was initially developed by the early 20th century economist Joan Robinson, who examined how </w:t>
      </w:r>
      <w:r w:rsidRPr="00442B82">
        <w:rPr>
          <w:rStyle w:val="StyleUnderline"/>
          <w:rFonts w:asciiTheme="minorHAnsi" w:hAnsiTheme="minorHAnsi" w:cstheme="minorHAnsi"/>
          <w:sz w:val="24"/>
          <w:szCs w:val="24"/>
        </w:rPr>
        <w:t>lack of competition led to unfair and inefficient economic outcomes</w:t>
      </w:r>
      <w:r w:rsidRPr="00442B82">
        <w:rPr>
          <w:rFonts w:asciiTheme="minorHAnsi" w:hAnsiTheme="minorHAnsi" w:cstheme="minorHAnsi"/>
          <w:sz w:val="16"/>
          <w:szCs w:val="24"/>
        </w:rPr>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442B82">
        <w:rPr>
          <w:rStyle w:val="StyleUnderline"/>
          <w:rFonts w:asciiTheme="minorHAnsi" w:hAnsiTheme="minorHAnsi" w:cstheme="minorHAnsi"/>
          <w:sz w:val="24"/>
          <w:szCs w:val="24"/>
        </w:rPr>
        <w:t>firms have monopsony power in any circumstance where workers aren’t moving between jobs seamlessly</w:t>
      </w:r>
      <w:r w:rsidRPr="00442B82">
        <w:rPr>
          <w:rFonts w:asciiTheme="minorHAnsi" w:hAnsiTheme="minorHAnsi" w:cstheme="minorHAnsi"/>
          <w:sz w:val="16"/>
          <w:szCs w:val="24"/>
        </w:rPr>
        <w:t xml:space="preserve"> in search of the highest wages they can get. </w:t>
      </w:r>
      <w:r w:rsidRPr="00442B82">
        <w:rPr>
          <w:rStyle w:val="StyleUnderline"/>
          <w:rFonts w:asciiTheme="minorHAnsi" w:hAnsiTheme="minorHAnsi" w:cstheme="minorHAnsi"/>
          <w:sz w:val="24"/>
          <w:szCs w:val="24"/>
          <w:highlight w:val="cyan"/>
        </w:rPr>
        <w:t>Firms</w:t>
      </w:r>
      <w:r w:rsidRPr="00442B82">
        <w:rPr>
          <w:rStyle w:val="StyleUnderline"/>
          <w:rFonts w:asciiTheme="minorHAnsi" w:hAnsiTheme="minorHAnsi" w:cstheme="minorHAnsi"/>
          <w:sz w:val="24"/>
          <w:szCs w:val="24"/>
        </w:rPr>
        <w:t xml:space="preserve"> can </w:t>
      </w:r>
      <w:r w:rsidRPr="00442B82">
        <w:rPr>
          <w:rStyle w:val="StyleUnderline"/>
          <w:rFonts w:asciiTheme="minorHAnsi" w:hAnsiTheme="minorHAnsi" w:cstheme="minorHAnsi"/>
          <w:sz w:val="24"/>
          <w:szCs w:val="24"/>
          <w:highlight w:val="cyan"/>
        </w:rPr>
        <w:t>use monopsony</w:t>
      </w:r>
      <w:r w:rsidRPr="00442B82">
        <w:rPr>
          <w:rStyle w:val="StyleUnderline"/>
          <w:rFonts w:asciiTheme="minorHAnsi" w:hAnsiTheme="minorHAnsi" w:cstheme="minorHAnsi"/>
          <w:sz w:val="24"/>
          <w:szCs w:val="24"/>
        </w:rPr>
        <w:t xml:space="preserve"> power </w:t>
      </w:r>
      <w:r w:rsidRPr="00442B82">
        <w:rPr>
          <w:rStyle w:val="StyleUnderline"/>
          <w:rFonts w:asciiTheme="minorHAnsi" w:hAnsiTheme="minorHAnsi" w:cstheme="minorHAnsi"/>
          <w:sz w:val="24"/>
          <w:szCs w:val="24"/>
          <w:highlight w:val="cyan"/>
        </w:rPr>
        <w:t xml:space="preserve">to </w:t>
      </w:r>
      <w:r w:rsidRPr="00442B82">
        <w:rPr>
          <w:rStyle w:val="Emphasis"/>
          <w:rFonts w:asciiTheme="minorHAnsi" w:hAnsiTheme="minorHAnsi" w:cstheme="minorHAnsi"/>
          <w:sz w:val="24"/>
          <w:szCs w:val="24"/>
          <w:highlight w:val="cyan"/>
        </w:rPr>
        <w:t>lower</w:t>
      </w:r>
      <w:r w:rsidRPr="00442B82">
        <w:rPr>
          <w:rStyle w:val="Emphasis"/>
          <w:rFonts w:asciiTheme="minorHAnsi" w:hAnsiTheme="minorHAnsi" w:cstheme="minorHAnsi"/>
          <w:sz w:val="24"/>
          <w:szCs w:val="24"/>
        </w:rPr>
        <w:t xml:space="preserve"> workers’ </w:t>
      </w:r>
      <w:r w:rsidRPr="00442B82">
        <w:rPr>
          <w:rStyle w:val="Emphasis"/>
          <w:rFonts w:asciiTheme="minorHAnsi" w:hAnsiTheme="minorHAnsi" w:cstheme="minorHAnsi"/>
          <w:sz w:val="24"/>
          <w:szCs w:val="24"/>
          <w:highlight w:val="cyan"/>
        </w:rPr>
        <w:t>wages</w:t>
      </w:r>
      <w:r w:rsidRPr="00442B82">
        <w:rPr>
          <w:rFonts w:asciiTheme="minorHAnsi" w:hAnsiTheme="minorHAnsi" w:cstheme="minorHAnsi"/>
          <w:sz w:val="16"/>
          <w:szCs w:val="24"/>
        </w:rPr>
        <w:t xml:space="preserve"> any time workers: Have few potential employers Face job mobility constraints Can only gather imperfect information about employers and jobs Have divergent preferences for job attributes Lack the ability to bargain over those offers I will go through each of these factors in turn and demonstrate how labor markets are unique compared to other markets in dealing with competitive forces. While </w:t>
      </w:r>
      <w:r w:rsidRPr="00442B82">
        <w:rPr>
          <w:rStyle w:val="StyleUnderline"/>
          <w:rFonts w:asciiTheme="minorHAnsi" w:hAnsiTheme="minorHAnsi" w:cstheme="minorHAnsi"/>
          <w:sz w:val="24"/>
          <w:szCs w:val="24"/>
          <w:highlight w:val="cyan"/>
        </w:rPr>
        <w:t>concentrated labor markets are</w:t>
      </w:r>
      <w:r w:rsidRPr="00442B82">
        <w:rPr>
          <w:rFonts w:asciiTheme="minorHAnsi" w:hAnsiTheme="minorHAnsi" w:cstheme="minorHAnsi"/>
          <w:sz w:val="16"/>
          <w:szCs w:val="24"/>
        </w:rPr>
        <w:t xml:space="preserve"> not the norm, they are </w:t>
      </w:r>
      <w:r w:rsidRPr="00442B82">
        <w:rPr>
          <w:rStyle w:val="Emphasis"/>
          <w:rFonts w:asciiTheme="minorHAnsi" w:hAnsiTheme="minorHAnsi" w:cstheme="minorHAnsi"/>
          <w:sz w:val="24"/>
          <w:szCs w:val="24"/>
          <w:highlight w:val="cyan"/>
        </w:rPr>
        <w:t>pervasive</w:t>
      </w:r>
      <w:r w:rsidRPr="00442B82">
        <w:rPr>
          <w:rStyle w:val="StyleUnderline"/>
          <w:rFonts w:asciiTheme="minorHAnsi" w:hAnsiTheme="minorHAnsi" w:cstheme="minorHAnsi"/>
          <w:sz w:val="24"/>
          <w:szCs w:val="24"/>
        </w:rPr>
        <w:t xml:space="preserve"> across the United States</w:t>
      </w:r>
      <w:r w:rsidRPr="00442B82">
        <w:rPr>
          <w:rFonts w:asciiTheme="minorHAnsi" w:hAnsiTheme="minorHAnsi" w:cstheme="minorHAnsi"/>
          <w:sz w:val="16"/>
          <w:szCs w:val="24"/>
        </w:rPr>
        <w:t xml:space="preserve">, especially within certain sectors or locations. </w:t>
      </w:r>
      <w:r w:rsidRPr="00442B82">
        <w:rPr>
          <w:rStyle w:val="StyleUnderline"/>
          <w:rFonts w:asciiTheme="minorHAnsi" w:hAnsiTheme="minorHAnsi" w:cstheme="minorHAnsi"/>
          <w:sz w:val="24"/>
          <w:szCs w:val="24"/>
        </w:rPr>
        <w:t>When markets are</w:t>
      </w:r>
      <w:r w:rsidRPr="00442B82">
        <w:rPr>
          <w:rFonts w:asciiTheme="minorHAnsi" w:hAnsiTheme="minorHAnsi" w:cstheme="minorHAnsi"/>
          <w:sz w:val="16"/>
          <w:szCs w:val="24"/>
        </w:rPr>
        <w:t xml:space="preserve"> very </w:t>
      </w:r>
      <w:r w:rsidRPr="00442B82">
        <w:rPr>
          <w:rStyle w:val="StyleUnderline"/>
          <w:rFonts w:asciiTheme="minorHAnsi" w:hAnsiTheme="minorHAnsi" w:cstheme="minorHAnsi"/>
          <w:sz w:val="24"/>
          <w:szCs w:val="24"/>
        </w:rPr>
        <w:t xml:space="preserve">concentrated, employers can give workers </w:t>
      </w:r>
      <w:r w:rsidRPr="00442B82">
        <w:rPr>
          <w:rStyle w:val="Emphasis"/>
          <w:rFonts w:asciiTheme="minorHAnsi" w:hAnsiTheme="minorHAnsi" w:cstheme="minorHAnsi"/>
          <w:sz w:val="24"/>
          <w:szCs w:val="24"/>
        </w:rPr>
        <w:t>smaller yearly raises</w:t>
      </w:r>
      <w:r w:rsidRPr="00442B82">
        <w:rPr>
          <w:rStyle w:val="StyleUnderline"/>
          <w:rFonts w:asciiTheme="minorHAnsi" w:hAnsiTheme="minorHAnsi" w:cstheme="minorHAnsi"/>
          <w:sz w:val="24"/>
          <w:szCs w:val="24"/>
        </w:rPr>
        <w:t xml:space="preserve"> or make </w:t>
      </w:r>
      <w:r w:rsidRPr="00442B82">
        <w:rPr>
          <w:rStyle w:val="Emphasis"/>
          <w:rFonts w:asciiTheme="minorHAnsi" w:hAnsiTheme="minorHAnsi" w:cstheme="minorHAnsi"/>
          <w:sz w:val="24"/>
          <w:szCs w:val="24"/>
        </w:rPr>
        <w:t>working conditions worse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knowing that their </w:t>
      </w:r>
      <w:r w:rsidRPr="00442B82">
        <w:rPr>
          <w:rStyle w:val="StyleUnderline"/>
          <w:rFonts w:asciiTheme="minorHAnsi" w:hAnsiTheme="minorHAnsi" w:cstheme="minorHAnsi"/>
          <w:sz w:val="24"/>
          <w:szCs w:val="24"/>
          <w:highlight w:val="cyan"/>
        </w:rPr>
        <w:t xml:space="preserve">workers have </w:t>
      </w:r>
      <w:r w:rsidRPr="00442B82">
        <w:rPr>
          <w:rStyle w:val="Emphasis"/>
          <w:rFonts w:asciiTheme="minorHAnsi" w:hAnsiTheme="minorHAnsi" w:cstheme="minorHAnsi"/>
          <w:sz w:val="24"/>
          <w:szCs w:val="24"/>
          <w:highlight w:val="cyan"/>
        </w:rPr>
        <w:t>nowhere to go</w:t>
      </w:r>
      <w:r w:rsidRPr="00442B82">
        <w:rPr>
          <w:rStyle w:val="StyleUnderline"/>
          <w:rFonts w:asciiTheme="minorHAnsi" w:hAnsiTheme="minorHAnsi" w:cstheme="minorHAnsi"/>
          <w:sz w:val="24"/>
          <w:szCs w:val="24"/>
        </w:rPr>
        <w:t xml:space="preserve"> to find a better job with better pay</w:t>
      </w:r>
      <w:r w:rsidRPr="00442B82">
        <w:rPr>
          <w:rFonts w:asciiTheme="minorHAnsi" w:hAnsiTheme="minorHAnsi" w:cstheme="minorHAnsi"/>
          <w:sz w:val="16"/>
          <w:szCs w:val="24"/>
        </w:rPr>
        <w:t xml:space="preserve">. (See Figure 1.) </w:t>
      </w:r>
      <w:r w:rsidRPr="00442B82">
        <w:rPr>
          <w:rStyle w:val="StyleUnderline"/>
          <w:rFonts w:asciiTheme="minorHAnsi" w:hAnsiTheme="minorHAnsi" w:cstheme="minorHAnsi"/>
          <w:sz w:val="24"/>
          <w:szCs w:val="24"/>
        </w:rPr>
        <w:t>A study</w:t>
      </w:r>
      <w:r w:rsidRPr="00442B82">
        <w:rPr>
          <w:rFonts w:asciiTheme="minorHAnsi" w:hAnsiTheme="minorHAnsi" w:cstheme="minorHAnsi"/>
          <w:sz w:val="16"/>
          <w:szCs w:val="24"/>
        </w:rPr>
        <w:t xml:space="preserve"> published in the journal Labour Economics </w:t>
      </w:r>
      <w:r w:rsidRPr="00442B82">
        <w:rPr>
          <w:rStyle w:val="StyleUnderline"/>
          <w:rFonts w:asciiTheme="minorHAnsi" w:hAnsiTheme="minorHAnsi" w:cstheme="minorHAnsi"/>
          <w:sz w:val="24"/>
          <w:szCs w:val="24"/>
        </w:rPr>
        <w:t>by</w:t>
      </w:r>
      <w:r w:rsidRPr="00442B82">
        <w:rPr>
          <w:rFonts w:asciiTheme="minorHAnsi" w:hAnsiTheme="minorHAnsi" w:cstheme="minorHAnsi"/>
          <w:sz w:val="16"/>
          <w:szCs w:val="24"/>
        </w:rPr>
        <w:t xml:space="preserve"> economists Jose </w:t>
      </w:r>
      <w:r w:rsidRPr="00442B82">
        <w:rPr>
          <w:rStyle w:val="StyleUnderline"/>
          <w:rFonts w:asciiTheme="minorHAnsi" w:hAnsiTheme="minorHAnsi" w:cstheme="minorHAnsi"/>
          <w:sz w:val="24"/>
          <w:szCs w:val="24"/>
        </w:rPr>
        <w:t>Azar</w:t>
      </w:r>
      <w:r w:rsidRPr="00442B82">
        <w:rPr>
          <w:rFonts w:asciiTheme="minorHAnsi" w:hAnsiTheme="minorHAnsi" w:cstheme="minorHAnsi"/>
          <w:sz w:val="16"/>
          <w:szCs w:val="24"/>
        </w:rPr>
        <w:t xml:space="preserve">, Ioana </w:t>
      </w:r>
      <w:r w:rsidRPr="00442B82">
        <w:rPr>
          <w:rStyle w:val="StyleUnderline"/>
          <w:rFonts w:asciiTheme="minorHAnsi" w:hAnsiTheme="minorHAnsi" w:cstheme="minorHAnsi"/>
          <w:sz w:val="24"/>
          <w:szCs w:val="24"/>
        </w:rPr>
        <w:t>Marinescu, and</w:t>
      </w:r>
      <w:r w:rsidRPr="00442B82">
        <w:rPr>
          <w:rFonts w:asciiTheme="minorHAnsi" w:hAnsiTheme="minorHAnsi" w:cstheme="minorHAnsi"/>
          <w:sz w:val="16"/>
          <w:szCs w:val="24"/>
        </w:rPr>
        <w:t xml:space="preserve"> Marshall </w:t>
      </w:r>
      <w:r w:rsidRPr="00442B82">
        <w:rPr>
          <w:rStyle w:val="StyleUnderline"/>
          <w:rFonts w:asciiTheme="minorHAnsi" w:hAnsiTheme="minorHAnsi" w:cstheme="minorHAnsi"/>
          <w:sz w:val="24"/>
          <w:szCs w:val="24"/>
        </w:rPr>
        <w:t xml:space="preserve">Steinbaum finds that </w:t>
      </w:r>
      <w:r w:rsidRPr="00442B82">
        <w:rPr>
          <w:rStyle w:val="Emphasis"/>
          <w:rFonts w:asciiTheme="minorHAnsi" w:hAnsiTheme="minorHAnsi" w:cstheme="minorHAnsi"/>
          <w:sz w:val="24"/>
          <w:szCs w:val="24"/>
          <w:highlight w:val="cyan"/>
        </w:rPr>
        <w:t>60 percent of U.S. local labor markets are highly concentrated</w:t>
      </w:r>
      <w:r w:rsidRPr="00442B82">
        <w:rPr>
          <w:rFonts w:asciiTheme="minorHAnsi" w:hAnsiTheme="minorHAnsi" w:cstheme="minorHAnsi"/>
          <w:sz w:val="16"/>
          <w:szCs w:val="24"/>
        </w:rPr>
        <w:t xml:space="preserve"> as defined by U.S. antitrust authorities’ 2010 horizontal merger guidelines. </w:t>
      </w:r>
      <w:r w:rsidRPr="00442B82">
        <w:rPr>
          <w:rStyle w:val="StyleUnderline"/>
          <w:rFonts w:asciiTheme="minorHAnsi" w:hAnsiTheme="minorHAnsi" w:cstheme="minorHAnsi"/>
          <w:sz w:val="24"/>
          <w:szCs w:val="24"/>
        </w:rPr>
        <w:t>This accounts for 20 percent of employment</w:t>
      </w:r>
      <w:r w:rsidRPr="00442B82">
        <w:rPr>
          <w:rFonts w:asciiTheme="minorHAnsi" w:hAnsiTheme="minorHAnsi" w:cstheme="minorHAnsi"/>
          <w:sz w:val="16"/>
          <w:szCs w:val="24"/>
        </w:rPr>
        <w:t xml:space="preserve"> in the United States. </w:t>
      </w:r>
      <w:r w:rsidRPr="00442B82">
        <w:rPr>
          <w:rStyle w:val="StyleUnderline"/>
          <w:rFonts w:asciiTheme="minorHAnsi" w:hAnsiTheme="minorHAnsi" w:cstheme="minorHAnsi"/>
          <w:sz w:val="24"/>
          <w:szCs w:val="24"/>
        </w:rPr>
        <w:t>Research</w:t>
      </w:r>
      <w:r w:rsidRPr="00442B82">
        <w:rPr>
          <w:rFonts w:asciiTheme="minorHAnsi" w:hAnsiTheme="minorHAnsi" w:cstheme="minorHAnsi"/>
          <w:sz w:val="16"/>
          <w:szCs w:val="24"/>
        </w:rPr>
        <w:t xml:space="preserve"> by economists Gregor Schubert, Anna Stansbury, and Bledi Tsaka </w:t>
      </w:r>
      <w:r w:rsidRPr="00442B82">
        <w:rPr>
          <w:rStyle w:val="StyleUnderline"/>
          <w:rFonts w:asciiTheme="minorHAnsi" w:hAnsiTheme="minorHAnsi" w:cstheme="minorHAnsi"/>
          <w:sz w:val="24"/>
          <w:szCs w:val="24"/>
        </w:rPr>
        <w:t>goes further by estimating workers’ outside options</w:t>
      </w:r>
      <w:r w:rsidRPr="00442B82">
        <w:rPr>
          <w:rFonts w:asciiTheme="minorHAnsi" w:hAnsiTheme="minorHAnsi" w:cstheme="minorHAnsi"/>
          <w:sz w:val="16"/>
          <w:szCs w:val="24"/>
        </w:rPr>
        <w:t xml:space="preserve">, or the likelihood a worker is able to change into a different occupation or industry. This study finds that </w:t>
      </w:r>
      <w:r w:rsidRPr="00442B82">
        <w:rPr>
          <w:rStyle w:val="StyleUnderline"/>
          <w:rFonts w:asciiTheme="minorHAnsi" w:hAnsiTheme="minorHAnsi" w:cstheme="minorHAnsi"/>
          <w:sz w:val="24"/>
          <w:szCs w:val="24"/>
        </w:rPr>
        <w:t xml:space="preserve">even with a more expansive definition of job opportunities more than 10 percent of the U.S. workforce is in local labor markets where pay is being </w:t>
      </w:r>
      <w:r w:rsidRPr="00442B82">
        <w:rPr>
          <w:rStyle w:val="Emphasis"/>
          <w:rFonts w:asciiTheme="minorHAnsi" w:hAnsiTheme="minorHAnsi" w:cstheme="minorHAnsi"/>
          <w:sz w:val="24"/>
          <w:szCs w:val="24"/>
        </w:rPr>
        <w:t>suppressed by</w:t>
      </w:r>
      <w:r w:rsidRPr="00442B82">
        <w:rPr>
          <w:rFonts w:asciiTheme="minorHAnsi" w:hAnsiTheme="minorHAnsi" w:cstheme="minorHAnsi"/>
          <w:sz w:val="16"/>
          <w:szCs w:val="24"/>
        </w:rPr>
        <w:t xml:space="preserve"> employer </w:t>
      </w:r>
      <w:r w:rsidRPr="00442B82">
        <w:rPr>
          <w:rStyle w:val="Emphasis"/>
          <w:rFonts w:asciiTheme="minorHAnsi" w:hAnsiTheme="minorHAnsi" w:cstheme="minorHAnsi"/>
          <w:sz w:val="24"/>
          <w:szCs w:val="24"/>
        </w:rPr>
        <w:t>concentration by at least 2 percent</w:t>
      </w:r>
      <w:r w:rsidRPr="00442B82">
        <w:rPr>
          <w:rFonts w:asciiTheme="minorHAnsi" w:hAnsiTheme="minorHAnsi" w:cstheme="minorHAnsi"/>
          <w:sz w:val="16"/>
          <w:szCs w:val="24"/>
        </w:rPr>
        <w:t xml:space="preserve">, and a significant proportion of these workers facing few outside options are facing pay suppression of 5 percent or more. As study co-author Anna Stansbury noted, “for a typical full-time workers making $50,000 a year, a 2 percent pay reduction is equivalent to losing $1,000 per year and a 5 percent pay reduction is equivalent to losing $2,500 per year.” </w:t>
      </w:r>
      <w:r w:rsidRPr="00442B82">
        <w:rPr>
          <w:rStyle w:val="StyleUnderline"/>
          <w:rFonts w:asciiTheme="minorHAnsi" w:hAnsiTheme="minorHAnsi" w:cstheme="minorHAnsi"/>
          <w:sz w:val="24"/>
          <w:szCs w:val="24"/>
          <w:highlight w:val="cyan"/>
        </w:rPr>
        <w:t xml:space="preserve">Certain sectors </w:t>
      </w:r>
      <w:r w:rsidRPr="00442B82">
        <w:rPr>
          <w:rStyle w:val="StyleUnderline"/>
          <w:rFonts w:asciiTheme="minorHAnsi" w:hAnsiTheme="minorHAnsi" w:cstheme="minorHAnsi"/>
          <w:sz w:val="24"/>
          <w:szCs w:val="24"/>
        </w:rPr>
        <w:t xml:space="preserve">are now </w:t>
      </w:r>
      <w:r w:rsidRPr="00442B82">
        <w:rPr>
          <w:rStyle w:val="Emphasis"/>
          <w:rFonts w:asciiTheme="minorHAnsi" w:hAnsiTheme="minorHAnsi" w:cstheme="minorHAnsi"/>
          <w:sz w:val="24"/>
          <w:szCs w:val="24"/>
          <w:highlight w:val="cyan"/>
        </w:rPr>
        <w:t>very concentrated</w:t>
      </w:r>
      <w:r w:rsidRPr="00442B82">
        <w:rPr>
          <w:rFonts w:asciiTheme="minorHAnsi" w:hAnsiTheme="minorHAnsi" w:cstheme="minorHAnsi"/>
          <w:sz w:val="16"/>
          <w:szCs w:val="24"/>
        </w:rPr>
        <w:t xml:space="preserve">, such as the healthcare industry. In a paper by the economists Elena Prager and Matt Schmitt, they find that hospital mergers led to negative wage growth among skilled workers such as nurses or pharmacy workers. </w:t>
      </w:r>
      <w:r w:rsidRPr="00442B82">
        <w:rPr>
          <w:rStyle w:val="StyleUnderline"/>
          <w:rFonts w:asciiTheme="minorHAnsi" w:hAnsiTheme="minorHAnsi" w:cstheme="minorHAnsi"/>
          <w:sz w:val="24"/>
          <w:szCs w:val="24"/>
          <w:highlight w:val="cyan"/>
        </w:rPr>
        <w:t>Consolidation</w:t>
      </w:r>
      <w:r w:rsidRPr="00442B82">
        <w:rPr>
          <w:rStyle w:val="StyleUnderline"/>
          <w:rFonts w:asciiTheme="minorHAnsi" w:hAnsiTheme="minorHAnsi" w:cstheme="minorHAnsi"/>
          <w:sz w:val="24"/>
          <w:szCs w:val="24"/>
        </w:rPr>
        <w:t xml:space="preserve"> and outsized employer power</w:t>
      </w:r>
      <w:r w:rsidRPr="00442B82">
        <w:rPr>
          <w:rFonts w:asciiTheme="minorHAnsi" w:hAnsiTheme="minorHAnsi" w:cstheme="minorHAnsi"/>
          <w:sz w:val="16"/>
          <w:szCs w:val="24"/>
        </w:rPr>
        <w:t xml:space="preserve">, alongside other phenomenon such as the fissuring of the workplace, </w:t>
      </w:r>
      <w:r w:rsidRPr="00442B82">
        <w:rPr>
          <w:rStyle w:val="StyleUnderline"/>
          <w:rFonts w:asciiTheme="minorHAnsi" w:hAnsiTheme="minorHAnsi" w:cstheme="minorHAnsi"/>
          <w:sz w:val="24"/>
          <w:szCs w:val="24"/>
        </w:rPr>
        <w:t xml:space="preserve">may have broader impacts on the structure of the U.S. labor market when it affects the overall structure of the labor market, including the </w:t>
      </w:r>
      <w:r w:rsidRPr="00442B82">
        <w:rPr>
          <w:rStyle w:val="Emphasis"/>
          <w:rFonts w:asciiTheme="minorHAnsi" w:hAnsiTheme="minorHAnsi" w:cstheme="minorHAnsi"/>
          <w:sz w:val="24"/>
          <w:szCs w:val="24"/>
          <w:highlight w:val="cyan"/>
        </w:rPr>
        <w:t>hollow</w:t>
      </w:r>
      <w:r w:rsidRPr="00442B82">
        <w:rPr>
          <w:rStyle w:val="Emphasis"/>
          <w:rFonts w:asciiTheme="minorHAnsi" w:hAnsiTheme="minorHAnsi" w:cstheme="minorHAnsi"/>
          <w:sz w:val="24"/>
          <w:szCs w:val="24"/>
        </w:rPr>
        <w:t xml:space="preserve">ing </w:t>
      </w:r>
      <w:r w:rsidRPr="00442B82">
        <w:rPr>
          <w:rStyle w:val="Emphasis"/>
          <w:rFonts w:asciiTheme="minorHAnsi" w:hAnsiTheme="minorHAnsi" w:cstheme="minorHAnsi"/>
          <w:sz w:val="24"/>
          <w:szCs w:val="24"/>
          <w:highlight w:val="cyan"/>
        </w:rPr>
        <w:t>out</w:t>
      </w:r>
      <w:r w:rsidRPr="00442B82">
        <w:rPr>
          <w:rStyle w:val="Emphasis"/>
          <w:rFonts w:asciiTheme="minorHAnsi" w:hAnsiTheme="minorHAnsi" w:cstheme="minorHAnsi"/>
          <w:sz w:val="24"/>
          <w:szCs w:val="24"/>
        </w:rPr>
        <w:t xml:space="preserve"> of </w:t>
      </w:r>
      <w:r w:rsidRPr="00442B82">
        <w:rPr>
          <w:rStyle w:val="Emphasis"/>
          <w:rFonts w:asciiTheme="minorHAnsi" w:hAnsiTheme="minorHAnsi" w:cstheme="minorHAnsi"/>
          <w:sz w:val="24"/>
          <w:szCs w:val="24"/>
          <w:highlight w:val="cyan"/>
        </w:rPr>
        <w:t xml:space="preserve">middle class </w:t>
      </w:r>
      <w:r w:rsidRPr="00442B82">
        <w:rPr>
          <w:rStyle w:val="Emphasis"/>
          <w:rFonts w:asciiTheme="minorHAnsi" w:hAnsiTheme="minorHAnsi" w:cstheme="minorHAnsi"/>
          <w:sz w:val="24"/>
          <w:szCs w:val="24"/>
        </w:rPr>
        <w:t>jobs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that have</w:t>
      </w:r>
      <w:r w:rsidRPr="00442B82">
        <w:rPr>
          <w:rFonts w:asciiTheme="minorHAnsi" w:hAnsiTheme="minorHAnsi" w:cstheme="minorHAnsi"/>
          <w:sz w:val="16"/>
          <w:szCs w:val="24"/>
        </w:rPr>
        <w:t xml:space="preserve"> historically </w:t>
      </w:r>
      <w:r w:rsidRPr="00442B82">
        <w:rPr>
          <w:rStyle w:val="StyleUnderline"/>
          <w:rFonts w:asciiTheme="minorHAnsi" w:hAnsiTheme="minorHAnsi" w:cstheme="minorHAnsi"/>
          <w:sz w:val="24"/>
          <w:szCs w:val="24"/>
        </w:rPr>
        <w:t xml:space="preserve">been a pathway for </w:t>
      </w:r>
      <w:r w:rsidRPr="00442B82">
        <w:rPr>
          <w:rStyle w:val="Emphasis"/>
          <w:rFonts w:asciiTheme="minorHAnsi" w:hAnsiTheme="minorHAnsi" w:cstheme="minorHAnsi"/>
          <w:sz w:val="24"/>
          <w:szCs w:val="24"/>
          <w:highlight w:val="cyan"/>
        </w:rPr>
        <w:t>upward mobility</w:t>
      </w:r>
      <w:r w:rsidRPr="00442B82">
        <w:rPr>
          <w:rFonts w:asciiTheme="minorHAnsi" w:hAnsiTheme="minorHAnsi" w:cstheme="minorHAnsi"/>
          <w:sz w:val="16"/>
          <w:szCs w:val="24"/>
        </w:rPr>
        <w:t>.</w:t>
      </w:r>
    </w:p>
    <w:p w14:paraId="32909503" w14:textId="77777777" w:rsidR="001421CC" w:rsidRPr="00442B82" w:rsidRDefault="001421CC" w:rsidP="001421CC">
      <w:pPr>
        <w:spacing w:line="276" w:lineRule="auto"/>
        <w:rPr>
          <w:rFonts w:asciiTheme="minorHAnsi" w:hAnsiTheme="minorHAnsi" w:cstheme="minorHAnsi"/>
          <w:sz w:val="16"/>
          <w:szCs w:val="24"/>
        </w:rPr>
      </w:pPr>
    </w:p>
    <w:p w14:paraId="6FB16C6D"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It’s the key internal link to growth---wage depression </w:t>
      </w:r>
      <w:r w:rsidRPr="00442B82">
        <w:rPr>
          <w:rFonts w:asciiTheme="minorHAnsi" w:hAnsiTheme="minorHAnsi" w:cstheme="minorHAnsi"/>
          <w:u w:val="single"/>
        </w:rPr>
        <w:t>constrains worker supply</w:t>
      </w:r>
      <w:r w:rsidRPr="00442B82">
        <w:rPr>
          <w:rFonts w:asciiTheme="minorHAnsi" w:hAnsiTheme="minorHAnsi" w:cstheme="minorHAnsi"/>
        </w:rPr>
        <w:t xml:space="preserve">, </w:t>
      </w:r>
      <w:r w:rsidRPr="00442B82">
        <w:rPr>
          <w:rFonts w:asciiTheme="minorHAnsi" w:hAnsiTheme="minorHAnsi" w:cstheme="minorHAnsi"/>
          <w:u w:val="single"/>
        </w:rPr>
        <w:t>constrains output</w:t>
      </w:r>
      <w:r w:rsidRPr="00442B82">
        <w:rPr>
          <w:rFonts w:asciiTheme="minorHAnsi" w:hAnsiTheme="minorHAnsi" w:cstheme="minorHAnsi"/>
        </w:rPr>
        <w:t xml:space="preserve">, and decreases </w:t>
      </w:r>
      <w:r w:rsidRPr="00442B82">
        <w:rPr>
          <w:rFonts w:asciiTheme="minorHAnsi" w:hAnsiTheme="minorHAnsi" w:cstheme="minorHAnsi"/>
          <w:u w:val="single"/>
        </w:rPr>
        <w:t>investment</w:t>
      </w:r>
      <w:r w:rsidRPr="00442B82">
        <w:rPr>
          <w:rFonts w:asciiTheme="minorHAnsi" w:hAnsiTheme="minorHAnsi" w:cstheme="minorHAnsi"/>
        </w:rPr>
        <w:t>.</w:t>
      </w:r>
    </w:p>
    <w:p w14:paraId="049997B9"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Sharon </w:t>
      </w:r>
      <w:r w:rsidRPr="00442B82">
        <w:rPr>
          <w:rStyle w:val="Style13ptBold"/>
          <w:rFonts w:asciiTheme="minorHAnsi" w:hAnsiTheme="minorHAnsi" w:cstheme="minorHAnsi"/>
        </w:rPr>
        <w:t>Block &amp;</w:t>
      </w:r>
      <w:r w:rsidRPr="00442B82">
        <w:rPr>
          <w:rFonts w:asciiTheme="minorHAnsi" w:hAnsiTheme="minorHAnsi" w:cstheme="minorHAnsi"/>
        </w:rPr>
        <w:t xml:space="preserve"> Benjamin </w:t>
      </w:r>
      <w:r w:rsidRPr="00442B82">
        <w:rPr>
          <w:rStyle w:val="Style13ptBold"/>
          <w:rFonts w:asciiTheme="minorHAnsi" w:hAnsiTheme="minorHAnsi" w:cstheme="minorHAnsi"/>
        </w:rPr>
        <w:t>Elga 21</w:t>
      </w:r>
      <w:r w:rsidRPr="00442B82">
        <w:rPr>
          <w:rFonts w:asciiTheme="minorHAnsi" w:hAnsiTheme="minorHAnsi" w:cstheme="minorHAnsi"/>
        </w:rPr>
        <w:t>. Sharon Block is the former executive director of the Labor and Worklife Program at Harvard Law School, where she also teaches. She currently serves as the Associate Administrator, Office of Information and Regulatory Affairs, Office of Management and Budget. Benjamin Elga is the founding executive director of Justice Catalyst and Justice Catalyst Law. “The Legal Case for Reform”. Inequality and the Labor Market: The Case for Greater Competition. Brookings Institution Press. (2021) https://www.jstor.org/stable/10.7864/j.ctv13vdhvm.7</w:t>
      </w:r>
    </w:p>
    <w:p w14:paraId="135E4D15"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Intuitively, </w:t>
      </w:r>
      <w:r w:rsidRPr="00442B82">
        <w:rPr>
          <w:rStyle w:val="StyleUnderline"/>
          <w:rFonts w:asciiTheme="minorHAnsi" w:hAnsiTheme="minorHAnsi" w:cstheme="minorHAnsi"/>
          <w:sz w:val="24"/>
          <w:szCs w:val="24"/>
        </w:rPr>
        <w:t>it seems likely that less expensive</w:t>
      </w:r>
      <w:r w:rsidRPr="00442B82">
        <w:rPr>
          <w:rFonts w:asciiTheme="minorHAnsi" w:hAnsiTheme="minorHAnsi" w:cstheme="minorHAnsi"/>
          <w:sz w:val="16"/>
          <w:szCs w:val="24"/>
        </w:rPr>
        <w:t xml:space="preserve"> inputs or lower </w:t>
      </w:r>
      <w:r w:rsidRPr="00442B82">
        <w:rPr>
          <w:rStyle w:val="StyleUnderline"/>
          <w:rFonts w:asciiTheme="minorHAnsi" w:hAnsiTheme="minorHAnsi" w:cstheme="minorHAnsi"/>
          <w:sz w:val="24"/>
          <w:szCs w:val="24"/>
        </w:rPr>
        <w:t>wages would mean savings</w:t>
      </w:r>
      <w:r w:rsidRPr="00442B82">
        <w:rPr>
          <w:rFonts w:asciiTheme="minorHAnsi" w:hAnsiTheme="minorHAnsi" w:cstheme="minorHAnsi"/>
          <w:sz w:val="16"/>
          <w:szCs w:val="24"/>
        </w:rPr>
        <w:t xml:space="preserve"> for firms to pass on to the consumers. </w:t>
      </w:r>
      <w:r w:rsidRPr="00442B82">
        <w:rPr>
          <w:rStyle w:val="StyleUnderline"/>
          <w:rFonts w:asciiTheme="minorHAnsi" w:hAnsiTheme="minorHAnsi" w:cstheme="minorHAnsi"/>
          <w:sz w:val="24"/>
          <w:szCs w:val="24"/>
        </w:rPr>
        <w:t xml:space="preserve">But it turns out that inefficiencies and </w:t>
      </w:r>
      <w:r w:rsidRPr="00442B82">
        <w:rPr>
          <w:rStyle w:val="Emphasis"/>
          <w:rFonts w:asciiTheme="minorHAnsi" w:hAnsiTheme="minorHAnsi" w:cstheme="minorHAnsi"/>
          <w:sz w:val="24"/>
          <w:szCs w:val="24"/>
        </w:rPr>
        <w:t>lack of competition</w:t>
      </w:r>
      <w:r w:rsidRPr="00442B82">
        <w:rPr>
          <w:rFonts w:asciiTheme="minorHAnsi" w:hAnsiTheme="minorHAnsi" w:cstheme="minorHAnsi"/>
          <w:sz w:val="16"/>
          <w:szCs w:val="24"/>
        </w:rPr>
        <w:t xml:space="preserve"> in upstream markets </w:t>
      </w:r>
      <w:r w:rsidRPr="00442B82">
        <w:rPr>
          <w:rStyle w:val="StyleUnderline"/>
          <w:rFonts w:asciiTheme="minorHAnsi" w:hAnsiTheme="minorHAnsi" w:cstheme="minorHAnsi"/>
          <w:sz w:val="24"/>
          <w:szCs w:val="24"/>
        </w:rPr>
        <w:t xml:space="preserve">have ripple effects that can </w:t>
      </w:r>
      <w:r w:rsidRPr="00442B82">
        <w:rPr>
          <w:rStyle w:val="Emphasis"/>
          <w:rFonts w:asciiTheme="minorHAnsi" w:hAnsiTheme="minorHAnsi" w:cstheme="minorHAnsi"/>
          <w:sz w:val="24"/>
          <w:szCs w:val="24"/>
        </w:rPr>
        <w:t>harm everyone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a competitive market, employers pay the market wage; when there are vacancies, a marginal increase in pay will follow</w:t>
      </w:r>
      <w:r w:rsidRPr="00442B82">
        <w:rPr>
          <w:rFonts w:asciiTheme="minorHAnsi" w:hAnsiTheme="minorHAnsi" w:cstheme="minorHAnsi"/>
          <w:sz w:val="16"/>
          <w:szCs w:val="24"/>
        </w:rPr>
        <w:t xml:space="preserve"> so employers can fill those vacancies. </w:t>
      </w:r>
      <w:r w:rsidRPr="00442B82">
        <w:rPr>
          <w:rStyle w:val="StyleUnderline"/>
          <w:rFonts w:asciiTheme="minorHAnsi" w:hAnsiTheme="minorHAnsi" w:cstheme="minorHAnsi"/>
          <w:sz w:val="24"/>
          <w:szCs w:val="24"/>
        </w:rPr>
        <w:t xml:space="preserve">Labor monopsonists have </w:t>
      </w:r>
      <w:r w:rsidRPr="00442B82">
        <w:rPr>
          <w:rStyle w:val="Emphasis"/>
          <w:rFonts w:asciiTheme="minorHAnsi" w:hAnsiTheme="minorHAnsi" w:cstheme="minorHAnsi"/>
          <w:sz w:val="24"/>
          <w:szCs w:val="24"/>
        </w:rPr>
        <w:t>different incentives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If they raise pay to fill a</w:t>
      </w:r>
      <w:r w:rsidRPr="00442B82">
        <w:rPr>
          <w:rStyle w:val="StyleUnderline"/>
          <w:rFonts w:asciiTheme="minorHAnsi" w:hAnsiTheme="minorHAnsi" w:cstheme="minorHAnsi"/>
          <w:sz w:val="24"/>
          <w:szCs w:val="24"/>
        </w:rPr>
        <w:t xml:space="preserve"> marginal </w:t>
      </w:r>
      <w:r w:rsidRPr="00442B82">
        <w:rPr>
          <w:rStyle w:val="StyleUnderline"/>
          <w:rFonts w:asciiTheme="minorHAnsi" w:hAnsiTheme="minorHAnsi" w:cstheme="minorHAnsi"/>
          <w:sz w:val="24"/>
          <w:szCs w:val="24"/>
          <w:highlight w:val="cyan"/>
        </w:rPr>
        <w:t xml:space="preserve">vacancy, </w:t>
      </w:r>
      <w:r w:rsidRPr="00442B82">
        <w:rPr>
          <w:rStyle w:val="StyleUnderline"/>
          <w:rFonts w:asciiTheme="minorHAnsi" w:hAnsiTheme="minorHAnsi" w:cstheme="minorHAnsi"/>
          <w:sz w:val="24"/>
          <w:szCs w:val="24"/>
        </w:rPr>
        <w:t xml:space="preserve">they might also </w:t>
      </w:r>
      <w:r w:rsidRPr="00442B82">
        <w:rPr>
          <w:rStyle w:val="StyleUnderline"/>
          <w:rFonts w:asciiTheme="minorHAnsi" w:hAnsiTheme="minorHAnsi" w:cstheme="minorHAnsi"/>
          <w:sz w:val="24"/>
          <w:szCs w:val="24"/>
          <w:highlight w:val="cyan"/>
        </w:rPr>
        <w:t>have to raise pay for</w:t>
      </w:r>
      <w:r w:rsidRPr="00442B82">
        <w:rPr>
          <w:rStyle w:val="StyleUnderline"/>
          <w:rFonts w:asciiTheme="minorHAnsi" w:hAnsiTheme="minorHAnsi" w:cstheme="minorHAnsi"/>
          <w:sz w:val="24"/>
          <w:szCs w:val="24"/>
        </w:rPr>
        <w:t xml:space="preserve"> their </w:t>
      </w:r>
      <w:r w:rsidRPr="00442B82">
        <w:rPr>
          <w:rStyle w:val="StyleUnderline"/>
          <w:rFonts w:asciiTheme="minorHAnsi" w:hAnsiTheme="minorHAnsi" w:cstheme="minorHAnsi"/>
          <w:sz w:val="24"/>
          <w:szCs w:val="24"/>
          <w:highlight w:val="cyan"/>
        </w:rPr>
        <w:t>existing employees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small increase in pay needed</w:t>
      </w:r>
      <w:r w:rsidRPr="00442B82">
        <w:rPr>
          <w:rFonts w:asciiTheme="minorHAnsi" w:hAnsiTheme="minorHAnsi" w:cstheme="minorHAnsi"/>
          <w:sz w:val="16"/>
          <w:szCs w:val="24"/>
        </w:rPr>
        <w:t xml:space="preserve"> to attract one more worker </w:t>
      </w:r>
      <w:r w:rsidRPr="00442B82">
        <w:rPr>
          <w:rStyle w:val="StyleUnderline"/>
          <w:rFonts w:asciiTheme="minorHAnsi" w:hAnsiTheme="minorHAnsi" w:cstheme="minorHAnsi"/>
          <w:sz w:val="24"/>
          <w:szCs w:val="24"/>
        </w:rPr>
        <w:t xml:space="preserve">could </w:t>
      </w:r>
      <w:r w:rsidRPr="00442B82">
        <w:rPr>
          <w:rStyle w:val="StyleUnderline"/>
          <w:rFonts w:asciiTheme="minorHAnsi" w:hAnsiTheme="minorHAnsi" w:cstheme="minorHAnsi"/>
          <w:sz w:val="24"/>
          <w:szCs w:val="24"/>
          <w:highlight w:val="cyan"/>
        </w:rPr>
        <w:t>mean</w:t>
      </w:r>
      <w:r w:rsidRPr="00442B82">
        <w:rPr>
          <w:rStyle w:val="StyleUnderline"/>
          <w:rFonts w:asciiTheme="minorHAnsi" w:hAnsiTheme="minorHAnsi" w:cstheme="minorHAnsi"/>
          <w:sz w:val="24"/>
          <w:szCs w:val="24"/>
        </w:rPr>
        <w:t xml:space="preserve"> a </w:t>
      </w:r>
      <w:r w:rsidRPr="00442B82">
        <w:rPr>
          <w:rStyle w:val="Emphasis"/>
          <w:rFonts w:asciiTheme="minorHAnsi" w:hAnsiTheme="minorHAnsi" w:cstheme="minorHAnsi"/>
          <w:sz w:val="24"/>
          <w:szCs w:val="24"/>
          <w:highlight w:val="cyan"/>
        </w:rPr>
        <w:t>massive swing in overall labor cost</w:t>
      </w:r>
      <w:r w:rsidRPr="00442B82">
        <w:rPr>
          <w:rFonts w:asciiTheme="minorHAnsi" w:hAnsiTheme="minorHAnsi" w:cstheme="minorHAnsi"/>
          <w:sz w:val="16"/>
          <w:szCs w:val="24"/>
        </w:rPr>
        <w:t xml:space="preserve"> (Krueger 2017). </w:t>
      </w:r>
      <w:r w:rsidRPr="00442B82">
        <w:rPr>
          <w:rStyle w:val="StyleUnderline"/>
          <w:rFonts w:asciiTheme="minorHAnsi" w:hAnsiTheme="minorHAnsi" w:cstheme="minorHAnsi"/>
          <w:sz w:val="24"/>
          <w:szCs w:val="24"/>
        </w:rPr>
        <w:t xml:space="preserve">So </w:t>
      </w:r>
      <w:r w:rsidRPr="00442B82">
        <w:rPr>
          <w:rStyle w:val="StyleUnderline"/>
          <w:rFonts w:asciiTheme="minorHAnsi" w:hAnsiTheme="minorHAnsi" w:cstheme="minorHAnsi"/>
          <w:sz w:val="24"/>
          <w:szCs w:val="24"/>
          <w:highlight w:val="cyan"/>
        </w:rPr>
        <w:t xml:space="preserve">even if growth </w:t>
      </w:r>
      <w:r w:rsidRPr="00442B82">
        <w:rPr>
          <w:rStyle w:val="StyleUnderline"/>
          <w:rFonts w:asciiTheme="minorHAnsi" w:hAnsiTheme="minorHAnsi" w:cstheme="minorHAnsi"/>
          <w:sz w:val="24"/>
          <w:szCs w:val="24"/>
        </w:rPr>
        <w:t xml:space="preserve">would generally be </w:t>
      </w:r>
      <w:r w:rsidRPr="00442B82">
        <w:rPr>
          <w:rStyle w:val="StyleUnderline"/>
          <w:rFonts w:asciiTheme="minorHAnsi" w:hAnsiTheme="minorHAnsi" w:cstheme="minorHAnsi"/>
          <w:sz w:val="24"/>
          <w:szCs w:val="24"/>
          <w:highlight w:val="cyan"/>
        </w:rPr>
        <w:t>good</w:t>
      </w:r>
      <w:r w:rsidRPr="00442B82">
        <w:rPr>
          <w:rFonts w:asciiTheme="minorHAnsi" w:hAnsiTheme="minorHAnsi" w:cstheme="minorHAnsi"/>
          <w:sz w:val="16"/>
          <w:szCs w:val="24"/>
        </w:rPr>
        <w:t xml:space="preserve"> for the company, </w:t>
      </w:r>
      <w:r w:rsidRPr="00442B82">
        <w:rPr>
          <w:rStyle w:val="StyleUnderline"/>
          <w:rFonts w:asciiTheme="minorHAnsi" w:hAnsiTheme="minorHAnsi" w:cstheme="minorHAnsi"/>
          <w:sz w:val="24"/>
          <w:szCs w:val="24"/>
        </w:rPr>
        <w:t xml:space="preserve">they might </w:t>
      </w:r>
      <w:r w:rsidRPr="00442B82">
        <w:rPr>
          <w:rStyle w:val="Emphasis"/>
          <w:rFonts w:asciiTheme="minorHAnsi" w:hAnsiTheme="minorHAnsi" w:cstheme="minorHAnsi"/>
          <w:sz w:val="24"/>
          <w:szCs w:val="24"/>
          <w:highlight w:val="cyan"/>
        </w:rPr>
        <w:t xml:space="preserve">not </w:t>
      </w:r>
      <w:r w:rsidRPr="00442B82">
        <w:rPr>
          <w:rStyle w:val="Emphasis"/>
          <w:rFonts w:asciiTheme="minorHAnsi" w:hAnsiTheme="minorHAnsi" w:cstheme="minorHAnsi"/>
          <w:sz w:val="24"/>
          <w:szCs w:val="24"/>
        </w:rPr>
        <w:t xml:space="preserve">be </w:t>
      </w:r>
      <w:r w:rsidRPr="00442B82">
        <w:rPr>
          <w:rStyle w:val="Emphasis"/>
          <w:rFonts w:asciiTheme="minorHAnsi" w:hAnsiTheme="minorHAnsi" w:cstheme="minorHAnsi"/>
          <w:sz w:val="24"/>
          <w:szCs w:val="24"/>
          <w:highlight w:val="cyan"/>
        </w:rPr>
        <w:t xml:space="preserve">able to add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workers</w:t>
      </w:r>
      <w:r w:rsidRPr="00442B82">
        <w:rPr>
          <w:rStyle w:val="StyleUnderline"/>
          <w:rFonts w:asciiTheme="minorHAnsi" w:hAnsiTheme="minorHAnsi" w:cstheme="minorHAnsi"/>
          <w:sz w:val="24"/>
          <w:szCs w:val="24"/>
        </w:rPr>
        <w:t xml:space="preserve"> they need specifically </w:t>
      </w:r>
      <w:r w:rsidRPr="00442B82">
        <w:rPr>
          <w:rStyle w:val="StyleUnderline"/>
          <w:rFonts w:asciiTheme="minorHAnsi" w:hAnsiTheme="minorHAnsi" w:cstheme="minorHAnsi"/>
          <w:sz w:val="24"/>
          <w:szCs w:val="24"/>
          <w:highlight w:val="cyan"/>
        </w:rPr>
        <w:t>because of</w:t>
      </w:r>
      <w:r w:rsidRPr="00442B82">
        <w:rPr>
          <w:rStyle w:val="StyleUnderline"/>
          <w:rFonts w:asciiTheme="minorHAnsi" w:hAnsiTheme="minorHAnsi" w:cstheme="minorHAnsi"/>
          <w:sz w:val="24"/>
          <w:szCs w:val="24"/>
        </w:rPr>
        <w:t xml:space="preserve"> the </w:t>
      </w:r>
      <w:r w:rsidRPr="00442B82">
        <w:rPr>
          <w:rStyle w:val="Emphasis"/>
          <w:rFonts w:asciiTheme="minorHAnsi" w:hAnsiTheme="minorHAnsi" w:cstheme="minorHAnsi"/>
          <w:sz w:val="24"/>
          <w:szCs w:val="24"/>
        </w:rPr>
        <w:t xml:space="preserve">special dynamics of </w:t>
      </w:r>
      <w:r w:rsidRPr="00442B82">
        <w:rPr>
          <w:rStyle w:val="Emphasis"/>
          <w:rFonts w:asciiTheme="minorHAnsi" w:hAnsiTheme="minorHAnsi" w:cstheme="minorHAnsi"/>
          <w:sz w:val="24"/>
          <w:szCs w:val="24"/>
          <w:highlight w:val="cyan"/>
        </w:rPr>
        <w:t xml:space="preserve">controlling too much of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market</w:t>
      </w:r>
      <w:r w:rsidRPr="00442B82">
        <w:rPr>
          <w:rStyle w:val="StyleUnderline"/>
          <w:rFonts w:asciiTheme="minorHAnsi" w:hAnsiTheme="minorHAnsi" w:cstheme="minorHAnsi"/>
          <w:sz w:val="24"/>
          <w:szCs w:val="24"/>
        </w:rPr>
        <w:t xml:space="preserve">. </w:t>
      </w:r>
      <w:r w:rsidRPr="00442B82">
        <w:rPr>
          <w:rFonts w:asciiTheme="minorHAnsi" w:hAnsiTheme="minorHAnsi" w:cstheme="minorHAnsi"/>
          <w:sz w:val="16"/>
          <w:szCs w:val="24"/>
        </w:rPr>
        <w:t xml:space="preserve">This is an extreme example, but </w:t>
      </w:r>
      <w:r w:rsidRPr="00442B82">
        <w:rPr>
          <w:rStyle w:val="StyleUnderline"/>
          <w:rFonts w:asciiTheme="minorHAnsi" w:hAnsiTheme="minorHAnsi" w:cstheme="minorHAnsi"/>
          <w:sz w:val="24"/>
          <w:szCs w:val="24"/>
        </w:rPr>
        <w:t xml:space="preserve">the same general principle applies when employers have the market power to  </w:t>
      </w:r>
      <w:r w:rsidRPr="00442B82">
        <w:rPr>
          <w:rStyle w:val="Emphasis"/>
          <w:rFonts w:asciiTheme="minorHAnsi" w:hAnsiTheme="minorHAnsi" w:cstheme="minorHAnsi"/>
          <w:sz w:val="24"/>
          <w:szCs w:val="24"/>
        </w:rPr>
        <w:t>depress wages below competitive levels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When the marginal cost of filling vacancies and growing one’s business to efficient levels diverges from the firm’s</w:t>
      </w:r>
      <w:r w:rsidRPr="00442B82">
        <w:rPr>
          <w:rFonts w:asciiTheme="minorHAnsi" w:hAnsiTheme="minorHAnsi" w:cstheme="minorHAnsi"/>
          <w:sz w:val="16"/>
          <w:szCs w:val="24"/>
        </w:rPr>
        <w:t xml:space="preserve"> individual </w:t>
      </w:r>
      <w:r w:rsidRPr="00442B82">
        <w:rPr>
          <w:rStyle w:val="StyleUnderline"/>
          <w:rFonts w:asciiTheme="minorHAnsi" w:hAnsiTheme="minorHAnsi" w:cstheme="minorHAnsi"/>
          <w:sz w:val="24"/>
          <w:szCs w:val="24"/>
        </w:rPr>
        <w:t>incentives</w:t>
      </w:r>
      <w:r w:rsidRPr="00442B82">
        <w:rPr>
          <w:rFonts w:asciiTheme="minorHAnsi" w:hAnsiTheme="minorHAnsi" w:cstheme="minorHAnsi"/>
          <w:sz w:val="16"/>
          <w:szCs w:val="24"/>
        </w:rPr>
        <w:t xml:space="preserve"> for doing so, </w:t>
      </w:r>
      <w:r w:rsidRPr="00442B82">
        <w:rPr>
          <w:rStyle w:val="Emphasis"/>
          <w:rFonts w:asciiTheme="minorHAnsi" w:hAnsiTheme="minorHAnsi" w:cstheme="minorHAnsi"/>
          <w:sz w:val="24"/>
          <w:szCs w:val="24"/>
        </w:rPr>
        <w:t>firms are constricted and leave jobs unfilled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Constraining inputs like labor leads to </w:t>
      </w:r>
      <w:r w:rsidRPr="00442B82">
        <w:rPr>
          <w:rStyle w:val="Emphasis"/>
          <w:rFonts w:asciiTheme="minorHAnsi" w:hAnsiTheme="minorHAnsi" w:cstheme="minorHAnsi"/>
          <w:sz w:val="24"/>
          <w:szCs w:val="24"/>
          <w:highlight w:val="cyan"/>
        </w:rPr>
        <w:t>constrained outputs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if firms are producing less</w:t>
      </w:r>
      <w:r w:rsidRPr="00442B82">
        <w:rPr>
          <w:rFonts w:asciiTheme="minorHAnsi" w:hAnsiTheme="minorHAnsi" w:cstheme="minorHAnsi"/>
          <w:sz w:val="16"/>
          <w:szCs w:val="24"/>
        </w:rPr>
        <w:t xml:space="preserve"> of the products that consumers want, </w:t>
      </w:r>
      <w:r w:rsidRPr="00442B82">
        <w:rPr>
          <w:rStyle w:val="StyleUnderline"/>
          <w:rFonts w:asciiTheme="minorHAnsi" w:hAnsiTheme="minorHAnsi" w:cstheme="minorHAnsi"/>
          <w:sz w:val="24"/>
          <w:szCs w:val="24"/>
        </w:rPr>
        <w:t>then prices for those products go up</w:t>
      </w:r>
      <w:r w:rsidRPr="00442B82">
        <w:rPr>
          <w:rFonts w:asciiTheme="minorHAnsi" w:hAnsiTheme="minorHAnsi" w:cstheme="minorHAnsi"/>
          <w:sz w:val="16"/>
          <w:szCs w:val="24"/>
        </w:rPr>
        <w:t xml:space="preserve">. After all, </w:t>
      </w:r>
      <w:r w:rsidRPr="00442B82">
        <w:rPr>
          <w:rStyle w:val="Emphasis"/>
          <w:rFonts w:asciiTheme="minorHAnsi" w:hAnsiTheme="minorHAnsi" w:cstheme="minorHAnsi"/>
          <w:sz w:val="24"/>
          <w:szCs w:val="24"/>
        </w:rPr>
        <w:t>supply constraints and price increases are two sides of the same coin, economically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Fewer workers</w:t>
      </w:r>
      <w:r w:rsidRPr="00442B82">
        <w:rPr>
          <w:rStyle w:val="StyleUnderline"/>
          <w:rFonts w:asciiTheme="minorHAnsi" w:hAnsiTheme="minorHAnsi" w:cstheme="minorHAnsi"/>
          <w:sz w:val="24"/>
          <w:szCs w:val="24"/>
        </w:rPr>
        <w:t xml:space="preserve"> ultimately </w:t>
      </w:r>
      <w:r w:rsidRPr="00442B82">
        <w:rPr>
          <w:rStyle w:val="StyleUnderline"/>
          <w:rFonts w:asciiTheme="minorHAnsi" w:hAnsiTheme="minorHAnsi" w:cstheme="minorHAnsi"/>
          <w:sz w:val="24"/>
          <w:szCs w:val="24"/>
          <w:highlight w:val="cyan"/>
        </w:rPr>
        <w:t xml:space="preserve">means </w:t>
      </w:r>
      <w:r w:rsidRPr="00442B82">
        <w:rPr>
          <w:rStyle w:val="Emphasis"/>
          <w:rFonts w:asciiTheme="minorHAnsi" w:hAnsiTheme="minorHAnsi" w:cstheme="minorHAnsi"/>
          <w:sz w:val="24"/>
          <w:szCs w:val="24"/>
          <w:highlight w:val="cyan"/>
        </w:rPr>
        <w:t>fewer goods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and fewer goods </w:t>
      </w:r>
      <w:r w:rsidRPr="00442B82">
        <w:rPr>
          <w:rStyle w:val="StyleUnderline"/>
          <w:rFonts w:asciiTheme="minorHAnsi" w:hAnsiTheme="minorHAnsi" w:cstheme="minorHAnsi"/>
          <w:sz w:val="24"/>
          <w:szCs w:val="24"/>
          <w:highlight w:val="cyan"/>
        </w:rPr>
        <w:t xml:space="preserve">means </w:t>
      </w:r>
      <w:r w:rsidRPr="00442B82">
        <w:rPr>
          <w:rStyle w:val="Emphasis"/>
          <w:rFonts w:asciiTheme="minorHAnsi" w:hAnsiTheme="minorHAnsi" w:cstheme="minorHAnsi"/>
          <w:sz w:val="24"/>
          <w:szCs w:val="24"/>
          <w:highlight w:val="cyan"/>
        </w:rPr>
        <w:t>higher prices</w:t>
      </w:r>
      <w:r w:rsidRPr="00442B82">
        <w:rPr>
          <w:rFonts w:asciiTheme="minorHAnsi" w:hAnsiTheme="minorHAnsi" w:cstheme="minorHAnsi"/>
          <w:sz w:val="16"/>
          <w:szCs w:val="24"/>
        </w:rPr>
        <w:t xml:space="preserve"> for the limited amount of goods available.4 Over time, </w:t>
      </w:r>
      <w:r w:rsidRPr="00442B82">
        <w:rPr>
          <w:rStyle w:val="StyleUnderline"/>
          <w:rFonts w:asciiTheme="minorHAnsi" w:hAnsiTheme="minorHAnsi" w:cstheme="minorHAnsi"/>
          <w:sz w:val="24"/>
          <w:szCs w:val="24"/>
        </w:rPr>
        <w:t xml:space="preserve">this </w:t>
      </w:r>
      <w:r w:rsidRPr="00442B82">
        <w:rPr>
          <w:rStyle w:val="StyleUnderline"/>
          <w:rFonts w:asciiTheme="minorHAnsi" w:hAnsiTheme="minorHAnsi" w:cstheme="minorHAnsi"/>
          <w:sz w:val="24"/>
          <w:szCs w:val="24"/>
          <w:highlight w:val="cyan"/>
        </w:rPr>
        <w:t>problem</w:t>
      </w:r>
      <w:r w:rsidRPr="00442B82">
        <w:rPr>
          <w:rStyle w:val="StyleUnderline"/>
          <w:rFonts w:asciiTheme="minorHAnsi" w:hAnsiTheme="minorHAnsi" w:cstheme="minorHAnsi"/>
          <w:sz w:val="24"/>
          <w:szCs w:val="24"/>
        </w:rPr>
        <w:t xml:space="preserve"> is </w:t>
      </w:r>
      <w:r w:rsidRPr="00442B82">
        <w:rPr>
          <w:rStyle w:val="StyleUnderline"/>
          <w:rFonts w:asciiTheme="minorHAnsi" w:hAnsiTheme="minorHAnsi" w:cstheme="minorHAnsi"/>
          <w:sz w:val="24"/>
          <w:szCs w:val="24"/>
          <w:highlight w:val="cyan"/>
        </w:rPr>
        <w:t xml:space="preserve">magnified because </w:t>
      </w:r>
      <w:r w:rsidRPr="00442B82">
        <w:rPr>
          <w:rStyle w:val="Emphasis"/>
          <w:rFonts w:asciiTheme="minorHAnsi" w:hAnsiTheme="minorHAnsi" w:cstheme="minorHAnsi"/>
          <w:sz w:val="24"/>
          <w:szCs w:val="24"/>
          <w:highlight w:val="cyan"/>
        </w:rPr>
        <w:t xml:space="preserve">fewer workers </w:t>
      </w:r>
      <w:r w:rsidRPr="00442B82">
        <w:rPr>
          <w:rStyle w:val="Emphasis"/>
          <w:rFonts w:asciiTheme="minorHAnsi" w:hAnsiTheme="minorHAnsi" w:cstheme="minorHAnsi"/>
          <w:sz w:val="24"/>
          <w:szCs w:val="24"/>
        </w:rPr>
        <w:t xml:space="preserve">are </w:t>
      </w:r>
      <w:r w:rsidRPr="00442B82">
        <w:rPr>
          <w:rStyle w:val="Emphasis"/>
          <w:rFonts w:asciiTheme="minorHAnsi" w:hAnsiTheme="minorHAnsi" w:cstheme="minorHAnsi"/>
          <w:sz w:val="24"/>
          <w:szCs w:val="24"/>
          <w:highlight w:val="cyan"/>
        </w:rPr>
        <w:t xml:space="preserve">incentivized to enter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field</w:t>
      </w:r>
      <w:r w:rsidRPr="00442B82">
        <w:rPr>
          <w:rStyle w:val="StyleUnderline"/>
          <w:rFonts w:asciiTheme="minorHAnsi" w:hAnsiTheme="minorHAnsi" w:cstheme="minorHAnsi"/>
          <w:sz w:val="24"/>
          <w:szCs w:val="24"/>
          <w:highlight w:val="cyan"/>
        </w:rPr>
        <w:t xml:space="preserve"> </w:t>
      </w:r>
      <w:r w:rsidRPr="00442B82">
        <w:rPr>
          <w:rStyle w:val="StyleUnderline"/>
          <w:rFonts w:asciiTheme="minorHAnsi" w:hAnsiTheme="minorHAnsi" w:cstheme="minorHAnsi"/>
          <w:sz w:val="24"/>
          <w:szCs w:val="24"/>
        </w:rPr>
        <w:t xml:space="preserve">at all. The supply of </w:t>
      </w:r>
      <w:r w:rsidRPr="00442B82">
        <w:rPr>
          <w:rStyle w:val="Emphasis"/>
          <w:rFonts w:asciiTheme="minorHAnsi" w:hAnsiTheme="minorHAnsi" w:cstheme="minorHAnsi"/>
          <w:sz w:val="24"/>
          <w:szCs w:val="24"/>
        </w:rPr>
        <w:t>qualified workers will go down</w:t>
      </w:r>
      <w:r w:rsidRPr="00442B82">
        <w:rPr>
          <w:rFonts w:asciiTheme="minorHAnsi" w:hAnsiTheme="minorHAnsi" w:cstheme="minorHAnsi"/>
          <w:sz w:val="16"/>
          <w:szCs w:val="24"/>
        </w:rPr>
        <w:t xml:space="preserve">, further </w:t>
      </w:r>
      <w:r w:rsidRPr="00442B82">
        <w:rPr>
          <w:rStyle w:val="StyleUnderline"/>
          <w:rFonts w:asciiTheme="minorHAnsi" w:hAnsiTheme="minorHAnsi" w:cstheme="minorHAnsi"/>
          <w:sz w:val="24"/>
          <w:szCs w:val="24"/>
        </w:rPr>
        <w:t>reducing the firm’s ultimate output</w:t>
      </w:r>
      <w:r w:rsidRPr="00442B82">
        <w:rPr>
          <w:rFonts w:asciiTheme="minorHAnsi" w:hAnsiTheme="minorHAnsi" w:cstheme="minorHAnsi"/>
          <w:sz w:val="16"/>
          <w:szCs w:val="24"/>
        </w:rPr>
        <w:t xml:space="preserve"> below efficient levels. In the end, </w:t>
      </w:r>
      <w:r w:rsidRPr="00442B82">
        <w:rPr>
          <w:rStyle w:val="Emphasis"/>
          <w:rFonts w:asciiTheme="minorHAnsi" w:hAnsiTheme="minorHAnsi" w:cstheme="minorHAnsi"/>
          <w:sz w:val="24"/>
          <w:szCs w:val="24"/>
        </w:rPr>
        <w:t>everyone suffers</w:t>
      </w:r>
      <w:r w:rsidRPr="00442B82">
        <w:rPr>
          <w:rFonts w:asciiTheme="minorHAnsi" w:hAnsiTheme="minorHAnsi" w:cstheme="minorHAnsi"/>
          <w:sz w:val="16"/>
          <w:szCs w:val="24"/>
        </w:rPr>
        <w:t xml:space="preserve"> except the firm with market power, which captures outsized profits. </w:t>
      </w:r>
      <w:r w:rsidRPr="00442B82">
        <w:rPr>
          <w:rStyle w:val="StyleUnderline"/>
          <w:rFonts w:asciiTheme="minorHAnsi" w:hAnsiTheme="minorHAnsi" w:cstheme="minorHAnsi"/>
          <w:sz w:val="24"/>
          <w:szCs w:val="24"/>
        </w:rPr>
        <w:t xml:space="preserve">Think: </w:t>
      </w:r>
      <w:r w:rsidRPr="00442B82">
        <w:rPr>
          <w:rStyle w:val="StyleUnderline"/>
          <w:rFonts w:asciiTheme="minorHAnsi" w:hAnsiTheme="minorHAnsi" w:cstheme="minorHAnsi"/>
          <w:sz w:val="24"/>
          <w:szCs w:val="24"/>
          <w:highlight w:val="cyan"/>
        </w:rPr>
        <w:t xml:space="preserve">Why does America have a </w:t>
      </w:r>
      <w:r w:rsidRPr="00442B82">
        <w:rPr>
          <w:rStyle w:val="Emphasis"/>
          <w:rFonts w:asciiTheme="minorHAnsi" w:hAnsiTheme="minorHAnsi" w:cstheme="minorHAnsi"/>
          <w:sz w:val="24"/>
          <w:szCs w:val="24"/>
          <w:highlight w:val="cyan"/>
        </w:rPr>
        <w:t>chronic undersupply of nurses or teachers</w:t>
      </w:r>
      <w:r w:rsidRPr="00442B82">
        <w:rPr>
          <w:rFonts w:asciiTheme="minorHAnsi" w:hAnsiTheme="minorHAnsi" w:cstheme="minorHAnsi"/>
          <w:sz w:val="16"/>
          <w:szCs w:val="24"/>
        </w:rPr>
        <w:t xml:space="preserve">, as well as stagnant wages (Council of Economic Advisers 2016)? </w:t>
      </w:r>
      <w:r w:rsidRPr="00442B82">
        <w:rPr>
          <w:rStyle w:val="StyleUnderline"/>
          <w:rFonts w:asciiTheme="minorHAnsi" w:hAnsiTheme="minorHAnsi" w:cstheme="minorHAnsi"/>
          <w:sz w:val="24"/>
          <w:szCs w:val="24"/>
          <w:highlight w:val="cyan"/>
        </w:rPr>
        <w:t>In a competitive market, undersupply</w:t>
      </w:r>
      <w:r w:rsidRPr="00442B82">
        <w:rPr>
          <w:rStyle w:val="StyleUnderline"/>
          <w:rFonts w:asciiTheme="minorHAnsi" w:hAnsiTheme="minorHAnsi" w:cstheme="minorHAnsi"/>
          <w:sz w:val="24"/>
          <w:szCs w:val="24"/>
        </w:rPr>
        <w:t xml:space="preserve"> would </w:t>
      </w:r>
      <w:r w:rsidRPr="00442B82">
        <w:rPr>
          <w:rStyle w:val="StyleUnderline"/>
          <w:rFonts w:asciiTheme="minorHAnsi" w:hAnsiTheme="minorHAnsi" w:cstheme="minorHAnsi"/>
          <w:sz w:val="24"/>
          <w:szCs w:val="24"/>
          <w:highlight w:val="cyan"/>
        </w:rPr>
        <w:t xml:space="preserve">lead to </w:t>
      </w:r>
      <w:r w:rsidRPr="00442B82">
        <w:rPr>
          <w:rStyle w:val="Emphasis"/>
          <w:rFonts w:asciiTheme="minorHAnsi" w:hAnsiTheme="minorHAnsi" w:cstheme="minorHAnsi"/>
          <w:sz w:val="24"/>
          <w:szCs w:val="24"/>
          <w:highlight w:val="cyan"/>
        </w:rPr>
        <w:t>higher wages</w:t>
      </w:r>
      <w:r w:rsidRPr="00442B82">
        <w:rPr>
          <w:rStyle w:val="Emphasis"/>
          <w:rFonts w:asciiTheme="minorHAnsi" w:hAnsiTheme="minorHAnsi" w:cstheme="minorHAnsi"/>
          <w:sz w:val="24"/>
          <w:szCs w:val="24"/>
        </w:rPr>
        <w:t xml:space="preserve"> and increased entry</w:t>
      </w:r>
      <w:r w:rsidRPr="00442B82">
        <w:rPr>
          <w:rFonts w:asciiTheme="minorHAnsi" w:hAnsiTheme="minorHAnsi" w:cstheme="minorHAnsi"/>
          <w:sz w:val="16"/>
          <w:szCs w:val="24"/>
        </w:rPr>
        <w:t xml:space="preserve"> to the field. </w:t>
      </w:r>
      <w:r w:rsidRPr="00442B82">
        <w:rPr>
          <w:rStyle w:val="StyleUnderline"/>
          <w:rFonts w:asciiTheme="minorHAnsi" w:hAnsiTheme="minorHAnsi" w:cstheme="minorHAnsi"/>
          <w:sz w:val="24"/>
          <w:szCs w:val="24"/>
          <w:highlight w:val="cyan"/>
        </w:rPr>
        <w:t>If wages</w:t>
      </w:r>
      <w:r w:rsidRPr="00442B82">
        <w:rPr>
          <w:rStyle w:val="StyleUnderline"/>
          <w:rFonts w:asciiTheme="minorHAnsi" w:hAnsiTheme="minorHAnsi" w:cstheme="minorHAnsi"/>
          <w:sz w:val="24"/>
          <w:szCs w:val="24"/>
        </w:rPr>
        <w:t xml:space="preserve"> are </w:t>
      </w:r>
      <w:r w:rsidRPr="00442B82">
        <w:rPr>
          <w:rStyle w:val="StyleUnderline"/>
          <w:rFonts w:asciiTheme="minorHAnsi" w:hAnsiTheme="minorHAnsi" w:cstheme="minorHAnsi"/>
          <w:sz w:val="24"/>
          <w:szCs w:val="24"/>
          <w:highlight w:val="cyan"/>
        </w:rPr>
        <w:t>inefficiently underpriced, we end up without enough nurses and ballooning healthcare costs</w:t>
      </w:r>
      <w:r w:rsidRPr="00442B82">
        <w:rPr>
          <w:rFonts w:asciiTheme="minorHAnsi" w:hAnsiTheme="minorHAnsi" w:cstheme="minorHAnsi"/>
          <w:sz w:val="16"/>
          <w:szCs w:val="24"/>
        </w:rPr>
        <w:t xml:space="preserve">. (Not to mention that, in the case of nurses, we end up with worse health outcomes for consumers!) </w:t>
      </w:r>
      <w:r w:rsidRPr="00442B82">
        <w:rPr>
          <w:rStyle w:val="StyleUnderline"/>
          <w:rFonts w:asciiTheme="minorHAnsi" w:hAnsiTheme="minorHAnsi" w:cstheme="minorHAnsi"/>
          <w:sz w:val="24"/>
          <w:szCs w:val="24"/>
        </w:rPr>
        <w:t xml:space="preserve">This is part of the reason it is so </w:t>
      </w:r>
      <w:r w:rsidRPr="00442B82">
        <w:rPr>
          <w:rStyle w:val="StyleUnderline"/>
          <w:rFonts w:asciiTheme="minorHAnsi" w:hAnsiTheme="minorHAnsi" w:cstheme="minorHAnsi"/>
          <w:sz w:val="24"/>
          <w:szCs w:val="24"/>
          <w:highlight w:val="cyan"/>
        </w:rPr>
        <w:t>problematic to interpret</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consumer welfare standard to mean</w:t>
      </w:r>
      <w:r w:rsidRPr="00442B82">
        <w:rPr>
          <w:rStyle w:val="StyleUnderline"/>
          <w:rFonts w:asciiTheme="minorHAnsi" w:hAnsiTheme="minorHAnsi" w:cstheme="minorHAnsi"/>
          <w:sz w:val="24"/>
          <w:szCs w:val="24"/>
        </w:rPr>
        <w:t xml:space="preserve"> that </w:t>
      </w:r>
      <w:r w:rsidRPr="00442B82">
        <w:rPr>
          <w:rStyle w:val="Emphasis"/>
          <w:rFonts w:asciiTheme="minorHAnsi" w:hAnsiTheme="minorHAnsi" w:cstheme="minorHAnsi"/>
          <w:sz w:val="24"/>
          <w:szCs w:val="24"/>
          <w:highlight w:val="cyan"/>
        </w:rPr>
        <w:t>short-term</w:t>
      </w:r>
      <w:r w:rsidRPr="00442B82">
        <w:rPr>
          <w:rStyle w:val="StyleUnderline"/>
          <w:rFonts w:asciiTheme="minorHAnsi" w:hAnsiTheme="minorHAnsi" w:cstheme="minorHAnsi"/>
          <w:sz w:val="24"/>
          <w:szCs w:val="24"/>
          <w:highlight w:val="cyan"/>
        </w:rPr>
        <w:t xml:space="preserve"> consumer prices</w:t>
      </w:r>
      <w:r w:rsidRPr="00442B82">
        <w:rPr>
          <w:rFonts w:asciiTheme="minorHAnsi" w:hAnsiTheme="minorHAnsi" w:cstheme="minorHAnsi"/>
          <w:sz w:val="16"/>
          <w:szCs w:val="24"/>
        </w:rPr>
        <w:t xml:space="preserve"> are increased: </w:t>
      </w:r>
      <w:r w:rsidRPr="00442B82">
        <w:rPr>
          <w:rStyle w:val="StyleUnderline"/>
          <w:rFonts w:asciiTheme="minorHAnsi" w:hAnsiTheme="minorHAnsi" w:cstheme="minorHAnsi"/>
          <w:sz w:val="24"/>
          <w:szCs w:val="24"/>
        </w:rPr>
        <w:t xml:space="preserve">presumed </w:t>
      </w:r>
      <w:r w:rsidRPr="00442B82">
        <w:rPr>
          <w:rStyle w:val="StyleUnderline"/>
          <w:rFonts w:asciiTheme="minorHAnsi" w:hAnsiTheme="minorHAnsi" w:cstheme="minorHAnsi"/>
          <w:sz w:val="24"/>
          <w:szCs w:val="24"/>
          <w:highlight w:val="cyan"/>
        </w:rPr>
        <w:t xml:space="preserve">price effects </w:t>
      </w:r>
      <w:r w:rsidRPr="00442B82">
        <w:rPr>
          <w:rStyle w:val="StyleUnderline"/>
          <w:rFonts w:asciiTheme="minorHAnsi" w:hAnsiTheme="minorHAnsi" w:cstheme="minorHAnsi"/>
          <w:sz w:val="24"/>
          <w:szCs w:val="24"/>
        </w:rPr>
        <w:t xml:space="preserve">could be </w:t>
      </w:r>
      <w:r w:rsidRPr="00442B82">
        <w:rPr>
          <w:rStyle w:val="Emphasis"/>
          <w:rFonts w:asciiTheme="minorHAnsi" w:hAnsiTheme="minorHAnsi" w:cstheme="minorHAnsi"/>
          <w:sz w:val="24"/>
          <w:szCs w:val="24"/>
          <w:highlight w:val="cyan"/>
        </w:rPr>
        <w:t>irrelevant</w:t>
      </w:r>
      <w:r w:rsidRPr="00442B82">
        <w:rPr>
          <w:rStyle w:val="StyleUnderline"/>
          <w:rFonts w:asciiTheme="minorHAnsi" w:hAnsiTheme="minorHAnsi" w:cstheme="minorHAnsi"/>
          <w:sz w:val="24"/>
          <w:szCs w:val="24"/>
          <w:highlight w:val="cyan"/>
        </w:rPr>
        <w:t xml:space="preserve"> or </w:t>
      </w:r>
      <w:r w:rsidRPr="00442B82">
        <w:rPr>
          <w:rStyle w:val="Emphasis"/>
          <w:rFonts w:asciiTheme="minorHAnsi" w:hAnsiTheme="minorHAnsi" w:cstheme="minorHAnsi"/>
          <w:sz w:val="24"/>
          <w:szCs w:val="24"/>
          <w:highlight w:val="cyan"/>
        </w:rPr>
        <w:t>misleading</w:t>
      </w:r>
      <w:r w:rsidRPr="00442B82">
        <w:rPr>
          <w:rFonts w:asciiTheme="minorHAnsi" w:hAnsiTheme="minorHAnsi" w:cstheme="minorHAnsi"/>
          <w:sz w:val="16"/>
          <w:szCs w:val="24"/>
        </w:rPr>
        <w:t xml:space="preserve"> as to the overall effect on consumers. </w:t>
      </w:r>
      <w:r w:rsidRPr="00442B82">
        <w:rPr>
          <w:rStyle w:val="StyleUnderline"/>
          <w:rFonts w:asciiTheme="minorHAnsi" w:hAnsiTheme="minorHAnsi" w:cstheme="minorHAnsi"/>
          <w:sz w:val="24"/>
          <w:szCs w:val="24"/>
        </w:rPr>
        <w:t>Antitrust</w:t>
      </w:r>
      <w:r w:rsidRPr="00442B82">
        <w:rPr>
          <w:rFonts w:asciiTheme="minorHAnsi" w:hAnsiTheme="minorHAnsi" w:cstheme="minorHAnsi"/>
          <w:sz w:val="16"/>
          <w:szCs w:val="24"/>
        </w:rPr>
        <w:t xml:space="preserve"> enforcement </w:t>
      </w:r>
      <w:r w:rsidRPr="00442B82">
        <w:rPr>
          <w:rStyle w:val="StyleUnderline"/>
          <w:rFonts w:asciiTheme="minorHAnsi" w:hAnsiTheme="minorHAnsi" w:cstheme="minorHAnsi"/>
          <w:sz w:val="24"/>
          <w:szCs w:val="24"/>
        </w:rPr>
        <w:t>is supposed to be dynamic and to be able to keep up with the state of economic theory</w:t>
      </w:r>
      <w:r w:rsidRPr="00442B82">
        <w:rPr>
          <w:rFonts w:asciiTheme="minorHAnsi" w:hAnsiTheme="minorHAnsi" w:cstheme="minorHAnsi"/>
          <w:sz w:val="16"/>
          <w:szCs w:val="24"/>
        </w:rPr>
        <w:t xml:space="preserve">.5 But </w:t>
      </w:r>
      <w:r w:rsidRPr="00442B82">
        <w:rPr>
          <w:rStyle w:val="Emphasis"/>
          <w:rFonts w:asciiTheme="minorHAnsi" w:hAnsiTheme="minorHAnsi" w:cstheme="minorHAnsi"/>
          <w:sz w:val="24"/>
          <w:szCs w:val="24"/>
        </w:rPr>
        <w:t>this</w:t>
      </w:r>
      <w:r w:rsidRPr="00442B82">
        <w:rPr>
          <w:rFonts w:asciiTheme="minorHAnsi" w:hAnsiTheme="minorHAnsi" w:cstheme="minorHAnsi"/>
          <w:sz w:val="16"/>
          <w:szCs w:val="24"/>
        </w:rPr>
        <w:t xml:space="preserve"> cross-pollination </w:t>
      </w:r>
      <w:r w:rsidRPr="00442B82">
        <w:rPr>
          <w:rStyle w:val="Emphasis"/>
          <w:rFonts w:asciiTheme="minorHAnsi" w:hAnsiTheme="minorHAnsi" w:cstheme="minorHAnsi"/>
          <w:sz w:val="24"/>
          <w:szCs w:val="24"/>
        </w:rPr>
        <w:t>is</w:t>
      </w:r>
      <w:r w:rsidRPr="00442B82">
        <w:rPr>
          <w:rStyle w:val="Emphasis"/>
          <w:rFonts w:asciiTheme="minorHAnsi" w:hAnsiTheme="minorHAnsi" w:cstheme="minorHAnsi"/>
          <w:sz w:val="24"/>
          <w:szCs w:val="24"/>
          <w:highlight w:val="cyan"/>
        </w:rPr>
        <w:t xml:space="preserve"> </w:t>
      </w:r>
      <w:r w:rsidRPr="00442B82">
        <w:rPr>
          <w:rStyle w:val="Emphasis"/>
          <w:rFonts w:asciiTheme="minorHAnsi" w:hAnsiTheme="minorHAnsi" w:cstheme="minorHAnsi"/>
          <w:sz w:val="24"/>
          <w:szCs w:val="24"/>
        </w:rPr>
        <w:t>not in evidence</w:t>
      </w:r>
      <w:r w:rsidRPr="00442B82">
        <w:rPr>
          <w:rFonts w:asciiTheme="minorHAnsi" w:hAnsiTheme="minorHAnsi" w:cstheme="minorHAnsi"/>
          <w:sz w:val="16"/>
          <w:szCs w:val="24"/>
        </w:rPr>
        <w:t>. For example, even though inefficiency anywhere in the supply chain leads to worse outcomes for consumers, product market cases outnumber labor market cases by a factor of nearly 15, and in mergers by closer to 35. Moreover, no recent merger has been blocked on the basis of labor market effects alone (Levi 1948, 540, fn10). A quick foray into how antitrust law has developed follows.</w:t>
      </w:r>
    </w:p>
    <w:p w14:paraId="23BFCCF0" w14:textId="77777777" w:rsidR="001421CC" w:rsidRPr="00442B82" w:rsidRDefault="001421CC" w:rsidP="001421CC">
      <w:pPr>
        <w:spacing w:line="276" w:lineRule="auto"/>
        <w:rPr>
          <w:rFonts w:asciiTheme="minorHAnsi" w:hAnsiTheme="minorHAnsi" w:cstheme="minorHAnsi"/>
          <w:sz w:val="16"/>
          <w:szCs w:val="24"/>
        </w:rPr>
      </w:pPr>
    </w:p>
    <w:p w14:paraId="1025D068"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1 – Growing economic inequality drives </w:t>
      </w:r>
      <w:r w:rsidRPr="00442B82">
        <w:rPr>
          <w:rFonts w:asciiTheme="minorHAnsi" w:hAnsiTheme="minorHAnsi" w:cstheme="minorHAnsi"/>
          <w:u w:val="single"/>
        </w:rPr>
        <w:t>diversionary nationalism</w:t>
      </w:r>
      <w:r w:rsidRPr="00442B82">
        <w:rPr>
          <w:rFonts w:asciiTheme="minorHAnsi" w:hAnsiTheme="minorHAnsi" w:cstheme="minorHAnsi"/>
        </w:rPr>
        <w:t xml:space="preserve"> and makes war </w:t>
      </w:r>
      <w:r w:rsidRPr="00442B82">
        <w:rPr>
          <w:rFonts w:asciiTheme="minorHAnsi" w:hAnsiTheme="minorHAnsi" w:cstheme="minorHAnsi"/>
          <w:u w:val="single"/>
        </w:rPr>
        <w:t>inevitable</w:t>
      </w:r>
      <w:r w:rsidRPr="00442B82">
        <w:rPr>
          <w:rFonts w:asciiTheme="minorHAnsi" w:hAnsiTheme="minorHAnsi" w:cstheme="minorHAnsi"/>
        </w:rPr>
        <w:t>.</w:t>
      </w:r>
    </w:p>
    <w:p w14:paraId="15B8E89F"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Frederick </w:t>
      </w:r>
      <w:r w:rsidRPr="00442B82">
        <w:rPr>
          <w:rStyle w:val="Style13ptBold"/>
          <w:rFonts w:asciiTheme="minorHAnsi" w:hAnsiTheme="minorHAnsi" w:cstheme="minorHAnsi"/>
        </w:rPr>
        <w:t>Solt 11</w:t>
      </w:r>
      <w:r w:rsidRPr="00442B82">
        <w:rPr>
          <w:rFonts w:asciiTheme="minorHAnsi" w:hAnsiTheme="minorHAnsi" w:cstheme="minorHAnsi"/>
        </w:rPr>
        <w: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w:t>
      </w:r>
    </w:p>
    <w:p w14:paraId="71C0D022"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One of the oldest theories of nationalism is that </w:t>
      </w:r>
      <w:r w:rsidRPr="00442B82">
        <w:rPr>
          <w:rStyle w:val="StyleUnderline"/>
          <w:rFonts w:asciiTheme="minorHAnsi" w:hAnsiTheme="minorHAnsi" w:cstheme="minorHAnsi"/>
          <w:sz w:val="24"/>
          <w:szCs w:val="24"/>
        </w:rPr>
        <w:t xml:space="preserve">states </w:t>
      </w:r>
      <w:r w:rsidRPr="00442B82">
        <w:rPr>
          <w:rStyle w:val="Emphasis"/>
          <w:rFonts w:asciiTheme="minorHAnsi" w:hAnsiTheme="minorHAnsi" w:cstheme="minorHAnsi"/>
          <w:sz w:val="24"/>
          <w:szCs w:val="24"/>
        </w:rPr>
        <w:t>instill the nationalist myth</w:t>
      </w:r>
      <w:r w:rsidRPr="00442B82">
        <w:rPr>
          <w:rStyle w:val="StyleUnderline"/>
          <w:rFonts w:asciiTheme="minorHAnsi" w:hAnsiTheme="minorHAnsi" w:cstheme="minorHAnsi"/>
          <w:sz w:val="24"/>
          <w:szCs w:val="24"/>
        </w:rPr>
        <w:t xml:space="preserve"> in their citizens to </w:t>
      </w:r>
      <w:r w:rsidRPr="00442B82">
        <w:rPr>
          <w:rStyle w:val="Emphasis"/>
          <w:rFonts w:asciiTheme="minorHAnsi" w:hAnsiTheme="minorHAnsi" w:cstheme="minorHAnsi"/>
          <w:sz w:val="24"/>
          <w:szCs w:val="24"/>
        </w:rPr>
        <w:t>divert their attention from great economic inequality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so </w:t>
      </w:r>
      <w:r w:rsidRPr="00442B82">
        <w:rPr>
          <w:rStyle w:val="StyleUnderline"/>
          <w:rFonts w:asciiTheme="minorHAnsi" w:hAnsiTheme="minorHAnsi" w:cstheme="minorHAnsi"/>
          <w:sz w:val="24"/>
          <w:szCs w:val="24"/>
        </w:rPr>
        <w:t>forestall pervasive unrest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Because the very concept of </w:t>
      </w:r>
      <w:r w:rsidRPr="00442B82">
        <w:rPr>
          <w:rStyle w:val="StyleUnderline"/>
          <w:rFonts w:asciiTheme="minorHAnsi" w:hAnsiTheme="minorHAnsi" w:cstheme="minorHAnsi"/>
          <w:sz w:val="24"/>
          <w:szCs w:val="24"/>
          <w:highlight w:val="cyan"/>
        </w:rPr>
        <w:t>nationalism obscures</w:t>
      </w:r>
      <w:r w:rsidRPr="00442B82">
        <w:rPr>
          <w:rStyle w:val="StyleUnderline"/>
          <w:rFonts w:asciiTheme="minorHAnsi" w:hAnsiTheme="minorHAnsi" w:cstheme="minorHAnsi"/>
          <w:sz w:val="24"/>
          <w:szCs w:val="24"/>
        </w:rPr>
        <w:t xml:space="preserve"> the extent of </w:t>
      </w:r>
      <w:r w:rsidRPr="00442B82">
        <w:rPr>
          <w:rStyle w:val="StyleUnderline"/>
          <w:rFonts w:asciiTheme="minorHAnsi" w:hAnsiTheme="minorHAnsi" w:cstheme="minorHAnsi"/>
          <w:sz w:val="24"/>
          <w:szCs w:val="24"/>
          <w:highlight w:val="cyan"/>
        </w:rPr>
        <w:t>inequality</w:t>
      </w:r>
      <w:r w:rsidRPr="00442B82">
        <w:rPr>
          <w:rFonts w:asciiTheme="minorHAnsi" w:hAnsiTheme="minorHAnsi" w:cstheme="minorHAnsi"/>
          <w:sz w:val="16"/>
          <w:szCs w:val="24"/>
        </w:rPr>
        <w:t xml:space="preserve"> and is a potent tool for delegitimizing calls for redistribution, </w:t>
      </w:r>
      <w:r w:rsidRPr="00442B82">
        <w:rPr>
          <w:rStyle w:val="StyleUnderline"/>
          <w:rFonts w:asciiTheme="minorHAnsi" w:hAnsiTheme="minorHAnsi" w:cstheme="minorHAnsi"/>
          <w:sz w:val="24"/>
          <w:szCs w:val="24"/>
        </w:rPr>
        <w:t xml:space="preserve">it is a perfect </w:t>
      </w:r>
      <w:r w:rsidRPr="00442B82">
        <w:rPr>
          <w:rStyle w:val="Emphasis"/>
          <w:rFonts w:asciiTheme="minorHAnsi" w:hAnsiTheme="minorHAnsi" w:cstheme="minorHAnsi"/>
          <w:sz w:val="24"/>
          <w:szCs w:val="24"/>
        </w:rPr>
        <w:t>diversion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and </w:t>
      </w:r>
      <w:r w:rsidRPr="00442B82">
        <w:rPr>
          <w:rStyle w:val="StyleUnderline"/>
          <w:rFonts w:asciiTheme="minorHAnsi" w:hAnsiTheme="minorHAnsi" w:cstheme="minorHAnsi"/>
          <w:sz w:val="24"/>
          <w:szCs w:val="24"/>
          <w:highlight w:val="cyan"/>
        </w:rPr>
        <w:t>states</w:t>
      </w:r>
      <w:r w:rsidRPr="00442B82">
        <w:rPr>
          <w:rStyle w:val="StyleUnderline"/>
          <w:rFonts w:asciiTheme="minorHAnsi" w:hAnsiTheme="minorHAnsi" w:cstheme="minorHAnsi"/>
          <w:sz w:val="24"/>
          <w:szCs w:val="24"/>
        </w:rPr>
        <w:t xml:space="preserve"> should be expected to </w:t>
      </w:r>
      <w:r w:rsidRPr="00442B82">
        <w:rPr>
          <w:rStyle w:val="StyleUnderline"/>
          <w:rFonts w:asciiTheme="minorHAnsi" w:hAnsiTheme="minorHAnsi" w:cstheme="minorHAnsi"/>
          <w:sz w:val="24"/>
          <w:szCs w:val="24"/>
          <w:highlight w:val="cyan"/>
        </w:rPr>
        <w:t xml:space="preserve">engage in </w:t>
      </w:r>
      <w:r w:rsidRPr="00442B82">
        <w:rPr>
          <w:rStyle w:val="StyleUnderline"/>
          <w:rFonts w:asciiTheme="minorHAnsi" w:hAnsiTheme="minorHAnsi" w:cstheme="minorHAnsi"/>
          <w:sz w:val="24"/>
          <w:szCs w:val="24"/>
        </w:rPr>
        <w:t xml:space="preserve">more </w:t>
      </w:r>
      <w:r w:rsidRPr="00442B82">
        <w:rPr>
          <w:rStyle w:val="StyleUnderline"/>
          <w:rFonts w:asciiTheme="minorHAnsi" w:hAnsiTheme="minorHAnsi" w:cstheme="minorHAnsi"/>
          <w:sz w:val="24"/>
          <w:szCs w:val="24"/>
          <w:highlight w:val="cyan"/>
        </w:rPr>
        <w:t>nationalist mythmaking when inequality increases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evidence presented by this study supports this theory</w:t>
      </w:r>
      <w:r w:rsidRPr="00442B82">
        <w:rPr>
          <w:rFonts w:asciiTheme="minorHAnsi" w:hAnsiTheme="minorHAnsi" w:cstheme="minorHAnsi"/>
          <w:sz w:val="16"/>
          <w:szCs w:val="24"/>
        </w:rPr>
        <w:t xml:space="preserve">: across the countries and over time, </w:t>
      </w:r>
      <w:r w:rsidRPr="00442B82">
        <w:rPr>
          <w:rStyle w:val="StyleUnderline"/>
          <w:rFonts w:asciiTheme="minorHAnsi" w:hAnsiTheme="minorHAnsi" w:cstheme="minorHAnsi"/>
          <w:sz w:val="24"/>
          <w:szCs w:val="24"/>
        </w:rPr>
        <w:t>where economic inequality is greater, nationalist sentiments are substantially more widespread</w:t>
      </w:r>
      <w:r w:rsidRPr="00442B82">
        <w:rPr>
          <w:rFonts w:asciiTheme="minorHAnsi" w:hAnsiTheme="minorHAnsi" w:cstheme="minorHAnsi"/>
          <w:sz w:val="16"/>
          <w:szCs w:val="24"/>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442B82">
        <w:rPr>
          <w:rStyle w:val="StyleUnderline"/>
          <w:rFonts w:asciiTheme="minorHAnsi" w:hAnsiTheme="minorHAnsi" w:cstheme="minorHAnsi"/>
          <w:sz w:val="24"/>
          <w:szCs w:val="24"/>
        </w:rPr>
        <w:t xml:space="preserve">domestic </w:t>
      </w:r>
      <w:r w:rsidRPr="00442B82">
        <w:rPr>
          <w:rStyle w:val="StyleUnderline"/>
          <w:rFonts w:asciiTheme="minorHAnsi" w:hAnsiTheme="minorHAnsi" w:cstheme="minorHAnsi"/>
          <w:sz w:val="24"/>
          <w:szCs w:val="24"/>
          <w:highlight w:val="cyan"/>
        </w:rPr>
        <w:t>inequality is</w:t>
      </w:r>
      <w:r w:rsidRPr="00442B82">
        <w:rPr>
          <w:rStyle w:val="StyleUnderline"/>
          <w:rFonts w:asciiTheme="minorHAnsi" w:hAnsiTheme="minorHAnsi" w:cstheme="minorHAnsi"/>
          <w:sz w:val="24"/>
          <w:szCs w:val="24"/>
        </w:rPr>
        <w:t xml:space="preserve"> a </w:t>
      </w:r>
      <w:r w:rsidRPr="00442B82">
        <w:rPr>
          <w:rStyle w:val="Emphasis"/>
          <w:rFonts w:asciiTheme="minorHAnsi" w:hAnsiTheme="minorHAnsi" w:cstheme="minorHAnsi"/>
          <w:sz w:val="24"/>
          <w:szCs w:val="24"/>
        </w:rPr>
        <w:t xml:space="preserve">far more </w:t>
      </w:r>
      <w:r w:rsidRPr="00442B82">
        <w:rPr>
          <w:rStyle w:val="Emphasis"/>
          <w:rFonts w:asciiTheme="minorHAnsi" w:hAnsiTheme="minorHAnsi" w:cstheme="minorHAnsi"/>
          <w:sz w:val="24"/>
          <w:szCs w:val="24"/>
          <w:highlight w:val="cyan"/>
        </w:rPr>
        <w:t xml:space="preserve">important stimulus for </w:t>
      </w:r>
      <w:r w:rsidRPr="00442B82">
        <w:rPr>
          <w:rStyle w:val="Emphasis"/>
          <w:rFonts w:asciiTheme="minorHAnsi" w:hAnsiTheme="minorHAnsi" w:cstheme="minorHAnsi"/>
          <w:sz w:val="24"/>
          <w:szCs w:val="24"/>
        </w:rPr>
        <w:t xml:space="preserve">the generation of </w:t>
      </w:r>
      <w:r w:rsidRPr="00442B82">
        <w:rPr>
          <w:rStyle w:val="Emphasis"/>
          <w:rFonts w:asciiTheme="minorHAnsi" w:hAnsiTheme="minorHAnsi" w:cstheme="minorHAnsi"/>
          <w:sz w:val="24"/>
          <w:szCs w:val="24"/>
          <w:highlight w:val="cyan"/>
        </w:rPr>
        <w:t>nationalist sentiments</w:t>
      </w:r>
      <w:r w:rsidRPr="00442B82">
        <w:rPr>
          <w:rStyle w:val="StyleUnderline"/>
          <w:rFonts w:asciiTheme="minorHAnsi" w:hAnsiTheme="minorHAnsi" w:cstheme="minorHAnsi"/>
          <w:sz w:val="24"/>
          <w:szCs w:val="24"/>
          <w:highlight w:val="cyan"/>
        </w:rPr>
        <w:t xml:space="preserve"> </w:t>
      </w:r>
      <w:r w:rsidRPr="00442B82">
        <w:rPr>
          <w:rStyle w:val="StyleUnderline"/>
          <w:rFonts w:asciiTheme="minorHAnsi" w:hAnsiTheme="minorHAnsi" w:cstheme="minorHAnsi"/>
          <w:sz w:val="24"/>
          <w:szCs w:val="24"/>
        </w:rPr>
        <w:t>than the international context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Given that </w:t>
      </w:r>
      <w:r w:rsidRPr="00442B82">
        <w:rPr>
          <w:rStyle w:val="Emphasis"/>
          <w:rFonts w:asciiTheme="minorHAnsi" w:hAnsiTheme="minorHAnsi" w:cstheme="minorHAnsi"/>
          <w:sz w:val="24"/>
          <w:szCs w:val="24"/>
        </w:rPr>
        <w:t>nuclear weapons</w:t>
      </w:r>
      <w:r w:rsidRPr="00442B82">
        <w:rPr>
          <w:rFonts w:asciiTheme="minorHAnsi" w:hAnsiTheme="minorHAnsi" w:cstheme="minorHAnsi"/>
          <w:sz w:val="16"/>
          <w:szCs w:val="24"/>
        </w:rPr>
        <w:t>—either their own or their allies’—</w:t>
      </w:r>
      <w:r w:rsidRPr="00442B82">
        <w:rPr>
          <w:rStyle w:val="StyleUnderline"/>
          <w:rFonts w:asciiTheme="minorHAnsi" w:hAnsiTheme="minorHAnsi" w:cstheme="minorHAnsi"/>
          <w:sz w:val="24"/>
          <w:szCs w:val="24"/>
        </w:rPr>
        <w:t>rather than the mass army now serve as the primary defense of many countries against being overrun by their enemies, perhaps this is not surprising</w:t>
      </w:r>
      <w:r w:rsidRPr="00442B82">
        <w:rPr>
          <w:rFonts w:asciiTheme="minorHAnsi" w:hAnsiTheme="minorHAnsi" w:cstheme="minorHAnsi"/>
          <w:sz w:val="16"/>
          <w:szCs w:val="24"/>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442B82">
        <w:rPr>
          <w:rStyle w:val="StyleUnderline"/>
          <w:rFonts w:asciiTheme="minorHAnsi" w:hAnsiTheme="minorHAnsi" w:cstheme="minorHAnsi"/>
          <w:sz w:val="24"/>
          <w:szCs w:val="24"/>
          <w:highlight w:val="cyan"/>
        </w:rPr>
        <w:t>States</w:t>
      </w:r>
      <w:r w:rsidRPr="00442B82">
        <w:rPr>
          <w:rStyle w:val="StyleUnderline"/>
          <w:rFonts w:asciiTheme="minorHAnsi" w:hAnsiTheme="minorHAnsi" w:cstheme="minorHAnsi"/>
          <w:sz w:val="24"/>
          <w:szCs w:val="24"/>
        </w:rPr>
        <w:t xml:space="preserve"> may </w:t>
      </w:r>
      <w:r w:rsidRPr="00442B82">
        <w:rPr>
          <w:rStyle w:val="StyleUnderline"/>
          <w:rFonts w:asciiTheme="minorHAnsi" w:hAnsiTheme="minorHAnsi" w:cstheme="minorHAnsi"/>
          <w:sz w:val="24"/>
          <w:szCs w:val="24"/>
          <w:highlight w:val="cyan"/>
        </w:rPr>
        <w:t xml:space="preserve">foment national pride to stem discontent with </w:t>
      </w:r>
      <w:r w:rsidRPr="00442B82">
        <w:rPr>
          <w:rStyle w:val="StyleUnderline"/>
          <w:rFonts w:asciiTheme="minorHAnsi" w:hAnsiTheme="minorHAnsi" w:cstheme="minorHAnsi"/>
          <w:sz w:val="24"/>
          <w:szCs w:val="24"/>
        </w:rPr>
        <w:t xml:space="preserve">increasing </w:t>
      </w:r>
      <w:r w:rsidRPr="00442B82">
        <w:rPr>
          <w:rStyle w:val="StyleUnderline"/>
          <w:rFonts w:asciiTheme="minorHAnsi" w:hAnsiTheme="minorHAnsi" w:cstheme="minorHAnsi"/>
          <w:sz w:val="24"/>
          <w:szCs w:val="24"/>
          <w:highlight w:val="cyan"/>
        </w:rPr>
        <w:t>inequality</w:t>
      </w:r>
      <w:r w:rsidRPr="00442B82">
        <w:rPr>
          <w:rStyle w:val="StyleUnderline"/>
          <w:rFonts w:asciiTheme="minorHAnsi" w:hAnsiTheme="minorHAnsi" w:cstheme="minorHAnsi"/>
          <w:sz w:val="24"/>
          <w:szCs w:val="24"/>
        </w:rPr>
        <w:t xml:space="preserve">, but this pride </w:t>
      </w:r>
      <w:r w:rsidRPr="00442B82">
        <w:rPr>
          <w:rStyle w:val="StyleUnderline"/>
          <w:rFonts w:asciiTheme="minorHAnsi" w:hAnsiTheme="minorHAnsi" w:cstheme="minorHAnsi"/>
          <w:sz w:val="24"/>
          <w:szCs w:val="24"/>
          <w:highlight w:val="cyan"/>
        </w:rPr>
        <w:t>can</w:t>
      </w:r>
      <w:r w:rsidRPr="00442B82">
        <w:rPr>
          <w:rStyle w:val="StyleUnderline"/>
          <w:rFonts w:asciiTheme="minorHAnsi" w:hAnsiTheme="minorHAnsi" w:cstheme="minorHAnsi"/>
          <w:sz w:val="24"/>
          <w:szCs w:val="24"/>
        </w:rPr>
        <w:t xml:space="preserve"> also </w:t>
      </w:r>
      <w:r w:rsidRPr="00442B82">
        <w:rPr>
          <w:rStyle w:val="StyleUnderline"/>
          <w:rFonts w:asciiTheme="minorHAnsi" w:hAnsiTheme="minorHAnsi" w:cstheme="minorHAnsi"/>
          <w:sz w:val="24"/>
          <w:szCs w:val="24"/>
          <w:highlight w:val="cyan"/>
        </w:rPr>
        <w:t>lead to</w:t>
      </w:r>
      <w:r w:rsidRPr="00442B82">
        <w:rPr>
          <w:rStyle w:val="StyleUnderline"/>
          <w:rFonts w:asciiTheme="minorHAnsi" w:hAnsiTheme="minorHAnsi" w:cstheme="minorHAnsi"/>
          <w:sz w:val="24"/>
          <w:szCs w:val="24"/>
        </w:rPr>
        <w:t xml:space="preserve"> more </w:t>
      </w:r>
      <w:r w:rsidRPr="00442B82">
        <w:rPr>
          <w:rStyle w:val="Emphasis"/>
          <w:rFonts w:asciiTheme="minorHAnsi" w:hAnsiTheme="minorHAnsi" w:cstheme="minorHAnsi"/>
          <w:sz w:val="24"/>
          <w:szCs w:val="24"/>
          <w:highlight w:val="cyan"/>
        </w:rPr>
        <w:t xml:space="preserve">hostility towards </w:t>
      </w:r>
      <w:r w:rsidRPr="00442B82">
        <w:rPr>
          <w:rStyle w:val="Emphasis"/>
          <w:rFonts w:asciiTheme="minorHAnsi" w:hAnsiTheme="minorHAnsi" w:cstheme="minorHAnsi"/>
          <w:sz w:val="24"/>
          <w:szCs w:val="24"/>
        </w:rPr>
        <w:t xml:space="preserve">immigrants and </w:t>
      </w:r>
      <w:r w:rsidRPr="00442B82">
        <w:rPr>
          <w:rStyle w:val="Emphasis"/>
          <w:rFonts w:asciiTheme="minorHAnsi" w:hAnsiTheme="minorHAnsi" w:cstheme="minorHAnsi"/>
          <w:sz w:val="24"/>
          <w:szCs w:val="24"/>
          <w:highlight w:val="cyan"/>
        </w:rPr>
        <w:t>minorities</w:t>
      </w:r>
      <w:r w:rsidRPr="00442B82">
        <w:rPr>
          <w:rFonts w:asciiTheme="minorHAnsi" w:hAnsiTheme="minorHAnsi" w:cstheme="minorHAnsi"/>
          <w:sz w:val="16"/>
          <w:szCs w:val="24"/>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442B82">
        <w:rPr>
          <w:rStyle w:val="StyleUnderline"/>
          <w:rFonts w:asciiTheme="minorHAnsi" w:hAnsiTheme="minorHAnsi" w:cstheme="minorHAnsi"/>
          <w:sz w:val="24"/>
          <w:szCs w:val="24"/>
        </w:rPr>
        <w:t xml:space="preserve">by leading to the creation of more national pride, higher levels of inequality produce environments favorable to those who would inflame </w:t>
      </w:r>
      <w:r w:rsidRPr="00442B82">
        <w:rPr>
          <w:rStyle w:val="Emphasis"/>
          <w:rFonts w:asciiTheme="minorHAnsi" w:hAnsiTheme="minorHAnsi" w:cstheme="minorHAnsi"/>
          <w:sz w:val="24"/>
          <w:szCs w:val="24"/>
        </w:rPr>
        <w:t>ethnic animosities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Another</w:t>
      </w:r>
      <w:r w:rsidRPr="00442B82">
        <w:rPr>
          <w:rFonts w:asciiTheme="minorHAnsi" w:hAnsiTheme="minorHAnsi" w:cstheme="minorHAnsi"/>
          <w:sz w:val="16"/>
          <w:szCs w:val="24"/>
        </w:rPr>
        <w:t xml:space="preserve"> and perhaps even more worrisome </w:t>
      </w:r>
      <w:r w:rsidRPr="00442B82">
        <w:rPr>
          <w:rStyle w:val="StyleUnderline"/>
          <w:rFonts w:asciiTheme="minorHAnsi" w:hAnsiTheme="minorHAnsi" w:cstheme="minorHAnsi"/>
          <w:sz w:val="24"/>
          <w:szCs w:val="24"/>
        </w:rPr>
        <w:t xml:space="preserve">implication regards the </w:t>
      </w:r>
      <w:r w:rsidRPr="00442B82">
        <w:rPr>
          <w:rStyle w:val="Emphasis"/>
          <w:rFonts w:asciiTheme="minorHAnsi" w:hAnsiTheme="minorHAnsi" w:cstheme="minorHAnsi"/>
          <w:sz w:val="24"/>
          <w:szCs w:val="24"/>
        </w:rPr>
        <w:t>likelihood of war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Nationalism is</w:t>
      </w:r>
      <w:r w:rsidRPr="00442B82">
        <w:rPr>
          <w:rStyle w:val="StyleUnderline"/>
          <w:rFonts w:asciiTheme="minorHAnsi" w:hAnsiTheme="minorHAnsi" w:cstheme="minorHAnsi"/>
          <w:sz w:val="24"/>
          <w:szCs w:val="24"/>
        </w:rPr>
        <w:t xml:space="preserve"> frequently suggested as a </w:t>
      </w:r>
      <w:r w:rsidRPr="00442B82">
        <w:rPr>
          <w:rStyle w:val="Emphasis"/>
          <w:rFonts w:asciiTheme="minorHAnsi" w:hAnsiTheme="minorHAnsi" w:cstheme="minorHAnsi"/>
          <w:sz w:val="24"/>
          <w:szCs w:val="24"/>
          <w:highlight w:val="cyan"/>
        </w:rPr>
        <w:t>cause of war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and</w:t>
      </w:r>
      <w:r w:rsidRPr="00442B82">
        <w:rPr>
          <w:rStyle w:val="StyleUnderline"/>
          <w:rFonts w:asciiTheme="minorHAnsi" w:hAnsiTheme="minorHAnsi" w:cstheme="minorHAnsi"/>
          <w:sz w:val="24"/>
          <w:szCs w:val="24"/>
        </w:rPr>
        <w:t xml:space="preserve"> more national pride has been found to result in a much greater demand for national security even at the expense of civil liberties</w:t>
      </w:r>
      <w:r w:rsidRPr="00442B82">
        <w:rPr>
          <w:rFonts w:asciiTheme="minorHAnsi" w:hAnsiTheme="minorHAnsi" w:cstheme="minorHAnsi"/>
          <w:sz w:val="16"/>
          <w:szCs w:val="24"/>
        </w:rPr>
        <w:t xml:space="preserve"> (Davis and Silver 2004, 36–37) </w:t>
      </w:r>
      <w:r w:rsidRPr="00442B82">
        <w:rPr>
          <w:rStyle w:val="StyleUnderline"/>
          <w:rFonts w:asciiTheme="minorHAnsi" w:hAnsiTheme="minorHAnsi" w:cstheme="minorHAnsi"/>
          <w:sz w:val="24"/>
          <w:szCs w:val="24"/>
        </w:rPr>
        <w:t xml:space="preserve">as well as preferences for “a more </w:t>
      </w:r>
      <w:r w:rsidRPr="00442B82">
        <w:rPr>
          <w:rStyle w:val="Emphasis"/>
          <w:rFonts w:asciiTheme="minorHAnsi" w:hAnsiTheme="minorHAnsi" w:cstheme="minorHAnsi"/>
          <w:sz w:val="24"/>
          <w:szCs w:val="24"/>
          <w:highlight w:val="cyan"/>
        </w:rPr>
        <w:t>militaristic foreign</w:t>
      </w:r>
      <w:r w:rsidRPr="00442B82">
        <w:rPr>
          <w:rStyle w:val="Emphasis"/>
          <w:rFonts w:asciiTheme="minorHAnsi" w:hAnsiTheme="minorHAnsi" w:cstheme="minorHAnsi"/>
          <w:sz w:val="24"/>
          <w:szCs w:val="24"/>
        </w:rPr>
        <w:t xml:space="preserve"> affairs </w:t>
      </w:r>
      <w:r w:rsidRPr="00442B82">
        <w:rPr>
          <w:rStyle w:val="Emphasis"/>
          <w:rFonts w:asciiTheme="minorHAnsi" w:hAnsiTheme="minorHAnsi" w:cstheme="minorHAnsi"/>
          <w:sz w:val="24"/>
          <w:szCs w:val="24"/>
          <w:highlight w:val="cyan"/>
        </w:rPr>
        <w:t>posture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a more interventionist role in world politics</w:t>
      </w:r>
      <w:r w:rsidRPr="00442B82">
        <w:rPr>
          <w:rFonts w:asciiTheme="minorHAnsi" w:hAnsiTheme="minorHAnsi" w:cstheme="minorHAnsi"/>
          <w:sz w:val="16"/>
          <w:szCs w:val="24"/>
        </w:rPr>
        <w:t xml:space="preserve">” (Conover and Feldman 1987, 3). To the extent that these preferences influence policymaking, the </w:t>
      </w:r>
      <w:r w:rsidRPr="00442B82">
        <w:rPr>
          <w:rStyle w:val="Emphasis"/>
          <w:rFonts w:asciiTheme="minorHAnsi" w:hAnsiTheme="minorHAnsi" w:cstheme="minorHAnsi"/>
          <w:sz w:val="24"/>
          <w:szCs w:val="24"/>
        </w:rPr>
        <w:t xml:space="preserve">growth in </w:t>
      </w:r>
      <w:r w:rsidRPr="00442B82">
        <w:rPr>
          <w:rStyle w:val="Emphasis"/>
          <w:rFonts w:asciiTheme="minorHAnsi" w:hAnsiTheme="minorHAnsi" w:cstheme="minorHAnsi"/>
          <w:sz w:val="24"/>
          <w:szCs w:val="24"/>
          <w:highlight w:val="cyan"/>
        </w:rPr>
        <w:t>economic inequality</w:t>
      </w:r>
      <w:r w:rsidRPr="00442B82">
        <w:rPr>
          <w:rFonts w:asciiTheme="minorHAnsi" w:hAnsiTheme="minorHAnsi" w:cstheme="minorHAnsi"/>
          <w:sz w:val="16"/>
          <w:szCs w:val="24"/>
        </w:rPr>
        <w:t xml:space="preserve"> over the last quarter century </w:t>
      </w:r>
      <w:r w:rsidRPr="00442B82">
        <w:rPr>
          <w:rStyle w:val="StyleUnderline"/>
          <w:rFonts w:asciiTheme="minorHAnsi" w:hAnsiTheme="minorHAnsi" w:cstheme="minorHAnsi"/>
          <w:sz w:val="24"/>
          <w:szCs w:val="24"/>
        </w:rPr>
        <w:t xml:space="preserve">should be expected to </w:t>
      </w:r>
      <w:r w:rsidRPr="00442B82">
        <w:rPr>
          <w:rStyle w:val="StyleUnderline"/>
          <w:rFonts w:asciiTheme="minorHAnsi" w:hAnsiTheme="minorHAnsi" w:cstheme="minorHAnsi"/>
          <w:sz w:val="24"/>
          <w:szCs w:val="24"/>
          <w:highlight w:val="cyan"/>
        </w:rPr>
        <w:t>lead to</w:t>
      </w:r>
      <w:r w:rsidRPr="00442B82">
        <w:rPr>
          <w:rStyle w:val="StyleUnderline"/>
          <w:rFonts w:asciiTheme="minorHAnsi" w:hAnsiTheme="minorHAnsi" w:cstheme="minorHAnsi"/>
          <w:sz w:val="24"/>
          <w:szCs w:val="24"/>
        </w:rPr>
        <w:t xml:space="preserve"> more aggressive foreign policies and </w:t>
      </w:r>
      <w:r w:rsidRPr="00442B82">
        <w:rPr>
          <w:rStyle w:val="Emphasis"/>
          <w:rFonts w:asciiTheme="minorHAnsi" w:hAnsiTheme="minorHAnsi" w:cstheme="minorHAnsi"/>
          <w:sz w:val="24"/>
          <w:szCs w:val="24"/>
        </w:rPr>
        <w:t xml:space="preserve">more </w:t>
      </w:r>
      <w:r w:rsidRPr="00442B82">
        <w:rPr>
          <w:rStyle w:val="Emphasis"/>
          <w:rFonts w:asciiTheme="minorHAnsi" w:hAnsiTheme="minorHAnsi" w:cstheme="minorHAnsi"/>
          <w:sz w:val="24"/>
          <w:szCs w:val="24"/>
          <w:highlight w:val="cyan"/>
        </w:rPr>
        <w:t>international conflict</w:t>
      </w:r>
      <w:r w:rsidRPr="00442B82">
        <w:rPr>
          <w:rFonts w:asciiTheme="minorHAnsi" w:hAnsiTheme="minorHAnsi" w:cstheme="minorHAnsi"/>
          <w:sz w:val="16"/>
          <w:szCs w:val="24"/>
        </w:rPr>
        <w:t xml:space="preserve">. If economic inequality prompts states to generate diversionary nationalism as the results presented above suggest, then </w:t>
      </w:r>
      <w:r w:rsidRPr="00442B82">
        <w:rPr>
          <w:rStyle w:val="Emphasis"/>
          <w:rFonts w:asciiTheme="minorHAnsi" w:hAnsiTheme="minorHAnsi" w:cstheme="minorHAnsi"/>
          <w:sz w:val="24"/>
          <w:szCs w:val="24"/>
          <w:highlight w:val="cyan"/>
        </w:rPr>
        <w:t>rising inequality could make</w:t>
      </w:r>
      <w:r w:rsidRPr="00442B82">
        <w:rPr>
          <w:rStyle w:val="Emphasis"/>
          <w:rFonts w:asciiTheme="minorHAnsi" w:hAnsiTheme="minorHAnsi" w:cstheme="minorHAnsi"/>
          <w:sz w:val="24"/>
          <w:szCs w:val="24"/>
        </w:rPr>
        <w:t xml:space="preserve"> for </w:t>
      </w:r>
      <w:r w:rsidRPr="00442B82">
        <w:rPr>
          <w:rStyle w:val="Emphasis"/>
          <w:rFonts w:asciiTheme="minorHAnsi" w:hAnsiTheme="minorHAnsi" w:cstheme="minorHAnsi"/>
          <w:sz w:val="24"/>
          <w:szCs w:val="24"/>
          <w:highlight w:val="cyan"/>
        </w:rPr>
        <w:t>a more dangerous</w:t>
      </w:r>
      <w:r w:rsidRPr="00442B82">
        <w:rPr>
          <w:rStyle w:val="Emphasis"/>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world</w:t>
      </w:r>
      <w:r w:rsidRPr="00442B82">
        <w:rPr>
          <w:rFonts w:asciiTheme="minorHAnsi" w:hAnsiTheme="minorHAnsi" w:cstheme="minorHAnsi"/>
          <w:sz w:val="16"/>
          <w:szCs w:val="24"/>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442B82">
        <w:rPr>
          <w:rStyle w:val="StyleUnderline"/>
          <w:rFonts w:asciiTheme="minorHAnsi" w:hAnsiTheme="minorHAnsi" w:cstheme="minorHAnsi"/>
          <w:sz w:val="24"/>
          <w:szCs w:val="24"/>
        </w:rPr>
        <w:t>democracies with higher levels of inequality do not consistently respond with more redistribution</w:t>
      </w:r>
      <w:r w:rsidRPr="00442B82">
        <w:rPr>
          <w:rFonts w:asciiTheme="minorHAnsi" w:hAnsiTheme="minorHAnsi" w:cstheme="minorHAnsi"/>
          <w:sz w:val="16"/>
          <w:szCs w:val="24"/>
        </w:rPr>
        <w:t xml:space="preserve"> (e.g., Bénabou 1996). </w:t>
      </w:r>
      <w:r w:rsidRPr="00442B82">
        <w:rPr>
          <w:rStyle w:val="StyleUnderline"/>
          <w:rFonts w:asciiTheme="minorHAnsi" w:hAnsiTheme="minorHAnsi" w:cstheme="minorHAnsi"/>
          <w:sz w:val="24"/>
          <w:szCs w:val="24"/>
        </w:rPr>
        <w:t>Rather than allowing redistribution to be decided through the democratic process suggested by such models</w:t>
      </w:r>
      <w:r w:rsidRPr="00442B82">
        <w:rPr>
          <w:rFonts w:asciiTheme="minorHAnsi" w:hAnsiTheme="minorHAnsi" w:cstheme="minorHAnsi"/>
          <w:sz w:val="16"/>
          <w:szCs w:val="24"/>
        </w:rPr>
        <w:t xml:space="preserve">, this work suggests that </w:t>
      </w:r>
      <w:r w:rsidRPr="00442B82">
        <w:rPr>
          <w:rStyle w:val="StyleUnderline"/>
          <w:rFonts w:asciiTheme="minorHAnsi" w:hAnsiTheme="minorHAnsi" w:cstheme="minorHAnsi"/>
          <w:sz w:val="24"/>
          <w:szCs w:val="24"/>
        </w:rPr>
        <w:t>states often respond to higher levels of inequality with more nationalism</w:t>
      </w:r>
      <w:r w:rsidRPr="00442B82">
        <w:rPr>
          <w:rFonts w:asciiTheme="minorHAnsi" w:hAnsiTheme="minorHAnsi" w:cstheme="minorHAnsi"/>
          <w:sz w:val="16"/>
          <w:szCs w:val="24"/>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0CFDA749" w14:textId="77777777" w:rsidR="001421CC" w:rsidRPr="00442B82" w:rsidRDefault="001421CC" w:rsidP="001421CC">
      <w:pPr>
        <w:spacing w:line="276" w:lineRule="auto"/>
        <w:rPr>
          <w:rFonts w:asciiTheme="minorHAnsi" w:hAnsiTheme="minorHAnsi" w:cstheme="minorHAnsi"/>
        </w:rPr>
      </w:pPr>
    </w:p>
    <w:p w14:paraId="7A07439A"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2 – Slow growth </w:t>
      </w:r>
      <w:r w:rsidRPr="00442B82">
        <w:rPr>
          <w:rFonts w:asciiTheme="minorHAnsi" w:hAnsiTheme="minorHAnsi" w:cstheme="minorHAnsi"/>
          <w:u w:val="single"/>
        </w:rPr>
        <w:t>collapses</w:t>
      </w:r>
      <w:r w:rsidRPr="00442B82">
        <w:rPr>
          <w:rFonts w:asciiTheme="minorHAnsi" w:hAnsiTheme="minorHAnsi" w:cstheme="minorHAnsi"/>
        </w:rPr>
        <w:t xml:space="preserve"> the liberal order AND causes </w:t>
      </w:r>
      <w:r w:rsidRPr="00442B82">
        <w:rPr>
          <w:rFonts w:asciiTheme="minorHAnsi" w:hAnsiTheme="minorHAnsi" w:cstheme="minorHAnsi"/>
          <w:u w:val="single"/>
        </w:rPr>
        <w:t>global</w:t>
      </w:r>
      <w:r w:rsidRPr="00442B82">
        <w:rPr>
          <w:rFonts w:asciiTheme="minorHAnsi" w:hAnsiTheme="minorHAnsi" w:cstheme="minorHAnsi"/>
        </w:rPr>
        <w:t xml:space="preserve"> hotspot escalation---extinction. </w:t>
      </w:r>
    </w:p>
    <w:p w14:paraId="03B971F8"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Michael </w:t>
      </w:r>
      <w:r w:rsidRPr="00442B82">
        <w:rPr>
          <w:rStyle w:val="Style13ptBold"/>
          <w:rFonts w:asciiTheme="minorHAnsi" w:hAnsiTheme="minorHAnsi" w:cstheme="minorHAnsi"/>
        </w:rPr>
        <w:t>Oppenheimer 21</w:t>
      </w:r>
      <w:r w:rsidRPr="00442B82">
        <w:rPr>
          <w:rFonts w:asciiTheme="minorHAnsi" w:hAnsiTheme="minorHAnsi" w:cstheme="minorHAnsi"/>
        </w:rPr>
        <w:t>. Clinical Professor, Center for Global Affairs, New York University. Senior Consulting Fellow, Scenario Planning at the International Institute for Strategic Studies. Former Executive Vice President, The Futures Group. Member, Council on Foreign Relations. Member, The Foreign Policy Roundtable at the Carnegie Council on Ethics and International Affairs. Member, The American Council on Germany, The Future of Global Affairs: Managing Discontinuity, Disruption and Destruction. “The Turbulent Future of International Relations.”</w:t>
      </w:r>
    </w:p>
    <w:p w14:paraId="7C55F6DB" w14:textId="77777777" w:rsidR="001421CC" w:rsidRPr="00442B82" w:rsidRDefault="001421CC" w:rsidP="001421CC">
      <w:pPr>
        <w:spacing w:line="276" w:lineRule="auto"/>
        <w:rPr>
          <w:rFonts w:asciiTheme="minorHAnsi" w:hAnsiTheme="minorHAnsi" w:cstheme="minorHAnsi"/>
          <w:sz w:val="16"/>
          <w:szCs w:val="24"/>
        </w:rPr>
      </w:pPr>
      <w:r w:rsidRPr="00442B82">
        <w:rPr>
          <w:rFonts w:asciiTheme="minorHAnsi" w:hAnsiTheme="minorHAnsi" w:cstheme="minorHAnsi"/>
          <w:sz w:val="16"/>
          <w:szCs w:val="24"/>
        </w:rPr>
        <w:t xml:space="preserve">Four </w:t>
      </w:r>
      <w:r w:rsidRPr="00442B82">
        <w:rPr>
          <w:rStyle w:val="StyleUnderline"/>
          <w:rFonts w:asciiTheme="minorHAnsi" w:hAnsiTheme="minorHAnsi" w:cstheme="minorHAnsi"/>
          <w:sz w:val="24"/>
          <w:szCs w:val="24"/>
        </w:rPr>
        <w:t>structural forces</w:t>
      </w:r>
      <w:r w:rsidRPr="00442B82">
        <w:rPr>
          <w:rFonts w:asciiTheme="minorHAnsi" w:hAnsiTheme="minorHAnsi" w:cstheme="minorHAnsi"/>
          <w:sz w:val="16"/>
          <w:szCs w:val="24"/>
        </w:rPr>
        <w:t xml:space="preserve"> will </w:t>
      </w:r>
      <w:r w:rsidRPr="00442B82">
        <w:rPr>
          <w:rStyle w:val="Emphasis"/>
          <w:rFonts w:asciiTheme="minorHAnsi" w:hAnsiTheme="minorHAnsi" w:cstheme="minorHAnsi"/>
          <w:sz w:val="24"/>
          <w:szCs w:val="24"/>
        </w:rPr>
        <w:t>shape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future</w:t>
      </w:r>
      <w:r w:rsidRPr="00442B82">
        <w:rPr>
          <w:rFonts w:asciiTheme="minorHAnsi" w:hAnsiTheme="minorHAnsi" w:cstheme="minorHAnsi"/>
          <w:sz w:val="16"/>
          <w:szCs w:val="24"/>
        </w:rPr>
        <w:t xml:space="preserve"> of International Relations: globalization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w:t>
      </w:r>
      <w:r w:rsidRPr="00442B82">
        <w:rPr>
          <w:rStyle w:val="Emphasis"/>
          <w:rFonts w:asciiTheme="minorHAnsi" w:hAnsiTheme="minorHAnsi" w:cstheme="minorHAnsi"/>
          <w:sz w:val="24"/>
          <w:szCs w:val="24"/>
          <w:highlight w:val="cyan"/>
        </w:rPr>
        <w:t>secular</w:t>
      </w:r>
      <w:r w:rsidRPr="00442B82">
        <w:rPr>
          <w:rStyle w:val="Emphasis"/>
          <w:rFonts w:asciiTheme="minorHAnsi" w:hAnsiTheme="minorHAnsi" w:cstheme="minorHAnsi"/>
          <w:sz w:val="24"/>
          <w:szCs w:val="24"/>
        </w:rPr>
        <w:t xml:space="preserve"> economic </w:t>
      </w:r>
      <w:r w:rsidRPr="00442B82">
        <w:rPr>
          <w:rStyle w:val="Emphasis"/>
          <w:rFonts w:asciiTheme="minorHAnsi" w:hAnsiTheme="minorHAnsi" w:cstheme="minorHAnsi"/>
          <w:sz w:val="24"/>
          <w:szCs w:val="24"/>
          <w:highlight w:val="cyan"/>
        </w:rPr>
        <w:t>stagnation</w:t>
      </w:r>
      <w:r w:rsidRPr="00442B82">
        <w:rPr>
          <w:rFonts w:asciiTheme="minorHAnsi" w:hAnsiTheme="minorHAnsi" w:cstheme="minorHAnsi"/>
          <w:sz w:val="16"/>
          <w:szCs w:val="24"/>
        </w:rPr>
        <w:t xml:space="preserve">, a </w:t>
      </w:r>
      <w:r w:rsidRPr="00442B82">
        <w:rPr>
          <w:rStyle w:val="StyleUnderline"/>
          <w:rFonts w:asciiTheme="minorHAnsi" w:hAnsiTheme="minorHAnsi" w:cstheme="minorHAnsi"/>
          <w:sz w:val="24"/>
          <w:szCs w:val="24"/>
          <w:highlight w:val="cyan"/>
        </w:rPr>
        <w:t>product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long</w:t>
      </w:r>
      <w:r w:rsidRPr="00442B82">
        <w:rPr>
          <w:rFonts w:asciiTheme="minorHAnsi" w:hAnsiTheme="minorHAnsi" w:cstheme="minorHAnsi"/>
          <w:sz w:val="16"/>
          <w:szCs w:val="24"/>
        </w:rPr>
        <w:t xml:space="preserve">er </w:t>
      </w:r>
      <w:r w:rsidRPr="00442B82">
        <w:rPr>
          <w:rStyle w:val="Emphasis"/>
          <w:rFonts w:asciiTheme="minorHAnsi" w:hAnsiTheme="minorHAnsi" w:cstheme="minorHAnsi"/>
          <w:sz w:val="24"/>
          <w:szCs w:val="24"/>
          <w:highlight w:val="cyan"/>
        </w:rPr>
        <w:t>term</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global </w:t>
      </w:r>
      <w:r w:rsidRPr="00442B82">
        <w:rPr>
          <w:rStyle w:val="StyleUnderline"/>
          <w:rFonts w:asciiTheme="minorHAnsi" w:hAnsiTheme="minorHAnsi" w:cstheme="minorHAnsi"/>
          <w:sz w:val="24"/>
          <w:szCs w:val="24"/>
          <w:highlight w:val="cyan"/>
        </w:rPr>
        <w:t>decline</w:t>
      </w:r>
      <w:r w:rsidRPr="00442B82">
        <w:rPr>
          <w:rFonts w:asciiTheme="minorHAnsi" w:hAnsiTheme="minorHAnsi" w:cstheme="minorHAnsi"/>
          <w:sz w:val="16"/>
          <w:szCs w:val="24"/>
        </w:rPr>
        <w:t xml:space="preserve"> in birth rates combined with aging populations.4 These structural forces do not determine everything. </w:t>
      </w:r>
      <w:r w:rsidRPr="00442B82">
        <w:rPr>
          <w:rStyle w:val="Emphasis"/>
          <w:rFonts w:asciiTheme="minorHAnsi" w:hAnsiTheme="minorHAnsi" w:cstheme="minorHAnsi"/>
          <w:sz w:val="24"/>
          <w:szCs w:val="24"/>
          <w:highlight w:val="cyan"/>
        </w:rPr>
        <w:t>Environment</w:t>
      </w:r>
      <w:r w:rsidRPr="00442B82">
        <w:rPr>
          <w:rFonts w:asciiTheme="minorHAnsi" w:hAnsiTheme="minorHAnsi" w:cstheme="minorHAnsi"/>
          <w:sz w:val="16"/>
          <w:szCs w:val="24"/>
        </w:rPr>
        <w:t xml:space="preserve">al events, </w:t>
      </w:r>
      <w:r w:rsidRPr="00442B82">
        <w:rPr>
          <w:rStyle w:val="Emphasis"/>
          <w:rFonts w:asciiTheme="minorHAnsi" w:hAnsiTheme="minorHAnsi" w:cstheme="minorHAnsi"/>
          <w:sz w:val="24"/>
          <w:szCs w:val="24"/>
        </w:rPr>
        <w:t xml:space="preserve">global </w:t>
      </w:r>
      <w:r w:rsidRPr="00442B82">
        <w:rPr>
          <w:rStyle w:val="Emphasis"/>
          <w:rFonts w:asciiTheme="minorHAnsi" w:hAnsiTheme="minorHAnsi" w:cstheme="minorHAnsi"/>
          <w:sz w:val="24"/>
          <w:szCs w:val="24"/>
          <w:highlight w:val="cyan"/>
        </w:rPr>
        <w:t>health</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challenges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internal political developments</w:t>
      </w:r>
      <w:r w:rsidRPr="00442B82">
        <w:rPr>
          <w:rFonts w:asciiTheme="minorHAnsi" w:hAnsiTheme="minorHAnsi" w:cstheme="minorHAnsi"/>
          <w:sz w:val="16"/>
          <w:szCs w:val="24"/>
        </w:rPr>
        <w:t xml:space="preserve">, policy mistakes, </w:t>
      </w:r>
      <w:r w:rsidRPr="00442B82">
        <w:rPr>
          <w:rStyle w:val="Emphasis"/>
          <w:rFonts w:asciiTheme="minorHAnsi" w:hAnsiTheme="minorHAnsi" w:cstheme="minorHAnsi"/>
          <w:sz w:val="24"/>
          <w:szCs w:val="24"/>
          <w:highlight w:val="cyan"/>
        </w:rPr>
        <w:t>tech</w:t>
      </w:r>
      <w:r w:rsidRPr="00442B82">
        <w:rPr>
          <w:rStyle w:val="Emphasis"/>
          <w:rFonts w:asciiTheme="minorHAnsi" w:hAnsiTheme="minorHAnsi" w:cstheme="minorHAnsi"/>
          <w:sz w:val="24"/>
          <w:szCs w:val="24"/>
        </w:rPr>
        <w:t>nology breakthroughs</w:t>
      </w:r>
      <w:r w:rsidRPr="00442B82">
        <w:rPr>
          <w:rFonts w:asciiTheme="minorHAnsi" w:hAnsiTheme="minorHAnsi" w:cstheme="minorHAnsi"/>
          <w:sz w:val="16"/>
          <w:szCs w:val="24"/>
        </w:rPr>
        <w:t xml:space="preserve"> or failures, will </w:t>
      </w:r>
      <w:r w:rsidRPr="00442B82">
        <w:rPr>
          <w:rStyle w:val="StyleUnderline"/>
          <w:rFonts w:asciiTheme="minorHAnsi" w:hAnsiTheme="minorHAnsi" w:cstheme="minorHAnsi"/>
          <w:sz w:val="24"/>
          <w:szCs w:val="24"/>
        </w:rPr>
        <w:t>intersect with structure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define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our future</w:t>
      </w:r>
      <w:r w:rsidRPr="00442B82">
        <w:rPr>
          <w:rFonts w:asciiTheme="minorHAnsi" w:hAnsiTheme="minorHAnsi" w:cstheme="minorHAnsi"/>
          <w:sz w:val="16"/>
          <w:szCs w:val="24"/>
        </w:rPr>
        <w:t xml:space="preserve">. But these four </w:t>
      </w:r>
      <w:r w:rsidRPr="00442B82">
        <w:rPr>
          <w:rStyle w:val="StyleUnderline"/>
          <w:rFonts w:asciiTheme="minorHAnsi" w:hAnsiTheme="minorHAnsi" w:cstheme="minorHAnsi"/>
          <w:sz w:val="24"/>
          <w:szCs w:val="24"/>
        </w:rPr>
        <w:t xml:space="preserve">structural forces </w:t>
      </w:r>
      <w:r w:rsidRPr="00442B82">
        <w:rPr>
          <w:rStyle w:val="StyleUnderline"/>
          <w:rFonts w:asciiTheme="minorHAnsi" w:hAnsiTheme="minorHAnsi" w:cstheme="minorHAnsi"/>
          <w:sz w:val="24"/>
          <w:szCs w:val="24"/>
          <w:highlight w:val="cyan"/>
        </w:rPr>
        <w:t>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impact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way states behave, in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capacity</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of great powers</w:t>
      </w:r>
      <w:r w:rsidRPr="00442B82">
        <w:rPr>
          <w:rStyle w:val="StyleUnderline"/>
          <w:rFonts w:asciiTheme="minorHAnsi" w:hAnsiTheme="minorHAnsi" w:cstheme="minorHAnsi"/>
          <w:sz w:val="24"/>
          <w:szCs w:val="24"/>
        </w:rPr>
        <w:t xml:space="preserve"> </w:t>
      </w:r>
      <w:r w:rsidRPr="00442B82">
        <w:rPr>
          <w:rStyle w:val="StyleUnderline"/>
          <w:rFonts w:asciiTheme="minorHAnsi" w:hAnsiTheme="minorHAnsi" w:cstheme="minorHAnsi"/>
          <w:sz w:val="24"/>
          <w:szCs w:val="24"/>
          <w:highlight w:val="cyan"/>
        </w:rPr>
        <w:t>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manage</w:t>
      </w:r>
      <w:r w:rsidRPr="00442B82">
        <w:rPr>
          <w:rFonts w:asciiTheme="minorHAnsi" w:hAnsiTheme="minorHAnsi" w:cstheme="minorHAnsi"/>
          <w:sz w:val="16"/>
          <w:szCs w:val="24"/>
        </w:rPr>
        <w:t xml:space="preserve"> their </w:t>
      </w:r>
      <w:r w:rsidRPr="00442B82">
        <w:rPr>
          <w:rStyle w:val="Emphasis"/>
          <w:rFonts w:asciiTheme="minorHAnsi" w:hAnsiTheme="minorHAnsi" w:cstheme="minorHAnsi"/>
          <w:sz w:val="24"/>
          <w:szCs w:val="24"/>
        </w:rPr>
        <w:t>differences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and to act collectively to </w:t>
      </w:r>
      <w:r w:rsidRPr="00442B82">
        <w:rPr>
          <w:rStyle w:val="StyleUnderline"/>
          <w:rFonts w:asciiTheme="minorHAnsi" w:hAnsiTheme="minorHAnsi" w:cstheme="minorHAnsi"/>
          <w:sz w:val="24"/>
          <w:szCs w:val="24"/>
          <w:highlight w:val="cyan"/>
        </w:rPr>
        <w:t>settle</w:t>
      </w:r>
      <w:r w:rsidRPr="00442B82">
        <w:rPr>
          <w:rFonts w:asciiTheme="minorHAnsi" w:hAnsiTheme="minorHAnsi" w:cstheme="minorHAnsi"/>
          <w:sz w:val="16"/>
          <w:szCs w:val="24"/>
        </w:rPr>
        <w:t xml:space="preserve">, rather than exploit, </w:t>
      </w:r>
      <w:r w:rsidRPr="00442B82">
        <w:rPr>
          <w:rStyle w:val="StyleUnderline"/>
          <w:rFonts w:asciiTheme="minorHAnsi" w:hAnsiTheme="minorHAnsi" w:cstheme="minorHAnsi"/>
          <w:sz w:val="24"/>
          <w:szCs w:val="24"/>
        </w:rPr>
        <w:t xml:space="preserve">the inevitable </w:t>
      </w:r>
      <w:r w:rsidRPr="00442B82">
        <w:rPr>
          <w:rStyle w:val="StyleUnderline"/>
          <w:rFonts w:asciiTheme="minorHAnsi" w:hAnsiTheme="minorHAnsi" w:cstheme="minorHAnsi"/>
          <w:sz w:val="24"/>
          <w:szCs w:val="24"/>
          <w:highlight w:val="cyan"/>
        </w:rPr>
        <w:t>shocks</w:t>
      </w:r>
      <w:r w:rsidRPr="00442B82">
        <w:rPr>
          <w:rStyle w:val="StyleUnderline"/>
          <w:rFonts w:asciiTheme="minorHAnsi" w:hAnsiTheme="minorHAnsi" w:cstheme="minorHAnsi"/>
          <w:sz w:val="24"/>
          <w:szCs w:val="24"/>
        </w:rPr>
        <w:t xml:space="preserve"> of the next decade</w:t>
      </w:r>
      <w:r w:rsidRPr="00442B82">
        <w:rPr>
          <w:rFonts w:asciiTheme="minorHAnsi" w:hAnsiTheme="minorHAnsi" w:cstheme="minorHAnsi"/>
          <w:sz w:val="16"/>
          <w:szCs w:val="24"/>
        </w:rPr>
        <w:t xml:space="preserve">. Some of these </w:t>
      </w:r>
      <w:r w:rsidRPr="00442B82">
        <w:rPr>
          <w:rStyle w:val="StyleUnderline"/>
          <w:rFonts w:asciiTheme="minorHAnsi" w:hAnsiTheme="minorHAnsi" w:cstheme="minorHAnsi"/>
          <w:sz w:val="24"/>
          <w:szCs w:val="24"/>
        </w:rPr>
        <w:t>structural forces could be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managed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 promote prosperity 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avoid war</w:t>
      </w:r>
      <w:r w:rsidRPr="00442B82">
        <w:rPr>
          <w:rFonts w:asciiTheme="minorHAnsi" w:hAnsiTheme="minorHAnsi" w:cstheme="minorHAnsi"/>
          <w:sz w:val="16"/>
          <w:szCs w:val="24"/>
        </w:rPr>
        <w:t xml:space="preserve">. Multipolarity (inherently more prone to conflict than other configurations of power, given coordination problems)5 plus </w:t>
      </w:r>
      <w:r w:rsidRPr="00442B82">
        <w:rPr>
          <w:rStyle w:val="StyleUnderline"/>
          <w:rFonts w:asciiTheme="minorHAnsi" w:hAnsiTheme="minorHAnsi" w:cstheme="minorHAnsi"/>
          <w:sz w:val="24"/>
          <w:szCs w:val="24"/>
        </w:rPr>
        <w:t>globalization can work in</w:t>
      </w:r>
      <w:r w:rsidRPr="00442B82">
        <w:rPr>
          <w:rFonts w:asciiTheme="minorHAnsi" w:hAnsiTheme="minorHAnsi" w:cstheme="minorHAnsi"/>
          <w:sz w:val="16"/>
          <w:szCs w:val="24"/>
        </w:rPr>
        <w:t xml:space="preserve"> a world of </w:t>
      </w:r>
      <w:r w:rsidRPr="00442B82">
        <w:rPr>
          <w:rStyle w:val="Emphasis"/>
          <w:rFonts w:asciiTheme="minorHAnsi" w:hAnsiTheme="minorHAnsi" w:cstheme="minorHAnsi"/>
          <w:sz w:val="24"/>
          <w:szCs w:val="24"/>
        </w:rPr>
        <w:t>prosperity</w:t>
      </w:r>
      <w:r w:rsidRPr="00442B82">
        <w:rPr>
          <w:rFonts w:asciiTheme="minorHAnsi" w:hAnsiTheme="minorHAnsi" w:cstheme="minorHAnsi"/>
          <w:sz w:val="16"/>
          <w:szCs w:val="24"/>
        </w:rPr>
        <w:t xml:space="preserve">, convergent values,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effective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conflict management</w:t>
      </w:r>
      <w:r w:rsidRPr="00442B82">
        <w:rPr>
          <w:rFonts w:asciiTheme="minorHAnsi" w:hAnsiTheme="minorHAnsi" w:cstheme="minorHAnsi"/>
          <w:sz w:val="16"/>
          <w:szCs w:val="24"/>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w:t>
      </w:r>
      <w:r w:rsidRPr="00442B82">
        <w:rPr>
          <w:rStyle w:val="StyleUnderline"/>
          <w:rFonts w:asciiTheme="minorHAnsi" w:hAnsiTheme="minorHAnsi" w:cstheme="minorHAnsi"/>
          <w:sz w:val="24"/>
          <w:szCs w:val="24"/>
        </w:rPr>
        <w:t>globalization</w:t>
      </w:r>
      <w:r w:rsidRPr="00442B82">
        <w:rPr>
          <w:rFonts w:asciiTheme="minorHAnsi" w:hAnsiTheme="minorHAnsi" w:cstheme="minorHAnsi"/>
          <w:sz w:val="16"/>
          <w:szCs w:val="24"/>
        </w:rPr>
        <w:t xml:space="preserve"> with liberal characteristics </w:t>
      </w:r>
      <w:r w:rsidRPr="00442B82">
        <w:rPr>
          <w:rStyle w:val="StyleUnderline"/>
          <w:rFonts w:asciiTheme="minorHAnsi" w:hAnsiTheme="minorHAnsi" w:cstheme="minorHAnsi"/>
          <w:sz w:val="24"/>
          <w:szCs w:val="24"/>
        </w:rPr>
        <w:t>can be sustained</w:t>
      </w:r>
      <w:r w:rsidRPr="00442B82">
        <w:rPr>
          <w:rFonts w:asciiTheme="minorHAnsi" w:hAnsiTheme="minorHAnsi" w:cstheme="minorHAnsi"/>
          <w:sz w:val="16"/>
          <w:szCs w:val="24"/>
        </w:rPr>
        <w:t xml:space="preserve"> without American hegemony, arguing that </w:t>
      </w:r>
      <w:r w:rsidRPr="00442B82">
        <w:rPr>
          <w:rStyle w:val="StyleUnderline"/>
          <w:rFonts w:asciiTheme="minorHAnsi" w:hAnsiTheme="minorHAnsi" w:cstheme="minorHAnsi"/>
          <w:sz w:val="24"/>
          <w:szCs w:val="24"/>
        </w:rPr>
        <w:t>liberal values and practices have been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fully accepted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by states, global institutions, and private actors as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imperative for growth</w:t>
      </w:r>
      <w:r w:rsidRPr="00442B82">
        <w:rPr>
          <w:rFonts w:asciiTheme="minorHAnsi" w:hAnsiTheme="minorHAnsi" w:cstheme="minorHAnsi"/>
          <w:sz w:val="16"/>
          <w:szCs w:val="24"/>
        </w:rPr>
        <w:t xml:space="preserve"> and political legitimacy.6 Divergent values plus multipolarity can work, </w:t>
      </w:r>
      <w:r w:rsidRPr="00442B82">
        <w:rPr>
          <w:rStyle w:val="StyleUnderline"/>
          <w:rFonts w:asciiTheme="minorHAnsi" w:hAnsiTheme="minorHAnsi" w:cstheme="minorHAnsi"/>
          <w:sz w:val="24"/>
          <w:szCs w:val="24"/>
        </w:rPr>
        <w:t>though</w:t>
      </w:r>
      <w:r w:rsidRPr="00442B82">
        <w:rPr>
          <w:rFonts w:asciiTheme="minorHAnsi" w:hAnsiTheme="minorHAnsi" w:cstheme="minorHAnsi"/>
          <w:sz w:val="16"/>
          <w:szCs w:val="24"/>
        </w:rPr>
        <w:t xml:space="preserve"> at </w:t>
      </w:r>
      <w:r w:rsidRPr="00442B82">
        <w:rPr>
          <w:rStyle w:val="Emphasis"/>
          <w:rFonts w:asciiTheme="minorHAnsi" w:hAnsiTheme="minorHAnsi" w:cstheme="minorHAnsi"/>
          <w:sz w:val="24"/>
          <w:szCs w:val="24"/>
          <w:highlight w:val="cyan"/>
        </w:rPr>
        <w:t>significantly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lower </w:t>
      </w:r>
      <w:r w:rsidRPr="00442B82">
        <w:rPr>
          <w:rStyle w:val="StyleUnderline"/>
          <w:rFonts w:asciiTheme="minorHAnsi" w:hAnsiTheme="minorHAnsi" w:cstheme="minorHAnsi"/>
          <w:sz w:val="24"/>
          <w:szCs w:val="24"/>
        </w:rPr>
        <w:t xml:space="preserve">levels of economic </w:t>
      </w:r>
      <w:r w:rsidRPr="00442B82">
        <w:rPr>
          <w:rStyle w:val="StyleUnderline"/>
          <w:rFonts w:asciiTheme="minorHAnsi" w:hAnsiTheme="minorHAnsi" w:cstheme="minorHAnsi"/>
          <w:sz w:val="24"/>
          <w:szCs w:val="24"/>
          <w:highlight w:val="cyan"/>
        </w:rPr>
        <w:t>growth</w:t>
      </w:r>
      <w:r w:rsidRPr="00442B82">
        <w:rPr>
          <w:rFonts w:asciiTheme="minorHAnsi" w:hAnsiTheme="minorHAnsi" w:cstheme="minorHAnsi"/>
          <w:sz w:val="16"/>
          <w:szCs w:val="24"/>
        </w:rPr>
        <w:t xml:space="preserve">-in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 But all four forces operating simultaneously will </w:t>
      </w:r>
      <w:r w:rsidRPr="00442B82">
        <w:rPr>
          <w:rStyle w:val="StyleUnderline"/>
          <w:rFonts w:asciiTheme="minorHAnsi" w:hAnsiTheme="minorHAnsi" w:cstheme="minorHAnsi"/>
          <w:sz w:val="24"/>
          <w:szCs w:val="24"/>
        </w:rPr>
        <w:t>produce a future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increas</w:t>
      </w:r>
      <w:r w:rsidRPr="00442B82">
        <w:rPr>
          <w:rStyle w:val="Emphasis"/>
          <w:rFonts w:asciiTheme="minorHAnsi" w:hAnsiTheme="minorHAnsi" w:cstheme="minorHAnsi"/>
          <w:sz w:val="24"/>
          <w:szCs w:val="24"/>
        </w:rPr>
        <w:t>ing</w:t>
      </w:r>
      <w:r w:rsidRPr="00442B82">
        <w:rPr>
          <w:rFonts w:asciiTheme="minorHAnsi" w:hAnsiTheme="minorHAnsi" w:cstheme="minorHAnsi"/>
          <w:sz w:val="16"/>
          <w:szCs w:val="24"/>
        </w:rPr>
        <w:t xml:space="preserve"> internal </w:t>
      </w:r>
      <w:r w:rsidRPr="00442B82">
        <w:rPr>
          <w:rStyle w:val="StyleUnderline"/>
          <w:rFonts w:asciiTheme="minorHAnsi" w:hAnsiTheme="minorHAnsi" w:cstheme="minorHAnsi"/>
          <w:sz w:val="24"/>
          <w:szCs w:val="24"/>
          <w:highlight w:val="cyan"/>
        </w:rPr>
        <w:t>polarization</w:t>
      </w:r>
      <w:r w:rsidRPr="00442B82">
        <w:rPr>
          <w:rStyle w:val="StyleUnderline"/>
          <w:rFonts w:asciiTheme="minorHAnsi" w:hAnsiTheme="minorHAnsi" w:cstheme="minorHAnsi"/>
          <w:sz w:val="24"/>
          <w:szCs w:val="24"/>
        </w:rPr>
        <w:t xml:space="preserve"> 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cross border conflict</w:t>
      </w:r>
      <w:r w:rsidRPr="00442B82">
        <w:rPr>
          <w:rFonts w:asciiTheme="minorHAnsi" w:hAnsiTheme="minorHAnsi" w:cstheme="minorHAnsi"/>
          <w:sz w:val="16"/>
          <w:szCs w:val="24"/>
        </w:rPr>
        <w:t xml:space="preserve">, diminished economic growth and poverty alleviation, </w:t>
      </w:r>
      <w:r w:rsidRPr="00442B82">
        <w:rPr>
          <w:rStyle w:val="StyleUnderline"/>
          <w:rFonts w:asciiTheme="minorHAnsi" w:hAnsiTheme="minorHAnsi" w:cstheme="minorHAnsi"/>
          <w:sz w:val="24"/>
          <w:szCs w:val="24"/>
          <w:highlight w:val="cyan"/>
        </w:rPr>
        <w:t>weaken</w:t>
      </w:r>
      <w:r w:rsidRPr="00442B82">
        <w:rPr>
          <w:rStyle w:val="StyleUnderline"/>
          <w:rFonts w:asciiTheme="minorHAnsi" w:hAnsiTheme="minorHAnsi" w:cstheme="minorHAnsi"/>
          <w:sz w:val="24"/>
          <w:szCs w:val="24"/>
        </w:rPr>
        <w:t>ed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global </w:t>
      </w:r>
      <w:r w:rsidRPr="00442B82">
        <w:rPr>
          <w:rStyle w:val="Emphasis"/>
          <w:rFonts w:asciiTheme="minorHAnsi" w:hAnsiTheme="minorHAnsi" w:cstheme="minorHAnsi"/>
          <w:sz w:val="24"/>
          <w:szCs w:val="24"/>
          <w:highlight w:val="cyan"/>
        </w:rPr>
        <w:t>institutions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norms of behavior, 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reduce</w:t>
      </w:r>
      <w:r w:rsidRPr="00442B82">
        <w:rPr>
          <w:rStyle w:val="Emphasis"/>
          <w:rFonts w:asciiTheme="minorHAnsi" w:hAnsiTheme="minorHAnsi" w:cstheme="minorHAnsi"/>
          <w:sz w:val="24"/>
          <w:szCs w:val="24"/>
        </w:rPr>
        <w:t>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collective </w:t>
      </w:r>
      <w:r w:rsidRPr="00442B82">
        <w:rPr>
          <w:rStyle w:val="StyleUnderline"/>
          <w:rFonts w:asciiTheme="minorHAnsi" w:hAnsiTheme="minorHAnsi" w:cstheme="minorHAnsi"/>
          <w:sz w:val="24"/>
          <w:szCs w:val="24"/>
          <w:highlight w:val="cyan"/>
        </w:rPr>
        <w:t>capacity to confront</w:t>
      </w:r>
      <w:r w:rsidRPr="00442B82">
        <w:rPr>
          <w:rStyle w:val="StyleUnderline"/>
          <w:rFonts w:asciiTheme="minorHAnsi" w:hAnsiTheme="minorHAnsi" w:cstheme="minorHAnsi"/>
          <w:sz w:val="24"/>
          <w:szCs w:val="24"/>
        </w:rPr>
        <w:t xml:space="preserve"> emerging challenges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global </w:t>
      </w:r>
      <w:r w:rsidRPr="00442B82">
        <w:rPr>
          <w:rStyle w:val="Emphasis"/>
          <w:rFonts w:asciiTheme="minorHAnsi" w:hAnsiTheme="minorHAnsi" w:cstheme="minorHAnsi"/>
          <w:sz w:val="24"/>
          <w:szCs w:val="24"/>
          <w:highlight w:val="cyan"/>
        </w:rPr>
        <w:t>warming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accelerating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tech</w:t>
      </w:r>
      <w:r w:rsidRPr="00442B82">
        <w:rPr>
          <w:rFonts w:asciiTheme="minorHAnsi" w:hAnsiTheme="minorHAnsi" w:cstheme="minorHAnsi"/>
          <w:sz w:val="16"/>
          <w:szCs w:val="24"/>
        </w:rPr>
        <w:t xml:space="preserve">nology </w:t>
      </w:r>
      <w:r w:rsidRPr="00442B82">
        <w:rPr>
          <w:rStyle w:val="Emphasis"/>
          <w:rFonts w:asciiTheme="minorHAnsi" w:hAnsiTheme="minorHAnsi" w:cstheme="minorHAnsi"/>
          <w:sz w:val="24"/>
          <w:szCs w:val="24"/>
        </w:rPr>
        <w:t>change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nuc</w:t>
      </w:r>
      <w:r w:rsidRPr="00442B82">
        <w:rPr>
          <w:rFonts w:asciiTheme="minorHAnsi" w:hAnsiTheme="minorHAnsi" w:cstheme="minorHAnsi"/>
          <w:sz w:val="16"/>
          <w:szCs w:val="24"/>
        </w:rPr>
        <w:t>lear weapon</w:t>
      </w:r>
      <w:r w:rsidRPr="00442B82">
        <w:rPr>
          <w:rStyle w:val="Emphasis"/>
          <w:rFonts w:asciiTheme="minorHAnsi" w:hAnsiTheme="minorHAnsi" w:cstheme="minorHAnsi"/>
          <w:sz w:val="24"/>
          <w:szCs w:val="24"/>
        </w:rPr>
        <w:t>s innovation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and</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prolif</w:t>
      </w:r>
      <w:r w:rsidRPr="00442B82">
        <w:rPr>
          <w:rFonts w:asciiTheme="minorHAnsi" w:hAnsiTheme="minorHAnsi" w:cstheme="minorHAnsi"/>
          <w:sz w:val="16"/>
          <w:szCs w:val="24"/>
        </w:rPr>
        <w:t xml:space="preserve">eration. As in any effective scenario, this future is clearly visible to any keen observer. We have only to abolish wishful thinking and believe our own eyes.10 Secular Stagnation This unbrave new world has been emerging for some time, as </w:t>
      </w:r>
      <w:r w:rsidRPr="00442B82">
        <w:rPr>
          <w:rStyle w:val="StyleUnderline"/>
          <w:rFonts w:asciiTheme="minorHAnsi" w:hAnsiTheme="minorHAnsi" w:cstheme="minorHAnsi"/>
          <w:sz w:val="24"/>
          <w:szCs w:val="24"/>
        </w:rPr>
        <w:t>US power has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declined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relative to other states</w:t>
      </w:r>
      <w:r w:rsidRPr="00442B82">
        <w:rPr>
          <w:rFonts w:asciiTheme="minorHAnsi" w:hAnsiTheme="minorHAnsi" w:cstheme="minorHAnsi"/>
          <w:sz w:val="16"/>
          <w:szCs w:val="24"/>
        </w:rPr>
        <w:t xml:space="preserve">,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w:t>
      </w:r>
      <w:r w:rsidRPr="00442B82">
        <w:rPr>
          <w:rStyle w:val="StyleUnderline"/>
          <w:rFonts w:asciiTheme="minorHAnsi" w:hAnsiTheme="minorHAnsi" w:cstheme="minorHAnsi"/>
          <w:sz w:val="24"/>
          <w:szCs w:val="24"/>
        </w:rPr>
        <w:t>new era was jumpstarted by the</w:t>
      </w:r>
      <w:r w:rsidRPr="00442B82">
        <w:rPr>
          <w:rFonts w:asciiTheme="minorHAnsi" w:hAnsiTheme="minorHAnsi" w:cstheme="minorHAnsi"/>
          <w:sz w:val="16"/>
          <w:szCs w:val="24"/>
        </w:rPr>
        <w:t xml:space="preserve"> world </w:t>
      </w:r>
      <w:r w:rsidRPr="00442B82">
        <w:rPr>
          <w:rStyle w:val="Emphasis"/>
          <w:rFonts w:asciiTheme="minorHAnsi" w:hAnsiTheme="minorHAnsi" w:cstheme="minorHAnsi"/>
          <w:sz w:val="24"/>
          <w:szCs w:val="24"/>
        </w:rPr>
        <w:t>financial crisis</w:t>
      </w:r>
      <w:r w:rsidRPr="00442B82">
        <w:rPr>
          <w:rFonts w:asciiTheme="minorHAnsi" w:hAnsiTheme="minorHAnsi" w:cstheme="minorHAnsi"/>
          <w:sz w:val="16"/>
          <w:szCs w:val="24"/>
        </w:rPr>
        <w:t xml:space="preserve"> of 2007, </w:t>
      </w:r>
      <w:r w:rsidRPr="00442B82">
        <w:rPr>
          <w:rStyle w:val="StyleUnderline"/>
          <w:rFonts w:asciiTheme="minorHAnsi" w:hAnsiTheme="minorHAnsi" w:cstheme="minorHAnsi"/>
          <w:sz w:val="24"/>
          <w:szCs w:val="24"/>
        </w:rPr>
        <w:t>which</w:t>
      </w:r>
      <w:r w:rsidRPr="00442B82">
        <w:rPr>
          <w:rFonts w:asciiTheme="minorHAnsi" w:hAnsiTheme="minorHAnsi" w:cstheme="minorHAnsi"/>
          <w:sz w:val="16"/>
          <w:szCs w:val="24"/>
        </w:rPr>
        <w:t xml:space="preserve"> revealed the bankruptcy of unregulated market capitalism, </w:t>
      </w:r>
      <w:r w:rsidRPr="00442B82">
        <w:rPr>
          <w:rStyle w:val="Emphasis"/>
          <w:rFonts w:asciiTheme="minorHAnsi" w:hAnsiTheme="minorHAnsi" w:cstheme="minorHAnsi"/>
          <w:sz w:val="24"/>
          <w:szCs w:val="24"/>
        </w:rPr>
        <w:t>weakened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faith in US leadership</w:t>
      </w:r>
      <w:r w:rsidRPr="00442B82">
        <w:rPr>
          <w:rFonts w:asciiTheme="minorHAnsi" w:hAnsiTheme="minorHAnsi" w:cstheme="minorHAnsi"/>
          <w:sz w:val="16"/>
          <w:szCs w:val="24"/>
        </w:rPr>
        <w:t xml:space="preserve">, exacerbated economic deprivation and inequality around the world, ignited growing populism, and undermined international liberal institutions.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skewed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distribution of wealth</w:t>
      </w:r>
      <w:r w:rsidRPr="00442B82">
        <w:rPr>
          <w:rFonts w:asciiTheme="minorHAnsi" w:hAnsiTheme="minorHAnsi" w:cstheme="minorHAnsi"/>
          <w:sz w:val="16"/>
          <w:szCs w:val="24"/>
        </w:rPr>
        <w:t xml:space="preserve"> experienced in most developed countries, politically tolerated in periods of growth, </w:t>
      </w:r>
      <w:r w:rsidRPr="00442B82">
        <w:rPr>
          <w:rStyle w:val="StyleUnderline"/>
          <w:rFonts w:asciiTheme="minorHAnsi" w:hAnsiTheme="minorHAnsi" w:cstheme="minorHAnsi"/>
          <w:sz w:val="24"/>
          <w:szCs w:val="24"/>
        </w:rPr>
        <w:t>became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intolerable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as growth rates declined</w:t>
      </w:r>
      <w:r w:rsidRPr="00442B82">
        <w:rPr>
          <w:rFonts w:asciiTheme="minorHAnsi" w:hAnsiTheme="minorHAnsi" w:cstheme="minorHAnsi"/>
          <w:sz w:val="16"/>
          <w:szCs w:val="24"/>
        </w:rPr>
        <w:t xml:space="preserve">. A </w:t>
      </w:r>
      <w:r w:rsidRPr="00442B82">
        <w:rPr>
          <w:rStyle w:val="StyleUnderline"/>
          <w:rFonts w:asciiTheme="minorHAnsi" w:hAnsiTheme="minorHAnsi" w:cstheme="minorHAnsi"/>
          <w:sz w:val="24"/>
          <w:szCs w:val="24"/>
        </w:rPr>
        <w:t>combination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aging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populations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accelerating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technology, and global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populism/</w:t>
      </w:r>
      <w:r w:rsidRPr="00442B82">
        <w:rPr>
          <w:rStyle w:val="Emphasis"/>
          <w:rFonts w:asciiTheme="minorHAnsi" w:hAnsiTheme="minorHAnsi" w:cstheme="minorHAnsi"/>
          <w:sz w:val="24"/>
          <w:szCs w:val="24"/>
          <w:highlight w:val="cyan"/>
        </w:rPr>
        <w:t>nationalism</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promises to </w:t>
      </w:r>
      <w:r w:rsidRPr="00442B82">
        <w:rPr>
          <w:rStyle w:val="StyleUnderline"/>
          <w:rFonts w:asciiTheme="minorHAnsi" w:hAnsiTheme="minorHAnsi" w:cstheme="minorHAnsi"/>
          <w:sz w:val="24"/>
          <w:szCs w:val="24"/>
          <w:highlight w:val="cyan"/>
        </w:rPr>
        <w:t>make</w:t>
      </w:r>
      <w:r w:rsidRPr="00442B82">
        <w:rPr>
          <w:rStyle w:val="StyleUnderline"/>
          <w:rFonts w:asciiTheme="minorHAnsi" w:hAnsiTheme="minorHAnsi" w:cstheme="minorHAnsi"/>
          <w:sz w:val="24"/>
          <w:szCs w:val="24"/>
        </w:rPr>
        <w:t xml:space="preserve"> this growth </w:t>
      </w:r>
      <w:r w:rsidRPr="00442B82">
        <w:rPr>
          <w:rStyle w:val="StyleUnderline"/>
          <w:rFonts w:asciiTheme="minorHAnsi" w:hAnsiTheme="minorHAnsi" w:cstheme="minorHAnsi"/>
          <w:sz w:val="24"/>
          <w:szCs w:val="24"/>
          <w:highlight w:val="cyan"/>
        </w:rPr>
        <w:t>decline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very </w:t>
      </w:r>
      <w:r w:rsidRPr="00442B82">
        <w:rPr>
          <w:rStyle w:val="Emphasis"/>
          <w:rFonts w:asciiTheme="minorHAnsi" w:hAnsiTheme="minorHAnsi" w:cstheme="minorHAnsi"/>
          <w:sz w:val="24"/>
          <w:szCs w:val="24"/>
          <w:highlight w:val="cyan"/>
        </w:rPr>
        <w:t>difficult</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to reverse</w:t>
      </w:r>
      <w:r w:rsidRPr="00442B82">
        <w:rPr>
          <w:rFonts w:asciiTheme="minorHAnsi" w:hAnsiTheme="minorHAnsi" w:cstheme="minorHAnsi"/>
          <w:sz w:val="16"/>
          <w:szCs w:val="24"/>
        </w:rPr>
        <w:t>. What Larry Summers and other international political economists have come to call “</w:t>
      </w:r>
      <w:r w:rsidRPr="00442B82">
        <w:rPr>
          <w:rStyle w:val="Emphasis"/>
          <w:rFonts w:asciiTheme="minorHAnsi" w:hAnsiTheme="minorHAnsi" w:cstheme="minorHAnsi"/>
          <w:sz w:val="24"/>
          <w:szCs w:val="24"/>
        </w:rPr>
        <w:t xml:space="preserve">secular </w:t>
      </w:r>
      <w:r w:rsidRPr="00442B82">
        <w:rPr>
          <w:rStyle w:val="Emphasis"/>
          <w:rFonts w:asciiTheme="minorHAnsi" w:hAnsiTheme="minorHAnsi" w:cstheme="minorHAnsi"/>
          <w:sz w:val="24"/>
          <w:szCs w:val="24"/>
          <w:highlight w:val="cyan"/>
        </w:rPr>
        <w:t>stagnation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increases</w:t>
      </w:r>
      <w:r w:rsidRPr="00442B82">
        <w:rPr>
          <w:rStyle w:val="StyleUnderline"/>
          <w:rFonts w:asciiTheme="minorHAnsi" w:hAnsiTheme="minorHAnsi" w:cstheme="minorHAnsi"/>
          <w:sz w:val="24"/>
          <w:szCs w:val="24"/>
        </w:rPr>
        <w:t xml:space="preserve"> the likelihood</w:t>
      </w:r>
      <w:r w:rsidRPr="00442B82">
        <w:rPr>
          <w:rFonts w:asciiTheme="minorHAnsi" w:hAnsiTheme="minorHAnsi" w:cstheme="minorHAnsi"/>
          <w:sz w:val="16"/>
          <w:szCs w:val="24"/>
        </w:rPr>
        <w:t xml:space="preserve"> that </w:t>
      </w:r>
      <w:r w:rsidRPr="00442B82">
        <w:rPr>
          <w:rStyle w:val="Emphasis"/>
          <w:rFonts w:asciiTheme="minorHAnsi" w:hAnsiTheme="minorHAnsi" w:cstheme="minorHAnsi"/>
          <w:sz w:val="24"/>
          <w:szCs w:val="24"/>
          <w:highlight w:val="cyan"/>
        </w:rPr>
        <w:t>illiberal</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globalization</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multipolarity</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and</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rPr>
        <w:t xml:space="preserve">rising </w:t>
      </w:r>
      <w:r w:rsidRPr="00442B82">
        <w:rPr>
          <w:rStyle w:val="Emphasis"/>
          <w:rFonts w:asciiTheme="minorHAnsi" w:hAnsiTheme="minorHAnsi" w:cstheme="minorHAnsi"/>
          <w:sz w:val="24"/>
          <w:szCs w:val="24"/>
          <w:highlight w:val="cyan"/>
        </w:rPr>
        <w:t>nationalism</w:t>
      </w:r>
      <w:r w:rsidRPr="00442B82">
        <w:rPr>
          <w:rFonts w:asciiTheme="minorHAnsi" w:hAnsiTheme="minorHAnsi" w:cstheme="minorHAnsi"/>
          <w:sz w:val="16"/>
          <w:szCs w:val="24"/>
        </w:rPr>
        <w:t xml:space="preserve"> will </w:t>
      </w:r>
      <w:r w:rsidRPr="00442B82">
        <w:rPr>
          <w:rStyle w:val="StyleUnderline"/>
          <w:rFonts w:asciiTheme="minorHAnsi" w:hAnsiTheme="minorHAnsi" w:cstheme="minorHAnsi"/>
          <w:sz w:val="24"/>
          <w:szCs w:val="24"/>
        </w:rPr>
        <w:t>define our future</w:t>
      </w:r>
      <w:r w:rsidRPr="00442B82">
        <w:rPr>
          <w:rFonts w:asciiTheme="minorHAnsi" w:hAnsiTheme="minorHAnsi" w:cstheme="minorHAnsi"/>
          <w:sz w:val="16"/>
          <w:szCs w:val="24"/>
        </w:rPr>
        <w:t xml:space="preserve">. Summers11 has argued that the </w:t>
      </w:r>
      <w:r w:rsidRPr="00442B82">
        <w:rPr>
          <w:rStyle w:val="StyleUnderline"/>
          <w:rFonts w:asciiTheme="minorHAnsi" w:hAnsiTheme="minorHAnsi" w:cstheme="minorHAnsi"/>
          <w:sz w:val="24"/>
          <w:szCs w:val="24"/>
        </w:rPr>
        <w:t>world is entering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long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period of diminishing economic growth.</w:t>
      </w:r>
      <w:r w:rsidRPr="00442B82">
        <w:rPr>
          <w:rFonts w:asciiTheme="minorHAnsi" w:hAnsiTheme="minorHAnsi" w:cstheme="minorHAnsi"/>
          <w:sz w:val="16"/>
          <w:szCs w:val="24"/>
        </w:rPr>
        <w:t xml:space="preserve"> He suggests that secular stagnation “may be the defining macroeconomic challenge of our times.” Julius Probst, in his recent assessment of Summers’ ideas, explains: …rich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 Other factors that make investors similarly pessimistic include rising global inequality and the slowdown in productivity growth… 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 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 The rise of nationalism/populism is both cause and effect of this economic outlook. </w:t>
      </w:r>
      <w:r w:rsidRPr="00442B82">
        <w:rPr>
          <w:rStyle w:val="StyleUnderline"/>
          <w:rFonts w:asciiTheme="minorHAnsi" w:hAnsiTheme="minorHAnsi" w:cstheme="minorHAnsi"/>
          <w:sz w:val="24"/>
          <w:szCs w:val="24"/>
        </w:rPr>
        <w:t xml:space="preserve">Lower growth will </w:t>
      </w:r>
      <w:r w:rsidRPr="00442B82">
        <w:rPr>
          <w:rStyle w:val="StyleUnderline"/>
          <w:rFonts w:asciiTheme="minorHAnsi" w:hAnsiTheme="minorHAnsi" w:cstheme="minorHAnsi"/>
          <w:sz w:val="24"/>
          <w:szCs w:val="24"/>
          <w:highlight w:val="cyan"/>
        </w:rPr>
        <w:t>make</w:t>
      </w:r>
      <w:r w:rsidRPr="00442B82">
        <w:rPr>
          <w:rFonts w:asciiTheme="minorHAnsi" w:hAnsiTheme="minorHAnsi" w:cstheme="minorHAnsi"/>
          <w:sz w:val="16"/>
          <w:szCs w:val="24"/>
        </w:rPr>
        <w:t xml:space="preserve"> every aspect of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liberal order</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more </w:t>
      </w:r>
      <w:r w:rsidRPr="00442B82">
        <w:rPr>
          <w:rStyle w:val="Emphasis"/>
          <w:rFonts w:asciiTheme="minorHAnsi" w:hAnsiTheme="minorHAnsi" w:cstheme="minorHAnsi"/>
          <w:sz w:val="24"/>
          <w:szCs w:val="24"/>
          <w:highlight w:val="cyan"/>
        </w:rPr>
        <w:t>difficult to resuscitate</w:t>
      </w:r>
      <w:r w:rsidRPr="00442B82">
        <w:rPr>
          <w:rFonts w:asciiTheme="minorHAnsi" w:hAnsiTheme="minorHAnsi" w:cstheme="minorHAnsi"/>
          <w:sz w:val="16"/>
          <w:szCs w:val="24"/>
        </w:rPr>
        <w:t xml:space="preserve"> post-Trump. </w:t>
      </w:r>
      <w:r w:rsidRPr="00442B82">
        <w:rPr>
          <w:rStyle w:val="StyleUnderline"/>
          <w:rFonts w:asciiTheme="minorHAnsi" w:hAnsiTheme="minorHAnsi" w:cstheme="minorHAnsi"/>
          <w:sz w:val="24"/>
          <w:szCs w:val="24"/>
        </w:rPr>
        <w:t>Domestic politics</w:t>
      </w:r>
      <w:r w:rsidRPr="00442B82">
        <w:rPr>
          <w:rFonts w:asciiTheme="minorHAnsi" w:hAnsiTheme="minorHAnsi" w:cstheme="minorHAnsi"/>
          <w:sz w:val="16"/>
          <w:szCs w:val="24"/>
        </w:rPr>
        <w:t xml:space="preserve"> will </w:t>
      </w:r>
      <w:r w:rsidRPr="00442B82">
        <w:rPr>
          <w:rStyle w:val="StyleUnderline"/>
          <w:rFonts w:asciiTheme="minorHAnsi" w:hAnsiTheme="minorHAnsi" w:cstheme="minorHAnsi"/>
          <w:sz w:val="24"/>
          <w:szCs w:val="24"/>
        </w:rPr>
        <w:t>become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more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polarized and dysfunctional, as competition for</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diminishing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resources intensifies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International collaboration</w:t>
      </w:r>
      <w:r w:rsidRPr="00442B82">
        <w:rPr>
          <w:rFonts w:asciiTheme="minorHAnsi" w:hAnsiTheme="minorHAnsi" w:cstheme="minorHAnsi"/>
          <w:sz w:val="16"/>
          <w:szCs w:val="24"/>
        </w:rPr>
        <w:t xml:space="preserve">, ad hoc or through institutions, </w:t>
      </w:r>
      <w:r w:rsidRPr="00442B82">
        <w:rPr>
          <w:rStyle w:val="StyleUnderline"/>
          <w:rFonts w:asciiTheme="minorHAnsi" w:hAnsiTheme="minorHAnsi" w:cstheme="minorHAnsi"/>
          <w:sz w:val="24"/>
          <w:szCs w:val="24"/>
        </w:rPr>
        <w:t>will become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politically toxic</w:t>
      </w:r>
      <w:r w:rsidRPr="00442B82">
        <w:rPr>
          <w:rFonts w:asciiTheme="minorHAnsi" w:hAnsiTheme="minorHAnsi" w:cstheme="minorHAnsi"/>
          <w:sz w:val="16"/>
          <w:szCs w:val="24"/>
        </w:rPr>
        <w:t xml:space="preserve">. Protectionism, in its multiple forms, will make economic recovery from “secular stagnation” a heavy lift, and the liberal </w:t>
      </w:r>
      <w:r w:rsidRPr="00442B82">
        <w:rPr>
          <w:rStyle w:val="StyleUnderline"/>
          <w:rFonts w:asciiTheme="minorHAnsi" w:hAnsiTheme="minorHAnsi" w:cstheme="minorHAnsi"/>
          <w:sz w:val="24"/>
          <w:szCs w:val="24"/>
        </w:rPr>
        <w:t>hegemonic leadership</w:t>
      </w:r>
      <w:r w:rsidRPr="00442B82">
        <w:rPr>
          <w:rFonts w:asciiTheme="minorHAnsi" w:hAnsiTheme="minorHAnsi" w:cstheme="minorHAnsi"/>
          <w:sz w:val="16"/>
          <w:szCs w:val="24"/>
        </w:rPr>
        <w:t xml:space="preserve"> and strong institutions </w:t>
      </w:r>
      <w:r w:rsidRPr="00442B82">
        <w:rPr>
          <w:rStyle w:val="StyleUnderline"/>
          <w:rFonts w:asciiTheme="minorHAnsi" w:hAnsiTheme="minorHAnsi" w:cstheme="minorHAnsi"/>
          <w:sz w:val="24"/>
          <w:szCs w:val="24"/>
        </w:rPr>
        <w:t>that</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limited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damage of previous downturns, will be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unavailable</w:t>
      </w:r>
      <w:r w:rsidRPr="00442B82">
        <w:rPr>
          <w:rFonts w:asciiTheme="minorHAnsi" w:hAnsiTheme="minorHAnsi" w:cstheme="minorHAnsi"/>
          <w:sz w:val="16"/>
          <w:szCs w:val="24"/>
        </w:rPr>
        <w:t xml:space="preserv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w:t>
      </w:r>
      <w:r w:rsidRPr="00442B82">
        <w:rPr>
          <w:rStyle w:val="StyleUnderline"/>
          <w:rFonts w:asciiTheme="minorHAnsi" w:hAnsiTheme="minorHAnsi" w:cstheme="minorHAnsi"/>
          <w:sz w:val="24"/>
          <w:szCs w:val="24"/>
        </w:rPr>
        <w:t>uncertainties generated by</w:t>
      </w:r>
      <w:r w:rsidRPr="00442B82">
        <w:rPr>
          <w:rFonts w:asciiTheme="minorHAnsi" w:hAnsiTheme="minorHAnsi" w:cstheme="minorHAnsi"/>
          <w:sz w:val="16"/>
          <w:szCs w:val="24"/>
        </w:rPr>
        <w:t xml:space="preserve"> this </w:t>
      </w:r>
      <w:r w:rsidRPr="00442B82">
        <w:rPr>
          <w:rStyle w:val="StyleUnderline"/>
          <w:rFonts w:asciiTheme="minorHAnsi" w:hAnsiTheme="minorHAnsi" w:cstheme="minorHAnsi"/>
          <w:sz w:val="24"/>
          <w:szCs w:val="24"/>
        </w:rPr>
        <w:t>confrontation 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further curb</w:t>
      </w:r>
      <w:r w:rsidRPr="00442B82">
        <w:rPr>
          <w:rFonts w:asciiTheme="minorHAnsi" w:hAnsiTheme="minorHAnsi" w:cstheme="minorHAnsi"/>
          <w:sz w:val="16"/>
          <w:szCs w:val="24"/>
        </w:rPr>
        <w:t xml:space="preserve"> the </w:t>
      </w:r>
      <w:r w:rsidRPr="00442B82">
        <w:rPr>
          <w:rStyle w:val="Emphasis"/>
          <w:rFonts w:asciiTheme="minorHAnsi" w:hAnsiTheme="minorHAnsi" w:cstheme="minorHAnsi"/>
          <w:sz w:val="24"/>
          <w:szCs w:val="24"/>
        </w:rPr>
        <w:t>investments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essential for future growth</w:t>
      </w:r>
      <w:r w:rsidRPr="00442B82">
        <w:rPr>
          <w:rFonts w:asciiTheme="minorHAnsi" w:hAnsiTheme="minorHAnsi" w:cstheme="minorHAnsi"/>
          <w:sz w:val="16"/>
          <w:szCs w:val="24"/>
        </w:rPr>
        <w:t xml:space="preserve">. Another </w:t>
      </w:r>
      <w:r w:rsidRPr="00442B82">
        <w:rPr>
          <w:rStyle w:val="StyleUnderline"/>
          <w:rFonts w:asciiTheme="minorHAnsi" w:hAnsiTheme="minorHAnsi" w:cstheme="minorHAnsi"/>
          <w:sz w:val="24"/>
          <w:szCs w:val="24"/>
        </w:rPr>
        <w:t>demonstration of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intersection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structural forces</w:t>
      </w:r>
      <w:r w:rsidRPr="00442B82">
        <w:rPr>
          <w:rFonts w:asciiTheme="minorHAnsi" w:hAnsiTheme="minorHAnsi" w:cstheme="minorHAnsi"/>
          <w:sz w:val="16"/>
          <w:szCs w:val="24"/>
        </w:rPr>
        <w:t xml:space="preserve"> is how populist-motivated controls on immigration (always a weakness in the hyper-globalization narrative) </w:t>
      </w:r>
      <w:r w:rsidRPr="00442B82">
        <w:rPr>
          <w:rStyle w:val="StyleUnderline"/>
          <w:rFonts w:asciiTheme="minorHAnsi" w:hAnsiTheme="minorHAnsi" w:cstheme="minorHAnsi"/>
          <w:sz w:val="24"/>
          <w:szCs w:val="24"/>
        </w:rPr>
        <w:t>deprives</w:t>
      </w:r>
      <w:r w:rsidRPr="00442B82">
        <w:rPr>
          <w:rFonts w:asciiTheme="minorHAnsi" w:hAnsiTheme="minorHAnsi" w:cstheme="minorHAnsi"/>
          <w:sz w:val="16"/>
          <w:szCs w:val="24"/>
        </w:rPr>
        <w:t xml:space="preserve"> developed </w:t>
      </w:r>
      <w:r w:rsidRPr="00442B82">
        <w:rPr>
          <w:rStyle w:val="StyleUnderline"/>
          <w:rFonts w:asciiTheme="minorHAnsi" w:hAnsiTheme="minorHAnsi" w:cstheme="minorHAnsi"/>
          <w:sz w:val="24"/>
          <w:szCs w:val="24"/>
        </w:rPr>
        <w:t>countries of</w:t>
      </w:r>
      <w:r w:rsidRPr="00442B82">
        <w:rPr>
          <w:rFonts w:asciiTheme="minorHAnsi" w:hAnsiTheme="minorHAnsi" w:cstheme="minorHAnsi"/>
          <w:sz w:val="16"/>
          <w:szCs w:val="24"/>
        </w:rPr>
        <w:t xml:space="preserve"> Summers’ recommended policy </w:t>
      </w:r>
      <w:r w:rsidRPr="00442B82">
        <w:rPr>
          <w:rStyle w:val="Emphasis"/>
          <w:rFonts w:asciiTheme="minorHAnsi" w:hAnsiTheme="minorHAnsi" w:cstheme="minorHAnsi"/>
          <w:sz w:val="24"/>
          <w:szCs w:val="24"/>
        </w:rPr>
        <w:t>response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 secular stagnation</w:t>
      </w:r>
      <w:r w:rsidRPr="00442B82">
        <w:rPr>
          <w:rFonts w:asciiTheme="minorHAnsi" w:hAnsiTheme="minorHAnsi" w:cstheme="minorHAnsi"/>
          <w:sz w:val="16"/>
          <w:szCs w:val="24"/>
        </w:rPr>
        <w:t xml:space="preserve">, which in a more open world </w:t>
      </w:r>
      <w:r w:rsidRPr="00442B82">
        <w:rPr>
          <w:rStyle w:val="StyleUnderline"/>
          <w:rFonts w:asciiTheme="minorHAnsi" w:hAnsiTheme="minorHAnsi" w:cstheme="minorHAnsi"/>
          <w:sz w:val="24"/>
          <w:szCs w:val="24"/>
        </w:rPr>
        <w:t>would be</w:t>
      </w:r>
      <w:r w:rsidRPr="00442B82">
        <w:rPr>
          <w:rFonts w:asciiTheme="minorHAnsi" w:hAnsiTheme="minorHAnsi" w:cstheme="minorHAnsi"/>
          <w:sz w:val="16"/>
          <w:szCs w:val="24"/>
        </w:rPr>
        <w:t xml:space="preserve"> a win-win for rich and poor countries alike, </w:t>
      </w:r>
      <w:r w:rsidRPr="00442B82">
        <w:rPr>
          <w:rStyle w:val="StyleUnderline"/>
          <w:rFonts w:asciiTheme="minorHAnsi" w:hAnsiTheme="minorHAnsi" w:cstheme="minorHAnsi"/>
          <w:sz w:val="24"/>
          <w:szCs w:val="24"/>
        </w:rPr>
        <w:t>increasing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wage rates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remittance </w:t>
      </w:r>
      <w:r w:rsidRPr="00442B82">
        <w:rPr>
          <w:rStyle w:val="Emphasis"/>
          <w:rFonts w:asciiTheme="minorHAnsi" w:hAnsiTheme="minorHAnsi" w:cstheme="minorHAnsi"/>
          <w:sz w:val="24"/>
          <w:szCs w:val="24"/>
        </w:rPr>
        <w:t>revenues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for</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developing countries</w:t>
      </w:r>
      <w:r w:rsidRPr="00442B82">
        <w:rPr>
          <w:rFonts w:asciiTheme="minorHAnsi" w:hAnsiTheme="minorHAnsi" w:cstheme="minorHAnsi"/>
          <w:sz w:val="16"/>
          <w:szCs w:val="24"/>
        </w:rPr>
        <w:t xml:space="preserve">, replenishing the labor supply for rich countries experiencing low birth rates. Illiberal Globalization </w:t>
      </w:r>
      <w:r w:rsidRPr="00442B82">
        <w:rPr>
          <w:rStyle w:val="StyleUnderline"/>
          <w:rFonts w:asciiTheme="minorHAnsi" w:hAnsiTheme="minorHAnsi" w:cstheme="minorHAnsi"/>
          <w:sz w:val="24"/>
          <w:szCs w:val="24"/>
          <w:highlight w:val="cyan"/>
        </w:rPr>
        <w:t>Economic weakness</w:t>
      </w:r>
      <w:r w:rsidRPr="00442B82">
        <w:rPr>
          <w:rFonts w:asciiTheme="minorHAnsi" w:hAnsiTheme="minorHAnsi" w:cstheme="minorHAnsi"/>
          <w:sz w:val="16"/>
          <w:szCs w:val="24"/>
        </w:rPr>
        <w:t xml:space="preserve"> and rising nationalism (along with multipolarity) will not end globalization, but </w:t>
      </w:r>
      <w:r w:rsidRPr="00442B82">
        <w:rPr>
          <w:rStyle w:val="StyleUnderline"/>
          <w:rFonts w:asciiTheme="minorHAnsi" w:hAnsiTheme="minorHAnsi" w:cstheme="minorHAnsi"/>
          <w:sz w:val="24"/>
          <w:szCs w:val="24"/>
        </w:rPr>
        <w:t>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profoundly</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alter</w:t>
      </w:r>
      <w:r w:rsidRPr="00442B82">
        <w:rPr>
          <w:rFonts w:asciiTheme="minorHAnsi" w:hAnsiTheme="minorHAnsi" w:cstheme="minorHAnsi"/>
          <w:sz w:val="16"/>
          <w:szCs w:val="24"/>
        </w:rPr>
        <w:t xml:space="preserve"> its character and greatly reduce its economic and political benefits. Liberal global </w:t>
      </w:r>
      <w:r w:rsidRPr="00442B82">
        <w:rPr>
          <w:rStyle w:val="StyleUnderline"/>
          <w:rFonts w:asciiTheme="minorHAnsi" w:hAnsiTheme="minorHAnsi" w:cstheme="minorHAnsi"/>
          <w:sz w:val="24"/>
          <w:szCs w:val="24"/>
          <w:highlight w:val="cyan"/>
        </w:rPr>
        <w:t>institutions</w:t>
      </w:r>
      <w:r w:rsidRPr="00442B82">
        <w:rPr>
          <w:rFonts w:asciiTheme="minorHAnsi" w:hAnsiTheme="minorHAnsi" w:cstheme="minorHAnsi"/>
          <w:sz w:val="16"/>
          <w:szCs w:val="24"/>
        </w:rPr>
        <w:t xml:space="preserve">,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w:t>
      </w:r>
      <w:r w:rsidRPr="00442B82">
        <w:rPr>
          <w:rStyle w:val="StyleUnderline"/>
          <w:rFonts w:asciiTheme="minorHAnsi" w:hAnsiTheme="minorHAnsi" w:cstheme="minorHAnsi"/>
          <w:sz w:val="24"/>
          <w:szCs w:val="24"/>
        </w:rPr>
        <w:t>under present 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future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conditions</w:t>
      </w:r>
      <w:r w:rsidRPr="00442B82">
        <w:rPr>
          <w:rFonts w:asciiTheme="minorHAnsi" w:hAnsiTheme="minorHAnsi" w:cstheme="minorHAnsi"/>
          <w:sz w:val="16"/>
          <w:szCs w:val="24"/>
        </w:rPr>
        <w:t xml:space="preserve"> these </w:t>
      </w:r>
      <w:r w:rsidRPr="00442B82">
        <w:rPr>
          <w:rStyle w:val="StyleUnderline"/>
          <w:rFonts w:asciiTheme="minorHAnsi" w:hAnsiTheme="minorHAnsi" w:cstheme="minorHAnsi"/>
          <w:sz w:val="24"/>
          <w:szCs w:val="24"/>
        </w:rPr>
        <w:t>institutions will become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battlegrounds</w:t>
      </w:r>
      <w:r w:rsidRPr="00442B82">
        <w:rPr>
          <w:rFonts w:asciiTheme="minorHAnsi" w:hAnsiTheme="minorHAnsi" w:cstheme="minorHAnsi"/>
          <w:sz w:val="16"/>
          <w:szCs w:val="24"/>
        </w:rPr>
        <w:t>—and the victims—</w:t>
      </w:r>
      <w:r w:rsidRPr="00442B82">
        <w:rPr>
          <w:rStyle w:val="StyleUnderline"/>
          <w:rFonts w:asciiTheme="minorHAnsi" w:hAnsiTheme="minorHAnsi" w:cstheme="minorHAnsi"/>
          <w:sz w:val="24"/>
          <w:szCs w:val="24"/>
        </w:rPr>
        <w:t>of geopolitical competition</w:t>
      </w:r>
      <w:r w:rsidRPr="00442B82">
        <w:rPr>
          <w:rFonts w:asciiTheme="minorHAnsi" w:hAnsiTheme="minorHAnsi" w:cstheme="minorHAnsi"/>
          <w:sz w:val="16"/>
          <w:szCs w:val="24"/>
        </w:rPr>
        <w:t xml:space="preserve">. The Trump Administration’s frontal attack on multilateralism is but the final nail in the coffin of the Bretton Woods system in trade and finance, which has been in slow but accelerating decline since the end of the Cold War. </w:t>
      </w:r>
      <w:r w:rsidRPr="00442B82">
        <w:rPr>
          <w:rStyle w:val="StyleUnderline"/>
          <w:rFonts w:asciiTheme="minorHAnsi" w:hAnsiTheme="minorHAnsi" w:cstheme="minorHAnsi"/>
          <w:sz w:val="24"/>
          <w:szCs w:val="24"/>
        </w:rPr>
        <w:t>Future American leadership may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embrace renewed collaboration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global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trade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finance</w:t>
      </w:r>
      <w:r w:rsidRPr="00442B82">
        <w:rPr>
          <w:rFonts w:asciiTheme="minorHAnsi" w:hAnsiTheme="minorHAnsi" w:cstheme="minorHAnsi"/>
          <w:sz w:val="16"/>
          <w:szCs w:val="24"/>
        </w:rPr>
        <w:t xml:space="preserve">, macroeconomic management, environmental sustainability and the like, </w:t>
      </w:r>
      <w:r w:rsidRPr="00442B82">
        <w:rPr>
          <w:rStyle w:val="StyleUnderline"/>
          <w:rFonts w:asciiTheme="minorHAnsi" w:hAnsiTheme="minorHAnsi" w:cstheme="minorHAnsi"/>
          <w:sz w:val="24"/>
          <w:szCs w:val="24"/>
        </w:rPr>
        <w:t>but</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repairing the damage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requires the</w:t>
      </w:r>
      <w:r w:rsidRPr="00442B82">
        <w:rPr>
          <w:rFonts w:asciiTheme="minorHAnsi" w:hAnsiTheme="minorHAnsi" w:cstheme="minorHAnsi"/>
          <w:sz w:val="16"/>
          <w:szCs w:val="24"/>
        </w:rPr>
        <w:t xml:space="preserve"> heroic </w:t>
      </w:r>
      <w:r w:rsidRPr="00442B82">
        <w:rPr>
          <w:rStyle w:val="StyleUnderline"/>
          <w:rFonts w:asciiTheme="minorHAnsi" w:hAnsiTheme="minorHAnsi" w:cstheme="minorHAnsi"/>
          <w:sz w:val="24"/>
          <w:szCs w:val="24"/>
        </w:rPr>
        <w:t>assumption</w:t>
      </w:r>
      <w:r w:rsidRPr="00442B82">
        <w:rPr>
          <w:rFonts w:asciiTheme="minorHAnsi" w:hAnsiTheme="minorHAnsi" w:cstheme="minorHAnsi"/>
          <w:sz w:val="16"/>
          <w:szCs w:val="24"/>
        </w:rPr>
        <w:t xml:space="preserve"> that </w:t>
      </w:r>
      <w:r w:rsidRPr="00442B82">
        <w:rPr>
          <w:rStyle w:val="StyleUnderline"/>
          <w:rFonts w:asciiTheme="minorHAnsi" w:hAnsiTheme="minorHAnsi" w:cstheme="minorHAnsi"/>
          <w:sz w:val="24"/>
          <w:szCs w:val="24"/>
        </w:rPr>
        <w:t>America’s own identity has not been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fundamentally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altered</w:t>
      </w:r>
      <w:r w:rsidRPr="00442B82">
        <w:rPr>
          <w:rFonts w:asciiTheme="minorHAnsi" w:hAnsiTheme="minorHAnsi" w:cstheme="minorHAnsi"/>
          <w:sz w:val="16"/>
          <w:szCs w:val="24"/>
        </w:rPr>
        <w:t xml:space="preserve"> by the Trump era (four years or eight matters here), and by the internal and global forces that enabled his rise. The fact will remain that a sizeable portion of the American electorate, and a monolithically proTrump Republican Party, is committed to an illiberal future. And even if the effects are transitory, the </w:t>
      </w:r>
      <w:r w:rsidRPr="00442B82">
        <w:rPr>
          <w:rStyle w:val="StyleUnderline"/>
          <w:rFonts w:asciiTheme="minorHAnsi" w:hAnsiTheme="minorHAnsi" w:cstheme="minorHAnsi"/>
          <w:sz w:val="24"/>
          <w:szCs w:val="24"/>
        </w:rPr>
        <w:t>causes of weakening global collaboration 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structural</w:t>
      </w:r>
      <w:r w:rsidRPr="00442B82">
        <w:rPr>
          <w:rFonts w:asciiTheme="minorHAnsi" w:hAnsiTheme="minorHAnsi" w:cstheme="minorHAnsi"/>
          <w:sz w:val="16"/>
          <w:szCs w:val="24"/>
        </w:rPr>
        <w:t xml:space="preserve">,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w:t>
      </w:r>
      <w:r w:rsidRPr="00442B82">
        <w:rPr>
          <w:rStyle w:val="StyleUnderline"/>
          <w:rFonts w:asciiTheme="minorHAnsi" w:hAnsiTheme="minorHAnsi" w:cstheme="minorHAnsi"/>
          <w:sz w:val="24"/>
          <w:szCs w:val="24"/>
        </w:rPr>
        <w:t>It will</w:t>
      </w:r>
      <w:r w:rsidRPr="00442B82">
        <w:rPr>
          <w:rFonts w:asciiTheme="minorHAnsi" w:hAnsiTheme="minorHAnsi" w:cstheme="minorHAnsi"/>
          <w:sz w:val="16"/>
          <w:szCs w:val="24"/>
        </w:rPr>
        <w:t xml:space="preserve"> furthermore </w:t>
      </w:r>
      <w:r w:rsidRPr="00442B82">
        <w:rPr>
          <w:rStyle w:val="StyleUnderline"/>
          <w:rFonts w:asciiTheme="minorHAnsi" w:hAnsiTheme="minorHAnsi" w:cstheme="minorHAnsi"/>
          <w:sz w:val="24"/>
          <w:szCs w:val="24"/>
        </w:rPr>
        <w:t>operate in a future system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diffusing material power</w:t>
      </w:r>
      <w:r w:rsidRPr="00442B82">
        <w:rPr>
          <w:rFonts w:asciiTheme="minorHAnsi" w:hAnsiTheme="minorHAnsi" w:cstheme="minorHAnsi"/>
          <w:sz w:val="16"/>
          <w:szCs w:val="24"/>
        </w:rPr>
        <w:t xml:space="preserve">, diverging economic and political governance approaches, and rising nationalism. Trump has promoted these forces, but did not invent them, and future US Administrations will struggle to cope with them. 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 As such measures gain traction, it will become clear to states—and to companies—that a global trading system more responsive to raw power than to law entails escalating risk and diminishing benefits. This will be the end of economic globalization, and its many benefits, as we know it.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 </w:t>
      </w:r>
      <w:r w:rsidRPr="00442B82">
        <w:rPr>
          <w:rStyle w:val="StyleUnderline"/>
          <w:rFonts w:asciiTheme="minorHAnsi" w:hAnsiTheme="minorHAnsi" w:cstheme="minorHAnsi"/>
          <w:sz w:val="24"/>
          <w:szCs w:val="24"/>
          <w:highlight w:val="cyan"/>
        </w:rPr>
        <w:t>Economies of scale</w:t>
      </w:r>
      <w:r w:rsidRPr="00442B82">
        <w:rPr>
          <w:rFonts w:asciiTheme="minorHAnsi" w:hAnsiTheme="minorHAnsi" w:cstheme="minorHAnsi"/>
          <w:sz w:val="16"/>
          <w:szCs w:val="24"/>
        </w:rPr>
        <w:t xml:space="preserve"> will </w:t>
      </w:r>
      <w:r w:rsidRPr="00442B82">
        <w:rPr>
          <w:rStyle w:val="Emphasis"/>
          <w:rFonts w:asciiTheme="minorHAnsi" w:hAnsiTheme="minorHAnsi" w:cstheme="minorHAnsi"/>
          <w:sz w:val="24"/>
          <w:szCs w:val="24"/>
          <w:highlight w:val="cyan"/>
        </w:rPr>
        <w:t>shrink</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incentivizing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less investment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increasing</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costs</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and</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prices</w:t>
      </w:r>
      <w:r w:rsidRPr="00442B82">
        <w:rPr>
          <w:rFonts w:asciiTheme="minorHAnsi" w:hAnsiTheme="minorHAnsi" w:cstheme="minorHAnsi"/>
          <w:sz w:val="16"/>
          <w:szCs w:val="24"/>
        </w:rPr>
        <w:t xml:space="preserve">, compromising growth, </w:t>
      </w:r>
      <w:r w:rsidRPr="00442B82">
        <w:rPr>
          <w:rStyle w:val="StyleUnderline"/>
          <w:rFonts w:asciiTheme="minorHAnsi" w:hAnsiTheme="minorHAnsi" w:cstheme="minorHAnsi"/>
          <w:sz w:val="24"/>
          <w:szCs w:val="24"/>
        </w:rPr>
        <w:t>marginalizing countries whose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growth</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poverty reduction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depended on participation in global supply chains</w:t>
      </w:r>
      <w:r w:rsidRPr="00442B82">
        <w:rPr>
          <w:rFonts w:asciiTheme="minorHAnsi" w:hAnsiTheme="minorHAnsi" w:cstheme="minorHAnsi"/>
          <w:sz w:val="16"/>
          <w:szCs w:val="24"/>
        </w:rPr>
        <w:t xml:space="preserve">. A </w:t>
      </w:r>
      <w:r w:rsidRPr="00442B82">
        <w:rPr>
          <w:rStyle w:val="StyleUnderline"/>
          <w:rFonts w:asciiTheme="minorHAnsi" w:hAnsiTheme="minorHAnsi" w:cstheme="minorHAnsi"/>
          <w:sz w:val="24"/>
          <w:szCs w:val="24"/>
        </w:rPr>
        <w:t>world</w:t>
      </w:r>
      <w:r w:rsidRPr="00442B82">
        <w:rPr>
          <w:rFonts w:asciiTheme="minorHAnsi" w:hAnsiTheme="minorHAnsi" w:cstheme="minorHAnsi"/>
          <w:sz w:val="16"/>
          <w:szCs w:val="24"/>
        </w:rPr>
        <w:t xml:space="preserve"> already </w:t>
      </w:r>
      <w:r w:rsidRPr="00442B82">
        <w:rPr>
          <w:rStyle w:val="StyleUnderline"/>
          <w:rFonts w:asciiTheme="minorHAnsi" w:hAnsiTheme="minorHAnsi" w:cstheme="minorHAnsi"/>
          <w:sz w:val="24"/>
          <w:szCs w:val="24"/>
        </w:rPr>
        <w:t>suffering from</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excess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savings</w:t>
      </w:r>
      <w:r w:rsidRPr="00442B82">
        <w:rPr>
          <w:rFonts w:asciiTheme="minorHAnsi" w:hAnsiTheme="minorHAnsi" w:cstheme="minorHAnsi"/>
          <w:sz w:val="16"/>
          <w:szCs w:val="24"/>
        </w:rPr>
        <w:t xml:space="preserve"> (in the corporate sector, among mostly Asian countries) </w:t>
      </w:r>
      <w:r w:rsidRPr="00442B82">
        <w:rPr>
          <w:rStyle w:val="StyleUnderline"/>
          <w:rFonts w:asciiTheme="minorHAnsi" w:hAnsiTheme="minorHAnsi" w:cstheme="minorHAnsi"/>
          <w:sz w:val="24"/>
          <w:szCs w:val="24"/>
        </w:rPr>
        <w:t xml:space="preserve">will </w:t>
      </w:r>
      <w:r w:rsidRPr="00442B82">
        <w:rPr>
          <w:rStyle w:val="StyleUnderline"/>
          <w:rFonts w:asciiTheme="minorHAnsi" w:hAnsiTheme="minorHAnsi" w:cstheme="minorHAnsi"/>
          <w:sz w:val="24"/>
          <w:szCs w:val="24"/>
          <w:highlight w:val="cyan"/>
        </w:rPr>
        <w:t>respond</w:t>
      </w:r>
      <w:r w:rsidRPr="00442B82">
        <w:rPr>
          <w:rFonts w:asciiTheme="minorHAnsi" w:hAnsiTheme="minorHAnsi" w:cstheme="minorHAnsi"/>
          <w:sz w:val="16"/>
          <w:szCs w:val="24"/>
        </w:rPr>
        <w:t xml:space="preserve"> to heightened risk and uncertainty </w:t>
      </w:r>
      <w:r w:rsidRPr="00442B82">
        <w:rPr>
          <w:rStyle w:val="StyleUnderline"/>
          <w:rFonts w:asciiTheme="minorHAnsi" w:hAnsiTheme="minorHAnsi" w:cstheme="minorHAnsi"/>
          <w:sz w:val="24"/>
          <w:szCs w:val="24"/>
          <w:highlight w:val="cyan"/>
        </w:rPr>
        <w:t>with</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further </w:t>
      </w:r>
      <w:r w:rsidRPr="00442B82">
        <w:rPr>
          <w:rStyle w:val="Emphasis"/>
          <w:rFonts w:asciiTheme="minorHAnsi" w:hAnsiTheme="minorHAnsi" w:cstheme="minorHAnsi"/>
          <w:sz w:val="24"/>
          <w:szCs w:val="24"/>
          <w:highlight w:val="cyan"/>
        </w:rPr>
        <w:t>retrenchment</w:t>
      </w:r>
      <w:r w:rsidRPr="00442B82">
        <w:rPr>
          <w:rFonts w:asciiTheme="minorHAnsi" w:hAnsiTheme="minorHAnsi" w:cstheme="minorHAnsi"/>
          <w:sz w:val="16"/>
          <w:szCs w:val="24"/>
        </w:rPr>
        <w:t xml:space="preserve">. The problem is perfectly captured by Tim Boyle, CEO of Columbia Sportswear, whose supply chain runs through China, reacting to yet another ratcheting up of US tariffs on Chinese imports, most recently on consumer goods: 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 The international political effects will be equally damaging. The four structural </w:t>
      </w:r>
      <w:r w:rsidRPr="00442B82">
        <w:rPr>
          <w:rStyle w:val="StyleUnderline"/>
          <w:rFonts w:asciiTheme="minorHAnsi" w:hAnsiTheme="minorHAnsi" w:cstheme="minorHAnsi"/>
          <w:sz w:val="24"/>
          <w:szCs w:val="24"/>
        </w:rPr>
        <w:t>forces act</w:t>
      </w:r>
      <w:r w:rsidRPr="00442B82">
        <w:rPr>
          <w:rFonts w:asciiTheme="minorHAnsi" w:hAnsiTheme="minorHAnsi" w:cstheme="minorHAnsi"/>
          <w:sz w:val="16"/>
          <w:szCs w:val="24"/>
        </w:rPr>
        <w:t xml:space="preserve"> on each other </w:t>
      </w:r>
      <w:r w:rsidRPr="00442B82">
        <w:rPr>
          <w:rStyle w:val="StyleUnderline"/>
          <w:rFonts w:asciiTheme="minorHAnsi" w:hAnsiTheme="minorHAnsi" w:cstheme="minorHAnsi"/>
          <w:sz w:val="24"/>
          <w:szCs w:val="24"/>
        </w:rPr>
        <w:t>to produce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more dangerous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less prosperous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world</w:t>
      </w:r>
      <w:r w:rsidRPr="00442B82">
        <w:rPr>
          <w:rFonts w:asciiTheme="minorHAnsi" w:hAnsiTheme="minorHAnsi" w:cstheme="minorHAnsi"/>
          <w:sz w:val="16"/>
          <w:szCs w:val="24"/>
        </w:rPr>
        <w:t xml:space="preserve"> projected here. </w:t>
      </w:r>
      <w:r w:rsidRPr="00442B82">
        <w:rPr>
          <w:rStyle w:val="StyleUnderline"/>
          <w:rFonts w:asciiTheme="minorHAnsi" w:hAnsiTheme="minorHAnsi" w:cstheme="minorHAnsi"/>
          <w:sz w:val="24"/>
          <w:szCs w:val="24"/>
        </w:rPr>
        <w:t>Illiberal globalization represents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geopolitical conflict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by</w:t>
      </w:r>
      <w:r w:rsidRPr="00442B82">
        <w:rPr>
          <w:rFonts w:asciiTheme="minorHAnsi" w:hAnsiTheme="minorHAnsi" w:cstheme="minorHAnsi"/>
          <w:sz w:val="16"/>
          <w:szCs w:val="24"/>
        </w:rPr>
        <w:t xml:space="preserve"> (at first) physically </w:t>
      </w:r>
      <w:r w:rsidRPr="00442B82">
        <w:rPr>
          <w:rStyle w:val="StyleUnderline"/>
          <w:rFonts w:asciiTheme="minorHAnsi" w:hAnsiTheme="minorHAnsi" w:cstheme="minorHAnsi"/>
          <w:sz w:val="24"/>
          <w:szCs w:val="24"/>
        </w:rPr>
        <w:t>non-kinetic means</w:t>
      </w:r>
      <w:r w:rsidRPr="00442B82">
        <w:rPr>
          <w:rFonts w:asciiTheme="minorHAnsi" w:hAnsiTheme="minorHAnsi" w:cstheme="minorHAnsi"/>
          <w:sz w:val="16"/>
          <w:szCs w:val="24"/>
        </w:rPr>
        <w:t xml:space="preserve">. It </w:t>
      </w:r>
      <w:r w:rsidRPr="00442B82">
        <w:rPr>
          <w:rStyle w:val="StyleUnderline"/>
          <w:rFonts w:asciiTheme="minorHAnsi" w:hAnsiTheme="minorHAnsi" w:cstheme="minorHAnsi"/>
          <w:sz w:val="24"/>
          <w:szCs w:val="24"/>
        </w:rPr>
        <w:t>arises from</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intensifying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competition among powerful states with divergent interests and identities, but</w:t>
      </w:r>
      <w:r w:rsidRPr="00442B82">
        <w:rPr>
          <w:rFonts w:asciiTheme="minorHAnsi" w:hAnsiTheme="minorHAnsi" w:cstheme="minorHAnsi"/>
          <w:sz w:val="16"/>
          <w:szCs w:val="24"/>
        </w:rPr>
        <w:t xml:space="preserve"> in its effects drives down growth and </w:t>
      </w:r>
      <w:r w:rsidRPr="00442B82">
        <w:rPr>
          <w:rStyle w:val="StyleUnderline"/>
          <w:rFonts w:asciiTheme="minorHAnsi" w:hAnsiTheme="minorHAnsi" w:cstheme="minorHAnsi"/>
          <w:sz w:val="24"/>
          <w:szCs w:val="24"/>
        </w:rPr>
        <w:t>fuels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increased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nationalism/populism, which further</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contributes to conflict</w:t>
      </w:r>
      <w:r w:rsidRPr="00442B82">
        <w:rPr>
          <w:rFonts w:asciiTheme="minorHAnsi" w:hAnsiTheme="minorHAnsi" w:cstheme="minorHAnsi"/>
          <w:sz w:val="16"/>
          <w:szCs w:val="24"/>
        </w:rPr>
        <w:t xml:space="preserve">. Twenty-first-century protectionism represents bottom-up forces arising from </w:t>
      </w:r>
      <w:r w:rsidRPr="00442B82">
        <w:rPr>
          <w:rStyle w:val="StyleUnderline"/>
          <w:rFonts w:asciiTheme="minorHAnsi" w:hAnsiTheme="minorHAnsi" w:cstheme="minorHAnsi"/>
          <w:sz w:val="24"/>
          <w:szCs w:val="24"/>
        </w:rPr>
        <w:t>economic disruption</w:t>
      </w:r>
      <w:r w:rsidRPr="00442B82">
        <w:rPr>
          <w:rFonts w:asciiTheme="minorHAnsi" w:hAnsiTheme="minorHAnsi" w:cstheme="minorHAnsi"/>
          <w:sz w:val="16"/>
          <w:szCs w:val="24"/>
        </w:rPr>
        <w:t xml:space="preserve">. But it is also a top-down phenomenon, representing a strategic effort by political leadership to </w:t>
      </w:r>
      <w:r w:rsidRPr="00442B82">
        <w:rPr>
          <w:rStyle w:val="StyleUnderline"/>
          <w:rFonts w:asciiTheme="minorHAnsi" w:hAnsiTheme="minorHAnsi" w:cstheme="minorHAnsi"/>
          <w:sz w:val="24"/>
          <w:szCs w:val="24"/>
          <w:highlight w:val="cyan"/>
        </w:rPr>
        <w:t>reduce</w:t>
      </w:r>
      <w:r w:rsidRPr="00442B82">
        <w:rPr>
          <w:rStyle w:val="StyleUnderline"/>
          <w:rFonts w:asciiTheme="minorHAnsi" w:hAnsiTheme="minorHAnsi" w:cstheme="minorHAnsi"/>
          <w:sz w:val="24"/>
          <w:szCs w:val="24"/>
        </w:rPr>
        <w:t xml:space="preserve">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constraints of </w:t>
      </w:r>
      <w:r w:rsidRPr="00442B82">
        <w:rPr>
          <w:rStyle w:val="Emphasis"/>
          <w:rFonts w:asciiTheme="minorHAnsi" w:hAnsiTheme="minorHAnsi" w:cstheme="minorHAnsi"/>
          <w:sz w:val="24"/>
          <w:szCs w:val="24"/>
          <w:highlight w:val="cyan"/>
        </w:rPr>
        <w:t>interdependence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on</w:t>
      </w:r>
      <w:r w:rsidRPr="00442B82">
        <w:rPr>
          <w:rFonts w:asciiTheme="minorHAnsi" w:hAnsiTheme="minorHAnsi" w:cstheme="minorHAnsi"/>
          <w:sz w:val="16"/>
          <w:szCs w:val="24"/>
        </w:rPr>
        <w:t xml:space="preserve"> freedom of </w:t>
      </w:r>
      <w:r w:rsidRPr="00442B82">
        <w:rPr>
          <w:rStyle w:val="StyleUnderline"/>
          <w:rFonts w:asciiTheme="minorHAnsi" w:hAnsiTheme="minorHAnsi" w:cstheme="minorHAnsi"/>
          <w:sz w:val="24"/>
          <w:szCs w:val="24"/>
        </w:rPr>
        <w:t>geopolitical action, in effect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precursor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enabler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war</w:t>
      </w:r>
      <w:r w:rsidRPr="00442B82">
        <w:rPr>
          <w:rFonts w:asciiTheme="minorHAnsi" w:hAnsiTheme="minorHAnsi" w:cstheme="minorHAnsi"/>
          <w:sz w:val="16"/>
          <w:szCs w:val="24"/>
        </w:rPr>
        <w:t xml:space="preserve">. This is the disturbing hypothesis of Daniel Drezner, argued in an important May 2019 piece in Reason, titled “Will Today’s Global Trade Wars </w:t>
      </w:r>
      <w:r w:rsidRPr="00442B82">
        <w:rPr>
          <w:rStyle w:val="StyleUnderline"/>
          <w:rFonts w:asciiTheme="minorHAnsi" w:hAnsiTheme="minorHAnsi" w:cstheme="minorHAnsi"/>
          <w:sz w:val="24"/>
          <w:szCs w:val="24"/>
          <w:highlight w:val="cyan"/>
        </w:rPr>
        <w:t>Lead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World War Three</w:t>
      </w:r>
      <w:r w:rsidRPr="00442B82">
        <w:rPr>
          <w:rFonts w:asciiTheme="minorHAnsi" w:hAnsiTheme="minorHAnsi" w:cstheme="minorHAnsi"/>
          <w:sz w:val="16"/>
          <w:szCs w:val="24"/>
        </w:rPr>
        <w:t xml:space="preserve">,”21 which examines the preWorld War I period of heightened trade conflict, its contribution to the disaster that followed, and its parallels to the present: Before the First World War started, </w:t>
      </w:r>
      <w:r w:rsidRPr="00442B82">
        <w:rPr>
          <w:rStyle w:val="StyleUnderline"/>
          <w:rFonts w:asciiTheme="minorHAnsi" w:hAnsiTheme="minorHAnsi" w:cstheme="minorHAnsi"/>
          <w:sz w:val="24"/>
          <w:szCs w:val="24"/>
        </w:rPr>
        <w:t>powers</w:t>
      </w:r>
      <w:r w:rsidRPr="00442B82">
        <w:rPr>
          <w:rFonts w:asciiTheme="minorHAnsi" w:hAnsiTheme="minorHAnsi" w:cstheme="minorHAnsi"/>
          <w:sz w:val="16"/>
          <w:szCs w:val="24"/>
        </w:rPr>
        <w:t xml:space="preserve"> great and small </w:t>
      </w:r>
      <w:r w:rsidRPr="00442B82">
        <w:rPr>
          <w:rStyle w:val="StyleUnderline"/>
          <w:rFonts w:asciiTheme="minorHAnsi" w:hAnsiTheme="minorHAnsi" w:cstheme="minorHAnsi"/>
          <w:sz w:val="24"/>
          <w:szCs w:val="24"/>
        </w:rPr>
        <w:t>took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variety of steps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 thwart</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globalization</w:t>
      </w:r>
      <w:r w:rsidRPr="00442B82">
        <w:rPr>
          <w:rFonts w:asciiTheme="minorHAnsi" w:hAnsiTheme="minorHAnsi" w:cstheme="minorHAnsi"/>
          <w:sz w:val="16"/>
          <w:szCs w:val="24"/>
        </w:rPr>
        <w:t xml:space="preserve"> of the 19th century. </w:t>
      </w:r>
      <w:r w:rsidRPr="00442B82">
        <w:rPr>
          <w:rStyle w:val="StyleUnderline"/>
          <w:rFonts w:asciiTheme="minorHAnsi" w:hAnsiTheme="minorHAnsi" w:cstheme="minorHAnsi"/>
          <w:sz w:val="24"/>
          <w:szCs w:val="24"/>
        </w:rPr>
        <w:t>Each of these steps made it</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easier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for</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key combatants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conceive of a general war</w:t>
      </w:r>
      <w:r w:rsidRPr="00442B82">
        <w:rPr>
          <w:rFonts w:asciiTheme="minorHAnsi" w:hAnsiTheme="minorHAnsi" w:cstheme="minorHAnsi"/>
          <w:sz w:val="16"/>
          <w:szCs w:val="24"/>
        </w:rPr>
        <w:t xml:space="preserve">. We are beginning to see a similar approach to the globalization of the 21st century. One by one,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economic constraints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on military aggression 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eroding</w:t>
      </w:r>
      <w:r w:rsidRPr="00442B82">
        <w:rPr>
          <w:rFonts w:asciiTheme="minorHAnsi" w:hAnsiTheme="minorHAnsi" w:cstheme="minorHAnsi"/>
          <w:sz w:val="16"/>
          <w:szCs w:val="24"/>
        </w:rPr>
        <w:t xml:space="preserve">. And too many have forgotten—or never knew—how this played out a century ago. …In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 …The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trade wars, and currency conflicts that preceded 1914 were harbingers of the devastation to come. European governments did not necessarily want to ignite a war among the great powers. </w:t>
      </w:r>
      <w:r w:rsidRPr="00442B82">
        <w:rPr>
          <w:rStyle w:val="StyleUnderline"/>
          <w:rFonts w:asciiTheme="minorHAnsi" w:hAnsiTheme="minorHAnsi" w:cstheme="minorHAnsi"/>
          <w:sz w:val="24"/>
          <w:szCs w:val="24"/>
        </w:rPr>
        <w:t>By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reducing</w:t>
      </w:r>
      <w:r w:rsidRPr="00442B82">
        <w:rPr>
          <w:rFonts w:asciiTheme="minorHAnsi" w:hAnsiTheme="minorHAnsi" w:cstheme="minorHAnsi"/>
          <w:sz w:val="16"/>
          <w:szCs w:val="24"/>
        </w:rPr>
        <w:t xml:space="preserve"> their </w:t>
      </w:r>
      <w:r w:rsidRPr="00442B82">
        <w:rPr>
          <w:rStyle w:val="Emphasis"/>
          <w:rFonts w:asciiTheme="minorHAnsi" w:hAnsiTheme="minorHAnsi" w:cstheme="minorHAnsi"/>
          <w:sz w:val="24"/>
          <w:szCs w:val="24"/>
        </w:rPr>
        <w:t>interdependence</w:t>
      </w:r>
      <w:r w:rsidRPr="00442B82">
        <w:rPr>
          <w:rFonts w:asciiTheme="minorHAnsi" w:hAnsiTheme="minorHAnsi" w:cstheme="minorHAnsi"/>
          <w:sz w:val="16"/>
          <w:szCs w:val="24"/>
        </w:rPr>
        <w:t xml:space="preserve">, however, </w:t>
      </w:r>
      <w:r w:rsidRPr="00442B82">
        <w:rPr>
          <w:rStyle w:val="StyleUnderline"/>
          <w:rFonts w:asciiTheme="minorHAnsi" w:hAnsiTheme="minorHAnsi" w:cstheme="minorHAnsi"/>
          <w:sz w:val="24"/>
          <w:szCs w:val="24"/>
        </w:rPr>
        <w:t>they made that option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conceivable</w:t>
      </w:r>
      <w:r w:rsidRPr="00442B82">
        <w:rPr>
          <w:rFonts w:asciiTheme="minorHAnsi" w:hAnsiTheme="minorHAnsi" w:cstheme="minorHAnsi"/>
          <w:sz w:val="16"/>
          <w:szCs w:val="24"/>
        </w:rPr>
        <w:t xml:space="preserve">. …the backlash to globalization that preceded the Great War seems to be reprised in the </w:t>
      </w:r>
      <w:r w:rsidRPr="00442B82">
        <w:rPr>
          <w:rStyle w:val="StyleUnderline"/>
          <w:rFonts w:asciiTheme="minorHAnsi" w:hAnsiTheme="minorHAnsi" w:cstheme="minorHAnsi"/>
          <w:sz w:val="24"/>
          <w:szCs w:val="24"/>
        </w:rPr>
        <w:t>current moment</w:t>
      </w:r>
      <w:r w:rsidRPr="00442B82">
        <w:rPr>
          <w:rFonts w:asciiTheme="minorHAnsi" w:hAnsiTheme="minorHAnsi" w:cstheme="minorHAnsi"/>
          <w:sz w:val="16"/>
          <w:szCs w:val="24"/>
        </w:rPr>
        <w:t xml:space="preserve">. Indeed, there are ways in which the current moment </w:t>
      </w:r>
      <w:r w:rsidRPr="00442B82">
        <w:rPr>
          <w:rStyle w:val="StyleUnderline"/>
          <w:rFonts w:asciiTheme="minorHAnsi" w:hAnsiTheme="minorHAnsi" w:cstheme="minorHAnsi"/>
          <w:sz w:val="24"/>
          <w:szCs w:val="24"/>
        </w:rPr>
        <w:t>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scarier than the pre-1914 era</w:t>
      </w:r>
      <w:r w:rsidRPr="00442B82">
        <w:rPr>
          <w:rFonts w:asciiTheme="minorHAnsi" w:hAnsiTheme="minorHAnsi" w:cstheme="minorHAnsi"/>
          <w:sz w:val="16"/>
          <w:szCs w:val="24"/>
        </w:rPr>
        <w:t xml:space="preserve">. Back then, the world’s hegemon, the United Kingdom, acted as a brake on economic closure. In 2019, the United States is the protectionist with its foot on the accelerator. The </w:t>
      </w:r>
      <w:r w:rsidRPr="00442B82">
        <w:rPr>
          <w:rStyle w:val="StyleUnderline"/>
          <w:rFonts w:asciiTheme="minorHAnsi" w:hAnsiTheme="minorHAnsi" w:cstheme="minorHAnsi"/>
          <w:sz w:val="24"/>
          <w:szCs w:val="24"/>
        </w:rPr>
        <w:t>constraints of</w:t>
      </w:r>
      <w:r w:rsidRPr="00442B82">
        <w:rPr>
          <w:rFonts w:asciiTheme="minorHAnsi" w:hAnsiTheme="minorHAnsi" w:cstheme="minorHAnsi"/>
          <w:sz w:val="16"/>
          <w:szCs w:val="24"/>
        </w:rPr>
        <w:t xml:space="preserve"> Sino-American </w:t>
      </w:r>
      <w:r w:rsidRPr="00442B82">
        <w:rPr>
          <w:rStyle w:val="StyleUnderline"/>
          <w:rFonts w:asciiTheme="minorHAnsi" w:hAnsiTheme="minorHAnsi" w:cstheme="minorHAnsi"/>
          <w:sz w:val="24"/>
          <w:szCs w:val="24"/>
        </w:rPr>
        <w:t>interdependence</w:t>
      </w:r>
      <w:r w:rsidRPr="00442B82">
        <w:rPr>
          <w:rFonts w:asciiTheme="minorHAnsi" w:hAnsiTheme="minorHAnsi" w:cstheme="minorHAnsi"/>
          <w:sz w:val="16"/>
          <w:szCs w:val="24"/>
        </w:rPr>
        <w:t>—what economist Larry Summers once called “the financial balance of terror”—</w:t>
      </w:r>
      <w:r w:rsidRPr="00442B82">
        <w:rPr>
          <w:rStyle w:val="Emphasis"/>
          <w:rFonts w:asciiTheme="minorHAnsi" w:hAnsiTheme="minorHAnsi" w:cstheme="minorHAnsi"/>
          <w:sz w:val="24"/>
          <w:szCs w:val="24"/>
        </w:rPr>
        <w:t>no longer look so binding</w:t>
      </w:r>
      <w:r w:rsidRPr="00442B82">
        <w:rPr>
          <w:rFonts w:asciiTheme="minorHAnsi" w:hAnsiTheme="minorHAnsi" w:cstheme="minorHAnsi"/>
          <w:sz w:val="16"/>
          <w:szCs w:val="24"/>
        </w:rPr>
        <w:t xml:space="preserve">. And </w:t>
      </w:r>
      <w:r w:rsidRPr="00442B82">
        <w:rPr>
          <w:rStyle w:val="StyleUnderline"/>
          <w:rFonts w:asciiTheme="minorHAnsi" w:hAnsiTheme="minorHAnsi" w:cstheme="minorHAnsi"/>
          <w:sz w:val="24"/>
          <w:szCs w:val="24"/>
        </w:rPr>
        <w:t>there 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far too many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hot spots</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Korea</w:t>
      </w:r>
      <w:r w:rsidRPr="00442B82">
        <w:rPr>
          <w:rStyle w:val="Emphasis"/>
          <w:rFonts w:asciiTheme="minorHAnsi" w:hAnsiTheme="minorHAnsi" w:cstheme="minorHAnsi"/>
          <w:sz w:val="24"/>
          <w:szCs w:val="24"/>
        </w:rPr>
        <w:t>n peninsula</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S</w:t>
      </w:r>
      <w:r w:rsidRPr="00442B82">
        <w:rPr>
          <w:rFonts w:asciiTheme="minorHAnsi" w:hAnsiTheme="minorHAnsi" w:cstheme="minorHAnsi"/>
          <w:sz w:val="16"/>
          <w:szCs w:val="24"/>
        </w:rPr>
        <w:t xml:space="preserve">outh </w:t>
      </w:r>
      <w:r w:rsidRPr="00442B82">
        <w:rPr>
          <w:rStyle w:val="Emphasis"/>
          <w:rFonts w:asciiTheme="minorHAnsi" w:hAnsiTheme="minorHAnsi" w:cstheme="minorHAnsi"/>
          <w:sz w:val="24"/>
          <w:szCs w:val="24"/>
          <w:highlight w:val="cyan"/>
        </w:rPr>
        <w:t>C</w:t>
      </w:r>
      <w:r w:rsidRPr="00442B82">
        <w:rPr>
          <w:rFonts w:asciiTheme="minorHAnsi" w:hAnsiTheme="minorHAnsi" w:cstheme="minorHAnsi"/>
          <w:sz w:val="16"/>
          <w:szCs w:val="24"/>
        </w:rPr>
        <w:t xml:space="preserve">hina </w:t>
      </w:r>
      <w:r w:rsidRPr="00442B82">
        <w:rPr>
          <w:rStyle w:val="Emphasis"/>
          <w:rFonts w:asciiTheme="minorHAnsi" w:hAnsiTheme="minorHAnsi" w:cstheme="minorHAnsi"/>
          <w:sz w:val="24"/>
          <w:szCs w:val="24"/>
          <w:highlight w:val="cyan"/>
        </w:rPr>
        <w:t>S</w:t>
      </w:r>
      <w:r w:rsidRPr="00442B82">
        <w:rPr>
          <w:rFonts w:asciiTheme="minorHAnsi" w:hAnsiTheme="minorHAnsi" w:cstheme="minorHAnsi"/>
          <w:sz w:val="16"/>
          <w:szCs w:val="24"/>
        </w:rPr>
        <w:t xml:space="preserve">ea, </w:t>
      </w:r>
      <w:r w:rsidRPr="00442B82">
        <w:rPr>
          <w:rStyle w:val="Emphasis"/>
          <w:rFonts w:asciiTheme="minorHAnsi" w:hAnsiTheme="minorHAnsi" w:cstheme="minorHAnsi"/>
          <w:sz w:val="24"/>
          <w:szCs w:val="24"/>
          <w:highlight w:val="cyan"/>
        </w:rPr>
        <w:t>Taiwan</w:t>
      </w:r>
      <w:r w:rsidRPr="00442B82">
        <w:rPr>
          <w:rFonts w:asciiTheme="minorHAnsi" w:hAnsiTheme="minorHAnsi" w:cstheme="minorHAnsi"/>
          <w:sz w:val="16"/>
          <w:szCs w:val="24"/>
        </w:rPr>
        <w:t xml:space="preserve">—where the kindling seems awfully dry. Multipolarity We can define multipolarity as a wide distribution of power among multiple independent states. Exact equivalence of material power is not implied. What is required is the possession by several states of the capacity to coerce others to act in ways they would otherwise not, through kinetic or other means (economic sanctions, political manipulation, denial of access to essential resources, etc.). Such a distribution of power presents inherently graver challenges to peace and stability than do unipolar or bipolar power configurations,22 though of course none are safe or permanent. In brief, the greater the number of consequential actors, the greater the challenge of coordinating actions to avoid, manage, or de-escalate conflicts. </w:t>
      </w:r>
      <w:r w:rsidRPr="00442B82">
        <w:rPr>
          <w:rStyle w:val="StyleUnderline"/>
          <w:rFonts w:asciiTheme="minorHAnsi" w:hAnsiTheme="minorHAnsi" w:cstheme="minorHAnsi"/>
          <w:sz w:val="24"/>
          <w:szCs w:val="24"/>
        </w:rPr>
        <w:t>Multipolarity</w:t>
      </w:r>
      <w:r w:rsidRPr="00442B82">
        <w:rPr>
          <w:rFonts w:asciiTheme="minorHAnsi" w:hAnsiTheme="minorHAnsi" w:cstheme="minorHAnsi"/>
          <w:sz w:val="16"/>
          <w:szCs w:val="24"/>
        </w:rPr>
        <w:t xml:space="preserve"> also </w:t>
      </w:r>
      <w:r w:rsidRPr="00442B82">
        <w:rPr>
          <w:rStyle w:val="StyleUnderline"/>
          <w:rFonts w:asciiTheme="minorHAnsi" w:hAnsiTheme="minorHAnsi" w:cstheme="minorHAnsi"/>
          <w:sz w:val="24"/>
          <w:szCs w:val="24"/>
        </w:rPr>
        <w:t>entails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greater potential for sudden changes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the balance of power</w:t>
      </w:r>
      <w:r w:rsidRPr="00442B82">
        <w:rPr>
          <w:rFonts w:asciiTheme="minorHAnsi" w:hAnsiTheme="minorHAnsi" w:cstheme="minorHAnsi"/>
          <w:sz w:val="16"/>
          <w:szCs w:val="24"/>
        </w:rPr>
        <w:t xml:space="preserve">, as one </w:t>
      </w:r>
      <w:r w:rsidRPr="00442B82">
        <w:rPr>
          <w:rStyle w:val="StyleUnderline"/>
          <w:rFonts w:asciiTheme="minorHAnsi" w:hAnsiTheme="minorHAnsi" w:cstheme="minorHAnsi"/>
          <w:sz w:val="24"/>
          <w:szCs w:val="24"/>
        </w:rPr>
        <w:t>state may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defect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 another coalition</w:t>
      </w:r>
      <w:r w:rsidRPr="00442B82">
        <w:rPr>
          <w:rFonts w:asciiTheme="minorHAnsi" w:hAnsiTheme="minorHAnsi" w:cstheme="minorHAnsi"/>
          <w:sz w:val="16"/>
          <w:szCs w:val="24"/>
        </w:rPr>
        <w:t xml:space="preserve"> or opt out,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as a result, </w:t>
      </w:r>
      <w:r w:rsidRPr="00442B82">
        <w:rPr>
          <w:rStyle w:val="StyleUnderline"/>
          <w:rFonts w:asciiTheme="minorHAnsi" w:hAnsiTheme="minorHAnsi" w:cstheme="minorHAnsi"/>
          <w:sz w:val="24"/>
          <w:szCs w:val="24"/>
        </w:rPr>
        <w:t>the greater the degree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uncertainty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experienced by all states, and</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greater th</w:t>
      </w:r>
      <w:r w:rsidRPr="00442B82">
        <w:rPr>
          <w:rFonts w:asciiTheme="minorHAnsi" w:hAnsiTheme="minorHAnsi" w:cstheme="minorHAnsi"/>
          <w:sz w:val="16"/>
          <w:szCs w:val="24"/>
        </w:rPr>
        <w:t xml:space="preserve">e </w:t>
      </w:r>
      <w:r w:rsidRPr="00442B82">
        <w:rPr>
          <w:rStyle w:val="Emphasis"/>
          <w:rFonts w:asciiTheme="minorHAnsi" w:hAnsiTheme="minorHAnsi" w:cstheme="minorHAnsi"/>
          <w:sz w:val="24"/>
          <w:szCs w:val="24"/>
        </w:rPr>
        <w:t>plausibility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downside assumptions about</w:t>
      </w:r>
      <w:r w:rsidRPr="00442B82">
        <w:rPr>
          <w:rFonts w:asciiTheme="minorHAnsi" w:hAnsiTheme="minorHAnsi" w:cstheme="minorHAnsi"/>
          <w:sz w:val="16"/>
          <w:szCs w:val="24"/>
        </w:rPr>
        <w:t xml:space="preserve"> the </w:t>
      </w:r>
      <w:r w:rsidRPr="00442B82">
        <w:rPr>
          <w:rStyle w:val="Emphasis"/>
          <w:rFonts w:asciiTheme="minorHAnsi" w:hAnsiTheme="minorHAnsi" w:cstheme="minorHAnsi"/>
          <w:sz w:val="24"/>
          <w:szCs w:val="24"/>
        </w:rPr>
        <w:t>intentions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capabilities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one’s adversaries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This</w:t>
      </w:r>
      <w:r w:rsidRPr="00442B82">
        <w:rPr>
          <w:rFonts w:asciiTheme="minorHAnsi" w:hAnsiTheme="minorHAnsi" w:cstheme="minorHAnsi"/>
          <w:sz w:val="16"/>
          <w:szCs w:val="24"/>
        </w:rPr>
        <w:t xml:space="preserve"> psychology, always present in international politics but particularly powerful in multipolarity, </w:t>
      </w:r>
      <w:r w:rsidRPr="00442B82">
        <w:rPr>
          <w:rStyle w:val="Emphasis"/>
          <w:rFonts w:asciiTheme="minorHAnsi" w:hAnsiTheme="minorHAnsi" w:cstheme="minorHAnsi"/>
          <w:sz w:val="24"/>
          <w:szCs w:val="24"/>
        </w:rPr>
        <w:t>heightens the potential for escalation of minor conflicts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of states launching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preventive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or</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preemptive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wars</w:t>
      </w:r>
      <w:r w:rsidRPr="00442B82">
        <w:rPr>
          <w:rFonts w:asciiTheme="minorHAnsi" w:hAnsiTheme="minorHAnsi" w:cstheme="minorHAnsi"/>
          <w:sz w:val="16"/>
          <w:szCs w:val="24"/>
        </w:rPr>
        <w:t xml:space="preserve">. In multipolarity, </w:t>
      </w:r>
      <w:r w:rsidRPr="00442B82">
        <w:rPr>
          <w:rStyle w:val="StyleUnderline"/>
          <w:rFonts w:asciiTheme="minorHAnsi" w:hAnsiTheme="minorHAnsi" w:cstheme="minorHAnsi"/>
          <w:sz w:val="24"/>
          <w:szCs w:val="24"/>
        </w:rPr>
        <w:t>states are always on edge, entertaining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worst-case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scenarios</w:t>
      </w:r>
      <w:r w:rsidRPr="00442B82">
        <w:rPr>
          <w:rFonts w:asciiTheme="minorHAnsi" w:hAnsiTheme="minorHAnsi" w:cstheme="minorHAnsi"/>
          <w:sz w:val="16"/>
          <w:szCs w:val="24"/>
        </w:rPr>
        <w:t xml:space="preserve"> about actual and potential enemies,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acting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on these fears</w:t>
      </w:r>
      <w:r w:rsidRPr="00442B82">
        <w:rPr>
          <w:rFonts w:asciiTheme="minorHAnsi" w:hAnsiTheme="minorHAnsi" w:cstheme="minorHAnsi"/>
          <w:sz w:val="16"/>
          <w:szCs w:val="24"/>
        </w:rPr>
        <w:t xml:space="preserve">—expanding their armies, introducing new weapon systems, </w:t>
      </w:r>
      <w:r w:rsidRPr="00442B82">
        <w:rPr>
          <w:rStyle w:val="StyleUnderline"/>
          <w:rFonts w:asciiTheme="minorHAnsi" w:hAnsiTheme="minorHAnsi" w:cstheme="minorHAnsi"/>
          <w:sz w:val="24"/>
          <w:szCs w:val="24"/>
        </w:rPr>
        <w:t>altering doctrine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relax</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constraints on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use of force</w:t>
      </w:r>
      <w:r w:rsidRPr="00442B82">
        <w:rPr>
          <w:rFonts w:asciiTheme="minorHAnsi" w:hAnsiTheme="minorHAnsi" w:cstheme="minorHAnsi"/>
          <w:sz w:val="16"/>
          <w:szCs w:val="24"/>
        </w:rPr>
        <w:t xml:space="preserve">—in ways that reinforce the worst fears of others. The </w:t>
      </w:r>
      <w:r w:rsidRPr="00442B82">
        <w:rPr>
          <w:rStyle w:val="StyleUnderline"/>
          <w:rFonts w:asciiTheme="minorHAnsi" w:hAnsiTheme="minorHAnsi" w:cstheme="minorHAnsi"/>
          <w:sz w:val="24"/>
          <w:szCs w:val="24"/>
        </w:rPr>
        <w:t>risks</w:t>
      </w:r>
      <w:r w:rsidRPr="00442B82">
        <w:rPr>
          <w:rFonts w:asciiTheme="minorHAnsi" w:hAnsiTheme="minorHAnsi" w:cstheme="minorHAnsi"/>
          <w:sz w:val="16"/>
          <w:szCs w:val="24"/>
        </w:rPr>
        <w:t xml:space="preserve"> inherent in multipolarity </w:t>
      </w:r>
      <w:r w:rsidRPr="00442B82">
        <w:rPr>
          <w:rStyle w:val="StyleUnderline"/>
          <w:rFonts w:asciiTheme="minorHAnsi" w:hAnsiTheme="minorHAnsi" w:cstheme="minorHAnsi"/>
          <w:sz w:val="24"/>
          <w:szCs w:val="24"/>
        </w:rPr>
        <w:t>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heightened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by</w:t>
      </w:r>
      <w:r w:rsidRPr="00442B82">
        <w:rPr>
          <w:rStyle w:val="StyleUnderline"/>
          <w:rFonts w:asciiTheme="minorHAnsi" w:hAnsiTheme="minorHAnsi" w:cstheme="minorHAnsi"/>
          <w:sz w:val="24"/>
          <w:szCs w:val="24"/>
        </w:rPr>
        <w:t xml:space="preserve"> the</w:t>
      </w:r>
      <w:r w:rsidRPr="00442B82">
        <w:rPr>
          <w:rFonts w:asciiTheme="minorHAnsi" w:hAnsiTheme="minorHAnsi" w:cstheme="minorHAnsi"/>
          <w:sz w:val="16"/>
          <w:szCs w:val="24"/>
        </w:rPr>
        <w:t xml:space="preserve"> attendant </w:t>
      </w:r>
      <w:r w:rsidRPr="00442B82">
        <w:rPr>
          <w:rStyle w:val="Emphasis"/>
          <w:rFonts w:asciiTheme="minorHAnsi" w:hAnsiTheme="minorHAnsi" w:cstheme="minorHAnsi"/>
          <w:sz w:val="24"/>
          <w:szCs w:val="24"/>
          <w:highlight w:val="cyan"/>
        </w:rPr>
        <w:t>weakening</w:t>
      </w:r>
      <w:r w:rsidRPr="00442B82">
        <w:rPr>
          <w:rStyle w:val="Emphasis"/>
          <w:rFonts w:asciiTheme="minorHAnsi" w:hAnsiTheme="minorHAnsi" w:cstheme="minorHAnsi"/>
          <w:sz w:val="24"/>
          <w:szCs w:val="24"/>
        </w:rPr>
        <w:t xml:space="preserve"> of global </w:t>
      </w:r>
      <w:r w:rsidRPr="00442B82">
        <w:rPr>
          <w:rStyle w:val="Emphasis"/>
          <w:rFonts w:asciiTheme="minorHAnsi" w:hAnsiTheme="minorHAnsi" w:cstheme="minorHAnsi"/>
          <w:sz w:val="24"/>
          <w:szCs w:val="24"/>
          <w:highlight w:val="cyan"/>
        </w:rPr>
        <w:t>institutions</w:t>
      </w:r>
      <w:r w:rsidRPr="00442B82">
        <w:rPr>
          <w:rFonts w:asciiTheme="minorHAnsi" w:hAnsiTheme="minorHAnsi" w:cstheme="minorHAnsi"/>
          <w:sz w:val="16"/>
          <w:szCs w:val="24"/>
        </w:rPr>
        <w:t xml:space="preserve">. Even in a state-centric system, such institutions can facilitate communication and transparency, helping states to manage conflicts by reducing the potential for misperception and escalation toward war. But, as Waheguru Pal Singh Sidhu argues in his chapter on the United Nations,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influence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w:t>
      </w:r>
      <w:r w:rsidRPr="00442B82">
        <w:rPr>
          <w:rFonts w:asciiTheme="minorHAnsi" w:hAnsiTheme="minorHAnsi" w:cstheme="minorHAnsi"/>
          <w:sz w:val="16"/>
          <w:szCs w:val="24"/>
        </w:rPr>
        <w:t xml:space="preserve"> multilateral </w:t>
      </w:r>
      <w:r w:rsidRPr="00442B82">
        <w:rPr>
          <w:rStyle w:val="StyleUnderline"/>
          <w:rFonts w:asciiTheme="minorHAnsi" w:hAnsiTheme="minorHAnsi" w:cstheme="minorHAnsi"/>
          <w:sz w:val="24"/>
          <w:szCs w:val="24"/>
        </w:rPr>
        <w:t>institutions as agent and actor 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clearly in decline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 result of</w:t>
      </w:r>
      <w:r w:rsidRPr="00442B82">
        <w:rPr>
          <w:rFonts w:asciiTheme="minorHAnsi" w:hAnsiTheme="minorHAnsi" w:cstheme="minorHAnsi"/>
          <w:sz w:val="16"/>
          <w:szCs w:val="24"/>
        </w:rPr>
        <w:t xml:space="preserve"> bottom-up populist/nationalist </w:t>
      </w:r>
      <w:r w:rsidRPr="00442B82">
        <w:rPr>
          <w:rStyle w:val="StyleUnderline"/>
          <w:rFonts w:asciiTheme="minorHAnsi" w:hAnsiTheme="minorHAnsi" w:cstheme="minorHAnsi"/>
          <w:sz w:val="24"/>
          <w:szCs w:val="24"/>
        </w:rPr>
        <w:t>pressures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experienced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many countries, as well as</w:t>
      </w:r>
      <w:r w:rsidRPr="00442B82">
        <w:rPr>
          <w:rFonts w:asciiTheme="minorHAnsi" w:hAnsiTheme="minorHAnsi" w:cstheme="minorHAnsi"/>
          <w:sz w:val="16"/>
          <w:szCs w:val="24"/>
        </w:rPr>
        <w:t xml:space="preserve"> the </w:t>
      </w:r>
      <w:r w:rsidRPr="00442B82">
        <w:rPr>
          <w:rStyle w:val="Emphasis"/>
          <w:rFonts w:asciiTheme="minorHAnsi" w:hAnsiTheme="minorHAnsi" w:cstheme="minorHAnsi"/>
          <w:sz w:val="24"/>
          <w:szCs w:val="24"/>
        </w:rPr>
        <w:t>coordination problems</w:t>
      </w:r>
      <w:r w:rsidRPr="00442B82">
        <w:rPr>
          <w:rFonts w:asciiTheme="minorHAnsi" w:hAnsiTheme="minorHAnsi" w:cstheme="minorHAnsi"/>
          <w:sz w:val="16"/>
          <w:szCs w:val="24"/>
        </w:rPr>
        <w:t xml:space="preserve"> that increase in a system of multiple great powers. As conflict resolution institutions atrophy, </w:t>
      </w:r>
      <w:r w:rsidRPr="00442B82">
        <w:rPr>
          <w:rStyle w:val="StyleUnderline"/>
          <w:rFonts w:asciiTheme="minorHAnsi" w:hAnsiTheme="minorHAnsi" w:cstheme="minorHAnsi"/>
          <w:sz w:val="24"/>
          <w:szCs w:val="24"/>
          <w:highlight w:val="cyan"/>
        </w:rPr>
        <w:t>great powers</w:t>
      </w:r>
      <w:r w:rsidRPr="00442B82">
        <w:rPr>
          <w:rFonts w:asciiTheme="minorHAnsi" w:hAnsiTheme="minorHAnsi" w:cstheme="minorHAnsi"/>
          <w:sz w:val="16"/>
          <w:szCs w:val="24"/>
        </w:rPr>
        <w:t xml:space="preserve"> will </w:t>
      </w:r>
      <w:r w:rsidRPr="00442B82">
        <w:rPr>
          <w:rStyle w:val="StyleUnderline"/>
          <w:rFonts w:asciiTheme="minorHAnsi" w:hAnsiTheme="minorHAnsi" w:cstheme="minorHAnsi"/>
          <w:sz w:val="24"/>
          <w:szCs w:val="24"/>
          <w:highlight w:val="cyan"/>
        </w:rPr>
        <w:t>find</w:t>
      </w:r>
      <w:r w:rsidRPr="00442B82">
        <w:rPr>
          <w:rStyle w:val="StyleUnderline"/>
          <w:rFonts w:asciiTheme="minorHAnsi" w:hAnsiTheme="minorHAnsi" w:cstheme="minorHAnsi"/>
          <w:sz w:val="24"/>
          <w:szCs w:val="24"/>
        </w:rPr>
        <w:t xml:space="preserve"> themselves in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security dilemmas</w:t>
      </w:r>
      <w:r w:rsidRPr="00442B82">
        <w:rPr>
          <w:rFonts w:asciiTheme="minorHAnsi" w:hAnsiTheme="minorHAnsi" w:cstheme="minorHAnsi"/>
          <w:sz w:val="16"/>
          <w:szCs w:val="24"/>
        </w:rPr>
        <w:t xml:space="preserve">”23 </w:t>
      </w:r>
      <w:r w:rsidRPr="00442B82">
        <w:rPr>
          <w:rStyle w:val="StyleUnderline"/>
          <w:rFonts w:asciiTheme="minorHAnsi" w:hAnsiTheme="minorHAnsi" w:cstheme="minorHAnsi"/>
          <w:sz w:val="24"/>
          <w:szCs w:val="24"/>
        </w:rPr>
        <w:t>in which</w:t>
      </w:r>
      <w:r w:rsidRPr="00442B82">
        <w:rPr>
          <w:rFonts w:asciiTheme="minorHAnsi" w:hAnsiTheme="minorHAnsi" w:cstheme="minorHAnsi"/>
          <w:sz w:val="16"/>
          <w:szCs w:val="24"/>
        </w:rPr>
        <w:t xml:space="preserve"> verification of a rival’s intentions is unavailable, and </w:t>
      </w:r>
      <w:r w:rsidRPr="00442B82">
        <w:rPr>
          <w:rStyle w:val="Emphasis"/>
          <w:rFonts w:asciiTheme="minorHAnsi" w:hAnsiTheme="minorHAnsi" w:cstheme="minorHAnsi"/>
          <w:sz w:val="24"/>
          <w:szCs w:val="24"/>
        </w:rPr>
        <w:t>worst-case assumptions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fill the gap created by uncertainty</w:t>
      </w:r>
      <w:r w:rsidRPr="00442B82">
        <w:rPr>
          <w:rFonts w:asciiTheme="minorHAnsi" w:hAnsiTheme="minorHAnsi" w:cstheme="minorHAnsi"/>
          <w:sz w:val="16"/>
          <w:szCs w:val="24"/>
        </w:rPr>
        <w:t xml:space="preserve">. And the </w:t>
      </w:r>
      <w:r w:rsidRPr="00442B82">
        <w:rPr>
          <w:rStyle w:val="StyleUnderline"/>
          <w:rFonts w:asciiTheme="minorHAnsi" w:hAnsiTheme="minorHAnsi" w:cstheme="minorHAnsi"/>
          <w:sz w:val="24"/>
          <w:szCs w:val="24"/>
        </w:rPr>
        <w:t>supply of conflicts 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expand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as a result of</w:t>
      </w:r>
      <w:r w:rsidRPr="00442B82">
        <w:rPr>
          <w:rFonts w:asciiTheme="minorHAnsi" w:hAnsiTheme="minorHAnsi" w:cstheme="minorHAnsi"/>
          <w:sz w:val="16"/>
          <w:szCs w:val="24"/>
        </w:rPr>
        <w:t xml:space="preserve"> growing </w:t>
      </w:r>
      <w:r w:rsidRPr="00442B82">
        <w:rPr>
          <w:rStyle w:val="Emphasis"/>
          <w:rFonts w:asciiTheme="minorHAnsi" w:hAnsiTheme="minorHAnsi" w:cstheme="minorHAnsi"/>
          <w:sz w:val="24"/>
          <w:szCs w:val="24"/>
        </w:rPr>
        <w:t>nationalism</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populism</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which are premised on hostility, paranoia, and isolation, with governments seeking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political legitimacy through external conflict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producing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siege mentality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that</w:t>
      </w:r>
      <w:r w:rsidRPr="00442B82">
        <w:rPr>
          <w:rFonts w:asciiTheme="minorHAnsi" w:hAnsiTheme="minorHAnsi" w:cstheme="minorHAnsi"/>
          <w:sz w:val="16"/>
          <w:szCs w:val="24"/>
        </w:rPr>
        <w:t xml:space="preserve"> deliberately </w:t>
      </w:r>
      <w:r w:rsidRPr="00442B82">
        <w:rPr>
          <w:rStyle w:val="StyleUnderline"/>
          <w:rFonts w:asciiTheme="minorHAnsi" w:hAnsiTheme="minorHAnsi" w:cstheme="minorHAnsi"/>
          <w:sz w:val="24"/>
          <w:szCs w:val="24"/>
        </w:rPr>
        <w:t>cuts off communication with other states</w:t>
      </w:r>
      <w:r w:rsidRPr="00442B82">
        <w:rPr>
          <w:rFonts w:asciiTheme="minorHAnsi" w:hAnsiTheme="minorHAnsi" w:cstheme="minorHAnsi"/>
          <w:sz w:val="16"/>
          <w:szCs w:val="24"/>
        </w:rPr>
        <w:t xml:space="preserve">. Finally, the </w:t>
      </w:r>
      <w:r w:rsidRPr="00442B82">
        <w:rPr>
          <w:rStyle w:val="StyleUnderline"/>
          <w:rFonts w:asciiTheme="minorHAnsi" w:hAnsiTheme="minorHAnsi" w:cstheme="minorHAnsi"/>
          <w:sz w:val="24"/>
          <w:szCs w:val="24"/>
        </w:rPr>
        <w:t>transition from unipolarity</w:t>
      </w:r>
      <w:r w:rsidRPr="00442B82">
        <w:rPr>
          <w:rFonts w:asciiTheme="minorHAnsi" w:hAnsiTheme="minorHAnsi" w:cstheme="minorHAnsi"/>
          <w:sz w:val="16"/>
          <w:szCs w:val="24"/>
        </w:rPr>
        <w:t xml:space="preserve"> (roughly 1989–2007) to multipolarity </w:t>
      </w:r>
      <w:r w:rsidRPr="00442B82">
        <w:rPr>
          <w:rStyle w:val="StyleUnderline"/>
          <w:rFonts w:asciiTheme="minorHAnsi" w:hAnsiTheme="minorHAnsi" w:cstheme="minorHAnsi"/>
          <w:sz w:val="24"/>
          <w:szCs w:val="24"/>
        </w:rPr>
        <w:t>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unregulated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hazardous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as</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existing superpower</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fears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resists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challenges to its primacy</w:t>
      </w:r>
      <w:r w:rsidRPr="00442B82">
        <w:rPr>
          <w:rFonts w:asciiTheme="minorHAnsi" w:hAnsiTheme="minorHAnsi" w:cstheme="minorHAnsi"/>
          <w:sz w:val="16"/>
          <w:szCs w:val="24"/>
        </w:rPr>
        <w:t xml:space="preserve"> from a rising power or powers, while the rising power entertains new ambitions as entitlements now within its reach. Such a “power transition” and its dangers were identified by Thucydides in explaining the Peloponnesian Wars,24 by Organski (the “rear-end collision”)25 during the Cold War, and recently repopularized and brought up to date by Graham Allison in predicting conflict between the US and China.26 A useful, and consequential illustration of the inherent challenge of conflict management during a power transition toward multipolarity, is the weakening of the arms control regime negotiated by the US and the Soviet Union during the Cold War. Despite the existential, global conflict between two nuclear armed superpowers embracing diametrically opposed world views and operating in economic isolation from each other, the two managed to avoid worst-case outcomes. They accomplished this in part by institutionalizing verifiable limits on testing and deployment of both strategic and intermediate-range nuclear missiles. Yet as diplomatically and technically challenging as these achievements were, the introduction of a third great power, China, into this twocountry calculus has proven to be a deal breaker. Unconstrained by these bilateral agreements, China has been free to build up its capability, and has taken full advantage in ramping up production and deployment of intermediate-range ground-launched cruise missiles, thus challenging the US ability to credibly guarantee the security of its allies in Asia, and greatly increasing the costs of maintaining its Asian regional hegemony. As a result, the Intermediate Nuclear Force treaty is effectively dead, and the New Start Treaty, covering strategic missiles, is due to expire next year, with no indication of any US–Russian consensus to extend it. The US has with logic indicated its interest in making these agreements trilateral; but China, with its growing power and ambition, has also logically rejected these overtures. Thus, all three great powers are entering a period of nuclear weapons competition unconstrained by the major Cold War arms control regimes. </w:t>
      </w:r>
      <w:r w:rsidRPr="00442B82">
        <w:rPr>
          <w:rStyle w:val="StyleUnderline"/>
          <w:rFonts w:asciiTheme="minorHAnsi" w:hAnsiTheme="minorHAnsi" w:cstheme="minorHAnsi"/>
          <w:sz w:val="24"/>
          <w:szCs w:val="24"/>
        </w:rPr>
        <w:t>In</w:t>
      </w:r>
      <w:r w:rsidRPr="00442B82">
        <w:rPr>
          <w:rFonts w:asciiTheme="minorHAnsi" w:hAnsiTheme="minorHAnsi" w:cstheme="minorHAnsi"/>
          <w:sz w:val="16"/>
          <w:szCs w:val="24"/>
        </w:rPr>
        <w:t xml:space="preserve"> a period of </w:t>
      </w:r>
      <w:r w:rsidRPr="00442B82">
        <w:rPr>
          <w:rStyle w:val="Emphasis"/>
          <w:rFonts w:asciiTheme="minorHAnsi" w:hAnsiTheme="minorHAnsi" w:cstheme="minorHAnsi"/>
          <w:sz w:val="24"/>
          <w:szCs w:val="24"/>
        </w:rPr>
        <w:t>rapid advances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technology and worsening great power relations,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nuclear competition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will be a defining characteristic</w:t>
      </w:r>
      <w:r w:rsidRPr="00442B82">
        <w:rPr>
          <w:rFonts w:asciiTheme="minorHAnsi" w:hAnsiTheme="minorHAnsi" w:cstheme="minorHAnsi"/>
          <w:sz w:val="16"/>
          <w:szCs w:val="24"/>
        </w:rPr>
        <w:t xml:space="preserve"> of the next decade and beyond. This </w:t>
      </w:r>
      <w:r w:rsidRPr="00442B82">
        <w:rPr>
          <w:rStyle w:val="StyleUnderline"/>
          <w:rFonts w:asciiTheme="minorHAnsi" w:hAnsiTheme="minorHAnsi" w:cstheme="minorHAnsi"/>
          <w:sz w:val="24"/>
          <w:szCs w:val="24"/>
        </w:rPr>
        <w:t>dynamic will</w:t>
      </w:r>
      <w:r w:rsidRPr="00442B82">
        <w:rPr>
          <w:rFonts w:asciiTheme="minorHAnsi" w:hAnsiTheme="minorHAnsi" w:cstheme="minorHAnsi"/>
          <w:sz w:val="16"/>
          <w:szCs w:val="24"/>
        </w:rPr>
        <w:t xml:space="preserve"> also </w:t>
      </w:r>
      <w:r w:rsidRPr="00442B82">
        <w:rPr>
          <w:rStyle w:val="Emphasis"/>
          <w:rFonts w:asciiTheme="minorHAnsi" w:hAnsiTheme="minorHAnsi" w:cstheme="minorHAnsi"/>
          <w:sz w:val="24"/>
          <w:szCs w:val="24"/>
        </w:rPr>
        <w:t>complicate</w:t>
      </w:r>
      <w:r w:rsidRPr="00442B82">
        <w:rPr>
          <w:rFonts w:asciiTheme="minorHAnsi" w:hAnsiTheme="minorHAnsi" w:cstheme="minorHAnsi"/>
          <w:sz w:val="16"/>
          <w:szCs w:val="24"/>
        </w:rPr>
        <w:t xml:space="preserve"> nuclear </w:t>
      </w:r>
      <w:r w:rsidRPr="00442B82">
        <w:rPr>
          <w:rStyle w:val="Emphasis"/>
          <w:rFonts w:asciiTheme="minorHAnsi" w:hAnsiTheme="minorHAnsi" w:cstheme="minorHAnsi"/>
          <w:sz w:val="24"/>
          <w:szCs w:val="24"/>
        </w:rPr>
        <w:t>nonprolif</w:t>
      </w:r>
      <w:r w:rsidRPr="00442B82">
        <w:rPr>
          <w:rStyle w:val="StyleUnderline"/>
          <w:rFonts w:asciiTheme="minorHAnsi" w:hAnsiTheme="minorHAnsi" w:cstheme="minorHAnsi"/>
          <w:sz w:val="24"/>
          <w:szCs w:val="24"/>
        </w:rPr>
        <w:t>eration efforts</w:t>
      </w:r>
      <w:r w:rsidRPr="00442B82">
        <w:rPr>
          <w:rFonts w:asciiTheme="minorHAnsi" w:hAnsiTheme="minorHAnsi" w:cstheme="minorHAnsi"/>
          <w:sz w:val="16"/>
          <w:szCs w:val="24"/>
        </w:rPr>
        <w:t xml:space="preserve">, as both the demand for nuclear weapons (a consequence of rising regional and global insecurity), and supply of nuclear materials and technology (a result of the weakening of the nonproliferation regime and deteriorating great power relations) will increase. Will deterrence prevent war in a world of several nuclear weapons states, (the current nuclear powers plus South Korea, Iran, Saudi Arabia, Japan, Turkey), as it helped to do during the bipolar Cold War? Some neorealist observers view nuclear weapons proliferation as stabilizing, extending the balance of terror, and the imperative of restraint, to new nuclear weapons states with much to fight over (Saudi Arabia and Iran, for example).27 Others,28 </w:t>
      </w:r>
      <w:r w:rsidRPr="00442B82">
        <w:rPr>
          <w:rStyle w:val="StyleUnderline"/>
          <w:rFonts w:asciiTheme="minorHAnsi" w:hAnsiTheme="minorHAnsi" w:cstheme="minorHAnsi"/>
          <w:sz w:val="24"/>
          <w:szCs w:val="24"/>
        </w:rPr>
        <w:t>examining issues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c</w:t>
      </w:r>
      <w:r w:rsidRPr="00442B82">
        <w:rPr>
          <w:rFonts w:asciiTheme="minorHAnsi" w:hAnsiTheme="minorHAnsi" w:cstheme="minorHAnsi"/>
          <w:sz w:val="16"/>
          <w:szCs w:val="24"/>
        </w:rPr>
        <w:t>ommand a</w:t>
      </w:r>
      <w:r w:rsidRPr="00442B82">
        <w:rPr>
          <w:rStyle w:val="Emphasis"/>
          <w:rFonts w:asciiTheme="minorHAnsi" w:hAnsiTheme="minorHAnsi" w:cstheme="minorHAnsi"/>
          <w:sz w:val="24"/>
          <w:szCs w:val="24"/>
          <w:highlight w:val="cyan"/>
        </w:rPr>
        <w:t>n</w:t>
      </w:r>
      <w:r w:rsidRPr="00442B82">
        <w:rPr>
          <w:rFonts w:asciiTheme="minorHAnsi" w:hAnsiTheme="minorHAnsi" w:cstheme="minorHAnsi"/>
          <w:sz w:val="16"/>
          <w:szCs w:val="24"/>
        </w:rPr>
        <w:t xml:space="preserve">d </w:t>
      </w:r>
      <w:r w:rsidRPr="00442B82">
        <w:rPr>
          <w:rStyle w:val="Emphasis"/>
          <w:rFonts w:asciiTheme="minorHAnsi" w:hAnsiTheme="minorHAnsi" w:cstheme="minorHAnsi"/>
          <w:sz w:val="24"/>
          <w:szCs w:val="24"/>
          <w:highlight w:val="cyan"/>
        </w:rPr>
        <w:t>c</w:t>
      </w:r>
      <w:r w:rsidRPr="00442B82">
        <w:rPr>
          <w:rFonts w:asciiTheme="minorHAnsi" w:hAnsiTheme="minorHAnsi" w:cstheme="minorHAnsi"/>
          <w:sz w:val="16"/>
          <w:szCs w:val="24"/>
        </w:rPr>
        <w:t xml:space="preserve">ontrol </w:t>
      </w:r>
      <w:r w:rsidRPr="00442B82">
        <w:rPr>
          <w:rStyle w:val="StyleUnderline"/>
          <w:rFonts w:asciiTheme="minorHAnsi" w:hAnsiTheme="minorHAnsi" w:cstheme="minorHAnsi"/>
          <w:sz w:val="24"/>
          <w:szCs w:val="24"/>
          <w:highlight w:val="cyan"/>
        </w:rPr>
        <w:t>of nuc</w:t>
      </w:r>
      <w:r w:rsidRPr="00442B82">
        <w:rPr>
          <w:rStyle w:val="StyleUnderline"/>
          <w:rFonts w:asciiTheme="minorHAnsi" w:hAnsiTheme="minorHAnsi" w:cstheme="minorHAnsi"/>
          <w:sz w:val="24"/>
          <w:szCs w:val="24"/>
        </w:rPr>
        <w:t>lear weapon</w:t>
      </w:r>
      <w:r w:rsidRPr="00442B82">
        <w:rPr>
          <w:rStyle w:val="StyleUnderline"/>
          <w:rFonts w:asciiTheme="minorHAnsi" w:hAnsiTheme="minorHAnsi" w:cstheme="minorHAnsi"/>
          <w:sz w:val="24"/>
          <w:szCs w:val="24"/>
          <w:highlight w:val="cyan"/>
        </w:rPr>
        <w:t>s</w:t>
      </w:r>
      <w:r w:rsidRPr="00442B82">
        <w:rPr>
          <w:rStyle w:val="StyleUnderline"/>
          <w:rFonts w:asciiTheme="minorHAnsi" w:hAnsiTheme="minorHAnsi" w:cstheme="minorHAnsi"/>
          <w:sz w:val="24"/>
          <w:szCs w:val="24"/>
        </w:rPr>
        <w:t xml:space="preserve"> deployment and use </w:t>
      </w:r>
      <w:r w:rsidRPr="00442B82">
        <w:rPr>
          <w:rStyle w:val="StyleUnderline"/>
          <w:rFonts w:asciiTheme="minorHAnsi" w:hAnsiTheme="minorHAnsi" w:cstheme="minorHAnsi"/>
          <w:sz w:val="24"/>
          <w:szCs w:val="24"/>
          <w:highlight w:val="cyan"/>
        </w:rPr>
        <w:t>by</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new</w:t>
      </w:r>
      <w:r w:rsidRPr="00442B82">
        <w:rPr>
          <w:rStyle w:val="Emphasis"/>
          <w:rFonts w:asciiTheme="minorHAnsi" w:hAnsiTheme="minorHAnsi" w:cstheme="minorHAnsi"/>
          <w:sz w:val="24"/>
          <w:szCs w:val="24"/>
        </w:rPr>
        <w:t>ly acquiring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states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asymmetries</w:t>
      </w:r>
      <w:r w:rsidRPr="00442B82">
        <w:rPr>
          <w:rFonts w:asciiTheme="minorHAnsi" w:hAnsiTheme="minorHAnsi" w:cstheme="minorHAnsi"/>
          <w:sz w:val="16"/>
          <w:szCs w:val="24"/>
          <w:highlight w:val="cyan"/>
        </w:rPr>
        <w:t xml:space="preserve"> </w:t>
      </w:r>
      <w:r w:rsidRPr="00442B82">
        <w:rPr>
          <w:rStyle w:val="StyleUnderline"/>
          <w:rFonts w:asciiTheme="minorHAnsi" w:hAnsiTheme="minorHAnsi" w:cstheme="minorHAnsi"/>
          <w:sz w:val="24"/>
          <w:szCs w:val="24"/>
          <w:highlight w:val="cyan"/>
        </w:rPr>
        <w:t>in doctrines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force structures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and</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capabilities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between rivals,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perils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of </w:t>
      </w:r>
      <w:r w:rsidRPr="00442B82">
        <w:rPr>
          <w:rStyle w:val="StyleUnderline"/>
          <w:rFonts w:asciiTheme="minorHAnsi" w:hAnsiTheme="minorHAnsi" w:cstheme="minorHAnsi"/>
          <w:sz w:val="24"/>
          <w:szCs w:val="24"/>
          <w:highlight w:val="cyan"/>
        </w:rPr>
        <w:t>variable rates in</w:t>
      </w:r>
      <w:r w:rsidRPr="00442B82">
        <w:rPr>
          <w:rStyle w:val="StyleUnderline"/>
          <w:rFonts w:asciiTheme="minorHAnsi" w:hAnsiTheme="minorHAnsi" w:cstheme="minorHAnsi"/>
          <w:sz w:val="24"/>
          <w:szCs w:val="24"/>
        </w:rPr>
        <w:t xml:space="preserve"> transition to weapons </w:t>
      </w:r>
      <w:r w:rsidRPr="00442B82">
        <w:rPr>
          <w:rStyle w:val="StyleUnderline"/>
          <w:rFonts w:asciiTheme="minorHAnsi" w:hAnsiTheme="minorHAnsi" w:cstheme="minorHAnsi"/>
          <w:sz w:val="24"/>
          <w:szCs w:val="24"/>
          <w:highlight w:val="cyan"/>
        </w:rPr>
        <w:t>deployment</w:t>
      </w:r>
      <w:r w:rsidRPr="00442B82">
        <w:rPr>
          <w:rStyle w:val="StyleUnderline"/>
          <w:rFonts w:asciiTheme="minorHAnsi" w:hAnsiTheme="minorHAnsi" w:cstheme="minorHAnsi"/>
          <w:sz w:val="24"/>
          <w:szCs w:val="24"/>
        </w:rPr>
        <w:t>, problems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communication</w:t>
      </w:r>
      <w:r w:rsidRPr="00442B82">
        <w:rPr>
          <w:rFonts w:asciiTheme="minorHAnsi" w:hAnsiTheme="minorHAnsi" w:cstheme="minorHAnsi"/>
          <w:sz w:val="16"/>
          <w:szCs w:val="24"/>
        </w:rPr>
        <w:t xml:space="preserve"> between </w:t>
      </w:r>
      <w:r w:rsidRPr="00442B82">
        <w:rPr>
          <w:rStyle w:val="StyleUnderline"/>
          <w:rFonts w:asciiTheme="minorHAnsi" w:hAnsiTheme="minorHAnsi" w:cstheme="minorHAnsi"/>
          <w:sz w:val="24"/>
          <w:szCs w:val="24"/>
        </w:rPr>
        <w:t>states</w:t>
      </w:r>
      <w:r w:rsidRPr="00442B82">
        <w:rPr>
          <w:rFonts w:asciiTheme="minorHAnsi" w:hAnsiTheme="minorHAnsi" w:cstheme="minorHAnsi"/>
          <w:sz w:val="16"/>
          <w:szCs w:val="24"/>
        </w:rPr>
        <w:t xml:space="preserve"> with deep mutual grievances, the </w:t>
      </w:r>
      <w:r w:rsidRPr="00442B82">
        <w:rPr>
          <w:rStyle w:val="StyleUnderline"/>
          <w:rFonts w:asciiTheme="minorHAnsi" w:hAnsiTheme="minorHAnsi" w:cstheme="minorHAnsi"/>
          <w:sz w:val="24"/>
          <w:szCs w:val="24"/>
        </w:rPr>
        <w:t>heightened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risk of transfer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such weapons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w:t>
      </w:r>
      <w:r w:rsidRPr="00442B82">
        <w:rPr>
          <w:rFonts w:asciiTheme="minorHAnsi" w:hAnsiTheme="minorHAnsi" w:cstheme="minorHAnsi"/>
          <w:sz w:val="16"/>
          <w:szCs w:val="24"/>
        </w:rPr>
        <w:t>on-</w:t>
      </w:r>
      <w:r w:rsidRPr="00442B82">
        <w:rPr>
          <w:rStyle w:val="Emphasis"/>
          <w:rFonts w:asciiTheme="minorHAnsi" w:hAnsiTheme="minorHAnsi" w:cstheme="minorHAnsi"/>
          <w:sz w:val="24"/>
          <w:szCs w:val="24"/>
        </w:rPr>
        <w:t>s</w:t>
      </w:r>
      <w:r w:rsidRPr="00442B82">
        <w:rPr>
          <w:rFonts w:asciiTheme="minorHAnsi" w:hAnsiTheme="minorHAnsi" w:cstheme="minorHAnsi"/>
          <w:sz w:val="16"/>
          <w:szCs w:val="24"/>
        </w:rPr>
        <w:t xml:space="preserve">tate </w:t>
      </w:r>
      <w:r w:rsidRPr="00442B82">
        <w:rPr>
          <w:rStyle w:val="Emphasis"/>
          <w:rFonts w:asciiTheme="minorHAnsi" w:hAnsiTheme="minorHAnsi" w:cstheme="minorHAnsi"/>
          <w:sz w:val="24"/>
          <w:szCs w:val="24"/>
        </w:rPr>
        <w:t>a</w:t>
      </w:r>
      <w:r w:rsidRPr="00442B82">
        <w:rPr>
          <w:rFonts w:asciiTheme="minorHAnsi" w:hAnsiTheme="minorHAnsi" w:cstheme="minorHAnsi"/>
          <w:sz w:val="16"/>
          <w:szCs w:val="24"/>
        </w:rPr>
        <w:t>ctor</w:t>
      </w:r>
      <w:r w:rsidRPr="00442B82">
        <w:rPr>
          <w:rStyle w:val="Emphasis"/>
          <w:rFonts w:asciiTheme="minorHAnsi" w:hAnsiTheme="minorHAnsi" w:cstheme="minorHAnsi"/>
          <w:sz w:val="24"/>
          <w:szCs w:val="24"/>
        </w:rPr>
        <w:t>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have </w:t>
      </w:r>
      <w:r w:rsidRPr="00442B82">
        <w:rPr>
          <w:rStyle w:val="StyleUnderline"/>
          <w:rFonts w:asciiTheme="minorHAnsi" w:hAnsiTheme="minorHAnsi" w:cstheme="minorHAnsi"/>
          <w:sz w:val="24"/>
          <w:szCs w:val="24"/>
        </w:rPr>
        <w:t xml:space="preserve">grave </w:t>
      </w:r>
      <w:r w:rsidRPr="00442B82">
        <w:rPr>
          <w:rStyle w:val="StyleUnderline"/>
          <w:rFonts w:asciiTheme="minorHAnsi" w:hAnsiTheme="minorHAnsi" w:cstheme="minorHAnsi"/>
          <w:sz w:val="24"/>
          <w:szCs w:val="24"/>
          <w:highlight w:val="cyan"/>
        </w:rPr>
        <w:t xml:space="preserve">doubts about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safety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a</w:t>
      </w:r>
      <w:r w:rsidRPr="00442B82">
        <w:rPr>
          <w:rFonts w:asciiTheme="minorHAnsi" w:hAnsiTheme="minorHAnsi" w:cstheme="minorHAnsi"/>
          <w:sz w:val="16"/>
          <w:szCs w:val="24"/>
        </w:rPr>
        <w:t xml:space="preserve"> multipolar, </w:t>
      </w:r>
      <w:r w:rsidRPr="00442B82">
        <w:rPr>
          <w:rStyle w:val="StyleUnderline"/>
          <w:rFonts w:asciiTheme="minorHAnsi" w:hAnsiTheme="minorHAnsi" w:cstheme="minorHAnsi"/>
          <w:sz w:val="24"/>
          <w:szCs w:val="24"/>
        </w:rPr>
        <w:t>nuclear-armed world</w:t>
      </w:r>
      <w:r w:rsidRPr="00442B82">
        <w:rPr>
          <w:rFonts w:asciiTheme="minorHAnsi" w:hAnsiTheme="minorHAnsi" w:cstheme="minorHAnsi"/>
          <w:sz w:val="16"/>
          <w:szCs w:val="24"/>
        </w:rPr>
        <w:t xml:space="preserve">.29 We can at least conclude that </w:t>
      </w:r>
      <w:r w:rsidRPr="00442B82">
        <w:rPr>
          <w:rStyle w:val="StyleUnderline"/>
          <w:rFonts w:asciiTheme="minorHAnsi" w:hAnsiTheme="minorHAnsi" w:cstheme="minorHAnsi"/>
          <w:sz w:val="24"/>
          <w:szCs w:val="24"/>
        </w:rPr>
        <w:t>prudence dictates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heightened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efforts to slow the pace of proliferation</w:t>
      </w:r>
      <w:r w:rsidRPr="00442B82">
        <w:rPr>
          <w:rFonts w:asciiTheme="minorHAnsi" w:hAnsiTheme="minorHAnsi" w:cstheme="minorHAnsi"/>
          <w:sz w:val="16"/>
          <w:szCs w:val="24"/>
        </w:rPr>
        <w:t xml:space="preserve">, while realism requires that we face a proliferated future with eyes wide open. The current distribution of power is not perfectly multipolar. The US still commands the world’s largest economy, and its military power is unrivaled by any state or combination of states. Its population is still growing, despite a recent decline in birth rates. It enjoys extraordinary geographic advantages over its rivals, who are distant and live in far worse neighborhoods. Its economy is less dependent on foreign markets or resources. Its political system has proven—up to now—to be resilient and adaptable. Its global alliance system greatly extends its capacity to defend itself and shape the world to its liking and is still intact, despite growing doubts about America’s reliability as a security guarantor. Based on these mostly material and historical criteria, continued American primacy would seem to be a good bet, if it chooses to use its power in this way.30 So why multipolarity? The </w:t>
      </w:r>
      <w:r w:rsidRPr="00442B82">
        <w:rPr>
          <w:rStyle w:val="StyleUnderline"/>
          <w:rFonts w:asciiTheme="minorHAnsi" w:hAnsiTheme="minorHAnsi" w:cstheme="minorHAnsi"/>
          <w:sz w:val="24"/>
          <w:szCs w:val="24"/>
        </w:rPr>
        <w:t>clearest 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most frequently cited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evidence for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widening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distribution of global power</w:t>
      </w:r>
      <w:r w:rsidRPr="00442B82">
        <w:rPr>
          <w:rFonts w:asciiTheme="minorHAnsi" w:hAnsiTheme="minorHAnsi" w:cstheme="minorHAnsi"/>
          <w:sz w:val="16"/>
          <w:szCs w:val="24"/>
        </w:rPr>
        <w:t xml:space="preserve"> away from American unipolarity </w:t>
      </w:r>
      <w:r w:rsidRPr="00442B82">
        <w:rPr>
          <w:rStyle w:val="StyleUnderline"/>
          <w:rFonts w:asciiTheme="minorHAnsi" w:hAnsiTheme="minorHAnsi" w:cstheme="minorHAnsi"/>
          <w:sz w:val="24"/>
          <w:szCs w:val="24"/>
        </w:rPr>
        <w:t>is</w:t>
      </w:r>
      <w:r w:rsidRPr="00442B82">
        <w:rPr>
          <w:rFonts w:asciiTheme="minorHAnsi" w:hAnsiTheme="minorHAnsi" w:cstheme="minorHAnsi"/>
          <w:sz w:val="16"/>
          <w:szCs w:val="24"/>
        </w:rPr>
        <w:t xml:space="preserve"> the narrowing gap in GDP between the US and China. The IMF’s World Economic Outlook forecasts a $0.9 trillion increase in US GDP for 2019–2020, and a $1.3 trillion increase for China in the same period.31 Many who support the </w:t>
      </w:r>
      <w:r w:rsidRPr="00442B82">
        <w:rPr>
          <w:rStyle w:val="StyleUnderline"/>
          <w:rFonts w:asciiTheme="minorHAnsi" w:hAnsiTheme="minorHAnsi" w:cstheme="minorHAnsi"/>
          <w:sz w:val="24"/>
          <w:szCs w:val="24"/>
        </w:rPr>
        <w:t>American</w:t>
      </w:r>
      <w:r w:rsidRPr="00442B82">
        <w:rPr>
          <w:rFonts w:asciiTheme="minorHAnsi" w:hAnsiTheme="minorHAnsi" w:cstheme="minorHAnsi"/>
          <w:sz w:val="16"/>
          <w:szCs w:val="24"/>
        </w:rPr>
        <w:t xml:space="preserve"> primacy case argue that GDP is an imperfect measure of power, that Chinese GDP data is inflated, that its </w:t>
      </w:r>
      <w:r w:rsidRPr="00442B82">
        <w:rPr>
          <w:rStyle w:val="Emphasis"/>
          <w:rFonts w:asciiTheme="minorHAnsi" w:hAnsiTheme="minorHAnsi" w:cstheme="minorHAnsi"/>
          <w:sz w:val="24"/>
          <w:szCs w:val="24"/>
        </w:rPr>
        <w:t>growth rates</w:t>
      </w:r>
      <w:r w:rsidRPr="00442B82">
        <w:rPr>
          <w:rFonts w:asciiTheme="minorHAnsi" w:hAnsiTheme="minorHAnsi" w:cstheme="minorHAnsi"/>
          <w:sz w:val="16"/>
          <w:szCs w:val="24"/>
        </w:rPr>
        <w:t xml:space="preserve"> are </w:t>
      </w:r>
      <w:r w:rsidRPr="00442B82">
        <w:rPr>
          <w:rStyle w:val="StyleUnderline"/>
          <w:rFonts w:asciiTheme="minorHAnsi" w:hAnsiTheme="minorHAnsi" w:cstheme="minorHAnsi"/>
          <w:sz w:val="24"/>
          <w:szCs w:val="24"/>
        </w:rPr>
        <w:t>in decline</w:t>
      </w:r>
      <w:r w:rsidRPr="00442B82">
        <w:rPr>
          <w:rFonts w:asciiTheme="minorHAnsi" w:hAnsiTheme="minorHAnsi" w:cstheme="minorHAnsi"/>
          <w:sz w:val="16"/>
          <w:szCs w:val="24"/>
        </w:rPr>
        <w:t xml:space="preserve"> while Chinese debt is rapidly increasing, and that China does poorly on other factors that contribute to power—its low per capita GDP, its political succession challenges, its environmental crisis, its absence of any external alliance system. Yet GDP is a good place to start, as the single most useful measure and long-term predictor of power. </w:t>
      </w:r>
      <w:r w:rsidRPr="00442B82">
        <w:rPr>
          <w:rStyle w:val="StyleUnderline"/>
          <w:rFonts w:asciiTheme="minorHAnsi" w:hAnsiTheme="minorHAnsi" w:cstheme="minorHAnsi"/>
          <w:sz w:val="24"/>
          <w:szCs w:val="24"/>
        </w:rPr>
        <w:t>It is from the</w:t>
      </w:r>
      <w:r w:rsidRPr="00442B82">
        <w:rPr>
          <w:rFonts w:asciiTheme="minorHAnsi" w:hAnsiTheme="minorHAnsi" w:cstheme="minorHAnsi"/>
          <w:sz w:val="16"/>
          <w:szCs w:val="24"/>
        </w:rPr>
        <w:t xml:space="preserve"> overall </w:t>
      </w:r>
      <w:r w:rsidRPr="00442B82">
        <w:rPr>
          <w:rStyle w:val="Emphasis"/>
          <w:rFonts w:asciiTheme="minorHAnsi" w:hAnsiTheme="minorHAnsi" w:cstheme="minorHAnsi"/>
          <w:sz w:val="24"/>
          <w:szCs w:val="24"/>
        </w:rPr>
        <w:t>economy</w:t>
      </w:r>
      <w:r w:rsidRPr="00442B82">
        <w:rPr>
          <w:rFonts w:asciiTheme="minorHAnsi" w:hAnsiTheme="minorHAnsi" w:cstheme="minorHAnsi"/>
          <w:sz w:val="16"/>
          <w:szCs w:val="24"/>
        </w:rPr>
        <w:t xml:space="preserve"> that </w:t>
      </w:r>
      <w:r w:rsidRPr="00442B82">
        <w:rPr>
          <w:rStyle w:val="StyleUnderline"/>
          <w:rFonts w:asciiTheme="minorHAnsi" w:hAnsiTheme="minorHAnsi" w:cstheme="minorHAnsi"/>
          <w:sz w:val="24"/>
          <w:szCs w:val="24"/>
        </w:rPr>
        <w:t>states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extract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apply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material power to leverage desired behavior from other states</w:t>
      </w:r>
      <w:r w:rsidRPr="00442B82">
        <w:rPr>
          <w:rFonts w:asciiTheme="minorHAnsi" w:hAnsiTheme="minorHAnsi" w:cstheme="minorHAnsi"/>
          <w:sz w:val="16"/>
          <w:szCs w:val="24"/>
        </w:rPr>
        <w:t xml:space="preserve">. It is true that </w:t>
      </w:r>
      <w:r w:rsidRPr="00442B82">
        <w:rPr>
          <w:rStyle w:val="StyleUnderline"/>
          <w:rFonts w:asciiTheme="minorHAnsi" w:hAnsiTheme="minorHAnsi" w:cstheme="minorHAnsi"/>
          <w:sz w:val="24"/>
          <w:szCs w:val="24"/>
        </w:rPr>
        <w:t>robust future</w:t>
      </w:r>
      <w:r w:rsidRPr="00442B82">
        <w:rPr>
          <w:rFonts w:asciiTheme="minorHAnsi" w:hAnsiTheme="minorHAnsi" w:cstheme="minorHAnsi"/>
          <w:sz w:val="16"/>
          <w:szCs w:val="24"/>
        </w:rPr>
        <w:t xml:space="preserve"> Chinese </w:t>
      </w:r>
      <w:r w:rsidRPr="00442B82">
        <w:rPr>
          <w:rStyle w:val="StyleUnderline"/>
          <w:rFonts w:asciiTheme="minorHAnsi" w:hAnsiTheme="minorHAnsi" w:cstheme="minorHAnsi"/>
          <w:sz w:val="24"/>
          <w:szCs w:val="24"/>
        </w:rPr>
        <w:t>growth</w:t>
      </w:r>
      <w:r w:rsidRPr="00442B82">
        <w:rPr>
          <w:rFonts w:asciiTheme="minorHAnsi" w:hAnsiTheme="minorHAnsi" w:cstheme="minorHAnsi"/>
          <w:sz w:val="16"/>
          <w:szCs w:val="24"/>
        </w:rPr>
        <w:t xml:space="preserve"> is not guaranteed, nor is its capacity to convert its wealth to power, which is a function of how well its political system works over time. But this is equally the case for the US, and considering recent political developments </w:t>
      </w:r>
      <w:r w:rsidRPr="00442B82">
        <w:rPr>
          <w:rStyle w:val="StyleUnderline"/>
          <w:rFonts w:asciiTheme="minorHAnsi" w:hAnsiTheme="minorHAnsi" w:cstheme="minorHAnsi"/>
          <w:sz w:val="24"/>
          <w:szCs w:val="24"/>
        </w:rPr>
        <w:t>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not a given</w:t>
      </w:r>
      <w:r w:rsidRPr="00442B82">
        <w:rPr>
          <w:rFonts w:asciiTheme="minorHAnsi" w:hAnsiTheme="minorHAnsi" w:cstheme="minorHAnsi"/>
          <w:sz w:val="16"/>
          <w:szCs w:val="24"/>
        </w:rPr>
        <w:t xml:space="preserve"> for either country. As an alternative to measuring inputs—economic size, political legitimacy, technological innovation, population growth—in assessing relative power and the nature of global power distribution, we should consider outputs: what are states doing with their power? The input measures are useful, possibly predictive, but are usually deployed in the course of making a foreign policy argument, sometimes on behalf of a reassertion of American primacy, sometimes on behalf of retrenchment. As such, their objectivity (despite their generous deployment of “data”) is open to question. What is </w:t>
      </w:r>
      <w:r w:rsidRPr="00442B82">
        <w:rPr>
          <w:rStyle w:val="StyleUnderline"/>
          <w:rFonts w:asciiTheme="minorHAnsi" w:hAnsiTheme="minorHAnsi" w:cstheme="minorHAnsi"/>
          <w:sz w:val="24"/>
          <w:szCs w:val="24"/>
        </w:rPr>
        <w:t>undeniable</w:t>
      </w:r>
      <w:r w:rsidRPr="00442B82">
        <w:rPr>
          <w:rFonts w:asciiTheme="minorHAnsi" w:hAnsiTheme="minorHAnsi" w:cstheme="minorHAnsi"/>
          <w:sz w:val="16"/>
          <w:szCs w:val="24"/>
        </w:rPr>
        <w:t xml:space="preserve">, to any clear-eyed observer, </w:t>
      </w:r>
      <w:r w:rsidRPr="00442B82">
        <w:rPr>
          <w:rStyle w:val="StyleUnderline"/>
          <w:rFonts w:asciiTheme="minorHAnsi" w:hAnsiTheme="minorHAnsi" w:cstheme="minorHAnsi"/>
          <w:sz w:val="24"/>
          <w:szCs w:val="24"/>
        </w:rPr>
        <w:t>is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real decline in American influence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 the world</w:t>
      </w:r>
      <w:r w:rsidRPr="00442B82">
        <w:rPr>
          <w:rFonts w:asciiTheme="minorHAnsi" w:hAnsiTheme="minorHAnsi" w:cstheme="minorHAnsi"/>
          <w:sz w:val="16"/>
          <w:szCs w:val="24"/>
        </w:rPr>
        <w:t xml:space="preserve">, and a rise in the influence of other powers, </w:t>
      </w:r>
      <w:r w:rsidRPr="00442B82">
        <w:rPr>
          <w:rStyle w:val="StyleUnderline"/>
          <w:rFonts w:asciiTheme="minorHAnsi" w:hAnsiTheme="minorHAnsi" w:cstheme="minorHAnsi"/>
          <w:sz w:val="24"/>
          <w:szCs w:val="24"/>
        </w:rPr>
        <w:t>which</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predates</w:t>
      </w:r>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Trump</w:t>
      </w:r>
      <w:r w:rsidRPr="00442B82">
        <w:rPr>
          <w:rFonts w:asciiTheme="minorHAnsi" w:hAnsiTheme="minorHAnsi" w:cstheme="minorHAnsi"/>
          <w:sz w:val="16"/>
          <w:szCs w:val="24"/>
        </w:rPr>
        <w:t xml:space="preserve"> administration bu</w:t>
      </w:r>
      <w:r w:rsidRPr="00442B82">
        <w:rPr>
          <w:rStyle w:val="StyleUnderline"/>
          <w:rFonts w:asciiTheme="minorHAnsi" w:hAnsiTheme="minorHAnsi" w:cstheme="minorHAnsi"/>
          <w:sz w:val="24"/>
          <w:szCs w:val="24"/>
        </w:rPr>
        <w:t>t has accelerated into America’s free fall</w:t>
      </w:r>
      <w:r w:rsidRPr="00442B82">
        <w:rPr>
          <w:rFonts w:asciiTheme="minorHAnsi" w:hAnsiTheme="minorHAnsi" w:cstheme="minorHAnsi"/>
          <w:sz w:val="16"/>
          <w:szCs w:val="24"/>
        </w:rPr>
        <w:t xml:space="preserve"> over the last four years. This has </w:t>
      </w:r>
      <w:r w:rsidRPr="00442B82">
        <w:rPr>
          <w:rStyle w:val="StyleUnderline"/>
          <w:rFonts w:asciiTheme="minorHAnsi" w:hAnsiTheme="minorHAnsi" w:cstheme="minorHAnsi"/>
          <w:sz w:val="24"/>
          <w:szCs w:val="24"/>
        </w:rPr>
        <w:t>produced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de facto multipolarity</w:t>
      </w:r>
      <w:r w:rsidRPr="00442B82">
        <w:rPr>
          <w:rFonts w:asciiTheme="minorHAnsi" w:hAnsiTheme="minorHAnsi" w:cstheme="minorHAnsi"/>
          <w:sz w:val="16"/>
          <w:szCs w:val="24"/>
        </w:rPr>
        <w:t xml:space="preserve">, whether explainable in the various measures of power—actual and latent—or not. This decline results in part from policy mistakes: a reckless squandering of material power and legitimacy in Iraq, an overabundance of caution in Syria, and now pure impulsivity. But more fundamentally, </w:t>
      </w:r>
      <w:r w:rsidRPr="00442B82">
        <w:rPr>
          <w:rStyle w:val="StyleUnderline"/>
          <w:rFonts w:asciiTheme="minorHAnsi" w:hAnsiTheme="minorHAnsi" w:cstheme="minorHAnsi"/>
          <w:sz w:val="24"/>
          <w:szCs w:val="24"/>
        </w:rPr>
        <w:t>it is a product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relative decline in American capacity</w:t>
      </w:r>
      <w:r w:rsidRPr="00442B82">
        <w:rPr>
          <w:rFonts w:asciiTheme="minorHAnsi" w:hAnsiTheme="minorHAnsi" w:cstheme="minorHAnsi"/>
          <w:sz w:val="16"/>
          <w:szCs w:val="24"/>
        </w:rPr>
        <w:t xml:space="preserve">—political and </w:t>
      </w:r>
      <w:r w:rsidRPr="00442B82">
        <w:rPr>
          <w:rStyle w:val="Emphasis"/>
          <w:rFonts w:asciiTheme="minorHAnsi" w:hAnsiTheme="minorHAnsi" w:cstheme="minorHAnsi"/>
          <w:sz w:val="24"/>
          <w:szCs w:val="24"/>
        </w:rPr>
        <w:t>economic</w:t>
      </w:r>
      <w:r w:rsidRPr="00442B82">
        <w:rPr>
          <w:rFonts w:asciiTheme="minorHAnsi" w:hAnsiTheme="minorHAnsi" w:cstheme="minorHAnsi"/>
          <w:sz w:val="16"/>
          <w:szCs w:val="24"/>
        </w:rPr>
        <w:t>—</w:t>
      </w:r>
      <w:r w:rsidRPr="00442B82">
        <w:rPr>
          <w:rStyle w:val="StyleUnderline"/>
          <w:rFonts w:asciiTheme="minorHAnsi" w:hAnsiTheme="minorHAnsi" w:cstheme="minorHAnsi"/>
          <w:sz w:val="24"/>
          <w:szCs w:val="24"/>
        </w:rPr>
        <w:t>to which</w:t>
      </w:r>
      <w:r w:rsidRPr="00442B82">
        <w:rPr>
          <w:rFonts w:asciiTheme="minorHAnsi" w:hAnsiTheme="minorHAnsi" w:cstheme="minorHAnsi"/>
          <w:sz w:val="16"/>
          <w:szCs w:val="24"/>
        </w:rPr>
        <w:t xml:space="preserve"> American </w:t>
      </w:r>
      <w:r w:rsidRPr="00442B82">
        <w:rPr>
          <w:rStyle w:val="StyleUnderline"/>
          <w:rFonts w:asciiTheme="minorHAnsi" w:hAnsiTheme="minorHAnsi" w:cstheme="minorHAnsi"/>
          <w:sz w:val="24"/>
          <w:szCs w:val="24"/>
        </w:rPr>
        <w:t>leadership is adjusting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haphazardly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but in the direction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retrenchment/restraint</w:t>
      </w:r>
      <w:r w:rsidRPr="00442B82">
        <w:rPr>
          <w:rFonts w:asciiTheme="minorHAnsi" w:hAnsiTheme="minorHAnsi" w:cstheme="minorHAnsi"/>
          <w:sz w:val="16"/>
          <w:szCs w:val="24"/>
        </w:rPr>
        <w:t xml:space="preserve">. It is highly revealing that the last two American presidents, polar opposites in intellect, temperament and values, agreed on one fundamental point: the US is overextended, and needs to retrench. The fact that neither Obama nor Trump (up to this point in his presidency) believed they had the power at their disposal to do anything else, tells us far more about the future of American power and policy—and about the emerging shape of international relations—than the power measures and comparisons made by foreign policy advocates. Observation of recent trends in US versus Russian relative influence prompts another question: do we understand the emerging characteristics of power? Rigorously measuring and comparing the wrong parameters will get us nowhere at best and mislead us into misguided policies at worst. How often have we heard, with puzzlement, that Putin punches far above his weight? Could it be that we misunderstand what constitutes “weight” in the contemporary and emerging world? Putin may be on a high wire, and bound to come crashing down; but the fact is that Russian influence, leveraging sophisticated communications/social media/influence operations, a strong military, an agile (Putin-dominated) decision process, and taking advantage of the egregious mistakes by the West, has been advancing for over a decade, shows no sign of slowing down, and has created additional opportunities for itself in the Middle East, Europe, Asia, Latin America, the Arctic. It has done this with an economy roughly the size of Italy’s. There are few signs of a domestic political challenge to Putin. His external opponents are in disarray, and Russia’s main adversary is politically disabled from confronting the problem. He has established Russia as the Middle East power broker. He has reached into the internal politics of his Western adversaries and influenced their leadership choices. He has invaded and absorbed the territory of neighboring states. His actions have produced deep divisions within NATO. Again, simple observation suggests multipolarity in fact, and a full explanation for this power shift awaiting future historians able to look with more objectivity at twenty-first-century elements of power. When that history is written, surely it will emphasize the extraordinary polarization in American politics. Was multipolarity a case of others finding leverage in new sources of power, or the US underutilizing its own? The material measures suggest sufficient capacity for sustained American primacy, but with this latent capacity unavailable (as perceived, I believe correctly, by political leadership) by virtue of weakening institutions: two major parties in separate universes; a winnertake-all political mentality; deep polarization between the parties’ popular bases of support; divided government, with the Presidency and the Congress often in separate and antagonistic hands; diminishing trust in the permanent government, and in the knowledge it brings to important decisions, and deepening distrust between the intelligence community and policymakers; and, in Trump’s case, a chaotic policy process that lacks any strategic reference points, mis-communicates the Administration’s intentions, and has proven incapable of sustained, coherent diplomacy on behalf of any explicit and consistent set of policy goals. Rising Nationalism/Populism/Authoritarianism The evidence for these trends is clear. Freedom House, the go-to authority on the state of global democracy, just published its annual assessment for 2020, and recorded the fourteenth consecutive year of global democratic decline and advancing authoritarianism. This dramatic deterioration includes both a weakening in democratic practice within states still deemed on balance democratic, and a shift from weak democracies to authoritarianism in others. Commitment to democratic norms and practices—freedom of speech and of the press, independent judiciaries, protection of minority rights—is in decline. The decline is evident across the global system and encompasses all major powers, from India and China, to Europe, to the US. Right-wing populist parties have assumed power, or constitute a politically significant minority, in a lengthening list of democratic states, including both new (Hungary, Poland) and established (India, the US, the UK) democracies. Nationalism, frequently dismissed by liberal globalization advocates as a weak force when confronted by market democracies’ presumed inherent superiority, has experienced a resurgence in Russia, China, the Middle East, and at home. Given the breadth and depth of right-wing populism, the raw power that promotes it—mainly Russian and American—and the disarray of its liberal opponents, this factor will weigh heavily on the future. The major factors contributing to right-wing populism and its global spread is the subject of much discussion.32 The most straightforward explanation is rising inequality and diminished intergenerational mobility, particularly in developed countries whose labor-intensive manufacturing has been hit hardest by the globalization of capital combined with the immobility of labor. Jobs, wages, economic security, a reasonable hope that one’s offspring has a shot at a better life than one’s own, the erosion of social capital within economically marginalized communities, government failure to provide a decent safety net and job retraining for those battered by globalization: all have contributed to a sense of desperation and raw anger in the hollowed-out communities of formerly prosperous industrial areas. The declining life expectancy numbers33 tell a story of immiseration: drug addition, suicide, poor health care, and gun violence. The political expression of such conditions of life should not be surprising. Simple, extremist “solutions” become irresistible. Sectarian, racial, regional divides are strengthened, and exclusive identities are sharpened. Political entrepreneurs offering to blow up the system blamed for such conditions become credible. Those who are perceived as having benefited from the corrupt system—long-standing institutions of government, foreign countries and populations, immigrants, minorities getting a “free ride,” elites—become targets of recrimination and violence. The simple solutions of course, don’t work, deepening the underlying crisis, but in the process politics is poisoned. If this sounds like the US, it should, but it also describes major European countries (the UK, France, Italy, Germany, Poland, Hungary, the Czech Republic), and could be an indication of things to come for non-Western democracies like India. We have emphasized throughout this chapter the interaction of four structural forces in shaping the future, and this interaction is evident here as well. Is it merely coincidence that the period of democratic decline documented by Freedom House, coincides precisely with the global financial and economic crisis? </w:t>
      </w:r>
      <w:r w:rsidRPr="00442B82">
        <w:rPr>
          <w:rStyle w:val="Emphasis"/>
          <w:rFonts w:asciiTheme="minorHAnsi" w:hAnsiTheme="minorHAnsi" w:cstheme="minorHAnsi"/>
          <w:sz w:val="24"/>
          <w:szCs w:val="24"/>
        </w:rPr>
        <w:t>Lower growth</w:t>
      </w:r>
      <w:r w:rsidRPr="00442B82">
        <w:rPr>
          <w:rFonts w:asciiTheme="minorHAnsi" w:hAnsiTheme="minorHAnsi" w:cstheme="minorHAnsi"/>
          <w:sz w:val="16"/>
          <w:szCs w:val="24"/>
        </w:rPr>
        <w:t xml:space="preserve">, increasing joblessness, </w:t>
      </w:r>
      <w:r w:rsidRPr="00442B82">
        <w:rPr>
          <w:rStyle w:val="Emphasis"/>
          <w:rFonts w:asciiTheme="minorHAnsi" w:hAnsiTheme="minorHAnsi" w:cstheme="minorHAnsi"/>
          <w:sz w:val="24"/>
          <w:szCs w:val="24"/>
        </w:rPr>
        <w:t>wage stagnation</w:t>
      </w:r>
      <w:r w:rsidRPr="00442B82">
        <w:rPr>
          <w:rFonts w:asciiTheme="minorHAnsi" w:hAnsiTheme="minorHAnsi" w:cstheme="minorHAnsi"/>
          <w:sz w:val="16"/>
          <w:szCs w:val="24"/>
        </w:rPr>
        <w:t xml:space="preserve">, superimposed on longer-term widening of inequality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declining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mobility, constitute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forbidding stress test</w:t>
      </w:r>
      <w:r w:rsidRPr="00442B82">
        <w:rPr>
          <w:rFonts w:asciiTheme="minorHAnsi" w:hAnsiTheme="minorHAnsi" w:cstheme="minorHAnsi"/>
          <w:sz w:val="16"/>
          <w:szCs w:val="24"/>
        </w:rPr>
        <w:t xml:space="preserve"> for democratic systems, and many continue to fail. And </w:t>
      </w:r>
      <w:r w:rsidRPr="00442B82">
        <w:rPr>
          <w:rStyle w:val="StyleUnderline"/>
          <w:rFonts w:asciiTheme="minorHAnsi" w:hAnsiTheme="minorHAnsi" w:cstheme="minorHAnsi"/>
          <w:sz w:val="24"/>
          <w:szCs w:val="24"/>
        </w:rPr>
        <w:t>if we 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correct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about secular stagnation,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stress will continue</w:t>
      </w:r>
      <w:r w:rsidRPr="00442B82">
        <w:rPr>
          <w:rFonts w:asciiTheme="minorHAnsi" w:hAnsiTheme="minorHAnsi" w:cstheme="minorHAnsi"/>
          <w:sz w:val="16"/>
          <w:szCs w:val="24"/>
        </w:rPr>
        <w:t xml:space="preserve">, and authoritarianism’s fourteen-year run will not be over for some time. The antidemocratic trend will gain additional impetus from the illiberal direction of globalization, with its growth suppressing protectionism, weaponization of global economic exchange, and weakening global economic institutions. Multipolarity also contributes, in several ways. </w:t>
      </w:r>
      <w:r w:rsidRPr="00442B82">
        <w:rPr>
          <w:rStyle w:val="StyleUnderline"/>
          <w:rFonts w:asciiTheme="minorHAnsi" w:hAnsiTheme="minorHAnsi" w:cstheme="minorHAnsi"/>
          <w:sz w:val="24"/>
          <w:szCs w:val="24"/>
        </w:rPr>
        <w:t>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former hegemon</w:t>
      </w:r>
      <w:r w:rsidRPr="00442B82">
        <w:rPr>
          <w:rFonts w:asciiTheme="minorHAnsi" w:hAnsiTheme="minorHAnsi" w:cstheme="minorHAnsi"/>
          <w:sz w:val="16"/>
          <w:szCs w:val="24"/>
        </w:rPr>
        <w:t xml:space="preserve"> and author of globalization’s liberal structure </w:t>
      </w:r>
      <w:r w:rsidRPr="00442B82">
        <w:rPr>
          <w:rStyle w:val="StyleUnderline"/>
          <w:rFonts w:asciiTheme="minorHAnsi" w:hAnsiTheme="minorHAnsi" w:cstheme="minorHAnsi"/>
          <w:sz w:val="24"/>
          <w:szCs w:val="24"/>
        </w:rPr>
        <w:t>has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lost its appetite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arguably its capacity, for leadership, and indeed has become part of the problem, succumbing to and promoting the global right-wing populist surge. It </w:t>
      </w:r>
      <w:r w:rsidRPr="00442B82">
        <w:rPr>
          <w:rStyle w:val="StyleUnderline"/>
          <w:rFonts w:asciiTheme="minorHAnsi" w:hAnsiTheme="minorHAnsi" w:cstheme="minorHAnsi"/>
          <w:sz w:val="24"/>
          <w:szCs w:val="24"/>
        </w:rPr>
        <w:t>is suffering an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unprecedented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decline</w:t>
      </w:r>
      <w:r w:rsidRPr="00442B82">
        <w:rPr>
          <w:rFonts w:asciiTheme="minorHAnsi" w:hAnsiTheme="minorHAnsi" w:cstheme="minorHAnsi"/>
          <w:sz w:val="16"/>
          <w:szCs w:val="24"/>
        </w:rPr>
        <w:t xml:space="preserve"> in life expectancy, and recently a decline in the birth rate, signaling a degree of rot commonly associated with a collapsing Soviet Union. While American politics may once again cohere around its liberal values and interests, the time when American leadership had the self-confidence to shape the global system in its liberal image is gone. It may build coalitions of the like-minded to launch liberal projects, but there will be too much power outside these coalitions to permit liberal globalization of the sort imagined at the end of the Cold War. In multipolarity, the values around which global politics revolve will reflect the diversity of major powers, their interests, and the norms they embrace. Convergence of norms, practices, policies is out of the question. Global collective action, even in the face of global crises, will be a long shot. To expect anything else is fantasy Unbrave New World and Future Challenges At the outset of this chapter we described these structural forces as interacting to produce more conflict and diminished prosperity. We also predicted a world with shrinking collective capacity to address new challenges as they arise. What specifically will such a world look like? We address below three principal challenges to global problem solving over the next decade. Interstate Conflict In the world experienced by most readers of this volume, </w:t>
      </w:r>
      <w:r w:rsidRPr="00442B82">
        <w:rPr>
          <w:rStyle w:val="StyleUnderline"/>
          <w:rFonts w:asciiTheme="minorHAnsi" w:hAnsiTheme="minorHAnsi" w:cstheme="minorHAnsi"/>
          <w:sz w:val="24"/>
          <w:szCs w:val="24"/>
        </w:rPr>
        <w:t>conflict is observed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within weak states</w:t>
      </w:r>
      <w:r w:rsidRPr="00442B82">
        <w:rPr>
          <w:rFonts w:asciiTheme="minorHAnsi" w:hAnsiTheme="minorHAnsi" w:cstheme="minorHAnsi"/>
          <w:sz w:val="16"/>
          <w:szCs w:val="24"/>
        </w:rPr>
        <w:t xml:space="preserve">, sometimes </w:t>
      </w:r>
      <w:r w:rsidRPr="00442B82">
        <w:rPr>
          <w:rStyle w:val="StyleUnderline"/>
          <w:rFonts w:asciiTheme="minorHAnsi" w:hAnsiTheme="minorHAnsi" w:cstheme="minorHAnsi"/>
          <w:sz w:val="24"/>
          <w:szCs w:val="24"/>
        </w:rPr>
        <w:t>promoted by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regional competitors</w:t>
      </w:r>
      <w:r w:rsidRPr="00442B82">
        <w:rPr>
          <w:rFonts w:asciiTheme="minorHAnsi" w:hAnsiTheme="minorHAnsi" w:cstheme="minorHAnsi"/>
          <w:sz w:val="16"/>
          <w:szCs w:val="24"/>
        </w:rPr>
        <w:t xml:space="preserve">, by </w:t>
      </w:r>
      <w:r w:rsidRPr="00442B82">
        <w:rPr>
          <w:rStyle w:val="Emphasis"/>
          <w:rFonts w:asciiTheme="minorHAnsi" w:hAnsiTheme="minorHAnsi" w:cstheme="minorHAnsi"/>
          <w:sz w:val="24"/>
          <w:szCs w:val="24"/>
        </w:rPr>
        <w:t>terrorist groups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or</w:t>
      </w:r>
      <w:r w:rsidRPr="00442B82">
        <w:rPr>
          <w:rFonts w:asciiTheme="minorHAnsi" w:hAnsiTheme="minorHAnsi" w:cstheme="minorHAnsi"/>
          <w:sz w:val="16"/>
          <w:szCs w:val="24"/>
        </w:rPr>
        <w:t xml:space="preserve"> by </w:t>
      </w:r>
      <w:r w:rsidRPr="00442B82">
        <w:rPr>
          <w:rStyle w:val="Emphasis"/>
          <w:rFonts w:asciiTheme="minorHAnsi" w:hAnsiTheme="minorHAnsi" w:cstheme="minorHAnsi"/>
          <w:sz w:val="24"/>
          <w:szCs w:val="24"/>
        </w:rPr>
        <w:t>great powers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acting through</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surrogates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or</w:t>
      </w:r>
      <w:r w:rsidRPr="00442B82">
        <w:rPr>
          <w:rFonts w:asciiTheme="minorHAnsi" w:hAnsiTheme="minorHAnsi" w:cstheme="minorHAnsi"/>
          <w:sz w:val="16"/>
          <w:szCs w:val="24"/>
        </w:rPr>
        <w:t xml:space="preserve"> by </w:t>
      </w:r>
      <w:r w:rsidRPr="00442B82">
        <w:rPr>
          <w:rStyle w:val="Emphasis"/>
          <w:rFonts w:asciiTheme="minorHAnsi" w:hAnsiTheme="minorHAnsi" w:cstheme="minorHAnsi"/>
          <w:sz w:val="24"/>
          <w:szCs w:val="24"/>
        </w:rPr>
        <w:t>indirect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means</w:t>
      </w:r>
      <w:r w:rsidRPr="00442B82">
        <w:rPr>
          <w:rFonts w:asciiTheme="minorHAnsi" w:hAnsiTheme="minorHAnsi" w:cstheme="minorHAnsi"/>
          <w:sz w:val="16"/>
          <w:szCs w:val="24"/>
        </w:rPr>
        <w:t xml:space="preserve">. Sometimes, as in Syria, this </w:t>
      </w:r>
      <w:r w:rsidRPr="00442B82">
        <w:rPr>
          <w:rStyle w:val="StyleUnderline"/>
          <w:rFonts w:asciiTheme="minorHAnsi" w:hAnsiTheme="minorHAnsi" w:cstheme="minorHAnsi"/>
          <w:sz w:val="24"/>
          <w:szCs w:val="24"/>
          <w:highlight w:val="cyan"/>
        </w:rPr>
        <w:t>conflict</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spills over</w:t>
      </w:r>
      <w:r w:rsidRPr="00442B82">
        <w:rPr>
          <w:rStyle w:val="Emphasis"/>
          <w:rFonts w:asciiTheme="minorHAnsi" w:hAnsiTheme="minorHAnsi" w:cstheme="minorHAnsi"/>
          <w:sz w:val="24"/>
          <w:szCs w:val="24"/>
        </w:rPr>
        <w:t xml:space="preserve"> to contiguous states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contributes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regional instability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challenges other regions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respond</w:t>
      </w:r>
      <w:r w:rsidRPr="00442B82">
        <w:rPr>
          <w:rFonts w:asciiTheme="minorHAnsi" w:hAnsiTheme="minorHAnsi" w:cstheme="minorHAnsi"/>
          <w:sz w:val="16"/>
          <w:szCs w:val="24"/>
        </w:rPr>
        <w:t xml:space="preserve"> effectively, a challenge that Europe has not met. Much of this will continue, but the </w:t>
      </w:r>
      <w:r w:rsidRPr="00442B82">
        <w:rPr>
          <w:rStyle w:val="StyleUnderline"/>
          <w:rFonts w:asciiTheme="minorHAnsi" w:hAnsiTheme="minorHAnsi" w:cstheme="minorHAnsi"/>
          <w:sz w:val="24"/>
          <w:szCs w:val="24"/>
        </w:rPr>
        <w:t>global significance of</w:t>
      </w:r>
      <w:r w:rsidRPr="00442B82">
        <w:rPr>
          <w:rFonts w:asciiTheme="minorHAnsi" w:hAnsiTheme="minorHAnsi" w:cstheme="minorHAnsi"/>
          <w:sz w:val="16"/>
          <w:szCs w:val="24"/>
        </w:rPr>
        <w:t xml:space="preserve"> such </w:t>
      </w:r>
      <w:r w:rsidRPr="00442B82">
        <w:rPr>
          <w:rStyle w:val="StyleUnderline"/>
          <w:rFonts w:asciiTheme="minorHAnsi" w:hAnsiTheme="minorHAnsi" w:cstheme="minorHAnsi"/>
          <w:sz w:val="24"/>
          <w:szCs w:val="24"/>
        </w:rPr>
        <w:t>local conflicts will be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greatly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magnified by increasing great power conflict</w:t>
      </w:r>
      <w:r w:rsidRPr="00442B82">
        <w:rPr>
          <w:rFonts w:asciiTheme="minorHAnsi" w:hAnsiTheme="minorHAnsi" w:cstheme="minorHAnsi"/>
          <w:sz w:val="16"/>
          <w:szCs w:val="24"/>
        </w:rPr>
        <w:t xml:space="preserve">, which will feed—rather than manage or resolve—local instabilities and will in turn be exacerbated by them. </w:t>
      </w:r>
      <w:r w:rsidRPr="00442B82">
        <w:rPr>
          <w:rStyle w:val="StyleUnderline"/>
          <w:rFonts w:asciiTheme="minorHAnsi" w:hAnsiTheme="minorHAnsi" w:cstheme="minorHAnsi"/>
          <w:sz w:val="24"/>
          <w:szCs w:val="24"/>
        </w:rPr>
        <w:t xml:space="preserve">Great </w:t>
      </w:r>
      <w:r w:rsidRPr="00442B82">
        <w:rPr>
          <w:rStyle w:val="StyleUnderline"/>
          <w:rFonts w:asciiTheme="minorHAnsi" w:hAnsiTheme="minorHAnsi" w:cstheme="minorHAnsi"/>
          <w:sz w:val="24"/>
          <w:szCs w:val="24"/>
          <w:highlight w:val="cyan"/>
        </w:rPr>
        <w:t>powers</w:t>
      </w:r>
      <w:r w:rsidRPr="00442B82">
        <w:rPr>
          <w:rFonts w:asciiTheme="minorHAnsi" w:hAnsiTheme="minorHAnsi" w:cstheme="minorHAnsi"/>
          <w:sz w:val="16"/>
          <w:szCs w:val="24"/>
        </w:rPr>
        <w:t xml:space="preserve"> will </w:t>
      </w:r>
      <w:r w:rsidRPr="00442B82">
        <w:rPr>
          <w:rStyle w:val="Emphasis"/>
          <w:rFonts w:asciiTheme="minorHAnsi" w:hAnsiTheme="minorHAnsi" w:cstheme="minorHAnsi"/>
          <w:sz w:val="24"/>
          <w:szCs w:val="24"/>
        </w:rPr>
        <w:t>jockey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for advantage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support</w:t>
      </w:r>
      <w:r w:rsidRPr="00442B82">
        <w:rPr>
          <w:rFonts w:asciiTheme="minorHAnsi" w:hAnsiTheme="minorHAnsi" w:cstheme="minorHAnsi"/>
          <w:sz w:val="16"/>
          <w:szCs w:val="24"/>
        </w:rPr>
        <w:t xml:space="preserve"> their </w:t>
      </w:r>
      <w:r w:rsidRPr="00442B82">
        <w:rPr>
          <w:rStyle w:val="StyleUnderline"/>
          <w:rFonts w:asciiTheme="minorHAnsi" w:hAnsiTheme="minorHAnsi" w:cstheme="minorHAnsi"/>
          <w:sz w:val="24"/>
          <w:szCs w:val="24"/>
        </w:rPr>
        <w:t>local partners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escalate preemptively</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Conflicts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initially confined</w:t>
      </w:r>
      <w:r w:rsidRPr="00442B82">
        <w:rPr>
          <w:rFonts w:asciiTheme="minorHAnsi" w:hAnsiTheme="minorHAnsi" w:cstheme="minorHAnsi"/>
          <w:sz w:val="16"/>
          <w:szCs w:val="24"/>
        </w:rPr>
        <w:t xml:space="preserve"> to failing states or unstable regions </w:t>
      </w:r>
      <w:r w:rsidRPr="00442B82">
        <w:rPr>
          <w:rStyle w:val="StyleUnderline"/>
          <w:rFonts w:asciiTheme="minorHAnsi" w:hAnsiTheme="minorHAnsi" w:cstheme="minorHAnsi"/>
          <w:sz w:val="24"/>
          <w:szCs w:val="24"/>
        </w:rPr>
        <w:t>will be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redefined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by great powers as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global in scope and significance</w:t>
      </w:r>
      <w:r w:rsidRPr="00442B82">
        <w:rPr>
          <w:rFonts w:asciiTheme="minorHAnsi" w:hAnsiTheme="minorHAnsi" w:cstheme="minorHAnsi"/>
          <w:sz w:val="16"/>
          <w:szCs w:val="24"/>
        </w:rPr>
        <w:t xml:space="preserve">. This tendency of states to view local conflicts in the context of a zero-sum, global struggle for power is familiar to students of the Cold War, but now with the additional challenges to collective action, expanded uncertainty and worst-case thinking associated with the power transition to multipolarity. We can easily </w:t>
      </w:r>
      <w:r w:rsidRPr="00442B82">
        <w:rPr>
          <w:rStyle w:val="StyleUnderline"/>
          <w:rFonts w:asciiTheme="minorHAnsi" w:hAnsiTheme="minorHAnsi" w:cstheme="minorHAnsi"/>
          <w:sz w:val="24"/>
          <w:szCs w:val="24"/>
        </w:rPr>
        <w:t>observe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increas</w:t>
      </w:r>
      <w:r w:rsidRPr="00442B82">
        <w:rPr>
          <w:rStyle w:val="Emphasis"/>
          <w:rFonts w:asciiTheme="minorHAnsi" w:hAnsiTheme="minorHAnsi" w:cstheme="minorHAnsi"/>
          <w:sz w:val="24"/>
          <w:szCs w:val="24"/>
        </w:rPr>
        <w: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conflict in</w:t>
      </w:r>
      <w:r w:rsidRPr="00442B82">
        <w:rPr>
          <w:rStyle w:val="StyleUnderline"/>
          <w:rFonts w:asciiTheme="minorHAnsi" w:hAnsiTheme="minorHAnsi" w:cstheme="minorHAnsi"/>
          <w:sz w:val="24"/>
          <w:szCs w:val="24"/>
        </w:rPr>
        <w:t xml:space="preserve"> US–</w:t>
      </w:r>
      <w:r w:rsidRPr="00442B82">
        <w:rPr>
          <w:rStyle w:val="StyleUnderline"/>
          <w:rFonts w:asciiTheme="minorHAnsi" w:hAnsiTheme="minorHAnsi" w:cstheme="minorHAnsi"/>
          <w:sz w:val="24"/>
          <w:szCs w:val="24"/>
          <w:highlight w:val="cyan"/>
        </w:rPr>
        <w:t>China</w:t>
      </w:r>
      <w:r w:rsidRPr="00442B82">
        <w:rPr>
          <w:rStyle w:val="StyleUnderline"/>
          <w:rFonts w:asciiTheme="minorHAnsi" w:hAnsiTheme="minorHAnsi" w:cstheme="minorHAnsi"/>
          <w:sz w:val="24"/>
          <w:szCs w:val="24"/>
        </w:rPr>
        <w:t xml:space="preserve"> relations, as</w:t>
      </w:r>
      <w:r w:rsidRPr="00442B82">
        <w:rPr>
          <w:rFonts w:asciiTheme="minorHAnsi" w:hAnsiTheme="minorHAnsi" w:cstheme="minorHAnsi"/>
          <w:sz w:val="16"/>
          <w:szCs w:val="24"/>
        </w:rPr>
        <w:t xml:space="preserve"> we will </w:t>
      </w:r>
      <w:r w:rsidRPr="00442B82">
        <w:rPr>
          <w:rStyle w:val="StyleUnderline"/>
          <w:rFonts w:asciiTheme="minorHAnsi" w:hAnsiTheme="minorHAnsi" w:cstheme="minorHAnsi"/>
          <w:sz w:val="24"/>
          <w:szCs w:val="24"/>
        </w:rPr>
        <w:t>in US–</w:t>
      </w:r>
      <w:r w:rsidRPr="00442B82">
        <w:rPr>
          <w:rStyle w:val="StyleUnderline"/>
          <w:rFonts w:asciiTheme="minorHAnsi" w:hAnsiTheme="minorHAnsi" w:cstheme="minorHAnsi"/>
          <w:sz w:val="24"/>
          <w:szCs w:val="24"/>
          <w:highlight w:val="cyan"/>
        </w:rPr>
        <w:t>Russia</w:t>
      </w:r>
      <w:r w:rsidRPr="00442B82">
        <w:rPr>
          <w:rStyle w:val="StyleUnderline"/>
          <w:rFonts w:asciiTheme="minorHAnsi" w:hAnsiTheme="minorHAnsi" w:cstheme="minorHAnsi"/>
          <w:sz w:val="24"/>
          <w:szCs w:val="24"/>
        </w:rPr>
        <w:t xml:space="preserve"> relations</w:t>
      </w:r>
      <w:r w:rsidRPr="00442B82">
        <w:rPr>
          <w:rFonts w:asciiTheme="minorHAnsi" w:hAnsiTheme="minorHAnsi" w:cstheme="minorHAnsi"/>
          <w:sz w:val="16"/>
          <w:szCs w:val="24"/>
        </w:rPr>
        <w:t xml:space="preserve"> as future US administrations try to make up for ground lost during the Trump presidency, especially in the Middle East. We can </w:t>
      </w:r>
      <w:r w:rsidRPr="00442B82">
        <w:rPr>
          <w:rStyle w:val="StyleUnderline"/>
          <w:rFonts w:asciiTheme="minorHAnsi" w:hAnsiTheme="minorHAnsi" w:cstheme="minorHAnsi"/>
          <w:sz w:val="24"/>
          <w:szCs w:val="24"/>
        </w:rPr>
        <w:t>observe</w:t>
      </w:r>
      <w:r w:rsidRPr="00442B82">
        <w:rPr>
          <w:rFonts w:asciiTheme="minorHAnsi" w:hAnsiTheme="minorHAnsi" w:cstheme="minorHAnsi"/>
          <w:sz w:val="16"/>
          <w:szCs w:val="24"/>
        </w:rPr>
        <w:t xml:space="preserve"> it </w:t>
      </w:r>
      <w:r w:rsidRPr="00442B82">
        <w:rPr>
          <w:rStyle w:val="StyleUnderline"/>
          <w:rFonts w:asciiTheme="minorHAnsi" w:hAnsiTheme="minorHAnsi" w:cstheme="minorHAnsi"/>
          <w:sz w:val="24"/>
          <w:szCs w:val="24"/>
        </w:rPr>
        <w:t>among powerful states with</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mutual historical grievances</w:t>
      </w:r>
      <w:r w:rsidRPr="00442B82">
        <w:rPr>
          <w:rFonts w:asciiTheme="minorHAnsi" w:hAnsiTheme="minorHAnsi" w:cstheme="minorHAnsi"/>
          <w:sz w:val="16"/>
          <w:szCs w:val="24"/>
        </w:rPr>
        <w:t xml:space="preserve">, now </w:t>
      </w:r>
      <w:r w:rsidRPr="00442B82">
        <w:rPr>
          <w:rStyle w:val="StyleUnderline"/>
          <w:rFonts w:asciiTheme="minorHAnsi" w:hAnsiTheme="minorHAnsi" w:cstheme="minorHAnsi"/>
          <w:sz w:val="24"/>
          <w:szCs w:val="24"/>
        </w:rPr>
        <w:t>with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weakening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presence of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hegemonic security guarantor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 having to consider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renationalization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of their defense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Japan-So</w:t>
      </w:r>
      <w:r w:rsidRPr="00442B82">
        <w:rPr>
          <w:rFonts w:asciiTheme="minorHAnsi" w:hAnsiTheme="minorHAnsi" w:cstheme="minorHAnsi"/>
          <w:sz w:val="16"/>
          <w:szCs w:val="24"/>
        </w:rPr>
        <w:t xml:space="preserve">uth </w:t>
      </w:r>
      <w:r w:rsidRPr="00442B82">
        <w:rPr>
          <w:rStyle w:val="Emphasis"/>
          <w:rFonts w:asciiTheme="minorHAnsi" w:hAnsiTheme="minorHAnsi" w:cstheme="minorHAnsi"/>
          <w:sz w:val="24"/>
          <w:szCs w:val="24"/>
        </w:rPr>
        <w:t>Ko</w:t>
      </w:r>
      <w:r w:rsidRPr="00442B82">
        <w:rPr>
          <w:rFonts w:asciiTheme="minorHAnsi" w:hAnsiTheme="minorHAnsi" w:cstheme="minorHAnsi"/>
          <w:sz w:val="16"/>
          <w:szCs w:val="24"/>
        </w:rPr>
        <w:t xml:space="preserve">rea, </w:t>
      </w:r>
      <w:r w:rsidRPr="00442B82">
        <w:rPr>
          <w:rStyle w:val="Emphasis"/>
          <w:rFonts w:asciiTheme="minorHAnsi" w:hAnsiTheme="minorHAnsi" w:cstheme="minorHAnsi"/>
          <w:sz w:val="24"/>
          <w:szCs w:val="24"/>
        </w:rPr>
        <w:t>Germany-France</w:t>
      </w:r>
      <w:r w:rsidRPr="00442B82">
        <w:rPr>
          <w:rFonts w:asciiTheme="minorHAnsi" w:hAnsiTheme="minorHAnsi" w:cstheme="minorHAnsi"/>
          <w:sz w:val="16"/>
          <w:szCs w:val="24"/>
        </w:rPr>
        <w:t xml:space="preserve">. We can </w:t>
      </w:r>
      <w:r w:rsidRPr="00442B82">
        <w:rPr>
          <w:rStyle w:val="StyleUnderline"/>
          <w:rFonts w:asciiTheme="minorHAnsi" w:hAnsiTheme="minorHAnsi" w:cstheme="minorHAnsi"/>
          <w:sz w:val="24"/>
          <w:szCs w:val="24"/>
        </w:rPr>
        <w:t>observe it among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historical</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rivals</w:t>
      </w:r>
      <w:r w:rsidRPr="00442B82">
        <w:rPr>
          <w:rFonts w:asciiTheme="minorHAnsi" w:hAnsiTheme="minorHAnsi" w:cstheme="minorHAnsi"/>
          <w:sz w:val="16"/>
          <w:szCs w:val="24"/>
        </w:rPr>
        <w:t xml:space="preserve"> operating in rapidly changing security landscapes: </w:t>
      </w:r>
      <w:r w:rsidRPr="00442B82">
        <w:rPr>
          <w:rStyle w:val="Emphasis"/>
          <w:rFonts w:asciiTheme="minorHAnsi" w:hAnsiTheme="minorHAnsi" w:cstheme="minorHAnsi"/>
          <w:sz w:val="24"/>
          <w:szCs w:val="24"/>
          <w:highlight w:val="cyan"/>
        </w:rPr>
        <w:t>India-China</w:t>
      </w:r>
      <w:r w:rsidRPr="00442B82">
        <w:rPr>
          <w:rFonts w:asciiTheme="minorHAnsi" w:hAnsiTheme="minorHAnsi" w:cstheme="minorHAnsi"/>
          <w:sz w:val="16"/>
          <w:szCs w:val="24"/>
        </w:rPr>
        <w:t xml:space="preserve">. We can </w:t>
      </w:r>
      <w:r w:rsidRPr="00442B82">
        <w:rPr>
          <w:rStyle w:val="StyleUnderline"/>
          <w:rFonts w:asciiTheme="minorHAnsi" w:hAnsiTheme="minorHAnsi" w:cstheme="minorHAnsi"/>
          <w:sz w:val="24"/>
          <w:szCs w:val="24"/>
        </w:rPr>
        <w:t>observe it within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Mid</w:t>
      </w:r>
      <w:r w:rsidRPr="00442B82">
        <w:rPr>
          <w:rFonts w:asciiTheme="minorHAnsi" w:hAnsiTheme="minorHAnsi" w:cstheme="minorHAnsi"/>
          <w:sz w:val="16"/>
          <w:szCs w:val="24"/>
        </w:rPr>
        <w:t xml:space="preserve">dle </w:t>
      </w:r>
      <w:r w:rsidRPr="00442B82">
        <w:rPr>
          <w:rStyle w:val="Emphasis"/>
          <w:rFonts w:asciiTheme="minorHAnsi" w:hAnsiTheme="minorHAnsi" w:cstheme="minorHAnsi"/>
          <w:sz w:val="24"/>
          <w:szCs w:val="24"/>
          <w:highlight w:val="cyan"/>
        </w:rPr>
        <w:t>East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internal rivalries are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appropriated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by regional powers in a contest for regional dominance</w:t>
      </w:r>
      <w:r w:rsidRPr="00442B82">
        <w:rPr>
          <w:rFonts w:asciiTheme="minorHAnsi" w:hAnsiTheme="minorHAnsi" w:cstheme="minorHAnsi"/>
          <w:sz w:val="16"/>
          <w:szCs w:val="24"/>
        </w:rPr>
        <w:t xml:space="preserve">. We can </w:t>
      </w:r>
      <w:r w:rsidRPr="00442B82">
        <w:rPr>
          <w:rStyle w:val="StyleUnderline"/>
          <w:rFonts w:asciiTheme="minorHAnsi" w:hAnsiTheme="minorHAnsi" w:cstheme="minorHAnsi"/>
          <w:sz w:val="24"/>
          <w:szCs w:val="24"/>
        </w:rPr>
        <w:t>observe it clearly in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Syria</w:t>
      </w:r>
      <w:r w:rsidRPr="00442B82">
        <w:rPr>
          <w:rFonts w:asciiTheme="minorHAnsi" w:hAnsiTheme="minorHAnsi" w:cstheme="minorHAnsi"/>
          <w:sz w:val="16"/>
          <w:szCs w:val="24"/>
        </w:rPr>
        <w:t xml:space="preserve">, where the regime’s violent suppression of Arab Spring resistance </w:t>
      </w:r>
      <w:r w:rsidRPr="00442B82">
        <w:rPr>
          <w:rStyle w:val="StyleUnderline"/>
          <w:rFonts w:asciiTheme="minorHAnsi" w:hAnsiTheme="minorHAnsi" w:cstheme="minorHAnsi"/>
          <w:sz w:val="24"/>
          <w:szCs w:val="24"/>
        </w:rPr>
        <w:t>led to all-out civil war, attracted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outside support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 proxy forces by</w:t>
      </w:r>
      <w:r w:rsidRPr="00442B82">
        <w:rPr>
          <w:rFonts w:asciiTheme="minorHAnsi" w:hAnsiTheme="minorHAnsi" w:cstheme="minorHAnsi"/>
          <w:sz w:val="16"/>
          <w:szCs w:val="24"/>
        </w:rPr>
        <w:t xml:space="preserve"> aspiring regional hegemons </w:t>
      </w:r>
      <w:r w:rsidRPr="00442B82">
        <w:rPr>
          <w:rStyle w:val="Emphasis"/>
          <w:rFonts w:asciiTheme="minorHAnsi" w:hAnsiTheme="minorHAnsi" w:cstheme="minorHAnsi"/>
          <w:sz w:val="24"/>
          <w:szCs w:val="24"/>
        </w:rPr>
        <w:t>Saudi Arabia</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Iran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enabled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rise of ISIS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eventually to </w:t>
      </w:r>
      <w:r w:rsidRPr="00442B82">
        <w:rPr>
          <w:rStyle w:val="StyleUnderline"/>
          <w:rFonts w:asciiTheme="minorHAnsi" w:hAnsiTheme="minorHAnsi" w:cstheme="minorHAnsi"/>
          <w:sz w:val="24"/>
          <w:szCs w:val="24"/>
        </w:rPr>
        <w:t>great power intervention</w:t>
      </w:r>
      <w:r w:rsidRPr="00442B82">
        <w:rPr>
          <w:rFonts w:asciiTheme="minorHAnsi" w:hAnsiTheme="minorHAnsi" w:cstheme="minorHAnsi"/>
          <w:sz w:val="16"/>
          <w:szCs w:val="24"/>
        </w:rPr>
        <w:t xml:space="preserve">, principally </w:t>
      </w:r>
      <w:r w:rsidRPr="00442B82">
        <w:rPr>
          <w:rStyle w:val="StyleUnderline"/>
          <w:rFonts w:asciiTheme="minorHAnsi" w:hAnsiTheme="minorHAnsi" w:cstheme="minorHAnsi"/>
          <w:sz w:val="24"/>
          <w:szCs w:val="24"/>
        </w:rPr>
        <w:t>by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Russia</w:t>
      </w:r>
      <w:r w:rsidRPr="00442B82">
        <w:rPr>
          <w:rFonts w:asciiTheme="minorHAnsi" w:hAnsiTheme="minorHAnsi" w:cstheme="minorHAnsi"/>
          <w:sz w:val="16"/>
          <w:szCs w:val="24"/>
        </w:rPr>
        <w:t xml:space="preserve">. In a world of effective great power collaboration or American primacy, the Syrian civil war might have been settled through power sharing or partition, or if not, contained within Syria. The collapse of Yugoslavia, occurring during a period of US “unipolarity” and managed effectively, demonstrates the possibilities. Instead, with the US retrenching, </w:t>
      </w:r>
      <w:r w:rsidRPr="00442B82">
        <w:rPr>
          <w:rStyle w:val="StyleUnderline"/>
          <w:rFonts w:asciiTheme="minorHAnsi" w:hAnsiTheme="minorHAnsi" w:cstheme="minorHAnsi"/>
          <w:sz w:val="24"/>
          <w:szCs w:val="24"/>
        </w:rPr>
        <w:t>Middle East rivals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unconstrained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by great powers, and</w:t>
      </w:r>
      <w:r w:rsidRPr="00442B82">
        <w:rPr>
          <w:rFonts w:asciiTheme="minorHAnsi" w:hAnsiTheme="minorHAnsi" w:cstheme="minorHAnsi"/>
          <w:sz w:val="16"/>
          <w:szCs w:val="24"/>
        </w:rPr>
        <w:t xml:space="preserve"> great power </w:t>
      </w:r>
      <w:r w:rsidRPr="00442B82">
        <w:rPr>
          <w:rStyle w:val="StyleUnderline"/>
          <w:rFonts w:asciiTheme="minorHAnsi" w:hAnsiTheme="minorHAnsi" w:cstheme="minorHAnsi"/>
          <w:sz w:val="24"/>
          <w:szCs w:val="24"/>
        </w:rPr>
        <w:t>competition rising</w:t>
      </w:r>
      <w:r w:rsidRPr="00442B82">
        <w:rPr>
          <w:rFonts w:asciiTheme="minorHAnsi" w:hAnsiTheme="minorHAnsi" w:cstheme="minorHAnsi"/>
          <w:sz w:val="16"/>
          <w:szCs w:val="24"/>
        </w:rPr>
        <w:t xml:space="preserve">, the Syria civil war was </w:t>
      </w:r>
      <w:r w:rsidRPr="00442B82">
        <w:rPr>
          <w:rStyle w:val="StyleUnderline"/>
          <w:rFonts w:asciiTheme="minorHAnsi" w:hAnsiTheme="minorHAnsi" w:cstheme="minorHAnsi"/>
          <w:sz w:val="24"/>
          <w:szCs w:val="24"/>
        </w:rPr>
        <w:t>fed by outside powers, then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metastasized into the region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—in the form of </w:t>
      </w:r>
      <w:r w:rsidRPr="00442B82">
        <w:rPr>
          <w:rStyle w:val="Emphasis"/>
          <w:rFonts w:asciiTheme="minorHAnsi" w:hAnsiTheme="minorHAnsi" w:cstheme="minorHAnsi"/>
          <w:sz w:val="24"/>
          <w:szCs w:val="24"/>
        </w:rPr>
        <w:t>refugee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flows</w:t>
      </w:r>
      <w:r w:rsidRPr="00442B82">
        <w:rPr>
          <w:rFonts w:asciiTheme="minorHAnsi" w:hAnsiTheme="minorHAnsi" w:cstheme="minorHAnsi"/>
          <w:sz w:val="16"/>
          <w:szCs w:val="24"/>
        </w:rPr>
        <w:t xml:space="preserve">—into Europe, fundamentally altering European politics. Libya may be at the early stages of this scenario. This is not the end of the Syria story. Russia has established itself as a major player in Syria and the Middle East’s power broker, the indispensable country with leverage throughout the region. China is poised to reap the financial and power benefits of Syrian reconstruction. The US has just demonstrated, in its act of war against the Iranian regime, its willingness, without consultation, to put its allies’ security in further jeopardy, accentuating the risks of security ties with Washington and generating added opportunities for Russia and China. The purpose here is not to critique US policy, but to point out the dramatically shifting power balance in a critical region, toward multipolarity. The </w:t>
      </w:r>
      <w:r w:rsidRPr="00442B82">
        <w:rPr>
          <w:rStyle w:val="StyleUnderline"/>
          <w:rFonts w:asciiTheme="minorHAnsi" w:hAnsiTheme="minorHAnsi" w:cstheme="minorHAnsi"/>
          <w:sz w:val="24"/>
          <w:szCs w:val="24"/>
        </w:rPr>
        <w:t>dangers of</w:t>
      </w:r>
      <w:r w:rsidRPr="00442B82">
        <w:rPr>
          <w:rFonts w:asciiTheme="minorHAnsi" w:hAnsiTheme="minorHAnsi" w:cstheme="minorHAnsi"/>
          <w:sz w:val="16"/>
          <w:szCs w:val="24"/>
        </w:rPr>
        <w:t xml:space="preserve"> such </w:t>
      </w:r>
      <w:r w:rsidRPr="00442B82">
        <w:rPr>
          <w:rStyle w:val="StyleUnderline"/>
          <w:rFonts w:asciiTheme="minorHAnsi" w:hAnsiTheme="minorHAnsi" w:cstheme="minorHAnsi"/>
          <w:sz w:val="24"/>
          <w:szCs w:val="24"/>
        </w:rPr>
        <w:t>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shift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become apparent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as some future US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president attempts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reassert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US influence</w:t>
      </w:r>
      <w:r w:rsidRPr="00442B82">
        <w:rPr>
          <w:rFonts w:asciiTheme="minorHAnsi" w:hAnsiTheme="minorHAnsi" w:cstheme="minorHAnsi"/>
          <w:sz w:val="16"/>
          <w:szCs w:val="24"/>
        </w:rPr>
        <w:t xml:space="preserve"> in the region </w:t>
      </w:r>
      <w:r w:rsidRPr="00442B82">
        <w:rPr>
          <w:rStyle w:val="StyleUnderline"/>
          <w:rFonts w:asciiTheme="minorHAnsi" w:hAnsiTheme="minorHAnsi" w:cstheme="minorHAnsi"/>
          <w:sz w:val="24"/>
          <w:szCs w:val="24"/>
        </w:rPr>
        <w:t>and finds 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crowded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playing field</w:t>
      </w:r>
      <w:r w:rsidRPr="00442B82">
        <w:rPr>
          <w:rFonts w:asciiTheme="minorHAnsi" w:hAnsiTheme="minorHAnsi" w:cstheme="minorHAnsi"/>
          <w:sz w:val="16"/>
          <w:szCs w:val="24"/>
        </w:rPr>
        <w:t xml:space="preserve">. Can a multipolar distribution of power among several states whose interests, values, and political practices are divergent, all experiencing bottom-up nationalist pressures, all seeking advantages in the oversupply of regional instability, be made to work? I think not. </w:t>
      </w:r>
      <w:r w:rsidRPr="00442B82">
        <w:rPr>
          <w:rStyle w:val="StyleUnderline"/>
          <w:rFonts w:asciiTheme="minorHAnsi" w:hAnsiTheme="minorHAnsi" w:cstheme="minorHAnsi"/>
          <w:sz w:val="24"/>
          <w:szCs w:val="24"/>
        </w:rPr>
        <w:t>Will this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more dangerous world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descend into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direct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military confrontation</w:t>
      </w:r>
      <w:r w:rsidRPr="00442B82">
        <w:rPr>
          <w:rFonts w:asciiTheme="minorHAnsi" w:hAnsiTheme="minorHAnsi" w:cstheme="minorHAnsi"/>
          <w:sz w:val="16"/>
          <w:szCs w:val="24"/>
        </w:rPr>
        <w:t xml:space="preserve"> between great powers,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could such confrontation </w:t>
      </w:r>
      <w:r w:rsidRPr="00442B82">
        <w:rPr>
          <w:rStyle w:val="Emphasis"/>
          <w:rFonts w:asciiTheme="minorHAnsi" w:hAnsiTheme="minorHAnsi" w:cstheme="minorHAnsi"/>
          <w:sz w:val="24"/>
          <w:szCs w:val="24"/>
          <w:highlight w:val="cyan"/>
        </w:rPr>
        <w:t>lead to use of nuc</w:t>
      </w:r>
      <w:r w:rsidRPr="00442B82">
        <w:rPr>
          <w:rStyle w:val="Emphasis"/>
          <w:rFonts w:asciiTheme="minorHAnsi" w:hAnsiTheme="minorHAnsi" w:cstheme="minorHAnsi"/>
          <w:sz w:val="24"/>
          <w:szCs w:val="24"/>
        </w:rPr>
        <w:t>lear weapon</w:t>
      </w:r>
      <w:r w:rsidRPr="00442B82">
        <w:rPr>
          <w:rStyle w:val="Emphasis"/>
          <w:rFonts w:asciiTheme="minorHAnsi" w:hAnsiTheme="minorHAnsi" w:cstheme="minorHAnsi"/>
          <w:sz w:val="24"/>
          <w:szCs w:val="24"/>
          <w:highlight w:val="cyan"/>
        </w:rPr>
        <w:t>s</w:t>
      </w:r>
      <w:r w:rsidRPr="00442B82">
        <w:rPr>
          <w:rFonts w:asciiTheme="minorHAnsi" w:hAnsiTheme="minorHAnsi" w:cstheme="minorHAnsi"/>
          <w:sz w:val="16"/>
          <w:szCs w:val="24"/>
        </w:rPr>
        <w:t xml:space="preserve">? Here the question becomes, what will this more dangerous world actually look like; what instruments of coercion will be available to states as technology change accelerates; how will states employ these instruments; how will deterrence work (if at all) among several states with large but unequal levels of destructive capacity, weak command, and control, disparate— or opaque—strategies and simmering rivalries; can conflict management work in a world of weak institutions? The </w:t>
      </w:r>
      <w:r w:rsidRPr="00442B82">
        <w:rPr>
          <w:rStyle w:val="StyleUnderline"/>
          <w:rFonts w:asciiTheme="minorHAnsi" w:hAnsiTheme="minorHAnsi" w:cstheme="minorHAnsi"/>
          <w:sz w:val="24"/>
          <w:szCs w:val="24"/>
          <w:highlight w:val="cyan"/>
        </w:rPr>
        <w:t>collapse of</w:t>
      </w:r>
      <w:r w:rsidRPr="00442B82">
        <w:rPr>
          <w:rStyle w:val="StyleUnderline"/>
          <w:rFonts w:asciiTheme="minorHAnsi" w:hAnsiTheme="minorHAnsi" w:cstheme="minorHAnsi"/>
          <w:sz w:val="24"/>
          <w:szCs w:val="24"/>
        </w:rPr>
        <w:t xml:space="preserve"> the</w:t>
      </w:r>
      <w:r w:rsidRPr="00442B82">
        <w:rPr>
          <w:rFonts w:asciiTheme="minorHAnsi" w:hAnsiTheme="minorHAnsi" w:cstheme="minorHAnsi"/>
          <w:sz w:val="16"/>
          <w:szCs w:val="24"/>
        </w:rPr>
        <w:t xml:space="preserve"> Cold War era nuclear </w:t>
      </w:r>
      <w:r w:rsidRPr="00442B82">
        <w:rPr>
          <w:rStyle w:val="Emphasis"/>
          <w:rFonts w:asciiTheme="minorHAnsi" w:hAnsiTheme="minorHAnsi" w:cstheme="minorHAnsi"/>
          <w:sz w:val="24"/>
          <w:szCs w:val="24"/>
          <w:highlight w:val="cyan"/>
        </w:rPr>
        <w:t>arms control</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regime, the threat to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w:t>
      </w:r>
      <w:r w:rsidRPr="00442B82">
        <w:rPr>
          <w:rFonts w:asciiTheme="minorHAnsi" w:hAnsiTheme="minorHAnsi" w:cstheme="minorHAnsi"/>
          <w:sz w:val="16"/>
          <w:szCs w:val="24"/>
        </w:rPr>
        <w:t>on-</w:t>
      </w:r>
      <w:r w:rsidRPr="00442B82">
        <w:rPr>
          <w:rStyle w:val="Emphasis"/>
          <w:rFonts w:asciiTheme="minorHAnsi" w:hAnsiTheme="minorHAnsi" w:cstheme="minorHAnsi"/>
          <w:sz w:val="24"/>
          <w:szCs w:val="24"/>
        </w:rPr>
        <w:t>P</w:t>
      </w:r>
      <w:r w:rsidRPr="00442B82">
        <w:rPr>
          <w:rFonts w:asciiTheme="minorHAnsi" w:hAnsiTheme="minorHAnsi" w:cstheme="minorHAnsi"/>
          <w:sz w:val="16"/>
          <w:szCs w:val="24"/>
        </w:rPr>
        <w:t xml:space="preserve">roliferation </w:t>
      </w:r>
      <w:r w:rsidRPr="00442B82">
        <w:rPr>
          <w:rStyle w:val="Emphasis"/>
          <w:rFonts w:asciiTheme="minorHAnsi" w:hAnsiTheme="minorHAnsi" w:cstheme="minorHAnsi"/>
          <w:sz w:val="24"/>
          <w:szCs w:val="24"/>
        </w:rPr>
        <w:t>T</w:t>
      </w:r>
      <w:r w:rsidRPr="00442B82">
        <w:rPr>
          <w:rFonts w:asciiTheme="minorHAnsi" w:hAnsiTheme="minorHAnsi" w:cstheme="minorHAnsi"/>
          <w:sz w:val="16"/>
          <w:szCs w:val="24"/>
        </w:rPr>
        <w:t xml:space="preserve">reaty represented by the demise of the JCPOA, </w:t>
      </w:r>
      <w:r w:rsidRPr="00442B82">
        <w:rPr>
          <w:rStyle w:val="StyleUnderline"/>
          <w:rFonts w:asciiTheme="minorHAnsi" w:hAnsiTheme="minorHAnsi" w:cstheme="minorHAnsi"/>
          <w:sz w:val="24"/>
          <w:szCs w:val="24"/>
        </w:rPr>
        <w:t>and multiple indications of an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accelerating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nuclear arms race</w:t>
      </w:r>
      <w:r w:rsidRPr="00442B82">
        <w:rPr>
          <w:rFonts w:asciiTheme="minorHAnsi" w:hAnsiTheme="minorHAnsi" w:cstheme="minorHAnsi"/>
          <w:sz w:val="16"/>
          <w:szCs w:val="24"/>
        </w:rPr>
        <w:t xml:space="preserve"> among the three principle powers, </w:t>
      </w:r>
      <w:r w:rsidRPr="00442B82">
        <w:rPr>
          <w:rStyle w:val="Emphasis"/>
          <w:rFonts w:asciiTheme="minorHAnsi" w:hAnsiTheme="minorHAnsi" w:cstheme="minorHAnsi"/>
          <w:sz w:val="24"/>
          <w:szCs w:val="24"/>
        </w:rPr>
        <w:t>augurs badly</w:t>
      </w:r>
      <w:r w:rsidRPr="00442B82">
        <w:rPr>
          <w:rFonts w:asciiTheme="minorHAnsi" w:hAnsiTheme="minorHAnsi" w:cstheme="minorHAnsi"/>
          <w:sz w:val="16"/>
          <w:szCs w:val="24"/>
        </w:rPr>
        <w:t xml:space="preserve">. Given the structural forces at play, and without predicting the worst, we are indeed entering perilous times. Global Poverty and Inequality Despite the challenges of volatility and disruptive change inherent in globalization, the world under American liberal leadership has managed a dramatic reduction of extreme poverty. According to World Bank estimates, in 2015, 10 percent of the world’s population lived on less than $1.90 a day, down from nearly 36 percent in 1990.34 In fact, as of September 2018, half the world is now middle class or wealthier.35 The uneven success of the UN Millennium Development Goals (MDGs) exemplifies this achievement, and demonstrates what is possible when open markets are managed through strong global institutions, effective leadership and interstate collaboration. What this liberal hegemonic system did not achieve, however, was a fair distribution of the gains from globalization within states, and among those states that for various reasons were not full participants in this system. This record of partial achievement leaves us with a full agenda for the next fifteen years, but without the hegemonic leadership, strong institutions, ascendant liberalism or robust global growth that enabled previous gains. There are powerful reasons to question the sustainability of these poverty reduction gains, leading to doubts about the realization of the Sustainable Development Goals, which have replaced the MDGs as global development targets.36 (See Jens Rudbeck’s chapter and Sidhu’s UN chapter for SDGs). Skeptics have pointed to slowing global growth, specifically in China, whose demand for imported commodities was a major factor in developing country growth and job creation; growing protectionism in developed country markets, fueled by bottom-up forces of nationalism, and from top-down by a weakened global trading regime and increased geopolitical rivalry; the effects of accelerating climate change on agriculture, migration and communal conflict in poor countries; and the growth burst among poor countries from the rapid transition to more efficient use of resources, a transition that is now slowing down.37 Perhaps the greatest concern in this scenario is a general deterioration in the developing country foreign investment climate. Foreign direct investment (FDI) has been a major contributor to growth, job creation, and poverty alleviation among poor countries. It has incentivized growthfriendly policies, reduced corruption, introduced technology and effective management practices, and linked poor countries to foreign markets through global supply chains.38 It has stimulated growth of indigenous manufacturing and service companies to supply new foreign investments. It has been the major cause of economic convergence between rich and poor countries. From 2000 to 2009, developing economies’ growth rates were more than four percentage points higher than those of rich countries, pushing their share of global output from just over a third to nearly half.39 However, FDI flows into poor countries are imperiled by the structural forces discussed here. Political instability arising from slower growth and environmental stress will increase investors’ perception of higher risk, reinforcing their developed country bias. Protectionism among developed countries will threaten the global market access upon which manufacturing investment in developing countries is premised, causing firms to pare back their global supply chains. As companies retrench from direct investment in poor countries, the appeal to those countries of Chinese debt financed infrastructure projects, under the Belt-Road Initiative with little or no conditionality, but at the risk of “debt traps,” will increase. Global Warming The </w:t>
      </w:r>
      <w:r w:rsidRPr="00442B82">
        <w:rPr>
          <w:rStyle w:val="StyleUnderline"/>
          <w:rFonts w:asciiTheme="minorHAnsi" w:hAnsiTheme="minorHAnsi" w:cstheme="minorHAnsi"/>
          <w:sz w:val="24"/>
          <w:szCs w:val="24"/>
        </w:rPr>
        <w:t>question</w:t>
      </w:r>
      <w:r w:rsidRPr="00442B82">
        <w:rPr>
          <w:rFonts w:asciiTheme="minorHAnsi" w:hAnsiTheme="minorHAnsi" w:cstheme="minorHAnsi"/>
          <w:sz w:val="16"/>
          <w:szCs w:val="24"/>
        </w:rPr>
        <w:t xml:space="preserve"> posed at the beginning of this section </w:t>
      </w:r>
      <w:r w:rsidRPr="00442B82">
        <w:rPr>
          <w:rStyle w:val="StyleUnderline"/>
          <w:rFonts w:asciiTheme="minorHAnsi" w:hAnsiTheme="minorHAnsi" w:cstheme="minorHAnsi"/>
          <w:sz w:val="24"/>
          <w:szCs w:val="24"/>
        </w:rPr>
        <w:t>is whether the international system</w:t>
      </w:r>
      <w:r w:rsidRPr="00442B82">
        <w:rPr>
          <w:rFonts w:asciiTheme="minorHAnsi" w:hAnsiTheme="minorHAnsi" w:cstheme="minorHAnsi"/>
          <w:sz w:val="16"/>
          <w:szCs w:val="24"/>
        </w:rPr>
        <w:t xml:space="preserve">, evolving toward multipolarity and rising nationalism, </w:t>
      </w:r>
      <w:r w:rsidRPr="00442B82">
        <w:rPr>
          <w:rStyle w:val="StyleUnderline"/>
          <w:rFonts w:asciiTheme="minorHAnsi" w:hAnsiTheme="minorHAnsi" w:cstheme="minorHAnsi"/>
          <w:sz w:val="24"/>
          <w:szCs w:val="24"/>
        </w:rPr>
        <w:t>will find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collective political capital</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confront</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challenges as they arise</w:t>
      </w:r>
      <w:r w:rsidRPr="00442B82">
        <w:rPr>
          <w:rFonts w:asciiTheme="minorHAnsi" w:hAnsiTheme="minorHAnsi" w:cstheme="minorHAnsi"/>
          <w:sz w:val="16"/>
          <w:szCs w:val="24"/>
        </w:rPr>
        <w:t xml:space="preserve">. Global warming is the mother of all challenges, and the </w:t>
      </w:r>
      <w:r w:rsidRPr="00442B82">
        <w:rPr>
          <w:rStyle w:val="StyleUnderline"/>
          <w:rFonts w:asciiTheme="minorHAnsi" w:hAnsiTheme="minorHAnsi" w:cstheme="minorHAnsi"/>
          <w:sz w:val="24"/>
          <w:szCs w:val="24"/>
        </w:rPr>
        <w:t>weakness in the system’s capacity to respond 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clear</w:t>
      </w:r>
      <w:r w:rsidRPr="00442B82">
        <w:rPr>
          <w:rFonts w:asciiTheme="minorHAnsi" w:hAnsiTheme="minorHAnsi" w:cstheme="minorHAnsi"/>
          <w:sz w:val="16"/>
          <w:szCs w:val="24"/>
        </w:rPr>
        <w:t xml:space="preserve">. With the two major political/economic powers and greenhouse gas emitters locked in deepening geopolitical conflict (and with one of them locked in climate change denial, possibly through 2024), the </w:t>
      </w:r>
      <w:r w:rsidRPr="00442B82">
        <w:rPr>
          <w:rStyle w:val="StyleUnderline"/>
          <w:rFonts w:asciiTheme="minorHAnsi" w:hAnsiTheme="minorHAnsi" w:cstheme="minorHAnsi"/>
          <w:sz w:val="24"/>
          <w:szCs w:val="24"/>
        </w:rPr>
        <w:t>chances of</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significantly slowing global warming</w:t>
      </w:r>
      <w:r w:rsidRPr="00442B82">
        <w:rPr>
          <w:rFonts w:asciiTheme="minorHAnsi" w:hAnsiTheme="minorHAnsi" w:cstheme="minorHAnsi"/>
          <w:sz w:val="16"/>
          <w:szCs w:val="24"/>
        </w:rPr>
        <w:t xml:space="preserve"> or even ameliorating its effects </w:t>
      </w:r>
      <w:r w:rsidRPr="00442B82">
        <w:rPr>
          <w:rStyle w:val="StyleUnderline"/>
          <w:rFonts w:asciiTheme="minorHAnsi" w:hAnsiTheme="minorHAnsi" w:cstheme="minorHAnsi"/>
          <w:sz w:val="24"/>
          <w:szCs w:val="24"/>
        </w:rPr>
        <w:t>are very slim</w:t>
      </w:r>
      <w:r w:rsidRPr="00442B82">
        <w:rPr>
          <w:rFonts w:asciiTheme="minorHAnsi" w:hAnsiTheme="minorHAnsi" w:cstheme="minorHAnsi"/>
          <w:sz w:val="16"/>
          <w:szCs w:val="24"/>
        </w:rPr>
        <w:t xml:space="preserve">. We are reduced to the default option, nation-specific adaptation to </w:t>
      </w:r>
      <w:r w:rsidRPr="00442B82">
        <w:rPr>
          <w:rStyle w:val="StyleUnderline"/>
          <w:rFonts w:asciiTheme="minorHAnsi" w:hAnsiTheme="minorHAnsi" w:cstheme="minorHAnsi"/>
          <w:sz w:val="24"/>
          <w:szCs w:val="24"/>
        </w:rPr>
        <w:t>climate change</w:t>
      </w:r>
      <w:r w:rsidRPr="00442B82">
        <w:rPr>
          <w:rFonts w:asciiTheme="minorHAnsi" w:hAnsiTheme="minorHAnsi" w:cstheme="minorHAnsi"/>
          <w:sz w:val="16"/>
          <w:szCs w:val="24"/>
        </w:rPr>
        <w:t xml:space="preserve">, which </w:t>
      </w:r>
      <w:r w:rsidRPr="00442B82">
        <w:rPr>
          <w:rStyle w:val="StyleUnderline"/>
          <w:rFonts w:asciiTheme="minorHAnsi" w:hAnsiTheme="minorHAnsi" w:cstheme="minorHAnsi"/>
          <w:sz w:val="24"/>
          <w:szCs w:val="24"/>
        </w:rPr>
        <w:t>will impose rising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human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political</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economic</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costs on all, and 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widen the gap</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between rich countries with</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adaptive capacity</w:t>
      </w:r>
      <w:r w:rsidRPr="00442B82">
        <w:rPr>
          <w:rFonts w:asciiTheme="minorHAnsi" w:hAnsiTheme="minorHAnsi" w:cstheme="minorHAnsi"/>
          <w:sz w:val="16"/>
          <w:szCs w:val="24"/>
        </w:rPr>
        <w:t xml:space="preserve"> (of varying degrees), and the poor, who will suffer deteriorating economic, political, and social conditions. (For a contrary, optimistic view see Michael Shank’s chapter, which credits new actors—like cities—as playing a more constructive role in climate mitigation.) This would bring to a close liberal globalization’s greatest achievement; the raising of 1.1 billion people out of extreme poverty since 1990,40 with all its associated gains in quality of life (in the WHO Africa region, for example, life expectancy rose by 10.3 years between 2000 and 2016, driven mainly by improvements in child survival and expanded access to antiretrovirals for treatment of HIV).41 Several forces are at work here. The problem itself is graver—in magnitude and in rate of worsening—than predicted by climate scientists. The UN Intergovernmental Panel on Climate Change (</w:t>
      </w:r>
      <w:r w:rsidRPr="00442B82">
        <w:rPr>
          <w:rStyle w:val="Emphasis"/>
          <w:rFonts w:asciiTheme="minorHAnsi" w:hAnsiTheme="minorHAnsi" w:cstheme="minorHAnsi"/>
          <w:sz w:val="24"/>
          <w:szCs w:val="24"/>
        </w:rPr>
        <w:t>IPCC</w:t>
      </w:r>
      <w:r w:rsidRPr="00442B82">
        <w:rPr>
          <w:rFonts w:asciiTheme="minorHAnsi" w:hAnsiTheme="minorHAnsi" w:cstheme="minorHAnsi"/>
          <w:sz w:val="16"/>
          <w:szCs w:val="24"/>
        </w:rPr>
        <w:t xml:space="preserve">), the major source of information on global warming, </w:t>
      </w:r>
      <w:r w:rsidRPr="00442B82">
        <w:rPr>
          <w:rStyle w:val="StyleUnderline"/>
          <w:rFonts w:asciiTheme="minorHAnsi" w:hAnsiTheme="minorHAnsi" w:cstheme="minorHAnsi"/>
          <w:sz w:val="24"/>
          <w:szCs w:val="24"/>
        </w:rPr>
        <w:t>has consistently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underpredicted</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rate of climate deterioration</w:t>
      </w:r>
      <w:r w:rsidRPr="00442B82">
        <w:rPr>
          <w:rFonts w:asciiTheme="minorHAnsi" w:hAnsiTheme="minorHAnsi" w:cstheme="minorHAnsi"/>
          <w:sz w:val="16"/>
          <w:szCs w:val="24"/>
        </w:rPr>
        <w:t xml:space="preserve">. This </w:t>
      </w:r>
      <w:r w:rsidRPr="00442B82">
        <w:rPr>
          <w:rStyle w:val="StyleUnderline"/>
          <w:rFonts w:asciiTheme="minorHAnsi" w:hAnsiTheme="minorHAnsi" w:cstheme="minorHAnsi"/>
          <w:sz w:val="24"/>
          <w:szCs w:val="24"/>
        </w:rPr>
        <w:t>holds true even for its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worst-case scenarios</w:t>
      </w:r>
      <w:r w:rsidRPr="00442B82">
        <w:rPr>
          <w:rFonts w:asciiTheme="minorHAnsi" w:hAnsiTheme="minorHAnsi" w:cstheme="minorHAnsi"/>
          <w:sz w:val="16"/>
          <w:szCs w:val="24"/>
        </w:rPr>
        <w:t xml:space="preserve">,” meaning that what was meant as a wake-up call has in fact reinforced complacency.42 (see Michael Shank’s chapter for further discussion of climate change). The IPCC, in its 2019 report, has tried to undo the damage by emphasizing the acceleration in the rate of warming and its effects, the only partially understood dynamic of climate change, and—given wide uncertainty—the possibility of unpleasant surprises yet to come. </w:t>
      </w:r>
      <w:r w:rsidRPr="00442B82">
        <w:rPr>
          <w:rStyle w:val="StyleUnderline"/>
          <w:rFonts w:asciiTheme="minorHAnsi" w:hAnsiTheme="minorHAnsi" w:cstheme="minorHAnsi"/>
          <w:sz w:val="24"/>
          <w:szCs w:val="24"/>
        </w:rPr>
        <w:t>This strengthens the</w:t>
      </w:r>
      <w:r w:rsidRPr="00442B82">
        <w:rPr>
          <w:rFonts w:asciiTheme="minorHAnsi" w:hAnsiTheme="minorHAnsi" w:cstheme="minorHAnsi"/>
          <w:sz w:val="16"/>
          <w:szCs w:val="24"/>
        </w:rPr>
        <w:t xml:space="preserve"> scientific </w:t>
      </w:r>
      <w:r w:rsidRPr="00442B82">
        <w:rPr>
          <w:rStyle w:val="Emphasis"/>
          <w:rFonts w:asciiTheme="minorHAnsi" w:hAnsiTheme="minorHAnsi" w:cstheme="minorHAnsi"/>
          <w:sz w:val="24"/>
          <w:szCs w:val="24"/>
        </w:rPr>
        <w:t>case for urgency</w:t>
      </w:r>
      <w:r w:rsidRPr="00442B82">
        <w:rPr>
          <w:rFonts w:asciiTheme="minorHAnsi" w:hAnsiTheme="minorHAnsi" w:cstheme="minorHAnsi"/>
          <w:sz w:val="16"/>
          <w:szCs w:val="24"/>
        </w:rPr>
        <w:t>—</w:t>
      </w:r>
      <w:r w:rsidRPr="00442B82">
        <w:rPr>
          <w:rStyle w:val="StyleUnderline"/>
          <w:rFonts w:asciiTheme="minorHAnsi" w:hAnsiTheme="minorHAnsi" w:cstheme="minorHAnsi"/>
          <w:sz w:val="24"/>
          <w:szCs w:val="24"/>
        </w:rPr>
        <w:t>to</w:t>
      </w:r>
      <w:r w:rsidRPr="00442B82">
        <w:rPr>
          <w:rFonts w:asciiTheme="minorHAnsi" w:hAnsiTheme="minorHAnsi" w:cstheme="minorHAnsi"/>
          <w:sz w:val="16"/>
          <w:szCs w:val="24"/>
        </w:rPr>
        <w:t xml:space="preserve"> both </w:t>
      </w:r>
      <w:r w:rsidRPr="00442B82">
        <w:rPr>
          <w:rStyle w:val="StyleUnderline"/>
          <w:rFonts w:asciiTheme="minorHAnsi" w:hAnsiTheme="minorHAnsi" w:cstheme="minorHAnsi"/>
          <w:sz w:val="24"/>
          <w:szCs w:val="24"/>
        </w:rPr>
        <w:t>severely limit greenhouse gas emissions, and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increase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investment in ameliorating the effects</w:t>
      </w:r>
      <w:r w:rsidRPr="00442B82">
        <w:rPr>
          <w:rFonts w:asciiTheme="minorHAnsi" w:hAnsiTheme="minorHAnsi" w:cstheme="minorHAnsi"/>
          <w:sz w:val="16"/>
          <w:szCs w:val="24"/>
        </w:rPr>
        <w:t xml:space="preserve">. Unfortunately, the </w:t>
      </w:r>
      <w:r w:rsidRPr="00442B82">
        <w:rPr>
          <w:rStyle w:val="StyleUnderline"/>
          <w:rFonts w:asciiTheme="minorHAnsi" w:hAnsiTheme="minorHAnsi" w:cstheme="minorHAnsi"/>
          <w:sz w:val="24"/>
          <w:szCs w:val="24"/>
        </w:rPr>
        <w:t>crisis comes</w:t>
      </w:r>
      <w:r w:rsidRPr="00442B82">
        <w:rPr>
          <w:rFonts w:asciiTheme="minorHAnsi" w:hAnsiTheme="minorHAnsi" w:cstheme="minorHAnsi"/>
          <w:sz w:val="16"/>
          <w:szCs w:val="24"/>
        </w:rPr>
        <w:t xml:space="preserve"> at a moment </w:t>
      </w:r>
      <w:r w:rsidRPr="00442B82">
        <w:rPr>
          <w:rStyle w:val="StyleUnderline"/>
          <w:rFonts w:asciiTheme="minorHAnsi" w:hAnsiTheme="minorHAnsi" w:cstheme="minorHAnsi"/>
          <w:sz w:val="24"/>
          <w:szCs w:val="24"/>
        </w:rPr>
        <w:t>when the</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 xml:space="preserve">climate for </w:t>
      </w:r>
      <w:r w:rsidRPr="00442B82">
        <w:rPr>
          <w:rStyle w:val="Emphasis"/>
          <w:rFonts w:asciiTheme="minorHAnsi" w:hAnsiTheme="minorHAnsi" w:cstheme="minorHAnsi"/>
          <w:sz w:val="24"/>
          <w:szCs w:val="24"/>
        </w:rPr>
        <w:t xml:space="preserve">collective </w:t>
      </w:r>
      <w:r w:rsidRPr="00442B82">
        <w:rPr>
          <w:rStyle w:val="Emphasis"/>
          <w:rFonts w:asciiTheme="minorHAnsi" w:hAnsiTheme="minorHAnsi" w:cstheme="minorHAnsi"/>
          <w:sz w:val="24"/>
          <w:szCs w:val="24"/>
          <w:highlight w:val="cyan"/>
        </w:rPr>
        <w:t>action is</w:t>
      </w:r>
      <w:r w:rsidRPr="00442B82">
        <w:rPr>
          <w:rStyle w:val="Emphasis"/>
          <w:rFonts w:asciiTheme="minorHAnsi" w:hAnsiTheme="minorHAnsi" w:cstheme="minorHAnsi"/>
          <w:sz w:val="24"/>
          <w:szCs w:val="24"/>
        </w:rPr>
        <w:t xml:space="preserve"> ice </w:t>
      </w:r>
      <w:r w:rsidRPr="00442B82">
        <w:rPr>
          <w:rStyle w:val="Emphasis"/>
          <w:rFonts w:asciiTheme="minorHAnsi" w:hAnsiTheme="minorHAnsi" w:cstheme="minorHAnsi"/>
          <w:sz w:val="24"/>
          <w:szCs w:val="24"/>
          <w:highlight w:val="cyan"/>
        </w:rPr>
        <w:t>cold</w:t>
      </w:r>
      <w:r w:rsidRPr="00442B82">
        <w:rPr>
          <w:rFonts w:asciiTheme="minorHAnsi" w:hAnsiTheme="minorHAnsi" w:cstheme="minorHAnsi"/>
          <w:sz w:val="16"/>
          <w:szCs w:val="24"/>
        </w:rPr>
        <w:t xml:space="preserve">. Geopolitical competition incentivizes states to out produce each other, regardless of the environmental effects. Multipolarity complicates collective action. </w:t>
      </w:r>
      <w:r w:rsidRPr="00442B82">
        <w:rPr>
          <w:rStyle w:val="StyleUnderline"/>
          <w:rFonts w:asciiTheme="minorHAnsi" w:hAnsiTheme="minorHAnsi" w:cstheme="minorHAnsi"/>
          <w:sz w:val="24"/>
          <w:szCs w:val="24"/>
        </w:rPr>
        <w:t>Economic stagnation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mandates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job creation, making regulation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politically toxic</w:t>
      </w:r>
      <w:r w:rsidRPr="00442B82">
        <w:rPr>
          <w:rFonts w:asciiTheme="minorHAnsi" w:hAnsiTheme="minorHAnsi" w:cstheme="minorHAnsi"/>
          <w:sz w:val="16"/>
          <w:szCs w:val="24"/>
        </w:rPr>
        <w:t xml:space="preserve">. Bottom-up nationalism/populism causes states to pursue “relative gains,” meaning that if the nation is seen as gaining in a no-holds-barred economic competition with others, the negative environmental effects can be tolerated. A post-Trump presidency would help, with the US rejoining the Paris Agreement, and lending its weight to tighter regulation, increased R and D, and stronger economic incentives to reduce carbon emissions. Keep in mind, however, that President Obama was fully behind such efforts, but in a deeply polarized America was unable to implement measures needed to fulfill the Paris obligations through legislation, and his executive orders to do this were swiftly overturned by Trump. Conclusion It may be </w:t>
      </w:r>
      <w:r w:rsidRPr="00442B82">
        <w:rPr>
          <w:rStyle w:val="StyleUnderline"/>
          <w:rFonts w:asciiTheme="minorHAnsi" w:hAnsiTheme="minorHAnsi" w:cstheme="minorHAnsi"/>
          <w:sz w:val="24"/>
          <w:szCs w:val="24"/>
        </w:rPr>
        <w:t>tempting to hope</w:t>
      </w:r>
      <w:r w:rsidRPr="00442B82">
        <w:rPr>
          <w:rFonts w:asciiTheme="minorHAnsi" w:hAnsiTheme="minorHAnsi" w:cstheme="minorHAnsi"/>
          <w:sz w:val="16"/>
          <w:szCs w:val="24"/>
        </w:rPr>
        <w:t xml:space="preserve"> that post-Trump, the </w:t>
      </w:r>
      <w:r w:rsidRPr="00442B82">
        <w:rPr>
          <w:rStyle w:val="StyleUnderline"/>
          <w:rFonts w:asciiTheme="minorHAnsi" w:hAnsiTheme="minorHAnsi" w:cstheme="minorHAnsi"/>
          <w:sz w:val="24"/>
          <w:szCs w:val="24"/>
        </w:rPr>
        <w:t>US can</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regain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its global leadership and exert</w:t>
      </w:r>
      <w:r w:rsidRPr="00442B82">
        <w:rPr>
          <w:rFonts w:asciiTheme="minorHAnsi" w:hAnsiTheme="minorHAnsi" w:cstheme="minorHAnsi"/>
          <w:sz w:val="16"/>
          <w:szCs w:val="24"/>
        </w:rPr>
        <w:t xml:space="preserve"> its </w:t>
      </w:r>
      <w:r w:rsidRPr="00442B82">
        <w:rPr>
          <w:rStyle w:val="Emphasis"/>
          <w:rFonts w:asciiTheme="minorHAnsi" w:hAnsiTheme="minorHAnsi" w:cstheme="minorHAnsi"/>
          <w:sz w:val="24"/>
          <w:szCs w:val="24"/>
        </w:rPr>
        <w:t>considerable power</w:t>
      </w:r>
      <w:r w:rsidRPr="00442B82">
        <w:rPr>
          <w:rFonts w:asciiTheme="minorHAnsi" w:hAnsiTheme="minorHAnsi" w:cstheme="minorHAnsi"/>
          <w:sz w:val="16"/>
          <w:szCs w:val="24"/>
        </w:rPr>
        <w:t xml:space="preserve"> in a liberal direction, but </w:t>
      </w:r>
      <w:r w:rsidRPr="00442B82">
        <w:rPr>
          <w:rStyle w:val="StyleUnderline"/>
          <w:rFonts w:asciiTheme="minorHAnsi" w:hAnsiTheme="minorHAnsi" w:cstheme="minorHAnsi"/>
          <w:sz w:val="24"/>
          <w:szCs w:val="24"/>
        </w:rPr>
        <w:t>with</w:t>
      </w:r>
      <w:r w:rsidRPr="00442B82">
        <w:rPr>
          <w:rFonts w:asciiTheme="minorHAnsi" w:hAnsiTheme="minorHAnsi" w:cstheme="minorHAnsi"/>
          <w:sz w:val="16"/>
          <w:szCs w:val="24"/>
        </w:rPr>
        <w:t xml:space="preserve"> enough </w:t>
      </w:r>
      <w:r w:rsidRPr="00442B82">
        <w:rPr>
          <w:rStyle w:val="StyleUnderline"/>
          <w:rFonts w:asciiTheme="minorHAnsi" w:hAnsiTheme="minorHAnsi" w:cstheme="minorHAnsi"/>
          <w:sz w:val="24"/>
          <w:szCs w:val="24"/>
        </w:rPr>
        <w:t>self-awareness</w:t>
      </w:r>
      <w:r w:rsidRPr="00442B82">
        <w:rPr>
          <w:rFonts w:asciiTheme="minorHAnsi" w:hAnsiTheme="minorHAnsi" w:cstheme="minorHAnsi"/>
          <w:sz w:val="16"/>
          <w:szCs w:val="24"/>
        </w:rPr>
        <w:t xml:space="preserve"> of its relative decline </w:t>
      </w:r>
      <w:r w:rsidRPr="00442B82">
        <w:rPr>
          <w:rStyle w:val="StyleUnderline"/>
          <w:rFonts w:asciiTheme="minorHAnsi" w:hAnsiTheme="minorHAnsi" w:cstheme="minorHAnsi"/>
          <w:sz w:val="24"/>
          <w:szCs w:val="24"/>
        </w:rPr>
        <w:t>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share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responsibility</w:t>
      </w:r>
      <w:r w:rsidRPr="00442B82">
        <w:rPr>
          <w:rFonts w:asciiTheme="minorHAnsi" w:hAnsiTheme="minorHAnsi" w:cstheme="minorHAnsi"/>
          <w:sz w:val="16"/>
          <w:szCs w:val="24"/>
        </w:rPr>
        <w:t xml:space="preserve"> with others. This was, I believe, the broad direction of the Obama strategy, evidenced by the JCPOA and the Trans-Pacific Partnership: liberal, collective solutions to global problems, as US dominance receded. This would constitute an optimistic scenario, and it confronts two major problems: can US internal politics support it (can, for example, the country legislate controls on carbon, essential for the global credibility and durability of such commitments); and is the world ready to reengage with American leadership, given the damage to its reputation and the structural forces discussed in this chapter? My educated guess is no, on both counts. The rot within is extensive, the </w:t>
      </w:r>
      <w:r w:rsidRPr="00442B82">
        <w:rPr>
          <w:rStyle w:val="StyleUnderline"/>
          <w:rFonts w:asciiTheme="minorHAnsi" w:hAnsiTheme="minorHAnsi" w:cstheme="minorHAnsi"/>
          <w:sz w:val="24"/>
          <w:szCs w:val="24"/>
        </w:rPr>
        <w:t xml:space="preserve">concrete </w:t>
      </w:r>
      <w:r w:rsidRPr="00442B82">
        <w:rPr>
          <w:rStyle w:val="Emphasis"/>
          <w:rFonts w:asciiTheme="minorHAnsi" w:hAnsiTheme="minorHAnsi" w:cstheme="minorHAnsi"/>
          <w:sz w:val="24"/>
          <w:szCs w:val="24"/>
          <w:highlight w:val="cyan"/>
        </w:rPr>
        <w:t>ev</w:t>
      </w:r>
      <w:r w:rsidRPr="00442B82">
        <w:rPr>
          <w:rStyle w:val="StyleUnderline"/>
          <w:rFonts w:asciiTheme="minorHAnsi" w:hAnsiTheme="minorHAnsi" w:cstheme="minorHAnsi"/>
          <w:sz w:val="24"/>
          <w:szCs w:val="24"/>
          <w:highlight w:val="cyan"/>
        </w:rPr>
        <w:t>idence clear in</w:t>
      </w:r>
      <w:r w:rsidRPr="00442B82">
        <w:rPr>
          <w:rFonts w:asciiTheme="minorHAnsi" w:hAnsiTheme="minorHAnsi" w:cstheme="minorHAnsi"/>
          <w:sz w:val="16"/>
          <w:szCs w:val="24"/>
        </w:rPr>
        <w:t xml:space="preserve"> the </w:t>
      </w:r>
      <w:r w:rsidRPr="00442B82">
        <w:rPr>
          <w:rStyle w:val="Emphasis"/>
          <w:rFonts w:asciiTheme="minorHAnsi" w:hAnsiTheme="minorHAnsi" w:cstheme="minorHAnsi"/>
          <w:sz w:val="24"/>
          <w:szCs w:val="24"/>
          <w:highlight w:val="cyan"/>
        </w:rPr>
        <w:t>economic</w:t>
      </w:r>
      <w:r w:rsidRPr="00442B82">
        <w:rPr>
          <w:rFonts w:asciiTheme="minorHAnsi" w:hAnsiTheme="minorHAnsi" w:cstheme="minorHAnsi"/>
          <w:sz w:val="16"/>
          <w:szCs w:val="24"/>
        </w:rPr>
        <w:t xml:space="preserve"> inequality/immobility </w:t>
      </w:r>
      <w:r w:rsidRPr="00442B82">
        <w:rPr>
          <w:rStyle w:val="Emphasis"/>
          <w:rFonts w:asciiTheme="minorHAnsi" w:hAnsiTheme="minorHAnsi" w:cstheme="minorHAnsi"/>
          <w:sz w:val="24"/>
          <w:szCs w:val="24"/>
          <w:highlight w:val="cyan"/>
        </w:rPr>
        <w:t>numbers</w:t>
      </w:r>
      <w:r w:rsidRPr="00442B82">
        <w:rPr>
          <w:rFonts w:asciiTheme="minorHAnsi" w:hAnsiTheme="minorHAnsi" w:cstheme="minorHAnsi"/>
          <w:sz w:val="16"/>
          <w:szCs w:val="24"/>
        </w:rPr>
        <w:t xml:space="preserve">, the life expectancy numbers, the deep political polarization, between the two major parties, between regions, between cities and rural areas. </w:t>
      </w:r>
      <w:r w:rsidRPr="00442B82">
        <w:rPr>
          <w:rStyle w:val="StyleUnderline"/>
          <w:rFonts w:asciiTheme="minorHAnsi" w:hAnsiTheme="minorHAnsi" w:cstheme="minorHAnsi"/>
          <w:sz w:val="24"/>
          <w:szCs w:val="24"/>
        </w:rPr>
        <w:t>We are in</w:t>
      </w:r>
      <w:r w:rsidRPr="00442B82">
        <w:rPr>
          <w:rFonts w:asciiTheme="minorHAnsi" w:hAnsiTheme="minorHAnsi" w:cstheme="minorHAnsi"/>
          <w:sz w:val="16"/>
          <w:szCs w:val="24"/>
        </w:rPr>
        <w:t xml:space="preserve"> fact </w:t>
      </w:r>
      <w:r w:rsidRPr="00442B82">
        <w:rPr>
          <w:rStyle w:val="StyleUnderline"/>
          <w:rFonts w:asciiTheme="minorHAnsi" w:hAnsiTheme="minorHAnsi" w:cstheme="minorHAnsi"/>
          <w:sz w:val="24"/>
          <w:szCs w:val="24"/>
        </w:rPr>
        <w:t>a</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long way from fitness for global leadership</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and</w:t>
      </w:r>
      <w:r w:rsidRPr="00442B82">
        <w:rPr>
          <w:rFonts w:asciiTheme="minorHAnsi" w:hAnsiTheme="minorHAnsi" w:cstheme="minorHAnsi"/>
          <w:sz w:val="16"/>
          <w:szCs w:val="24"/>
        </w:rPr>
        <w:t xml:space="preserve"> the </w:t>
      </w:r>
      <w:r w:rsidRPr="00442B82">
        <w:rPr>
          <w:rStyle w:val="Emphasis"/>
          <w:rFonts w:asciiTheme="minorHAnsi" w:hAnsiTheme="minorHAnsi" w:cstheme="minorHAnsi"/>
          <w:sz w:val="24"/>
          <w:szCs w:val="24"/>
        </w:rPr>
        <w:t>recognition</w:t>
      </w:r>
      <w:r w:rsidRPr="00442B82">
        <w:rPr>
          <w:rFonts w:asciiTheme="minorHAnsi" w:hAnsiTheme="minorHAnsi" w:cstheme="minorHAnsi"/>
          <w:sz w:val="16"/>
          <w:szCs w:val="24"/>
        </w:rPr>
        <w:t xml:space="preserve"> of this by others </w:t>
      </w:r>
      <w:r w:rsidRPr="00442B82">
        <w:rPr>
          <w:rStyle w:val="StyleUnderline"/>
          <w:rFonts w:asciiTheme="minorHAnsi" w:hAnsiTheme="minorHAnsi" w:cstheme="minorHAnsi"/>
          <w:sz w:val="24"/>
          <w:szCs w:val="24"/>
        </w:rPr>
        <w:t>will</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accelerate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 decline of American influence</w:t>
      </w:r>
      <w:r w:rsidRPr="00442B82">
        <w:rPr>
          <w:rFonts w:asciiTheme="minorHAnsi" w:hAnsiTheme="minorHAnsi" w:cstheme="minorHAnsi"/>
          <w:sz w:val="16"/>
          <w:szCs w:val="24"/>
        </w:rPr>
        <w:t xml:space="preserve">. The rest of the </w:t>
      </w:r>
      <w:r w:rsidRPr="00442B82">
        <w:rPr>
          <w:rStyle w:val="StyleUnderline"/>
          <w:rFonts w:asciiTheme="minorHAnsi" w:hAnsiTheme="minorHAnsi" w:cstheme="minorHAnsi"/>
          <w:sz w:val="24"/>
          <w:szCs w:val="24"/>
        </w:rPr>
        <w:t>world is</w:t>
      </w:r>
      <w:r w:rsidRPr="00442B82">
        <w:rPr>
          <w:rFonts w:asciiTheme="minorHAnsi" w:hAnsiTheme="minorHAnsi" w:cstheme="minorHAnsi"/>
          <w:sz w:val="16"/>
          <w:szCs w:val="24"/>
        </w:rPr>
        <w:t xml:space="preserve"> well </w:t>
      </w:r>
      <w:r w:rsidRPr="00442B82">
        <w:rPr>
          <w:rStyle w:val="StyleUnderline"/>
          <w:rFonts w:asciiTheme="minorHAnsi" w:hAnsiTheme="minorHAnsi" w:cstheme="minorHAnsi"/>
          <w:sz w:val="24"/>
          <w:szCs w:val="24"/>
        </w:rPr>
        <w:t>on its way toward adjusting to</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post-American</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hegemony</w:t>
      </w:r>
      <w:r w:rsidRPr="00442B82">
        <w:rPr>
          <w:rFonts w:asciiTheme="minorHAnsi" w:hAnsiTheme="minorHAnsi" w:cstheme="minorHAnsi"/>
          <w:sz w:val="16"/>
          <w:szCs w:val="24"/>
        </w:rPr>
        <w:t xml:space="preserve">, some </w:t>
      </w:r>
      <w:r w:rsidRPr="00442B82">
        <w:rPr>
          <w:rStyle w:val="StyleUnderline"/>
          <w:rFonts w:asciiTheme="minorHAnsi" w:hAnsiTheme="minorHAnsi" w:cstheme="minorHAnsi"/>
          <w:sz w:val="24"/>
          <w:szCs w:val="24"/>
        </w:rPr>
        <w:t>by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renationalizing</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their defense, or by</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cutting deals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with adversaries</w:t>
      </w:r>
      <w:r w:rsidRPr="00442B82">
        <w:rPr>
          <w:rFonts w:asciiTheme="minorHAnsi" w:hAnsiTheme="minorHAnsi" w:cstheme="minorHAnsi"/>
          <w:sz w:val="16"/>
          <w:szCs w:val="24"/>
        </w:rPr>
        <w:t xml:space="preserve">, by building new alliances or by </w:t>
      </w:r>
      <w:r w:rsidRPr="00442B82">
        <w:rPr>
          <w:rStyle w:val="StyleUnderline"/>
          <w:rFonts w:asciiTheme="minorHAnsi" w:hAnsiTheme="minorHAnsi" w:cstheme="minorHAnsi"/>
          <w:sz w:val="24"/>
          <w:szCs w:val="24"/>
        </w:rPr>
        <w:t>seizing</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new</w:t>
      </w:r>
      <w:r w:rsidRPr="00442B82">
        <w:rPr>
          <w:rFonts w:asciiTheme="minorHAnsi" w:hAnsiTheme="minorHAnsi" w:cstheme="minorHAnsi"/>
          <w:sz w:val="16"/>
          <w:szCs w:val="24"/>
        </w:rPr>
        <w:t xml:space="preserve"> oppo</w:t>
      </w:r>
      <w:r w:rsidRPr="00442B82">
        <w:rPr>
          <w:rStyle w:val="StyleUnderline"/>
          <w:rFonts w:asciiTheme="minorHAnsi" w:hAnsiTheme="minorHAnsi" w:cstheme="minorHAnsi"/>
          <w:sz w:val="24"/>
          <w:szCs w:val="24"/>
        </w:rPr>
        <w:t>rtunities for influence in the vacuum left by American retrenchment</w:t>
      </w:r>
      <w:r w:rsidRPr="00442B82">
        <w:rPr>
          <w:rFonts w:asciiTheme="minorHAnsi" w:hAnsiTheme="minorHAnsi" w:cstheme="minorHAnsi"/>
          <w:sz w:val="16"/>
          <w:szCs w:val="24"/>
        </w:rPr>
        <w:t>. The evidence for this will accumulate. Observe the current and emerging Middle East, where all these post-hegemonic strategies are visible.</w:t>
      </w:r>
    </w:p>
    <w:p w14:paraId="08EC1F81" w14:textId="77777777" w:rsidR="001421CC" w:rsidRPr="00442B82" w:rsidRDefault="001421CC" w:rsidP="001421CC">
      <w:pPr>
        <w:spacing w:line="276" w:lineRule="auto"/>
        <w:rPr>
          <w:rFonts w:asciiTheme="minorHAnsi" w:hAnsiTheme="minorHAnsi" w:cstheme="minorHAnsi"/>
          <w:sz w:val="16"/>
          <w:szCs w:val="24"/>
        </w:rPr>
      </w:pPr>
    </w:p>
    <w:p w14:paraId="658159B9"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3 – Decline overcomes traditional barriers to conflict.</w:t>
      </w:r>
    </w:p>
    <w:p w14:paraId="2E5C0173"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 xml:space="preserve">Jomo Kwame </w:t>
      </w:r>
      <w:r w:rsidRPr="00442B82">
        <w:rPr>
          <w:rStyle w:val="Style13ptBold"/>
          <w:rFonts w:asciiTheme="minorHAnsi" w:hAnsiTheme="minorHAnsi" w:cstheme="minorHAnsi"/>
        </w:rPr>
        <w:t>Sundaram &amp;</w:t>
      </w:r>
      <w:r w:rsidRPr="00442B82">
        <w:rPr>
          <w:rFonts w:asciiTheme="minorHAnsi" w:hAnsiTheme="minorHAnsi" w:cstheme="minorHAnsi"/>
        </w:rPr>
        <w:t xml:space="preserve"> Vladimir </w:t>
      </w:r>
      <w:r w:rsidRPr="00442B82">
        <w:rPr>
          <w:rStyle w:val="Style13ptBold"/>
          <w:rFonts w:asciiTheme="minorHAnsi" w:hAnsiTheme="minorHAnsi" w:cstheme="minorHAnsi"/>
        </w:rPr>
        <w:t>Popov 19</w:t>
      </w:r>
      <w:r w:rsidRPr="00442B82">
        <w:rPr>
          <w:rFonts w:asciiTheme="minorHAnsi" w:hAnsiTheme="minorHAnsi" w:cstheme="minorHAnsi"/>
        </w:rP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7" w:history="1">
        <w:r w:rsidRPr="00442B82">
          <w:rPr>
            <w:rStyle w:val="Hyperlink"/>
            <w:rFonts w:asciiTheme="minorHAnsi" w:hAnsiTheme="minorHAnsi" w:cstheme="minorHAnsi"/>
          </w:rPr>
          <w:t>http://www.ipsnews.net/2019/02/economic-crisis-can-trigger-world-war/</w:t>
        </w:r>
      </w:hyperlink>
      <w:r w:rsidRPr="00442B82">
        <w:rPr>
          <w:rFonts w:asciiTheme="minorHAnsi" w:hAnsiTheme="minorHAnsi" w:cstheme="minorHAnsi"/>
        </w:rPr>
        <w:t xml:space="preserve">. </w:t>
      </w:r>
    </w:p>
    <w:p w14:paraId="1AB05A31" w14:textId="77777777" w:rsidR="001421CC" w:rsidRPr="00442B82" w:rsidRDefault="001421CC" w:rsidP="001421CC">
      <w:pPr>
        <w:spacing w:line="276" w:lineRule="auto"/>
        <w:rPr>
          <w:rStyle w:val="StyleUnderline"/>
          <w:rFonts w:asciiTheme="minorHAnsi" w:hAnsiTheme="minorHAnsi" w:cstheme="minorHAnsi"/>
          <w:sz w:val="24"/>
          <w:szCs w:val="24"/>
        </w:rPr>
      </w:pPr>
      <w:r w:rsidRPr="00442B82">
        <w:rPr>
          <w:rFonts w:asciiTheme="minorHAnsi" w:hAnsiTheme="minorHAnsi" w:cstheme="minorHAnsi"/>
          <w:sz w:val="16"/>
          <w:szCs w:val="24"/>
        </w:rPr>
        <w:t xml:space="preserve">Economic recovery efforts since the 2008-2009 global financial crisis have mainly depended on unconventional monetary policies. </w:t>
      </w:r>
      <w:r w:rsidRPr="00442B82">
        <w:rPr>
          <w:rStyle w:val="StyleUnderline"/>
          <w:rFonts w:asciiTheme="minorHAnsi" w:hAnsiTheme="minorHAnsi" w:cstheme="minorHAnsi"/>
          <w:sz w:val="24"/>
          <w:szCs w:val="24"/>
        </w:rPr>
        <w:t xml:space="preserve">As fears rise of yet another international </w:t>
      </w:r>
      <w:r w:rsidRPr="00442B82">
        <w:rPr>
          <w:rStyle w:val="StyleUnderline"/>
          <w:rFonts w:asciiTheme="minorHAnsi" w:hAnsiTheme="minorHAnsi" w:cstheme="minorHAnsi"/>
          <w:sz w:val="24"/>
          <w:szCs w:val="24"/>
          <w:highlight w:val="cyan"/>
        </w:rPr>
        <w:t>financial crisis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rPr>
        <w:t xml:space="preserve">there are </w:t>
      </w:r>
      <w:r w:rsidRPr="00442B82">
        <w:rPr>
          <w:rStyle w:val="Emphasis"/>
          <w:rFonts w:asciiTheme="minorHAnsi" w:hAnsiTheme="minorHAnsi" w:cstheme="minorHAnsi"/>
          <w:sz w:val="24"/>
          <w:szCs w:val="24"/>
          <w:highlight w:val="cyan"/>
        </w:rPr>
        <w:t xml:space="preserve">growing concerns about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increased possibility of large-scale military conflict</w:t>
      </w:r>
      <w:r w:rsidRPr="00442B82">
        <w:rPr>
          <w:rFonts w:asciiTheme="minorHAnsi" w:hAnsiTheme="minorHAnsi" w:cstheme="minorHAnsi"/>
          <w:sz w:val="16"/>
          <w:szCs w:val="24"/>
        </w:rPr>
        <w:t xml:space="preserve">. More worryingly, in </w:t>
      </w:r>
      <w:r w:rsidRPr="00442B82">
        <w:rPr>
          <w:rStyle w:val="StyleUnderline"/>
          <w:rFonts w:asciiTheme="minorHAnsi" w:hAnsiTheme="minorHAnsi" w:cstheme="minorHAnsi"/>
          <w:sz w:val="24"/>
          <w:szCs w:val="24"/>
        </w:rPr>
        <w:t xml:space="preserve">the current political landscape, </w:t>
      </w:r>
      <w:r w:rsidRPr="00442B82">
        <w:rPr>
          <w:rStyle w:val="StyleUnderline"/>
          <w:rFonts w:asciiTheme="minorHAnsi" w:hAnsiTheme="minorHAnsi" w:cstheme="minorHAnsi"/>
          <w:sz w:val="24"/>
          <w:szCs w:val="24"/>
          <w:highlight w:val="cyan"/>
        </w:rPr>
        <w:t>prolonged economic crisis</w:t>
      </w:r>
      <w:r w:rsidRPr="00442B82">
        <w:rPr>
          <w:rStyle w:val="StyleUnderline"/>
          <w:rFonts w:asciiTheme="minorHAnsi" w:hAnsiTheme="minorHAnsi" w:cstheme="minorHAnsi"/>
          <w:sz w:val="24"/>
          <w:szCs w:val="24"/>
        </w:rPr>
        <w:t>, combined with rising economic inequality, chauvinistic ethno-populism as well as aggressive jingoist rhetoric, including threats</w:t>
      </w:r>
      <w:r w:rsidRPr="00442B82">
        <w:rPr>
          <w:rFonts w:asciiTheme="minorHAnsi" w:hAnsiTheme="minorHAnsi" w:cstheme="minorHAnsi"/>
          <w:sz w:val="16"/>
          <w:szCs w:val="24"/>
        </w:rPr>
        <w:t xml:space="preserve">, </w:t>
      </w:r>
      <w:r w:rsidRPr="00442B82">
        <w:rPr>
          <w:rStyle w:val="Emphasis"/>
          <w:rFonts w:asciiTheme="minorHAnsi" w:hAnsiTheme="minorHAnsi" w:cstheme="minorHAnsi"/>
          <w:sz w:val="24"/>
          <w:szCs w:val="24"/>
          <w:highlight w:val="cyan"/>
        </w:rPr>
        <w:t>could</w:t>
      </w:r>
      <w:r w:rsidRPr="00442B82">
        <w:rPr>
          <w:rStyle w:val="Emphasis"/>
          <w:rFonts w:asciiTheme="minorHAnsi" w:hAnsiTheme="minorHAnsi" w:cstheme="minorHAnsi"/>
          <w:sz w:val="24"/>
          <w:szCs w:val="24"/>
        </w:rPr>
        <w:t xml:space="preserve"> easily </w:t>
      </w:r>
      <w:r w:rsidRPr="00442B82">
        <w:rPr>
          <w:rStyle w:val="Emphasis"/>
          <w:rFonts w:asciiTheme="minorHAnsi" w:hAnsiTheme="minorHAnsi" w:cstheme="minorHAnsi"/>
          <w:sz w:val="24"/>
          <w:szCs w:val="24"/>
          <w:highlight w:val="cyan"/>
        </w:rPr>
        <w:t>spin out of control and ‘morph’ into military conflict, and</w:t>
      </w:r>
      <w:r w:rsidRPr="00442B82">
        <w:rPr>
          <w:rStyle w:val="Emphasis"/>
          <w:rFonts w:asciiTheme="minorHAnsi" w:hAnsiTheme="minorHAnsi" w:cstheme="minorHAnsi"/>
          <w:sz w:val="24"/>
          <w:szCs w:val="24"/>
        </w:rPr>
        <w:t xml:space="preserve"> worse, </w:t>
      </w:r>
      <w:r w:rsidRPr="00442B82">
        <w:rPr>
          <w:rStyle w:val="Emphasis"/>
          <w:rFonts w:asciiTheme="minorHAnsi" w:hAnsiTheme="minorHAnsi" w:cstheme="minorHAnsi"/>
          <w:sz w:val="24"/>
          <w:szCs w:val="24"/>
          <w:highlight w:val="cyan"/>
        </w:rPr>
        <w:t>world war.</w:t>
      </w:r>
      <w:r w:rsidRPr="00442B82">
        <w:rPr>
          <w:rFonts w:asciiTheme="minorHAnsi" w:hAnsiTheme="minorHAnsi" w:cstheme="minorHAnsi"/>
          <w:sz w:val="16"/>
          <w:szCs w:val="24"/>
        </w:rPr>
        <w:t xml:space="preserve"> Crisis responses limited </w:t>
      </w:r>
      <w:r w:rsidRPr="00442B82">
        <w:rPr>
          <w:rStyle w:val="StyleUnderline"/>
          <w:rFonts w:asciiTheme="minorHAnsi" w:hAnsiTheme="minorHAnsi" w:cstheme="minorHAnsi"/>
          <w:sz w:val="24"/>
          <w:szCs w:val="24"/>
        </w:rPr>
        <w:t>The 20</w:t>
      </w:r>
      <w:r w:rsidRPr="00442B82">
        <w:rPr>
          <w:rStyle w:val="StyleUnderline"/>
          <w:rFonts w:asciiTheme="minorHAnsi" w:hAnsiTheme="minorHAnsi" w:cstheme="minorHAnsi"/>
          <w:sz w:val="24"/>
          <w:szCs w:val="24"/>
          <w:highlight w:val="cyan"/>
        </w:rPr>
        <w:t>08</w:t>
      </w:r>
      <w:r w:rsidRPr="00442B82">
        <w:rPr>
          <w:rStyle w:val="StyleUnderline"/>
          <w:rFonts w:asciiTheme="minorHAnsi" w:hAnsiTheme="minorHAnsi" w:cstheme="minorHAnsi"/>
          <w:sz w:val="24"/>
          <w:szCs w:val="24"/>
        </w:rPr>
        <w:t xml:space="preserve">-2009 global financial crisis </w:t>
      </w:r>
      <w:r w:rsidRPr="00442B82">
        <w:rPr>
          <w:rStyle w:val="StyleUnderline"/>
          <w:rFonts w:asciiTheme="minorHAnsi" w:hAnsiTheme="minorHAnsi" w:cstheme="minorHAnsi"/>
          <w:sz w:val="24"/>
          <w:szCs w:val="24"/>
          <w:highlight w:val="cyan"/>
        </w:rPr>
        <w:t>almost ‘bankrupted’ governments</w:t>
      </w:r>
      <w:r w:rsidRPr="00442B82">
        <w:rPr>
          <w:rStyle w:val="StyleUnderline"/>
          <w:rFonts w:asciiTheme="minorHAnsi" w:hAnsiTheme="minorHAnsi" w:cstheme="minorHAnsi"/>
          <w:sz w:val="24"/>
          <w:szCs w:val="24"/>
        </w:rPr>
        <w:t xml:space="preserve"> and caused systemic collapse</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 xml:space="preserve">Policymakers </w:t>
      </w:r>
      <w:r w:rsidRPr="00442B82">
        <w:rPr>
          <w:rStyle w:val="StyleUnderline"/>
          <w:rFonts w:asciiTheme="minorHAnsi" w:hAnsiTheme="minorHAnsi" w:cstheme="minorHAnsi"/>
          <w:sz w:val="24"/>
          <w:szCs w:val="24"/>
        </w:rPr>
        <w:t xml:space="preserve">managed to </w:t>
      </w:r>
      <w:r w:rsidRPr="00442B82">
        <w:rPr>
          <w:rStyle w:val="StyleUnderline"/>
          <w:rFonts w:asciiTheme="minorHAnsi" w:hAnsiTheme="minorHAnsi" w:cstheme="minorHAnsi"/>
          <w:sz w:val="24"/>
          <w:szCs w:val="24"/>
          <w:highlight w:val="cyan"/>
        </w:rPr>
        <w:t xml:space="preserve">pull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world economy from the brink,</w:t>
      </w:r>
      <w:r w:rsidRPr="00442B82">
        <w:rPr>
          <w:rStyle w:val="StyleUnderline"/>
          <w:rFonts w:asciiTheme="minorHAnsi" w:hAnsiTheme="minorHAnsi" w:cstheme="minorHAnsi"/>
          <w:sz w:val="24"/>
          <w:szCs w:val="24"/>
        </w:rPr>
        <w:t xml:space="preserve"> but soon switched from counter-cyclical fiscal efforts to unconventional monetary measures, </w:t>
      </w:r>
      <w:r w:rsidRPr="00442B82">
        <w:rPr>
          <w:rStyle w:val="StyleUnderline"/>
          <w:rFonts w:asciiTheme="minorHAnsi" w:hAnsiTheme="minorHAnsi" w:cstheme="minorHAnsi"/>
          <w:sz w:val="24"/>
          <w:szCs w:val="24"/>
          <w:highlight w:val="cyan"/>
        </w:rPr>
        <w:t>primarily ‘quantitative easing’ and</w:t>
      </w:r>
      <w:r w:rsidRPr="00442B82">
        <w:rPr>
          <w:rStyle w:val="StyleUnderline"/>
          <w:rFonts w:asciiTheme="minorHAnsi" w:hAnsiTheme="minorHAnsi" w:cstheme="minorHAnsi"/>
          <w:sz w:val="24"/>
          <w:szCs w:val="24"/>
        </w:rPr>
        <w:t xml:space="preserve"> very </w:t>
      </w:r>
      <w:r w:rsidRPr="00442B82">
        <w:rPr>
          <w:rStyle w:val="StyleUnderline"/>
          <w:rFonts w:asciiTheme="minorHAnsi" w:hAnsiTheme="minorHAnsi" w:cstheme="minorHAnsi"/>
          <w:sz w:val="24"/>
          <w:szCs w:val="24"/>
          <w:highlight w:val="cyan"/>
        </w:rPr>
        <w:t>low</w:t>
      </w:r>
      <w:r w:rsidRPr="00442B82">
        <w:rPr>
          <w:rStyle w:val="StyleUnderline"/>
          <w:rFonts w:asciiTheme="minorHAnsi" w:hAnsiTheme="minorHAnsi" w:cstheme="minorHAnsi"/>
          <w:sz w:val="24"/>
          <w:szCs w:val="24"/>
        </w:rPr>
        <w:t xml:space="preserve">, if not negative real </w:t>
      </w:r>
      <w:r w:rsidRPr="00442B82">
        <w:rPr>
          <w:rStyle w:val="StyleUnderline"/>
          <w:rFonts w:asciiTheme="minorHAnsi" w:hAnsiTheme="minorHAnsi" w:cstheme="minorHAnsi"/>
          <w:sz w:val="24"/>
          <w:szCs w:val="24"/>
          <w:highlight w:val="cyan"/>
        </w:rPr>
        <w:t>interest rates</w:t>
      </w:r>
      <w:r w:rsidRPr="00442B82">
        <w:rPr>
          <w:rFonts w:asciiTheme="minorHAnsi" w:hAnsiTheme="minorHAnsi" w:cstheme="minorHAnsi"/>
          <w:sz w:val="16"/>
          <w:szCs w:val="24"/>
        </w:rPr>
        <w:t xml:space="preserve">. But while these monetary interventions averted realization of the worst fears at the time by turning the US economy around, </w:t>
      </w:r>
      <w:r w:rsidRPr="00442B82">
        <w:rPr>
          <w:rStyle w:val="StyleUnderline"/>
          <w:rFonts w:asciiTheme="minorHAnsi" w:hAnsiTheme="minorHAnsi" w:cstheme="minorHAnsi"/>
          <w:sz w:val="24"/>
          <w:szCs w:val="24"/>
        </w:rPr>
        <w:t>they did little to address underlying economic weaknesses</w:t>
      </w:r>
      <w:r w:rsidRPr="00442B82">
        <w:rPr>
          <w:rFonts w:asciiTheme="minorHAnsi" w:hAnsiTheme="minorHAnsi" w:cstheme="minorHAnsi"/>
          <w:sz w:val="16"/>
          <w:szCs w:val="24"/>
        </w:rPr>
        <w:t>, largely due to the ascendance of finance in recent decades at the expense of the real economy. Since then, despite promising to do so, policymakers have not seriously pursued, let alone achieved, such needed reforms.</w:t>
      </w:r>
      <w:r w:rsidRPr="00442B82">
        <w:rPr>
          <w:rFonts w:asciiTheme="minorHAnsi" w:hAnsiTheme="minorHAnsi" w:cstheme="minorHAnsi"/>
          <w:szCs w:val="24"/>
          <w:u w:val="single"/>
        </w:rPr>
        <w:t xml:space="preserve"> </w:t>
      </w:r>
      <w:r w:rsidRPr="00442B82">
        <w:rPr>
          <w:rFonts w:asciiTheme="minorHAnsi" w:hAnsiTheme="minorHAnsi" w:cstheme="minorHAnsi"/>
          <w:sz w:val="16"/>
          <w:szCs w:val="24"/>
        </w:rPr>
        <w:t xml:space="preserve">Instead, </w:t>
      </w:r>
      <w:r w:rsidRPr="00442B82">
        <w:rPr>
          <w:rStyle w:val="StyleUnderline"/>
          <w:rFonts w:asciiTheme="minorHAnsi" w:hAnsiTheme="minorHAnsi" w:cstheme="minorHAnsi"/>
          <w:sz w:val="24"/>
          <w:szCs w:val="24"/>
        </w:rPr>
        <w:t>ostensible structural reformers have taken advantage of the crisis to pursue largely irrelevant efforts to further ‘casualize’ labour markets</w:t>
      </w:r>
      <w:r w:rsidRPr="00442B82">
        <w:rPr>
          <w:rFonts w:asciiTheme="minorHAnsi" w:hAnsiTheme="minorHAnsi" w:cstheme="minorHAnsi"/>
          <w:sz w:val="16"/>
          <w:szCs w:val="24"/>
        </w:rPr>
        <w:t xml:space="preserve">. This lack of structural reform has meant that the unprecedented liquidity central banks injected into economies has not been well allocated to stimulate resurgence of the real economy. From bust to bubble Instead, </w:t>
      </w:r>
      <w:r w:rsidRPr="00442B82">
        <w:rPr>
          <w:rStyle w:val="StyleUnderline"/>
          <w:rFonts w:asciiTheme="minorHAnsi" w:hAnsiTheme="minorHAnsi" w:cstheme="minorHAnsi"/>
          <w:sz w:val="24"/>
          <w:szCs w:val="24"/>
        </w:rPr>
        <w:t>easy credit raised asset prices to levels even higher than those prevailing before 2008</w:t>
      </w:r>
      <w:r w:rsidRPr="00442B82">
        <w:rPr>
          <w:rFonts w:asciiTheme="minorHAnsi" w:hAnsiTheme="minorHAnsi" w:cstheme="minorHAnsi"/>
          <w:sz w:val="16"/>
          <w:szCs w:val="24"/>
        </w:rPr>
        <w:t xml:space="preserve">. US house prices are now 8% more than at the peak of the property bubble in 2006, while its price-to-earnings ratio in late 2018 was even higher than in 2008 and in 1929, when the Wall Street Crash precipitated the Great Depression. </w:t>
      </w:r>
      <w:r w:rsidRPr="00442B82">
        <w:rPr>
          <w:rStyle w:val="StyleUnderline"/>
          <w:rFonts w:asciiTheme="minorHAnsi" w:hAnsiTheme="minorHAnsi" w:cstheme="minorHAnsi"/>
          <w:sz w:val="24"/>
          <w:szCs w:val="24"/>
        </w:rPr>
        <w:t xml:space="preserve">As monetary tightening checks asset price bubbles, </w:t>
      </w:r>
      <w:r w:rsidRPr="00442B82">
        <w:rPr>
          <w:rStyle w:val="StyleUnderline"/>
          <w:rFonts w:asciiTheme="minorHAnsi" w:hAnsiTheme="minorHAnsi" w:cstheme="minorHAnsi"/>
          <w:sz w:val="24"/>
          <w:szCs w:val="24"/>
          <w:highlight w:val="cyan"/>
        </w:rPr>
        <w:t xml:space="preserve">another </w:t>
      </w:r>
      <w:r w:rsidRPr="00442B82">
        <w:rPr>
          <w:rStyle w:val="StyleUnderline"/>
          <w:rFonts w:asciiTheme="minorHAnsi" w:hAnsiTheme="minorHAnsi" w:cstheme="minorHAnsi"/>
          <w:sz w:val="24"/>
          <w:szCs w:val="24"/>
        </w:rPr>
        <w:t xml:space="preserve">economic </w:t>
      </w:r>
      <w:r w:rsidRPr="00442B82">
        <w:rPr>
          <w:rStyle w:val="StyleUnderline"/>
          <w:rFonts w:asciiTheme="minorHAnsi" w:hAnsiTheme="minorHAnsi" w:cstheme="minorHAnsi"/>
          <w:sz w:val="24"/>
          <w:szCs w:val="24"/>
          <w:highlight w:val="cyan"/>
        </w:rPr>
        <w:t>crisis</w:t>
      </w:r>
      <w:r w:rsidRPr="00442B82">
        <w:rPr>
          <w:rStyle w:val="StyleUnderline"/>
          <w:rFonts w:asciiTheme="minorHAnsi" w:hAnsiTheme="minorHAnsi" w:cstheme="minorHAnsi"/>
          <w:sz w:val="24"/>
          <w:szCs w:val="24"/>
        </w:rPr>
        <w:t xml:space="preserve"> — possibly </w:t>
      </w:r>
      <w:r w:rsidRPr="00442B82">
        <w:rPr>
          <w:rStyle w:val="StyleUnderline"/>
          <w:rFonts w:asciiTheme="minorHAnsi" w:hAnsiTheme="minorHAnsi" w:cstheme="minorHAnsi"/>
          <w:sz w:val="24"/>
          <w:szCs w:val="24"/>
          <w:highlight w:val="cyan"/>
        </w:rPr>
        <w:t xml:space="preserve">more severe than </w:t>
      </w:r>
      <w:r w:rsidRPr="00442B82">
        <w:rPr>
          <w:rStyle w:val="StyleUnderline"/>
          <w:rFonts w:asciiTheme="minorHAnsi" w:hAnsiTheme="minorHAnsi" w:cstheme="minorHAnsi"/>
          <w:sz w:val="24"/>
          <w:szCs w:val="24"/>
        </w:rPr>
        <w:t xml:space="preserve">the </w:t>
      </w:r>
      <w:r w:rsidRPr="00442B82">
        <w:rPr>
          <w:rStyle w:val="StyleUnderline"/>
          <w:rFonts w:asciiTheme="minorHAnsi" w:hAnsiTheme="minorHAnsi" w:cstheme="minorHAnsi"/>
          <w:sz w:val="24"/>
          <w:szCs w:val="24"/>
          <w:highlight w:val="cyan"/>
        </w:rPr>
        <w:t>last</w:t>
      </w:r>
      <w:r w:rsidRPr="00442B82">
        <w:rPr>
          <w:rStyle w:val="StyleUnderline"/>
          <w:rFonts w:asciiTheme="minorHAnsi" w:hAnsiTheme="minorHAnsi" w:cstheme="minorHAnsi"/>
          <w:sz w:val="24"/>
          <w:szCs w:val="24"/>
        </w:rPr>
        <w:t xml:space="preserve">, as the economy has become less responsive to such blunt monetary interventions — </w:t>
      </w:r>
      <w:r w:rsidRPr="00442B82">
        <w:rPr>
          <w:rStyle w:val="StyleUnderline"/>
          <w:rFonts w:asciiTheme="minorHAnsi" w:hAnsiTheme="minorHAnsi" w:cstheme="minorHAnsi"/>
          <w:sz w:val="24"/>
          <w:szCs w:val="24"/>
          <w:highlight w:val="cyan"/>
        </w:rPr>
        <w:t>is</w:t>
      </w:r>
      <w:r w:rsidRPr="00442B82">
        <w:rPr>
          <w:rStyle w:val="StyleUnderline"/>
          <w:rFonts w:asciiTheme="minorHAnsi" w:hAnsiTheme="minorHAnsi" w:cstheme="minorHAnsi"/>
          <w:sz w:val="24"/>
          <w:szCs w:val="24"/>
        </w:rPr>
        <w:t xml:space="preserve"> considered </w:t>
      </w:r>
      <w:r w:rsidRPr="00442B82">
        <w:rPr>
          <w:rStyle w:val="Emphasis"/>
          <w:rFonts w:asciiTheme="minorHAnsi" w:hAnsiTheme="minorHAnsi" w:cstheme="minorHAnsi"/>
          <w:sz w:val="24"/>
          <w:szCs w:val="24"/>
          <w:highlight w:val="cyan"/>
        </w:rPr>
        <w:t>likely</w:t>
      </w:r>
      <w:r w:rsidRPr="00442B82">
        <w:rPr>
          <w:rFonts w:asciiTheme="minorHAnsi" w:hAnsiTheme="minorHAnsi" w:cstheme="minorHAnsi"/>
          <w:sz w:val="16"/>
          <w:szCs w:val="24"/>
        </w:rPr>
        <w:t xml:space="preserve">.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442B82">
        <w:rPr>
          <w:rStyle w:val="StyleUnderline"/>
          <w:rFonts w:asciiTheme="minorHAnsi" w:hAnsiTheme="minorHAnsi" w:cstheme="minorHAnsi"/>
          <w:sz w:val="24"/>
          <w:szCs w:val="24"/>
          <w:highlight w:val="cyan"/>
        </w:rPr>
        <w:t>another round of economic stress</w:t>
      </w:r>
      <w:r w:rsidRPr="00442B82">
        <w:rPr>
          <w:rStyle w:val="StyleUnderline"/>
          <w:rFonts w:asciiTheme="minorHAnsi" w:hAnsiTheme="minorHAnsi" w:cstheme="minorHAnsi"/>
          <w:sz w:val="24"/>
          <w:szCs w:val="24"/>
        </w:rPr>
        <w:t xml:space="preserve"> is deemed likely to </w:t>
      </w:r>
      <w:r w:rsidRPr="00442B82">
        <w:rPr>
          <w:rStyle w:val="Emphasis"/>
          <w:rFonts w:asciiTheme="minorHAnsi" w:hAnsiTheme="minorHAnsi" w:cstheme="minorHAnsi"/>
          <w:sz w:val="24"/>
          <w:szCs w:val="24"/>
          <w:highlight w:val="cyan"/>
        </w:rPr>
        <w:t xml:space="preserve">foment </w:t>
      </w:r>
      <w:r w:rsidRPr="00442B82">
        <w:rPr>
          <w:rStyle w:val="Emphasis"/>
          <w:rFonts w:asciiTheme="minorHAnsi" w:hAnsiTheme="minorHAnsi" w:cstheme="minorHAnsi"/>
          <w:sz w:val="24"/>
          <w:szCs w:val="24"/>
        </w:rPr>
        <w:t>unrest</w:t>
      </w:r>
      <w:r w:rsidRPr="00442B82">
        <w:rPr>
          <w:rStyle w:val="Emphasis"/>
          <w:rFonts w:asciiTheme="minorHAnsi" w:hAnsiTheme="minorHAnsi" w:cstheme="minorHAnsi"/>
          <w:sz w:val="24"/>
          <w:szCs w:val="24"/>
          <w:highlight w:val="cyan"/>
        </w:rPr>
        <w:t>, conflict, even war</w:t>
      </w:r>
      <w:r w:rsidRPr="00442B82">
        <w:rPr>
          <w:rStyle w:val="StyleUnderline"/>
          <w:rFonts w:asciiTheme="minorHAnsi" w:hAnsiTheme="minorHAnsi" w:cstheme="minorHAnsi"/>
          <w:sz w:val="24"/>
          <w:szCs w:val="24"/>
        </w:rPr>
        <w:t xml:space="preserve"> as it is blamed on the foreign.</w:t>
      </w:r>
      <w:r w:rsidRPr="00442B82">
        <w:rPr>
          <w:rFonts w:asciiTheme="minorHAnsi" w:hAnsiTheme="minorHAnsi" w:cstheme="minorHAnsi"/>
          <w:szCs w:val="24"/>
          <w:u w:val="single"/>
        </w:rPr>
        <w:t xml:space="preserve"> </w:t>
      </w:r>
      <w:r w:rsidRPr="00442B82">
        <w:rPr>
          <w:rFonts w:asciiTheme="minorHAnsi" w:hAnsiTheme="minorHAnsi" w:cstheme="minorHAnsi"/>
          <w:sz w:val="16"/>
          <w:szCs w:val="24"/>
        </w:rPr>
        <w:t xml:space="preserve">International trade shrank by two-thirds within half a decade after the US passed the Smoot-Hawley Tariff Act in 1930, at the start of the Great Depression, ostensibly to protect American workers and farmers from foreign competition! Liberalization’s discontents </w:t>
      </w:r>
      <w:r w:rsidRPr="00442B82">
        <w:rPr>
          <w:rStyle w:val="Emphasis"/>
          <w:rFonts w:asciiTheme="minorHAnsi" w:hAnsiTheme="minorHAnsi" w:cstheme="minorHAnsi"/>
          <w:sz w:val="24"/>
          <w:szCs w:val="24"/>
        </w:rPr>
        <w:t xml:space="preserve">Rising economic </w:t>
      </w:r>
      <w:r w:rsidRPr="00442B82">
        <w:rPr>
          <w:rStyle w:val="Emphasis"/>
          <w:rFonts w:asciiTheme="minorHAnsi" w:hAnsiTheme="minorHAnsi" w:cstheme="minorHAnsi"/>
          <w:sz w:val="24"/>
          <w:szCs w:val="24"/>
          <w:highlight w:val="cyan"/>
        </w:rPr>
        <w:t>insecurity</w:t>
      </w:r>
      <w:r w:rsidRPr="00442B82">
        <w:rPr>
          <w:rFonts w:asciiTheme="minorHAnsi" w:hAnsiTheme="minorHAnsi" w:cstheme="minorHAnsi"/>
          <w:sz w:val="16"/>
          <w:szCs w:val="24"/>
        </w:rPr>
        <w:t xml:space="preserve">, inequalities and deprivation are expected to strengthen ethno-populist and jingoistic nationalist sentiments, and </w:t>
      </w:r>
      <w:r w:rsidRPr="00442B82">
        <w:rPr>
          <w:rStyle w:val="Emphasis"/>
          <w:rFonts w:asciiTheme="minorHAnsi" w:hAnsiTheme="minorHAnsi" w:cstheme="minorHAnsi"/>
          <w:sz w:val="24"/>
          <w:szCs w:val="24"/>
          <w:highlight w:val="cyan"/>
        </w:rPr>
        <w:t xml:space="preserve">increase social tensions and turmoil, </w:t>
      </w:r>
      <w:r w:rsidRPr="00442B82">
        <w:rPr>
          <w:rStyle w:val="Emphasis"/>
          <w:rFonts w:asciiTheme="minorHAnsi" w:hAnsiTheme="minorHAnsi" w:cstheme="minorHAnsi"/>
          <w:sz w:val="24"/>
          <w:szCs w:val="24"/>
        </w:rPr>
        <w:t xml:space="preserve">especially </w:t>
      </w:r>
      <w:r w:rsidRPr="00442B82">
        <w:rPr>
          <w:rStyle w:val="Emphasis"/>
          <w:rFonts w:asciiTheme="minorHAnsi" w:hAnsiTheme="minorHAnsi" w:cstheme="minorHAnsi"/>
          <w:sz w:val="24"/>
          <w:szCs w:val="24"/>
          <w:highlight w:val="cyan"/>
        </w:rPr>
        <w:t xml:space="preserve">among </w:t>
      </w:r>
      <w:r w:rsidRPr="00442B82">
        <w:rPr>
          <w:rStyle w:val="Emphasis"/>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 xml:space="preserve">growing precariat </w:t>
      </w:r>
      <w:r w:rsidRPr="00442B82">
        <w:rPr>
          <w:rStyle w:val="Emphasis"/>
          <w:rFonts w:asciiTheme="minorHAnsi" w:hAnsiTheme="minorHAnsi" w:cstheme="minorHAnsi"/>
          <w:sz w:val="24"/>
          <w:szCs w:val="24"/>
        </w:rPr>
        <w:t xml:space="preserve">and others </w:t>
      </w:r>
      <w:r w:rsidRPr="00442B82">
        <w:rPr>
          <w:rStyle w:val="Emphasis"/>
          <w:rFonts w:asciiTheme="minorHAnsi" w:hAnsiTheme="minorHAnsi" w:cstheme="minorHAnsi"/>
          <w:sz w:val="24"/>
          <w:szCs w:val="24"/>
          <w:highlight w:val="cyan"/>
        </w:rPr>
        <w:t xml:space="preserve">who feel vulnerable </w:t>
      </w:r>
      <w:r w:rsidRPr="00442B82">
        <w:rPr>
          <w:rStyle w:val="Emphasis"/>
          <w:rFonts w:asciiTheme="minorHAnsi" w:hAnsiTheme="minorHAnsi" w:cstheme="minorHAnsi"/>
          <w:sz w:val="24"/>
          <w:szCs w:val="24"/>
        </w:rPr>
        <w:t>or threatened.</w:t>
      </w:r>
      <w:r w:rsidRPr="00442B82">
        <w:rPr>
          <w:rFonts w:asciiTheme="minorHAnsi" w:hAnsiTheme="minorHAnsi" w:cstheme="minorHAnsi"/>
          <w:b/>
          <w:iCs/>
          <w:szCs w:val="24"/>
          <w:u w:val="single"/>
          <w:bdr w:val="single" w:sz="8" w:space="0" w:color="auto"/>
        </w:rPr>
        <w:t xml:space="preserve"> </w:t>
      </w:r>
      <w:r w:rsidRPr="00442B82">
        <w:rPr>
          <w:rFonts w:asciiTheme="minorHAnsi" w:hAnsiTheme="minorHAnsi" w:cstheme="minorHAnsi"/>
          <w:sz w:val="16"/>
          <w:szCs w:val="24"/>
        </w:rPr>
        <w:t xml:space="preserve">Thus, </w:t>
      </w:r>
      <w:r w:rsidRPr="00442B82">
        <w:rPr>
          <w:rStyle w:val="Emphasis"/>
          <w:rFonts w:asciiTheme="minorHAnsi" w:hAnsiTheme="minorHAnsi" w:cstheme="minorHAnsi"/>
          <w:sz w:val="24"/>
          <w:szCs w:val="24"/>
          <w:highlight w:val="cyan"/>
        </w:rPr>
        <w:t>ethno-populist</w:t>
      </w:r>
      <w:r w:rsidRPr="00442B82">
        <w:rPr>
          <w:rStyle w:val="Emphasis"/>
          <w:rFonts w:asciiTheme="minorHAnsi" w:hAnsiTheme="minorHAnsi" w:cstheme="minorHAnsi"/>
          <w:sz w:val="24"/>
          <w:szCs w:val="24"/>
        </w:rPr>
        <w:t xml:space="preserve"> inspired chauvinistic </w:t>
      </w:r>
      <w:r w:rsidRPr="00442B82">
        <w:rPr>
          <w:rStyle w:val="Emphasis"/>
          <w:rFonts w:asciiTheme="minorHAnsi" w:hAnsiTheme="minorHAnsi" w:cstheme="minorHAnsi"/>
          <w:sz w:val="24"/>
          <w:szCs w:val="24"/>
          <w:highlight w:val="cyan"/>
        </w:rPr>
        <w:t xml:space="preserve">nationalism </w:t>
      </w:r>
      <w:r w:rsidRPr="00442B82">
        <w:rPr>
          <w:rStyle w:val="Emphasis"/>
          <w:rFonts w:asciiTheme="minorHAnsi" w:hAnsiTheme="minorHAnsi" w:cstheme="minorHAnsi"/>
          <w:sz w:val="24"/>
          <w:szCs w:val="24"/>
        </w:rPr>
        <w:t>may exacerbate tensions</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highlight w:val="cyan"/>
        </w:rPr>
        <w:t>lead</w:t>
      </w:r>
      <w:r w:rsidRPr="00442B82">
        <w:rPr>
          <w:rStyle w:val="StyleUnderline"/>
          <w:rFonts w:asciiTheme="minorHAnsi" w:hAnsiTheme="minorHAnsi" w:cstheme="minorHAnsi"/>
          <w:sz w:val="24"/>
          <w:szCs w:val="24"/>
        </w:rPr>
        <w:t>ing</w:t>
      </w:r>
      <w:r w:rsidRPr="00442B82">
        <w:rPr>
          <w:rStyle w:val="StyleUnderline"/>
          <w:rFonts w:asciiTheme="minorHAnsi" w:hAnsiTheme="minorHAnsi" w:cstheme="minorHAnsi"/>
          <w:sz w:val="24"/>
          <w:szCs w:val="24"/>
          <w:highlight w:val="cyan"/>
        </w:rPr>
        <w:t xml:space="preserve"> to conflicts</w:t>
      </w:r>
      <w:r w:rsidRPr="00442B82">
        <w:rPr>
          <w:rStyle w:val="StyleUnderline"/>
          <w:rFonts w:asciiTheme="minorHAnsi" w:hAnsiTheme="minorHAnsi" w:cstheme="minorHAnsi"/>
          <w:sz w:val="24"/>
          <w:szCs w:val="24"/>
        </w:rPr>
        <w:t xml:space="preserve"> and tensions among countries, as in the 1930s.</w:t>
      </w:r>
      <w:r w:rsidRPr="00442B82">
        <w:rPr>
          <w:rFonts w:asciiTheme="minorHAnsi" w:hAnsiTheme="minorHAnsi" w:cstheme="minorHAnsi"/>
          <w:sz w:val="16"/>
          <w:szCs w:val="24"/>
        </w:rPr>
        <w:t xml:space="preserve"> Opportunistic leaders have been blaming such misfortunes on outsiders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w:t>
      </w:r>
      <w:r w:rsidRPr="00442B82">
        <w:rPr>
          <w:rStyle w:val="StyleUnderline"/>
          <w:rFonts w:asciiTheme="minorHAnsi" w:hAnsiTheme="minorHAnsi" w:cstheme="minorHAnsi"/>
          <w:sz w:val="24"/>
          <w:szCs w:val="24"/>
        </w:rPr>
        <w:t>Declining real incomes and growing economic insecurity have apparently strengthened ethno-populism and nationalistic chauvinism, threatening economic liberalization itself, both within and among countries.</w:t>
      </w:r>
      <w:r w:rsidRPr="00442B82">
        <w:rPr>
          <w:rFonts w:asciiTheme="minorHAnsi" w:hAnsiTheme="minorHAnsi" w:cstheme="minorHAnsi"/>
          <w:szCs w:val="24"/>
          <w:u w:val="single"/>
        </w:rPr>
        <w:t xml:space="preserve"> </w:t>
      </w:r>
      <w:r w:rsidRPr="00442B82">
        <w:rPr>
          <w:rFonts w:asciiTheme="minorHAnsi" w:hAnsiTheme="minorHAnsi" w:cstheme="minorHAnsi"/>
          <w:sz w:val="16"/>
          <w:szCs w:val="24"/>
        </w:rPr>
        <w:t xml:space="preserve">Insecurity, populism, conflict Thomas Piketty has argued that a sudden increase in income inequality is often followed by a great crisis.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such developments could inadvertently catalyse future crises and conflicts.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w:t>
      </w:r>
      <w:r w:rsidRPr="00442B82">
        <w:rPr>
          <w:rStyle w:val="Emphasis"/>
          <w:rFonts w:asciiTheme="minorHAnsi" w:hAnsiTheme="minorHAnsi" w:cstheme="minorHAnsi"/>
          <w:sz w:val="24"/>
          <w:szCs w:val="24"/>
        </w:rPr>
        <w:t xml:space="preserve">protracted economic distress, economic conflicts or another </w:t>
      </w:r>
      <w:r w:rsidRPr="00442B82">
        <w:rPr>
          <w:rStyle w:val="Emphasis"/>
          <w:rFonts w:asciiTheme="minorHAnsi" w:hAnsiTheme="minorHAnsi" w:cstheme="minorHAnsi"/>
          <w:sz w:val="24"/>
          <w:szCs w:val="24"/>
          <w:highlight w:val="cyan"/>
        </w:rPr>
        <w:t xml:space="preserve">financial crisis </w:t>
      </w:r>
      <w:r w:rsidRPr="00442B82">
        <w:rPr>
          <w:rStyle w:val="Emphasis"/>
          <w:rFonts w:asciiTheme="minorHAnsi" w:hAnsiTheme="minorHAnsi" w:cstheme="minorHAnsi"/>
          <w:sz w:val="24"/>
          <w:szCs w:val="24"/>
        </w:rPr>
        <w:t xml:space="preserve">could </w:t>
      </w:r>
      <w:r w:rsidRPr="00442B82">
        <w:rPr>
          <w:rStyle w:val="Emphasis"/>
          <w:rFonts w:asciiTheme="minorHAnsi" w:hAnsiTheme="minorHAnsi" w:cstheme="minorHAnsi"/>
          <w:sz w:val="24"/>
          <w:szCs w:val="24"/>
          <w:highlight w:val="cyan"/>
        </w:rPr>
        <w:t>lead to military confrontation</w:t>
      </w:r>
      <w:r w:rsidRPr="00442B82">
        <w:rPr>
          <w:rStyle w:val="Emphasis"/>
          <w:rFonts w:asciiTheme="minorHAnsi" w:hAnsiTheme="minorHAnsi" w:cstheme="minorHAnsi"/>
          <w:sz w:val="24"/>
          <w:szCs w:val="24"/>
        </w:rPr>
        <w:t xml:space="preserve"> by the protagonists, </w:t>
      </w:r>
      <w:r w:rsidRPr="00442B82">
        <w:rPr>
          <w:rStyle w:val="Emphasis"/>
          <w:rFonts w:asciiTheme="minorHAnsi" w:hAnsiTheme="minorHAnsi" w:cstheme="minorHAnsi"/>
          <w:sz w:val="24"/>
          <w:szCs w:val="24"/>
          <w:highlight w:val="cyan"/>
        </w:rPr>
        <w:t>even if unintended.</w:t>
      </w:r>
      <w:r w:rsidRPr="00442B82">
        <w:rPr>
          <w:rFonts w:asciiTheme="minorHAnsi" w:hAnsiTheme="minorHAnsi" w:cstheme="minorHAnsi"/>
          <w:sz w:val="16"/>
          <w:szCs w:val="24"/>
        </w:rPr>
        <w:t xml:space="preserve"> Less than a decade after the Great Depression started, the Second World War had begun as the Axis powers challenged the earlier entrenched colonial powers. </w:t>
      </w:r>
      <w:r w:rsidRPr="00442B82">
        <w:rPr>
          <w:rStyle w:val="StyleUnderline"/>
          <w:rFonts w:asciiTheme="minorHAnsi" w:hAnsiTheme="minorHAnsi" w:cstheme="minorHAnsi"/>
          <w:sz w:val="24"/>
          <w:szCs w:val="24"/>
        </w:rPr>
        <w:t>They patently ignored Thucydides’ warning</w:t>
      </w:r>
      <w:r w:rsidRPr="00442B82">
        <w:rPr>
          <w:rFonts w:asciiTheme="minorHAnsi" w:hAnsiTheme="minorHAnsi" w:cstheme="minorHAnsi"/>
          <w:sz w:val="16"/>
          <w:szCs w:val="24"/>
        </w:rPr>
        <w:t xml:space="preserve">, in chronicling the Peloponnesian wars over two millennia before, when the rise of Athens threatened the established dominance of Sparta! </w:t>
      </w:r>
      <w:r w:rsidRPr="00442B82">
        <w:rPr>
          <w:rStyle w:val="StyleUnderline"/>
          <w:rFonts w:asciiTheme="minorHAnsi" w:hAnsiTheme="minorHAnsi" w:cstheme="minorHAnsi"/>
          <w:sz w:val="24"/>
          <w:szCs w:val="24"/>
        </w:rPr>
        <w:t>Anticipating and addressing such possibilities may well serve to help avoid otherwise imminent disasters by undertaking pre-emptive collective action, as difficult as that may be.</w:t>
      </w:r>
    </w:p>
    <w:p w14:paraId="7A80D33A" w14:textId="77777777" w:rsidR="001421CC" w:rsidRPr="00442B82" w:rsidRDefault="001421CC" w:rsidP="001421CC">
      <w:pPr>
        <w:spacing w:line="276" w:lineRule="auto"/>
        <w:rPr>
          <w:rFonts w:asciiTheme="minorHAnsi" w:hAnsiTheme="minorHAnsi" w:cstheme="minorHAnsi"/>
          <w:szCs w:val="24"/>
          <w:u w:val="single"/>
        </w:rPr>
      </w:pPr>
    </w:p>
    <w:p w14:paraId="3B345893" w14:textId="77777777" w:rsidR="001421CC" w:rsidRPr="00442B82" w:rsidRDefault="001421CC" w:rsidP="001421CC">
      <w:pPr>
        <w:pStyle w:val="Heading3"/>
        <w:rPr>
          <w:rFonts w:asciiTheme="minorHAnsi" w:hAnsiTheme="minorHAnsi" w:cstheme="minorHAnsi"/>
        </w:rPr>
      </w:pPr>
      <w:r w:rsidRPr="00442B82">
        <w:rPr>
          <w:rFonts w:asciiTheme="minorHAnsi" w:hAnsiTheme="minorHAnsi" w:cstheme="minorHAnsi"/>
        </w:rPr>
        <w:t>1AC - Solvency</w:t>
      </w:r>
    </w:p>
    <w:p w14:paraId="6236C6A8"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Thus, the plan: The United States ought to recognize an unconditional right of workers to strike.</w:t>
      </w:r>
    </w:p>
    <w:p w14:paraId="6A701144" w14:textId="77777777" w:rsidR="001421CC" w:rsidRPr="00442B82" w:rsidRDefault="001421CC" w:rsidP="001421CC">
      <w:pPr>
        <w:rPr>
          <w:rFonts w:asciiTheme="minorHAnsi" w:hAnsiTheme="minorHAnsi" w:cstheme="minorHAnsi"/>
        </w:rPr>
      </w:pPr>
    </w:p>
    <w:p w14:paraId="68534FAB"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 xml:space="preserve">Post plan strikes are </w:t>
      </w:r>
      <w:r w:rsidRPr="00442B82">
        <w:rPr>
          <w:rFonts w:asciiTheme="minorHAnsi" w:hAnsiTheme="minorHAnsi" w:cstheme="minorHAnsi"/>
          <w:u w:val="single"/>
        </w:rPr>
        <w:t>equally as frequent</w:t>
      </w:r>
      <w:r w:rsidRPr="00442B82">
        <w:rPr>
          <w:rFonts w:asciiTheme="minorHAnsi" w:hAnsiTheme="minorHAnsi" w:cstheme="minorHAnsi"/>
        </w:rPr>
        <w:t xml:space="preserve">, but the plan creates </w:t>
      </w:r>
      <w:r w:rsidRPr="00442B82">
        <w:rPr>
          <w:rFonts w:asciiTheme="minorHAnsi" w:hAnsiTheme="minorHAnsi" w:cstheme="minorHAnsi"/>
          <w:u w:val="single"/>
        </w:rPr>
        <w:t>minimal uncertainty</w:t>
      </w:r>
      <w:r w:rsidRPr="00442B82">
        <w:rPr>
          <w:rFonts w:asciiTheme="minorHAnsi" w:hAnsiTheme="minorHAnsi" w:cstheme="minorHAnsi"/>
        </w:rPr>
        <w:t xml:space="preserve"> of economic consequences and maximizes incentives to </w:t>
      </w:r>
      <w:r w:rsidRPr="00442B82">
        <w:rPr>
          <w:rFonts w:asciiTheme="minorHAnsi" w:hAnsiTheme="minorHAnsi" w:cstheme="minorHAnsi"/>
          <w:u w:val="single"/>
        </w:rPr>
        <w:t>settle quickly</w:t>
      </w:r>
      <w:r w:rsidRPr="00442B82">
        <w:rPr>
          <w:rFonts w:asciiTheme="minorHAnsi" w:hAnsiTheme="minorHAnsi" w:cstheme="minorHAnsi"/>
        </w:rPr>
        <w:t xml:space="preserve"> at the bargaining table.</w:t>
      </w:r>
    </w:p>
    <w:p w14:paraId="5F243786" w14:textId="77777777" w:rsidR="001421CC" w:rsidRPr="00442B82" w:rsidRDefault="001421CC" w:rsidP="001421CC">
      <w:pPr>
        <w:spacing w:line="276" w:lineRule="auto"/>
        <w:rPr>
          <w:rFonts w:asciiTheme="minorHAnsi" w:hAnsiTheme="minorHAnsi" w:cstheme="minorHAnsi"/>
        </w:rPr>
      </w:pPr>
      <w:r w:rsidRPr="00442B82">
        <w:rPr>
          <w:rStyle w:val="Style13ptBold"/>
          <w:rFonts w:asciiTheme="minorHAnsi" w:hAnsiTheme="minorHAnsi" w:cstheme="minorHAnsi"/>
        </w:rPr>
        <w:t>Malin 93</w:t>
      </w:r>
      <w:r w:rsidRPr="00442B82">
        <w:rPr>
          <w:rFonts w:asciiTheme="minorHAnsi" w:hAnsiTheme="minorHAnsi" w:cstheme="minorHAnsi"/>
        </w:rPr>
        <w:t xml:space="preserve"> [Martin H. Malin, Chicago-Kent College Of Law, 1993, "Public Employees' Right to Strike: Law and Experience," University of Michigan Journal of Law Reform, https://repository.law.umich.edu/mjlr/vol26/iss2/3/, accessed 11-4-2021] BCortez</w:t>
      </w:r>
    </w:p>
    <w:p w14:paraId="0B72F8CF" w14:textId="77777777" w:rsidR="001421CC" w:rsidRPr="00442B82" w:rsidRDefault="001421CC" w:rsidP="001421CC">
      <w:pPr>
        <w:spacing w:line="276" w:lineRule="auto"/>
        <w:rPr>
          <w:rStyle w:val="StyleUnderline"/>
          <w:rFonts w:asciiTheme="minorHAnsi" w:hAnsiTheme="minorHAnsi" w:cstheme="minorHAnsi"/>
          <w:sz w:val="24"/>
          <w:szCs w:val="24"/>
        </w:rPr>
      </w:pPr>
      <w:r w:rsidRPr="00442B82">
        <w:rPr>
          <w:rFonts w:asciiTheme="minorHAnsi" w:hAnsiTheme="minorHAnsi" w:cstheme="minorHAnsi"/>
          <w:sz w:val="16"/>
          <w:szCs w:val="24"/>
        </w:rPr>
        <w:t xml:space="preserve">The </w:t>
      </w:r>
      <w:r w:rsidRPr="00442B82">
        <w:rPr>
          <w:rStyle w:val="StyleUnderline"/>
          <w:rFonts w:asciiTheme="minorHAnsi" w:hAnsiTheme="minorHAnsi" w:cstheme="minorHAnsi"/>
          <w:sz w:val="24"/>
          <w:szCs w:val="24"/>
          <w:highlight w:val="cyan"/>
        </w:rPr>
        <w:t>ease of enjoining</w:t>
      </w:r>
      <w:r w:rsidRPr="00442B82">
        <w:rPr>
          <w:rStyle w:val="StyleUnderline"/>
          <w:rFonts w:asciiTheme="minorHAnsi" w:hAnsiTheme="minorHAnsi" w:cstheme="minorHAnsi"/>
          <w:sz w:val="24"/>
          <w:szCs w:val="24"/>
        </w:rPr>
        <w:t xml:space="preserve"> a </w:t>
      </w:r>
      <w:r w:rsidRPr="00442B82">
        <w:rPr>
          <w:rStyle w:val="StyleUnderline"/>
          <w:rFonts w:asciiTheme="minorHAnsi" w:hAnsiTheme="minorHAnsi" w:cstheme="minorHAnsi"/>
          <w:sz w:val="24"/>
          <w:szCs w:val="24"/>
          <w:highlight w:val="cyan"/>
        </w:rPr>
        <w:t>lawful strike</w:t>
      </w:r>
      <w:r w:rsidRPr="00442B82">
        <w:rPr>
          <w:rStyle w:val="StyleUnderline"/>
          <w:rFonts w:asciiTheme="minorHAnsi" w:hAnsiTheme="minorHAnsi" w:cstheme="minorHAnsi"/>
          <w:sz w:val="24"/>
          <w:szCs w:val="24"/>
        </w:rPr>
        <w:t xml:space="preserve"> not only </w:t>
      </w:r>
      <w:r w:rsidRPr="00442B82">
        <w:rPr>
          <w:rStyle w:val="StyleUnderline"/>
          <w:rFonts w:asciiTheme="minorHAnsi" w:hAnsiTheme="minorHAnsi" w:cstheme="minorHAnsi"/>
          <w:sz w:val="24"/>
          <w:szCs w:val="24"/>
          <w:highlight w:val="cyan"/>
        </w:rPr>
        <w:t>increases</w:t>
      </w:r>
      <w:r w:rsidRPr="00442B82">
        <w:rPr>
          <w:rStyle w:val="StyleUnderline"/>
          <w:rFonts w:asciiTheme="minorHAnsi" w:hAnsiTheme="minorHAnsi" w:cstheme="minorHAnsi"/>
          <w:sz w:val="24"/>
          <w:szCs w:val="24"/>
        </w:rPr>
        <w:t xml:space="preserve"> the probability of having a strike, but it may also reduce the urgency for settling a strike.</w:t>
      </w:r>
      <w:r w:rsidRPr="00442B82">
        <w:rPr>
          <w:rFonts w:asciiTheme="minorHAnsi" w:hAnsiTheme="minorHAnsi" w:cstheme="minorHAnsi"/>
          <w:sz w:val="16"/>
          <w:szCs w:val="24"/>
        </w:rPr>
        <w:t xml:space="preserve"> As </w:t>
      </w:r>
      <w:r w:rsidRPr="00442B82">
        <w:rPr>
          <w:rStyle w:val="StyleUnderline"/>
          <w:rFonts w:asciiTheme="minorHAnsi" w:hAnsiTheme="minorHAnsi" w:cstheme="minorHAnsi"/>
          <w:sz w:val="24"/>
          <w:szCs w:val="24"/>
          <w:highlight w:val="cyan"/>
        </w:rPr>
        <w:t>strike-induced losses mount and</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parties approac</w:t>
      </w:r>
      <w:r w:rsidRPr="00442B82">
        <w:rPr>
          <w:rStyle w:val="StyleUnderline"/>
          <w:rFonts w:asciiTheme="minorHAnsi" w:hAnsiTheme="minorHAnsi" w:cstheme="minorHAnsi"/>
          <w:sz w:val="24"/>
          <w:szCs w:val="24"/>
        </w:rPr>
        <w:t xml:space="preserve">h the </w:t>
      </w:r>
      <w:r w:rsidRPr="00442B82">
        <w:rPr>
          <w:rStyle w:val="StyleUnderline"/>
          <w:rFonts w:asciiTheme="minorHAnsi" w:hAnsiTheme="minorHAnsi" w:cstheme="minorHAnsi"/>
          <w:sz w:val="24"/>
          <w:szCs w:val="24"/>
          <w:highlight w:val="cyan"/>
        </w:rPr>
        <w:t>point where</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strike will cause</w:t>
      </w:r>
      <w:r w:rsidRPr="00442B82">
        <w:rPr>
          <w:rStyle w:val="StyleUnderline"/>
          <w:rFonts w:asciiTheme="minorHAnsi" w:hAnsiTheme="minorHAnsi" w:cstheme="minorHAnsi"/>
          <w:sz w:val="24"/>
          <w:szCs w:val="24"/>
        </w:rPr>
        <w:t xml:space="preserve"> substantial </w:t>
      </w:r>
      <w:r w:rsidRPr="00442B82">
        <w:rPr>
          <w:rStyle w:val="StyleUnderline"/>
          <w:rFonts w:asciiTheme="minorHAnsi" w:hAnsiTheme="minorHAnsi" w:cstheme="minorHAnsi"/>
          <w:sz w:val="24"/>
          <w:szCs w:val="24"/>
          <w:highlight w:val="cyan"/>
        </w:rPr>
        <w:t>damage</w:t>
      </w:r>
      <w:r w:rsidRPr="00442B82">
        <w:rPr>
          <w:rStyle w:val="StyleUnderline"/>
          <w:rFonts w:asciiTheme="minorHAnsi" w:hAnsiTheme="minorHAnsi" w:cstheme="minorHAnsi"/>
          <w:sz w:val="24"/>
          <w:szCs w:val="24"/>
        </w:rPr>
        <w:t xml:space="preserve">, their </w:t>
      </w:r>
      <w:r w:rsidRPr="00442B82">
        <w:rPr>
          <w:rStyle w:val="StyleUnderline"/>
          <w:rFonts w:asciiTheme="minorHAnsi" w:hAnsiTheme="minorHAnsi" w:cstheme="minorHAnsi"/>
          <w:sz w:val="24"/>
          <w:szCs w:val="24"/>
          <w:highlight w:val="cyan"/>
        </w:rPr>
        <w:t>interests in cutting losses</w:t>
      </w:r>
      <w:r w:rsidRPr="00442B82">
        <w:rPr>
          <w:rStyle w:val="StyleUnderline"/>
          <w:rFonts w:asciiTheme="minorHAnsi" w:hAnsiTheme="minorHAnsi" w:cstheme="minorHAnsi"/>
          <w:sz w:val="24"/>
          <w:szCs w:val="24"/>
        </w:rPr>
        <w:t xml:space="preserve"> and avoiding further damage </w:t>
      </w:r>
      <w:r w:rsidRPr="00442B82">
        <w:rPr>
          <w:rStyle w:val="StyleUnderline"/>
          <w:rFonts w:asciiTheme="minorHAnsi" w:hAnsiTheme="minorHAnsi" w:cstheme="minorHAnsi"/>
          <w:sz w:val="24"/>
          <w:szCs w:val="24"/>
          <w:highlight w:val="cyan"/>
        </w:rPr>
        <w:t>increase</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pressure to settle</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Where, however, the </w:t>
      </w:r>
      <w:r w:rsidRPr="00442B82">
        <w:rPr>
          <w:rStyle w:val="StyleUnderline"/>
          <w:rFonts w:asciiTheme="minorHAnsi" w:hAnsiTheme="minorHAnsi" w:cstheme="minorHAnsi"/>
          <w:sz w:val="24"/>
          <w:szCs w:val="24"/>
          <w:highlight w:val="cyan"/>
        </w:rPr>
        <w:t>result of continuing</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strike is</w:t>
      </w:r>
      <w:r w:rsidRPr="00442B82">
        <w:rPr>
          <w:rStyle w:val="StyleUnderline"/>
          <w:rFonts w:asciiTheme="minorHAnsi" w:hAnsiTheme="minorHAnsi" w:cstheme="minorHAnsi"/>
          <w:sz w:val="24"/>
          <w:szCs w:val="24"/>
        </w:rPr>
        <w:t xml:space="preserve"> not the risk of greatly escalating losses, but </w:t>
      </w:r>
      <w:r w:rsidRPr="00442B82">
        <w:rPr>
          <w:rStyle w:val="Emphasis"/>
          <w:rFonts w:asciiTheme="minorHAnsi" w:hAnsiTheme="minorHAnsi" w:cstheme="minorHAnsi"/>
          <w:sz w:val="24"/>
          <w:szCs w:val="24"/>
          <w:highlight w:val="cyan"/>
        </w:rPr>
        <w:t>rather a judicial back-towork order</w:t>
      </w:r>
      <w:r w:rsidRPr="00442B82">
        <w:rPr>
          <w:rStyle w:val="StyleUnderline"/>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pressure and sense of urgency</w:t>
      </w:r>
      <w:r w:rsidRPr="00442B82">
        <w:rPr>
          <w:rStyle w:val="Emphasis"/>
          <w:rFonts w:asciiTheme="minorHAnsi" w:hAnsiTheme="minorHAnsi" w:cstheme="minorHAnsi"/>
          <w:sz w:val="24"/>
          <w:szCs w:val="24"/>
        </w:rPr>
        <w:t xml:space="preserve"> to settle </w:t>
      </w:r>
      <w:r w:rsidRPr="00442B82">
        <w:rPr>
          <w:rStyle w:val="Emphasis"/>
          <w:rFonts w:asciiTheme="minorHAnsi" w:hAnsiTheme="minorHAnsi" w:cstheme="minorHAnsi"/>
          <w:sz w:val="24"/>
          <w:szCs w:val="24"/>
          <w:highlight w:val="cyan"/>
        </w:rPr>
        <w:t>is diminished</w:t>
      </w:r>
      <w:r w:rsidRPr="00442B82">
        <w:rPr>
          <w:rStyle w:val="Emphasis"/>
          <w:rFonts w:asciiTheme="minorHAnsi" w:hAnsiTheme="minorHAnsi" w:cstheme="minorHAnsi"/>
          <w:sz w:val="24"/>
          <w:szCs w:val="24"/>
        </w:rPr>
        <w:t>.</w:t>
      </w:r>
      <w:r w:rsidRPr="00442B82">
        <w:rPr>
          <w:rFonts w:asciiTheme="minorHAnsi" w:hAnsiTheme="minorHAnsi" w:cstheme="minorHAnsi"/>
          <w:sz w:val="16"/>
          <w:szCs w:val="24"/>
        </w:rPr>
        <w:t xml:space="preserve">346 The </w:t>
      </w:r>
      <w:r w:rsidRPr="00442B82">
        <w:rPr>
          <w:rStyle w:val="StyleUnderline"/>
          <w:rFonts w:asciiTheme="minorHAnsi" w:hAnsiTheme="minorHAnsi" w:cstheme="minorHAnsi"/>
          <w:sz w:val="24"/>
          <w:szCs w:val="24"/>
          <w:highlight w:val="cyan"/>
        </w:rPr>
        <w:t>Illinois and Ohio approaches</w:t>
      </w:r>
      <w:r w:rsidRPr="00442B82">
        <w:rPr>
          <w:rStyle w:val="StyleUnderline"/>
          <w:rFonts w:asciiTheme="minorHAnsi" w:hAnsiTheme="minorHAnsi" w:cstheme="minorHAnsi"/>
          <w:sz w:val="24"/>
          <w:szCs w:val="24"/>
        </w:rPr>
        <w:t xml:space="preserve"> to enjoining lawful public employee strikes have much to commend them</w:t>
      </w:r>
      <w:r w:rsidRPr="00442B82">
        <w:rPr>
          <w:rFonts w:asciiTheme="minorHAnsi" w:hAnsiTheme="minorHAnsi" w:cstheme="minorHAnsi"/>
          <w:sz w:val="16"/>
          <w:szCs w:val="24"/>
        </w:rPr>
        <w:t xml:space="preserve">. First, both </w:t>
      </w:r>
      <w:r w:rsidRPr="00442B82">
        <w:rPr>
          <w:rStyle w:val="StyleUnderline"/>
          <w:rFonts w:asciiTheme="minorHAnsi" w:hAnsiTheme="minorHAnsi" w:cstheme="minorHAnsi"/>
          <w:sz w:val="24"/>
          <w:szCs w:val="24"/>
        </w:rPr>
        <w:t xml:space="preserve">states </w:t>
      </w:r>
      <w:r w:rsidRPr="00442B82">
        <w:rPr>
          <w:rStyle w:val="Emphasis"/>
          <w:rFonts w:asciiTheme="minorHAnsi" w:hAnsiTheme="minorHAnsi" w:cstheme="minorHAnsi"/>
          <w:sz w:val="24"/>
          <w:szCs w:val="24"/>
        </w:rPr>
        <w:t>confine injunctions to the very narrow group of strikes</w:t>
      </w:r>
      <w:r w:rsidRPr="00442B82">
        <w:rPr>
          <w:rStyle w:val="StyleUnderline"/>
          <w:rFonts w:asciiTheme="minorHAnsi" w:hAnsiTheme="minorHAnsi" w:cstheme="minorHAnsi"/>
          <w:sz w:val="24"/>
          <w:szCs w:val="24"/>
        </w:rPr>
        <w:t xml:space="preserve"> </w:t>
      </w:r>
      <w:r w:rsidRPr="00442B82">
        <w:rPr>
          <w:rFonts w:asciiTheme="minorHAnsi" w:hAnsiTheme="minorHAnsi" w:cstheme="minorHAnsi"/>
          <w:sz w:val="16"/>
          <w:szCs w:val="24"/>
        </w:rPr>
        <w:t xml:space="preserve">that pose a clear and present danger to public health and safety.3 47 Thus, </w:t>
      </w:r>
      <w:r w:rsidRPr="00442B82">
        <w:rPr>
          <w:rStyle w:val="StyleUnderline"/>
          <w:rFonts w:asciiTheme="minorHAnsi" w:hAnsiTheme="minorHAnsi" w:cstheme="minorHAnsi"/>
          <w:sz w:val="24"/>
          <w:szCs w:val="24"/>
        </w:rPr>
        <w:t xml:space="preserve">they </w:t>
      </w:r>
      <w:r w:rsidRPr="00442B82">
        <w:rPr>
          <w:rStyle w:val="Emphasis"/>
          <w:rFonts w:asciiTheme="minorHAnsi" w:hAnsiTheme="minorHAnsi" w:cstheme="minorHAnsi"/>
          <w:sz w:val="24"/>
          <w:szCs w:val="24"/>
          <w:highlight w:val="cyan"/>
        </w:rPr>
        <w:t>do not allow injunctive</w:t>
      </w:r>
      <w:r w:rsidRPr="00442B82">
        <w:rPr>
          <w:rStyle w:val="Emphasis"/>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relief to</w:t>
      </w:r>
      <w:r w:rsidRPr="00442B82">
        <w:rPr>
          <w:rStyle w:val="Emphasis"/>
          <w:rFonts w:asciiTheme="minorHAnsi" w:hAnsiTheme="minorHAnsi" w:cstheme="minorHAnsi"/>
          <w:sz w:val="24"/>
          <w:szCs w:val="24"/>
        </w:rPr>
        <w:t xml:space="preserve"> significantly </w:t>
      </w:r>
      <w:r w:rsidRPr="00442B82">
        <w:rPr>
          <w:rStyle w:val="Emphasis"/>
          <w:rFonts w:asciiTheme="minorHAnsi" w:hAnsiTheme="minorHAnsi" w:cstheme="minorHAnsi"/>
          <w:sz w:val="24"/>
          <w:szCs w:val="24"/>
          <w:highlight w:val="cyan"/>
        </w:rPr>
        <w:t>reduce</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uncertainties of a strike's consequences</w:t>
      </w:r>
      <w:r w:rsidRPr="00442B82">
        <w:rPr>
          <w:rStyle w:val="StyleUnderline"/>
          <w:rFonts w:asciiTheme="minorHAnsi" w:hAnsiTheme="minorHAnsi" w:cstheme="minorHAnsi"/>
          <w:sz w:val="24"/>
          <w:szCs w:val="24"/>
        </w:rPr>
        <w:t xml:space="preserve"> and, accordingly, </w:t>
      </w:r>
      <w:r w:rsidRPr="00442B82">
        <w:rPr>
          <w:rStyle w:val="Emphasis"/>
          <w:rFonts w:asciiTheme="minorHAnsi" w:hAnsiTheme="minorHAnsi" w:cstheme="minorHAnsi"/>
          <w:sz w:val="24"/>
          <w:szCs w:val="24"/>
          <w:highlight w:val="cyan"/>
        </w:rPr>
        <w:t>maintain maximum pressure</w:t>
      </w:r>
      <w:r w:rsidRPr="00442B82">
        <w:rPr>
          <w:rStyle w:val="Emphasis"/>
          <w:rFonts w:asciiTheme="minorHAnsi" w:hAnsiTheme="minorHAnsi" w:cstheme="minorHAnsi"/>
          <w:sz w:val="24"/>
          <w:szCs w:val="24"/>
        </w:rPr>
        <w:t xml:space="preserve"> on the parties </w:t>
      </w:r>
      <w:r w:rsidRPr="00442B82">
        <w:rPr>
          <w:rStyle w:val="Emphasis"/>
          <w:rFonts w:asciiTheme="minorHAnsi" w:hAnsiTheme="minorHAnsi" w:cstheme="minorHAnsi"/>
          <w:sz w:val="24"/>
          <w:szCs w:val="24"/>
          <w:highlight w:val="cyan"/>
        </w:rPr>
        <w:t>to settle</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Second, Ohio and Illinois place primary responsibility for determining whether a clear and present danger exists on the labor boards and provide specific procedures for resolving postinjunction bargaining impasses. 8 Thus, they </w:t>
      </w:r>
      <w:r w:rsidRPr="00442B82">
        <w:rPr>
          <w:rStyle w:val="StyleUnderline"/>
          <w:rFonts w:asciiTheme="minorHAnsi" w:hAnsiTheme="minorHAnsi" w:cstheme="minorHAnsi"/>
          <w:sz w:val="24"/>
          <w:szCs w:val="24"/>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442B82">
        <w:rPr>
          <w:rFonts w:asciiTheme="minorHAnsi" w:hAnsiTheme="minorHAnsi" w:cstheme="minorHAnsi"/>
          <w:sz w:val="16"/>
          <w:szCs w:val="24"/>
        </w:rPr>
        <w:t xml:space="preserve"> CONCLUSION Experience shows that </w:t>
      </w:r>
      <w:r w:rsidRPr="00442B82">
        <w:rPr>
          <w:rStyle w:val="StyleUnderline"/>
          <w:rFonts w:asciiTheme="minorHAnsi" w:hAnsiTheme="minorHAnsi" w:cstheme="minorHAnsi"/>
          <w:sz w:val="24"/>
          <w:szCs w:val="24"/>
          <w:highlight w:val="cyan"/>
        </w:rPr>
        <w:t>granting public employees</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right to strike is</w:t>
      </w:r>
      <w:r w:rsidRPr="00442B82">
        <w:rPr>
          <w:rStyle w:val="StyleUnderline"/>
          <w:rFonts w:asciiTheme="minorHAnsi" w:hAnsiTheme="minorHAnsi" w:cstheme="minorHAnsi"/>
          <w:sz w:val="24"/>
          <w:szCs w:val="24"/>
        </w:rPr>
        <w:t xml:space="preserve"> an </w:t>
      </w:r>
      <w:r w:rsidRPr="00442B82">
        <w:rPr>
          <w:rStyle w:val="StyleUnderline"/>
          <w:rFonts w:asciiTheme="minorHAnsi" w:hAnsiTheme="minorHAnsi" w:cstheme="minorHAnsi"/>
          <w:sz w:val="24"/>
          <w:szCs w:val="24"/>
          <w:highlight w:val="cyan"/>
        </w:rPr>
        <w:t>appropriate policy</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Public employee strikes do not distort the democratic process as once was feared. </w:t>
      </w:r>
      <w:r w:rsidRPr="00442B82">
        <w:rPr>
          <w:rStyle w:val="StyleUnderline"/>
          <w:rFonts w:asciiTheme="minorHAnsi" w:hAnsiTheme="minorHAnsi" w:cstheme="minorHAnsi"/>
          <w:sz w:val="24"/>
          <w:szCs w:val="24"/>
        </w:rPr>
        <w:t xml:space="preserve">Fact-finding coupled with artificial strike prohibitions do not provide a real alternative to the right to strike. States which supposedly rely on fact-finding actually rely on the strike to motivate the parties to settle. Interest arbitration does provide a true strike substitute, but it is a poor one, tending to stifle innovation and creative problem solving in negotiations. </w:t>
      </w:r>
      <w:r w:rsidRPr="00442B82">
        <w:rPr>
          <w:rStyle w:val="StyleUnderline"/>
          <w:rFonts w:asciiTheme="minorHAnsi" w:hAnsiTheme="minorHAnsi" w:cstheme="minorHAnsi"/>
          <w:sz w:val="24"/>
          <w:szCs w:val="24"/>
          <w:highlight w:val="cyan"/>
        </w:rPr>
        <w:t>Experiences</w:t>
      </w:r>
      <w:r w:rsidRPr="00442B82">
        <w:rPr>
          <w:rStyle w:val="StyleUnderline"/>
          <w:rFonts w:asciiTheme="minorHAnsi" w:hAnsiTheme="minorHAnsi" w:cstheme="minorHAnsi"/>
          <w:sz w:val="24"/>
          <w:szCs w:val="24"/>
        </w:rPr>
        <w:t xml:space="preserve"> in Illinois and Ohio </w:t>
      </w:r>
      <w:r w:rsidRPr="00442B82">
        <w:rPr>
          <w:rStyle w:val="StyleUnderline"/>
          <w:rFonts w:asciiTheme="minorHAnsi" w:hAnsiTheme="minorHAnsi" w:cstheme="minorHAnsi"/>
          <w:sz w:val="24"/>
          <w:szCs w:val="24"/>
          <w:highlight w:val="cyan"/>
        </w:rPr>
        <w:t>show</w:t>
      </w:r>
      <w:r w:rsidRPr="00442B82">
        <w:rPr>
          <w:rStyle w:val="StyleUnderline"/>
          <w:rFonts w:asciiTheme="minorHAnsi" w:hAnsiTheme="minorHAnsi" w:cstheme="minorHAnsi"/>
          <w:sz w:val="24"/>
          <w:szCs w:val="24"/>
        </w:rPr>
        <w:t xml:space="preserve"> that </w:t>
      </w:r>
      <w:r w:rsidRPr="00442B82">
        <w:rPr>
          <w:rStyle w:val="StyleUnderline"/>
          <w:rFonts w:asciiTheme="minorHAnsi" w:hAnsiTheme="minorHAnsi" w:cstheme="minorHAnsi"/>
          <w:sz w:val="24"/>
          <w:szCs w:val="24"/>
          <w:highlight w:val="cyan"/>
        </w:rPr>
        <w:t xml:space="preserve">legalizing public employee strikes </w:t>
      </w:r>
      <w:r w:rsidRPr="00442B82">
        <w:rPr>
          <w:rStyle w:val="Emphasis"/>
          <w:rFonts w:asciiTheme="minorHAnsi" w:hAnsiTheme="minorHAnsi" w:cstheme="minorHAnsi"/>
          <w:sz w:val="24"/>
          <w:szCs w:val="24"/>
          <w:highlight w:val="cyan"/>
        </w:rPr>
        <w:t>does not cause</w:t>
      </w:r>
      <w:r w:rsidRPr="00442B82">
        <w:rPr>
          <w:rStyle w:val="Emphasis"/>
          <w:rFonts w:asciiTheme="minorHAnsi" w:hAnsiTheme="minorHAnsi" w:cstheme="minorHAnsi"/>
          <w:sz w:val="24"/>
          <w:szCs w:val="24"/>
        </w:rPr>
        <w:t xml:space="preserve"> an </w:t>
      </w:r>
      <w:r w:rsidRPr="00442B82">
        <w:rPr>
          <w:rStyle w:val="Emphasis"/>
          <w:rFonts w:asciiTheme="minorHAnsi" w:hAnsiTheme="minorHAnsi" w:cstheme="minorHAnsi"/>
          <w:sz w:val="24"/>
          <w:szCs w:val="24"/>
          <w:highlight w:val="cyan"/>
        </w:rPr>
        <w:t>increase in strikes</w:t>
      </w:r>
      <w:r w:rsidRPr="00442B82">
        <w:rPr>
          <w:rStyle w:val="Emphasis"/>
          <w:rFonts w:asciiTheme="minorHAnsi" w:hAnsiTheme="minorHAnsi" w:cstheme="minorHAnsi"/>
          <w:sz w:val="24"/>
          <w:szCs w:val="24"/>
        </w:rPr>
        <w:t xml:space="preserve"> </w:t>
      </w:r>
      <w:r w:rsidRPr="00442B82">
        <w:rPr>
          <w:rStyle w:val="StyleUnderline"/>
          <w:rFonts w:asciiTheme="minorHAnsi" w:hAnsiTheme="minorHAnsi" w:cstheme="minorHAnsi"/>
          <w:sz w:val="24"/>
          <w:szCs w:val="24"/>
        </w:rPr>
        <w:t xml:space="preserve">and </w:t>
      </w:r>
      <w:r w:rsidRPr="00442B82">
        <w:rPr>
          <w:rStyle w:val="Emphasis"/>
          <w:rFonts w:asciiTheme="minorHAnsi" w:hAnsiTheme="minorHAnsi" w:cstheme="minorHAnsi"/>
          <w:sz w:val="24"/>
          <w:szCs w:val="24"/>
        </w:rPr>
        <w:t xml:space="preserve">may </w:t>
      </w:r>
      <w:r w:rsidRPr="00442B82">
        <w:rPr>
          <w:rStyle w:val="Emphasis"/>
          <w:rFonts w:asciiTheme="minorHAnsi" w:hAnsiTheme="minorHAnsi" w:cstheme="minorHAnsi"/>
          <w:sz w:val="24"/>
          <w:szCs w:val="24"/>
          <w:highlight w:val="cyan"/>
        </w:rPr>
        <w:t>encourage more</w:t>
      </w:r>
      <w:r w:rsidRPr="00442B82">
        <w:rPr>
          <w:rStyle w:val="Emphasis"/>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realistic bargaining</w:t>
      </w:r>
      <w:r w:rsidRPr="00442B82">
        <w:rPr>
          <w:rStyle w:val="StyleUnderline"/>
          <w:rFonts w:asciiTheme="minorHAnsi" w:hAnsiTheme="minorHAnsi" w:cstheme="minorHAnsi"/>
          <w:sz w:val="24"/>
          <w:szCs w:val="24"/>
        </w:rPr>
        <w:t xml:space="preserve">. </w:t>
      </w:r>
      <w:r w:rsidRPr="00442B82">
        <w:rPr>
          <w:rStyle w:val="StyleUnderline"/>
          <w:rFonts w:asciiTheme="minorHAnsi" w:hAnsiTheme="minorHAnsi" w:cstheme="minorHAnsi"/>
          <w:sz w:val="24"/>
          <w:szCs w:val="24"/>
          <w:highlight w:val="cyan"/>
        </w:rPr>
        <w:t>Legislatures which recognize public employees' right to strike</w:t>
      </w:r>
      <w:r w:rsidRPr="00442B82">
        <w:rPr>
          <w:rStyle w:val="StyleUnderline"/>
          <w:rFonts w:asciiTheme="minorHAnsi" w:hAnsiTheme="minorHAnsi" w:cstheme="minorHAnsi"/>
          <w:sz w:val="24"/>
          <w:szCs w:val="24"/>
        </w:rPr>
        <w:t xml:space="preserve"> should </w:t>
      </w:r>
      <w:r w:rsidRPr="00442B82">
        <w:rPr>
          <w:rStyle w:val="StyleUnderline"/>
          <w:rFonts w:asciiTheme="minorHAnsi" w:hAnsiTheme="minorHAnsi" w:cstheme="minorHAnsi"/>
          <w:sz w:val="24"/>
          <w:szCs w:val="24"/>
          <w:highlight w:val="cyan"/>
        </w:rPr>
        <w:t>subject them to</w:t>
      </w:r>
      <w:r w:rsidRPr="00442B82">
        <w:rPr>
          <w:rStyle w:val="StyleUnderline"/>
          <w:rFonts w:asciiTheme="minorHAnsi" w:hAnsiTheme="minorHAnsi" w:cstheme="minorHAnsi"/>
          <w:sz w:val="24"/>
          <w:szCs w:val="24"/>
        </w:rPr>
        <w:t xml:space="preserve"> only </w:t>
      </w:r>
      <w:r w:rsidRPr="00442B82">
        <w:rPr>
          <w:rStyle w:val="StyleUnderline"/>
          <w:rFonts w:asciiTheme="minorHAnsi" w:hAnsiTheme="minorHAnsi" w:cstheme="minorHAnsi"/>
          <w:sz w:val="24"/>
          <w:szCs w:val="24"/>
          <w:highlight w:val="cyan"/>
        </w:rPr>
        <w:t>minimal regulation</w:t>
      </w:r>
      <w:r w:rsidRPr="00442B82">
        <w:rPr>
          <w:rStyle w:val="StyleUnderline"/>
          <w:rFonts w:asciiTheme="minorHAnsi" w:hAnsiTheme="minorHAnsi" w:cstheme="minorHAnsi"/>
          <w:sz w:val="24"/>
          <w:szCs w:val="24"/>
        </w:rPr>
        <w:t>. Mandatory prestrike fact-finding, currently imposed in several states, carries with it the danger of stifling bargaining in much the same way as interest arbitration, while making those strikes which do occur more difficult to settle.</w:t>
      </w:r>
      <w:r w:rsidRPr="00442B82">
        <w:rPr>
          <w:rFonts w:asciiTheme="minorHAnsi" w:hAnsiTheme="minorHAnsi" w:cstheme="minorHAnsi"/>
          <w:sz w:val="16"/>
          <w:szCs w:val="24"/>
        </w:rPr>
        <w:t xml:space="preserve"> If fact-finding is not required, </w:t>
      </w:r>
      <w:r w:rsidRPr="00442B82">
        <w:rPr>
          <w:rStyle w:val="Emphasis"/>
          <w:rFonts w:asciiTheme="minorHAnsi" w:hAnsiTheme="minorHAnsi" w:cstheme="minorHAnsi"/>
          <w:sz w:val="24"/>
          <w:szCs w:val="24"/>
        </w:rPr>
        <w:t xml:space="preserve">most </w:t>
      </w:r>
      <w:r w:rsidRPr="00442B82">
        <w:rPr>
          <w:rStyle w:val="Emphasis"/>
          <w:rFonts w:asciiTheme="minorHAnsi" w:hAnsiTheme="minorHAnsi" w:cstheme="minorHAnsi"/>
          <w:sz w:val="24"/>
          <w:szCs w:val="24"/>
          <w:highlight w:val="cyan"/>
        </w:rPr>
        <w:t>strikes will settle quickly</w:t>
      </w:r>
      <w:r w:rsidRPr="00442B82">
        <w:rPr>
          <w:rStyle w:val="Emphasis"/>
          <w:rFonts w:asciiTheme="minorHAnsi" w:hAnsiTheme="minorHAnsi" w:cstheme="minorHAnsi"/>
          <w:sz w:val="24"/>
          <w:szCs w:val="24"/>
        </w:rPr>
        <w:t>.</w:t>
      </w:r>
      <w:r w:rsidRPr="00442B82">
        <w:rPr>
          <w:rFonts w:asciiTheme="minorHAnsi" w:hAnsiTheme="minorHAnsi" w:cstheme="minorHAnsi"/>
          <w:sz w:val="16"/>
          <w:szCs w:val="24"/>
        </w:rPr>
        <w:t xml:space="preserve"> Those </w:t>
      </w:r>
      <w:r w:rsidRPr="00442B82">
        <w:rPr>
          <w:rStyle w:val="StyleUnderline"/>
          <w:rFonts w:asciiTheme="minorHAnsi" w:hAnsiTheme="minorHAnsi" w:cstheme="minorHAnsi"/>
          <w:sz w:val="24"/>
          <w:szCs w:val="24"/>
        </w:rPr>
        <w:t xml:space="preserve">strikes that do not settle quickly usually should be allowed to run their courses. </w:t>
      </w:r>
      <w:r w:rsidRPr="00442B82">
        <w:rPr>
          <w:rStyle w:val="Emphasis"/>
          <w:rFonts w:asciiTheme="minorHAnsi" w:hAnsiTheme="minorHAnsi" w:cstheme="minorHAnsi"/>
          <w:sz w:val="24"/>
          <w:szCs w:val="24"/>
          <w:highlight w:val="cyan"/>
        </w:rPr>
        <w:t>Liberal standards for strike injunctions</w:t>
      </w:r>
      <w:r w:rsidRPr="00442B82">
        <w:rPr>
          <w:rStyle w:val="Emphasis"/>
          <w:rFonts w:asciiTheme="minorHAnsi" w:hAnsiTheme="minorHAnsi" w:cstheme="minorHAnsi"/>
          <w:sz w:val="24"/>
          <w:szCs w:val="24"/>
        </w:rPr>
        <w:t xml:space="preserve"> cause </w:t>
      </w:r>
      <w:r w:rsidRPr="00442B82">
        <w:rPr>
          <w:rStyle w:val="Emphasis"/>
          <w:rFonts w:asciiTheme="minorHAnsi" w:hAnsiTheme="minorHAnsi" w:cstheme="minorHAnsi"/>
          <w:sz w:val="24"/>
          <w:szCs w:val="24"/>
          <w:highlight w:val="cyan"/>
        </w:rPr>
        <w:t>more harm</w:t>
      </w:r>
      <w:r w:rsidRPr="00442B82">
        <w:rPr>
          <w:rStyle w:val="Emphasis"/>
          <w:rFonts w:asciiTheme="minorHAnsi" w:hAnsiTheme="minorHAnsi" w:cstheme="minorHAnsi"/>
          <w:sz w:val="24"/>
          <w:szCs w:val="24"/>
        </w:rPr>
        <w:t xml:space="preserve"> than good.</w:t>
      </w:r>
      <w:r w:rsidRPr="00442B82">
        <w:rPr>
          <w:rFonts w:asciiTheme="minorHAnsi" w:hAnsiTheme="minorHAnsi" w:cstheme="minorHAnsi"/>
          <w:sz w:val="16"/>
          <w:szCs w:val="24"/>
        </w:rPr>
        <w:t xml:space="preserve"> They </w:t>
      </w:r>
      <w:r w:rsidRPr="00442B82">
        <w:rPr>
          <w:rStyle w:val="Emphasis"/>
          <w:rFonts w:asciiTheme="minorHAnsi" w:hAnsiTheme="minorHAnsi" w:cstheme="minorHAnsi"/>
          <w:sz w:val="24"/>
          <w:szCs w:val="24"/>
          <w:highlight w:val="cyan"/>
        </w:rPr>
        <w:t>strain</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judiciary and reduce</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incentives to settle</w:t>
      </w:r>
      <w:r w:rsidRPr="00442B82">
        <w:rPr>
          <w:rStyle w:val="Emphasis"/>
          <w:rFonts w:asciiTheme="minorHAnsi" w:hAnsiTheme="minorHAnsi" w:cstheme="minorHAnsi"/>
          <w:sz w:val="24"/>
          <w:szCs w:val="24"/>
        </w:rPr>
        <w:t xml:space="preserve"> at the bargaining table.</w:t>
      </w:r>
      <w:r w:rsidRPr="00442B82">
        <w:rPr>
          <w:rFonts w:asciiTheme="minorHAnsi" w:hAnsiTheme="minorHAnsi" w:cstheme="minorHAnsi"/>
          <w:sz w:val="16"/>
          <w:szCs w:val="24"/>
        </w:rPr>
        <w:t xml:space="preserve"> An </w:t>
      </w:r>
      <w:r w:rsidRPr="00442B82">
        <w:rPr>
          <w:rStyle w:val="StyleUnderline"/>
          <w:rFonts w:asciiTheme="minorHAnsi" w:hAnsiTheme="minorHAnsi" w:cstheme="minorHAnsi"/>
          <w:sz w:val="24"/>
          <w:szCs w:val="24"/>
        </w:rPr>
        <w:t>injunction standard narrowly confined</w:t>
      </w:r>
      <w:r w:rsidRPr="00442B82">
        <w:rPr>
          <w:rFonts w:asciiTheme="minorHAnsi" w:hAnsiTheme="minorHAnsi" w:cstheme="minorHAnsi"/>
          <w:sz w:val="16"/>
          <w:szCs w:val="24"/>
        </w:rPr>
        <w:t xml:space="preserve"> to strikes which endanger public health and safety, applied in the first instance by a labor relations board rather than a court, and coupled with specific poststrike impasse resolution procedures</w:t>
      </w:r>
      <w:r w:rsidRPr="00442B82">
        <w:rPr>
          <w:rStyle w:val="StyleUnderline"/>
          <w:rFonts w:asciiTheme="minorHAnsi" w:hAnsiTheme="minorHAnsi" w:cstheme="minorHAnsi"/>
          <w:sz w:val="24"/>
          <w:szCs w:val="24"/>
        </w:rPr>
        <w:t>, relieves the strain on the judiciary and maximizes incentives to settle at the bargaining table.</w:t>
      </w:r>
    </w:p>
    <w:p w14:paraId="54BFCA9B" w14:textId="77777777" w:rsidR="001421CC" w:rsidRPr="00442B82" w:rsidRDefault="001421CC" w:rsidP="001421CC">
      <w:pPr>
        <w:spacing w:line="276" w:lineRule="auto"/>
        <w:rPr>
          <w:rFonts w:asciiTheme="minorHAnsi" w:hAnsiTheme="minorHAnsi" w:cstheme="minorHAnsi"/>
          <w:sz w:val="16"/>
        </w:rPr>
      </w:pPr>
    </w:p>
    <w:p w14:paraId="5CCC78FE" w14:textId="77777777" w:rsidR="001421CC" w:rsidRPr="00442B82" w:rsidRDefault="001421CC" w:rsidP="001421CC">
      <w:pPr>
        <w:pStyle w:val="Heading4"/>
        <w:spacing w:line="276" w:lineRule="auto"/>
        <w:rPr>
          <w:rFonts w:asciiTheme="minorHAnsi" w:hAnsiTheme="minorHAnsi" w:cstheme="minorHAnsi"/>
        </w:rPr>
      </w:pPr>
      <w:r w:rsidRPr="00442B82">
        <w:rPr>
          <w:rFonts w:asciiTheme="minorHAnsi" w:hAnsiTheme="minorHAnsi" w:cstheme="minorHAnsi"/>
        </w:rPr>
        <w:t>Protecting the right to organize is key to reverse monopsony power</w:t>
      </w:r>
    </w:p>
    <w:p w14:paraId="2B4A9C90" w14:textId="77777777" w:rsidR="001421CC" w:rsidRPr="00442B82" w:rsidRDefault="001421CC" w:rsidP="001421CC">
      <w:pPr>
        <w:spacing w:line="276" w:lineRule="auto"/>
        <w:rPr>
          <w:rFonts w:asciiTheme="minorHAnsi" w:hAnsiTheme="minorHAnsi" w:cstheme="minorHAnsi"/>
        </w:rPr>
      </w:pPr>
      <w:r w:rsidRPr="00442B82">
        <w:rPr>
          <w:rStyle w:val="Style13ptBold"/>
          <w:rFonts w:asciiTheme="minorHAnsi" w:hAnsiTheme="minorHAnsi" w:cstheme="minorHAnsi"/>
        </w:rPr>
        <w:t>Bahn 19</w:t>
      </w:r>
      <w:r w:rsidRPr="00442B82">
        <w:rPr>
          <w:rFonts w:asciiTheme="minorHAnsi" w:hAnsiTheme="minorHAnsi" w:cstheme="minorHAnsi"/>
        </w:rPr>
        <w:t xml:space="preserve"> [Kate Bahn, 8-29-2019, "The once and future role of strikes in ensuring U.S. worker power," Equitable Growth, https://equitablegrowth.org/the-once-and-future-role-of-strikes-in-ensuring-u-s-worker-power/, accessed 10-31-2021] BCortez</w:t>
      </w:r>
    </w:p>
    <w:p w14:paraId="6865168E" w14:textId="77777777" w:rsidR="001421CC" w:rsidRPr="00442B82" w:rsidRDefault="001421CC" w:rsidP="001421CC">
      <w:pPr>
        <w:spacing w:line="276" w:lineRule="auto"/>
        <w:rPr>
          <w:rFonts w:asciiTheme="minorHAnsi" w:hAnsiTheme="minorHAnsi" w:cstheme="minorHAnsi"/>
        </w:rPr>
      </w:pPr>
      <w:r w:rsidRPr="00442B82">
        <w:rPr>
          <w:rFonts w:asciiTheme="minorHAnsi" w:hAnsiTheme="minorHAnsi" w:cstheme="minorHAnsi"/>
        </w:rPr>
        <w:t>The role of monopsony power in the U.S. labor market</w:t>
      </w:r>
    </w:p>
    <w:p w14:paraId="091F220D" w14:textId="77777777" w:rsidR="001421CC" w:rsidRPr="00442B82" w:rsidRDefault="001421CC" w:rsidP="001421CC">
      <w:pPr>
        <w:spacing w:line="276" w:lineRule="auto"/>
        <w:rPr>
          <w:rFonts w:asciiTheme="minorHAnsi" w:hAnsiTheme="minorHAnsi" w:cstheme="minorHAnsi"/>
          <w:sz w:val="16"/>
          <w:szCs w:val="24"/>
        </w:rPr>
      </w:pPr>
      <w:hyperlink r:id="rId8" w:history="1">
        <w:r w:rsidRPr="00442B82">
          <w:rPr>
            <w:rStyle w:val="StyleUnderline"/>
            <w:rFonts w:asciiTheme="minorHAnsi" w:hAnsiTheme="minorHAnsi" w:cstheme="minorHAnsi"/>
            <w:sz w:val="24"/>
            <w:szCs w:val="24"/>
          </w:rPr>
          <w:t>Monopsony power</w:t>
        </w:r>
      </w:hyperlink>
      <w:r w:rsidRPr="00442B82">
        <w:rPr>
          <w:rStyle w:val="StyleUnderline"/>
          <w:rFonts w:asciiTheme="minorHAnsi" w:hAnsiTheme="minorHAnsi" w:cstheme="minorHAnsi"/>
          <w:sz w:val="24"/>
          <w:szCs w:val="24"/>
        </w:rPr>
        <w:t xml:space="preserve"> is a situation in the labor market where individual employers exercise effective control over wage setting rather than wages being set by competitive forces (akin to monopoly power</w:t>
      </w:r>
      <w:r w:rsidRPr="00442B82">
        <w:rPr>
          <w:rFonts w:asciiTheme="minorHAnsi" w:hAnsiTheme="minorHAnsi" w:cstheme="minorHAnsi"/>
          <w:sz w:val="16"/>
          <w:szCs w:val="24"/>
        </w:rPr>
        <w:t xml:space="preserve">, where a limited number of firms exercise </w:t>
      </w:r>
      <w:r w:rsidRPr="00024558">
        <w:rPr>
          <w:rFonts w:asciiTheme="minorHAnsi" w:hAnsiTheme="minorHAnsi" w:cstheme="minorHAnsi"/>
          <w:sz w:val="16"/>
          <w:szCs w:val="24"/>
        </w:rPr>
        <w:t xml:space="preserve">pricing power over their customers.) In a </w:t>
      </w:r>
      <w:r w:rsidRPr="00024558">
        <w:rPr>
          <w:rStyle w:val="StyleUnderline"/>
          <w:rFonts w:asciiTheme="minorHAnsi" w:hAnsiTheme="minorHAnsi" w:cstheme="minorHAnsi"/>
          <w:sz w:val="24"/>
          <w:szCs w:val="24"/>
        </w:rPr>
        <w:t xml:space="preserve">new Equitable Growth </w:t>
      </w:r>
      <w:hyperlink r:id="rId9" w:history="1">
        <w:r w:rsidRPr="00024558">
          <w:rPr>
            <w:rStyle w:val="StyleUnderline"/>
            <w:rFonts w:asciiTheme="minorHAnsi" w:hAnsiTheme="minorHAnsi" w:cstheme="minorHAnsi"/>
            <w:sz w:val="24"/>
            <w:szCs w:val="24"/>
          </w:rPr>
          <w:t>working paper</w:t>
        </w:r>
      </w:hyperlink>
      <w:r w:rsidRPr="00024558">
        <w:rPr>
          <w:rStyle w:val="StyleUnderline"/>
          <w:rFonts w:asciiTheme="minorHAnsi" w:hAnsiTheme="minorHAnsi" w:cstheme="minorHAnsi"/>
          <w:sz w:val="24"/>
          <w:szCs w:val="24"/>
        </w:rPr>
        <w:t xml:space="preserve"> by Mark Paul of New College of Florida and Mark Stelzner of Connecticut College, the </w:t>
      </w:r>
      <w:r w:rsidRPr="00024558">
        <w:rPr>
          <w:rStyle w:val="Emphasis"/>
          <w:rFonts w:asciiTheme="minorHAnsi" w:hAnsiTheme="minorHAnsi" w:cstheme="minorHAnsi"/>
          <w:sz w:val="24"/>
          <w:szCs w:val="24"/>
        </w:rPr>
        <w:t>role of collective action</w:t>
      </w:r>
      <w:r w:rsidRPr="00024558">
        <w:rPr>
          <w:rStyle w:val="StyleUnderline"/>
          <w:rFonts w:asciiTheme="minorHAnsi" w:hAnsiTheme="minorHAnsi" w:cstheme="minorHAnsi"/>
          <w:sz w:val="24"/>
          <w:szCs w:val="24"/>
        </w:rPr>
        <w:t xml:space="preserve"> in offsetting employer monopsony power is examined in the context of </w:t>
      </w:r>
      <w:r w:rsidRPr="00024558">
        <w:rPr>
          <w:rStyle w:val="Emphasis"/>
          <w:rFonts w:asciiTheme="minorHAnsi" w:hAnsiTheme="minorHAnsi" w:cstheme="minorHAnsi"/>
          <w:sz w:val="24"/>
          <w:szCs w:val="24"/>
        </w:rPr>
        <w:t>institutional support for labor.</w:t>
      </w:r>
      <w:r w:rsidRPr="00024558">
        <w:rPr>
          <w:rFonts w:asciiTheme="minorHAnsi" w:hAnsiTheme="minorHAnsi" w:cstheme="minorHAnsi"/>
          <w:sz w:val="16"/>
          <w:szCs w:val="24"/>
        </w:rPr>
        <w:t xml:space="preserve"> Paul and Stelzner</w:t>
      </w:r>
      <w:r w:rsidRPr="00442B82">
        <w:rPr>
          <w:rFonts w:asciiTheme="minorHAnsi" w:hAnsiTheme="minorHAnsi" w:cstheme="minorHAnsi"/>
          <w:sz w:val="16"/>
          <w:szCs w:val="24"/>
        </w:rPr>
        <w:t xml:space="preserve"> </w:t>
      </w:r>
      <w:r w:rsidRPr="00442B82">
        <w:rPr>
          <w:rStyle w:val="StyleUnderline"/>
          <w:rFonts w:asciiTheme="minorHAnsi" w:hAnsiTheme="minorHAnsi" w:cstheme="minorHAnsi"/>
          <w:sz w:val="24"/>
          <w:szCs w:val="24"/>
        </w:rPr>
        <w:t xml:space="preserve">construct an abstract model with the assumption of monopsonistic markets and follow the originator of monopsony theory Joan Robinson’s </w:t>
      </w:r>
      <w:r w:rsidRPr="00024558">
        <w:rPr>
          <w:rStyle w:val="Emphasis"/>
          <w:rFonts w:asciiTheme="minorHAnsi" w:hAnsiTheme="minorHAnsi" w:cstheme="minorHAnsi"/>
          <w:sz w:val="24"/>
          <w:szCs w:val="24"/>
        </w:rPr>
        <w:t>insight</w:t>
      </w:r>
      <w:r w:rsidRPr="00442B82">
        <w:rPr>
          <w:rStyle w:val="Emphasis"/>
          <w:rFonts w:asciiTheme="minorHAnsi" w:hAnsiTheme="minorHAnsi" w:cstheme="minorHAnsi"/>
          <w:sz w:val="24"/>
          <w:szCs w:val="24"/>
        </w:rPr>
        <w:t xml:space="preserve"> that </w:t>
      </w:r>
      <w:r w:rsidRPr="00024558">
        <w:rPr>
          <w:rStyle w:val="Emphasis"/>
          <w:rFonts w:asciiTheme="minorHAnsi" w:hAnsiTheme="minorHAnsi" w:cstheme="minorHAnsi"/>
          <w:sz w:val="24"/>
          <w:szCs w:val="24"/>
        </w:rPr>
        <w:t xml:space="preserve">unions can serve as a countervailing power against employer power. </w:t>
      </w:r>
      <w:r w:rsidRPr="00024558">
        <w:rPr>
          <w:rFonts w:asciiTheme="minorHAnsi" w:hAnsiTheme="minorHAnsi" w:cstheme="minorHAnsi"/>
          <w:sz w:val="16"/>
          <w:szCs w:val="24"/>
        </w:rPr>
        <w:t xml:space="preserve">Their model shows that </w:t>
      </w:r>
      <w:r w:rsidRPr="00024558">
        <w:rPr>
          <w:rStyle w:val="Emphasis"/>
          <w:rFonts w:asciiTheme="minorHAnsi" w:hAnsiTheme="minorHAnsi" w:cstheme="minorHAnsi"/>
          <w:sz w:val="24"/>
          <w:szCs w:val="24"/>
        </w:rPr>
        <w:t>institution</w:t>
      </w:r>
      <w:r w:rsidRPr="00442B82">
        <w:rPr>
          <w:rStyle w:val="Emphasis"/>
          <w:rFonts w:asciiTheme="minorHAnsi" w:hAnsiTheme="minorHAnsi" w:cstheme="minorHAnsi"/>
          <w:sz w:val="24"/>
          <w:szCs w:val="24"/>
        </w:rPr>
        <w:t>al support for unions</w:t>
      </w:r>
      <w:r w:rsidRPr="00442B82">
        <w:rPr>
          <w:rStyle w:val="StyleUnderline"/>
          <w:rFonts w:asciiTheme="minorHAnsi" w:hAnsiTheme="minorHAnsi" w:cstheme="minorHAnsi"/>
          <w:sz w:val="24"/>
          <w:szCs w:val="24"/>
        </w:rPr>
        <w:t xml:space="preserve">, such as </w:t>
      </w:r>
      <w:r w:rsidRPr="00442B82">
        <w:rPr>
          <w:rStyle w:val="StyleUnderline"/>
          <w:rFonts w:asciiTheme="minorHAnsi" w:hAnsiTheme="minorHAnsi" w:cstheme="minorHAnsi"/>
          <w:sz w:val="24"/>
          <w:szCs w:val="24"/>
          <w:highlight w:val="cyan"/>
        </w:rPr>
        <w:t xml:space="preserve">legislation </w:t>
      </w:r>
      <w:r w:rsidRPr="00442B82">
        <w:rPr>
          <w:rStyle w:val="Emphasis"/>
          <w:rFonts w:asciiTheme="minorHAnsi" w:hAnsiTheme="minorHAnsi" w:cstheme="minorHAnsi"/>
          <w:sz w:val="24"/>
          <w:szCs w:val="24"/>
          <w:highlight w:val="cyan"/>
        </w:rPr>
        <w:t>protecting the right to organize</w:t>
      </w:r>
      <w:r w:rsidRPr="00442B82">
        <w:rPr>
          <w:rStyle w:val="StyleUnderline"/>
          <w:rFonts w:asciiTheme="minorHAnsi" w:hAnsiTheme="minorHAnsi" w:cstheme="minorHAnsi"/>
          <w:sz w:val="24"/>
          <w:szCs w:val="24"/>
          <w:highlight w:val="cyan"/>
        </w:rPr>
        <w:t>, is</w:t>
      </w:r>
      <w:r w:rsidRPr="00442B82">
        <w:rPr>
          <w:rFonts w:asciiTheme="minorHAnsi" w:hAnsiTheme="minorHAnsi" w:cstheme="minorHAnsi"/>
          <w:sz w:val="16"/>
          <w:szCs w:val="24"/>
          <w:highlight w:val="cyan"/>
        </w:rPr>
        <w:t xml:space="preserve"> </w:t>
      </w:r>
      <w:r w:rsidRPr="00442B82">
        <w:rPr>
          <w:rStyle w:val="Emphasis"/>
          <w:rFonts w:asciiTheme="minorHAnsi" w:hAnsiTheme="minorHAnsi" w:cstheme="minorHAnsi"/>
          <w:sz w:val="24"/>
          <w:szCs w:val="24"/>
          <w:highlight w:val="cyan"/>
        </w:rPr>
        <w:t>necessary for</w:t>
      </w:r>
      <w:r w:rsidRPr="00442B82">
        <w:rPr>
          <w:rStyle w:val="Emphasis"/>
          <w:rFonts w:asciiTheme="minorHAnsi" w:hAnsiTheme="minorHAnsi" w:cstheme="minorHAnsi"/>
          <w:sz w:val="24"/>
          <w:szCs w:val="24"/>
        </w:rPr>
        <w:t xml:space="preserve"> this dynamic process of </w:t>
      </w:r>
      <w:r w:rsidRPr="00442B82">
        <w:rPr>
          <w:rStyle w:val="Emphasis"/>
          <w:rFonts w:asciiTheme="minorHAnsi" w:hAnsiTheme="minorHAnsi" w:cstheme="minorHAnsi"/>
          <w:sz w:val="24"/>
          <w:szCs w:val="24"/>
          <w:highlight w:val="cyan"/>
        </w:rPr>
        <w:t>balancing employers’ monopsony power</w:t>
      </w:r>
      <w:r w:rsidRPr="00442B82">
        <w:rPr>
          <w:rStyle w:val="Emphasis"/>
          <w:rFonts w:asciiTheme="minorHAnsi" w:hAnsiTheme="minorHAnsi" w:cstheme="minorHAnsi"/>
          <w:sz w:val="24"/>
          <w:szCs w:val="24"/>
        </w:rPr>
        <w:t xml:space="preserve">. </w:t>
      </w:r>
      <w:r w:rsidRPr="00442B82">
        <w:rPr>
          <w:rFonts w:asciiTheme="minorHAnsi" w:hAnsiTheme="minorHAnsi" w:cstheme="minorHAnsi"/>
          <w:sz w:val="16"/>
          <w:szCs w:val="24"/>
        </w:rPr>
        <w:t xml:space="preserve">In an accompanying </w:t>
      </w:r>
      <w:hyperlink r:id="rId10" w:history="1">
        <w:r w:rsidRPr="00442B82">
          <w:rPr>
            <w:rStyle w:val="Hyperlink"/>
            <w:rFonts w:asciiTheme="minorHAnsi" w:hAnsiTheme="minorHAnsi" w:cstheme="minorHAnsi"/>
            <w:sz w:val="16"/>
            <w:szCs w:val="24"/>
          </w:rPr>
          <w:t>column</w:t>
        </w:r>
      </w:hyperlink>
      <w:r w:rsidRPr="00442B82">
        <w:rPr>
          <w:rFonts w:asciiTheme="minorHAnsi" w:hAnsiTheme="minorHAnsi" w:cstheme="minorHAnsi"/>
          <w:sz w:val="16"/>
          <w:szCs w:val="24"/>
        </w:rPr>
        <w:t xml:space="preserve">, the </w:t>
      </w:r>
      <w:r w:rsidRPr="00442B82">
        <w:rPr>
          <w:rStyle w:val="StyleUnderline"/>
          <w:rFonts w:asciiTheme="minorHAnsi" w:hAnsiTheme="minorHAnsi" w:cstheme="minorHAnsi"/>
          <w:sz w:val="24"/>
          <w:szCs w:val="24"/>
        </w:rPr>
        <w:t xml:space="preserve">two researchers write that they </w:t>
      </w:r>
      <w:r w:rsidRPr="00442B82">
        <w:rPr>
          <w:rStyle w:val="Emphasis"/>
          <w:rFonts w:asciiTheme="minorHAnsi" w:hAnsiTheme="minorHAnsi" w:cstheme="minorHAnsi"/>
          <w:sz w:val="24"/>
          <w:szCs w:val="24"/>
        </w:rPr>
        <w:t xml:space="preserve">“find that a </w:t>
      </w:r>
      <w:r w:rsidRPr="00442B82">
        <w:rPr>
          <w:rStyle w:val="Emphasis"/>
          <w:rFonts w:asciiTheme="minorHAnsi" w:hAnsiTheme="minorHAnsi" w:cstheme="minorHAnsi"/>
          <w:sz w:val="24"/>
          <w:szCs w:val="24"/>
          <w:highlight w:val="cyan"/>
        </w:rPr>
        <w:t>lack of institutional support</w:t>
      </w:r>
      <w:r w:rsidRPr="00442B82">
        <w:rPr>
          <w:rStyle w:val="Emphasis"/>
          <w:rFonts w:asciiTheme="minorHAnsi" w:hAnsiTheme="minorHAnsi" w:cstheme="minorHAnsi"/>
          <w:sz w:val="24"/>
          <w:szCs w:val="24"/>
        </w:rPr>
        <w:t xml:space="preserve"> will </w:t>
      </w:r>
      <w:r w:rsidRPr="00442B82">
        <w:rPr>
          <w:rStyle w:val="Emphasis"/>
          <w:rFonts w:asciiTheme="minorHAnsi" w:hAnsiTheme="minorHAnsi" w:cstheme="minorHAnsi"/>
          <w:sz w:val="24"/>
          <w:szCs w:val="24"/>
          <w:highlight w:val="cyan"/>
        </w:rPr>
        <w:t>devastate unions’ ability to function as a balance</w:t>
      </w:r>
      <w:r w:rsidRPr="00442B82">
        <w:rPr>
          <w:rStyle w:val="Emphasis"/>
          <w:rFonts w:asciiTheme="minorHAnsi" w:hAnsiTheme="minorHAnsi" w:cstheme="minorHAnsi"/>
          <w:sz w:val="24"/>
          <w:szCs w:val="24"/>
        </w:rPr>
        <w:t xml:space="preserve"> to firms’ monopsony power, potentially with major consequences … In turn, labor market </w:t>
      </w:r>
      <w:r w:rsidRPr="00442B82">
        <w:rPr>
          <w:rStyle w:val="Emphasis"/>
          <w:rFonts w:asciiTheme="minorHAnsi" w:hAnsiTheme="minorHAnsi" w:cstheme="minorHAnsi"/>
          <w:sz w:val="24"/>
          <w:szCs w:val="24"/>
          <w:highlight w:val="cyan"/>
        </w:rPr>
        <w:t>outcomes will be less socially efficient</w:t>
      </w:r>
      <w:r w:rsidRPr="00442B82">
        <w:rPr>
          <w:rStyle w:val="Emphasis"/>
          <w:rFonts w:asciiTheme="minorHAnsi" w:hAnsiTheme="minorHAnsi" w:cstheme="minorHAnsi"/>
          <w:sz w:val="24"/>
          <w:szCs w:val="24"/>
        </w:rPr>
        <w:t xml:space="preserve">.” </w:t>
      </w:r>
      <w:r w:rsidRPr="00442B82">
        <w:rPr>
          <w:rFonts w:asciiTheme="minorHAnsi" w:hAnsiTheme="minorHAnsi" w:cstheme="minorHAnsi"/>
          <w:sz w:val="16"/>
          <w:szCs w:val="24"/>
        </w:rPr>
        <w:t>In short, policies and enforcement that support collective action such as strikes not only creates benefits for workers directly but also addresses a larger problem of concentrated market power.</w:t>
      </w:r>
    </w:p>
    <w:p w14:paraId="0A6A05BF" w14:textId="77777777" w:rsidR="001421CC" w:rsidRPr="00442B82" w:rsidRDefault="001421CC" w:rsidP="001421CC">
      <w:pPr>
        <w:spacing w:line="276" w:lineRule="auto"/>
        <w:rPr>
          <w:rFonts w:asciiTheme="minorHAnsi" w:hAnsiTheme="minorHAnsi" w:cstheme="minorHAnsi"/>
        </w:rPr>
      </w:pPr>
    </w:p>
    <w:p w14:paraId="206B2CA2" w14:textId="77777777" w:rsidR="001421CC" w:rsidRPr="00442B82" w:rsidRDefault="001421CC" w:rsidP="001421CC">
      <w:pPr>
        <w:pStyle w:val="Heading4"/>
        <w:spacing w:line="276" w:lineRule="auto"/>
        <w:rPr>
          <w:rFonts w:asciiTheme="minorHAnsi" w:hAnsiTheme="minorHAnsi" w:cstheme="minorHAnsi"/>
          <w:u w:val="single"/>
        </w:rPr>
      </w:pPr>
      <w:r w:rsidRPr="00442B82">
        <w:rPr>
          <w:rFonts w:asciiTheme="minorHAnsi" w:hAnsiTheme="minorHAnsi" w:cstheme="minorHAnsi"/>
        </w:rPr>
        <w:t xml:space="preserve">Institutional support for collective action linearly increases worker power, wages, and employment – only our evidence assumes employers are </w:t>
      </w:r>
      <w:r w:rsidRPr="00442B82">
        <w:rPr>
          <w:rFonts w:asciiTheme="minorHAnsi" w:hAnsiTheme="minorHAnsi" w:cstheme="minorHAnsi"/>
          <w:u w:val="single"/>
        </w:rPr>
        <w:t>wage setters</w:t>
      </w:r>
    </w:p>
    <w:p w14:paraId="4A9BF7D3" w14:textId="77777777" w:rsidR="001421CC" w:rsidRPr="00442B82" w:rsidRDefault="001421CC" w:rsidP="001421CC">
      <w:pPr>
        <w:spacing w:line="276" w:lineRule="auto"/>
        <w:rPr>
          <w:rFonts w:asciiTheme="minorHAnsi" w:hAnsiTheme="minorHAnsi" w:cstheme="minorHAnsi"/>
        </w:rPr>
      </w:pPr>
      <w:r w:rsidRPr="00442B82">
        <w:rPr>
          <w:rStyle w:val="Style13ptBold"/>
          <w:rFonts w:asciiTheme="minorHAnsi" w:hAnsiTheme="minorHAnsi" w:cstheme="minorHAnsi"/>
        </w:rPr>
        <w:t>Stelzner and Paul 18</w:t>
      </w:r>
      <w:r w:rsidRPr="00442B82">
        <w:rPr>
          <w:rFonts w:asciiTheme="minorHAnsi" w:hAnsiTheme="minorHAnsi" w:cstheme="minorHAnsi"/>
        </w:rPr>
        <w:t xml:space="preserve"> [Mark Stelzner Mark Paul, 7-5-2018, "How does market power affect wages? Monopsony and collective action in an institutional context," Equitable Growth, https://equitablegrowth.org/working-papers/how-does-market-power-affect-wages-monopsony-and-collective-action-in-an-institutional-context/, accessed 10-31-2021] BCortez</w:t>
      </w:r>
    </w:p>
    <w:p w14:paraId="5C7F4399" w14:textId="77777777" w:rsidR="001421CC" w:rsidRPr="00442B82" w:rsidRDefault="001421CC" w:rsidP="001421CC">
      <w:pPr>
        <w:spacing w:line="276" w:lineRule="auto"/>
        <w:rPr>
          <w:rFonts w:asciiTheme="minorHAnsi" w:hAnsiTheme="minorHAnsi" w:cstheme="minorHAnsi"/>
          <w:sz w:val="16"/>
          <w:szCs w:val="24"/>
        </w:rPr>
      </w:pPr>
      <w:r w:rsidRPr="00442B82">
        <w:rPr>
          <w:rStyle w:val="StyleUnderline"/>
          <w:rFonts w:asciiTheme="minorHAnsi" w:hAnsiTheme="minorHAnsi" w:cstheme="minorHAnsi"/>
          <w:sz w:val="24"/>
          <w:szCs w:val="24"/>
        </w:rPr>
        <w:t xml:space="preserve">Essentially, </w:t>
      </w:r>
      <w:r w:rsidRPr="00442B82">
        <w:rPr>
          <w:rStyle w:val="StyleUnderline"/>
          <w:rFonts w:asciiTheme="minorHAnsi" w:hAnsiTheme="minorHAnsi" w:cstheme="minorHAnsi"/>
          <w:sz w:val="24"/>
          <w:szCs w:val="24"/>
          <w:highlight w:val="cyan"/>
        </w:rPr>
        <w:t>collective action neutralizes</w:t>
      </w:r>
      <w:r w:rsidRPr="00442B82">
        <w:rPr>
          <w:rStyle w:val="StyleUnderline"/>
          <w:rFonts w:asciiTheme="minorHAnsi" w:hAnsiTheme="minorHAnsi" w:cstheme="minorHAnsi"/>
          <w:sz w:val="24"/>
          <w:szCs w:val="24"/>
        </w:rPr>
        <w:t xml:space="preserve">, to some degree, the </w:t>
      </w:r>
      <w:r w:rsidRPr="00442B82">
        <w:rPr>
          <w:rStyle w:val="StyleUnderline"/>
          <w:rFonts w:asciiTheme="minorHAnsi" w:hAnsiTheme="minorHAnsi" w:cstheme="minorHAnsi"/>
          <w:sz w:val="24"/>
          <w:szCs w:val="24"/>
          <w:highlight w:val="cyan"/>
        </w:rPr>
        <w:t>wage setting power</w:t>
      </w:r>
      <w:r w:rsidRPr="00442B82">
        <w:rPr>
          <w:rStyle w:val="StyleUnderline"/>
          <w:rFonts w:asciiTheme="minorHAnsi" w:hAnsiTheme="minorHAnsi" w:cstheme="minorHAnsi"/>
          <w:sz w:val="24"/>
          <w:szCs w:val="24"/>
        </w:rPr>
        <w:t xml:space="preserve"> of the firm reducing the rent firms siphon from workers. Increases in the wage which reduce profits decrease that rent. </w:t>
      </w:r>
      <w:r w:rsidRPr="00442B82">
        <w:rPr>
          <w:rFonts w:asciiTheme="minorHAnsi" w:hAnsiTheme="minorHAnsi" w:cstheme="minorHAnsi"/>
          <w:sz w:val="16"/>
          <w:szCs w:val="24"/>
        </w:rPr>
        <w:t xml:space="preserve">Notice, this </w:t>
      </w:r>
      <w:r w:rsidRPr="00024558">
        <w:rPr>
          <w:rStyle w:val="StyleUnderline"/>
          <w:rFonts w:asciiTheme="minorHAnsi" w:hAnsiTheme="minorHAnsi" w:cstheme="minorHAnsi"/>
          <w:sz w:val="24"/>
          <w:szCs w:val="24"/>
        </w:rPr>
        <w:t>result is completely counter to the normal conception</w:t>
      </w:r>
      <w:r w:rsidRPr="00442B82">
        <w:rPr>
          <w:rStyle w:val="StyleUnderline"/>
          <w:rFonts w:asciiTheme="minorHAnsi" w:hAnsiTheme="minorHAnsi" w:cstheme="minorHAnsi"/>
          <w:sz w:val="24"/>
          <w:szCs w:val="24"/>
        </w:rPr>
        <w:t xml:space="preserve"> of workers’ collective action. As outlined above, this </w:t>
      </w:r>
      <w:r w:rsidRPr="00024558">
        <w:rPr>
          <w:rStyle w:val="StyleUnderline"/>
          <w:rFonts w:asciiTheme="minorHAnsi" w:hAnsiTheme="minorHAnsi" w:cstheme="minorHAnsi"/>
          <w:sz w:val="24"/>
          <w:szCs w:val="24"/>
        </w:rPr>
        <w:t>outcome is contingent on the starting point.</w:t>
      </w:r>
      <w:r w:rsidRPr="00442B82">
        <w:rPr>
          <w:rStyle w:val="StyleUnderline"/>
          <w:rFonts w:asciiTheme="minorHAnsi" w:hAnsiTheme="minorHAnsi" w:cstheme="minorHAnsi"/>
          <w:sz w:val="24"/>
          <w:szCs w:val="24"/>
        </w:rPr>
        <w:t xml:space="preserve"> Here </w:t>
      </w:r>
      <w:r w:rsidRPr="00442B82">
        <w:rPr>
          <w:rStyle w:val="StyleUnderline"/>
          <w:rFonts w:asciiTheme="minorHAnsi" w:hAnsiTheme="minorHAnsi" w:cstheme="minorHAnsi"/>
          <w:sz w:val="24"/>
          <w:szCs w:val="24"/>
          <w:highlight w:val="cyan"/>
        </w:rPr>
        <w:t>we have</w:t>
      </w:r>
      <w:r w:rsidRPr="00442B82">
        <w:rPr>
          <w:rStyle w:val="StyleUnderline"/>
          <w:rFonts w:asciiTheme="minorHAnsi" w:hAnsiTheme="minorHAnsi" w:cstheme="minorHAnsi"/>
          <w:sz w:val="24"/>
          <w:szCs w:val="24"/>
        </w:rPr>
        <w:t xml:space="preserve"> started from </w:t>
      </w:r>
      <w:r w:rsidRPr="00442B82">
        <w:rPr>
          <w:rStyle w:val="StyleUnderline"/>
          <w:rFonts w:asciiTheme="minorHAnsi" w:hAnsiTheme="minorHAnsi" w:cstheme="minorHAnsi"/>
          <w:sz w:val="24"/>
          <w:szCs w:val="24"/>
          <w:highlight w:val="cyan"/>
        </w:rPr>
        <w:t>assumption that firms have wage setting power</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This </w:t>
      </w:r>
      <w:r w:rsidRPr="00442B82">
        <w:rPr>
          <w:rStyle w:val="StyleUnderline"/>
          <w:rFonts w:asciiTheme="minorHAnsi" w:hAnsiTheme="minorHAnsi" w:cstheme="minorHAnsi"/>
          <w:sz w:val="24"/>
          <w:szCs w:val="24"/>
        </w:rPr>
        <w:t xml:space="preserve">starting point </w:t>
      </w:r>
      <w:r w:rsidRPr="00442B82">
        <w:rPr>
          <w:rStyle w:val="StyleUnderline"/>
          <w:rFonts w:asciiTheme="minorHAnsi" w:hAnsiTheme="minorHAnsi" w:cstheme="minorHAnsi"/>
          <w:sz w:val="24"/>
          <w:szCs w:val="24"/>
          <w:highlight w:val="cyan"/>
        </w:rPr>
        <w:t>completely recenters</w:t>
      </w:r>
      <w:r w:rsidRPr="00442B82">
        <w:rPr>
          <w:rStyle w:val="StyleUnderline"/>
          <w:rFonts w:asciiTheme="minorHAnsi" w:hAnsiTheme="minorHAnsi" w:cstheme="minorHAnsi"/>
          <w:sz w:val="24"/>
          <w:szCs w:val="24"/>
        </w:rPr>
        <w:t xml:space="preserve"> the </w:t>
      </w:r>
      <w:r w:rsidRPr="00442B82">
        <w:rPr>
          <w:rStyle w:val="StyleUnderline"/>
          <w:rFonts w:asciiTheme="minorHAnsi" w:hAnsiTheme="minorHAnsi" w:cstheme="minorHAnsi"/>
          <w:sz w:val="24"/>
          <w:szCs w:val="24"/>
          <w:highlight w:val="cyan"/>
        </w:rPr>
        <w:t>role of collective action</w:t>
      </w:r>
      <w:r w:rsidRPr="00442B82">
        <w:rPr>
          <w:rStyle w:val="StyleUnderline"/>
          <w:rFonts w:asciiTheme="minorHAnsi" w:hAnsiTheme="minorHAnsi" w:cstheme="minorHAnsi"/>
          <w:sz w:val="24"/>
          <w:szCs w:val="24"/>
        </w:rPr>
        <w:t xml:space="preserve"> from one of rent seeking to rent reducing. </w:t>
      </w:r>
      <w:r w:rsidRPr="00442B82">
        <w:rPr>
          <w:rStyle w:val="Emphasis"/>
          <w:rFonts w:asciiTheme="minorHAnsi" w:hAnsiTheme="minorHAnsi" w:cstheme="minorHAnsi"/>
          <w:sz w:val="24"/>
          <w:szCs w:val="24"/>
          <w:highlight w:val="cyan"/>
        </w:rPr>
        <w:t>Higher levels of institutional support</w:t>
      </w:r>
      <w:r w:rsidRPr="00442B82">
        <w:rPr>
          <w:rStyle w:val="StyleUnderline"/>
          <w:rFonts w:asciiTheme="minorHAnsi" w:hAnsiTheme="minorHAnsi" w:cstheme="minorHAnsi"/>
          <w:sz w:val="24"/>
          <w:szCs w:val="24"/>
          <w:highlight w:val="cyan"/>
        </w:rPr>
        <w:t xml:space="preserve"> for workers</w:t>
      </w:r>
      <w:r w:rsidRPr="00442B82">
        <w:rPr>
          <w:rStyle w:val="StyleUnderline"/>
          <w:rFonts w:asciiTheme="minorHAnsi" w:hAnsiTheme="minorHAnsi" w:cstheme="minorHAnsi"/>
          <w:sz w:val="24"/>
          <w:szCs w:val="24"/>
        </w:rPr>
        <w:t xml:space="preserve"> will </w:t>
      </w:r>
      <w:r w:rsidRPr="00442B82">
        <w:rPr>
          <w:rStyle w:val="StyleUnderline"/>
          <w:rFonts w:asciiTheme="minorHAnsi" w:hAnsiTheme="minorHAnsi" w:cstheme="minorHAnsi"/>
          <w:sz w:val="24"/>
          <w:szCs w:val="24"/>
          <w:highlight w:val="cyan"/>
        </w:rPr>
        <w:t xml:space="preserve">lead to further </w:t>
      </w:r>
      <w:r w:rsidRPr="00442B82">
        <w:rPr>
          <w:rStyle w:val="Emphasis"/>
          <w:rFonts w:asciiTheme="minorHAnsi" w:hAnsiTheme="minorHAnsi" w:cstheme="minorHAnsi"/>
          <w:sz w:val="24"/>
          <w:szCs w:val="24"/>
          <w:highlight w:val="cyan"/>
        </w:rPr>
        <w:t>neutralization</w:t>
      </w:r>
      <w:r w:rsidRPr="00442B82">
        <w:rPr>
          <w:rStyle w:val="Emphasis"/>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of wages setting power, higher wages, and</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firm hiring more</w:t>
      </w:r>
      <w:r w:rsidRPr="00442B82">
        <w:rPr>
          <w:rStyle w:val="Emphasis"/>
          <w:rFonts w:asciiTheme="minorHAnsi" w:hAnsiTheme="minorHAnsi" w:cstheme="minorHAnsi"/>
          <w:sz w:val="24"/>
          <w:szCs w:val="24"/>
        </w:rPr>
        <w:t xml:space="preserve"> units of </w:t>
      </w:r>
      <w:r w:rsidRPr="00442B82">
        <w:rPr>
          <w:rStyle w:val="Emphasis"/>
          <w:rFonts w:asciiTheme="minorHAnsi" w:hAnsiTheme="minorHAnsi" w:cstheme="minorHAnsi"/>
          <w:sz w:val="24"/>
          <w:szCs w:val="24"/>
          <w:highlight w:val="cyan"/>
        </w:rPr>
        <w:t>labor</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In Figure 3, we graph the profit maximizing wage for the firm for three different levels of government support.14 </w:t>
      </w:r>
      <w:r w:rsidRPr="00442B82">
        <w:rPr>
          <w:rFonts w:ascii="Tahoma" w:hAnsi="Tahoma" w:cs="Tahoma"/>
          <w:sz w:val="16"/>
          <w:szCs w:val="24"/>
        </w:rPr>
        <w:t>�</w:t>
      </w:r>
      <w:r w:rsidRPr="00442B82">
        <w:rPr>
          <w:rFonts w:asciiTheme="minorHAnsi" w:hAnsiTheme="minorHAnsi" w:cstheme="minorHAnsi"/>
          <w:sz w:val="16"/>
          <w:szCs w:val="24"/>
        </w:rPr>
        <w:t xml:space="preserve">b is when government support is completely on the side of employers (i.e. when </w:t>
      </w:r>
      <w:r w:rsidRPr="00442B82">
        <w:rPr>
          <w:rFonts w:ascii="Tahoma" w:hAnsi="Tahoma" w:cs="Tahoma"/>
          <w:sz w:val="16"/>
          <w:szCs w:val="24"/>
        </w:rPr>
        <w:t>�</w:t>
      </w:r>
      <w:r w:rsidRPr="00442B82">
        <w:rPr>
          <w:rFonts w:asciiTheme="minorHAnsi" w:hAnsiTheme="minorHAnsi" w:cstheme="minorHAnsi"/>
          <w:sz w:val="16"/>
          <w:szCs w:val="24"/>
        </w:rPr>
        <w:t xml:space="preserve"> = 0). </w:t>
      </w:r>
      <w:r w:rsidRPr="00442B82">
        <w:rPr>
          <w:rFonts w:ascii="Tahoma" w:hAnsi="Tahoma" w:cs="Tahoma"/>
          <w:sz w:val="16"/>
          <w:szCs w:val="24"/>
        </w:rPr>
        <w:t>�</w:t>
      </w:r>
      <w:r w:rsidRPr="00442B82">
        <w:rPr>
          <w:rFonts w:asciiTheme="minorHAnsi" w:hAnsiTheme="minorHAnsi" w:cstheme="minorHAnsi"/>
          <w:sz w:val="16"/>
          <w:szCs w:val="24"/>
        </w:rPr>
        <w:t xml:space="preserve">8 is greater than </w:t>
      </w:r>
      <w:r w:rsidRPr="00442B82">
        <w:rPr>
          <w:rFonts w:ascii="Tahoma" w:hAnsi="Tahoma" w:cs="Tahoma"/>
          <w:sz w:val="16"/>
          <w:szCs w:val="24"/>
        </w:rPr>
        <w:t>�</w:t>
      </w:r>
      <w:r w:rsidRPr="00442B82">
        <w:rPr>
          <w:rFonts w:asciiTheme="minorHAnsi" w:hAnsiTheme="minorHAnsi" w:cstheme="minorHAnsi"/>
          <w:sz w:val="16"/>
          <w:szCs w:val="24"/>
        </w:rPr>
        <w:t xml:space="preserve">b, and </w:t>
      </w:r>
      <w:r w:rsidRPr="00442B82">
        <w:rPr>
          <w:rFonts w:ascii="Tahoma" w:hAnsi="Tahoma" w:cs="Tahoma"/>
          <w:sz w:val="16"/>
          <w:szCs w:val="24"/>
        </w:rPr>
        <w:t>�</w:t>
      </w:r>
      <w:r w:rsidRPr="00442B82">
        <w:rPr>
          <w:rFonts w:asciiTheme="minorHAnsi" w:hAnsiTheme="minorHAnsi" w:cstheme="minorHAnsi"/>
          <w:sz w:val="16"/>
          <w:szCs w:val="24"/>
        </w:rPr>
        <w:t xml:space="preserve">K is greater than </w:t>
      </w:r>
      <w:r w:rsidRPr="00442B82">
        <w:rPr>
          <w:rFonts w:ascii="Tahoma" w:hAnsi="Tahoma" w:cs="Tahoma"/>
          <w:sz w:val="16"/>
          <w:szCs w:val="24"/>
        </w:rPr>
        <w:t>�</w:t>
      </w:r>
      <w:r w:rsidRPr="00442B82">
        <w:rPr>
          <w:rFonts w:asciiTheme="minorHAnsi" w:hAnsiTheme="minorHAnsi" w:cstheme="minorHAnsi"/>
          <w:sz w:val="16"/>
          <w:szCs w:val="24"/>
        </w:rPr>
        <w:t xml:space="preserve">8. </w:t>
      </w:r>
      <w:r w:rsidRPr="00442B82">
        <w:rPr>
          <w:rFonts w:ascii="Tahoma" w:hAnsi="Tahoma" w:cs="Tahoma"/>
          <w:sz w:val="16"/>
          <w:szCs w:val="24"/>
        </w:rPr>
        <w:t>��</w:t>
      </w:r>
      <w:r w:rsidRPr="00442B82">
        <w:rPr>
          <w:rFonts w:asciiTheme="minorHAnsi" w:hAnsiTheme="minorHAnsi" w:cstheme="minorHAnsi"/>
          <w:sz w:val="16"/>
          <w:szCs w:val="24"/>
        </w:rPr>
        <w:t xml:space="preserve">6n, </w:t>
      </w:r>
      <w:r w:rsidRPr="00442B82">
        <w:rPr>
          <w:rFonts w:ascii="Tahoma" w:hAnsi="Tahoma" w:cs="Tahoma"/>
          <w:sz w:val="16"/>
          <w:szCs w:val="24"/>
        </w:rPr>
        <w:t>��</w:t>
      </w:r>
      <w:r w:rsidRPr="00442B82">
        <w:rPr>
          <w:rFonts w:asciiTheme="minorHAnsi" w:hAnsiTheme="minorHAnsi" w:cstheme="minorHAnsi"/>
          <w:sz w:val="16"/>
          <w:szCs w:val="24"/>
        </w:rPr>
        <w:t xml:space="preserve">6o, and </w:t>
      </w:r>
      <w:r w:rsidRPr="00442B82">
        <w:rPr>
          <w:rFonts w:ascii="Tahoma" w:hAnsi="Tahoma" w:cs="Tahoma"/>
          <w:sz w:val="16"/>
          <w:szCs w:val="24"/>
        </w:rPr>
        <w:t>��</w:t>
      </w:r>
      <w:r w:rsidRPr="00442B82">
        <w:rPr>
          <w:rFonts w:asciiTheme="minorHAnsi" w:hAnsiTheme="minorHAnsi" w:cstheme="minorHAnsi"/>
          <w:sz w:val="16"/>
          <w:szCs w:val="24"/>
        </w:rPr>
        <w:t xml:space="preserve">6p are the corresponding marginal revenue curves, and the light and dark blue lines are the marginal cost and supply curve, respectively. As we can see, higher levels of government support for collective activity shifts up the intersection of the marginal revenue and marginal cost curve leading to a higher profit maximizing wage chosen by the firm. </w:t>
      </w:r>
      <w:r w:rsidRPr="00442B82">
        <w:rPr>
          <w:rStyle w:val="Emphasis"/>
          <w:rFonts w:asciiTheme="minorHAnsi" w:hAnsiTheme="minorHAnsi" w:cstheme="minorHAnsi"/>
          <w:sz w:val="24"/>
          <w:szCs w:val="24"/>
          <w:highlight w:val="cyan"/>
        </w:rPr>
        <w:t>Greater</w:t>
      </w:r>
      <w:r w:rsidRPr="00442B82">
        <w:rPr>
          <w:rStyle w:val="Emphasis"/>
          <w:rFonts w:asciiTheme="minorHAnsi" w:hAnsiTheme="minorHAnsi" w:cstheme="minorHAnsi"/>
          <w:sz w:val="24"/>
          <w:szCs w:val="24"/>
        </w:rPr>
        <w:t xml:space="preserve"> </w:t>
      </w:r>
      <w:r w:rsidRPr="00442B82">
        <w:rPr>
          <w:rStyle w:val="Emphasis"/>
          <w:rFonts w:asciiTheme="minorHAnsi" w:hAnsiTheme="minorHAnsi" w:cstheme="minorHAnsi"/>
          <w:sz w:val="24"/>
          <w:szCs w:val="24"/>
          <w:highlight w:val="cyan"/>
        </w:rPr>
        <w:t>government support</w:t>
      </w:r>
      <w:r w:rsidRPr="00442B82">
        <w:rPr>
          <w:rStyle w:val="Emphasis"/>
          <w:rFonts w:asciiTheme="minorHAnsi" w:hAnsiTheme="minorHAnsi" w:cstheme="minorHAnsi"/>
          <w:sz w:val="24"/>
          <w:szCs w:val="24"/>
        </w:rPr>
        <w:t xml:space="preserve"> for labor </w:t>
      </w:r>
      <w:r w:rsidRPr="00442B82">
        <w:rPr>
          <w:rStyle w:val="Emphasis"/>
          <w:rFonts w:asciiTheme="minorHAnsi" w:hAnsiTheme="minorHAnsi" w:cstheme="minorHAnsi"/>
          <w:sz w:val="24"/>
          <w:szCs w:val="24"/>
          <w:highlight w:val="cyan"/>
        </w:rPr>
        <w:t>increases</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probability</w:t>
      </w:r>
      <w:r w:rsidRPr="00442B82">
        <w:rPr>
          <w:rStyle w:val="StyleUnderline"/>
          <w:rFonts w:asciiTheme="minorHAnsi" w:hAnsiTheme="minorHAnsi" w:cstheme="minorHAnsi"/>
          <w:sz w:val="24"/>
          <w:szCs w:val="24"/>
        </w:rPr>
        <w:t xml:space="preserve"> of winning from collective action and thus leads to more such activity.</w:t>
      </w:r>
      <w:r w:rsidRPr="00442B82">
        <w:rPr>
          <w:rFonts w:asciiTheme="minorHAnsi" w:hAnsiTheme="minorHAnsi" w:cstheme="minorHAnsi"/>
          <w:sz w:val="16"/>
          <w:szCs w:val="24"/>
        </w:rPr>
        <w:t xml:space="preserve"> As a result, </w:t>
      </w:r>
      <w:r w:rsidRPr="00442B82">
        <w:rPr>
          <w:rStyle w:val="StyleUnderline"/>
          <w:rFonts w:asciiTheme="minorHAnsi" w:hAnsiTheme="minorHAnsi" w:cstheme="minorHAnsi"/>
          <w:sz w:val="24"/>
          <w:szCs w:val="24"/>
        </w:rPr>
        <w:t xml:space="preserve">the </w:t>
      </w:r>
      <w:r w:rsidRPr="00442B82">
        <w:rPr>
          <w:rStyle w:val="Emphasis"/>
          <w:rFonts w:asciiTheme="minorHAnsi" w:hAnsiTheme="minorHAnsi" w:cstheme="minorHAnsi"/>
          <w:sz w:val="24"/>
          <w:szCs w:val="24"/>
          <w:highlight w:val="cyan"/>
        </w:rPr>
        <w:t>firm has more of an incentive</w:t>
      </w:r>
      <w:r w:rsidRPr="00442B82">
        <w:rPr>
          <w:rStyle w:val="Emphasis"/>
          <w:rFonts w:asciiTheme="minorHAnsi" w:hAnsiTheme="minorHAnsi" w:cstheme="minorHAnsi"/>
          <w:sz w:val="24"/>
          <w:szCs w:val="24"/>
        </w:rPr>
        <w:t xml:space="preserve"> to raise the wage such </w:t>
      </w:r>
      <w:r w:rsidRPr="00442B82">
        <w:rPr>
          <w:rStyle w:val="Emphasis"/>
          <w:rFonts w:asciiTheme="minorHAnsi" w:hAnsiTheme="minorHAnsi" w:cstheme="minorHAnsi"/>
          <w:sz w:val="24"/>
          <w:szCs w:val="24"/>
          <w:highlight w:val="cyan"/>
        </w:rPr>
        <w:t>to reduce interference</w:t>
      </w:r>
      <w:r w:rsidRPr="00442B82">
        <w:rPr>
          <w:rStyle w:val="Emphasis"/>
          <w:rFonts w:asciiTheme="minorHAnsi" w:hAnsiTheme="minorHAnsi" w:cstheme="minorHAnsi"/>
          <w:sz w:val="24"/>
          <w:szCs w:val="24"/>
        </w:rPr>
        <w:t xml:space="preserve"> in production. </w:t>
      </w:r>
      <w:r w:rsidRPr="00442B82">
        <w:rPr>
          <w:rFonts w:asciiTheme="minorHAnsi" w:hAnsiTheme="minorHAnsi" w:cstheme="minorHAnsi"/>
          <w:sz w:val="16"/>
          <w:szCs w:val="24"/>
        </w:rPr>
        <w:t xml:space="preserve">Figure 3: Institutional Support and the Wage </w:t>
      </w:r>
      <w:r w:rsidRPr="00442B82">
        <w:rPr>
          <w:rFonts w:asciiTheme="minorHAnsi" w:hAnsiTheme="minorHAnsi" w:cstheme="minorHAnsi"/>
          <w:noProof/>
          <w:sz w:val="16"/>
          <w:szCs w:val="24"/>
        </w:rPr>
        <w:drawing>
          <wp:inline distT="0" distB="0" distL="0" distR="0" wp14:anchorId="0F6A83FB" wp14:editId="0455E0C5">
            <wp:extent cx="8001000" cy="4432300"/>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001000" cy="4432300"/>
                    </a:xfrm>
                    <a:prstGeom prst="rect">
                      <a:avLst/>
                    </a:prstGeom>
                  </pic:spPr>
                </pic:pic>
              </a:graphicData>
            </a:graphic>
          </wp:inline>
        </w:drawing>
      </w:r>
      <w:r w:rsidRPr="00442B82">
        <w:rPr>
          <w:rFonts w:asciiTheme="minorHAnsi" w:hAnsiTheme="minorHAnsi" w:cstheme="minorHAnsi"/>
          <w:sz w:val="16"/>
          <w:szCs w:val="24"/>
        </w:rPr>
        <w:t xml:space="preserve"> 3. Efficient Contract Bargaining As we can see, </w:t>
      </w:r>
      <w:r w:rsidRPr="00442B82">
        <w:rPr>
          <w:rStyle w:val="Emphasis"/>
          <w:rFonts w:asciiTheme="minorHAnsi" w:hAnsiTheme="minorHAnsi" w:cstheme="minorHAnsi"/>
          <w:sz w:val="24"/>
          <w:szCs w:val="24"/>
          <w:highlight w:val="cyan"/>
        </w:rPr>
        <w:t>if</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institutional support is present</w:t>
      </w:r>
      <w:r w:rsidRPr="00442B82">
        <w:rPr>
          <w:rStyle w:val="Emphasis"/>
          <w:rFonts w:asciiTheme="minorHAnsi" w:hAnsiTheme="minorHAnsi" w:cstheme="minorHAnsi"/>
          <w:sz w:val="24"/>
          <w:szCs w:val="24"/>
        </w:rPr>
        <w:t xml:space="preserve">, there is </w:t>
      </w:r>
      <w:r w:rsidRPr="00442B82">
        <w:rPr>
          <w:rStyle w:val="Emphasis"/>
          <w:rFonts w:asciiTheme="minorHAnsi" w:hAnsiTheme="minorHAnsi" w:cstheme="minorHAnsi"/>
          <w:sz w:val="24"/>
          <w:szCs w:val="24"/>
          <w:highlight w:val="cyan"/>
        </w:rPr>
        <w:t>some level of collective action at</w:t>
      </w:r>
      <w:r w:rsidRPr="00442B82">
        <w:rPr>
          <w:rStyle w:val="Emphasis"/>
          <w:rFonts w:asciiTheme="minorHAnsi" w:hAnsiTheme="minorHAnsi" w:cstheme="minorHAnsi"/>
          <w:sz w:val="24"/>
          <w:szCs w:val="24"/>
        </w:rPr>
        <w:t xml:space="preserve"> the </w:t>
      </w:r>
      <w:r w:rsidRPr="00442B82">
        <w:rPr>
          <w:rStyle w:val="Emphasis"/>
          <w:rFonts w:asciiTheme="minorHAnsi" w:hAnsiTheme="minorHAnsi" w:cstheme="minorHAnsi"/>
          <w:sz w:val="24"/>
          <w:szCs w:val="24"/>
          <w:highlight w:val="cyan"/>
        </w:rPr>
        <w:t>profit maximizing wage</w:t>
      </w:r>
      <w:r w:rsidRPr="00442B82">
        <w:rPr>
          <w:rStyle w:val="Emphasis"/>
          <w:rFonts w:asciiTheme="minorHAnsi" w:hAnsiTheme="minorHAnsi" w:cstheme="minorHAnsi"/>
          <w:sz w:val="24"/>
          <w:szCs w:val="24"/>
        </w:rPr>
        <w:t xml:space="preserve"> chosen by the firm. </w:t>
      </w:r>
      <w:r w:rsidRPr="00442B82">
        <w:rPr>
          <w:rStyle w:val="StyleUnderline"/>
          <w:rFonts w:asciiTheme="minorHAnsi" w:hAnsiTheme="minorHAnsi" w:cstheme="minorHAnsi"/>
          <w:sz w:val="24"/>
          <w:szCs w:val="24"/>
        </w:rPr>
        <w:t xml:space="preserve">For workers, collective action via conformance to their best response function is necessary to counterpose employers’ wage setting power. </w:t>
      </w:r>
      <w:r w:rsidRPr="00442B82">
        <w:rPr>
          <w:rStyle w:val="StyleUnderline"/>
          <w:rFonts w:asciiTheme="minorHAnsi" w:hAnsiTheme="minorHAnsi" w:cstheme="minorHAnsi"/>
          <w:sz w:val="24"/>
          <w:szCs w:val="24"/>
          <w:highlight w:val="cyan"/>
        </w:rPr>
        <w:t>If</w:t>
      </w:r>
      <w:r w:rsidRPr="00442B82">
        <w:rPr>
          <w:rStyle w:val="StyleUnderline"/>
          <w:rFonts w:asciiTheme="minorHAnsi" w:hAnsiTheme="minorHAnsi" w:cstheme="minorHAnsi"/>
          <w:sz w:val="24"/>
          <w:szCs w:val="24"/>
        </w:rPr>
        <w:t xml:space="preserve"> workers’ </w:t>
      </w:r>
      <w:r w:rsidRPr="00442B82">
        <w:rPr>
          <w:rStyle w:val="StyleUnderline"/>
          <w:rFonts w:asciiTheme="minorHAnsi" w:hAnsiTheme="minorHAnsi" w:cstheme="minorHAnsi"/>
          <w:sz w:val="24"/>
          <w:szCs w:val="24"/>
          <w:highlight w:val="cyan"/>
        </w:rPr>
        <w:t>planned collective activity</w:t>
      </w:r>
      <w:r w:rsidRPr="00442B82">
        <w:rPr>
          <w:rStyle w:val="StyleUnderline"/>
          <w:rFonts w:asciiTheme="minorHAnsi" w:hAnsiTheme="minorHAnsi" w:cstheme="minorHAnsi"/>
          <w:sz w:val="24"/>
          <w:szCs w:val="24"/>
        </w:rPr>
        <w:t>,</w:t>
      </w:r>
      <w:r w:rsidRPr="00442B82">
        <w:rPr>
          <w:rFonts w:asciiTheme="minorHAnsi" w:hAnsiTheme="minorHAnsi" w:cstheme="minorHAnsi"/>
          <w:sz w:val="16"/>
          <w:szCs w:val="24"/>
        </w:rPr>
        <w:t xml:space="preserve"> as outlined in their best response function, </w:t>
      </w:r>
      <w:r w:rsidRPr="00442B82">
        <w:rPr>
          <w:rStyle w:val="StyleUnderline"/>
          <w:rFonts w:asciiTheme="minorHAnsi" w:hAnsiTheme="minorHAnsi" w:cstheme="minorHAnsi"/>
          <w:sz w:val="24"/>
          <w:szCs w:val="24"/>
          <w:highlight w:val="cyan"/>
        </w:rPr>
        <w:t>was</w:t>
      </w:r>
      <w:r w:rsidRPr="00442B82">
        <w:rPr>
          <w:rStyle w:val="StyleUnderline"/>
          <w:rFonts w:asciiTheme="minorHAnsi" w:hAnsiTheme="minorHAnsi" w:cstheme="minorHAnsi"/>
          <w:sz w:val="24"/>
          <w:szCs w:val="24"/>
        </w:rPr>
        <w:t xml:space="preserve"> viewed as </w:t>
      </w:r>
      <w:r w:rsidRPr="00442B82">
        <w:rPr>
          <w:rStyle w:val="StyleUnderline"/>
          <w:rFonts w:asciiTheme="minorHAnsi" w:hAnsiTheme="minorHAnsi" w:cstheme="minorHAnsi"/>
          <w:sz w:val="24"/>
          <w:szCs w:val="24"/>
          <w:highlight w:val="cyan"/>
        </w:rPr>
        <w:t>a bluff, employers</w:t>
      </w:r>
      <w:r w:rsidRPr="00442B82">
        <w:rPr>
          <w:rStyle w:val="StyleUnderline"/>
          <w:rFonts w:asciiTheme="minorHAnsi" w:hAnsiTheme="minorHAnsi" w:cstheme="minorHAnsi"/>
          <w:sz w:val="24"/>
          <w:szCs w:val="24"/>
        </w:rPr>
        <w:t xml:space="preserve"> would </w:t>
      </w:r>
      <w:r w:rsidRPr="00442B82">
        <w:rPr>
          <w:rStyle w:val="StyleUnderline"/>
          <w:rFonts w:asciiTheme="minorHAnsi" w:hAnsiTheme="minorHAnsi" w:cstheme="minorHAnsi"/>
          <w:sz w:val="24"/>
          <w:szCs w:val="24"/>
          <w:highlight w:val="cyan"/>
        </w:rPr>
        <w:t xml:space="preserve">have no reason to increase </w:t>
      </w:r>
      <w:r w:rsidRPr="00442B82">
        <w:rPr>
          <w:rStyle w:val="StyleUnderline"/>
          <w:rFonts w:asciiTheme="minorHAnsi" w:hAnsiTheme="minorHAnsi" w:cstheme="minorHAnsi"/>
          <w:sz w:val="24"/>
          <w:szCs w:val="24"/>
        </w:rPr>
        <w:t xml:space="preserve">in the </w:t>
      </w:r>
      <w:r w:rsidRPr="00442B82">
        <w:rPr>
          <w:rStyle w:val="StyleUnderline"/>
          <w:rFonts w:asciiTheme="minorHAnsi" w:hAnsiTheme="minorHAnsi" w:cstheme="minorHAnsi"/>
          <w:sz w:val="24"/>
          <w:szCs w:val="24"/>
          <w:highlight w:val="cyan"/>
        </w:rPr>
        <w:t>wage.</w:t>
      </w:r>
      <w:r w:rsidRPr="00442B82">
        <w:rPr>
          <w:rFonts w:asciiTheme="minorHAnsi" w:hAnsiTheme="minorHAnsi" w:cstheme="minorHAnsi"/>
          <w:sz w:val="16"/>
          <w:szCs w:val="24"/>
        </w:rPr>
        <w:t xml:space="preserve"> Thus</w:t>
      </w:r>
      <w:r w:rsidRPr="00442B82">
        <w:rPr>
          <w:rStyle w:val="StyleUnderline"/>
          <w:rFonts w:asciiTheme="minorHAnsi" w:hAnsiTheme="minorHAnsi" w:cstheme="minorHAnsi"/>
          <w:sz w:val="24"/>
          <w:szCs w:val="24"/>
        </w:rPr>
        <w:t xml:space="preserve">, in this noncooperative setting (i.e. binding agreements cannot be made between parties), preemptive wage increases by the employer are dependent on labor engaging in collective action, and the increased wage motivates labor to reduce, but not eliminate, collective action in most cases. </w:t>
      </w:r>
      <w:r w:rsidRPr="00442B82">
        <w:rPr>
          <w:rFonts w:asciiTheme="minorHAnsi" w:hAnsiTheme="minorHAnsi" w:cstheme="minorHAnsi"/>
          <w:sz w:val="16"/>
          <w:szCs w:val="24"/>
        </w:rPr>
        <w:t xml:space="preserve">As a result, if labor and management can make binding agreements on the wage and level of collective activity, there is plenty of space for Pareto improving contracts between labor and management.15 </w:t>
      </w:r>
      <w:r w:rsidRPr="00442B82">
        <w:rPr>
          <w:rStyle w:val="StyleUnderline"/>
          <w:rFonts w:asciiTheme="minorHAnsi" w:hAnsiTheme="minorHAnsi" w:cstheme="minorHAnsi"/>
          <w:sz w:val="24"/>
          <w:szCs w:val="24"/>
        </w:rPr>
        <w:t xml:space="preserve">Management could increase the wage, and labor could decrease collective action both reaping gains. </w:t>
      </w:r>
      <w:r w:rsidRPr="00442B82">
        <w:rPr>
          <w:rFonts w:asciiTheme="minorHAnsi" w:hAnsiTheme="minorHAnsi" w:cstheme="minorHAnsi"/>
          <w:sz w:val="16"/>
          <w:szCs w:val="24"/>
        </w:rPr>
        <w:t xml:space="preserve">Reduction in collective activity would benefit management through an increase in production without an increase in cost, and if management was contractually bound to a certain wage, workers would also benefit through eliminating the disutility of engaging in collective action without any negative repercussions on their wage. In Figure 4, we demonstrate the space for Pareto improving contracts on the wage and collective action. Point a represents the noncooperative outcome where the employer preemptively increases the wage. The Pareto frontier represents all points that are Pareto-efficient. From each of the points on the Pareto frontier, no other outcome exists which could increase the profit of the firm or utility of workers without decreasing either. </w:t>
      </w:r>
    </w:p>
    <w:p w14:paraId="19513EA5" w14:textId="77777777" w:rsidR="001421CC" w:rsidRPr="00442B82" w:rsidRDefault="001421CC" w:rsidP="001421CC">
      <w:pPr>
        <w:spacing w:line="276" w:lineRule="auto"/>
        <w:rPr>
          <w:rFonts w:asciiTheme="minorHAnsi" w:hAnsiTheme="minorHAnsi" w:cstheme="minorHAnsi"/>
          <w:sz w:val="16"/>
          <w:szCs w:val="24"/>
        </w:rPr>
      </w:pPr>
    </w:p>
    <w:p w14:paraId="5CDCEF4B" w14:textId="77777777" w:rsidR="001421CC" w:rsidRDefault="001421CC" w:rsidP="001421CC">
      <w:pPr>
        <w:pStyle w:val="Heading3"/>
        <w:rPr>
          <w:rFonts w:asciiTheme="minorHAnsi" w:hAnsiTheme="minorHAnsi" w:cstheme="minorHAnsi"/>
        </w:rPr>
      </w:pPr>
      <w:r w:rsidRPr="00442B82">
        <w:rPr>
          <w:rFonts w:asciiTheme="minorHAnsi" w:hAnsiTheme="minorHAnsi" w:cstheme="minorHAnsi"/>
        </w:rPr>
        <w:t xml:space="preserve">1AC </w:t>
      </w:r>
      <w:r>
        <w:rPr>
          <w:rFonts w:asciiTheme="minorHAnsi" w:hAnsiTheme="minorHAnsi" w:cstheme="minorHAnsi"/>
        </w:rPr>
        <w:t>–</w:t>
      </w:r>
      <w:r w:rsidRPr="00442B82">
        <w:rPr>
          <w:rFonts w:asciiTheme="minorHAnsi" w:hAnsiTheme="minorHAnsi" w:cstheme="minorHAnsi"/>
        </w:rPr>
        <w:t xml:space="preserve"> FW</w:t>
      </w:r>
    </w:p>
    <w:p w14:paraId="22D508A8" w14:textId="77777777" w:rsidR="001421CC" w:rsidRPr="006B00D0" w:rsidRDefault="001421CC" w:rsidP="001421CC">
      <w:pPr>
        <w:pStyle w:val="Heading4"/>
        <w:rPr>
          <w:b w:val="0"/>
          <w:color w:val="000000"/>
        </w:rPr>
      </w:pPr>
      <w:r>
        <w:rPr>
          <w:rFonts w:eastAsia="Calibri" w:cs="Calibri"/>
          <w:color w:val="000000"/>
          <w:szCs w:val="26"/>
        </w:rPr>
        <w:t>The standard is maximizing expected wellbeing.</w:t>
      </w:r>
      <w:bookmarkStart w:id="0" w:name="_dgpmpnhsgsvl" w:colFirst="0" w:colLast="0"/>
      <w:bookmarkEnd w:id="0"/>
    </w:p>
    <w:p w14:paraId="61B9EAE6" w14:textId="48BD2AED" w:rsidR="001421CC" w:rsidRDefault="00024558" w:rsidP="001421CC">
      <w:pPr>
        <w:pStyle w:val="Heading4"/>
        <w:rPr>
          <w:b w:val="0"/>
          <w:color w:val="000000"/>
        </w:rPr>
      </w:pPr>
      <w:r>
        <w:rPr>
          <w:rFonts w:eastAsia="Calibri" w:cs="Calibri"/>
          <w:color w:val="000000"/>
          <w:szCs w:val="26"/>
        </w:rPr>
        <w:t xml:space="preserve">1 – </w:t>
      </w:r>
      <w:r w:rsidR="001421CC">
        <w:rPr>
          <w:rFonts w:eastAsia="Calibri" w:cs="Calibri"/>
          <w:color w:val="000000"/>
          <w:szCs w:val="26"/>
        </w:rPr>
        <w:t>Pleasure is intrinsically valuable, and all other theories collapse to it.</w:t>
      </w:r>
    </w:p>
    <w:p w14:paraId="3475598A" w14:textId="77777777" w:rsidR="001421CC" w:rsidRDefault="001421CC" w:rsidP="001421CC">
      <w:pPr>
        <w:rPr>
          <w:b/>
          <w:sz w:val="26"/>
          <w:szCs w:val="26"/>
        </w:rPr>
      </w:pPr>
      <w:r>
        <w:rPr>
          <w:b/>
          <w:sz w:val="26"/>
          <w:szCs w:val="26"/>
        </w:rPr>
        <w:t>[Moen 16]</w:t>
      </w:r>
    </w:p>
    <w:p w14:paraId="14F8D0C3" w14:textId="77777777" w:rsidR="001421CC" w:rsidRPr="00D36C5C" w:rsidRDefault="001421CC" w:rsidP="001421CC">
      <w:pPr>
        <w:rPr>
          <w:sz w:val="20"/>
          <w:szCs w:val="20"/>
        </w:rPr>
      </w:pPr>
      <w:r w:rsidRPr="00D36C5C">
        <w:rPr>
          <w:sz w:val="20"/>
          <w:szCs w:val="20"/>
        </w:rPr>
        <w:t>[Ole Martin Moen, Research Fellow in Philosophy at University of Oslo “An Argument for Hedonism” Journal of Value Inquiry (Springer), 50 (2) 2016: 267–281] SJDI</w:t>
      </w:r>
    </w:p>
    <w:p w14:paraId="286D8336" w14:textId="77777777" w:rsidR="001421CC" w:rsidRPr="00AF711F" w:rsidRDefault="001421CC" w:rsidP="001421CC">
      <w:pPr>
        <w:jc w:val="both"/>
        <w:rPr>
          <w:u w:val="single"/>
        </w:rPr>
      </w:pPr>
      <w:r>
        <w:rPr>
          <w:sz w:val="12"/>
          <w:szCs w:val="12"/>
        </w:rPr>
        <w:t xml:space="preserve">Let us start by observing, empirically, that </w:t>
      </w:r>
      <w:r>
        <w:rPr>
          <w:u w:val="single"/>
        </w:rPr>
        <w:t xml:space="preserve">a widely shared judgment about intrinsic value and disvalue is that </w:t>
      </w:r>
      <w:r w:rsidRPr="007023D7">
        <w:rPr>
          <w:highlight w:val="cyan"/>
          <w:u w:val="single"/>
        </w:rPr>
        <w:t>pleasure is intrinsically valuable</w:t>
      </w:r>
      <w:r>
        <w:rPr>
          <w:u w:val="single"/>
        </w:rPr>
        <w:t xml:space="preserve"> and pain is intrinsically disvaluable.</w:t>
      </w:r>
      <w:r>
        <w:rPr>
          <w:sz w:val="12"/>
          <w:szCs w:val="12"/>
        </w:rPr>
        <w:t xml:space="preserve"> </w:t>
      </w:r>
      <w:r>
        <w:rPr>
          <w:u w:val="single"/>
        </w:rPr>
        <w:t>On virtually any proposed list of intrinsic values and disvalues (we will look at some of them below), pleasure is included among the intrinsic values and pain among the intrinsic disvalues.</w:t>
      </w:r>
      <w:r>
        <w:rPr>
          <w:sz w:val="12"/>
          <w:szCs w:val="12"/>
        </w:rPr>
        <w:t xml:space="preserve"> This inclusion makes intuitive sense, moreover, for </w:t>
      </w:r>
      <w:r>
        <w:rPr>
          <w:highlight w:val="cyan"/>
          <w:u w:val="single"/>
        </w:rPr>
        <w:t>there is something undeniably good about the way pleasure feels and something undeniably bad about the way pain feels</w:t>
      </w:r>
      <w:r>
        <w:rPr>
          <w:u w:val="single"/>
        </w:rPr>
        <w:t>, and neither the goodness of pleasure nor the badness of pain seems to be exhausted by the further effects that these experiences might have.</w:t>
      </w:r>
      <w:r>
        <w:rPr>
          <w:sz w:val="12"/>
          <w:szCs w:val="12"/>
        </w:rPr>
        <w:t xml:space="preserve"> “Pleasure” and “pain” are here understood inclusively, as encompassing anything hedonically positive and anything hedonically negative.2 </w:t>
      </w:r>
      <w:r>
        <w:rPr>
          <w:u w:val="single"/>
        </w:rPr>
        <w:t>The special value statuses of pleasure and pain are manifested in how we treat these experiences in our everyday reasoning about values.</w:t>
      </w:r>
      <w:r>
        <w:rPr>
          <w:sz w:val="12"/>
          <w:szCs w:val="12"/>
        </w:rPr>
        <w:t xml:space="preserve"> If you tell me that you are heading for the convenience store, </w:t>
      </w:r>
      <w:r>
        <w:rPr>
          <w:u w:val="single"/>
        </w:rPr>
        <w:t>I might ask: “What for?” This is a reasonable question, for when you go to the convenience store you usually do so</w:t>
      </w:r>
      <w:r>
        <w:rPr>
          <w:sz w:val="12"/>
          <w:szCs w:val="12"/>
        </w:rPr>
        <w:t xml:space="preserve">, not merely for the sake of going to the convenience store, but </w:t>
      </w:r>
      <w:r>
        <w:rPr>
          <w:u w:val="single"/>
        </w:rPr>
        <w:t>for the sake of achieving something further that you deem to be valuable.</w:t>
      </w:r>
      <w:r>
        <w:rPr>
          <w:sz w:val="12"/>
          <w:szCs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u w:val="single"/>
        </w:rPr>
        <w:t xml:space="preserve">If I then proceed by asking “But what is the pleasure of drinking the soda good for?” the discussion is likely to reach an awkward end. The reason is that the </w:t>
      </w:r>
      <w:r>
        <w:rPr>
          <w:highlight w:val="cyan"/>
          <w:u w:val="single"/>
        </w:rPr>
        <w:t>pleasure is not good for anything further</w:t>
      </w:r>
      <w:r>
        <w:rPr>
          <w:u w:val="single"/>
        </w:rPr>
        <w:t>; it is simply that for which going to the convenience store and buying the soda is good.</w:t>
      </w:r>
      <w:r>
        <w:rPr>
          <w:sz w:val="12"/>
          <w:szCs w:val="12"/>
        </w:rPr>
        <w:t>3 As Aristotle observes</w:t>
      </w:r>
      <w:r>
        <w:rPr>
          <w:u w:val="single"/>
        </w:rPr>
        <w:t xml:space="preserve">: “We never ask [a man] what his end is in being pleased, because </w:t>
      </w:r>
      <w:r w:rsidRPr="00322621">
        <w:rPr>
          <w:highlight w:val="cyan"/>
          <w:u w:val="single"/>
        </w:rPr>
        <w:t>we assume that pleasure is choice worthy in itself</w:t>
      </w:r>
      <w:r>
        <w:rPr>
          <w:u w:val="single"/>
        </w:rPr>
        <w:t>.</w:t>
      </w:r>
      <w:r>
        <w:rPr>
          <w:sz w:val="12"/>
          <w:szCs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highlight w:val="cyan"/>
          <w:u w:val="single"/>
        </w:rPr>
        <w:t xml:space="preserve">pleasure and pain are </w:t>
      </w:r>
      <w:r w:rsidRPr="00322621">
        <w:rPr>
          <w:u w:val="single"/>
        </w:rPr>
        <w:t xml:space="preserve">both </w:t>
      </w:r>
      <w:r>
        <w:rPr>
          <w:highlight w:val="cyan"/>
          <w:u w:val="single"/>
        </w:rPr>
        <w:t>places where we reach the end of the line in matters of value.</w:t>
      </w:r>
    </w:p>
    <w:p w14:paraId="1B9FC3D7" w14:textId="1D1B4C32" w:rsidR="001421CC" w:rsidRPr="00163471" w:rsidRDefault="00163471" w:rsidP="001421CC">
      <w:pPr>
        <w:pStyle w:val="Heading4"/>
        <w:numPr>
          <w:ilvl w:val="0"/>
          <w:numId w:val="25"/>
        </w:numPr>
        <w:rPr>
          <w:rFonts w:eastAsia="Calibri" w:cs="Calibri"/>
          <w:color w:val="000000"/>
          <w:szCs w:val="26"/>
        </w:rPr>
      </w:pPr>
      <w:r>
        <w:rPr>
          <w:rFonts w:eastAsia="Calibri" w:cs="Calibri"/>
          <w:color w:val="000000"/>
          <w:szCs w:val="26"/>
        </w:rPr>
        <w:t xml:space="preserve">– </w:t>
      </w:r>
      <w:r w:rsidR="001421CC">
        <w:rPr>
          <w:rFonts w:eastAsia="Calibri" w:cs="Calibri"/>
          <w:color w:val="000000"/>
          <w:szCs w:val="26"/>
        </w:rPr>
        <w:t>Actor spec – Governments must use util and aggregate since every policy has trade-offs. Side constraints freeze action</w:t>
      </w:r>
    </w:p>
    <w:p w14:paraId="5B28C9C6" w14:textId="70EAE58D" w:rsidR="001421CC" w:rsidRPr="00AF711F" w:rsidRDefault="00163471" w:rsidP="001421CC">
      <w:pPr>
        <w:pStyle w:val="Heading4"/>
        <w:rPr>
          <w:rStyle w:val="Style13ptBold"/>
          <w:rFonts w:asciiTheme="minorHAnsi" w:hAnsiTheme="minorHAnsi" w:cstheme="minorHAnsi"/>
          <w:b/>
          <w:bCs w:val="0"/>
          <w:szCs w:val="24"/>
        </w:rPr>
      </w:pPr>
      <w:r>
        <w:rPr>
          <w:rStyle w:val="Style13ptBold"/>
          <w:rFonts w:asciiTheme="minorHAnsi" w:hAnsiTheme="minorHAnsi" w:cstheme="minorHAnsi"/>
          <w:b/>
          <w:bCs w:val="0"/>
          <w:szCs w:val="24"/>
        </w:rPr>
        <w:t xml:space="preserve">3 – </w:t>
      </w:r>
      <w:r w:rsidR="001421CC" w:rsidRPr="00AF711F">
        <w:rPr>
          <w:rStyle w:val="Style13ptBold"/>
          <w:rFonts w:asciiTheme="minorHAnsi" w:hAnsiTheme="minorHAnsi" w:cstheme="minorHAnsi"/>
          <w:b/>
          <w:bCs w:val="0"/>
          <w:szCs w:val="24"/>
        </w:rPr>
        <w:t>Extinction outweighs under all frameworks, Pummer 15.</w:t>
      </w:r>
    </w:p>
    <w:p w14:paraId="46D19363" w14:textId="77777777" w:rsidR="001421CC" w:rsidRPr="007361D7" w:rsidRDefault="001421CC" w:rsidP="001421CC">
      <w:pPr>
        <w:spacing w:line="276" w:lineRule="auto"/>
        <w:rPr>
          <w:sz w:val="20"/>
          <w:szCs w:val="20"/>
        </w:rPr>
      </w:pPr>
      <w:r w:rsidRPr="007361D7">
        <w:rPr>
          <w:sz w:val="20"/>
          <w:szCs w:val="20"/>
        </w:rPr>
        <w:t>Theron Pummer, a Senior Lecturer in Philosophy at the University of St Andrews and Director of the Centre for Ethics, Philosophy and Public Affairs, University of Oxford. “Moral Agreement on Saving the World” Practical Ethics, University of Oxford. May 18, 2015</w:t>
      </w:r>
    </w:p>
    <w:p w14:paraId="71100A5D" w14:textId="77777777" w:rsidR="001421CC" w:rsidRPr="00817A9E" w:rsidRDefault="001421CC" w:rsidP="001421CC">
      <w:pPr>
        <w:spacing w:line="276" w:lineRule="auto"/>
        <w:jc w:val="both"/>
        <w:rPr>
          <w:rFonts w:asciiTheme="minorHAnsi" w:hAnsiTheme="minorHAnsi" w:cstheme="minorHAnsi"/>
          <w:sz w:val="16"/>
        </w:rPr>
      </w:pPr>
      <w:r w:rsidRPr="00817A9E">
        <w:rPr>
          <w:rFonts w:asciiTheme="minorHAnsi" w:hAnsiTheme="minorHAnsi" w:cstheme="minorHAnsi"/>
          <w:sz w:val="16"/>
        </w:rPr>
        <w:t>There appears to be lot of disagreement in moral philosophy. Whether these many apparent disagreements are deep and irresolvable, I believe there is at least one thing it is reasonable to agree on right now</w:t>
      </w:r>
      <w:r w:rsidRPr="00817A9E">
        <w:rPr>
          <w:rFonts w:asciiTheme="minorHAnsi" w:hAnsiTheme="minorHAnsi" w:cstheme="minorHAnsi"/>
          <w:u w:val="single"/>
        </w:rPr>
        <w:t xml:space="preserve">, </w:t>
      </w:r>
      <w:r w:rsidRPr="00817A9E">
        <w:rPr>
          <w:rFonts w:asciiTheme="minorHAnsi" w:hAnsiTheme="minorHAnsi" w:cstheme="minorHAnsi"/>
          <w:highlight w:val="cyan"/>
          <w:u w:val="single"/>
        </w:rPr>
        <w:t>whatever</w:t>
      </w:r>
      <w:r w:rsidRPr="00817A9E">
        <w:rPr>
          <w:rFonts w:asciiTheme="minorHAnsi" w:hAnsiTheme="minorHAnsi" w:cstheme="minorHAnsi"/>
          <w:u w:val="single"/>
        </w:rPr>
        <w:t xml:space="preserve"> general </w:t>
      </w:r>
      <w:r w:rsidRPr="00817A9E">
        <w:rPr>
          <w:rFonts w:asciiTheme="minorHAnsi" w:hAnsiTheme="minorHAnsi" w:cstheme="minorHAnsi"/>
          <w:highlight w:val="cyan"/>
          <w:u w:val="single"/>
        </w:rPr>
        <w:t>moral view we adopt</w:t>
      </w:r>
      <w:r w:rsidRPr="00817A9E">
        <w:rPr>
          <w:rFonts w:asciiTheme="minorHAnsi" w:hAnsiTheme="minorHAnsi" w:cstheme="minorHAnsi"/>
          <w:u w:val="single"/>
        </w:rPr>
        <w:t xml:space="preserve">: that it is very important to reduce the risk that all intelligent beings on this planet are eliminated by an enormous catastrophe, such as a nuclear war. </w:t>
      </w:r>
      <w:r w:rsidRPr="00817A9E">
        <w:rPr>
          <w:rFonts w:asciiTheme="minorHAnsi" w:hAnsiTheme="minorHAnsi" w:cstheme="minorHAnsi"/>
          <w:sz w:val="16"/>
        </w:rPr>
        <w:t xml:space="preserve">How we might in fact try to reduce such existential risks is discussed elsewhere. My claim here is only that we – </w:t>
      </w:r>
      <w:r w:rsidRPr="00817A9E">
        <w:rPr>
          <w:rFonts w:asciiTheme="minorHAnsi" w:hAnsiTheme="minorHAnsi" w:cstheme="minorHAnsi"/>
          <w:u w:val="single"/>
        </w:rPr>
        <w:t>whether we’re consequentialists, deontologists, or virtue ethicists – should all agree that we should try to save the world.</w:t>
      </w:r>
      <w:r w:rsidRPr="00817A9E">
        <w:rPr>
          <w:rFonts w:asciiTheme="minorHAnsi" w:hAnsiTheme="minorHAnsi" w:cstheme="minorHAnsi"/>
          <w:sz w:val="16"/>
        </w:rPr>
        <w:t xml:space="preserve"> According to consequentialism, we should maximize the good, where this is taken to be the goodness, from an impartial perspective, of outcomes. </w:t>
      </w:r>
      <w:r w:rsidRPr="00817A9E">
        <w:rPr>
          <w:rFonts w:asciiTheme="minorHAnsi" w:hAnsiTheme="minorHAnsi" w:cstheme="minorHAnsi"/>
          <w:u w:val="single"/>
        </w:rPr>
        <w:t xml:space="preserve">Clearly one thing that makes an outcome good is that the people in it are doing well. </w:t>
      </w:r>
      <w:r w:rsidRPr="00817A9E">
        <w:rPr>
          <w:rFonts w:asciiTheme="minorHAnsi" w:hAnsiTheme="minorHAnsi" w:cstheme="minorHAnsi"/>
          <w:sz w:val="16"/>
        </w:rPr>
        <w:t xml:space="preserve">There is little disagreement here. If the happiness or well-being of possible future people is just as important as that of people who already exist, and if they would have good lives, it is not hard to see how </w:t>
      </w:r>
      <w:r w:rsidRPr="00817A9E">
        <w:rPr>
          <w:rFonts w:asciiTheme="minorHAnsi" w:hAnsiTheme="minorHAnsi" w:cstheme="minorHAnsi"/>
          <w:highlight w:val="cyan"/>
          <w:u w:val="single"/>
        </w:rPr>
        <w:t>reducing existential risk is</w:t>
      </w:r>
      <w:r w:rsidRPr="00817A9E">
        <w:rPr>
          <w:rFonts w:asciiTheme="minorHAnsi" w:hAnsiTheme="minorHAnsi" w:cstheme="minorHAnsi"/>
          <w:u w:val="single"/>
        </w:rPr>
        <w:t xml:space="preserve"> easily </w:t>
      </w:r>
      <w:r w:rsidRPr="00817A9E">
        <w:rPr>
          <w:rFonts w:asciiTheme="minorHAnsi" w:hAnsiTheme="minorHAnsi" w:cstheme="minorHAnsi"/>
          <w:highlight w:val="cyan"/>
          <w:u w:val="single"/>
        </w:rPr>
        <w:t>the most important thing in the</w:t>
      </w:r>
      <w:r w:rsidRPr="00817A9E">
        <w:rPr>
          <w:rFonts w:asciiTheme="minorHAnsi" w:hAnsiTheme="minorHAnsi" w:cstheme="minorHAnsi"/>
          <w:u w:val="single"/>
        </w:rPr>
        <w:t xml:space="preserve"> whole </w:t>
      </w:r>
      <w:r w:rsidRPr="00817A9E">
        <w:rPr>
          <w:rFonts w:asciiTheme="minorHAnsi" w:hAnsiTheme="minorHAnsi" w:cstheme="minorHAnsi"/>
          <w:highlight w:val="cyan"/>
          <w:u w:val="single"/>
        </w:rPr>
        <w:t>world</w:t>
      </w:r>
      <w:r w:rsidRPr="00817A9E">
        <w:rPr>
          <w:rFonts w:asciiTheme="minorHAnsi" w:hAnsiTheme="minorHAnsi" w:cstheme="minorHAnsi"/>
          <w:u w:val="single"/>
        </w:rPr>
        <w:t xml:space="preserve">. </w:t>
      </w:r>
      <w:r w:rsidRPr="00817A9E">
        <w:rPr>
          <w:rFonts w:asciiTheme="minorHAnsi" w:hAnsiTheme="minorHAnsi" w:cstheme="minorHAnsi"/>
          <w:sz w:val="16"/>
        </w:rPr>
        <w:t xml:space="preserve">This is for the familiar reason that </w:t>
      </w:r>
      <w:r w:rsidRPr="00817A9E">
        <w:rPr>
          <w:rFonts w:asciiTheme="minorHAnsi" w:hAnsiTheme="minorHAnsi" w:cstheme="minorHAnsi"/>
          <w:highlight w:val="cyan"/>
          <w:u w:val="single"/>
        </w:rPr>
        <w:t>there are so many people who could exist in the future</w:t>
      </w:r>
      <w:r w:rsidRPr="00817A9E">
        <w:rPr>
          <w:rFonts w:asciiTheme="minorHAnsi" w:hAnsiTheme="minorHAnsi" w:cstheme="minorHAnsi"/>
          <w:u w:val="single"/>
        </w:rPr>
        <w:t xml:space="preserve"> – there are </w:t>
      </w:r>
      <w:r w:rsidRPr="00817A9E">
        <w:rPr>
          <w:rFonts w:asciiTheme="minorHAnsi" w:hAnsiTheme="minorHAnsi" w:cstheme="minorHAnsi"/>
          <w:highlight w:val="cyan"/>
          <w:u w:val="single"/>
        </w:rPr>
        <w:t>trillions upon trillions</w:t>
      </w:r>
      <w:r w:rsidRPr="00817A9E">
        <w:rPr>
          <w:rFonts w:asciiTheme="minorHAnsi" w:hAnsiTheme="minorHAnsi" w:cstheme="minorHAnsi"/>
          <w:u w:val="single"/>
        </w:rPr>
        <w:t>… upon trillions. There are so many possible future people that reducing existential risk is arguably the most important thing in the world</w:t>
      </w:r>
      <w:r w:rsidRPr="00653231">
        <w:rPr>
          <w:rFonts w:asciiTheme="minorHAnsi" w:hAnsiTheme="minorHAnsi" w:cstheme="minorHAnsi"/>
          <w:u w:val="single"/>
        </w:rPr>
        <w:t xml:space="preserve">, </w:t>
      </w:r>
      <w:r w:rsidRPr="00132C86">
        <w:rPr>
          <w:rFonts w:asciiTheme="minorHAnsi" w:hAnsiTheme="minorHAnsi" w:cstheme="minorHAnsi"/>
          <w:u w:val="single"/>
        </w:rPr>
        <w:t>even if the well-being of these possible people were given only 0.001% as much weight</w:t>
      </w:r>
      <w:r w:rsidRPr="00817A9E">
        <w:rPr>
          <w:rFonts w:asciiTheme="minorHAnsi" w:hAnsiTheme="minorHAnsi" w:cstheme="minorHAnsi"/>
          <w:u w:val="single"/>
        </w:rPr>
        <w:t xml:space="preserve"> as that of existing people</w:t>
      </w:r>
      <w:r w:rsidRPr="00817A9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17A9E">
        <w:rPr>
          <w:rFonts w:asciiTheme="minorHAnsi" w:hAnsiTheme="minorHAnsi" w:cstheme="minorHAnsi"/>
          <w:u w:val="single"/>
        </w:rPr>
        <w:t xml:space="preserve">there’s a good chance that many existing people will, with the aid of life-extension technology, live very long and very high quality lives. </w:t>
      </w:r>
      <w:r w:rsidRPr="00817A9E">
        <w:rPr>
          <w:rFonts w:asciiTheme="minorHAnsi" w:hAnsiTheme="minorHAnsi" w:cstheme="minorHAnsi"/>
          <w:sz w:val="16"/>
        </w:rPr>
        <w:t xml:space="preserve">You might think what I have just argued applies to consequentialists only. There is a tendency to assume 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w:t>
      </w:r>
      <w:r w:rsidRPr="00817A9E">
        <w:rPr>
          <w:rFonts w:asciiTheme="minorHAnsi" w:hAnsiTheme="minorHAnsi" w:cstheme="minorHAnsi"/>
          <w:u w:val="single"/>
        </w:rPr>
        <w:t>Rawls wrote, “</w:t>
      </w:r>
      <w:r w:rsidRPr="00817A9E">
        <w:rPr>
          <w:rFonts w:asciiTheme="minorHAnsi" w:hAnsiTheme="minorHAnsi" w:cstheme="minorHAnsi"/>
          <w:highlight w:val="cyan"/>
          <w:u w:val="single"/>
        </w:rPr>
        <w:t>All ethical doctrines worth our attention take consequences into account in judging rightness</w:t>
      </w:r>
      <w:r w:rsidRPr="00817A9E">
        <w:rPr>
          <w:rFonts w:asciiTheme="minorHAnsi" w:hAnsiTheme="minorHAnsi" w:cstheme="minorHAnsi"/>
          <w:sz w:val="16"/>
        </w:rPr>
        <w:t xml:space="preserve">. One which did not would simply be irrational, crazy.” Minimally plausible versions of deontology and virtue ethics must be concerned in part with promoting the good, from an impartial point of view.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w:t>
      </w:r>
      <w:r w:rsidRPr="00817A9E">
        <w:rPr>
          <w:rFonts w:asciiTheme="minorHAnsi" w:hAnsiTheme="minorHAnsi" w:cstheme="minorHAnsi"/>
          <w:u w:val="single"/>
        </w:rPr>
        <w:t>egoism</w:t>
      </w:r>
      <w:r w:rsidRPr="00817A9E">
        <w:rPr>
          <w:rFonts w:asciiTheme="minorHAnsi" w:hAnsiTheme="minorHAnsi" w:cstheme="minorHAnsi"/>
          <w:sz w:val="16"/>
        </w:rPr>
        <w:t xml:space="preserve">, the view that each agent should maximize her own good, might </w:t>
      </w:r>
      <w:r w:rsidRPr="00817A9E">
        <w:rPr>
          <w:rFonts w:asciiTheme="minorHAnsi" w:hAnsiTheme="minorHAnsi" w:cstheme="minorHAnsi"/>
          <w:u w:val="single"/>
        </w:rPr>
        <w:t>imply strong reasons to reduce existential risk.</w:t>
      </w:r>
      <w:r w:rsidRPr="00817A9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17A9E">
        <w:rPr>
          <w:rFonts w:asciiTheme="minorHAnsi" w:hAnsiTheme="minorHAnsi" w:cstheme="minorHAnsi"/>
          <w:szCs w:val="24"/>
          <w:u w:val="single"/>
        </w:rPr>
        <w:t xml:space="preserve">We should also take into account moral uncertainty. What is it reasonable for one to do, when one is uncertain not (only) about the empirical facts, but also about the moral facts? I’ve just argued that </w:t>
      </w:r>
      <w:r w:rsidRPr="00653231">
        <w:rPr>
          <w:rFonts w:asciiTheme="minorHAnsi" w:hAnsiTheme="minorHAnsi" w:cstheme="minorHAnsi"/>
          <w:szCs w:val="24"/>
          <w:highlight w:val="cyan"/>
          <w:u w:val="single"/>
        </w:rPr>
        <w:t xml:space="preserve">there’s </w:t>
      </w:r>
      <w:r w:rsidRPr="00132C86">
        <w:rPr>
          <w:rFonts w:asciiTheme="minorHAnsi" w:hAnsiTheme="minorHAnsi" w:cstheme="minorHAnsi"/>
          <w:szCs w:val="24"/>
          <w:highlight w:val="cyan"/>
          <w:u w:val="single"/>
        </w:rPr>
        <w:t xml:space="preserve">agreement among </w:t>
      </w:r>
      <w:r w:rsidRPr="00653231">
        <w:rPr>
          <w:rFonts w:asciiTheme="minorHAnsi" w:hAnsiTheme="minorHAnsi" w:cstheme="minorHAnsi"/>
          <w:szCs w:val="24"/>
          <w:u w:val="single"/>
        </w:rPr>
        <w:t xml:space="preserve">minimally plausible </w:t>
      </w:r>
      <w:r w:rsidRPr="00817A9E">
        <w:rPr>
          <w:rFonts w:asciiTheme="minorHAnsi" w:hAnsiTheme="minorHAnsi" w:cstheme="minorHAnsi"/>
          <w:szCs w:val="24"/>
          <w:highlight w:val="cyan"/>
          <w:u w:val="single"/>
        </w:rPr>
        <w:t>ethical views that we have strong reason to reduce existential risk</w:t>
      </w:r>
      <w:r w:rsidRPr="00817A9E">
        <w:rPr>
          <w:rFonts w:asciiTheme="minorHAnsi" w:hAnsiTheme="minorHAnsi" w:cstheme="minorHAnsi"/>
          <w:szCs w:val="24"/>
          <w:u w:val="single"/>
        </w:rPr>
        <w:t xml:space="preserve"> – not only consequentialists, but also deontologists, virtue ethicists, and sophisticated egoists should agree.</w:t>
      </w:r>
      <w:r w:rsidRPr="00817A9E">
        <w:rPr>
          <w:rFonts w:asciiTheme="minorHAnsi" w:hAnsiTheme="minorHAnsi" w:cstheme="minorHAnsi"/>
          <w:sz w:val="16"/>
        </w:rPr>
        <w:t xml:space="preserve"> But even those (hedonistic egoists) who disagree should have a significant level of confidence that they are mistaken, and that one of the above views is correct. </w:t>
      </w:r>
      <w:r w:rsidRPr="00653231">
        <w:rPr>
          <w:rFonts w:asciiTheme="minorHAnsi" w:hAnsiTheme="minorHAnsi" w:cstheme="minorHAnsi"/>
          <w:u w:val="single"/>
        </w:rPr>
        <w:t>Even if they were 90% sure that their view is the correct one</w:t>
      </w:r>
      <w:r w:rsidRPr="00653231">
        <w:rPr>
          <w:rFonts w:asciiTheme="minorHAnsi" w:hAnsiTheme="minorHAnsi" w:cstheme="minorHAnsi"/>
          <w:sz w:val="16"/>
        </w:rPr>
        <w:t xml:space="preserve"> (and 10% sure that one of these other ones is correct), </w:t>
      </w:r>
      <w:r w:rsidRPr="00653231">
        <w:rPr>
          <w:rFonts w:asciiTheme="minorHAnsi" w:hAnsiTheme="minorHAnsi" w:cstheme="minorHAnsi"/>
          <w:u w:val="single"/>
        </w:rPr>
        <w:t>they would have pretty strong reason, from the standpoint of moral uncertainty, to reduce existential risk</w:t>
      </w:r>
      <w:r w:rsidRPr="00653231">
        <w:rPr>
          <w:rFonts w:asciiTheme="minorHAnsi" w:hAnsiTheme="minorHAnsi" w:cstheme="minorHAnsi"/>
          <w:sz w:val="16"/>
        </w:rPr>
        <w:t>. Perhaps most</w:t>
      </w:r>
      <w:r w:rsidRPr="00817A9E">
        <w:rPr>
          <w:rFonts w:asciiTheme="minorHAnsi" w:hAnsiTheme="minorHAnsi" w:cstheme="minorHAnsi"/>
          <w:sz w:val="16"/>
        </w:rPr>
        <w:t xml:space="preserve"> disturbingly still, </w:t>
      </w:r>
      <w:r w:rsidRPr="00817A9E">
        <w:rPr>
          <w:rFonts w:asciiTheme="minorHAnsi" w:hAnsiTheme="minorHAnsi" w:cstheme="minorHAnsi"/>
          <w:u w:val="single"/>
        </w:rPr>
        <w:t xml:space="preserve">even if we are only 1% sure that the well-being of possible future people matters, </w:t>
      </w:r>
      <w:r w:rsidRPr="00817A9E">
        <w:rPr>
          <w:rFonts w:asciiTheme="minorHAnsi" w:hAnsiTheme="minorHAnsi" w:cstheme="minorHAnsi"/>
          <w:sz w:val="16"/>
        </w:rPr>
        <w:t xml:space="preserve">it is at least arguable that, </w:t>
      </w:r>
      <w:r w:rsidRPr="00817A9E">
        <w:rPr>
          <w:rFonts w:asciiTheme="minorHAnsi" w:hAnsiTheme="minorHAnsi" w:cstheme="minorHAnsi"/>
          <w:szCs w:val="24"/>
          <w:highlight w:val="cyan"/>
          <w:u w:val="single"/>
        </w:rPr>
        <w:t>from the standpoint of moral uncertainty, reducing</w:t>
      </w:r>
      <w:r w:rsidRPr="00817A9E">
        <w:rPr>
          <w:rFonts w:asciiTheme="minorHAnsi" w:hAnsiTheme="minorHAnsi" w:cstheme="minorHAnsi"/>
          <w:highlight w:val="cyan"/>
          <w:u w:val="single"/>
        </w:rPr>
        <w:t xml:space="preserve"> existential risk is </w:t>
      </w:r>
      <w:r w:rsidRPr="00653231">
        <w:rPr>
          <w:rFonts w:asciiTheme="minorHAnsi" w:hAnsiTheme="minorHAnsi" w:cstheme="minorHAnsi"/>
          <w:highlight w:val="cyan"/>
          <w:u w:val="single"/>
        </w:rPr>
        <w:t>the mo</w:t>
      </w:r>
      <w:r w:rsidRPr="00817A9E">
        <w:rPr>
          <w:rFonts w:asciiTheme="minorHAnsi" w:hAnsiTheme="minorHAnsi" w:cstheme="minorHAnsi"/>
          <w:highlight w:val="cyan"/>
          <w:u w:val="single"/>
        </w:rPr>
        <w:t>st important thing</w:t>
      </w:r>
      <w:r w:rsidRPr="00817A9E">
        <w:rPr>
          <w:rFonts w:asciiTheme="minorHAnsi" w:hAnsiTheme="minorHAnsi" w:cstheme="minorHAnsi"/>
          <w:u w:val="single"/>
        </w:rPr>
        <w:t xml:space="preserve"> in the world</w:t>
      </w:r>
      <w:r w:rsidRPr="00817A9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w:t>
      </w:r>
      <w:r w:rsidRPr="00817A9E">
        <w:rPr>
          <w:rFonts w:asciiTheme="minorHAnsi" w:hAnsiTheme="minorHAnsi" w:cstheme="minorHAnsi"/>
          <w:u w:val="single"/>
        </w:rPr>
        <w:t>If our selfish recklessness ends human history, we would be acting very wrongly.</w:t>
      </w:r>
      <w:r w:rsidRPr="00817A9E">
        <w:rPr>
          <w:rFonts w:asciiTheme="minorHAnsi" w:hAnsiTheme="minorHAnsi" w:cstheme="minorHAnsi"/>
          <w:sz w:val="16"/>
        </w:rPr>
        <w:t>” (From chapter 36 of On What Matters)</w:t>
      </w:r>
    </w:p>
    <w:p w14:paraId="7866C7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Arial Narrow">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Garamond">
    <w:charset w:val="00"/>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entury Gothic"/>
    <w:panose1 w:val="00000000000000000000"/>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3050705020303"/>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charset w:val="00"/>
    <w:family w:val="roman"/>
    <w:pitch w:val="variable"/>
    <w:sig w:usb0="00000287" w:usb1="00000000" w:usb2="00000000" w:usb3="00000000" w:csb0="0000009F" w:csb1="00000000"/>
  </w:font>
  <w:font w:name="Franklin Gothic Demi">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pitch w:val="variable"/>
    <w:sig w:usb0="00000003" w:usb1="00000000" w:usb2="00000000" w:usb3="00000000" w:csb0="00000003" w:csb1="00000000"/>
  </w:font>
  <w:font w:name="Century Gothic">
    <w:charset w:val="00"/>
    <w:family w:val="swiss"/>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Perpetua">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pitch w:val="variable"/>
    <w:sig w:usb0="E0002AE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altName w:val="Impact"/>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charset w:val="00"/>
    <w:family w:val="swiss"/>
    <w:pitch w:val="variable"/>
    <w:sig w:usb0="A00002AF" w:usb1="5000214A" w:usb2="00000000" w:usb3="00000000" w:csb0="0000009F" w:csb1="00000000"/>
  </w:font>
  <w:font w:name="Frutiger 45 Light">
    <w:altName w:val="Times New Roman"/>
    <w:panose1 w:val="00000000000000000000"/>
    <w:charset w:val="00"/>
    <w:family w:val="roman"/>
    <w:notTrueType/>
    <w:pitch w:val="default"/>
  </w:font>
  <w:font w:name="Cooper Black">
    <w:charset w:val="00"/>
    <w:family w:val="roman"/>
    <w:pitch w:val="variable"/>
    <w:sig w:usb0="00000003" w:usb1="00000000" w:usb2="0000000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Gill Sans">
    <w:charset w:val="B1"/>
    <w:family w:val="swiss"/>
    <w:pitch w:val="variable"/>
    <w:sig w:usb0="80000A67" w:usb1="00000000" w:usb2="00000000" w:usb3="00000000" w:csb0="000001F7" w:csb1="00000000"/>
  </w:font>
  <w:font w:name="Minion Pro">
    <w:altName w:val="Cambria"/>
    <w:panose1 w:val="00000000000000000000"/>
    <w:charset w:val="00"/>
    <w:family w:val="roman"/>
    <w:notTrueType/>
    <w:pitch w:val="variable"/>
    <w:sig w:usb0="60000287" w:usb1="00000001" w:usb2="00000000" w:usb3="00000000" w:csb0="0000019F" w:csb1="00000000"/>
  </w:font>
  <w:font w:name="Baskerville">
    <w:charset w:val="00"/>
    <w:family w:val="roman"/>
    <w:pitch w:val="variable"/>
    <w:sig w:usb0="80000067" w:usb1="02000000" w:usb2="00000000" w:usb3="00000000" w:csb0="0000019F" w:csb1="00000000"/>
  </w:font>
  <w:font w:name="Estrangelo Edessa">
    <w:panose1 w:val="00000000000000000000"/>
    <w:charset w:val="01"/>
    <w:family w:val="roman"/>
    <w:notTrueType/>
    <w:pitch w:val="variable"/>
  </w:font>
  <w:font w:name="Helvetica LT Std">
    <w:altName w:val="Arial"/>
    <w:panose1 w:val="00000000000000000000"/>
    <w:charset w:val="00"/>
    <w:family w:val="roman"/>
    <w:notTrueType/>
    <w:pitch w:val="default"/>
  </w:font>
  <w:font w:name="Liberation Sans">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A3403C"/>
    <w:multiLevelType w:val="hybridMultilevel"/>
    <w:tmpl w:val="08504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8C5A36"/>
    <w:multiLevelType w:val="multilevel"/>
    <w:tmpl w:val="04C694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CE2F99"/>
    <w:multiLevelType w:val="multilevel"/>
    <w:tmpl w:val="29447D4E"/>
    <w:lvl w:ilvl="0">
      <w:start w:val="1"/>
      <w:numFmt w:val="decimal"/>
      <w:lvlText w:val="%1."/>
      <w:lvlJc w:val="left"/>
      <w:pPr>
        <w:ind w:left="720" w:hanging="360"/>
      </w:pPr>
      <w:rPr>
        <w:rFonts w:ascii="Calibri" w:eastAsia="Calibri" w:hAnsi="Calibri" w:cs="Calibri"/>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4D82537"/>
    <w:multiLevelType w:val="hybridMultilevel"/>
    <w:tmpl w:val="FF60AC26"/>
    <w:lvl w:ilvl="0" w:tplc="6060DB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756D69"/>
    <w:multiLevelType w:val="hybridMultilevel"/>
    <w:tmpl w:val="EBBC0C16"/>
    <w:lvl w:ilvl="0" w:tplc="D5A4804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032477B"/>
    <w:multiLevelType w:val="hybridMultilevel"/>
    <w:tmpl w:val="CBE80C12"/>
    <w:lvl w:ilvl="0" w:tplc="D3A62DE4">
      <w:numFmt w:val="bullet"/>
      <w:lvlText w:val="-"/>
      <w:lvlJc w:val="left"/>
      <w:pPr>
        <w:ind w:left="720" w:hanging="360"/>
      </w:pPr>
      <w:rPr>
        <w:rFonts w:ascii="Calibri" w:eastAsiaTheme="minorHAnsi"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F6F0F84"/>
    <w:multiLevelType w:val="hybridMultilevel"/>
    <w:tmpl w:val="387A2AD6"/>
    <w:lvl w:ilvl="0" w:tplc="B6927AB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23"/>
  </w:num>
  <w:num w:numId="13">
    <w:abstractNumId w:val="19"/>
  </w:num>
  <w:num w:numId="14">
    <w:abstractNumId w:val="12"/>
  </w:num>
  <w:num w:numId="15">
    <w:abstractNumId w:val="16"/>
  </w:num>
  <w:num w:numId="16">
    <w:abstractNumId w:val="15"/>
  </w:num>
  <w:num w:numId="17">
    <w:abstractNumId w:val="14"/>
  </w:num>
  <w:num w:numId="18">
    <w:abstractNumId w:val="0"/>
  </w:num>
  <w:num w:numId="19">
    <w:abstractNumId w:val="22"/>
  </w:num>
  <w:num w:numId="20">
    <w:abstractNumId w:val="11"/>
  </w:num>
  <w:num w:numId="21">
    <w:abstractNumId w:val="24"/>
  </w:num>
  <w:num w:numId="22">
    <w:abstractNumId w:val="18"/>
  </w:num>
  <w:num w:numId="23">
    <w:abstractNumId w:val="13"/>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6E44"/>
    <w:rsid w:val="000139A3"/>
    <w:rsid w:val="00024558"/>
    <w:rsid w:val="00100833"/>
    <w:rsid w:val="00104529"/>
    <w:rsid w:val="00105942"/>
    <w:rsid w:val="00107396"/>
    <w:rsid w:val="001421CC"/>
    <w:rsid w:val="00144A4C"/>
    <w:rsid w:val="0016347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6E44"/>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26D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8325"/>
  <w15:chartTrackingRefBased/>
  <w15:docId w15:val="{D1C8910A-C81F-40E4-BB96-A13D6576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21CC"/>
    <w:rPr>
      <w:rFonts w:ascii="Calibri" w:hAnsi="Calibri"/>
      <w:sz w:val="24"/>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HAT,Block Name,A"/>
    <w:basedOn w:val="Normal"/>
    <w:next w:val="Normal"/>
    <w:link w:val="Heading1Char"/>
    <w:qFormat/>
    <w:rsid w:val="00386E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Tag&amp;Ci,Sub-Block"/>
    <w:basedOn w:val="Normal"/>
    <w:next w:val="Normal"/>
    <w:link w:val="Heading2Char"/>
    <w:uiPriority w:val="1"/>
    <w:unhideWhenUsed/>
    <w:qFormat/>
    <w:rsid w:val="00386E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386E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386E44"/>
    <w:pPr>
      <w:keepNext/>
      <w:keepLines/>
      <w:spacing w:before="40" w:after="0"/>
      <w:outlineLvl w:val="3"/>
    </w:pPr>
    <w:rPr>
      <w:rFonts w:eastAsiaTheme="majorEastAsia" w:cstheme="majorBidi"/>
      <w:b/>
      <w:iCs/>
      <w:sz w:val="26"/>
    </w:rPr>
  </w:style>
  <w:style w:type="paragraph" w:styleId="Heading5">
    <w:name w:val="heading 5"/>
    <w:aliases w:val="Text,5: Underlined,Heading 5 - underlined,Blocks"/>
    <w:basedOn w:val="Normal"/>
    <w:next w:val="Normal"/>
    <w:link w:val="Heading5Char"/>
    <w:uiPriority w:val="99"/>
    <w:unhideWhenUsed/>
    <w:qFormat/>
    <w:rsid w:val="001421C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Heading3"/>
    <w:next w:val="Normal"/>
    <w:link w:val="Heading6Char"/>
    <w:uiPriority w:val="9"/>
    <w:qFormat/>
    <w:rsid w:val="001421CC"/>
    <w:pPr>
      <w:suppressAutoHyphens/>
      <w:spacing w:before="20" w:after="120"/>
      <w:outlineLvl w:val="5"/>
    </w:pPr>
    <w:rPr>
      <w:rFonts w:eastAsia="Times New Roman" w:cs="Arial"/>
      <w:kern w:val="32"/>
    </w:rPr>
  </w:style>
  <w:style w:type="paragraph" w:styleId="Heading7">
    <w:name w:val="heading 7"/>
    <w:basedOn w:val="Heading1"/>
    <w:next w:val="Normal"/>
    <w:link w:val="Heading7Char"/>
    <w:qFormat/>
    <w:rsid w:val="001421CC"/>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bCs/>
      <w:kern w:val="32"/>
      <w:sz w:val="24"/>
      <w:szCs w:val="24"/>
    </w:rPr>
  </w:style>
  <w:style w:type="paragraph" w:styleId="Heading8">
    <w:name w:val="heading 8"/>
    <w:basedOn w:val="Heading2"/>
    <w:next w:val="Normal"/>
    <w:link w:val="Heading8Char"/>
    <w:qFormat/>
    <w:rsid w:val="001421CC"/>
    <w:pPr>
      <w:suppressAutoHyphens/>
      <w:spacing w:before="20"/>
      <w:outlineLvl w:val="7"/>
    </w:pPr>
    <w:rPr>
      <w:rFonts w:eastAsia="Times New Roman" w:cs="Arial"/>
      <w:bCs/>
      <w:kern w:val="32"/>
      <w:sz w:val="24"/>
      <w:szCs w:val="24"/>
    </w:rPr>
  </w:style>
  <w:style w:type="paragraph" w:styleId="Heading9">
    <w:name w:val="heading 9"/>
    <w:basedOn w:val="Heading3"/>
    <w:next w:val="Normal"/>
    <w:link w:val="Heading9Char"/>
    <w:qFormat/>
    <w:rsid w:val="001421CC"/>
    <w:pPr>
      <w:suppressAutoHyphens/>
      <w:spacing w:before="20" w:after="120"/>
      <w:outlineLvl w:val="8"/>
    </w:pPr>
    <w:rPr>
      <w:rFonts w:eastAsia="Times New Roman" w:cs="Arial"/>
      <w:bCs/>
      <w:kern w:val="32"/>
    </w:rPr>
  </w:style>
  <w:style w:type="character" w:default="1" w:styleId="DefaultParagraphFont">
    <w:name w:val="Default Paragraph Font"/>
    <w:uiPriority w:val="1"/>
    <w:semiHidden/>
    <w:unhideWhenUsed/>
    <w:rsid w:val="00386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6E44"/>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A Char"/>
    <w:basedOn w:val="DefaultParagraphFont"/>
    <w:link w:val="Heading1"/>
    <w:rsid w:val="00386E44"/>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1,Heading 2 Char Char1 Char1,cite_tag Char,Super Script Char,Char Char Char Char1 Char,Char2 Char,Heading 2 Char Char2 Char Char,BlockText Char"/>
    <w:basedOn w:val="DefaultParagraphFont"/>
    <w:link w:val="Heading2"/>
    <w:uiPriority w:val="1"/>
    <w:rsid w:val="00386E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386E44"/>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386E4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386E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86E4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386E4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386E44"/>
    <w:rPr>
      <w:color w:val="auto"/>
      <w:u w:val="none"/>
    </w:rPr>
  </w:style>
  <w:style w:type="character" w:styleId="FollowedHyperlink">
    <w:name w:val="FollowedHyperlink"/>
    <w:basedOn w:val="DefaultParagraphFont"/>
    <w:uiPriority w:val="99"/>
    <w:unhideWhenUsed/>
    <w:rsid w:val="00386E44"/>
    <w:rPr>
      <w:color w:val="auto"/>
      <w:u w:val="none"/>
    </w:rPr>
  </w:style>
  <w:style w:type="character" w:customStyle="1" w:styleId="Heading5Char">
    <w:name w:val="Heading 5 Char"/>
    <w:aliases w:val="Text Char,5: Underlined Char,Heading 5 - underlined Char,Blocks Char"/>
    <w:basedOn w:val="DefaultParagraphFont"/>
    <w:link w:val="Heading5"/>
    <w:uiPriority w:val="99"/>
    <w:rsid w:val="001421CC"/>
    <w:rPr>
      <w:rFonts w:asciiTheme="majorHAnsi" w:eastAsiaTheme="majorEastAsia" w:hAnsiTheme="majorHAnsi" w:cstheme="majorBidi"/>
      <w:color w:val="2E74B5" w:themeColor="accent1" w:themeShade="BF"/>
      <w:sz w:val="24"/>
    </w:rPr>
  </w:style>
  <w:style w:type="character" w:customStyle="1" w:styleId="Heading6Char">
    <w:name w:val="Heading 6 Char"/>
    <w:aliases w:val="Title (no index) Char"/>
    <w:basedOn w:val="DefaultParagraphFont"/>
    <w:link w:val="Heading6"/>
    <w:uiPriority w:val="9"/>
    <w:rsid w:val="001421CC"/>
    <w:rPr>
      <w:rFonts w:ascii="Calibri" w:eastAsia="Times New Roman" w:hAnsi="Calibri" w:cs="Arial"/>
      <w:b/>
      <w:kern w:val="32"/>
      <w:sz w:val="32"/>
      <w:szCs w:val="24"/>
      <w:u w:val="single"/>
    </w:rPr>
  </w:style>
  <w:style w:type="character" w:customStyle="1" w:styleId="Heading7Char">
    <w:name w:val="Heading 7 Char"/>
    <w:basedOn w:val="DefaultParagraphFont"/>
    <w:link w:val="Heading7"/>
    <w:rsid w:val="001421CC"/>
    <w:rPr>
      <w:rFonts w:ascii="Calibri" w:eastAsia="Times New Roman" w:hAnsi="Calibri" w:cs="Arial"/>
      <w:b/>
      <w:bCs/>
      <w:kern w:val="32"/>
      <w:sz w:val="24"/>
      <w:szCs w:val="24"/>
    </w:rPr>
  </w:style>
  <w:style w:type="character" w:customStyle="1" w:styleId="Heading8Char">
    <w:name w:val="Heading 8 Char"/>
    <w:basedOn w:val="DefaultParagraphFont"/>
    <w:link w:val="Heading8"/>
    <w:rsid w:val="001421CC"/>
    <w:rPr>
      <w:rFonts w:ascii="Calibri" w:eastAsia="Times New Roman" w:hAnsi="Calibri" w:cs="Arial"/>
      <w:b/>
      <w:bCs/>
      <w:kern w:val="32"/>
      <w:sz w:val="24"/>
      <w:szCs w:val="24"/>
      <w:u w:val="double"/>
    </w:rPr>
  </w:style>
  <w:style w:type="character" w:customStyle="1" w:styleId="Heading9Char">
    <w:name w:val="Heading 9 Char"/>
    <w:basedOn w:val="DefaultParagraphFont"/>
    <w:link w:val="Heading9"/>
    <w:rsid w:val="001421CC"/>
    <w:rPr>
      <w:rFonts w:ascii="Calibri" w:eastAsia="Times New Roman" w:hAnsi="Calibri" w:cs="Arial"/>
      <w:b/>
      <w:bCs/>
      <w:kern w:val="32"/>
      <w:sz w:val="32"/>
      <w:szCs w:val="24"/>
      <w:u w:val="single"/>
    </w:rPr>
  </w:style>
  <w:style w:type="paragraph" w:styleId="DocumentMap">
    <w:name w:val="Document Map"/>
    <w:basedOn w:val="Normal"/>
    <w:link w:val="DocumentMapChar"/>
    <w:uiPriority w:val="99"/>
    <w:unhideWhenUsed/>
    <w:rsid w:val="001421C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1421CC"/>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1421CC"/>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autoRedefine/>
    <w:uiPriority w:val="7"/>
    <w:qFormat/>
    <w:rsid w:val="001421C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ListParagraph">
    <w:name w:val="List Paragraph"/>
    <w:aliases w:val="6 font"/>
    <w:basedOn w:val="Normal"/>
    <w:uiPriority w:val="34"/>
    <w:qFormat/>
    <w:rsid w:val="001421CC"/>
    <w:pPr>
      <w:ind w:left="720"/>
      <w:contextualSpacing/>
    </w:pPr>
  </w:style>
  <w:style w:type="character" w:styleId="PageNumber">
    <w:name w:val="page number"/>
    <w:aliases w:val="card ununderlined"/>
    <w:basedOn w:val="DefaultParagraphFont"/>
    <w:uiPriority w:val="99"/>
    <w:unhideWhenUsed/>
    <w:rsid w:val="001421CC"/>
  </w:style>
  <w:style w:type="paragraph" w:customStyle="1" w:styleId="Card">
    <w:name w:val="Card"/>
    <w:aliases w:val="No Spacing111112,nonunderlined,Note Level 2,No Spacing11211,Debate Text,No Spacing11,No Spacing111,No Spacing2,Read stuff,No Spacing1,Tag and Ci,No Spacing23,card,No Spacing22,No Spacing3,Medium Grid 21,Tags,No Spacing31,No Spacing41,Tag and Cite"/>
    <w:basedOn w:val="Heading1"/>
    <w:link w:val="Hyperlink"/>
    <w:autoRedefine/>
    <w:uiPriority w:val="99"/>
    <w:qFormat/>
    <w:rsid w:val="001421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1421CC"/>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autoRedefine/>
    <w:uiPriority w:val="6"/>
    <w:qFormat/>
    <w:rsid w:val="001421CC"/>
    <w:pPr>
      <w:spacing w:after="0" w:line="240" w:lineRule="auto"/>
    </w:pPr>
    <w:rPr>
      <w:rFonts w:eastAsiaTheme="minorEastAsia"/>
      <w:szCs w:val="24"/>
      <w:u w:val="single"/>
    </w:rPr>
  </w:style>
  <w:style w:type="paragraph" w:customStyle="1" w:styleId="Emphasis1">
    <w:name w:val="Emphasis1"/>
    <w:basedOn w:val="Normal"/>
    <w:autoRedefine/>
    <w:uiPriority w:val="7"/>
    <w:qFormat/>
    <w:rsid w:val="001421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1421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Yayanalytics">
    <w:name w:val="Yay analytics"/>
    <w:basedOn w:val="Heading4"/>
    <w:next w:val="Heading4"/>
    <w:qFormat/>
    <w:rsid w:val="001421CC"/>
    <w:rPr>
      <w:rFonts w:cs="Times New Roman"/>
      <w:color w:val="FF0000"/>
      <w:sz w:val="32"/>
      <w:szCs w:val="32"/>
    </w:rPr>
  </w:style>
  <w:style w:type="character" w:customStyle="1" w:styleId="c-timestamplabel">
    <w:name w:val="c-timestamp__label"/>
    <w:basedOn w:val="DefaultParagraphFont"/>
    <w:rsid w:val="001421CC"/>
  </w:style>
  <w:style w:type="character" w:styleId="Strong">
    <w:name w:val="Strong"/>
    <w:aliases w:val="8 pt font,Citation Char Char1 Char Char Char Char Char,Cut,Small 1"/>
    <w:basedOn w:val="DefaultParagraphFont"/>
    <w:uiPriority w:val="22"/>
    <w:qFormat/>
    <w:rsid w:val="001421CC"/>
    <w:rPr>
      <w:b/>
      <w:bCs/>
    </w:rPr>
  </w:style>
  <w:style w:type="character" w:styleId="HTMLCite">
    <w:name w:val="HTML Cite"/>
    <w:basedOn w:val="DefaultParagraphFont"/>
    <w:unhideWhenUsed/>
    <w:rsid w:val="001421CC"/>
    <w:rPr>
      <w:i/>
      <w:iCs/>
    </w:rPr>
  </w:style>
  <w:style w:type="character" w:customStyle="1" w:styleId="article-aside-txt">
    <w:name w:val="article-aside-txt"/>
    <w:basedOn w:val="DefaultParagraphFont"/>
    <w:rsid w:val="001421CC"/>
  </w:style>
  <w:style w:type="character" w:customStyle="1" w:styleId="footnote-num">
    <w:name w:val="footnote-num"/>
    <w:basedOn w:val="DefaultParagraphFont"/>
    <w:rsid w:val="001421CC"/>
  </w:style>
  <w:style w:type="character" w:customStyle="1" w:styleId="small-caps">
    <w:name w:val="small-caps"/>
    <w:basedOn w:val="DefaultParagraphFont"/>
    <w:rsid w:val="001421CC"/>
  </w:style>
  <w:style w:type="paragraph" w:customStyle="1" w:styleId="p3">
    <w:name w:val="p3"/>
    <w:basedOn w:val="Normal"/>
    <w:rsid w:val="001421CC"/>
    <w:pPr>
      <w:spacing w:before="100" w:beforeAutospacing="1" w:after="100" w:afterAutospacing="1"/>
    </w:pPr>
  </w:style>
  <w:style w:type="character" w:customStyle="1" w:styleId="s1">
    <w:name w:val="s1"/>
    <w:basedOn w:val="DefaultParagraphFont"/>
    <w:rsid w:val="001421CC"/>
  </w:style>
  <w:style w:type="character" w:customStyle="1" w:styleId="s4">
    <w:name w:val="s4"/>
    <w:basedOn w:val="DefaultParagraphFont"/>
    <w:rsid w:val="001421CC"/>
  </w:style>
  <w:style w:type="character" w:customStyle="1" w:styleId="s2">
    <w:name w:val="s2"/>
    <w:basedOn w:val="DefaultParagraphFont"/>
    <w:rsid w:val="001421CC"/>
  </w:style>
  <w:style w:type="paragraph" w:customStyle="1" w:styleId="p1">
    <w:name w:val="p1"/>
    <w:basedOn w:val="Normal"/>
    <w:qFormat/>
    <w:rsid w:val="001421CC"/>
    <w:pPr>
      <w:spacing w:before="100" w:beforeAutospacing="1" w:after="100" w:afterAutospacing="1"/>
    </w:pPr>
  </w:style>
  <w:style w:type="character" w:customStyle="1" w:styleId="smallcaps">
    <w:name w:val="smallcaps"/>
    <w:basedOn w:val="DefaultParagraphFont"/>
    <w:rsid w:val="001421CC"/>
  </w:style>
  <w:style w:type="paragraph" w:customStyle="1" w:styleId="Analytik">
    <w:name w:val="Analytik"/>
    <w:basedOn w:val="Normal"/>
    <w:link w:val="AnalytikChar"/>
    <w:autoRedefine/>
    <w:uiPriority w:val="4"/>
    <w:qFormat/>
    <w:rsid w:val="001421CC"/>
    <w:pPr>
      <w:spacing w:line="240" w:lineRule="auto"/>
    </w:pPr>
    <w:rPr>
      <w:b/>
      <w14:ligatures w14:val="standard"/>
    </w:rPr>
  </w:style>
  <w:style w:type="character" w:customStyle="1" w:styleId="AnalytikChar">
    <w:name w:val="Analytik Char"/>
    <w:basedOn w:val="DefaultParagraphFont"/>
    <w:link w:val="Analytik"/>
    <w:uiPriority w:val="4"/>
    <w:rsid w:val="001421CC"/>
    <w:rPr>
      <w:rFonts w:ascii="Calibri" w:hAnsi="Calibri"/>
      <w:b/>
      <w:sz w:val="24"/>
      <w14:ligatures w14:val="standard"/>
    </w:rPr>
  </w:style>
  <w:style w:type="paragraph" w:customStyle="1" w:styleId="Analytic">
    <w:name w:val="Analytic"/>
    <w:basedOn w:val="Normal"/>
    <w:link w:val="AnalyticChar"/>
    <w:autoRedefine/>
    <w:qFormat/>
    <w:rsid w:val="001421CC"/>
    <w:rPr>
      <w:b/>
      <w:bCs/>
      <w:color w:val="000000" w:themeColor="text1"/>
      <w:sz w:val="26"/>
      <w:szCs w:val="26"/>
    </w:rPr>
  </w:style>
  <w:style w:type="character" w:customStyle="1" w:styleId="AnalyticChar">
    <w:name w:val="Analytic Char"/>
    <w:basedOn w:val="DefaultParagraphFont"/>
    <w:link w:val="Analytic"/>
    <w:rsid w:val="001421CC"/>
    <w:rPr>
      <w:rFonts w:ascii="Calibri" w:hAnsi="Calibri"/>
      <w:b/>
      <w:bCs/>
      <w:color w:val="000000" w:themeColor="text1"/>
      <w:sz w:val="26"/>
      <w:szCs w:val="26"/>
    </w:rPr>
  </w:style>
  <w:style w:type="paragraph" w:customStyle="1" w:styleId="footnotedescription">
    <w:name w:val="footnote description"/>
    <w:next w:val="Normal"/>
    <w:link w:val="footnotedescriptionChar"/>
    <w:hidden/>
    <w:rsid w:val="001421CC"/>
    <w:pPr>
      <w:spacing w:after="0"/>
      <w:ind w:left="12"/>
    </w:pPr>
    <w:rPr>
      <w:rFonts w:ascii="Calibri" w:eastAsia="Calibri" w:hAnsi="Calibri" w:cs="Calibri"/>
      <w:color w:val="000000"/>
      <w:sz w:val="20"/>
    </w:rPr>
  </w:style>
  <w:style w:type="character" w:customStyle="1" w:styleId="footnotedescriptionChar">
    <w:name w:val="footnote description Char"/>
    <w:link w:val="footnotedescription"/>
    <w:rsid w:val="001421CC"/>
    <w:rPr>
      <w:rFonts w:ascii="Calibri" w:eastAsia="Calibri" w:hAnsi="Calibri" w:cs="Calibri"/>
      <w:color w:val="000000"/>
      <w:sz w:val="20"/>
    </w:rPr>
  </w:style>
  <w:style w:type="character" w:customStyle="1" w:styleId="footnotemark">
    <w:name w:val="footnote mark"/>
    <w:hidden/>
    <w:rsid w:val="001421CC"/>
    <w:rPr>
      <w:rFonts w:ascii="Calibri" w:eastAsia="Calibri" w:hAnsi="Calibri" w:cs="Calibri"/>
      <w:color w:val="000000"/>
      <w:sz w:val="12"/>
      <w:vertAlign w:val="superscript"/>
    </w:rPr>
  </w:style>
  <w:style w:type="table" w:styleId="TableGrid">
    <w:name w:val="Table Grid"/>
    <w:basedOn w:val="TableNormal"/>
    <w:uiPriority w:val="39"/>
    <w:rsid w:val="00142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paragraph">
    <w:name w:val="first-paragraph"/>
    <w:basedOn w:val="Normal"/>
    <w:rsid w:val="001421CC"/>
    <w:pPr>
      <w:spacing w:before="100" w:beforeAutospacing="1" w:after="100" w:afterAutospacing="1"/>
    </w:pPr>
  </w:style>
  <w:style w:type="paragraph" w:customStyle="1" w:styleId="Style4">
    <w:name w:val="Style4"/>
    <w:basedOn w:val="Normal"/>
    <w:link w:val="Style4Char"/>
    <w:qFormat/>
    <w:rsid w:val="001421CC"/>
    <w:rPr>
      <w:rFonts w:ascii="Arial Narrow" w:eastAsia="Times New Roman" w:hAnsi="Arial Narrow"/>
      <w:u w:val="single"/>
    </w:rPr>
  </w:style>
  <w:style w:type="character" w:customStyle="1" w:styleId="Style4Char">
    <w:name w:val="Style4 Char"/>
    <w:link w:val="Style4"/>
    <w:rsid w:val="001421CC"/>
    <w:rPr>
      <w:rFonts w:ascii="Arial Narrow" w:eastAsia="Times New Roman" w:hAnsi="Arial Narrow"/>
      <w:sz w:val="24"/>
      <w:u w:val="single"/>
    </w:rPr>
  </w:style>
  <w:style w:type="character" w:customStyle="1" w:styleId="underline">
    <w:name w:val="underline"/>
    <w:basedOn w:val="DefaultParagraphFont"/>
    <w:qFormat/>
    <w:rsid w:val="001421CC"/>
    <w:rPr>
      <w:u w:val="single"/>
    </w:rPr>
  </w:style>
  <w:style w:type="paragraph" w:customStyle="1" w:styleId="UnderlinePara">
    <w:name w:val="Underline Para"/>
    <w:basedOn w:val="Normal"/>
    <w:uiPriority w:val="1"/>
    <w:qFormat/>
    <w:rsid w:val="001421CC"/>
    <w:pPr>
      <w:widowControl w:val="0"/>
      <w:suppressAutoHyphens/>
      <w:spacing w:after="200"/>
      <w:contextualSpacing/>
    </w:pPr>
    <w:rPr>
      <w:rFonts w:asciiTheme="minorHAnsi" w:hAnsiTheme="minorHAnsi"/>
      <w:u w:val="single"/>
    </w:rPr>
  </w:style>
  <w:style w:type="character" w:styleId="IntenseEmphasis">
    <w:name w:val="Intense Emphasis"/>
    <w:aliases w:val="Underline Char Char Char,3: Cite Char,Intense Emphasi,9.5 pt,Box Out,Italic,Intense Emphasis5,Cite Char1,cites Char Char,Heading 3 Char Char1 Char,Char Char Char1,Intense Emphasis4,Minimized Ch,no Char,9.5,Underline Char Char,Sty,8 ,It"/>
    <w:basedOn w:val="DefaultParagraphFont"/>
    <w:link w:val="CardsFont12pt"/>
    <w:uiPriority w:val="6"/>
    <w:qFormat/>
    <w:rsid w:val="001421CC"/>
    <w:rPr>
      <w:rFonts w:eastAsiaTheme="minorEastAsia"/>
      <w:szCs w:val="24"/>
      <w:u w:val="single"/>
    </w:rPr>
  </w:style>
  <w:style w:type="paragraph" w:customStyle="1" w:styleId="RainwithanA">
    <w:name w:val="Rain with an A"/>
    <w:basedOn w:val="Normal"/>
    <w:link w:val="RainwithanAChar"/>
    <w:uiPriority w:val="4"/>
    <w:qFormat/>
    <w:rsid w:val="001421CC"/>
    <w:pPr>
      <w:outlineLvl w:val="3"/>
    </w:pPr>
    <w:rPr>
      <w:b/>
      <w:sz w:val="26"/>
    </w:rPr>
  </w:style>
  <w:style w:type="character" w:customStyle="1" w:styleId="RainwithanAChar">
    <w:name w:val="Rain with an A Char"/>
    <w:basedOn w:val="DefaultParagraphFont"/>
    <w:link w:val="RainwithanA"/>
    <w:uiPriority w:val="4"/>
    <w:rsid w:val="001421CC"/>
    <w:rPr>
      <w:rFonts w:ascii="Calibri" w:hAnsi="Calibri"/>
      <w:b/>
      <w:sz w:val="26"/>
    </w:rPr>
  </w:style>
  <w:style w:type="paragraph" w:customStyle="1" w:styleId="subhead">
    <w:name w:val="subhead"/>
    <w:basedOn w:val="Normal"/>
    <w:uiPriority w:val="99"/>
    <w:qFormat/>
    <w:rsid w:val="001421CC"/>
    <w:pPr>
      <w:spacing w:before="100" w:beforeAutospacing="1" w:after="100" w:afterAutospacing="1" w:line="240" w:lineRule="auto"/>
    </w:pPr>
    <w:rPr>
      <w:rFonts w:ascii="Times New Roman" w:eastAsia="Times New Roman" w:hAnsi="Times New Roman" w:cs="Times New Roman"/>
    </w:rPr>
  </w:style>
  <w:style w:type="paragraph" w:customStyle="1" w:styleId="location">
    <w:name w:val="location"/>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resp-tab-item">
    <w:name w:val="resp-tab-item"/>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skimlinks-unlinked">
    <w:name w:val="skimlinks-unlinked"/>
    <w:basedOn w:val="DefaultParagraphFont"/>
    <w:rsid w:val="001421CC"/>
  </w:style>
  <w:style w:type="character" w:customStyle="1" w:styleId="pb-caption">
    <w:name w:val="pb-caption"/>
    <w:basedOn w:val="DefaultParagraphFont"/>
    <w:rsid w:val="001421CC"/>
  </w:style>
  <w:style w:type="character" w:customStyle="1" w:styleId="longbio">
    <w:name w:val="long_bio"/>
    <w:basedOn w:val="DefaultParagraphFont"/>
    <w:rsid w:val="001421CC"/>
  </w:style>
  <w:style w:type="character" w:customStyle="1" w:styleId="hyperlink0">
    <w:name w:val="hyperlink0"/>
    <w:basedOn w:val="DefaultParagraphFont"/>
    <w:rsid w:val="001421CC"/>
  </w:style>
  <w:style w:type="character" w:customStyle="1" w:styleId="link">
    <w:name w:val="link"/>
    <w:basedOn w:val="DefaultParagraphFont"/>
    <w:rsid w:val="001421CC"/>
  </w:style>
  <w:style w:type="character" w:customStyle="1" w:styleId="add-country">
    <w:name w:val="add-country"/>
    <w:basedOn w:val="DefaultParagraphFont"/>
    <w:rsid w:val="001421CC"/>
  </w:style>
  <w:style w:type="character" w:customStyle="1" w:styleId="rte-quote">
    <w:name w:val="rte-quote"/>
    <w:basedOn w:val="DefaultParagraphFont"/>
    <w:rsid w:val="001421CC"/>
  </w:style>
  <w:style w:type="paragraph" w:styleId="z-TopofForm">
    <w:name w:val="HTML Top of Form"/>
    <w:basedOn w:val="Normal"/>
    <w:next w:val="Normal"/>
    <w:link w:val="z-TopofFormChar"/>
    <w:hidden/>
    <w:uiPriority w:val="99"/>
    <w:unhideWhenUsed/>
    <w:rsid w:val="001421CC"/>
    <w:pPr>
      <w:pBdr>
        <w:bottom w:val="single" w:sz="6" w:space="1" w:color="auto"/>
      </w:pBdr>
      <w:spacing w:after="0" w:line="240" w:lineRule="auto"/>
      <w:jc w:val="center"/>
    </w:pPr>
    <w:rPr>
      <w:rFonts w:eastAsia="Times New Roman"/>
      <w:vanish/>
      <w:sz w:val="16"/>
      <w:szCs w:val="16"/>
    </w:rPr>
  </w:style>
  <w:style w:type="character" w:customStyle="1" w:styleId="z-TopofFormChar">
    <w:name w:val="z-Top of Form Char"/>
    <w:basedOn w:val="DefaultParagraphFont"/>
    <w:link w:val="z-TopofForm"/>
    <w:uiPriority w:val="99"/>
    <w:rsid w:val="001421CC"/>
    <w:rPr>
      <w:rFonts w:ascii="Calibri" w:eastAsia="Times New Roman" w:hAnsi="Calibri"/>
      <w:vanish/>
      <w:sz w:val="16"/>
      <w:szCs w:val="16"/>
    </w:rPr>
  </w:style>
  <w:style w:type="paragraph" w:styleId="z-BottomofForm">
    <w:name w:val="HTML Bottom of Form"/>
    <w:basedOn w:val="Normal"/>
    <w:next w:val="Normal"/>
    <w:link w:val="z-BottomofFormChar"/>
    <w:hidden/>
    <w:uiPriority w:val="99"/>
    <w:unhideWhenUsed/>
    <w:rsid w:val="001421CC"/>
    <w:pPr>
      <w:pBdr>
        <w:top w:val="single" w:sz="6" w:space="1" w:color="auto"/>
      </w:pBdr>
      <w:spacing w:after="0" w:line="240" w:lineRule="auto"/>
      <w:jc w:val="center"/>
    </w:pPr>
    <w:rPr>
      <w:rFonts w:eastAsia="Times New Roman"/>
      <w:vanish/>
      <w:sz w:val="16"/>
      <w:szCs w:val="16"/>
    </w:rPr>
  </w:style>
  <w:style w:type="character" w:customStyle="1" w:styleId="z-BottomofFormChar">
    <w:name w:val="z-Bottom of Form Char"/>
    <w:basedOn w:val="DefaultParagraphFont"/>
    <w:link w:val="z-BottomofForm"/>
    <w:uiPriority w:val="99"/>
    <w:rsid w:val="001421CC"/>
    <w:rPr>
      <w:rFonts w:ascii="Calibri" w:eastAsia="Times New Roman" w:hAnsi="Calibri"/>
      <w:vanish/>
      <w:sz w:val="16"/>
      <w:szCs w:val="16"/>
    </w:rPr>
  </w:style>
  <w:style w:type="character" w:customStyle="1" w:styleId="company-name-type">
    <w:name w:val="company-name-type"/>
    <w:basedOn w:val="DefaultParagraphFont"/>
    <w:rsid w:val="001421CC"/>
  </w:style>
  <w:style w:type="character" w:customStyle="1" w:styleId="Date1">
    <w:name w:val="Date1"/>
    <w:basedOn w:val="DefaultParagraphFont"/>
    <w:rsid w:val="001421CC"/>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1421CC"/>
    <w:rPr>
      <w:u w:val="single"/>
    </w:rPr>
  </w:style>
  <w:style w:type="paragraph" w:styleId="Title">
    <w:name w:val="Title"/>
    <w:aliases w:val="Cites and Cards,UNDERLINE,Bold Underlined,title,Block Heading,Read This,Non Read Text,Debate Normal,Warrants"/>
    <w:basedOn w:val="Normal"/>
    <w:next w:val="Normal"/>
    <w:link w:val="TitleChar"/>
    <w:uiPriority w:val="6"/>
    <w:qFormat/>
    <w:rsid w:val="001421CC"/>
    <w:pPr>
      <w:pBdr>
        <w:bottom w:val="single" w:sz="8" w:space="4" w:color="4F81BD"/>
      </w:pBdr>
      <w:spacing w:after="300" w:line="240" w:lineRule="auto"/>
      <w:contextualSpacing/>
    </w:pPr>
    <w:rPr>
      <w:rFonts w:asciiTheme="minorHAnsi" w:hAnsiTheme="minorHAnsi"/>
      <w:sz w:val="22"/>
      <w:u w:val="single"/>
    </w:rPr>
  </w:style>
  <w:style w:type="character" w:customStyle="1" w:styleId="TitleChar1">
    <w:name w:val="Title Char1"/>
    <w:aliases w:val="UNDERLINE Char1,Bold Underlined Char1,Cites and Cards Char1,Cites and Cards Char2,Bold Underlined Char2,title Char1,Block Heading Char1,9.5 "/>
    <w:basedOn w:val="DefaultParagraphFont"/>
    <w:uiPriority w:val="6"/>
    <w:qFormat/>
    <w:rsid w:val="001421CC"/>
    <w:rPr>
      <w:rFonts w:asciiTheme="majorHAnsi" w:eastAsiaTheme="majorEastAsia" w:hAnsiTheme="majorHAnsi" w:cstheme="majorBidi"/>
      <w:spacing w:val="-10"/>
      <w:kern w:val="28"/>
      <w:sz w:val="56"/>
      <w:szCs w:val="56"/>
    </w:rPr>
  </w:style>
  <w:style w:type="paragraph" w:styleId="Revision">
    <w:name w:val="Revision"/>
    <w:hidden/>
    <w:uiPriority w:val="99"/>
    <w:semiHidden/>
    <w:rsid w:val="001421CC"/>
    <w:pPr>
      <w:spacing w:after="0" w:line="240" w:lineRule="auto"/>
    </w:pPr>
    <w:rPr>
      <w:rFonts w:ascii="Arial" w:eastAsiaTheme="minorEastAsia" w:hAnsi="Arial" w:cs="Arial"/>
      <w:szCs w:val="24"/>
    </w:rPr>
  </w:style>
  <w:style w:type="character" w:customStyle="1" w:styleId="Style9pt">
    <w:name w:val="Style 9 pt"/>
    <w:basedOn w:val="DefaultParagraphFont"/>
    <w:rsid w:val="001421CC"/>
    <w:rPr>
      <w:rFonts w:ascii="Times New Roman" w:hAnsi="Times New Roman" w:cs="Times New Roman" w:hint="default"/>
      <w:sz w:val="20"/>
    </w:rPr>
  </w:style>
  <w:style w:type="paragraph" w:customStyle="1" w:styleId="StyleStyle4ArialNarrow9pt">
    <w:name w:val="Style Style4 + Arial Narrow 9 pt"/>
    <w:basedOn w:val="Normal"/>
    <w:link w:val="StyleStyle4ArialNarrow9ptChar"/>
    <w:qFormat/>
    <w:rsid w:val="001421CC"/>
    <w:rPr>
      <w:rFonts w:ascii="Times New Roman" w:eastAsia="Times New Roman" w:hAnsi="Times New Roman" w:cs="Times New Roman"/>
      <w:sz w:val="20"/>
      <w:u w:val="single"/>
    </w:rPr>
  </w:style>
  <w:style w:type="character" w:customStyle="1" w:styleId="StyleStyle4ArialNarrow9ptChar">
    <w:name w:val="Style Style4 + Arial Narrow 9 pt Char"/>
    <w:basedOn w:val="DefaultParagraphFont"/>
    <w:link w:val="StyleStyle4ArialNarrow9pt"/>
    <w:rsid w:val="001421CC"/>
    <w:rPr>
      <w:rFonts w:ascii="Times New Roman" w:eastAsia="Times New Roman" w:hAnsi="Times New Roman" w:cs="Times New Roman"/>
      <w:sz w:val="20"/>
      <w:u w:val="single"/>
    </w:rPr>
  </w:style>
  <w:style w:type="paragraph" w:customStyle="1" w:styleId="StyleStyle4ArialNarrow9ptBold">
    <w:name w:val="Style Style4 + Arial Narrow 9 pt Bold"/>
    <w:basedOn w:val="Normal"/>
    <w:link w:val="StyleStyle4ArialNarrow9ptBoldChar"/>
    <w:qFormat/>
    <w:rsid w:val="001421CC"/>
    <w:rPr>
      <w:rFonts w:ascii="Times New Roman" w:eastAsia="Times New Roman" w:hAnsi="Times New Roman" w:cs="Times New Roman"/>
      <w:b/>
      <w:bCs/>
      <w:sz w:val="20"/>
      <w:u w:val="single"/>
    </w:rPr>
  </w:style>
  <w:style w:type="character" w:customStyle="1" w:styleId="StyleStyle4ArialNarrow9ptBoldChar">
    <w:name w:val="Style Style4 + Arial Narrow 9 pt Bold Char"/>
    <w:basedOn w:val="DefaultParagraphFont"/>
    <w:link w:val="StyleStyle4ArialNarrow9ptBold"/>
    <w:rsid w:val="001421CC"/>
    <w:rPr>
      <w:rFonts w:ascii="Times New Roman" w:eastAsia="Times New Roman" w:hAnsi="Times New Roman" w:cs="Times New Roman"/>
      <w:b/>
      <w:bCs/>
      <w:sz w:val="20"/>
      <w:u w:val="single"/>
    </w:rPr>
  </w:style>
  <w:style w:type="paragraph" w:customStyle="1" w:styleId="flfc">
    <w:name w:val="flfc"/>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description">
    <w:name w:val="description"/>
    <w:basedOn w:val="Normal"/>
    <w:uiPriority w:val="99"/>
    <w:qFormat/>
    <w:rsid w:val="001421CC"/>
    <w:pPr>
      <w:spacing w:before="100" w:beforeAutospacing="1" w:after="100" w:afterAutospacing="1" w:line="240" w:lineRule="auto"/>
    </w:pPr>
    <w:rPr>
      <w:rFonts w:ascii="Times New Roman" w:eastAsia="Times New Roman" w:hAnsi="Times New Roman" w:cs="Times New Roman"/>
    </w:rPr>
  </w:style>
  <w:style w:type="character" w:customStyle="1" w:styleId="authorbio">
    <w:name w:val="authorbio"/>
    <w:basedOn w:val="DefaultParagraphFont"/>
    <w:rsid w:val="001421CC"/>
  </w:style>
  <w:style w:type="character" w:customStyle="1" w:styleId="StyleStyle4CharTimesNewRoman11pt1">
    <w:name w:val="Style Style4 Char + Times New Roman 11 pt1"/>
    <w:basedOn w:val="DefaultParagraphFont"/>
    <w:rsid w:val="001421CC"/>
    <w:rPr>
      <w:rFonts w:ascii="Times New Roman" w:eastAsia="Times New Roman" w:hAnsi="Times New Roman" w:cs="Times New Roman"/>
      <w:sz w:val="20"/>
      <w:szCs w:val="24"/>
      <w:u w:val="single"/>
      <w:lang w:val="en-US" w:eastAsia="en-US" w:bidi="ar-SA"/>
    </w:rPr>
  </w:style>
  <w:style w:type="paragraph" w:customStyle="1" w:styleId="CiteSpacing">
    <w:name w:val="Cite Spacing"/>
    <w:basedOn w:val="Normal"/>
    <w:uiPriority w:val="4"/>
    <w:qFormat/>
    <w:rsid w:val="001421CC"/>
    <w:pPr>
      <w:spacing w:before="60" w:after="60"/>
    </w:pPr>
  </w:style>
  <w:style w:type="character" w:customStyle="1" w:styleId="UnderlineBold">
    <w:name w:val="Underline + Bold"/>
    <w:uiPriority w:val="1"/>
    <w:qFormat/>
    <w:rsid w:val="001421CC"/>
    <w:rPr>
      <w:b/>
      <w:sz w:val="20"/>
      <w:u w:val="single"/>
    </w:rPr>
  </w:style>
  <w:style w:type="character" w:customStyle="1" w:styleId="BoldUnderlineChar">
    <w:name w:val="Bold Underline Char"/>
    <w:locked/>
    <w:rsid w:val="001421CC"/>
    <w:rPr>
      <w:rFonts w:ascii="Times New Roman" w:eastAsia="Times New Roman" w:hAnsi="Times New Roman" w:cs="Times New Roman"/>
      <w:b/>
      <w:bCs/>
      <w:sz w:val="20"/>
      <w:szCs w:val="24"/>
      <w:u w:val="single"/>
    </w:rPr>
  </w:style>
  <w:style w:type="character" w:customStyle="1" w:styleId="Style11pt">
    <w:name w:val="Style 11 pt"/>
    <w:basedOn w:val="DefaultParagraphFont"/>
    <w:rsid w:val="001421CC"/>
    <w:rPr>
      <w:sz w:val="20"/>
    </w:rPr>
  </w:style>
  <w:style w:type="character" w:customStyle="1" w:styleId="Style11ptUnderline">
    <w:name w:val="Style 11 pt Underline"/>
    <w:rsid w:val="001421CC"/>
    <w:rPr>
      <w:sz w:val="20"/>
      <w:u w:val="single"/>
    </w:rPr>
  </w:style>
  <w:style w:type="character" w:customStyle="1" w:styleId="StyleStyleUnderline311pt">
    <w:name w:val="Style Style Underline3 + 11 pt"/>
    <w:basedOn w:val="DefaultParagraphFont"/>
    <w:rsid w:val="001421CC"/>
    <w:rPr>
      <w:sz w:val="20"/>
      <w:u w:val="single"/>
    </w:rPr>
  </w:style>
  <w:style w:type="character" w:customStyle="1" w:styleId="StyleStyleUnderline311ptBold">
    <w:name w:val="Style Style Underline3 + 11 pt Bold"/>
    <w:basedOn w:val="DefaultParagraphFont"/>
    <w:rsid w:val="001421CC"/>
    <w:rPr>
      <w:b/>
      <w:bCs/>
      <w:sz w:val="20"/>
      <w:u w:val="single"/>
    </w:rPr>
  </w:style>
  <w:style w:type="character" w:customStyle="1" w:styleId="StyleStyleUnderline411pt">
    <w:name w:val="Style Style Underline4 + 11 pt"/>
    <w:basedOn w:val="DefaultParagraphFont"/>
    <w:rsid w:val="001421CC"/>
    <w:rPr>
      <w:sz w:val="20"/>
      <w:u w:val="single"/>
    </w:rPr>
  </w:style>
  <w:style w:type="character" w:customStyle="1" w:styleId="gmail-m5226785990326652285gmail-style13ptbold">
    <w:name w:val="gmail-m_5226785990326652285gmail-style13ptbold"/>
    <w:basedOn w:val="DefaultParagraphFont"/>
    <w:rsid w:val="001421CC"/>
  </w:style>
  <w:style w:type="character" w:customStyle="1" w:styleId="gmail-m5226785990326652285gmail-styleunderline">
    <w:name w:val="gmail-m_5226785990326652285gmail-styleunderline"/>
    <w:basedOn w:val="DefaultParagraphFont"/>
    <w:rsid w:val="001421CC"/>
  </w:style>
  <w:style w:type="character" w:customStyle="1" w:styleId="Style1Char">
    <w:name w:val="Style1 Char"/>
    <w:rsid w:val="001421CC"/>
    <w:rPr>
      <w:rFonts w:ascii="Times New Roman" w:eastAsia="SimSun" w:hAnsi="Times New Roman" w:cs="Times New Roman"/>
      <w:sz w:val="20"/>
      <w:szCs w:val="24"/>
      <w:u w:val="single"/>
      <w:lang w:eastAsia="zh-CN"/>
    </w:rPr>
  </w:style>
  <w:style w:type="character" w:customStyle="1" w:styleId="apple-style-span">
    <w:name w:val="apple-style-span"/>
    <w:rsid w:val="001421CC"/>
  </w:style>
  <w:style w:type="paragraph" w:customStyle="1" w:styleId="StyleUnderlined11pt">
    <w:name w:val="Style Underlined + 11 pt"/>
    <w:basedOn w:val="Normal"/>
    <w:link w:val="StyleUnderlined11ptChar"/>
    <w:qFormat/>
    <w:rsid w:val="001421CC"/>
    <w:rPr>
      <w:rFonts w:eastAsia="Times New Roman"/>
      <w:u w:val="single"/>
      <w:lang w:eastAsia="zh-CN"/>
    </w:rPr>
  </w:style>
  <w:style w:type="character" w:customStyle="1" w:styleId="StyleUnderlined11ptChar">
    <w:name w:val="Style Underlined + 11 pt Char"/>
    <w:basedOn w:val="DefaultParagraphFont"/>
    <w:link w:val="StyleUnderlined11pt"/>
    <w:rsid w:val="001421CC"/>
    <w:rPr>
      <w:rFonts w:ascii="Calibri" w:eastAsia="Times New Roman" w:hAnsi="Calibri"/>
      <w:sz w:val="24"/>
      <w:u w:val="single"/>
      <w:lang w:eastAsia="zh-CN"/>
    </w:rPr>
  </w:style>
  <w:style w:type="paragraph" w:customStyle="1" w:styleId="underlined">
    <w:name w:val="underlined"/>
    <w:next w:val="Normal"/>
    <w:link w:val="underlinedChar"/>
    <w:autoRedefine/>
    <w:qFormat/>
    <w:rsid w:val="001421CC"/>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421CC"/>
    <w:rPr>
      <w:rFonts w:ascii="Times New Roman" w:eastAsia="Malgun Gothic" w:hAnsi="Times New Roman" w:cs="Times New Roman"/>
      <w:sz w:val="24"/>
      <w:szCs w:val="24"/>
      <w:u w:val="single"/>
    </w:rPr>
  </w:style>
  <w:style w:type="character" w:customStyle="1" w:styleId="StyleStyle11ptBoldUnderlineBorderSinglesolidlineAuto">
    <w:name w:val="Style Style 11 pt Bold Underline Border: : (Single solid line Auto ..."/>
    <w:basedOn w:val="DefaultParagraphFont"/>
    <w:rsid w:val="001421CC"/>
    <w:rPr>
      <w:rFonts w:ascii="Times New Roman" w:hAnsi="Times New Roman"/>
      <w:b/>
      <w:bCs/>
      <w:sz w:val="20"/>
      <w:u w:val="none"/>
      <w:bdr w:val="none" w:sz="0" w:space="0" w:color="auto"/>
    </w:rPr>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1421CC"/>
    <w:rPr>
      <w:b/>
      <w:u w:val="single"/>
    </w:rPr>
  </w:style>
  <w:style w:type="character" w:customStyle="1" w:styleId="UnderlineCharCharCharCharCharCharCharCharCharCharCharCharCharChar">
    <w:name w:val="Underline Char Char Char Char Char Char Char Char Char Char Char Char Char Char"/>
    <w:basedOn w:val="DefaultParagraphFont"/>
    <w:link w:val="UnderlineCharCharCharCharCharCharCharCharCharCharCharCharChar"/>
    <w:rsid w:val="001421CC"/>
    <w:rPr>
      <w:u w:val="single"/>
    </w:rPr>
  </w:style>
  <w:style w:type="character" w:customStyle="1" w:styleId="apple-converted-space">
    <w:name w:val="apple-converted-space"/>
    <w:basedOn w:val="DefaultParagraphFont"/>
    <w:rsid w:val="001421CC"/>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1421CC"/>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421CC"/>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1421CC"/>
    <w:rPr>
      <w:u w:val="single"/>
    </w:rPr>
  </w:style>
  <w:style w:type="paragraph" w:customStyle="1" w:styleId="StyleStyle411pt">
    <w:name w:val="Style Style4 + 11 pt"/>
    <w:basedOn w:val="Normal"/>
    <w:link w:val="StyleStyle411ptChar"/>
    <w:qFormat/>
    <w:rsid w:val="001421CC"/>
    <w:rPr>
      <w:rFonts w:eastAsia="Times New Roman" w:cs="Times New Roman"/>
      <w:u w:val="single"/>
    </w:rPr>
  </w:style>
  <w:style w:type="character" w:customStyle="1" w:styleId="StyleStyle411ptChar">
    <w:name w:val="Style Style4 + 11 pt Char"/>
    <w:link w:val="StyleStyle411pt"/>
    <w:rsid w:val="001421CC"/>
    <w:rPr>
      <w:rFonts w:ascii="Calibri" w:eastAsia="Times New Roman" w:hAnsi="Calibri" w:cs="Times New Roman"/>
      <w:sz w:val="24"/>
      <w:u w:val="single"/>
    </w:rPr>
  </w:style>
  <w:style w:type="paragraph" w:customStyle="1" w:styleId="StyleStyle411ptBold">
    <w:name w:val="Style Style4 + 11 pt Bold"/>
    <w:basedOn w:val="Normal"/>
    <w:link w:val="StyleStyle411ptBoldChar"/>
    <w:qFormat/>
    <w:rsid w:val="001421CC"/>
    <w:rPr>
      <w:rFonts w:eastAsia="Times New Roman" w:cs="Times New Roman"/>
      <w:b/>
      <w:bCs/>
      <w:u w:val="single"/>
    </w:rPr>
  </w:style>
  <w:style w:type="character" w:customStyle="1" w:styleId="StyleStyle411ptBoldChar">
    <w:name w:val="Style Style4 + 11 pt Bold Char"/>
    <w:link w:val="StyleStyle411ptBold"/>
    <w:rsid w:val="001421CC"/>
    <w:rPr>
      <w:rFonts w:ascii="Calibri" w:eastAsia="Times New Roman" w:hAnsi="Calibri" w:cs="Times New Roman"/>
      <w:b/>
      <w:bCs/>
      <w:sz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1421CC"/>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421CC"/>
    <w:rPr>
      <w:rFonts w:ascii="Calibri" w:eastAsia="Times New Roman" w:hAnsi="Calibri" w:cs="Times New Roman"/>
      <w:sz w:val="24"/>
      <w:u w:val="single"/>
      <w:bdr w:val="single" w:sz="4" w:space="0" w:color="auto"/>
    </w:rPr>
  </w:style>
  <w:style w:type="character" w:customStyle="1" w:styleId="Style9ptUnderline">
    <w:name w:val="Style 9 pt Underline"/>
    <w:rsid w:val="001421CC"/>
    <w:rPr>
      <w:sz w:val="22"/>
      <w:u w:val="single"/>
    </w:rPr>
  </w:style>
  <w:style w:type="paragraph" w:customStyle="1" w:styleId="Cards">
    <w:name w:val="Cards"/>
    <w:next w:val="Normal"/>
    <w:link w:val="CardsChar"/>
    <w:qFormat/>
    <w:rsid w:val="001421CC"/>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1421CC"/>
    <w:rPr>
      <w:rFonts w:ascii="Times New Roman" w:eastAsia="Calibri" w:hAnsi="Times New Roman" w:cs="Times New Roman"/>
      <w:sz w:val="20"/>
      <w:szCs w:val="20"/>
    </w:rPr>
  </w:style>
  <w:style w:type="character" w:customStyle="1" w:styleId="DebateUnderline">
    <w:name w:val="Debate Underline"/>
    <w:qFormat/>
    <w:rsid w:val="001421CC"/>
    <w:rPr>
      <w:rFonts w:ascii="Times New Roman" w:hAnsi="Times New Roman"/>
      <w:sz w:val="20"/>
      <w:u w:val="thick"/>
    </w:rPr>
  </w:style>
  <w:style w:type="character" w:customStyle="1" w:styleId="Style1Char1">
    <w:name w:val="Style1 Char1"/>
    <w:rsid w:val="001421CC"/>
    <w:rPr>
      <w:rFonts w:ascii="Times New Roman" w:eastAsia="SimSun" w:hAnsi="Times New Roman" w:cs="Times New Roman"/>
      <w:sz w:val="20"/>
      <w:szCs w:val="24"/>
      <w:u w:val="single"/>
      <w:lang w:eastAsia="zh-CN"/>
    </w:rPr>
  </w:style>
  <w:style w:type="paragraph" w:customStyle="1" w:styleId="CardIndented">
    <w:name w:val="Card (Indented)"/>
    <w:basedOn w:val="Normal"/>
    <w:link w:val="CardIndentedChar"/>
    <w:qFormat/>
    <w:rsid w:val="001421CC"/>
    <w:pPr>
      <w:ind w:left="288"/>
    </w:pPr>
    <w:rPr>
      <w:rFonts w:eastAsia="Calibri"/>
    </w:rPr>
  </w:style>
  <w:style w:type="character" w:customStyle="1" w:styleId="CardIndentedChar">
    <w:name w:val="Card (Indented) Char"/>
    <w:link w:val="CardIndented"/>
    <w:rsid w:val="001421CC"/>
    <w:rPr>
      <w:rFonts w:ascii="Calibri" w:eastAsia="Calibri" w:hAnsi="Calibri"/>
      <w:sz w:val="24"/>
    </w:rPr>
  </w:style>
  <w:style w:type="character" w:customStyle="1" w:styleId="qlabel">
    <w:name w:val="q_label"/>
    <w:basedOn w:val="DefaultParagraphFont"/>
    <w:rsid w:val="001421CC"/>
  </w:style>
  <w:style w:type="character" w:customStyle="1" w:styleId="alabel">
    <w:name w:val="a_label"/>
    <w:basedOn w:val="DefaultParagraphFont"/>
    <w:rsid w:val="001421CC"/>
  </w:style>
  <w:style w:type="character" w:customStyle="1" w:styleId="UnresolvedMention1">
    <w:name w:val="Unresolved Mention1"/>
    <w:basedOn w:val="DefaultParagraphFont"/>
    <w:uiPriority w:val="99"/>
    <w:unhideWhenUsed/>
    <w:rsid w:val="001421CC"/>
    <w:rPr>
      <w:color w:val="605E5C"/>
      <w:shd w:val="clear" w:color="auto" w:fill="E1DFDD"/>
    </w:rPr>
  </w:style>
  <w:style w:type="paragraph" w:customStyle="1" w:styleId="cardtext">
    <w:name w:val="card text"/>
    <w:basedOn w:val="Normal"/>
    <w:link w:val="cardtextChar"/>
    <w:qFormat/>
    <w:rsid w:val="001421CC"/>
    <w:pPr>
      <w:ind w:left="288" w:right="288"/>
    </w:pPr>
    <w:rPr>
      <w:rFonts w:ascii="Arial Narrow" w:hAnsi="Arial Narrow"/>
    </w:rPr>
  </w:style>
  <w:style w:type="character" w:customStyle="1" w:styleId="cardtextChar">
    <w:name w:val="card text Char"/>
    <w:basedOn w:val="DefaultParagraphFont"/>
    <w:link w:val="cardtext"/>
    <w:rsid w:val="001421CC"/>
    <w:rPr>
      <w:rFonts w:ascii="Arial Narrow" w:hAnsi="Arial Narrow"/>
      <w:sz w:val="24"/>
    </w:rPr>
  </w:style>
  <w:style w:type="paragraph" w:customStyle="1" w:styleId="Nothing">
    <w:name w:val="Nothing"/>
    <w:link w:val="NothingChar"/>
    <w:qFormat/>
    <w:rsid w:val="001421CC"/>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1421CC"/>
    <w:pPr>
      <w:widowControl w:val="0"/>
      <w:spacing w:after="0" w:line="240" w:lineRule="auto"/>
      <w:jc w:val="both"/>
      <w:outlineLvl w:val="2"/>
    </w:pPr>
    <w:rPr>
      <w:rFonts w:ascii="Times New Roman" w:eastAsia="Calibri" w:hAnsi="Times New Roman" w:cs="Times New Roman"/>
      <w:b/>
      <w:sz w:val="20"/>
      <w:szCs w:val="20"/>
    </w:rPr>
  </w:style>
  <w:style w:type="character" w:customStyle="1" w:styleId="NothingChar">
    <w:name w:val="Nothing Char"/>
    <w:basedOn w:val="DefaultParagraphFont"/>
    <w:link w:val="Nothing"/>
    <w:rsid w:val="001421CC"/>
    <w:rPr>
      <w:rFonts w:ascii="Times New Roman" w:eastAsia="Calibri" w:hAnsi="Times New Roman" w:cs="Times New Roman"/>
      <w:sz w:val="20"/>
      <w:szCs w:val="20"/>
    </w:rPr>
  </w:style>
  <w:style w:type="character" w:customStyle="1" w:styleId="CitesChar">
    <w:name w:val="Cites Char"/>
    <w:basedOn w:val="DefaultParagraphFont"/>
    <w:link w:val="Cites"/>
    <w:rsid w:val="001421CC"/>
    <w:rPr>
      <w:rFonts w:ascii="Times New Roman" w:eastAsia="Calibri" w:hAnsi="Times New Roman" w:cs="Times New Roman"/>
      <w:b/>
      <w:sz w:val="20"/>
      <w:szCs w:val="20"/>
    </w:rPr>
  </w:style>
  <w:style w:type="paragraph" w:customStyle="1" w:styleId="AuthorDate">
    <w:name w:val="AuthorDate"/>
    <w:next w:val="Nothing"/>
    <w:link w:val="AuthorDateChar"/>
    <w:qFormat/>
    <w:rsid w:val="001421C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421CC"/>
    <w:rPr>
      <w:rFonts w:ascii="Times New Roman" w:eastAsia="Calibri" w:hAnsi="Times New Roman" w:cs="Times New Roman"/>
      <w:b/>
      <w:sz w:val="24"/>
      <w:szCs w:val="20"/>
      <w:u w:val="single"/>
    </w:rPr>
  </w:style>
  <w:style w:type="character" w:customStyle="1" w:styleId="CardsFont12pt0">
    <w:name w:val="Cards + Font 12pt"/>
    <w:basedOn w:val="CardsChar"/>
    <w:uiPriority w:val="1"/>
    <w:rsid w:val="001421CC"/>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1421CC"/>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rsid w:val="001421CC"/>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1421CC"/>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1421CC"/>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1421CC"/>
    <w:rPr>
      <w:rFonts w:ascii="Georgia" w:eastAsia="SimSun" w:hAnsi="Georgia"/>
      <w:sz w:val="22"/>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1421CC"/>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421CC"/>
    <w:rPr>
      <w:rFonts w:ascii="Georgia" w:eastAsia="SimSun" w:hAnsi="Georgia"/>
      <w:b/>
      <w:bCs/>
      <w:sz w:val="22"/>
      <w:u w:val="single"/>
    </w:rPr>
  </w:style>
  <w:style w:type="paragraph" w:customStyle="1" w:styleId="Tag2">
    <w:name w:val="Tag2"/>
    <w:basedOn w:val="Normal"/>
    <w:qFormat/>
    <w:rsid w:val="001421CC"/>
    <w:rPr>
      <w:b/>
    </w:rPr>
  </w:style>
  <w:style w:type="paragraph" w:customStyle="1" w:styleId="MinimizedText">
    <w:name w:val="Minimized Text"/>
    <w:basedOn w:val="Normal"/>
    <w:link w:val="MinimizedTextChar"/>
    <w:qFormat/>
    <w:rsid w:val="001421CC"/>
    <w:rPr>
      <w:rFonts w:eastAsia="Times New Roman"/>
      <w:sz w:val="16"/>
    </w:rPr>
  </w:style>
  <w:style w:type="character" w:customStyle="1" w:styleId="MinimizedTextChar">
    <w:name w:val="Minimized Text Char"/>
    <w:basedOn w:val="DefaultParagraphFont"/>
    <w:link w:val="MinimizedText"/>
    <w:rsid w:val="001421CC"/>
    <w:rPr>
      <w:rFonts w:ascii="Calibri" w:eastAsia="Times New Roman" w:hAnsi="Calibri"/>
      <w:sz w:val="16"/>
    </w:rPr>
  </w:style>
  <w:style w:type="character" w:customStyle="1" w:styleId="UnresolvedMention3">
    <w:name w:val="Unresolved Mention3"/>
    <w:basedOn w:val="DefaultParagraphFont"/>
    <w:uiPriority w:val="99"/>
    <w:unhideWhenUsed/>
    <w:rsid w:val="001421CC"/>
    <w:rPr>
      <w:color w:val="605E5C"/>
      <w:shd w:val="clear" w:color="auto" w:fill="E1DFDD"/>
    </w:rPr>
  </w:style>
  <w:style w:type="character" w:customStyle="1" w:styleId="cardChar">
    <w:name w:val="card Char"/>
    <w:aliases w:val="Bold Cite Char Char,Speed Cite Char"/>
    <w:rsid w:val="001421CC"/>
    <w:rPr>
      <w:rFonts w:cs="Arial"/>
      <w:u w:val="single"/>
    </w:rPr>
  </w:style>
  <w:style w:type="character" w:customStyle="1" w:styleId="StyleBold">
    <w:name w:val="Style Bold"/>
    <w:uiPriority w:val="9"/>
    <w:semiHidden/>
    <w:qFormat/>
    <w:rsid w:val="001421CC"/>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qFormat/>
    <w:rsid w:val="001421CC"/>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1"/>
    <w:basedOn w:val="DefaultParagraphFont"/>
    <w:link w:val="Header"/>
    <w:rsid w:val="001421CC"/>
    <w:rPr>
      <w:rFonts w:ascii="Calibri" w:eastAsia="Calibri" w:hAnsi="Calibri"/>
      <w:sz w:val="24"/>
    </w:rPr>
  </w:style>
  <w:style w:type="paragraph" w:styleId="Footer">
    <w:name w:val="footer"/>
    <w:basedOn w:val="Normal"/>
    <w:link w:val="FooterChar"/>
    <w:uiPriority w:val="99"/>
    <w:rsid w:val="001421CC"/>
    <w:pPr>
      <w:tabs>
        <w:tab w:val="center" w:pos="4680"/>
        <w:tab w:val="right" w:pos="9360"/>
      </w:tabs>
    </w:pPr>
    <w:rPr>
      <w:rFonts w:eastAsia="Calibri"/>
    </w:rPr>
  </w:style>
  <w:style w:type="character" w:customStyle="1" w:styleId="FooterChar">
    <w:name w:val="Footer Char"/>
    <w:basedOn w:val="DefaultParagraphFont"/>
    <w:link w:val="Footer"/>
    <w:uiPriority w:val="99"/>
    <w:rsid w:val="001421CC"/>
    <w:rPr>
      <w:rFonts w:ascii="Calibri" w:eastAsia="Calibri" w:hAnsi="Calibri"/>
      <w:sz w:val="24"/>
    </w:rPr>
  </w:style>
  <w:style w:type="character" w:customStyle="1" w:styleId="Style8pt">
    <w:name w:val="Style 8 pt"/>
    <w:rsid w:val="001421CC"/>
    <w:rPr>
      <w:sz w:val="14"/>
    </w:rPr>
  </w:style>
  <w:style w:type="character" w:styleId="CommentReference">
    <w:name w:val="annotation reference"/>
    <w:unhideWhenUsed/>
    <w:rsid w:val="001421CC"/>
    <w:rPr>
      <w:sz w:val="16"/>
      <w:szCs w:val="16"/>
    </w:rPr>
  </w:style>
  <w:style w:type="paragraph" w:styleId="CommentText">
    <w:name w:val="annotation text"/>
    <w:basedOn w:val="Normal"/>
    <w:link w:val="CommentTextChar"/>
    <w:uiPriority w:val="99"/>
    <w:unhideWhenUsed/>
    <w:rsid w:val="001421CC"/>
    <w:rPr>
      <w:rFonts w:eastAsia="Calibri"/>
      <w:szCs w:val="20"/>
    </w:rPr>
  </w:style>
  <w:style w:type="character" w:customStyle="1" w:styleId="CommentTextChar">
    <w:name w:val="Comment Text Char"/>
    <w:basedOn w:val="DefaultParagraphFont"/>
    <w:link w:val="CommentText"/>
    <w:uiPriority w:val="99"/>
    <w:rsid w:val="001421CC"/>
    <w:rPr>
      <w:rFonts w:ascii="Calibri" w:eastAsia="Calibri" w:hAnsi="Calibri"/>
      <w:sz w:val="24"/>
      <w:szCs w:val="20"/>
    </w:rPr>
  </w:style>
  <w:style w:type="paragraph" w:styleId="CommentSubject">
    <w:name w:val="annotation subject"/>
    <w:basedOn w:val="CommentText"/>
    <w:next w:val="CommentText"/>
    <w:link w:val="CommentSubjectChar"/>
    <w:uiPriority w:val="99"/>
    <w:unhideWhenUsed/>
    <w:rsid w:val="001421CC"/>
    <w:rPr>
      <w:b/>
      <w:bCs/>
    </w:rPr>
  </w:style>
  <w:style w:type="character" w:customStyle="1" w:styleId="CommentSubjectChar">
    <w:name w:val="Comment Subject Char"/>
    <w:basedOn w:val="CommentTextChar"/>
    <w:link w:val="CommentSubject"/>
    <w:uiPriority w:val="99"/>
    <w:rsid w:val="001421CC"/>
    <w:rPr>
      <w:rFonts w:ascii="Calibri" w:eastAsia="Calibri" w:hAnsi="Calibri"/>
      <w:b/>
      <w:bCs/>
      <w:sz w:val="24"/>
      <w:szCs w:val="20"/>
    </w:rPr>
  </w:style>
  <w:style w:type="paragraph" w:styleId="BalloonText">
    <w:name w:val="Balloon Text"/>
    <w:basedOn w:val="Normal"/>
    <w:link w:val="BalloonTextChar"/>
    <w:uiPriority w:val="99"/>
    <w:unhideWhenUsed/>
    <w:rsid w:val="001421CC"/>
    <w:rPr>
      <w:rFonts w:ascii="Segoe UI" w:eastAsia="Calibri" w:hAnsi="Segoe UI" w:cs="Segoe UI"/>
      <w:sz w:val="18"/>
      <w:szCs w:val="18"/>
    </w:rPr>
  </w:style>
  <w:style w:type="character" w:customStyle="1" w:styleId="BalloonTextChar">
    <w:name w:val="Balloon Text Char"/>
    <w:basedOn w:val="DefaultParagraphFont"/>
    <w:link w:val="BalloonText"/>
    <w:uiPriority w:val="99"/>
    <w:rsid w:val="001421CC"/>
    <w:rPr>
      <w:rFonts w:ascii="Segoe UI" w:eastAsia="Calibri" w:hAnsi="Segoe UI" w:cs="Segoe UI"/>
      <w:sz w:val="18"/>
      <w:szCs w:val="18"/>
    </w:rPr>
  </w:style>
  <w:style w:type="paragraph" w:customStyle="1" w:styleId="CiteReal">
    <w:name w:val="Cite Real"/>
    <w:basedOn w:val="Normal"/>
    <w:next w:val="Normal"/>
    <w:uiPriority w:val="99"/>
    <w:qFormat/>
    <w:rsid w:val="001421CC"/>
    <w:rPr>
      <w:rFonts w:eastAsia="MS Mincho"/>
      <w:b/>
      <w:u w:val="single"/>
    </w:rPr>
  </w:style>
  <w:style w:type="paragraph" w:customStyle="1" w:styleId="TagText">
    <w:name w:val="TagText"/>
    <w:basedOn w:val="Normal"/>
    <w:uiPriority w:val="99"/>
    <w:qFormat/>
    <w:rsid w:val="001421CC"/>
    <w:pPr>
      <w:spacing w:before="200"/>
    </w:pPr>
    <w:rPr>
      <w:rFonts w:eastAsia="Times New Roman"/>
      <w:b/>
    </w:rPr>
  </w:style>
  <w:style w:type="character" w:customStyle="1" w:styleId="BoldUnderline">
    <w:name w:val="BoldUnderline"/>
    <w:uiPriority w:val="1"/>
    <w:qFormat/>
    <w:rsid w:val="001421CC"/>
    <w:rPr>
      <w:rFonts w:ascii="Arial" w:hAnsi="Arial"/>
      <w:b/>
      <w:sz w:val="20"/>
      <w:u w:val="single"/>
    </w:rPr>
  </w:style>
  <w:style w:type="character" w:customStyle="1" w:styleId="tagChar1">
    <w:name w:val="tag Char1"/>
    <w:aliases w:val="Heading 2 Char1 Char Char Char Char,Heading 2 Char1,Hat Char2,TAG Char Char,Heading 2 Char2 Char Char2,Heading 2 Char1 Char Char11,Heading 2 Char Char Char Char11,Heading 2 Char11,Tags Ch,Char Char Char Char1 Char3,Heading 2 Cha Char1,tag Char"/>
    <w:uiPriority w:val="1"/>
    <w:qFormat/>
    <w:rsid w:val="001421CC"/>
    <w:rPr>
      <w:rFonts w:ascii="Times New Roman" w:eastAsia="PMingLiU" w:hAnsi="Times New Roman" w:cs="Times New Roman"/>
      <w:b/>
      <w:kern w:val="32"/>
      <w:sz w:val="24"/>
      <w:szCs w:val="20"/>
    </w:rPr>
  </w:style>
  <w:style w:type="paragraph" w:customStyle="1" w:styleId="BlockTitle">
    <w:name w:val="Block Title"/>
    <w:basedOn w:val="Heading1"/>
    <w:next w:val="Normal"/>
    <w:uiPriority w:val="99"/>
    <w:qFormat/>
    <w:rsid w:val="001421CC"/>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bCs/>
      <w:kern w:val="32"/>
      <w:sz w:val="28"/>
    </w:rPr>
  </w:style>
  <w:style w:type="paragraph" w:customStyle="1" w:styleId="citenon-bold">
    <w:name w:val="cite non-bold"/>
    <w:basedOn w:val="Normal"/>
    <w:link w:val="citenon-boldChar"/>
    <w:qFormat/>
    <w:rsid w:val="001421CC"/>
    <w:rPr>
      <w:rFonts w:eastAsia="Times New Roman"/>
      <w:szCs w:val="20"/>
    </w:rPr>
  </w:style>
  <w:style w:type="character" w:customStyle="1" w:styleId="citenon-boldChar">
    <w:name w:val="cite non-bold Char"/>
    <w:link w:val="citenon-bold"/>
    <w:rsid w:val="001421CC"/>
    <w:rPr>
      <w:rFonts w:ascii="Calibri" w:eastAsia="Times New Roman" w:hAnsi="Calibri"/>
      <w:sz w:val="24"/>
      <w:szCs w:val="20"/>
    </w:rPr>
  </w:style>
  <w:style w:type="character" w:customStyle="1" w:styleId="pnumber">
    <w:name w:val="pnumber"/>
    <w:rsid w:val="001421CC"/>
  </w:style>
  <w:style w:type="character" w:customStyle="1" w:styleId="ital">
    <w:name w:val="ital"/>
    <w:rsid w:val="001421CC"/>
  </w:style>
  <w:style w:type="character" w:customStyle="1" w:styleId="orgdiv">
    <w:name w:val="orgdiv"/>
    <w:rsid w:val="001421CC"/>
  </w:style>
  <w:style w:type="character" w:customStyle="1" w:styleId="orgname">
    <w:name w:val="orgname"/>
    <w:rsid w:val="001421CC"/>
  </w:style>
  <w:style w:type="character" w:customStyle="1" w:styleId="city">
    <w:name w:val="city"/>
    <w:rsid w:val="001421CC"/>
  </w:style>
  <w:style w:type="character" w:customStyle="1" w:styleId="state">
    <w:name w:val="state"/>
    <w:rsid w:val="001421CC"/>
  </w:style>
  <w:style w:type="character" w:customStyle="1" w:styleId="country">
    <w:name w:val="country"/>
    <w:rsid w:val="001421CC"/>
  </w:style>
  <w:style w:type="character" w:customStyle="1" w:styleId="il">
    <w:name w:val="il"/>
    <w:rsid w:val="001421CC"/>
  </w:style>
  <w:style w:type="character" w:customStyle="1" w:styleId="Style8pt1">
    <w:name w:val="Style 8 pt1"/>
    <w:rsid w:val="001421CC"/>
    <w:rPr>
      <w:rFonts w:ascii="Georgia" w:hAnsi="Georgia" w:hint="default"/>
      <w:sz w:val="16"/>
    </w:rPr>
  </w:style>
  <w:style w:type="character" w:customStyle="1" w:styleId="SmallText">
    <w:name w:val="Small Text"/>
    <w:rsid w:val="001421CC"/>
    <w:rPr>
      <w:rFonts w:ascii="Times New Roman" w:hAnsi="Times New Roman" w:cs="Times New Roman" w:hint="default"/>
      <w:sz w:val="16"/>
    </w:rPr>
  </w:style>
  <w:style w:type="numbering" w:customStyle="1" w:styleId="NoList1">
    <w:name w:val="No List1"/>
    <w:next w:val="NoList"/>
    <w:uiPriority w:val="99"/>
    <w:semiHidden/>
    <w:unhideWhenUsed/>
    <w:rsid w:val="001421CC"/>
  </w:style>
  <w:style w:type="character" w:customStyle="1" w:styleId="TitleChar2">
    <w:name w:val="Title Char2"/>
    <w:uiPriority w:val="10"/>
    <w:qFormat/>
    <w:locked/>
    <w:rsid w:val="001421CC"/>
    <w:rPr>
      <w:rFonts w:ascii="Calibri" w:eastAsia="Calibri" w:hAnsi="Calibri" w:cs="Times New Roman"/>
      <w:sz w:val="20"/>
      <w:szCs w:val="20"/>
      <w:u w:val="single"/>
    </w:rPr>
  </w:style>
  <w:style w:type="paragraph" w:customStyle="1" w:styleId="2909F619802848F09E01365C32F34654">
    <w:name w:val="2909F619802848F09E01365C32F34654"/>
    <w:uiPriority w:val="99"/>
    <w:qFormat/>
    <w:rsid w:val="001421CC"/>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1421CC"/>
    <w:pPr>
      <w:keepNext/>
      <w:keepLines/>
    </w:pPr>
    <w:rPr>
      <w:rFonts w:eastAsia="Calibri"/>
      <w:b/>
    </w:rPr>
  </w:style>
  <w:style w:type="character" w:customStyle="1" w:styleId="TagtemplateChar">
    <w:name w:val="Tagtemplate Char"/>
    <w:link w:val="Tagtemplate"/>
    <w:rsid w:val="001421CC"/>
    <w:rPr>
      <w:rFonts w:ascii="Calibri" w:eastAsia="Calibri" w:hAnsi="Calibri"/>
      <w:b/>
      <w:sz w:val="24"/>
    </w:rPr>
  </w:style>
  <w:style w:type="paragraph" w:customStyle="1" w:styleId="Cite2">
    <w:name w:val="Cite 2"/>
    <w:basedOn w:val="Normal"/>
    <w:uiPriority w:val="99"/>
    <w:qFormat/>
    <w:rsid w:val="001421CC"/>
    <w:rPr>
      <w:rFonts w:eastAsia="MS Mincho"/>
      <w:b/>
      <w:u w:val="single"/>
    </w:rPr>
  </w:style>
  <w:style w:type="character" w:customStyle="1" w:styleId="texto1">
    <w:name w:val="texto1"/>
    <w:rsid w:val="001421CC"/>
  </w:style>
  <w:style w:type="character" w:customStyle="1" w:styleId="EmphasizeThis">
    <w:name w:val="EmphasizeThis"/>
    <w:rsid w:val="001421CC"/>
    <w:rPr>
      <w:rFonts w:ascii="Georgia" w:hAnsi="Georgia"/>
      <w:b/>
      <w:iCs/>
      <w:sz w:val="24"/>
      <w:u w:val="thick"/>
    </w:rPr>
  </w:style>
  <w:style w:type="character" w:customStyle="1" w:styleId="Author-Date">
    <w:name w:val="Author-Date"/>
    <w:qFormat/>
    <w:rsid w:val="001421CC"/>
    <w:rPr>
      <w:rFonts w:ascii="Georgia" w:hAnsi="Georgia"/>
      <w:b/>
      <w:sz w:val="24"/>
    </w:rPr>
  </w:style>
  <w:style w:type="character" w:customStyle="1" w:styleId="CardsChar1">
    <w:name w:val="Cards Char1"/>
    <w:locked/>
    <w:rsid w:val="001421CC"/>
  </w:style>
  <w:style w:type="character" w:customStyle="1" w:styleId="MicroTextChar">
    <w:name w:val="MicroText Char"/>
    <w:link w:val="MicroText"/>
    <w:rsid w:val="001421CC"/>
    <w:rPr>
      <w:rFonts w:ascii="Arial Narrow" w:hAnsi="Arial Narrow"/>
      <w:sz w:val="12"/>
    </w:rPr>
  </w:style>
  <w:style w:type="paragraph" w:customStyle="1" w:styleId="MicroText">
    <w:name w:val="MicroText"/>
    <w:basedOn w:val="Normal"/>
    <w:next w:val="Normal"/>
    <w:link w:val="MicroTextChar"/>
    <w:qFormat/>
    <w:rsid w:val="001421CC"/>
    <w:rPr>
      <w:rFonts w:ascii="Arial Narrow" w:hAnsi="Arial Narrow"/>
      <w:sz w:val="12"/>
    </w:rPr>
  </w:style>
  <w:style w:type="character" w:customStyle="1" w:styleId="BoldUnderlineChar0">
    <w:name w:val="BoldUnderline Char"/>
    <w:uiPriority w:val="99"/>
    <w:locked/>
    <w:rsid w:val="001421CC"/>
    <w:rPr>
      <w:rFonts w:ascii="Times New Roman" w:eastAsia="Times New Roman" w:hAnsi="Times New Roman"/>
      <w:b/>
      <w:sz w:val="22"/>
      <w:szCs w:val="24"/>
      <w:u w:val="single"/>
    </w:rPr>
  </w:style>
  <w:style w:type="paragraph" w:customStyle="1" w:styleId="UnderlineS">
    <w:name w:val="Underline S"/>
    <w:basedOn w:val="Normal"/>
    <w:link w:val="UnderlineSChar"/>
    <w:qFormat/>
    <w:rsid w:val="001421CC"/>
    <w:pPr>
      <w:spacing w:after="200"/>
    </w:pPr>
    <w:rPr>
      <w:rFonts w:eastAsia="Calibri"/>
      <w:u w:val="single"/>
      <w:lang w:val="x-none" w:eastAsia="zh-CN"/>
    </w:rPr>
  </w:style>
  <w:style w:type="character" w:customStyle="1" w:styleId="UnderlineSChar">
    <w:name w:val="Underline S Char"/>
    <w:link w:val="UnderlineS"/>
    <w:rsid w:val="001421CC"/>
    <w:rPr>
      <w:rFonts w:ascii="Calibri" w:eastAsia="Calibri" w:hAnsi="Calibri"/>
      <w:sz w:val="24"/>
      <w:u w:val="single"/>
      <w:lang w:val="x-none" w:eastAsia="zh-CN"/>
    </w:rPr>
  </w:style>
  <w:style w:type="character" w:customStyle="1" w:styleId="BoldUnderlineCharChar">
    <w:name w:val="BoldUnderline Char Char"/>
    <w:locked/>
    <w:rsid w:val="001421CC"/>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1421CC"/>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1421CC"/>
    <w:rPr>
      <w:rFonts w:ascii="Calibri" w:eastAsia="Calibri" w:hAnsi="Calibri"/>
      <w:sz w:val="16"/>
      <w:szCs w:val="16"/>
    </w:rPr>
  </w:style>
  <w:style w:type="character" w:customStyle="1" w:styleId="A5">
    <w:name w:val="A5"/>
    <w:uiPriority w:val="99"/>
    <w:rsid w:val="001421CC"/>
    <w:rPr>
      <w:rFonts w:ascii="Times New Roman" w:hAnsi="Times New Roman" w:cs="Times New Roman"/>
      <w:color w:val="000000"/>
      <w:sz w:val="13"/>
      <w:szCs w:val="13"/>
    </w:rPr>
  </w:style>
  <w:style w:type="paragraph" w:styleId="BodyText">
    <w:name w:val="Body Text"/>
    <w:aliases w:val="BT"/>
    <w:basedOn w:val="Normal"/>
    <w:link w:val="BodyTextChar"/>
    <w:qFormat/>
    <w:rsid w:val="001421CC"/>
    <w:rPr>
      <w:rFonts w:eastAsia="Times New Roman"/>
      <w:sz w:val="16"/>
      <w:szCs w:val="20"/>
    </w:rPr>
  </w:style>
  <w:style w:type="character" w:customStyle="1" w:styleId="BodyTextChar">
    <w:name w:val="Body Text Char"/>
    <w:aliases w:val="BT Char"/>
    <w:basedOn w:val="DefaultParagraphFont"/>
    <w:link w:val="BodyText"/>
    <w:rsid w:val="001421CC"/>
    <w:rPr>
      <w:rFonts w:ascii="Calibri" w:eastAsia="Times New Roman" w:hAnsi="Calibri"/>
      <w:sz w:val="16"/>
      <w:szCs w:val="20"/>
    </w:rPr>
  </w:style>
  <w:style w:type="paragraph" w:styleId="BodyText2">
    <w:name w:val="Body Text 2"/>
    <w:basedOn w:val="Normal"/>
    <w:link w:val="BodyText2Char"/>
    <w:rsid w:val="001421CC"/>
    <w:rPr>
      <w:rFonts w:eastAsia="Times New Roman"/>
      <w:sz w:val="18"/>
      <w:szCs w:val="20"/>
    </w:rPr>
  </w:style>
  <w:style w:type="character" w:customStyle="1" w:styleId="BodyText2Char">
    <w:name w:val="Body Text 2 Char"/>
    <w:basedOn w:val="DefaultParagraphFont"/>
    <w:link w:val="BodyText2"/>
    <w:rsid w:val="001421CC"/>
    <w:rPr>
      <w:rFonts w:ascii="Calibri" w:eastAsia="Times New Roman" w:hAnsi="Calibri"/>
      <w:sz w:val="18"/>
      <w:szCs w:val="20"/>
    </w:rPr>
  </w:style>
  <w:style w:type="character" w:customStyle="1" w:styleId="smallChar">
    <w:name w:val="small Char"/>
    <w:rsid w:val="001421CC"/>
    <w:rPr>
      <w:rFonts w:eastAsia="Calibri"/>
      <w:sz w:val="16"/>
      <w:szCs w:val="22"/>
      <w:lang w:val="en-US" w:eastAsia="en-US" w:bidi="ar-SA"/>
    </w:rPr>
  </w:style>
  <w:style w:type="character" w:customStyle="1" w:styleId="CardTextChar0">
    <w:name w:val="Card Text Char"/>
    <w:rsid w:val="001421CC"/>
    <w:rPr>
      <w:rFonts w:ascii="Georgia" w:hAnsi="Georgia" w:cs="Times New Roman"/>
      <w:sz w:val="24"/>
    </w:rPr>
  </w:style>
  <w:style w:type="character" w:customStyle="1" w:styleId="underline2">
    <w:name w:val="underline2"/>
    <w:rsid w:val="001421CC"/>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1421CC"/>
    <w:rPr>
      <w:rFonts w:eastAsia="Times New Roman"/>
      <w:kern w:val="32"/>
      <w:szCs w:val="20"/>
    </w:rPr>
  </w:style>
  <w:style w:type="character" w:customStyle="1" w:styleId="StyleUnderlineBold">
    <w:name w:val="Style Underline + Bold"/>
    <w:rsid w:val="001421CC"/>
    <w:rPr>
      <w:b/>
      <w:bCs/>
      <w:u w:val="single"/>
    </w:rPr>
  </w:style>
  <w:style w:type="character" w:customStyle="1" w:styleId="st">
    <w:name w:val="st"/>
    <w:rsid w:val="001421CC"/>
  </w:style>
  <w:style w:type="character" w:customStyle="1" w:styleId="UnderliningChar">
    <w:name w:val="Underlining Char"/>
    <w:link w:val="Underlining"/>
    <w:uiPriority w:val="99"/>
    <w:locked/>
    <w:rsid w:val="001421CC"/>
    <w:rPr>
      <w:rFonts w:ascii="Arial Narrow" w:hAnsi="Arial Narrow"/>
      <w:u w:val="single"/>
    </w:rPr>
  </w:style>
  <w:style w:type="paragraph" w:customStyle="1" w:styleId="Underlining">
    <w:name w:val="Underlining"/>
    <w:basedOn w:val="Normal"/>
    <w:next w:val="Normal"/>
    <w:link w:val="UnderliningChar"/>
    <w:uiPriority w:val="99"/>
    <w:qFormat/>
    <w:rsid w:val="001421CC"/>
    <w:rPr>
      <w:rFonts w:ascii="Arial Narrow" w:hAnsi="Arial Narrow"/>
      <w:sz w:val="22"/>
      <w:u w:val="single"/>
    </w:rPr>
  </w:style>
  <w:style w:type="paragraph" w:customStyle="1" w:styleId="Small">
    <w:name w:val="Small"/>
    <w:basedOn w:val="Normal"/>
    <w:next w:val="Normal"/>
    <w:qFormat/>
    <w:rsid w:val="001421CC"/>
    <w:pPr>
      <w:spacing w:after="200" w:line="276" w:lineRule="auto"/>
    </w:pPr>
    <w:rPr>
      <w:rFonts w:eastAsia="Calibri"/>
      <w:color w:val="000000"/>
      <w:sz w:val="16"/>
    </w:rPr>
  </w:style>
  <w:style w:type="character" w:customStyle="1" w:styleId="Underline-Highlighted">
    <w:name w:val="Underline-Highlighted"/>
    <w:uiPriority w:val="1"/>
    <w:qFormat/>
    <w:rsid w:val="001421CC"/>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1421CC"/>
    <w:rPr>
      <w:rFonts w:ascii="Arial Narrow" w:hAnsi="Arial Narrow"/>
      <w:b/>
      <w:sz w:val="26"/>
    </w:rPr>
  </w:style>
  <w:style w:type="character" w:customStyle="1" w:styleId="CardText1Char">
    <w:name w:val="Card Text 1 Char"/>
    <w:link w:val="CardText1"/>
    <w:rsid w:val="001421CC"/>
    <w:rPr>
      <w:rFonts w:ascii="Arial Narrow" w:hAnsi="Arial Narrow"/>
      <w:color w:val="000000"/>
      <w:u w:val="single"/>
    </w:rPr>
  </w:style>
  <w:style w:type="character" w:customStyle="1" w:styleId="CardText2Char">
    <w:name w:val="Card Text 2 Char"/>
    <w:link w:val="CardText2"/>
    <w:rsid w:val="001421CC"/>
    <w:rPr>
      <w:rFonts w:ascii="Arial Narrow" w:hAnsi="Arial Narrow"/>
      <w:b/>
      <w:color w:val="000000"/>
      <w:u w:val="single"/>
    </w:rPr>
  </w:style>
  <w:style w:type="character" w:customStyle="1" w:styleId="SmallText0">
    <w:name w:val="SmallText"/>
    <w:rsid w:val="001421CC"/>
    <w:rPr>
      <w:color w:val="000000"/>
    </w:rPr>
  </w:style>
  <w:style w:type="character" w:customStyle="1" w:styleId="CitesChar1">
    <w:name w:val="Cites Char1"/>
    <w:rsid w:val="001421CC"/>
    <w:rPr>
      <w:b/>
      <w:szCs w:val="24"/>
      <w:u w:val="single"/>
      <w:lang w:val="en-US" w:eastAsia="en-US" w:bidi="ar-SA"/>
    </w:rPr>
  </w:style>
  <w:style w:type="character" w:customStyle="1" w:styleId="CardUnderlinedChar">
    <w:name w:val="Card Underlined Char"/>
    <w:rsid w:val="001421CC"/>
    <w:rPr>
      <w:rFonts w:ascii="Arial Narrow" w:hAnsi="Arial Narrow"/>
      <w:sz w:val="22"/>
      <w:szCs w:val="24"/>
      <w:u w:val="single"/>
      <w:lang w:val="en-US" w:eastAsia="en-US" w:bidi="ar-SA"/>
    </w:rPr>
  </w:style>
  <w:style w:type="paragraph" w:customStyle="1" w:styleId="TagCite">
    <w:name w:val="TagCite"/>
    <w:basedOn w:val="Normal"/>
    <w:uiPriority w:val="99"/>
    <w:qFormat/>
    <w:rsid w:val="001421CC"/>
    <w:rPr>
      <w:rFonts w:ascii="Garamond" w:eastAsia="Times New Roman" w:hAnsi="Garamond"/>
      <w:b/>
    </w:rPr>
  </w:style>
  <w:style w:type="paragraph" w:customStyle="1" w:styleId="HeadingsBase">
    <w:name w:val="Headings Base"/>
    <w:basedOn w:val="Normal"/>
    <w:link w:val="HeadingsBaseChar"/>
    <w:qFormat/>
    <w:rsid w:val="001421CC"/>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1421CC"/>
    <w:rPr>
      <w:rFonts w:ascii="Calibri" w:eastAsia="Times New Roman" w:hAnsi="Calibri"/>
      <w:b/>
      <w:kern w:val="32"/>
      <w:sz w:val="32"/>
      <w:szCs w:val="20"/>
    </w:rPr>
  </w:style>
  <w:style w:type="character" w:customStyle="1" w:styleId="underline3">
    <w:name w:val="underline3"/>
    <w:rsid w:val="001421CC"/>
    <w:rPr>
      <w:u w:val="single"/>
      <w:bdr w:val="none" w:sz="0" w:space="0" w:color="auto"/>
      <w:shd w:val="clear" w:color="auto" w:fill="FFFF00"/>
    </w:rPr>
  </w:style>
  <w:style w:type="paragraph" w:customStyle="1" w:styleId="HeadingFake">
    <w:name w:val="Heading Fake"/>
    <w:basedOn w:val="Heading3"/>
    <w:uiPriority w:val="99"/>
    <w:qFormat/>
    <w:rsid w:val="001421CC"/>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1421CC"/>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1421CC"/>
  </w:style>
  <w:style w:type="paragraph" w:customStyle="1" w:styleId="SchoolWorksCited">
    <w:name w:val="School Works Cited"/>
    <w:basedOn w:val="SchoolPaper"/>
    <w:uiPriority w:val="99"/>
    <w:qFormat/>
    <w:rsid w:val="001421CC"/>
  </w:style>
  <w:style w:type="paragraph" w:styleId="TOC2">
    <w:name w:val="toc 2"/>
    <w:basedOn w:val="Normal"/>
    <w:next w:val="Normal"/>
    <w:uiPriority w:val="39"/>
    <w:qFormat/>
    <w:rsid w:val="001421CC"/>
    <w:pPr>
      <w:ind w:left="200"/>
    </w:pPr>
    <w:rPr>
      <w:rFonts w:eastAsia="Times New Roman"/>
      <w:b/>
      <w:kern w:val="32"/>
      <w:szCs w:val="20"/>
    </w:rPr>
  </w:style>
  <w:style w:type="paragraph" w:customStyle="1" w:styleId="BlockQuote">
    <w:name w:val="Block Quote"/>
    <w:basedOn w:val="Normal"/>
    <w:uiPriority w:val="99"/>
    <w:qFormat/>
    <w:rsid w:val="001421CC"/>
    <w:pPr>
      <w:ind w:left="720" w:right="720"/>
    </w:pPr>
    <w:rPr>
      <w:rFonts w:eastAsia="Times New Roman"/>
      <w:kern w:val="32"/>
      <w:szCs w:val="20"/>
    </w:rPr>
  </w:style>
  <w:style w:type="character" w:customStyle="1" w:styleId="menu">
    <w:name w:val="menu"/>
    <w:rsid w:val="001421CC"/>
  </w:style>
  <w:style w:type="paragraph" w:customStyle="1" w:styleId="PaperBody">
    <w:name w:val="Paper Body"/>
    <w:basedOn w:val="Normal"/>
    <w:uiPriority w:val="99"/>
    <w:qFormat/>
    <w:rsid w:val="001421CC"/>
    <w:pPr>
      <w:spacing w:line="480" w:lineRule="auto"/>
      <w:ind w:firstLine="720"/>
    </w:pPr>
    <w:rPr>
      <w:rFonts w:eastAsia="Times New Roman"/>
      <w:kern w:val="32"/>
    </w:rPr>
  </w:style>
  <w:style w:type="paragraph" w:customStyle="1" w:styleId="PaperCitation">
    <w:name w:val="Paper Citation"/>
    <w:basedOn w:val="Normal"/>
    <w:uiPriority w:val="99"/>
    <w:qFormat/>
    <w:rsid w:val="001421CC"/>
    <w:pPr>
      <w:spacing w:line="480" w:lineRule="auto"/>
      <w:ind w:left="720" w:hanging="720"/>
    </w:pPr>
    <w:rPr>
      <w:rFonts w:eastAsia="Times New Roman"/>
      <w:kern w:val="32"/>
      <w:szCs w:val="20"/>
    </w:rPr>
  </w:style>
  <w:style w:type="character" w:customStyle="1" w:styleId="Emphasis2">
    <w:name w:val="Emphasis2"/>
    <w:rsid w:val="001421CC"/>
    <w:rPr>
      <w:rFonts w:ascii="Franklin Gothic Heavy" w:hAnsi="Franklin Gothic Heavy"/>
      <w:u w:val="single"/>
    </w:rPr>
  </w:style>
  <w:style w:type="paragraph" w:customStyle="1" w:styleId="hat">
    <w:name w:val="hat"/>
    <w:basedOn w:val="Heading1"/>
    <w:link w:val="hatChar"/>
    <w:qFormat/>
    <w:rsid w:val="001421CC"/>
    <w:pPr>
      <w:suppressAutoHyphens/>
      <w:spacing w:before="6600" w:after="240"/>
    </w:pPr>
    <w:rPr>
      <w:rFonts w:eastAsia="Times New Roman" w:cs="Arial"/>
      <w:bCs/>
      <w:kern w:val="32"/>
    </w:rPr>
  </w:style>
  <w:style w:type="character" w:customStyle="1" w:styleId="hatChar">
    <w:name w:val="hat Char"/>
    <w:link w:val="hat"/>
    <w:rsid w:val="001421CC"/>
    <w:rPr>
      <w:rFonts w:ascii="Calibri" w:eastAsia="Times New Roman" w:hAnsi="Calibri" w:cs="Arial"/>
      <w:b/>
      <w:bCs/>
      <w:kern w:val="32"/>
      <w:sz w:val="52"/>
      <w:szCs w:val="32"/>
    </w:rPr>
  </w:style>
  <w:style w:type="character" w:customStyle="1" w:styleId="BoldUnderlining">
    <w:name w:val="Bold Underlining"/>
    <w:rsid w:val="001421CC"/>
    <w:rPr>
      <w:b/>
      <w:u w:val="single"/>
    </w:rPr>
  </w:style>
  <w:style w:type="paragraph" w:styleId="TOC4">
    <w:name w:val="toc 4"/>
    <w:basedOn w:val="Normal"/>
    <w:next w:val="Normal"/>
    <w:autoRedefine/>
    <w:uiPriority w:val="39"/>
    <w:rsid w:val="001421CC"/>
    <w:pPr>
      <w:spacing w:after="100"/>
      <w:ind w:left="600"/>
    </w:pPr>
    <w:rPr>
      <w:rFonts w:eastAsia="Times New Roman"/>
      <w:kern w:val="32"/>
      <w:szCs w:val="20"/>
    </w:rPr>
  </w:style>
  <w:style w:type="paragraph" w:styleId="TOC5">
    <w:name w:val="toc 5"/>
    <w:basedOn w:val="Normal"/>
    <w:next w:val="Normal"/>
    <w:autoRedefine/>
    <w:uiPriority w:val="39"/>
    <w:rsid w:val="001421CC"/>
    <w:pPr>
      <w:spacing w:after="100"/>
      <w:ind w:left="800"/>
    </w:pPr>
    <w:rPr>
      <w:rFonts w:eastAsia="Times New Roman"/>
      <w:kern w:val="32"/>
      <w:szCs w:val="20"/>
    </w:rPr>
  </w:style>
  <w:style w:type="paragraph" w:styleId="TOC6">
    <w:name w:val="toc 6"/>
    <w:basedOn w:val="Normal"/>
    <w:next w:val="Normal"/>
    <w:autoRedefine/>
    <w:uiPriority w:val="39"/>
    <w:rsid w:val="001421CC"/>
    <w:pPr>
      <w:spacing w:after="100"/>
      <w:ind w:left="1000"/>
    </w:pPr>
    <w:rPr>
      <w:rFonts w:eastAsia="Times New Roman"/>
      <w:kern w:val="32"/>
      <w:szCs w:val="20"/>
    </w:rPr>
  </w:style>
  <w:style w:type="paragraph" w:styleId="TOC7">
    <w:name w:val="toc 7"/>
    <w:basedOn w:val="Normal"/>
    <w:next w:val="Normal"/>
    <w:autoRedefine/>
    <w:uiPriority w:val="39"/>
    <w:rsid w:val="001421CC"/>
    <w:pPr>
      <w:spacing w:after="100"/>
      <w:ind w:left="1200"/>
    </w:pPr>
    <w:rPr>
      <w:rFonts w:eastAsia="Times New Roman"/>
      <w:kern w:val="32"/>
      <w:szCs w:val="20"/>
    </w:rPr>
  </w:style>
  <w:style w:type="paragraph" w:styleId="TOC8">
    <w:name w:val="toc 8"/>
    <w:basedOn w:val="Normal"/>
    <w:next w:val="Normal"/>
    <w:autoRedefine/>
    <w:uiPriority w:val="39"/>
    <w:rsid w:val="001421CC"/>
    <w:pPr>
      <w:spacing w:after="100"/>
      <w:ind w:left="1400"/>
    </w:pPr>
    <w:rPr>
      <w:rFonts w:eastAsia="Times New Roman"/>
      <w:kern w:val="32"/>
      <w:szCs w:val="20"/>
    </w:rPr>
  </w:style>
  <w:style w:type="paragraph" w:styleId="TOC9">
    <w:name w:val="toc 9"/>
    <w:basedOn w:val="Normal"/>
    <w:next w:val="Normal"/>
    <w:autoRedefine/>
    <w:uiPriority w:val="39"/>
    <w:rsid w:val="001421CC"/>
    <w:pPr>
      <w:spacing w:after="100"/>
      <w:ind w:left="1600"/>
    </w:pPr>
    <w:rPr>
      <w:rFonts w:eastAsia="Times New Roman"/>
      <w:kern w:val="32"/>
      <w:szCs w:val="20"/>
    </w:rPr>
  </w:style>
  <w:style w:type="paragraph" w:customStyle="1" w:styleId="WW-Default">
    <w:name w:val="WW-Default"/>
    <w:uiPriority w:val="99"/>
    <w:qFormat/>
    <w:rsid w:val="001421CC"/>
    <w:pPr>
      <w:suppressAutoHyphens/>
      <w:spacing w:after="0" w:line="240" w:lineRule="auto"/>
    </w:pPr>
    <w:rPr>
      <w:rFonts w:ascii="Georgia" w:eastAsia="Calibri" w:hAnsi="Georgia" w:cs="Calibri"/>
      <w:lang w:eastAsia="ar-SA"/>
    </w:rPr>
  </w:style>
  <w:style w:type="character" w:customStyle="1" w:styleId="pmterms1">
    <w:name w:val="pmterms1"/>
    <w:rsid w:val="001421CC"/>
  </w:style>
  <w:style w:type="character" w:customStyle="1" w:styleId="HatChar1">
    <w:name w:val="Hat Char1"/>
    <w:aliases w:val="Header Char2 Char,Header Char1 Char Char,Char Char Char Char Char,Header Char Char1 Char,Char Char Char1 Char,Header Char2 Char Char Char Char,Header Char1 Char1 Char Char Char Char,Char Char Char Char,Char Char Char Char Char Char Char1"/>
    <w:qFormat/>
    <w:rsid w:val="001421CC"/>
    <w:rPr>
      <w:rFonts w:ascii="Cambria" w:eastAsia="Times New Roman" w:hAnsi="Cambria" w:cs="Times New Roman"/>
      <w:b/>
      <w:bCs/>
      <w:color w:val="365F91"/>
      <w:sz w:val="28"/>
      <w:szCs w:val="28"/>
    </w:rPr>
  </w:style>
  <w:style w:type="paragraph" w:styleId="Subtitle">
    <w:name w:val="Subtitle"/>
    <w:aliases w:val="Underlined card text"/>
    <w:basedOn w:val="Normal"/>
    <w:next w:val="Normal"/>
    <w:link w:val="SubtitleChar"/>
    <w:uiPriority w:val="11"/>
    <w:qFormat/>
    <w:rsid w:val="001421CC"/>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1421CC"/>
    <w:rPr>
      <w:rFonts w:ascii="Cambria" w:eastAsia="Times New Roman" w:hAnsi="Cambria"/>
      <w:i/>
      <w:iCs/>
      <w:color w:val="4F81BD"/>
      <w:spacing w:val="15"/>
      <w:sz w:val="24"/>
    </w:rPr>
  </w:style>
  <w:style w:type="paragraph" w:styleId="TOC3">
    <w:name w:val="toc 3"/>
    <w:basedOn w:val="Normal"/>
    <w:next w:val="Normal"/>
    <w:uiPriority w:val="39"/>
    <w:qFormat/>
    <w:rsid w:val="001421CC"/>
    <w:pPr>
      <w:ind w:left="400"/>
    </w:pPr>
    <w:rPr>
      <w:rFonts w:eastAsia="Times New Roman"/>
      <w:kern w:val="32"/>
      <w:szCs w:val="20"/>
    </w:rPr>
  </w:style>
  <w:style w:type="character" w:customStyle="1" w:styleId="standardcontent">
    <w:name w:val="standardcontent"/>
    <w:rsid w:val="001421CC"/>
  </w:style>
  <w:style w:type="character" w:customStyle="1" w:styleId="storyby">
    <w:name w:val="storyby"/>
    <w:rsid w:val="001421CC"/>
  </w:style>
  <w:style w:type="character" w:customStyle="1" w:styleId="7TimesNewRoman">
    <w:name w:val="7 Times New Roman"/>
    <w:rsid w:val="001421CC"/>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1421C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1421CC"/>
    <w:pPr>
      <w:spacing w:line="276" w:lineRule="auto"/>
      <w:jc w:val="left"/>
      <w:outlineLvl w:val="9"/>
    </w:pPr>
    <w:rPr>
      <w:rFonts w:ascii="Cambria" w:eastAsia="Times New Roman" w:hAnsi="Cambria" w:cs="Times New Roman"/>
      <w:bCs/>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Char1 Char Char1,Header Char Char1 Char1,Header Char2 Char Char Char Char1"/>
    <w:uiPriority w:val="99"/>
    <w:qFormat/>
    <w:rsid w:val="001421CC"/>
    <w:rPr>
      <w:kern w:val="32"/>
      <w:sz w:val="24"/>
    </w:rPr>
  </w:style>
  <w:style w:type="character" w:customStyle="1" w:styleId="CitesChar2">
    <w:name w:val="Cites Char2"/>
    <w:locked/>
    <w:rsid w:val="001421CC"/>
    <w:rPr>
      <w:rFonts w:ascii="Times New Roman" w:eastAsia="Times New Roman" w:hAnsi="Times New Roman"/>
      <w:b/>
      <w:bCs/>
    </w:rPr>
  </w:style>
  <w:style w:type="character" w:customStyle="1" w:styleId="itxtrst">
    <w:name w:val="itxtrst"/>
    <w:rsid w:val="001421CC"/>
  </w:style>
  <w:style w:type="character" w:customStyle="1" w:styleId="A-Underlining">
    <w:name w:val="A-Underlining"/>
    <w:rsid w:val="001421CC"/>
    <w:rPr>
      <w:rFonts w:ascii="Garamond" w:hAnsi="Garamond"/>
      <w:color w:val="auto"/>
      <w:sz w:val="24"/>
      <w:u w:val="single"/>
    </w:rPr>
  </w:style>
  <w:style w:type="paragraph" w:customStyle="1" w:styleId="B-TagCite">
    <w:name w:val="B-TagCite"/>
    <w:uiPriority w:val="99"/>
    <w:qFormat/>
    <w:rsid w:val="001421C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1421CC"/>
    <w:rPr>
      <w:b/>
      <w:noProof w:val="0"/>
      <w:sz w:val="22"/>
      <w:lang w:val="en-US" w:eastAsia="en-US" w:bidi="ar-SA"/>
    </w:rPr>
  </w:style>
  <w:style w:type="character" w:customStyle="1" w:styleId="fn">
    <w:name w:val="fn"/>
    <w:rsid w:val="001421CC"/>
  </w:style>
  <w:style w:type="character" w:customStyle="1" w:styleId="newsmain">
    <w:name w:val="news_main"/>
    <w:rsid w:val="001421CC"/>
  </w:style>
  <w:style w:type="paragraph" w:customStyle="1" w:styleId="UnderlinedText">
    <w:name w:val="Underlined Text"/>
    <w:basedOn w:val="Normal"/>
    <w:link w:val="UnderlinedTextChar"/>
    <w:autoRedefine/>
    <w:uiPriority w:val="6"/>
    <w:qFormat/>
    <w:rsid w:val="001421CC"/>
    <w:pPr>
      <w:jc w:val="both"/>
    </w:pPr>
    <w:rPr>
      <w:rFonts w:eastAsia="Calibri"/>
      <w:b/>
    </w:rPr>
  </w:style>
  <w:style w:type="character" w:customStyle="1" w:styleId="verdana">
    <w:name w:val="verdana"/>
    <w:rsid w:val="001421CC"/>
  </w:style>
  <w:style w:type="character" w:customStyle="1" w:styleId="vitstoryheadline">
    <w:name w:val="vitstoryheadline"/>
    <w:rsid w:val="001421CC"/>
  </w:style>
  <w:style w:type="paragraph" w:customStyle="1" w:styleId="NormalText">
    <w:name w:val="Normal Text"/>
    <w:basedOn w:val="Normal"/>
    <w:link w:val="NormalTextChar"/>
    <w:autoRedefine/>
    <w:qFormat/>
    <w:rsid w:val="001421CC"/>
    <w:pPr>
      <w:jc w:val="both"/>
    </w:pPr>
    <w:rPr>
      <w:rFonts w:eastAsia="Times New Roman"/>
      <w:szCs w:val="26"/>
      <w:lang w:val="x-none" w:eastAsia="ja-JP"/>
    </w:rPr>
  </w:style>
  <w:style w:type="character" w:customStyle="1" w:styleId="NormalTextChar">
    <w:name w:val="Normal Text Char"/>
    <w:link w:val="NormalText"/>
    <w:rsid w:val="001421CC"/>
    <w:rPr>
      <w:rFonts w:ascii="Calibri" w:eastAsia="Times New Roman" w:hAnsi="Calibri"/>
      <w:sz w:val="24"/>
      <w:szCs w:val="26"/>
      <w:lang w:val="x-none" w:eastAsia="ja-JP"/>
    </w:rPr>
  </w:style>
  <w:style w:type="character" w:customStyle="1" w:styleId="AuthorDate0">
    <w:name w:val="Author Date"/>
    <w:qFormat/>
    <w:rsid w:val="001421CC"/>
    <w:rPr>
      <w:b/>
      <w:sz w:val="24"/>
      <w:u w:val="thick"/>
    </w:rPr>
  </w:style>
  <w:style w:type="paragraph" w:customStyle="1" w:styleId="HotRoute">
    <w:name w:val="Hot Route!"/>
    <w:basedOn w:val="Normal"/>
    <w:uiPriority w:val="99"/>
    <w:qFormat/>
    <w:rsid w:val="001421CC"/>
    <w:pPr>
      <w:ind w:left="144"/>
    </w:pPr>
    <w:rPr>
      <w:rFonts w:eastAsia="Times New Roman"/>
    </w:rPr>
  </w:style>
  <w:style w:type="character" w:customStyle="1" w:styleId="UnderlinedTextCharChar">
    <w:name w:val="Underlined Text Char Char"/>
    <w:rsid w:val="001421CC"/>
    <w:rPr>
      <w:rFonts w:cs="Arial"/>
      <w:bCs/>
      <w:noProof w:val="0"/>
      <w:szCs w:val="26"/>
      <w:u w:val="single"/>
      <w:lang w:val="en-US" w:eastAsia="en-US" w:bidi="ar-SA"/>
    </w:rPr>
  </w:style>
  <w:style w:type="character" w:customStyle="1" w:styleId="DocumentMapChar1">
    <w:name w:val="Document Map Char1"/>
    <w:uiPriority w:val="99"/>
    <w:rsid w:val="001421CC"/>
    <w:rPr>
      <w:rFonts w:ascii="Tahoma" w:hAnsi="Tahoma" w:cs="Tahoma"/>
      <w:sz w:val="16"/>
      <w:szCs w:val="16"/>
    </w:rPr>
  </w:style>
  <w:style w:type="character" w:customStyle="1" w:styleId="Author">
    <w:name w:val="Author"/>
    <w:aliases w:val="Style Date"/>
    <w:qFormat/>
    <w:rsid w:val="001421CC"/>
    <w:rPr>
      <w:b/>
      <w:sz w:val="24"/>
    </w:rPr>
  </w:style>
  <w:style w:type="character" w:customStyle="1" w:styleId="author0">
    <w:name w:val="author"/>
    <w:rsid w:val="001421CC"/>
    <w:rPr>
      <w:rFonts w:ascii="Times New Roman" w:hAnsi="Times New Roman"/>
      <w:b/>
      <w:sz w:val="24"/>
    </w:rPr>
  </w:style>
  <w:style w:type="character" w:customStyle="1" w:styleId="articletitle">
    <w:name w:val="articletitle"/>
    <w:rsid w:val="001421CC"/>
    <w:rPr>
      <w:rFonts w:cs="Times New Roman"/>
    </w:rPr>
  </w:style>
  <w:style w:type="character" w:customStyle="1" w:styleId="6pointChar">
    <w:name w:val="6 point Char"/>
    <w:rsid w:val="001421CC"/>
    <w:rPr>
      <w:rFonts w:cs="Times New Roman"/>
      <w:sz w:val="12"/>
      <w:lang w:val="en-US" w:eastAsia="en-US"/>
    </w:rPr>
  </w:style>
  <w:style w:type="character" w:customStyle="1" w:styleId="term1">
    <w:name w:val="term1"/>
    <w:rsid w:val="001421CC"/>
    <w:rPr>
      <w:b/>
      <w:bCs/>
    </w:rPr>
  </w:style>
  <w:style w:type="paragraph" w:customStyle="1" w:styleId="Minimize">
    <w:name w:val="Minimize"/>
    <w:basedOn w:val="Normal"/>
    <w:next w:val="Normal"/>
    <w:qFormat/>
    <w:rsid w:val="001421CC"/>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1421CC"/>
    <w:rPr>
      <w:sz w:val="12"/>
      <w:szCs w:val="24"/>
    </w:rPr>
  </w:style>
  <w:style w:type="character" w:customStyle="1" w:styleId="StyleThickunderline">
    <w:name w:val="Style Thick underline"/>
    <w:qFormat/>
    <w:rsid w:val="001421CC"/>
    <w:rPr>
      <w:u w:val="thick"/>
    </w:rPr>
  </w:style>
  <w:style w:type="character" w:customStyle="1" w:styleId="UnderlineTextChar">
    <w:name w:val="Underline Text Char"/>
    <w:link w:val="UnderlineText"/>
    <w:rsid w:val="001421CC"/>
    <w:rPr>
      <w:u w:val="single"/>
    </w:rPr>
  </w:style>
  <w:style w:type="numbering" w:customStyle="1" w:styleId="NoList2">
    <w:name w:val="No List2"/>
    <w:next w:val="NoList"/>
    <w:uiPriority w:val="99"/>
    <w:semiHidden/>
    <w:rsid w:val="001421CC"/>
  </w:style>
  <w:style w:type="character" w:customStyle="1" w:styleId="Box">
    <w:name w:val="Box!"/>
    <w:uiPriority w:val="1"/>
    <w:rsid w:val="001421CC"/>
    <w:rPr>
      <w:rFonts w:ascii="Garamond" w:hAnsi="Garamond"/>
      <w:sz w:val="24"/>
      <w:u w:val="single"/>
      <w:bdr w:val="single" w:sz="4" w:space="0" w:color="auto"/>
    </w:rPr>
  </w:style>
  <w:style w:type="character" w:customStyle="1" w:styleId="citechar">
    <w:name w:val="citechar"/>
    <w:rsid w:val="001421CC"/>
  </w:style>
  <w:style w:type="character" w:customStyle="1" w:styleId="underlinechar">
    <w:name w:val="underlinechar"/>
    <w:rsid w:val="001421CC"/>
  </w:style>
  <w:style w:type="character" w:customStyle="1" w:styleId="CardUnderlineChar">
    <w:name w:val="Card Underline Char"/>
    <w:rsid w:val="001421CC"/>
    <w:rPr>
      <w:szCs w:val="24"/>
      <w:u w:val="single"/>
      <w:lang w:val="en-US" w:eastAsia="en-US" w:bidi="ar-SA"/>
    </w:rPr>
  </w:style>
  <w:style w:type="paragraph" w:customStyle="1" w:styleId="Default">
    <w:name w:val="Default"/>
    <w:uiPriority w:val="99"/>
    <w:qFormat/>
    <w:rsid w:val="001421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1421CC"/>
  </w:style>
  <w:style w:type="character" w:customStyle="1" w:styleId="tagciteChar">
    <w:name w:val="tag/cite Char"/>
    <w:rsid w:val="001421CC"/>
    <w:rPr>
      <w:b/>
      <w:sz w:val="24"/>
      <w:lang w:val="en-US" w:eastAsia="en-US" w:bidi="ar-SA"/>
    </w:rPr>
  </w:style>
  <w:style w:type="character" w:customStyle="1" w:styleId="8pointChar">
    <w:name w:val="8 point Char"/>
    <w:link w:val="8point"/>
    <w:rsid w:val="001421CC"/>
    <w:rPr>
      <w:sz w:val="16"/>
    </w:rPr>
  </w:style>
  <w:style w:type="character" w:customStyle="1" w:styleId="BoldText12pt">
    <w:name w:val="Bold Text 12 pt"/>
    <w:rsid w:val="001421CC"/>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1421CC"/>
  </w:style>
  <w:style w:type="character" w:customStyle="1" w:styleId="person-name">
    <w:name w:val="person-name"/>
    <w:rsid w:val="001421CC"/>
  </w:style>
  <w:style w:type="paragraph" w:customStyle="1" w:styleId="CARD0">
    <w:name w:val="CARD"/>
    <w:basedOn w:val="Normal"/>
    <w:link w:val="CARDChar0"/>
    <w:qFormat/>
    <w:rsid w:val="001421CC"/>
    <w:rPr>
      <w:rFonts w:eastAsia="Times New Roman"/>
      <w:szCs w:val="20"/>
    </w:rPr>
  </w:style>
  <w:style w:type="character" w:customStyle="1" w:styleId="CARDChar0">
    <w:name w:val="CARD Char"/>
    <w:link w:val="CARD0"/>
    <w:rsid w:val="001421CC"/>
    <w:rPr>
      <w:rFonts w:ascii="Calibri" w:eastAsia="Times New Roman" w:hAnsi="Calibri"/>
      <w:sz w:val="24"/>
      <w:szCs w:val="20"/>
    </w:rPr>
  </w:style>
  <w:style w:type="paragraph" w:customStyle="1" w:styleId="Ununderlined">
    <w:name w:val="Ununderlined"/>
    <w:basedOn w:val="Normal"/>
    <w:link w:val="UnunderlinedChar"/>
    <w:qFormat/>
    <w:rsid w:val="001421CC"/>
    <w:pPr>
      <w:jc w:val="both"/>
    </w:pPr>
    <w:rPr>
      <w:rFonts w:eastAsia="SimSun"/>
      <w:sz w:val="12"/>
    </w:rPr>
  </w:style>
  <w:style w:type="character" w:customStyle="1" w:styleId="UnunderlinedChar">
    <w:name w:val="Ununderlined Char"/>
    <w:link w:val="Ununderlined"/>
    <w:rsid w:val="001421CC"/>
    <w:rPr>
      <w:rFonts w:ascii="Calibri" w:eastAsia="SimSun" w:hAnsi="Calibri"/>
      <w:sz w:val="12"/>
    </w:rPr>
  </w:style>
  <w:style w:type="paragraph" w:customStyle="1" w:styleId="Highlighting">
    <w:name w:val="Highlighting"/>
    <w:basedOn w:val="Normal"/>
    <w:link w:val="HighlightingChar"/>
    <w:autoRedefine/>
    <w:qFormat/>
    <w:rsid w:val="001421CC"/>
    <w:rPr>
      <w:rFonts w:eastAsia="SimSun"/>
      <w:u w:val="thick"/>
    </w:rPr>
  </w:style>
  <w:style w:type="character" w:customStyle="1" w:styleId="HighlightingChar">
    <w:name w:val="Highlighting Char"/>
    <w:link w:val="Highlighting"/>
    <w:rsid w:val="001421CC"/>
    <w:rPr>
      <w:rFonts w:ascii="Calibri" w:eastAsia="SimSun" w:hAnsi="Calibri"/>
      <w:sz w:val="24"/>
      <w:u w:val="thick"/>
    </w:rPr>
  </w:style>
  <w:style w:type="paragraph" w:customStyle="1" w:styleId="evidencetext">
    <w:name w:val="evidence text"/>
    <w:basedOn w:val="Normal"/>
    <w:next w:val="Normal"/>
    <w:link w:val="evidencetextChar1"/>
    <w:qFormat/>
    <w:rsid w:val="001421CC"/>
    <w:pPr>
      <w:ind w:left="432" w:right="432"/>
    </w:pPr>
    <w:rPr>
      <w:rFonts w:eastAsia="Times New Roman"/>
      <w:color w:val="000000"/>
      <w:sz w:val="16"/>
      <w:lang w:val="x-none" w:eastAsia="x-none"/>
    </w:rPr>
  </w:style>
  <w:style w:type="character" w:customStyle="1" w:styleId="evidencetextChar1">
    <w:name w:val="evidence text Char1"/>
    <w:link w:val="evidencetext"/>
    <w:rsid w:val="001421CC"/>
    <w:rPr>
      <w:rFonts w:ascii="Calibri" w:eastAsia="Times New Roman" w:hAnsi="Calibri"/>
      <w:color w:val="000000"/>
      <w:sz w:val="16"/>
      <w:lang w:val="x-none" w:eastAsia="x-none"/>
    </w:rPr>
  </w:style>
  <w:style w:type="character" w:customStyle="1" w:styleId="highlight2">
    <w:name w:val="highlight2"/>
    <w:rsid w:val="001421CC"/>
    <w:rPr>
      <w:rFonts w:ascii="Arial" w:hAnsi="Arial"/>
      <w:b/>
      <w:sz w:val="19"/>
      <w:u w:val="thick"/>
      <w:bdr w:val="none" w:sz="0" w:space="0" w:color="auto"/>
      <w:shd w:val="clear" w:color="auto" w:fill="auto"/>
    </w:rPr>
  </w:style>
  <w:style w:type="character" w:customStyle="1" w:styleId="box0">
    <w:name w:val="box"/>
    <w:rsid w:val="001421CC"/>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1421CC"/>
    <w:pPr>
      <w:keepLines w:val="0"/>
      <w:pageBreakBefore w:val="0"/>
      <w:spacing w:before="60" w:after="60"/>
      <w:contextualSpacing/>
      <w:jc w:val="left"/>
    </w:pPr>
    <w:rPr>
      <w:rFonts w:eastAsia="Times New Roman" w:cs="Arial"/>
      <w:b w:val="0"/>
      <w:bCs/>
      <w:iCs/>
      <w:smallCaps/>
      <w:sz w:val="20"/>
      <w:szCs w:val="20"/>
    </w:rPr>
  </w:style>
  <w:style w:type="character" w:customStyle="1" w:styleId="CITEChar0">
    <w:name w:val="CITE Char"/>
    <w:link w:val="CITE"/>
    <w:rsid w:val="001421CC"/>
    <w:rPr>
      <w:rFonts w:ascii="Calibri" w:eastAsia="Times New Roman" w:hAnsi="Calibri" w:cs="Arial"/>
      <w:bCs/>
      <w:iCs/>
      <w:smallCaps/>
      <w:sz w:val="20"/>
      <w:szCs w:val="20"/>
      <w:u w:val="double"/>
    </w:rPr>
  </w:style>
  <w:style w:type="character" w:customStyle="1" w:styleId="CharacterStyle1">
    <w:name w:val="Character Style 1"/>
    <w:rsid w:val="001421CC"/>
    <w:rPr>
      <w:rFonts w:ascii="Tahoma" w:hAnsi="Tahoma" w:cs="Tahoma" w:hint="default"/>
      <w:sz w:val="18"/>
      <w:szCs w:val="18"/>
    </w:rPr>
  </w:style>
  <w:style w:type="character" w:customStyle="1" w:styleId="UnderlineStyleChar7">
    <w:name w:val="Underline Style Char7"/>
    <w:rsid w:val="001421CC"/>
    <w:rPr>
      <w:rFonts w:ascii="Garamond" w:hAnsi="Garamond" w:hint="default"/>
      <w:sz w:val="22"/>
      <w:szCs w:val="24"/>
      <w:u w:val="single"/>
      <w:lang w:val="en-US" w:eastAsia="en-US" w:bidi="ar-SA"/>
    </w:rPr>
  </w:style>
  <w:style w:type="character" w:customStyle="1" w:styleId="StyleArial6ptBold">
    <w:name w:val="Style Arial 6 pt Bold"/>
    <w:rsid w:val="001421CC"/>
    <w:rPr>
      <w:rFonts w:ascii="Arial" w:hAnsi="Arial" w:cs="Arial" w:hint="default"/>
      <w:bCs/>
      <w:sz w:val="12"/>
    </w:rPr>
  </w:style>
  <w:style w:type="character" w:customStyle="1" w:styleId="Style11ptBoldUnderline">
    <w:name w:val="Style 11 pt Bold Underline"/>
    <w:rsid w:val="001421CC"/>
    <w:rPr>
      <w:b/>
      <w:bCs/>
      <w:sz w:val="20"/>
      <w:u w:val="single"/>
    </w:rPr>
  </w:style>
  <w:style w:type="paragraph" w:customStyle="1" w:styleId="teaserpermalink">
    <w:name w:val="teaser_permalink"/>
    <w:basedOn w:val="Normal"/>
    <w:uiPriority w:val="99"/>
    <w:qFormat/>
    <w:rsid w:val="001421CC"/>
    <w:pPr>
      <w:spacing w:before="100" w:beforeAutospacing="1" w:after="100" w:afterAutospacing="1"/>
    </w:pPr>
    <w:rPr>
      <w:rFonts w:eastAsia="Times New Roman"/>
      <w:lang w:eastAsia="zh-CN"/>
    </w:rPr>
  </w:style>
  <w:style w:type="character" w:customStyle="1" w:styleId="Heading2Char5">
    <w:name w:val="Heading 2 Char5"/>
    <w:rsid w:val="001421CC"/>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6,No Spacing7,No Spacing8,No Spacing tnr,Hidden Block Title,No Spacing311,Dont u,No Spacing1111111,ca,Very Small Text,Heading 41,CD - Cite,No Spacing111111,Dont use,No Spacing13"/>
    <w:uiPriority w:val="99"/>
    <w:qFormat/>
    <w:rsid w:val="001421CC"/>
    <w:pPr>
      <w:spacing w:after="0" w:line="240" w:lineRule="auto"/>
    </w:pPr>
    <w:rPr>
      <w:rFonts w:ascii="Georgia" w:eastAsia="Calibri" w:hAnsi="Georgia" w:cs="Times New Roman"/>
      <w:sz w:val="26"/>
    </w:rPr>
  </w:style>
  <w:style w:type="paragraph" w:customStyle="1" w:styleId="Smalltext1">
    <w:name w:val="Small text"/>
    <w:aliases w:val="Quote1,Quote11,Quote2"/>
    <w:basedOn w:val="Normal"/>
    <w:link w:val="SmalltextChar"/>
    <w:qFormat/>
    <w:rsid w:val="001421CC"/>
    <w:rPr>
      <w:rFonts w:eastAsia="Calibri"/>
      <w:sz w:val="14"/>
    </w:rPr>
  </w:style>
  <w:style w:type="character" w:customStyle="1" w:styleId="SmalltextChar">
    <w:name w:val="Small text Char"/>
    <w:aliases w:val="Quote Char,Quote1 Char1"/>
    <w:link w:val="Smalltext1"/>
    <w:rsid w:val="001421CC"/>
    <w:rPr>
      <w:rFonts w:ascii="Calibri" w:eastAsia="Calibri" w:hAnsi="Calibri"/>
      <w:sz w:val="14"/>
    </w:rPr>
  </w:style>
  <w:style w:type="character" w:customStyle="1" w:styleId="TagGreg">
    <w:name w:val="TagGreg"/>
    <w:uiPriority w:val="1"/>
    <w:qFormat/>
    <w:rsid w:val="001421CC"/>
    <w:rPr>
      <w:b/>
      <w:sz w:val="24"/>
    </w:rPr>
  </w:style>
  <w:style w:type="character" w:customStyle="1" w:styleId="SmallText-New">
    <w:name w:val="Small Text - New"/>
    <w:rsid w:val="001421CC"/>
    <w:rPr>
      <w:rFonts w:ascii="Arial Narrow" w:hAnsi="Arial Narrow"/>
      <w:sz w:val="14"/>
    </w:rPr>
  </w:style>
  <w:style w:type="character" w:customStyle="1" w:styleId="Underlined-New">
    <w:name w:val="Underlined - New"/>
    <w:rsid w:val="001421CC"/>
    <w:rPr>
      <w:rFonts w:ascii="Arial Narrow" w:hAnsi="Arial Narrow"/>
      <w:sz w:val="16"/>
      <w:u w:val="single"/>
    </w:rPr>
  </w:style>
  <w:style w:type="character" w:customStyle="1" w:styleId="Boxing-New">
    <w:name w:val="Boxing - New"/>
    <w:rsid w:val="001421CC"/>
    <w:rPr>
      <w:rFonts w:ascii="Arial Narrow" w:hAnsi="Arial Narrow"/>
      <w:sz w:val="16"/>
      <w:u w:val="none"/>
      <w:bdr w:val="single" w:sz="4" w:space="0" w:color="auto"/>
    </w:rPr>
  </w:style>
  <w:style w:type="character" w:customStyle="1" w:styleId="hilite1">
    <w:name w:val="hilite1"/>
    <w:rsid w:val="001421CC"/>
    <w:rPr>
      <w:rFonts w:ascii="Arial Narrow" w:hAnsi="Arial Narrow"/>
      <w:sz w:val="18"/>
      <w:u w:val="single"/>
      <w:bdr w:val="none" w:sz="0" w:space="0" w:color="auto"/>
      <w:shd w:val="clear" w:color="auto" w:fill="00FF00"/>
    </w:rPr>
  </w:style>
  <w:style w:type="character" w:customStyle="1" w:styleId="term">
    <w:name w:val="term"/>
    <w:rsid w:val="001421CC"/>
  </w:style>
  <w:style w:type="character" w:customStyle="1" w:styleId="f">
    <w:name w:val="f"/>
    <w:rsid w:val="001421CC"/>
  </w:style>
  <w:style w:type="paragraph" w:customStyle="1" w:styleId="StyleStyle49pt">
    <w:name w:val="Style Style4 + 9 pt"/>
    <w:basedOn w:val="Style4"/>
    <w:link w:val="StyleStyle49ptChar"/>
    <w:qFormat/>
    <w:rsid w:val="001421CC"/>
    <w:rPr>
      <w:rFonts w:ascii="Calibri" w:hAnsi="Calibri"/>
    </w:rPr>
  </w:style>
  <w:style w:type="character" w:customStyle="1" w:styleId="StyleStyle49ptChar">
    <w:name w:val="Style Style4 + 9 pt Char"/>
    <w:link w:val="StyleStyle49pt"/>
    <w:rsid w:val="001421CC"/>
    <w:rPr>
      <w:rFonts w:ascii="Calibri" w:eastAsia="Times New Roman" w:hAnsi="Calibri"/>
      <w:sz w:val="24"/>
      <w:u w:val="single"/>
    </w:rPr>
  </w:style>
  <w:style w:type="paragraph" w:customStyle="1" w:styleId="StyleStyle49ptBold">
    <w:name w:val="Style Style4 + 9 pt Bold"/>
    <w:basedOn w:val="Style4"/>
    <w:link w:val="StyleStyle49ptBoldChar"/>
    <w:qFormat/>
    <w:rsid w:val="001421CC"/>
    <w:rPr>
      <w:rFonts w:ascii="Calibri" w:hAnsi="Calibri"/>
      <w:b/>
      <w:bCs/>
    </w:rPr>
  </w:style>
  <w:style w:type="character" w:customStyle="1" w:styleId="StyleStyle49ptBoldChar">
    <w:name w:val="Style Style4 + 9 pt Bold Char"/>
    <w:link w:val="StyleStyle49ptBold"/>
    <w:rsid w:val="001421CC"/>
    <w:rPr>
      <w:rFonts w:ascii="Calibri" w:eastAsia="Times New Roman" w:hAnsi="Calibri"/>
      <w:b/>
      <w:bCs/>
      <w:sz w:val="24"/>
      <w:u w:val="single"/>
    </w:rPr>
  </w:style>
  <w:style w:type="character" w:customStyle="1" w:styleId="StyleDebateUnderline10pt">
    <w:name w:val="Style Debate Underline + 10 pt"/>
    <w:rsid w:val="001421CC"/>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1421CC"/>
    <w:rPr>
      <w:sz w:val="20"/>
      <w:u w:val="single"/>
      <w:bdr w:val="single" w:sz="4" w:space="0" w:color="auto"/>
    </w:rPr>
  </w:style>
  <w:style w:type="character" w:customStyle="1" w:styleId="a">
    <w:name w:val="a"/>
    <w:rsid w:val="001421CC"/>
  </w:style>
  <w:style w:type="paragraph" w:customStyle="1" w:styleId="StyleStyle411ptBoldBorderSinglesolidlineAuto0">
    <w:name w:val="Style Style4 + 11 pt Bold Border: : (Single solid line Auto  0...."/>
    <w:basedOn w:val="Normal"/>
    <w:link w:val="StyleStyle411ptBoldBorderSinglesolidlineAuto0Char"/>
    <w:qFormat/>
    <w:rsid w:val="001421C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421CC"/>
    <w:rPr>
      <w:rFonts w:ascii="Calibri" w:eastAsia="Times New Roman" w:hAnsi="Calibri"/>
      <w:b/>
      <w:bCs/>
      <w:sz w:val="24"/>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1421CC"/>
    <w:rPr>
      <w:rFonts w:ascii="Times New Roman" w:eastAsia="Times New Roman" w:hAnsi="Times New Roman" w:cs="Times New Roman"/>
      <w:sz w:val="24"/>
    </w:rPr>
  </w:style>
  <w:style w:type="character" w:customStyle="1" w:styleId="ssl01">
    <w:name w:val="ss_l01"/>
    <w:rsid w:val="001421CC"/>
    <w:rPr>
      <w:color w:val="000000"/>
      <w:sz w:val="32"/>
      <w:szCs w:val="32"/>
    </w:rPr>
  </w:style>
  <w:style w:type="paragraph" w:customStyle="1" w:styleId="Normaltag">
    <w:name w:val="Normal tag"/>
    <w:basedOn w:val="Normal"/>
    <w:link w:val="NormaltagChar"/>
    <w:qFormat/>
    <w:rsid w:val="001421CC"/>
    <w:rPr>
      <w:rFonts w:eastAsia="Times New Roman"/>
      <w:b/>
      <w:szCs w:val="20"/>
    </w:rPr>
  </w:style>
  <w:style w:type="character" w:customStyle="1" w:styleId="NormaltagChar">
    <w:name w:val="Normal tag Char"/>
    <w:link w:val="Normaltag"/>
    <w:rsid w:val="001421CC"/>
    <w:rPr>
      <w:rFonts w:ascii="Calibri" w:eastAsia="Times New Roman" w:hAnsi="Calibri"/>
      <w:b/>
      <w:sz w:val="24"/>
      <w:szCs w:val="20"/>
    </w:rPr>
  </w:style>
  <w:style w:type="paragraph" w:customStyle="1" w:styleId="Cardnon-underlined">
    <w:name w:val="Card non-underlined"/>
    <w:basedOn w:val="Normal"/>
    <w:link w:val="Cardnon-underlinedChar"/>
    <w:autoRedefine/>
    <w:qFormat/>
    <w:rsid w:val="001421CC"/>
    <w:rPr>
      <w:rFonts w:eastAsia="Times New Roman"/>
      <w:szCs w:val="20"/>
    </w:rPr>
  </w:style>
  <w:style w:type="character" w:customStyle="1" w:styleId="Cardnon-underlinedChar">
    <w:name w:val="Card non-underlined Char"/>
    <w:link w:val="Cardnon-underlined"/>
    <w:rsid w:val="001421CC"/>
    <w:rPr>
      <w:rFonts w:ascii="Calibri" w:eastAsia="Times New Roman" w:hAnsi="Calibri"/>
      <w:sz w:val="24"/>
      <w:szCs w:val="20"/>
    </w:rPr>
  </w:style>
  <w:style w:type="paragraph" w:customStyle="1" w:styleId="tiny">
    <w:name w:val="tiny"/>
    <w:next w:val="Normal"/>
    <w:link w:val="tinyChar"/>
    <w:autoRedefine/>
    <w:qFormat/>
    <w:rsid w:val="001421CC"/>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1421CC"/>
    <w:rPr>
      <w:rFonts w:ascii="Times New Roman" w:eastAsia="Malgun Gothic" w:hAnsi="Times New Roman" w:cs="Times New Roman"/>
      <w:sz w:val="20"/>
      <w:szCs w:val="20"/>
    </w:rPr>
  </w:style>
  <w:style w:type="character" w:customStyle="1" w:styleId="Style11Char">
    <w:name w:val="Style11 Char"/>
    <w:link w:val="Style11"/>
    <w:rsid w:val="001421CC"/>
    <w:rPr>
      <w:b/>
      <w:u w:val="thick"/>
    </w:rPr>
  </w:style>
  <w:style w:type="character" w:customStyle="1" w:styleId="Style12Char">
    <w:name w:val="Style12 Char"/>
    <w:link w:val="Style12"/>
    <w:rsid w:val="001421CC"/>
    <w:rPr>
      <w:b/>
      <w:u w:val="thick"/>
    </w:rPr>
  </w:style>
  <w:style w:type="character" w:customStyle="1" w:styleId="Heading4Char1">
    <w:name w:val="Heading 4 Char1"/>
    <w:aliases w:val="Heading 2 Char1 Char Char Char1,No Spacing111 Char1,No Spacing112 Char1"/>
    <w:qFormat/>
    <w:rsid w:val="001421CC"/>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1421CC"/>
    <w:pPr>
      <w:spacing w:after="240"/>
      <w:jc w:val="center"/>
    </w:pPr>
    <w:rPr>
      <w:rFonts w:eastAsia="Times New Roman"/>
      <w:b/>
      <w:sz w:val="32"/>
      <w:szCs w:val="20"/>
      <w:u w:val="single"/>
    </w:rPr>
  </w:style>
  <w:style w:type="paragraph" w:customStyle="1" w:styleId="TxBrp1">
    <w:name w:val="TxBr_p1"/>
    <w:basedOn w:val="Normal"/>
    <w:uiPriority w:val="99"/>
    <w:qFormat/>
    <w:rsid w:val="001421CC"/>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1421CC"/>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1421CC"/>
    <w:rPr>
      <w:color w:val="auto"/>
    </w:rPr>
  </w:style>
  <w:style w:type="character" w:customStyle="1" w:styleId="BodyTextIndentChar">
    <w:name w:val="Body Text Indent Char"/>
    <w:basedOn w:val="DefaultParagraphFont"/>
    <w:link w:val="BodyTextIndent"/>
    <w:uiPriority w:val="99"/>
    <w:rsid w:val="001421CC"/>
    <w:rPr>
      <w:rFonts w:ascii="Times New Roman" w:eastAsia="Times New Roman" w:hAnsi="Times New Roman" w:cs="Times New Roman"/>
      <w:sz w:val="24"/>
      <w:szCs w:val="24"/>
    </w:rPr>
  </w:style>
  <w:style w:type="character" w:styleId="FootnoteReference">
    <w:name w:val="footnote reference"/>
    <w:aliases w:val="FN Ref,footnote reference,fr,o,FR,(NECG) Footnote Reference"/>
    <w:uiPriority w:val="99"/>
    <w:qFormat/>
    <w:rsid w:val="001421CC"/>
    <w:rPr>
      <w:color w:val="000000"/>
    </w:rPr>
  </w:style>
  <w:style w:type="character" w:customStyle="1" w:styleId="allocatoragentsleft">
    <w:name w:val="al_locatoragentsleft"/>
    <w:rsid w:val="001421CC"/>
  </w:style>
  <w:style w:type="character" w:customStyle="1" w:styleId="grey10">
    <w:name w:val="grey10"/>
    <w:rsid w:val="001421CC"/>
  </w:style>
  <w:style w:type="character" w:styleId="HTMLTypewriter">
    <w:name w:val="HTML Typewriter"/>
    <w:unhideWhenUsed/>
    <w:rsid w:val="001421CC"/>
    <w:rPr>
      <w:rFonts w:ascii="Courier New" w:eastAsia="Times New Roman" w:hAnsi="Courier New" w:cs="Courier New"/>
      <w:sz w:val="20"/>
      <w:szCs w:val="20"/>
    </w:rPr>
  </w:style>
  <w:style w:type="character" w:customStyle="1" w:styleId="caps">
    <w:name w:val="caps"/>
    <w:rsid w:val="001421CC"/>
  </w:style>
  <w:style w:type="paragraph" w:styleId="HTMLPreformatted">
    <w:name w:val="HTML Preformatted"/>
    <w:basedOn w:val="Normal"/>
    <w:link w:val="HTMLPreformattedChar"/>
    <w:uiPriority w:val="99"/>
    <w:unhideWhenUsed/>
    <w:rsid w:val="0014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421CC"/>
    <w:rPr>
      <w:rFonts w:ascii="Courier New" w:eastAsia="Times New Roman" w:hAnsi="Courier New" w:cs="Courier New"/>
      <w:sz w:val="24"/>
      <w:szCs w:val="20"/>
    </w:rPr>
  </w:style>
  <w:style w:type="character" w:customStyle="1" w:styleId="hit">
    <w:name w:val="hit"/>
    <w:rsid w:val="001421CC"/>
    <w:rPr>
      <w:rFonts w:cs="Times New Roman"/>
    </w:rPr>
  </w:style>
  <w:style w:type="character" w:customStyle="1" w:styleId="Style12ptBoldUnderline1">
    <w:name w:val="Style 12 pt Bold Underline1"/>
    <w:rsid w:val="001421CC"/>
    <w:rPr>
      <w:b/>
      <w:bCs/>
      <w:sz w:val="24"/>
      <w:u w:val="single"/>
    </w:rPr>
  </w:style>
  <w:style w:type="character" w:customStyle="1" w:styleId="UnderlinesCharChar">
    <w:name w:val="Underlines Char Char"/>
    <w:rsid w:val="001421CC"/>
    <w:rPr>
      <w:rFonts w:cs="Arial"/>
      <w:b/>
      <w:bCs/>
      <w:noProof w:val="0"/>
      <w:sz w:val="22"/>
      <w:szCs w:val="26"/>
      <w:u w:val="single"/>
      <w:lang w:val="en-US" w:eastAsia="en-US" w:bidi="ar-SA"/>
    </w:rPr>
  </w:style>
  <w:style w:type="paragraph" w:customStyle="1" w:styleId="Carding">
    <w:name w:val="Carding"/>
    <w:basedOn w:val="Normal"/>
    <w:uiPriority w:val="99"/>
    <w:qFormat/>
    <w:rsid w:val="001421CC"/>
    <w:rPr>
      <w:rFonts w:eastAsia="Times New Roman"/>
      <w:sz w:val="18"/>
    </w:rPr>
  </w:style>
  <w:style w:type="paragraph" w:customStyle="1" w:styleId="Style3">
    <w:name w:val="Style3"/>
    <w:basedOn w:val="Normal"/>
    <w:link w:val="Style3Char"/>
    <w:qFormat/>
    <w:rsid w:val="001421CC"/>
    <w:rPr>
      <w:rFonts w:eastAsia="Times New Roman"/>
      <w:b/>
    </w:rPr>
  </w:style>
  <w:style w:type="character" w:customStyle="1" w:styleId="Style3Char">
    <w:name w:val="Style3 Char"/>
    <w:link w:val="Style3"/>
    <w:rsid w:val="001421CC"/>
    <w:rPr>
      <w:rFonts w:ascii="Calibri" w:eastAsia="Times New Roman" w:hAnsi="Calibri"/>
      <w:b/>
      <w:sz w:val="24"/>
    </w:rPr>
  </w:style>
  <w:style w:type="character" w:customStyle="1" w:styleId="TagsChar1">
    <w:name w:val="Tags Char1"/>
    <w:aliases w:val="Super Script Char1,TagStyle Char1"/>
    <w:uiPriority w:val="1"/>
    <w:rsid w:val="001421CC"/>
    <w:rPr>
      <w:rFonts w:ascii="Arial Narrow" w:hAnsi="Arial Narrow"/>
      <w:b/>
      <w:noProof w:val="0"/>
      <w:sz w:val="22"/>
      <w:szCs w:val="60"/>
      <w:lang w:val="en-US" w:eastAsia="en-US" w:bidi="ar-SA"/>
    </w:rPr>
  </w:style>
  <w:style w:type="character" w:customStyle="1" w:styleId="aunderline">
    <w:name w:val="aunderline"/>
    <w:qFormat/>
    <w:rsid w:val="001421CC"/>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No Spacing Char,Read stuff Char,No Spacing11 Char,No Spacing3 Char,No Spacing111 Char"/>
    <w:uiPriority w:val="9"/>
    <w:qFormat/>
    <w:rsid w:val="001421CC"/>
    <w:rPr>
      <w:b/>
      <w:noProof w:val="0"/>
      <w:sz w:val="24"/>
      <w:lang w:val="en-US" w:eastAsia="en-US" w:bidi="ar-SA"/>
    </w:rPr>
  </w:style>
  <w:style w:type="character" w:customStyle="1" w:styleId="Taggin-New">
    <w:name w:val="Taggin - New"/>
    <w:rsid w:val="001421CC"/>
    <w:rPr>
      <w:rFonts w:ascii="Arial Narrow" w:hAnsi="Arial Narrow"/>
      <w:b/>
      <w:sz w:val="22"/>
    </w:rPr>
  </w:style>
  <w:style w:type="character" w:customStyle="1" w:styleId="27">
    <w:name w:val="27"/>
    <w:rsid w:val="001421CC"/>
    <w:rPr>
      <w:rFonts w:cs="Arial"/>
      <w:bCs/>
      <w:sz w:val="20"/>
      <w:u w:val="single"/>
      <w:lang w:val="en-US" w:eastAsia="en-US" w:bidi="ar-SA"/>
    </w:rPr>
  </w:style>
  <w:style w:type="character" w:customStyle="1" w:styleId="ilad">
    <w:name w:val="il_ad"/>
    <w:rsid w:val="001421CC"/>
  </w:style>
  <w:style w:type="paragraph" w:customStyle="1" w:styleId="CardsHighlighted">
    <w:name w:val="Cards Highlighted"/>
    <w:next w:val="Normal"/>
    <w:link w:val="CardsHighlightedChar"/>
    <w:qFormat/>
    <w:rsid w:val="001421CC"/>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1421CC"/>
    <w:rPr>
      <w:rFonts w:ascii="Times New Roman" w:eastAsia="Calibri" w:hAnsi="Times New Roman" w:cs="Times New Roman"/>
      <w:sz w:val="24"/>
      <w:szCs w:val="20"/>
      <w:u w:val="single"/>
      <w:shd w:val="clear" w:color="auto" w:fill="00FFFF"/>
    </w:rPr>
  </w:style>
  <w:style w:type="character" w:customStyle="1" w:styleId="CardUnderlined">
    <w:name w:val="Card Underlined"/>
    <w:rsid w:val="001421CC"/>
    <w:rPr>
      <w:rFonts w:ascii="Garamond" w:hAnsi="Garamond"/>
      <w:sz w:val="22"/>
      <w:szCs w:val="24"/>
      <w:u w:val="single"/>
      <w:lang w:val="en-US" w:eastAsia="en-US" w:bidi="ar-SA"/>
    </w:rPr>
  </w:style>
  <w:style w:type="paragraph" w:customStyle="1" w:styleId="Style2">
    <w:name w:val="Style2"/>
    <w:basedOn w:val="Heading4"/>
    <w:uiPriority w:val="99"/>
    <w:qFormat/>
    <w:rsid w:val="001421CC"/>
    <w:pPr>
      <w:spacing w:before="0"/>
    </w:pPr>
    <w:rPr>
      <w:rFonts w:eastAsia="Times New Roman" w:cs="Times New Roman"/>
      <w:bCs/>
      <w:iCs w:val="0"/>
      <w:caps/>
      <w:szCs w:val="20"/>
    </w:rPr>
  </w:style>
  <w:style w:type="character" w:customStyle="1" w:styleId="StyleStyle4CharTimesNewRoman11pt">
    <w:name w:val="Style Style4 Char + Times New Roman 11 pt"/>
    <w:rsid w:val="001421CC"/>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1421CC"/>
    <w:rPr>
      <w:rFonts w:ascii="Times New Roman" w:hAnsi="Times New Roman"/>
      <w:b/>
      <w:bCs/>
      <w:sz w:val="20"/>
      <w:szCs w:val="24"/>
      <w:u w:val="single"/>
      <w:lang w:val="en-US" w:eastAsia="en-US" w:bidi="ar-SA"/>
    </w:rPr>
  </w:style>
  <w:style w:type="character" w:customStyle="1" w:styleId="SmallFontChar">
    <w:name w:val="Small Font Char"/>
    <w:link w:val="SmallFont"/>
    <w:rsid w:val="001421CC"/>
    <w:rPr>
      <w:sz w:val="14"/>
      <w:szCs w:val="18"/>
    </w:rPr>
  </w:style>
  <w:style w:type="paragraph" w:customStyle="1" w:styleId="SmallFont">
    <w:name w:val="Small Font"/>
    <w:basedOn w:val="Normal"/>
    <w:link w:val="SmallFontChar"/>
    <w:qFormat/>
    <w:rsid w:val="001421CC"/>
    <w:pPr>
      <w:spacing w:after="200"/>
      <w:contextualSpacing/>
      <w:jc w:val="both"/>
    </w:pPr>
    <w:rPr>
      <w:rFonts w:asciiTheme="minorHAnsi" w:hAnsiTheme="minorHAnsi"/>
      <w:sz w:val="14"/>
      <w:szCs w:val="18"/>
    </w:rPr>
  </w:style>
  <w:style w:type="paragraph" w:customStyle="1" w:styleId="cites0">
    <w:name w:val="cites"/>
    <w:next w:val="Normal"/>
    <w:link w:val="citesChar0"/>
    <w:autoRedefine/>
    <w:qFormat/>
    <w:rsid w:val="001421CC"/>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1421CC"/>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2 Char2,Heading 2 Char1 Char Char3,Heading 2 Char Char Char Char3,Heading 2 Char Char1 Char3,Char Char Char Char3, Ch Char1"/>
    <w:uiPriority w:val="99"/>
    <w:locked/>
    <w:rsid w:val="001421CC"/>
    <w:rPr>
      <w:b/>
      <w:sz w:val="22"/>
    </w:rPr>
  </w:style>
  <w:style w:type="character" w:customStyle="1" w:styleId="wikiexternallink">
    <w:name w:val="wikiexternallink"/>
    <w:rsid w:val="001421CC"/>
  </w:style>
  <w:style w:type="character" w:customStyle="1" w:styleId="senselabelstart">
    <w:name w:val="sense_label start"/>
    <w:rsid w:val="001421CC"/>
  </w:style>
  <w:style w:type="character" w:customStyle="1" w:styleId="sensecontent">
    <w:name w:val="sense_content"/>
    <w:rsid w:val="001421CC"/>
  </w:style>
  <w:style w:type="character" w:customStyle="1" w:styleId="vi">
    <w:name w:val="vi"/>
    <w:rsid w:val="001421CC"/>
  </w:style>
  <w:style w:type="character" w:customStyle="1" w:styleId="pagetitle">
    <w:name w:val="pagetitle"/>
    <w:rsid w:val="001421CC"/>
  </w:style>
  <w:style w:type="paragraph" w:customStyle="1" w:styleId="text">
    <w:name w:val="text"/>
    <w:basedOn w:val="Normal"/>
    <w:uiPriority w:val="99"/>
    <w:qFormat/>
    <w:rsid w:val="001421CC"/>
    <w:pPr>
      <w:spacing w:before="100" w:beforeAutospacing="1" w:after="100" w:afterAutospacing="1"/>
    </w:pPr>
    <w:rPr>
      <w:rFonts w:eastAsia="Times New Roman"/>
    </w:rPr>
  </w:style>
  <w:style w:type="character" w:customStyle="1" w:styleId="wikigeneratedlinkcontent">
    <w:name w:val="wikigeneratedlinkcontent"/>
    <w:rsid w:val="001421CC"/>
  </w:style>
  <w:style w:type="character" w:customStyle="1" w:styleId="StyleUnderlineCharChar9ptBold1">
    <w:name w:val="Style Underline Char Char + 9 pt Bold1"/>
    <w:rsid w:val="001421C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421CC"/>
    <w:rPr>
      <w:rFonts w:ascii="Times New Roman" w:hAnsi="Times New Roman"/>
      <w:sz w:val="20"/>
      <w:szCs w:val="24"/>
      <w:u w:val="single"/>
      <w:lang w:val="en-US" w:eastAsia="en-US" w:bidi="ar-SA"/>
    </w:rPr>
  </w:style>
  <w:style w:type="character" w:customStyle="1" w:styleId="StyleUnderlineChar9pt">
    <w:name w:val="Style Underline Char + 9 pt"/>
    <w:rsid w:val="001421CC"/>
    <w:rPr>
      <w:rFonts w:ascii="Times New Roman" w:hAnsi="Times New Roman"/>
      <w:sz w:val="20"/>
      <w:u w:val="single"/>
      <w:lang w:val="en-US" w:eastAsia="en-US" w:bidi="ar-SA"/>
    </w:rPr>
  </w:style>
  <w:style w:type="character" w:customStyle="1" w:styleId="Style9ptBoldUnderline">
    <w:name w:val="Style 9 pt Bold Underline"/>
    <w:rsid w:val="001421CC"/>
    <w:rPr>
      <w:b/>
      <w:bCs/>
      <w:sz w:val="20"/>
      <w:u w:val="single"/>
    </w:rPr>
  </w:style>
  <w:style w:type="paragraph" w:customStyle="1" w:styleId="StyleUnderline9pt">
    <w:name w:val="Style Underline + 9 pt"/>
    <w:link w:val="StyleUnderline9ptChar"/>
    <w:qFormat/>
    <w:rsid w:val="001421CC"/>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1421CC"/>
    <w:rPr>
      <w:rFonts w:ascii="Calibri" w:eastAsia="Times New Roman" w:hAnsi="Calibri" w:cs="Times New Roman"/>
      <w:szCs w:val="20"/>
      <w:u w:val="single"/>
    </w:rPr>
  </w:style>
  <w:style w:type="character" w:customStyle="1" w:styleId="StyleUnderlineChar9ptBold">
    <w:name w:val="Style Underline Char + 9 pt Bold"/>
    <w:rsid w:val="001421CC"/>
    <w:rPr>
      <w:rFonts w:ascii="Times New Roman" w:hAnsi="Times New Roman"/>
      <w:b/>
      <w:bCs/>
      <w:sz w:val="20"/>
      <w:u w:val="single"/>
      <w:lang w:val="en-US" w:eastAsia="en-US" w:bidi="ar-SA"/>
    </w:rPr>
  </w:style>
  <w:style w:type="character" w:customStyle="1" w:styleId="UnderlineChar1">
    <w:name w:val="Underline Char1"/>
    <w:rsid w:val="001421CC"/>
    <w:rPr>
      <w:rFonts w:ascii="Times New Roman" w:hAnsi="Times New Roman"/>
      <w:sz w:val="20"/>
      <w:szCs w:val="24"/>
      <w:u w:val="single"/>
      <w:lang w:val="en-US" w:eastAsia="en-US" w:bidi="ar-SA"/>
    </w:rPr>
  </w:style>
  <w:style w:type="character" w:customStyle="1" w:styleId="StyleUnderlineChar1Bold">
    <w:name w:val="Style Underline Char1 + Bold"/>
    <w:rsid w:val="001421C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421CC"/>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1421CC"/>
    <w:rPr>
      <w:rFonts w:ascii="Arial Narrow" w:eastAsia="Times New Roman" w:hAnsi="Arial Narrow"/>
      <w:kern w:val="32"/>
      <w:sz w:val="24"/>
      <w:szCs w:val="20"/>
    </w:rPr>
  </w:style>
  <w:style w:type="paragraph" w:customStyle="1" w:styleId="TagsCharChar">
    <w:name w:val="Tags Char Char"/>
    <w:basedOn w:val="Normal"/>
    <w:uiPriority w:val="99"/>
    <w:qFormat/>
    <w:rsid w:val="001421CC"/>
    <w:rPr>
      <w:rFonts w:ascii="Times" w:eastAsia="Times" w:hAnsi="Times"/>
      <w:b/>
    </w:rPr>
  </w:style>
  <w:style w:type="character" w:customStyle="1" w:styleId="TagsCharCharChar">
    <w:name w:val="Tags Char Char Char"/>
    <w:rsid w:val="001421C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421CC"/>
    <w:pPr>
      <w:spacing w:before="100" w:beforeAutospacing="1" w:after="100" w:afterAutospacing="1"/>
    </w:pPr>
    <w:rPr>
      <w:rFonts w:eastAsia="Times New Roman"/>
      <w:sz w:val="18"/>
      <w:szCs w:val="18"/>
    </w:rPr>
  </w:style>
  <w:style w:type="character" w:customStyle="1" w:styleId="Style11ptBlackUnderline">
    <w:name w:val="Style 11 pt Black Underline"/>
    <w:rsid w:val="001421CC"/>
    <w:rPr>
      <w:color w:val="000000"/>
      <w:sz w:val="20"/>
      <w:u w:val="single"/>
    </w:rPr>
  </w:style>
  <w:style w:type="character" w:customStyle="1" w:styleId="Style11ptBlack">
    <w:name w:val="Style 11 pt Black"/>
    <w:rsid w:val="001421CC"/>
    <w:rPr>
      <w:color w:val="000000"/>
      <w:sz w:val="20"/>
    </w:rPr>
  </w:style>
  <w:style w:type="character" w:customStyle="1" w:styleId="Heading2Char1CharCharCharCharCharC">
    <w:name w:val="Heading 2 Char1 Char Char Char Char Char C"/>
    <w:rsid w:val="001421CC"/>
    <w:rPr>
      <w:rFonts w:cs="Arial"/>
      <w:b/>
      <w:bCs/>
      <w:iCs/>
      <w:sz w:val="24"/>
      <w:szCs w:val="28"/>
      <w:lang w:val="en-US" w:eastAsia="en-US" w:bidi="ar-SA"/>
    </w:rPr>
  </w:style>
  <w:style w:type="character" w:customStyle="1" w:styleId="StyleUnderlineCharTimesBold">
    <w:name w:val="Style Underline Char + Times Bold"/>
    <w:rsid w:val="001421CC"/>
    <w:rPr>
      <w:rFonts w:ascii="Times" w:hAnsi="Times"/>
      <w:b w:val="0"/>
      <w:bCs/>
      <w:sz w:val="20"/>
      <w:u w:val="single"/>
    </w:rPr>
  </w:style>
  <w:style w:type="character" w:customStyle="1" w:styleId="blubigktbiz">
    <w:name w:val="blubigktbiz"/>
    <w:rsid w:val="001421CC"/>
  </w:style>
  <w:style w:type="character" w:customStyle="1" w:styleId="evidencetextChar">
    <w:name w:val="evidence text Char"/>
    <w:rsid w:val="001421CC"/>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421CC"/>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1421CC"/>
    <w:rPr>
      <w:rFonts w:ascii="Calibri" w:eastAsia="Times New Roman" w:hAnsi="Calibri"/>
      <w:sz w:val="24"/>
      <w:szCs w:val="20"/>
      <w:u w:val="thick"/>
      <w:bdr w:val="single" w:sz="4" w:space="0" w:color="auto"/>
    </w:rPr>
  </w:style>
  <w:style w:type="paragraph" w:styleId="Caption">
    <w:name w:val="caption"/>
    <w:aliases w:val="caption"/>
    <w:basedOn w:val="Normal"/>
    <w:next w:val="Normal"/>
    <w:qFormat/>
    <w:rsid w:val="001421CC"/>
    <w:rPr>
      <w:rFonts w:eastAsia="Times New Roman"/>
      <w:b/>
      <w:bCs/>
      <w:sz w:val="18"/>
      <w:szCs w:val="18"/>
      <w:lang w:bidi="en-US"/>
    </w:rPr>
  </w:style>
  <w:style w:type="character" w:customStyle="1" w:styleId="Style4CharChar">
    <w:name w:val="Style4 Char Char"/>
    <w:rsid w:val="001421CC"/>
    <w:rPr>
      <w:rFonts w:ascii="Arial Narrow" w:hAnsi="Arial Narrow"/>
      <w:noProof w:val="0"/>
      <w:szCs w:val="24"/>
      <w:u w:val="single"/>
      <w:lang w:val="en-US" w:eastAsia="en-US" w:bidi="ar-SA"/>
    </w:rPr>
  </w:style>
  <w:style w:type="character" w:customStyle="1" w:styleId="StyleUnderline4">
    <w:name w:val="Style Underline4"/>
    <w:rsid w:val="001421CC"/>
    <w:rPr>
      <w:u w:val="single"/>
    </w:rPr>
  </w:style>
  <w:style w:type="character" w:customStyle="1" w:styleId="BodyText3Char">
    <w:name w:val="Body Text 3 Char"/>
    <w:link w:val="BodyText3"/>
    <w:rsid w:val="001421CC"/>
    <w:rPr>
      <w:rFonts w:ascii="Arial Narrow" w:eastAsia="Times New Roman" w:hAnsi="Arial Narrow"/>
      <w:sz w:val="16"/>
      <w:szCs w:val="16"/>
    </w:rPr>
  </w:style>
  <w:style w:type="paragraph" w:styleId="BodyText3">
    <w:name w:val="Body Text 3"/>
    <w:basedOn w:val="Normal"/>
    <w:link w:val="BodyText3Char"/>
    <w:rsid w:val="001421CC"/>
    <w:pPr>
      <w:spacing w:after="120"/>
    </w:pPr>
    <w:rPr>
      <w:rFonts w:ascii="Arial Narrow" w:eastAsia="Times New Roman" w:hAnsi="Arial Narrow"/>
      <w:sz w:val="16"/>
      <w:szCs w:val="16"/>
    </w:rPr>
  </w:style>
  <w:style w:type="character" w:customStyle="1" w:styleId="BodyText3Char1">
    <w:name w:val="Body Text 3 Char1"/>
    <w:basedOn w:val="DefaultParagraphFont"/>
    <w:rsid w:val="001421CC"/>
    <w:rPr>
      <w:rFonts w:ascii="Calibri" w:hAnsi="Calibri"/>
      <w:sz w:val="16"/>
      <w:szCs w:val="16"/>
    </w:rPr>
  </w:style>
  <w:style w:type="character" w:customStyle="1" w:styleId="StyleEmphasisArial12ptBold">
    <w:name w:val="Style Emphasis + Arial 12 pt Bold"/>
    <w:rsid w:val="001421CC"/>
    <w:rPr>
      <w:rFonts w:ascii="Arial" w:hAnsi="Arial"/>
      <w:b/>
      <w:bCs/>
      <w:i/>
      <w:iCs/>
      <w:sz w:val="24"/>
    </w:rPr>
  </w:style>
  <w:style w:type="character" w:customStyle="1" w:styleId="super">
    <w:name w:val="super"/>
    <w:rsid w:val="001421CC"/>
  </w:style>
  <w:style w:type="character" w:customStyle="1" w:styleId="text30">
    <w:name w:val="text30"/>
    <w:rsid w:val="001421CC"/>
  </w:style>
  <w:style w:type="character" w:customStyle="1" w:styleId="uppercase">
    <w:name w:val="uppercase"/>
    <w:rsid w:val="001421CC"/>
  </w:style>
  <w:style w:type="character" w:customStyle="1" w:styleId="bodytext0">
    <w:name w:val="bodytext"/>
    <w:rsid w:val="001421CC"/>
  </w:style>
  <w:style w:type="character" w:customStyle="1" w:styleId="entry-title">
    <w:name w:val="entry-title"/>
    <w:rsid w:val="001421CC"/>
  </w:style>
  <w:style w:type="character" w:customStyle="1" w:styleId="BodyTextIndentChar1">
    <w:name w:val="Body Text Indent Char1"/>
    <w:uiPriority w:val="99"/>
    <w:rsid w:val="001421CC"/>
    <w:rPr>
      <w:rFonts w:ascii="Times New Roman" w:hAnsi="Times New Roman" w:cs="Times New Roman"/>
      <w:sz w:val="20"/>
    </w:rPr>
  </w:style>
  <w:style w:type="character" w:customStyle="1" w:styleId="HTMLPreformattedChar1">
    <w:name w:val="HTML Preformatted Char1"/>
    <w:uiPriority w:val="99"/>
    <w:rsid w:val="001421CC"/>
    <w:rPr>
      <w:rFonts w:ascii="Consolas" w:hAnsi="Consolas" w:cs="Consolas"/>
      <w:sz w:val="20"/>
      <w:szCs w:val="20"/>
    </w:rPr>
  </w:style>
  <w:style w:type="character" w:customStyle="1" w:styleId="DebateHighlighted">
    <w:name w:val="Debate Highlighted"/>
    <w:qFormat/>
    <w:rsid w:val="001421CC"/>
    <w:rPr>
      <w:rFonts w:ascii="Times New Roman" w:hAnsi="Times New Roman"/>
      <w:sz w:val="20"/>
      <w:u w:val="thick"/>
      <w:bdr w:val="none" w:sz="0" w:space="0" w:color="auto"/>
      <w:shd w:val="clear" w:color="auto" w:fill="00FFFF"/>
    </w:rPr>
  </w:style>
  <w:style w:type="character" w:customStyle="1" w:styleId="Style6pt">
    <w:name w:val="Style 6 pt"/>
    <w:qFormat/>
    <w:rsid w:val="001421CC"/>
    <w:rPr>
      <w:sz w:val="12"/>
    </w:rPr>
  </w:style>
  <w:style w:type="character" w:customStyle="1" w:styleId="CiteCharCharCharCharCharChar">
    <w:name w:val="Cite Char Char Char Char Char Char"/>
    <w:link w:val="CiteCharCharCharCharChar"/>
    <w:rsid w:val="001421CC"/>
    <w:rPr>
      <w:b/>
      <w:u w:val="single"/>
    </w:rPr>
  </w:style>
  <w:style w:type="character" w:customStyle="1" w:styleId="mainbody1">
    <w:name w:val="mainbody1"/>
    <w:rsid w:val="001421CC"/>
    <w:rPr>
      <w:rFonts w:ascii="Verdana" w:hAnsi="Verdana" w:hint="default"/>
      <w:color w:val="000000"/>
      <w:sz w:val="22"/>
      <w:szCs w:val="22"/>
    </w:rPr>
  </w:style>
  <w:style w:type="paragraph" w:customStyle="1" w:styleId="author-name">
    <w:name w:val="author-name"/>
    <w:basedOn w:val="Normal"/>
    <w:uiPriority w:val="99"/>
    <w:qFormat/>
    <w:rsid w:val="001421CC"/>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421CC"/>
    <w:pPr>
      <w:spacing w:before="100" w:beforeAutospacing="1" w:after="100" w:afterAutospacing="1"/>
    </w:pPr>
    <w:rPr>
      <w:rFonts w:eastAsia="Times New Roman"/>
    </w:rPr>
  </w:style>
  <w:style w:type="paragraph" w:customStyle="1" w:styleId="Style23">
    <w:name w:val="Style23"/>
    <w:basedOn w:val="Normal"/>
    <w:uiPriority w:val="99"/>
    <w:qFormat/>
    <w:rsid w:val="001421CC"/>
    <w:pPr>
      <w:widowControl w:val="0"/>
      <w:autoSpaceDE w:val="0"/>
      <w:autoSpaceDN w:val="0"/>
      <w:adjustRightInd w:val="0"/>
      <w:spacing w:line="209" w:lineRule="exact"/>
    </w:pPr>
    <w:rPr>
      <w:rFonts w:eastAsia="SimSun"/>
    </w:rPr>
  </w:style>
  <w:style w:type="character" w:customStyle="1" w:styleId="underlinedCharChar">
    <w:name w:val="underlined Char Char"/>
    <w:locked/>
    <w:rsid w:val="001421CC"/>
    <w:rPr>
      <w:u w:val="single"/>
    </w:rPr>
  </w:style>
  <w:style w:type="character" w:customStyle="1" w:styleId="StyleUnderlined11ptBoldChar">
    <w:name w:val="Style Underlined + 11 pt Bold Char"/>
    <w:link w:val="StyleUnderlined11ptBold"/>
    <w:locked/>
    <w:rsid w:val="001421CC"/>
    <w:rPr>
      <w:b/>
      <w:bCs/>
      <w:u w:val="single"/>
    </w:rPr>
  </w:style>
  <w:style w:type="paragraph" w:customStyle="1" w:styleId="StyleUnderlined11ptBold">
    <w:name w:val="Style Underlined + 11 pt Bold"/>
    <w:basedOn w:val="underlined"/>
    <w:link w:val="StyleUnderlined11ptBoldChar"/>
    <w:qFormat/>
    <w:rsid w:val="001421CC"/>
    <w:pPr>
      <w:contextualSpacing w:val="0"/>
    </w:pPr>
    <w:rPr>
      <w:rFonts w:asciiTheme="minorHAnsi" w:eastAsiaTheme="minorHAnsi" w:hAnsiTheme="minorHAnsi" w:cstheme="minorBidi"/>
      <w:b/>
      <w:bCs/>
      <w:sz w:val="22"/>
      <w:szCs w:val="22"/>
    </w:rPr>
  </w:style>
  <w:style w:type="character" w:customStyle="1" w:styleId="StyleUnderlineChar11ptChar">
    <w:name w:val="Style Underline Char + 11 pt Char"/>
    <w:link w:val="StyleUnderlineChar11pt"/>
    <w:locked/>
    <w:rsid w:val="001421CC"/>
    <w:rPr>
      <w:u w:val="single"/>
    </w:rPr>
  </w:style>
  <w:style w:type="paragraph" w:customStyle="1" w:styleId="StyleUnderlineChar11pt">
    <w:name w:val="Style Underline Char + 11 pt"/>
    <w:basedOn w:val="Normal"/>
    <w:link w:val="StyleUnderlineChar11ptChar"/>
    <w:qFormat/>
    <w:rsid w:val="001421CC"/>
    <w:rPr>
      <w:rFonts w:asciiTheme="minorHAnsi" w:hAnsiTheme="minorHAnsi"/>
      <w:sz w:val="22"/>
      <w:u w:val="single"/>
    </w:rPr>
  </w:style>
  <w:style w:type="character" w:customStyle="1" w:styleId="StyleUnderlineChar11ptBoldChar">
    <w:name w:val="Style Underline Char + 11 pt Bold Char"/>
    <w:link w:val="StyleUnderlineChar11ptBold"/>
    <w:locked/>
    <w:rsid w:val="001421CC"/>
    <w:rPr>
      <w:b/>
      <w:bCs/>
      <w:u w:val="single"/>
    </w:rPr>
  </w:style>
  <w:style w:type="paragraph" w:customStyle="1" w:styleId="StyleUnderlineChar11ptBold">
    <w:name w:val="Style Underline Char + 11 pt Bold"/>
    <w:basedOn w:val="Normal"/>
    <w:link w:val="StyleUnderlineChar11ptBoldChar"/>
    <w:qFormat/>
    <w:rsid w:val="001421CC"/>
    <w:rPr>
      <w:rFonts w:asciiTheme="minorHAnsi" w:hAnsiTheme="minorHAnsi"/>
      <w:b/>
      <w:bCs/>
      <w:sz w:val="22"/>
      <w:u w:val="single"/>
    </w:rPr>
  </w:style>
  <w:style w:type="character" w:customStyle="1" w:styleId="Heading3CharCharCharChar2">
    <w:name w:val="Heading 3 Char Char Char Char2"/>
    <w:rsid w:val="001421CC"/>
    <w:rPr>
      <w:rFonts w:cs="Arial"/>
      <w:bCs/>
      <w:szCs w:val="26"/>
      <w:u w:val="single"/>
      <w:lang w:val="en-US" w:eastAsia="en-US" w:bidi="ar-SA"/>
    </w:rPr>
  </w:style>
  <w:style w:type="character" w:customStyle="1" w:styleId="StyleUnderlinePatternClearYellow">
    <w:name w:val="Style Underline Pattern: Clear (Yellow)"/>
    <w:rsid w:val="001421CC"/>
    <w:rPr>
      <w:u w:val="single"/>
      <w:shd w:val="clear" w:color="auto" w:fill="00FF00"/>
    </w:rPr>
  </w:style>
  <w:style w:type="paragraph" w:customStyle="1" w:styleId="CardText0">
    <w:name w:val="CardText"/>
    <w:basedOn w:val="Normal"/>
    <w:link w:val="CardTextChar1"/>
    <w:qFormat/>
    <w:rsid w:val="001421CC"/>
    <w:pPr>
      <w:ind w:left="288"/>
    </w:pPr>
    <w:rPr>
      <w:rFonts w:eastAsia="Calibri"/>
    </w:rPr>
  </w:style>
  <w:style w:type="character" w:customStyle="1" w:styleId="CardTextChar1">
    <w:name w:val="CardText Char"/>
    <w:link w:val="CardText0"/>
    <w:rsid w:val="001421CC"/>
    <w:rPr>
      <w:rFonts w:ascii="Calibri" w:eastAsia="Calibri" w:hAnsi="Calibri"/>
      <w:sz w:val="24"/>
    </w:rPr>
  </w:style>
  <w:style w:type="paragraph" w:customStyle="1" w:styleId="StyleCardTextTimesNewRoman11ptUnderline">
    <w:name w:val="Style Card Text + Times New Roman 11 pt Underline"/>
    <w:link w:val="StyleCardTextTimesNewRoman11ptUnderlineChar"/>
    <w:qFormat/>
    <w:rsid w:val="001421CC"/>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1421CC"/>
    <w:rPr>
      <w:rFonts w:ascii="Calibri" w:eastAsia="Calibri" w:hAnsi="Calibri" w:cs="Times New Roman"/>
      <w:u w:val="single"/>
    </w:rPr>
  </w:style>
  <w:style w:type="paragraph" w:customStyle="1" w:styleId="Cards1">
    <w:name w:val="Cards1"/>
    <w:basedOn w:val="Normal"/>
    <w:link w:val="Cards1Char"/>
    <w:qFormat/>
    <w:rsid w:val="001421CC"/>
    <w:pPr>
      <w:ind w:left="288"/>
    </w:pPr>
    <w:rPr>
      <w:rFonts w:eastAsia="Times New Roman"/>
      <w:u w:val="single"/>
    </w:rPr>
  </w:style>
  <w:style w:type="character" w:customStyle="1" w:styleId="Cards1Char">
    <w:name w:val="Cards1 Char"/>
    <w:link w:val="Cards1"/>
    <w:rsid w:val="001421CC"/>
    <w:rPr>
      <w:rFonts w:ascii="Calibri" w:eastAsia="Times New Roman" w:hAnsi="Calibri"/>
      <w:sz w:val="24"/>
      <w:u w:val="single"/>
    </w:rPr>
  </w:style>
  <w:style w:type="paragraph" w:customStyle="1" w:styleId="StyleLeft02">
    <w:name w:val="Style Left:  0.2&quot;"/>
    <w:basedOn w:val="Normal"/>
    <w:uiPriority w:val="99"/>
    <w:qFormat/>
    <w:rsid w:val="001421CC"/>
    <w:rPr>
      <w:rFonts w:eastAsia="Calibri"/>
      <w:szCs w:val="20"/>
    </w:rPr>
  </w:style>
  <w:style w:type="paragraph" w:customStyle="1" w:styleId="Analytics">
    <w:name w:val="Analytics"/>
    <w:basedOn w:val="Normal"/>
    <w:link w:val="AnalyticsChar"/>
    <w:uiPriority w:val="4"/>
    <w:qFormat/>
    <w:rsid w:val="001421CC"/>
    <w:rPr>
      <w:rFonts w:eastAsia="Calibri"/>
      <w:b/>
    </w:rPr>
  </w:style>
  <w:style w:type="paragraph" w:styleId="List">
    <w:name w:val="List"/>
    <w:basedOn w:val="Normal"/>
    <w:uiPriority w:val="99"/>
    <w:unhideWhenUsed/>
    <w:rsid w:val="001421CC"/>
    <w:pPr>
      <w:contextualSpacing/>
    </w:pPr>
    <w:rPr>
      <w:rFonts w:eastAsia="Calibri"/>
    </w:rPr>
  </w:style>
  <w:style w:type="paragraph" w:customStyle="1" w:styleId="PageHeaderLine1">
    <w:name w:val="PageHeaderLine1"/>
    <w:basedOn w:val="Normal"/>
    <w:uiPriority w:val="99"/>
    <w:qFormat/>
    <w:rsid w:val="001421CC"/>
    <w:pPr>
      <w:tabs>
        <w:tab w:val="right" w:pos="10800"/>
      </w:tabs>
    </w:pPr>
    <w:rPr>
      <w:rFonts w:eastAsia="Calibri"/>
      <w:b/>
      <w:sz w:val="28"/>
    </w:rPr>
  </w:style>
  <w:style w:type="paragraph" w:customStyle="1" w:styleId="PageHeaderLine2">
    <w:name w:val="PageHeaderLine2"/>
    <w:basedOn w:val="Normal"/>
    <w:next w:val="Normal"/>
    <w:link w:val="PageHeaderLine2Char"/>
    <w:qFormat/>
    <w:rsid w:val="001421CC"/>
    <w:pPr>
      <w:tabs>
        <w:tab w:val="right" w:pos="10800"/>
      </w:tabs>
      <w:spacing w:line="480" w:lineRule="auto"/>
    </w:pPr>
    <w:rPr>
      <w:rFonts w:eastAsia="Calibri"/>
      <w:b/>
    </w:rPr>
  </w:style>
  <w:style w:type="character" w:customStyle="1" w:styleId="EndnoteTextChar">
    <w:name w:val="Endnote Text Char"/>
    <w:link w:val="EndnoteText"/>
    <w:rsid w:val="001421CC"/>
    <w:rPr>
      <w:rFonts w:ascii="Arial" w:hAnsi="Arial" w:cs="Arial"/>
      <w:lang w:val="x-none" w:eastAsia="x-none"/>
    </w:rPr>
  </w:style>
  <w:style w:type="paragraph" w:styleId="EndnoteText">
    <w:name w:val="endnote text"/>
    <w:basedOn w:val="Normal"/>
    <w:link w:val="EndnoteTextChar"/>
    <w:unhideWhenUsed/>
    <w:rsid w:val="001421CC"/>
    <w:rPr>
      <w:rFonts w:ascii="Arial" w:hAnsi="Arial" w:cs="Arial"/>
      <w:sz w:val="22"/>
      <w:lang w:val="x-none" w:eastAsia="x-none"/>
    </w:rPr>
  </w:style>
  <w:style w:type="character" w:customStyle="1" w:styleId="EndnoteTextChar1">
    <w:name w:val="Endnote Text Char1"/>
    <w:basedOn w:val="DefaultParagraphFont"/>
    <w:rsid w:val="001421CC"/>
    <w:rPr>
      <w:rFonts w:ascii="Calibri" w:hAnsi="Calibri"/>
      <w:sz w:val="20"/>
      <w:szCs w:val="20"/>
    </w:rPr>
  </w:style>
  <w:style w:type="paragraph" w:customStyle="1" w:styleId="D345FF3D873148C5AE3FBF3267827368">
    <w:name w:val="D345FF3D873148C5AE3FBF3267827368"/>
    <w:uiPriority w:val="99"/>
    <w:qFormat/>
    <w:rsid w:val="001421CC"/>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1421CC"/>
    <w:rPr>
      <w:rFonts w:ascii="Segoe UI" w:hAnsi="Segoe UI" w:cs="Segoe UI"/>
      <w:sz w:val="18"/>
      <w:szCs w:val="18"/>
    </w:rPr>
  </w:style>
  <w:style w:type="paragraph" w:customStyle="1" w:styleId="Normaltext0">
    <w:name w:val="Normal text"/>
    <w:basedOn w:val="Normal"/>
    <w:link w:val="NormaltextCharChar"/>
    <w:autoRedefine/>
    <w:qFormat/>
    <w:rsid w:val="001421CC"/>
    <w:pPr>
      <w:ind w:left="432"/>
    </w:pPr>
    <w:rPr>
      <w:rFonts w:eastAsia="SimSun"/>
      <w:color w:val="000000"/>
      <w:sz w:val="16"/>
      <w:szCs w:val="20"/>
      <w:lang w:val="x-none" w:eastAsia="x-none"/>
    </w:rPr>
  </w:style>
  <w:style w:type="character" w:customStyle="1" w:styleId="NormaltextCharChar">
    <w:name w:val="Normal text Char Char"/>
    <w:link w:val="Normaltext0"/>
    <w:rsid w:val="001421CC"/>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1421CC"/>
    <w:rPr>
      <w:b/>
      <w:sz w:val="28"/>
    </w:rPr>
  </w:style>
  <w:style w:type="character" w:customStyle="1" w:styleId="TagofCardChar">
    <w:name w:val="Tag of Card Char"/>
    <w:link w:val="TagofCard"/>
    <w:rsid w:val="001421CC"/>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1421CC"/>
    <w:rPr>
      <w:b/>
      <w:bCs/>
      <w:sz w:val="20"/>
    </w:rPr>
  </w:style>
  <w:style w:type="character" w:customStyle="1" w:styleId="SourcenameChar">
    <w:name w:val="Source name Char"/>
    <w:link w:val="Sourcename"/>
    <w:rsid w:val="001421CC"/>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1421CC"/>
    <w:rPr>
      <w:sz w:val="22"/>
      <w:u w:val="single"/>
    </w:rPr>
  </w:style>
  <w:style w:type="character" w:customStyle="1" w:styleId="underlinedcardChar">
    <w:name w:val="underlined card Char"/>
    <w:link w:val="underlinedcard"/>
    <w:rsid w:val="001421CC"/>
    <w:rPr>
      <w:rFonts w:ascii="Calibri" w:eastAsia="SimSun" w:hAnsi="Calibri"/>
      <w:color w:val="000000"/>
      <w:szCs w:val="20"/>
      <w:u w:val="single"/>
      <w:lang w:val="x-none" w:eastAsia="x-none"/>
    </w:rPr>
  </w:style>
  <w:style w:type="paragraph" w:customStyle="1" w:styleId="FullText">
    <w:name w:val="Full Text"/>
    <w:basedOn w:val="Normal"/>
    <w:uiPriority w:val="99"/>
    <w:qFormat/>
    <w:rsid w:val="001421CC"/>
    <w:rPr>
      <w:rFonts w:eastAsia="Times New Roman"/>
      <w:sz w:val="16"/>
    </w:rPr>
  </w:style>
  <w:style w:type="character" w:customStyle="1" w:styleId="SourceBold">
    <w:name w:val="Source Bold"/>
    <w:rsid w:val="001421CC"/>
    <w:rPr>
      <w:rFonts w:ascii="Arial Narrow" w:hAnsi="Arial Narrow"/>
      <w:b/>
      <w:sz w:val="24"/>
      <w:u w:val="none"/>
    </w:rPr>
  </w:style>
  <w:style w:type="paragraph" w:customStyle="1" w:styleId="TextUnderline">
    <w:name w:val="Text Underline"/>
    <w:basedOn w:val="Normal"/>
    <w:link w:val="TextUnderlineChar"/>
    <w:qFormat/>
    <w:rsid w:val="001421CC"/>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1421CC"/>
    <w:rPr>
      <w:rFonts w:ascii="Garamond" w:eastAsia="Times New Roman" w:hAnsi="Garamond"/>
      <w:bCs/>
      <w:kern w:val="20"/>
      <w:sz w:val="24"/>
      <w:szCs w:val="32"/>
      <w:u w:val="single"/>
      <w:lang w:val="x-none" w:eastAsia="x-none"/>
    </w:rPr>
  </w:style>
  <w:style w:type="paragraph" w:customStyle="1" w:styleId="CardTagandCite">
    <w:name w:val="Card Tag and Cite"/>
    <w:basedOn w:val="Normal"/>
    <w:next w:val="Normal"/>
    <w:link w:val="CardTagandCiteChar"/>
    <w:qFormat/>
    <w:rsid w:val="001421CC"/>
    <w:rPr>
      <w:rFonts w:ascii="Arial Narrow" w:hAnsi="Arial Narrow"/>
      <w:b/>
      <w:sz w:val="26"/>
    </w:rPr>
  </w:style>
  <w:style w:type="paragraph" w:customStyle="1" w:styleId="CardText1">
    <w:name w:val="Card Text 1"/>
    <w:basedOn w:val="Normal"/>
    <w:link w:val="CardText1Char"/>
    <w:autoRedefine/>
    <w:qFormat/>
    <w:rsid w:val="001421CC"/>
    <w:rPr>
      <w:rFonts w:ascii="Arial Narrow" w:hAnsi="Arial Narrow"/>
      <w:color w:val="000000"/>
      <w:sz w:val="22"/>
      <w:u w:val="single"/>
    </w:rPr>
  </w:style>
  <w:style w:type="paragraph" w:customStyle="1" w:styleId="CardText2">
    <w:name w:val="Card Text 2"/>
    <w:basedOn w:val="CardText1"/>
    <w:link w:val="CardText2Char"/>
    <w:qFormat/>
    <w:rsid w:val="001421CC"/>
    <w:rPr>
      <w:b/>
    </w:rPr>
  </w:style>
  <w:style w:type="character" w:customStyle="1" w:styleId="2xBoldUnderline">
    <w:name w:val="2x_Bold_Underline"/>
    <w:rsid w:val="001421CC"/>
    <w:rPr>
      <w:b/>
      <w:bCs/>
      <w:sz w:val="24"/>
      <w:u w:val="thick"/>
    </w:rPr>
  </w:style>
  <w:style w:type="character" w:customStyle="1" w:styleId="Dottedunderline">
    <w:name w:val="Dotted underline"/>
    <w:rsid w:val="001421CC"/>
    <w:rPr>
      <w:u w:val="dotted"/>
    </w:rPr>
  </w:style>
  <w:style w:type="character" w:customStyle="1" w:styleId="loose">
    <w:name w:val="loose"/>
    <w:rsid w:val="001421CC"/>
  </w:style>
  <w:style w:type="paragraph" w:customStyle="1" w:styleId="citeunread">
    <w:name w:val="cite unread"/>
    <w:basedOn w:val="Normal"/>
    <w:link w:val="citeunreadChar"/>
    <w:qFormat/>
    <w:rsid w:val="001421CC"/>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1421CC"/>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1421CC"/>
    <w:rPr>
      <w:rFonts w:eastAsia="Times New Roman"/>
      <w:b/>
      <w:szCs w:val="20"/>
      <w:u w:val="single"/>
      <w:lang w:val="x-none" w:eastAsia="x-none"/>
    </w:rPr>
  </w:style>
  <w:style w:type="character" w:customStyle="1" w:styleId="readCharChar">
    <w:name w:val="read Char Char"/>
    <w:link w:val="read"/>
    <w:locked/>
    <w:rsid w:val="001421CC"/>
    <w:rPr>
      <w:rFonts w:ascii="Calibri" w:eastAsia="Times New Roman" w:hAnsi="Calibri"/>
      <w:b/>
      <w:sz w:val="24"/>
      <w:szCs w:val="20"/>
      <w:u w:val="single"/>
      <w:lang w:val="x-none" w:eastAsia="x-none"/>
    </w:rPr>
  </w:style>
  <w:style w:type="paragraph" w:customStyle="1" w:styleId="2ndLevel-TAG">
    <w:name w:val="2nd Level - TAG"/>
    <w:basedOn w:val="Normal"/>
    <w:next w:val="Normal"/>
    <w:uiPriority w:val="99"/>
    <w:qFormat/>
    <w:rsid w:val="001421CC"/>
    <w:pPr>
      <w:spacing w:before="240"/>
      <w:outlineLvl w:val="2"/>
    </w:pPr>
    <w:rPr>
      <w:rFonts w:eastAsia="Times New Roman"/>
      <w:b/>
    </w:rPr>
  </w:style>
  <w:style w:type="character" w:customStyle="1" w:styleId="readChar">
    <w:name w:val="read Char"/>
    <w:rsid w:val="001421CC"/>
    <w:rPr>
      <w:szCs w:val="22"/>
      <w:u w:val="single"/>
      <w:lang w:val="en-US" w:eastAsia="en-US" w:bidi="ar-SA"/>
    </w:rPr>
  </w:style>
  <w:style w:type="character" w:customStyle="1" w:styleId="underlining0">
    <w:name w:val="underlining"/>
    <w:rsid w:val="001421CC"/>
    <w:rPr>
      <w:u w:val="single"/>
    </w:rPr>
  </w:style>
  <w:style w:type="paragraph" w:styleId="BodyTextIndent2">
    <w:name w:val="Body Text Indent 2"/>
    <w:basedOn w:val="Normal"/>
    <w:link w:val="BodyTextIndent2Char"/>
    <w:rsid w:val="001421CC"/>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1421CC"/>
    <w:rPr>
      <w:rFonts w:ascii="HGSSoeiKakugothicUB" w:eastAsia="MS Mincho" w:hAnsi="Calibri"/>
      <w:sz w:val="24"/>
      <w:szCs w:val="20"/>
      <w:lang w:val="x-none" w:eastAsia="ja-JP"/>
    </w:rPr>
  </w:style>
  <w:style w:type="character" w:customStyle="1" w:styleId="A6">
    <w:name w:val="A6"/>
    <w:uiPriority w:val="99"/>
    <w:rsid w:val="001421CC"/>
    <w:rPr>
      <w:rFonts w:ascii="Times New Roman" w:hAnsi="Times New Roman"/>
      <w:color w:val="000000"/>
      <w:sz w:val="14"/>
      <w:szCs w:val="14"/>
    </w:rPr>
  </w:style>
  <w:style w:type="paragraph" w:customStyle="1" w:styleId="CiteCard">
    <w:name w:val="Cite_Card"/>
    <w:link w:val="CiteCardChar"/>
    <w:qFormat/>
    <w:rsid w:val="001421CC"/>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1421CC"/>
    <w:rPr>
      <w:rFonts w:ascii="Times New Roman" w:eastAsia="Times New Roman" w:hAnsi="Times New Roman" w:cs="Arial"/>
      <w:bCs/>
      <w:sz w:val="20"/>
      <w:szCs w:val="20"/>
    </w:rPr>
  </w:style>
  <w:style w:type="character" w:customStyle="1" w:styleId="btitle">
    <w:name w:val="btitle"/>
    <w:rsid w:val="001421CC"/>
  </w:style>
  <w:style w:type="character" w:customStyle="1" w:styleId="green">
    <w:name w:val="green"/>
    <w:rsid w:val="001421CC"/>
  </w:style>
  <w:style w:type="paragraph" w:customStyle="1" w:styleId="CM5">
    <w:name w:val="CM5"/>
    <w:basedOn w:val="Default"/>
    <w:next w:val="Default"/>
    <w:uiPriority w:val="99"/>
    <w:qFormat/>
    <w:rsid w:val="001421CC"/>
    <w:pPr>
      <w:widowControl w:val="0"/>
    </w:pPr>
    <w:rPr>
      <w:rFonts w:eastAsia="MS Mincho"/>
      <w:color w:val="auto"/>
    </w:rPr>
  </w:style>
  <w:style w:type="paragraph" w:customStyle="1" w:styleId="CM14">
    <w:name w:val="CM14"/>
    <w:basedOn w:val="Default"/>
    <w:next w:val="Default"/>
    <w:uiPriority w:val="99"/>
    <w:qFormat/>
    <w:rsid w:val="001421CC"/>
    <w:pPr>
      <w:widowControl w:val="0"/>
    </w:pPr>
    <w:rPr>
      <w:rFonts w:eastAsia="MS Mincho"/>
      <w:color w:val="auto"/>
    </w:rPr>
  </w:style>
  <w:style w:type="character" w:customStyle="1" w:styleId="BodyText1">
    <w:name w:val="Body Text1"/>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7.5 pt,9 pt,6 pt"/>
    <w:uiPriority w:val="99"/>
    <w:rsid w:val="001421C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421C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421C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1421CC"/>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1421CC"/>
    <w:rPr>
      <w:rFonts w:ascii="Sylfaen" w:hAnsi="Sylfaen" w:cs="Sylfaen"/>
      <w:i/>
      <w:iCs/>
      <w:sz w:val="19"/>
      <w:szCs w:val="19"/>
      <w:u w:val="none"/>
      <w:shd w:val="clear" w:color="auto" w:fill="FFFFFF"/>
    </w:rPr>
  </w:style>
  <w:style w:type="character" w:customStyle="1" w:styleId="AuthorYear">
    <w:name w:val="AuthorYear"/>
    <w:uiPriority w:val="1"/>
    <w:qFormat/>
    <w:rsid w:val="001421CC"/>
    <w:rPr>
      <w:rFonts w:ascii="Georgia" w:hAnsi="Georgia"/>
      <w:b/>
      <w:sz w:val="24"/>
    </w:rPr>
  </w:style>
  <w:style w:type="character" w:customStyle="1" w:styleId="CommentTextChar1">
    <w:name w:val="Comment Text Char1"/>
    <w:basedOn w:val="DefaultParagraphFont"/>
    <w:uiPriority w:val="99"/>
    <w:rsid w:val="001421CC"/>
    <w:rPr>
      <w:rFonts w:ascii="Georgia" w:hAnsi="Georgia" w:cs="Calibri"/>
      <w:sz w:val="20"/>
      <w:szCs w:val="20"/>
    </w:rPr>
  </w:style>
  <w:style w:type="character" w:customStyle="1" w:styleId="CommentSubjectChar1">
    <w:name w:val="Comment Subject Char1"/>
    <w:basedOn w:val="CommentTextChar1"/>
    <w:uiPriority w:val="99"/>
    <w:rsid w:val="001421CC"/>
    <w:rPr>
      <w:rFonts w:ascii="Georgia" w:hAnsi="Georgia" w:cs="Calibri"/>
      <w:b/>
      <w:bCs/>
      <w:sz w:val="20"/>
      <w:szCs w:val="20"/>
    </w:rPr>
  </w:style>
  <w:style w:type="character" w:customStyle="1" w:styleId="AnalyticsChar">
    <w:name w:val="Analytics Char"/>
    <w:basedOn w:val="DefaultParagraphFont"/>
    <w:link w:val="Analytics"/>
    <w:uiPriority w:val="4"/>
    <w:rsid w:val="001421CC"/>
    <w:rPr>
      <w:rFonts w:ascii="Calibri" w:eastAsia="Calibri" w:hAnsi="Calibri"/>
      <w:b/>
      <w:sz w:val="24"/>
    </w:rPr>
  </w:style>
  <w:style w:type="character" w:customStyle="1" w:styleId="ssl4">
    <w:name w:val="ss_l4"/>
    <w:rsid w:val="001421CC"/>
  </w:style>
  <w:style w:type="character" w:customStyle="1" w:styleId="italic">
    <w:name w:val="italic"/>
    <w:rsid w:val="001421CC"/>
  </w:style>
  <w:style w:type="character" w:customStyle="1" w:styleId="tl8wme">
    <w:name w:val="tl8wme"/>
    <w:basedOn w:val="DefaultParagraphFont"/>
    <w:rsid w:val="001421CC"/>
  </w:style>
  <w:style w:type="character" w:customStyle="1" w:styleId="Emph">
    <w:name w:val="Emph"/>
    <w:basedOn w:val="DefaultParagraphFont"/>
    <w:uiPriority w:val="1"/>
    <w:qFormat/>
    <w:rsid w:val="001421CC"/>
    <w:rPr>
      <w:rFonts w:ascii="Arial" w:hAnsi="Arial"/>
      <w:b/>
      <w:sz w:val="20"/>
      <w:u w:val="single"/>
      <w:bdr w:val="single" w:sz="8" w:space="0" w:color="auto"/>
    </w:rPr>
  </w:style>
  <w:style w:type="character" w:customStyle="1" w:styleId="cardchar00">
    <w:name w:val="cardchar0"/>
    <w:basedOn w:val="DefaultParagraphFont"/>
    <w:rsid w:val="001421CC"/>
  </w:style>
  <w:style w:type="character" w:customStyle="1" w:styleId="UnderlineNon-bold">
    <w:name w:val="Underline Non - bold"/>
    <w:rsid w:val="001421CC"/>
    <w:rPr>
      <w:rFonts w:ascii="Times New Roman" w:hAnsi="Times New Roman"/>
      <w:iCs/>
      <w:sz w:val="22"/>
      <w:u w:val="single"/>
    </w:rPr>
  </w:style>
  <w:style w:type="character" w:customStyle="1" w:styleId="UnderlineBold0">
    <w:name w:val="Underline Bold"/>
    <w:qFormat/>
    <w:rsid w:val="001421CC"/>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1421CC"/>
    <w:rPr>
      <w:rFonts w:ascii="Garamond" w:eastAsia="Times New Roman" w:hAnsi="Garamond" w:cs="Times New Roman"/>
      <w:b w:val="0"/>
      <w:szCs w:val="20"/>
      <w:u w:val="single"/>
    </w:rPr>
  </w:style>
  <w:style w:type="character" w:customStyle="1" w:styleId="StyleHeading4UnderlinedsmalltextGaramondChar">
    <w:name w:val="Style Heading 4Underlinedsmall text + Garamond Char"/>
    <w:link w:val="StyleHeading4UnderlinedsmalltextGaramond"/>
    <w:rsid w:val="001421CC"/>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No Spacing4 Char1,No Spacing21 Char1,CD - Cite Char1"/>
    <w:qFormat/>
    <w:rsid w:val="001421CC"/>
    <w:rPr>
      <w:rFonts w:ascii="Bell MT" w:eastAsia="Times New Roman" w:hAnsi="Bell MT"/>
      <w:bCs/>
      <w:iCs/>
      <w:sz w:val="22"/>
      <w:u w:val="single"/>
    </w:rPr>
  </w:style>
  <w:style w:type="character" w:customStyle="1" w:styleId="Heading5Char2">
    <w:name w:val="Heading 5 Char2"/>
    <w:rsid w:val="001421CC"/>
    <w:rPr>
      <w:rFonts w:ascii="Bell MT" w:eastAsia="Times New Roman" w:hAnsi="Bell MT"/>
      <w:bCs/>
      <w:iCs/>
      <w:sz w:val="10"/>
      <w:szCs w:val="26"/>
    </w:rPr>
  </w:style>
  <w:style w:type="character" w:customStyle="1" w:styleId="Boxed">
    <w:name w:val="Boxed"/>
    <w:qFormat/>
    <w:rsid w:val="001421CC"/>
    <w:rPr>
      <w:rFonts w:ascii="Garamond" w:hAnsi="Garamond"/>
      <w:b/>
      <w:sz w:val="22"/>
      <w:bdr w:val="single" w:sz="6" w:space="0" w:color="auto"/>
    </w:rPr>
  </w:style>
  <w:style w:type="paragraph" w:customStyle="1" w:styleId="Heading2-NotBold">
    <w:name w:val="Heading 2 - Not Bold"/>
    <w:basedOn w:val="Heading2"/>
    <w:autoRedefine/>
    <w:uiPriority w:val="99"/>
    <w:qFormat/>
    <w:rsid w:val="001421CC"/>
    <w:pPr>
      <w:keepNext w:val="0"/>
      <w:keepLines w:val="0"/>
      <w:pageBreakBefore w:val="0"/>
      <w:jc w:val="left"/>
    </w:pPr>
    <w:rPr>
      <w:rFonts w:ascii="Garamond" w:eastAsia="Calibri" w:hAnsi="Garamond" w:cs="Times New Roman"/>
      <w:b w:val="0"/>
      <w:sz w:val="22"/>
      <w:u w:val="none"/>
    </w:rPr>
  </w:style>
  <w:style w:type="character" w:customStyle="1" w:styleId="z-TopofFormChar1">
    <w:name w:val="z-Top of Form Char1"/>
    <w:basedOn w:val="DefaultParagraphFont"/>
    <w:uiPriority w:val="99"/>
    <w:rsid w:val="001421CC"/>
    <w:rPr>
      <w:rFonts w:ascii="Arial" w:hAnsi="Arial" w:cs="Arial"/>
      <w:vanish/>
      <w:sz w:val="16"/>
      <w:szCs w:val="16"/>
    </w:rPr>
  </w:style>
  <w:style w:type="character" w:customStyle="1" w:styleId="z-BottomofFormChar1">
    <w:name w:val="z-Bottom of Form Char1"/>
    <w:basedOn w:val="DefaultParagraphFont"/>
    <w:uiPriority w:val="99"/>
    <w:rsid w:val="001421CC"/>
    <w:rPr>
      <w:rFonts w:ascii="Arial" w:hAnsi="Arial" w:cs="Arial"/>
      <w:vanish/>
      <w:sz w:val="16"/>
      <w:szCs w:val="16"/>
    </w:rPr>
  </w:style>
  <w:style w:type="paragraph" w:customStyle="1" w:styleId="Heading2-Bold">
    <w:name w:val="Heading 2 - Bold"/>
    <w:basedOn w:val="Normal"/>
    <w:autoRedefine/>
    <w:uiPriority w:val="99"/>
    <w:qFormat/>
    <w:rsid w:val="001421CC"/>
    <w:rPr>
      <w:rFonts w:ascii="Garamond" w:eastAsia="Calibri" w:hAnsi="Garamond"/>
      <w:b/>
    </w:rPr>
  </w:style>
  <w:style w:type="paragraph" w:customStyle="1" w:styleId="Microtext0">
    <w:name w:val="Microtext"/>
    <w:basedOn w:val="Normal"/>
    <w:next w:val="Normal"/>
    <w:link w:val="MicrotextChar0"/>
    <w:qFormat/>
    <w:rsid w:val="001421CC"/>
    <w:rPr>
      <w:rFonts w:eastAsia="Calibri"/>
      <w:sz w:val="12"/>
      <w:lang w:val="x-none" w:eastAsia="x-none"/>
    </w:rPr>
  </w:style>
  <w:style w:type="character" w:customStyle="1" w:styleId="MicrotextChar0">
    <w:name w:val="Microtext Char"/>
    <w:link w:val="Microtext0"/>
    <w:rsid w:val="001421CC"/>
    <w:rPr>
      <w:rFonts w:ascii="Calibri" w:eastAsia="Calibri" w:hAnsi="Calibri"/>
      <w:sz w:val="12"/>
      <w:lang w:val="x-none" w:eastAsia="x-none"/>
    </w:rPr>
  </w:style>
  <w:style w:type="character" w:customStyle="1" w:styleId="Style2CharChar">
    <w:name w:val="Style2 Char Char"/>
    <w:rsid w:val="001421CC"/>
    <w:rPr>
      <w:u w:val="thick"/>
      <w:lang w:val="en-US" w:eastAsia="en-US" w:bidi="ar-SA"/>
    </w:rPr>
  </w:style>
  <w:style w:type="character" w:customStyle="1" w:styleId="authordate1">
    <w:name w:val="authordate"/>
    <w:rsid w:val="001421CC"/>
  </w:style>
  <w:style w:type="paragraph" w:customStyle="1" w:styleId="tag">
    <w:name w:val="%tag"/>
    <w:basedOn w:val="Normal"/>
    <w:next w:val="Normal"/>
    <w:link w:val="tagChar"/>
    <w:uiPriority w:val="99"/>
    <w:qFormat/>
    <w:rsid w:val="001421CC"/>
    <w:rPr>
      <w:rFonts w:ascii="Garamond" w:eastAsia="Calibri" w:hAnsi="Garamond"/>
      <w:bCs/>
      <w:sz w:val="18"/>
    </w:rPr>
  </w:style>
  <w:style w:type="character" w:customStyle="1" w:styleId="underline0">
    <w:name w:val="%underline"/>
    <w:qFormat/>
    <w:rsid w:val="001421CC"/>
    <w:rPr>
      <w:rFonts w:ascii="Times New Roman" w:hAnsi="Times New Roman"/>
      <w:sz w:val="16"/>
      <w:u w:val="none"/>
    </w:rPr>
  </w:style>
  <w:style w:type="character" w:customStyle="1" w:styleId="AUNDERLINE0">
    <w:name w:val="AUNDERLINE"/>
    <w:qFormat/>
    <w:rsid w:val="001421CC"/>
    <w:rPr>
      <w:rFonts w:ascii="Times New Roman" w:hAnsi="Times New Roman"/>
      <w:sz w:val="20"/>
      <w:u w:val="single"/>
    </w:rPr>
  </w:style>
  <w:style w:type="paragraph" w:customStyle="1" w:styleId="Style20">
    <w:name w:val="Style 2"/>
    <w:basedOn w:val="Normal"/>
    <w:link w:val="Style2Char"/>
    <w:uiPriority w:val="99"/>
    <w:qFormat/>
    <w:rsid w:val="001421CC"/>
    <w:pPr>
      <w:ind w:left="432"/>
    </w:pPr>
    <w:rPr>
      <w:rFonts w:eastAsia="Times New Roman"/>
      <w:szCs w:val="20"/>
      <w:u w:val="single"/>
      <w:lang w:val="x-none" w:eastAsia="x-none"/>
    </w:rPr>
  </w:style>
  <w:style w:type="character" w:customStyle="1" w:styleId="Style2Char">
    <w:name w:val="Style 2 Char"/>
    <w:link w:val="Style20"/>
    <w:uiPriority w:val="99"/>
    <w:rsid w:val="001421CC"/>
    <w:rPr>
      <w:rFonts w:ascii="Calibri" w:eastAsia="Times New Roman" w:hAnsi="Calibri"/>
      <w:sz w:val="24"/>
      <w:szCs w:val="20"/>
      <w:u w:val="single"/>
      <w:lang w:val="x-none" w:eastAsia="x-none"/>
    </w:rPr>
  </w:style>
  <w:style w:type="paragraph" w:customStyle="1" w:styleId="GAUnderline">
    <w:name w:val="GA Underline"/>
    <w:basedOn w:val="Normal"/>
    <w:link w:val="GAUnderlineChar"/>
    <w:qFormat/>
    <w:rsid w:val="001421CC"/>
    <w:rPr>
      <w:rFonts w:ascii="Garamond" w:eastAsia="Times New Roman" w:hAnsi="Garamond"/>
      <w:szCs w:val="20"/>
      <w:u w:val="single"/>
      <w:lang w:val="x-none" w:eastAsia="x-none"/>
    </w:rPr>
  </w:style>
  <w:style w:type="character" w:customStyle="1" w:styleId="GAUnderlineChar">
    <w:name w:val="GA Underline Char"/>
    <w:link w:val="GAUnderline"/>
    <w:rsid w:val="001421CC"/>
    <w:rPr>
      <w:rFonts w:ascii="Garamond" w:eastAsia="Times New Roman" w:hAnsi="Garamond"/>
      <w:sz w:val="24"/>
      <w:szCs w:val="20"/>
      <w:u w:val="single"/>
      <w:lang w:val="x-none" w:eastAsia="x-none"/>
    </w:rPr>
  </w:style>
  <w:style w:type="paragraph" w:customStyle="1" w:styleId="textsmall">
    <w:name w:val="textsmall"/>
    <w:basedOn w:val="Normal"/>
    <w:link w:val="textsmallChar"/>
    <w:qFormat/>
    <w:rsid w:val="001421CC"/>
    <w:rPr>
      <w:rFonts w:eastAsia="Times New Roman"/>
      <w:sz w:val="18"/>
      <w:szCs w:val="20"/>
      <w:lang w:val="x-none" w:eastAsia="x-none"/>
    </w:rPr>
  </w:style>
  <w:style w:type="character" w:customStyle="1" w:styleId="textsmallChar">
    <w:name w:val="textsmall Char"/>
    <w:link w:val="textsmall"/>
    <w:rsid w:val="001421CC"/>
    <w:rPr>
      <w:rFonts w:ascii="Calibri" w:eastAsia="Times New Roman" w:hAnsi="Calibri"/>
      <w:sz w:val="18"/>
      <w:szCs w:val="20"/>
      <w:lang w:val="x-none" w:eastAsia="x-none"/>
    </w:rPr>
  </w:style>
  <w:style w:type="paragraph" w:customStyle="1" w:styleId="cardtext3">
    <w:name w:val="cardtext"/>
    <w:basedOn w:val="Normal"/>
    <w:link w:val="cardtextChar2"/>
    <w:qFormat/>
    <w:rsid w:val="001421CC"/>
    <w:rPr>
      <w:rFonts w:eastAsia="Times New Roman"/>
      <w:szCs w:val="20"/>
      <w:u w:val="single"/>
      <w:lang w:val="x-none" w:eastAsia="x-none"/>
    </w:rPr>
  </w:style>
  <w:style w:type="character" w:customStyle="1" w:styleId="cardtextChar2">
    <w:name w:val="cardtext Char"/>
    <w:link w:val="cardtext3"/>
    <w:rsid w:val="001421CC"/>
    <w:rPr>
      <w:rFonts w:ascii="Calibri" w:eastAsia="Times New Roman" w:hAnsi="Calibri"/>
      <w:sz w:val="24"/>
      <w:szCs w:val="20"/>
      <w:u w:val="single"/>
      <w:lang w:val="x-none" w:eastAsia="x-none"/>
    </w:rPr>
  </w:style>
  <w:style w:type="paragraph" w:customStyle="1" w:styleId="cardtextemphasis">
    <w:name w:val="card text emphasis"/>
    <w:basedOn w:val="Normal"/>
    <w:link w:val="cardtextemphasisChar"/>
    <w:qFormat/>
    <w:rsid w:val="001421CC"/>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1421CC"/>
    <w:rPr>
      <w:rFonts w:ascii="Arial Narrow" w:eastAsia="Calibri" w:hAnsi="Arial Narrow"/>
      <w:b/>
      <w:sz w:val="18"/>
      <w:u w:val="single"/>
      <w:lang w:val="x-none" w:eastAsia="x-none"/>
    </w:rPr>
  </w:style>
  <w:style w:type="paragraph" w:customStyle="1" w:styleId="Micro">
    <w:name w:val="Micro"/>
    <w:basedOn w:val="Normal"/>
    <w:next w:val="Normal"/>
    <w:link w:val="MicroChar"/>
    <w:qFormat/>
    <w:rsid w:val="001421CC"/>
    <w:rPr>
      <w:rFonts w:eastAsia="Times New Roman"/>
      <w:sz w:val="12"/>
    </w:rPr>
  </w:style>
  <w:style w:type="character" w:customStyle="1" w:styleId="MicroChar">
    <w:name w:val="Micro Char"/>
    <w:link w:val="Micro"/>
    <w:rsid w:val="001421CC"/>
    <w:rPr>
      <w:rFonts w:ascii="Calibri" w:eastAsia="Times New Roman" w:hAnsi="Calibri"/>
      <w:sz w:val="12"/>
    </w:rPr>
  </w:style>
  <w:style w:type="paragraph" w:customStyle="1" w:styleId="CardNotUnderlined">
    <w:name w:val="Card Not Underlined"/>
    <w:basedOn w:val="Normal"/>
    <w:link w:val="CardNotUnderlinedChar1"/>
    <w:autoRedefine/>
    <w:qFormat/>
    <w:rsid w:val="001421CC"/>
    <w:rPr>
      <w:rFonts w:ascii="Bell MT" w:eastAsia="Calibri" w:hAnsi="Bell MT"/>
      <w:szCs w:val="20"/>
    </w:rPr>
  </w:style>
  <w:style w:type="character" w:customStyle="1" w:styleId="UnderlinedCharChar0">
    <w:name w:val="Underlined Char Char"/>
    <w:rsid w:val="001421CC"/>
    <w:rPr>
      <w:rFonts w:ascii="Garamond" w:hAnsi="Garamond"/>
      <w:szCs w:val="28"/>
      <w:u w:val="single"/>
      <w:lang w:val="en-US" w:eastAsia="en-US" w:bidi="ar-SA"/>
    </w:rPr>
  </w:style>
  <w:style w:type="character" w:customStyle="1" w:styleId="ssl0">
    <w:name w:val="ss_l0"/>
    <w:basedOn w:val="DefaultParagraphFont"/>
    <w:rsid w:val="001421CC"/>
  </w:style>
  <w:style w:type="paragraph" w:customStyle="1" w:styleId="h-lead">
    <w:name w:val="h-lead"/>
    <w:basedOn w:val="Normal"/>
    <w:uiPriority w:val="99"/>
    <w:qFormat/>
    <w:rsid w:val="001421CC"/>
    <w:pPr>
      <w:spacing w:before="100" w:beforeAutospacing="1" w:after="100" w:afterAutospacing="1"/>
    </w:pPr>
    <w:rPr>
      <w:rFonts w:eastAsia="Times New Roman"/>
    </w:rPr>
  </w:style>
  <w:style w:type="character" w:customStyle="1" w:styleId="slug-doi">
    <w:name w:val="slug-doi"/>
    <w:basedOn w:val="DefaultParagraphFont"/>
    <w:rsid w:val="001421CC"/>
  </w:style>
  <w:style w:type="character" w:customStyle="1" w:styleId="slug-pub-date">
    <w:name w:val="slug-pub-date"/>
    <w:basedOn w:val="DefaultParagraphFont"/>
    <w:rsid w:val="001421CC"/>
  </w:style>
  <w:style w:type="character" w:customStyle="1" w:styleId="slug-vol">
    <w:name w:val="slug-vol"/>
    <w:basedOn w:val="DefaultParagraphFont"/>
    <w:rsid w:val="001421CC"/>
  </w:style>
  <w:style w:type="character" w:customStyle="1" w:styleId="slug-issue">
    <w:name w:val="slug-issue"/>
    <w:basedOn w:val="DefaultParagraphFont"/>
    <w:rsid w:val="001421CC"/>
  </w:style>
  <w:style w:type="character" w:customStyle="1" w:styleId="slug-pages">
    <w:name w:val="slug-pages"/>
    <w:basedOn w:val="DefaultParagraphFont"/>
    <w:rsid w:val="001421CC"/>
  </w:style>
  <w:style w:type="paragraph" w:customStyle="1" w:styleId="intro">
    <w:name w:val="intro"/>
    <w:basedOn w:val="Normal"/>
    <w:uiPriority w:val="99"/>
    <w:qFormat/>
    <w:rsid w:val="001421CC"/>
    <w:pPr>
      <w:spacing w:before="100" w:beforeAutospacing="1" w:after="100" w:afterAutospacing="1"/>
    </w:pPr>
    <w:rPr>
      <w:rFonts w:eastAsia="Times New Roman"/>
    </w:rPr>
  </w:style>
  <w:style w:type="character" w:customStyle="1" w:styleId="af">
    <w:name w:val="af"/>
    <w:basedOn w:val="DefaultParagraphFont"/>
    <w:rsid w:val="001421CC"/>
  </w:style>
  <w:style w:type="character" w:customStyle="1" w:styleId="ab">
    <w:name w:val="ab"/>
    <w:basedOn w:val="DefaultParagraphFont"/>
    <w:rsid w:val="001421CC"/>
  </w:style>
  <w:style w:type="character" w:customStyle="1" w:styleId="em">
    <w:name w:val="em"/>
    <w:basedOn w:val="DefaultParagraphFont"/>
    <w:rsid w:val="001421CC"/>
  </w:style>
  <w:style w:type="character" w:customStyle="1" w:styleId="au">
    <w:name w:val="au"/>
    <w:basedOn w:val="DefaultParagraphFont"/>
    <w:rsid w:val="001421CC"/>
  </w:style>
  <w:style w:type="character" w:customStyle="1" w:styleId="ti">
    <w:name w:val="ti"/>
    <w:basedOn w:val="DefaultParagraphFont"/>
    <w:rsid w:val="001421CC"/>
  </w:style>
  <w:style w:type="character" w:customStyle="1" w:styleId="subheadblue">
    <w:name w:val="subhead_blue"/>
    <w:basedOn w:val="DefaultParagraphFont"/>
    <w:rsid w:val="001421CC"/>
  </w:style>
  <w:style w:type="paragraph" w:customStyle="1" w:styleId="body-paragraph">
    <w:name w:val="body-paragraph"/>
    <w:basedOn w:val="Normal"/>
    <w:uiPriority w:val="99"/>
    <w:qFormat/>
    <w:rsid w:val="001421CC"/>
    <w:pPr>
      <w:spacing w:before="100" w:beforeAutospacing="1" w:after="100" w:afterAutospacing="1"/>
    </w:pPr>
    <w:rPr>
      <w:rFonts w:eastAsia="Times New Roman"/>
    </w:rPr>
  </w:style>
  <w:style w:type="character" w:customStyle="1" w:styleId="affiliation">
    <w:name w:val="affiliation"/>
    <w:basedOn w:val="DefaultParagraphFont"/>
    <w:rsid w:val="001421CC"/>
  </w:style>
  <w:style w:type="character" w:customStyle="1" w:styleId="slug-doi-wrapper">
    <w:name w:val="slug-doi-wrapper"/>
    <w:basedOn w:val="DefaultParagraphFont"/>
    <w:rsid w:val="001421CC"/>
  </w:style>
  <w:style w:type="character" w:customStyle="1" w:styleId="slug-metadata-noteahead-of-print">
    <w:name w:val="slug-metadata-note ahead-of-print"/>
    <w:basedOn w:val="DefaultParagraphFont"/>
    <w:rsid w:val="001421CC"/>
  </w:style>
  <w:style w:type="character" w:customStyle="1" w:styleId="slug-ahead-of-print-date">
    <w:name w:val="slug-ahead-of-print-date"/>
    <w:basedOn w:val="DefaultParagraphFont"/>
    <w:rsid w:val="001421CC"/>
  </w:style>
  <w:style w:type="character" w:customStyle="1" w:styleId="medium-bold">
    <w:name w:val="medium-bold"/>
    <w:basedOn w:val="DefaultParagraphFont"/>
    <w:rsid w:val="001421CC"/>
  </w:style>
  <w:style w:type="character" w:customStyle="1" w:styleId="updated-short-citation">
    <w:name w:val="updated-short-citation"/>
    <w:basedOn w:val="DefaultParagraphFont"/>
    <w:rsid w:val="001421CC"/>
  </w:style>
  <w:style w:type="character" w:customStyle="1" w:styleId="goohl0">
    <w:name w:val="goohl0"/>
    <w:basedOn w:val="DefaultParagraphFont"/>
    <w:rsid w:val="001421CC"/>
  </w:style>
  <w:style w:type="character" w:customStyle="1" w:styleId="CharChar6">
    <w:name w:val="Char Char6"/>
    <w:rsid w:val="001421CC"/>
    <w:rPr>
      <w:rFonts w:cs="Arial"/>
      <w:bCs/>
      <w:sz w:val="16"/>
      <w:szCs w:val="26"/>
      <w:lang w:val="en-US" w:eastAsia="en-US" w:bidi="ar-SA"/>
    </w:rPr>
  </w:style>
  <w:style w:type="character" w:customStyle="1" w:styleId="CharChar3">
    <w:name w:val="Char Char3"/>
    <w:rsid w:val="001421CC"/>
    <w:rPr>
      <w:szCs w:val="24"/>
    </w:rPr>
  </w:style>
  <w:style w:type="character" w:customStyle="1" w:styleId="TagCharChar1">
    <w:name w:val="Tag Char Char1"/>
    <w:rsid w:val="001421CC"/>
    <w:rPr>
      <w:b/>
      <w:sz w:val="24"/>
      <w:szCs w:val="24"/>
      <w:lang w:val="en-US" w:eastAsia="en-US" w:bidi="ar-SA"/>
    </w:rPr>
  </w:style>
  <w:style w:type="numbering" w:customStyle="1" w:styleId="NoList3">
    <w:name w:val="No List3"/>
    <w:next w:val="NoList"/>
    <w:uiPriority w:val="99"/>
    <w:semiHidden/>
    <w:unhideWhenUsed/>
    <w:rsid w:val="001421CC"/>
  </w:style>
  <w:style w:type="numbering" w:customStyle="1" w:styleId="NoList4">
    <w:name w:val="No List4"/>
    <w:next w:val="NoList"/>
    <w:uiPriority w:val="99"/>
    <w:semiHidden/>
    <w:unhideWhenUsed/>
    <w:rsid w:val="001421CC"/>
  </w:style>
  <w:style w:type="character" w:customStyle="1" w:styleId="12TimesNewRoman">
    <w:name w:val="12 Times New Roman"/>
    <w:rsid w:val="001421CC"/>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1421CC"/>
    <w:pPr>
      <w:keepNext w:val="0"/>
      <w:keepLines w:val="0"/>
      <w:pageBreakBefore w:val="0"/>
      <w:widowControl w:val="0"/>
      <w:spacing w:before="60" w:after="60"/>
      <w:jc w:val="left"/>
    </w:pPr>
    <w:rPr>
      <w:rFonts w:ascii="Bell MT" w:eastAsia="Times New Roman" w:hAnsi="Bell MT" w:cs="Times New Roman"/>
      <w:bCs/>
      <w:sz w:val="22"/>
      <w:szCs w:val="28"/>
      <w:u w:val="none"/>
    </w:rPr>
  </w:style>
  <w:style w:type="character" w:customStyle="1" w:styleId="StyleHeading2TagHEADING2TagCite11ptChar">
    <w:name w:val="Style Heading 2TagHEADING 2Tag&amp;Cite + 11 pt Char"/>
    <w:link w:val="StyleHeading2TagHEADING2TagCite11pt"/>
    <w:rsid w:val="001421CC"/>
    <w:rPr>
      <w:rFonts w:ascii="Bell MT" w:eastAsia="Times New Roman" w:hAnsi="Bell MT" w:cs="Times New Roman"/>
      <w:b/>
      <w:bCs/>
      <w:szCs w:val="28"/>
    </w:rPr>
  </w:style>
  <w:style w:type="paragraph" w:customStyle="1" w:styleId="F4-NormalText">
    <w:name w:val="F4 - Normal Text"/>
    <w:basedOn w:val="Normal"/>
    <w:uiPriority w:val="99"/>
    <w:qFormat/>
    <w:rsid w:val="001421CC"/>
    <w:rPr>
      <w:rFonts w:eastAsia="Calibri"/>
    </w:rPr>
  </w:style>
  <w:style w:type="character" w:customStyle="1" w:styleId="berief">
    <w:name w:val="berief"/>
    <w:rsid w:val="001421CC"/>
    <w:rPr>
      <w:rFonts w:ascii="Times New Roman" w:eastAsia="Times New Roman" w:hAnsi="Times New Roman" w:cs="Times New Roman"/>
      <w:sz w:val="20"/>
      <w:u w:val="none"/>
    </w:rPr>
  </w:style>
  <w:style w:type="numbering" w:customStyle="1" w:styleId="NoList5">
    <w:name w:val="No List5"/>
    <w:next w:val="NoList"/>
    <w:semiHidden/>
    <w:unhideWhenUsed/>
    <w:rsid w:val="001421CC"/>
  </w:style>
  <w:style w:type="character" w:customStyle="1" w:styleId="Brief-Smalltext">
    <w:name w:val="Brief - Small text"/>
    <w:rsid w:val="001421CC"/>
    <w:rPr>
      <w:rFonts w:ascii="Times New Roman" w:hAnsi="Times New Roman" w:cs="Times New Roman"/>
      <w:sz w:val="14"/>
      <w:u w:val="none"/>
    </w:rPr>
  </w:style>
  <w:style w:type="paragraph" w:customStyle="1" w:styleId="F3-TagAuthor">
    <w:name w:val="F3 - Tag/Author"/>
    <w:basedOn w:val="Normal"/>
    <w:uiPriority w:val="99"/>
    <w:qFormat/>
    <w:rsid w:val="001421CC"/>
    <w:rPr>
      <w:rFonts w:eastAsia="Times New Roman"/>
      <w:b/>
    </w:rPr>
  </w:style>
  <w:style w:type="paragraph" w:customStyle="1" w:styleId="F5-UnderlineNormal">
    <w:name w:val="F5 - Underline Normal"/>
    <w:basedOn w:val="Normal"/>
    <w:uiPriority w:val="99"/>
    <w:qFormat/>
    <w:rsid w:val="001421CC"/>
    <w:rPr>
      <w:rFonts w:eastAsia="Calibri"/>
      <w:u w:val="single"/>
    </w:rPr>
  </w:style>
  <w:style w:type="character" w:customStyle="1" w:styleId="F8-UnderlineBold">
    <w:name w:val="F8 - Underline/Bold"/>
    <w:rsid w:val="001421CC"/>
    <w:rPr>
      <w:rFonts w:ascii="Times New Roman" w:hAnsi="Times New Roman"/>
      <w:b/>
      <w:sz w:val="20"/>
      <w:u w:val="single"/>
    </w:rPr>
  </w:style>
  <w:style w:type="character" w:customStyle="1" w:styleId="F7-SmallFont">
    <w:name w:val="F7 - Small Font"/>
    <w:rsid w:val="001421CC"/>
    <w:rPr>
      <w:rFonts w:ascii="Times New Roman" w:hAnsi="Times New Roman"/>
      <w:sz w:val="14"/>
    </w:rPr>
  </w:style>
  <w:style w:type="paragraph" w:customStyle="1" w:styleId="Brief-PrimarySource">
    <w:name w:val="Brief - Primary Source"/>
    <w:basedOn w:val="Normal"/>
    <w:uiPriority w:val="99"/>
    <w:qFormat/>
    <w:rsid w:val="001421CC"/>
    <w:rPr>
      <w:rFonts w:eastAsia="Times New Roman"/>
      <w:b/>
      <w:u w:val="single"/>
    </w:rPr>
  </w:style>
  <w:style w:type="paragraph" w:customStyle="1" w:styleId="Brief-Underline">
    <w:name w:val="Brief - Underline"/>
    <w:basedOn w:val="Normal"/>
    <w:uiPriority w:val="99"/>
    <w:qFormat/>
    <w:rsid w:val="001421CC"/>
    <w:rPr>
      <w:rFonts w:eastAsia="Times New Roman"/>
      <w:u w:val="single"/>
    </w:rPr>
  </w:style>
  <w:style w:type="character" w:customStyle="1" w:styleId="Brief-Bold">
    <w:name w:val="Brief - Bold"/>
    <w:rsid w:val="001421CC"/>
    <w:rPr>
      <w:rFonts w:cs="Times New Roman"/>
      <w:b/>
    </w:rPr>
  </w:style>
  <w:style w:type="character" w:customStyle="1" w:styleId="Card-Underline">
    <w:name w:val="Card - Underline"/>
    <w:rsid w:val="001421CC"/>
    <w:rPr>
      <w:rFonts w:cs="Times New Roman"/>
      <w:u w:val="single"/>
    </w:rPr>
  </w:style>
  <w:style w:type="character" w:customStyle="1" w:styleId="beriefunderline">
    <w:name w:val="berief = underline"/>
    <w:rsid w:val="001421CC"/>
    <w:rPr>
      <w:rFonts w:ascii="Times New Roman" w:eastAsia="Times New Roman" w:hAnsi="Times New Roman" w:cs="Times New Roman"/>
      <w:sz w:val="20"/>
      <w:u w:val="single"/>
    </w:rPr>
  </w:style>
  <w:style w:type="paragraph" w:customStyle="1" w:styleId="Brief">
    <w:name w:val="Brief"/>
    <w:basedOn w:val="Brief-PrimarySource"/>
    <w:uiPriority w:val="99"/>
    <w:qFormat/>
    <w:rsid w:val="001421CC"/>
    <w:rPr>
      <w:b w:val="0"/>
    </w:rPr>
  </w:style>
  <w:style w:type="character" w:customStyle="1" w:styleId="BoldText10pt">
    <w:name w:val="Bold Text 10 pt"/>
    <w:rsid w:val="001421CC"/>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1421CC"/>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421CC"/>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421CC"/>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421CC"/>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421CC"/>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421CC"/>
    <w:pPr>
      <w:widowControl w:val="0"/>
      <w:spacing w:line="276" w:lineRule="atLeast"/>
    </w:pPr>
    <w:rPr>
      <w:color w:val="auto"/>
    </w:rPr>
  </w:style>
  <w:style w:type="paragraph" w:customStyle="1" w:styleId="CM34">
    <w:name w:val="CM34"/>
    <w:basedOn w:val="Default"/>
    <w:next w:val="Default"/>
    <w:uiPriority w:val="99"/>
    <w:qFormat/>
    <w:rsid w:val="001421CC"/>
    <w:pPr>
      <w:widowControl w:val="0"/>
    </w:pPr>
    <w:rPr>
      <w:color w:val="auto"/>
    </w:rPr>
  </w:style>
  <w:style w:type="paragraph" w:customStyle="1" w:styleId="CM56">
    <w:name w:val="CM56"/>
    <w:basedOn w:val="Default"/>
    <w:next w:val="Default"/>
    <w:uiPriority w:val="99"/>
    <w:qFormat/>
    <w:rsid w:val="001421CC"/>
    <w:pPr>
      <w:widowControl w:val="0"/>
    </w:pPr>
    <w:rPr>
      <w:rFonts w:eastAsia="Calibri"/>
      <w:color w:val="auto"/>
    </w:rPr>
  </w:style>
  <w:style w:type="paragraph" w:customStyle="1" w:styleId="CM58">
    <w:name w:val="CM58"/>
    <w:basedOn w:val="Default"/>
    <w:next w:val="Default"/>
    <w:uiPriority w:val="99"/>
    <w:qFormat/>
    <w:rsid w:val="001421CC"/>
    <w:pPr>
      <w:widowControl w:val="0"/>
    </w:pPr>
    <w:rPr>
      <w:rFonts w:eastAsia="Calibri"/>
      <w:color w:val="auto"/>
    </w:rPr>
  </w:style>
  <w:style w:type="paragraph" w:customStyle="1" w:styleId="CM57">
    <w:name w:val="CM57"/>
    <w:basedOn w:val="Default"/>
    <w:next w:val="Default"/>
    <w:uiPriority w:val="99"/>
    <w:qFormat/>
    <w:rsid w:val="001421CC"/>
    <w:pPr>
      <w:widowControl w:val="0"/>
    </w:pPr>
    <w:rPr>
      <w:rFonts w:eastAsia="Calibri"/>
      <w:color w:val="auto"/>
    </w:rPr>
  </w:style>
  <w:style w:type="paragraph" w:customStyle="1" w:styleId="CM1">
    <w:name w:val="CM1"/>
    <w:basedOn w:val="Default"/>
    <w:next w:val="Default"/>
    <w:uiPriority w:val="99"/>
    <w:qFormat/>
    <w:rsid w:val="001421CC"/>
    <w:pPr>
      <w:widowControl w:val="0"/>
    </w:pPr>
    <w:rPr>
      <w:rFonts w:eastAsia="Calibri"/>
      <w:color w:val="auto"/>
    </w:rPr>
  </w:style>
  <w:style w:type="paragraph" w:customStyle="1" w:styleId="CM49">
    <w:name w:val="CM49"/>
    <w:basedOn w:val="Default"/>
    <w:next w:val="Default"/>
    <w:uiPriority w:val="99"/>
    <w:qFormat/>
    <w:rsid w:val="001421CC"/>
    <w:pPr>
      <w:widowControl w:val="0"/>
    </w:pPr>
    <w:rPr>
      <w:rFonts w:eastAsia="Calibri"/>
      <w:color w:val="auto"/>
    </w:rPr>
  </w:style>
  <w:style w:type="paragraph" w:customStyle="1" w:styleId="CM41">
    <w:name w:val="CM41"/>
    <w:basedOn w:val="Default"/>
    <w:next w:val="Default"/>
    <w:uiPriority w:val="99"/>
    <w:qFormat/>
    <w:rsid w:val="001421CC"/>
    <w:pPr>
      <w:widowControl w:val="0"/>
    </w:pPr>
    <w:rPr>
      <w:rFonts w:eastAsia="Calibri"/>
      <w:color w:val="auto"/>
    </w:rPr>
  </w:style>
  <w:style w:type="paragraph" w:customStyle="1" w:styleId="3rdOrderPara">
    <w:name w:val="3rd Order Para"/>
    <w:basedOn w:val="Default"/>
    <w:next w:val="Default"/>
    <w:uiPriority w:val="99"/>
    <w:qFormat/>
    <w:rsid w:val="001421CC"/>
    <w:pPr>
      <w:widowControl w:val="0"/>
    </w:pPr>
    <w:rPr>
      <w:rFonts w:eastAsia="Calibri"/>
      <w:color w:val="auto"/>
    </w:rPr>
  </w:style>
  <w:style w:type="paragraph" w:customStyle="1" w:styleId="2ndOrderPara">
    <w:name w:val="2nd Order Para"/>
    <w:basedOn w:val="Default"/>
    <w:next w:val="Default"/>
    <w:uiPriority w:val="99"/>
    <w:qFormat/>
    <w:rsid w:val="001421CC"/>
    <w:pPr>
      <w:widowControl w:val="0"/>
    </w:pPr>
    <w:rPr>
      <w:rFonts w:eastAsia="Calibri"/>
      <w:color w:val="auto"/>
    </w:rPr>
  </w:style>
  <w:style w:type="paragraph" w:customStyle="1" w:styleId="Normal-SIGN2">
    <w:name w:val="Normal-SIGN2"/>
    <w:basedOn w:val="Default"/>
    <w:next w:val="Default"/>
    <w:uiPriority w:val="99"/>
    <w:qFormat/>
    <w:rsid w:val="001421CC"/>
    <w:pPr>
      <w:widowControl w:val="0"/>
    </w:pPr>
    <w:rPr>
      <w:rFonts w:eastAsia="Calibri"/>
      <w:color w:val="auto"/>
    </w:rPr>
  </w:style>
  <w:style w:type="paragraph" w:customStyle="1" w:styleId="Normal-SIGN1">
    <w:name w:val="Normal-SIGN1"/>
    <w:basedOn w:val="Default"/>
    <w:next w:val="Default"/>
    <w:uiPriority w:val="99"/>
    <w:qFormat/>
    <w:rsid w:val="001421CC"/>
    <w:pPr>
      <w:widowControl w:val="0"/>
    </w:pPr>
    <w:rPr>
      <w:rFonts w:eastAsia="Calibri"/>
      <w:color w:val="auto"/>
    </w:rPr>
  </w:style>
  <w:style w:type="paragraph" w:customStyle="1" w:styleId="CM3">
    <w:name w:val="CM3"/>
    <w:basedOn w:val="Default"/>
    <w:next w:val="Default"/>
    <w:uiPriority w:val="99"/>
    <w:qFormat/>
    <w:rsid w:val="001421CC"/>
    <w:pPr>
      <w:widowControl w:val="0"/>
      <w:spacing w:line="553" w:lineRule="atLeast"/>
    </w:pPr>
    <w:rPr>
      <w:rFonts w:eastAsia="Calibri"/>
      <w:color w:val="auto"/>
    </w:rPr>
  </w:style>
  <w:style w:type="paragraph" w:customStyle="1" w:styleId="CM33">
    <w:name w:val="CM33"/>
    <w:basedOn w:val="Default"/>
    <w:next w:val="Default"/>
    <w:uiPriority w:val="99"/>
    <w:qFormat/>
    <w:rsid w:val="001421CC"/>
    <w:pPr>
      <w:widowControl w:val="0"/>
    </w:pPr>
    <w:rPr>
      <w:rFonts w:eastAsia="Calibri"/>
      <w:color w:val="auto"/>
    </w:rPr>
  </w:style>
  <w:style w:type="paragraph" w:customStyle="1" w:styleId="CM37">
    <w:name w:val="CM37"/>
    <w:basedOn w:val="Default"/>
    <w:next w:val="Default"/>
    <w:uiPriority w:val="99"/>
    <w:qFormat/>
    <w:rsid w:val="001421CC"/>
    <w:pPr>
      <w:widowControl w:val="0"/>
    </w:pPr>
    <w:rPr>
      <w:rFonts w:eastAsia="Calibri"/>
      <w:color w:val="auto"/>
    </w:rPr>
  </w:style>
  <w:style w:type="paragraph" w:customStyle="1" w:styleId="CM7">
    <w:name w:val="CM7"/>
    <w:basedOn w:val="Default"/>
    <w:next w:val="Default"/>
    <w:uiPriority w:val="99"/>
    <w:qFormat/>
    <w:rsid w:val="001421CC"/>
    <w:pPr>
      <w:widowControl w:val="0"/>
      <w:spacing w:line="553" w:lineRule="atLeast"/>
    </w:pPr>
    <w:rPr>
      <w:rFonts w:eastAsia="Calibri"/>
      <w:color w:val="auto"/>
    </w:rPr>
  </w:style>
  <w:style w:type="paragraph" w:styleId="PlainText">
    <w:name w:val="Plain Text"/>
    <w:basedOn w:val="Normal"/>
    <w:next w:val="Normal"/>
    <w:link w:val="PlainTextChar"/>
    <w:rsid w:val="001421CC"/>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1421CC"/>
    <w:rPr>
      <w:rFonts w:ascii="IJGCNM+Arial" w:eastAsia="Times New Roman" w:hAnsi="IJGCNM+Arial"/>
      <w:sz w:val="24"/>
    </w:rPr>
  </w:style>
  <w:style w:type="paragraph" w:customStyle="1" w:styleId="Brief-SecondarySource">
    <w:name w:val="Brief - Secondary Source"/>
    <w:basedOn w:val="Normal"/>
    <w:uiPriority w:val="99"/>
    <w:qFormat/>
    <w:rsid w:val="001421CC"/>
    <w:rPr>
      <w:rFonts w:eastAsia="Times New Roman"/>
      <w:sz w:val="14"/>
      <w:szCs w:val="20"/>
    </w:rPr>
  </w:style>
  <w:style w:type="paragraph" w:customStyle="1" w:styleId="Brief-Card">
    <w:name w:val="Brief - Card"/>
    <w:basedOn w:val="Normal"/>
    <w:uiPriority w:val="99"/>
    <w:qFormat/>
    <w:rsid w:val="001421CC"/>
    <w:rPr>
      <w:rFonts w:eastAsia="Times New Roman"/>
    </w:rPr>
  </w:style>
  <w:style w:type="paragraph" w:customStyle="1" w:styleId="Pa2">
    <w:name w:val="Pa2"/>
    <w:basedOn w:val="Default"/>
    <w:next w:val="Default"/>
    <w:uiPriority w:val="99"/>
    <w:qFormat/>
    <w:rsid w:val="001421C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421CC"/>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1421CC"/>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421CC"/>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421CC"/>
    <w:pPr>
      <w:widowControl w:val="0"/>
    </w:pPr>
    <w:rPr>
      <w:rFonts w:ascii="Arial Black" w:hAnsi="Arial Black"/>
      <w:color w:val="auto"/>
    </w:rPr>
  </w:style>
  <w:style w:type="character" w:customStyle="1" w:styleId="eoeaheader">
    <w:name w:val="eoea_header"/>
    <w:basedOn w:val="DefaultParagraphFont"/>
    <w:rsid w:val="001421CC"/>
  </w:style>
  <w:style w:type="character" w:customStyle="1" w:styleId="SC4208902">
    <w:name w:val="SC.4.208902"/>
    <w:rsid w:val="001421CC"/>
    <w:rPr>
      <w:rFonts w:cs="Century"/>
      <w:color w:val="000000"/>
      <w:sz w:val="22"/>
      <w:szCs w:val="22"/>
    </w:rPr>
  </w:style>
  <w:style w:type="character" w:customStyle="1" w:styleId="SC4208915">
    <w:name w:val="SC.4.208915"/>
    <w:rsid w:val="001421CC"/>
    <w:rPr>
      <w:rFonts w:cs="Century"/>
      <w:color w:val="000000"/>
      <w:sz w:val="13"/>
      <w:szCs w:val="13"/>
    </w:rPr>
  </w:style>
  <w:style w:type="character" w:customStyle="1" w:styleId="SC273764">
    <w:name w:val="SC.2.73764"/>
    <w:rsid w:val="001421CC"/>
    <w:rPr>
      <w:rFonts w:cs="Century"/>
      <w:color w:val="000000"/>
      <w:sz w:val="72"/>
      <w:szCs w:val="72"/>
    </w:rPr>
  </w:style>
  <w:style w:type="character" w:customStyle="1" w:styleId="SC273779">
    <w:name w:val="SC.2.73779"/>
    <w:rsid w:val="001421CC"/>
    <w:rPr>
      <w:rFonts w:cs="Century"/>
      <w:color w:val="000000"/>
      <w:sz w:val="40"/>
      <w:szCs w:val="40"/>
    </w:rPr>
  </w:style>
  <w:style w:type="character" w:customStyle="1" w:styleId="SC273763">
    <w:name w:val="SC.2.73763"/>
    <w:rsid w:val="001421CC"/>
    <w:rPr>
      <w:rFonts w:cs="Century"/>
      <w:b/>
      <w:bCs/>
      <w:color w:val="000000"/>
    </w:rPr>
  </w:style>
  <w:style w:type="character" w:customStyle="1" w:styleId="SC4208910">
    <w:name w:val="SC.4.208910"/>
    <w:rsid w:val="001421CC"/>
    <w:rPr>
      <w:rFonts w:cs="Century"/>
      <w:color w:val="000000"/>
      <w:sz w:val="28"/>
      <w:szCs w:val="28"/>
    </w:rPr>
  </w:style>
  <w:style w:type="character" w:customStyle="1" w:styleId="SC4208911">
    <w:name w:val="SC.4.208911"/>
    <w:rsid w:val="001421CC"/>
    <w:rPr>
      <w:rFonts w:cs="Century"/>
      <w:color w:val="000000"/>
    </w:rPr>
  </w:style>
  <w:style w:type="paragraph" w:customStyle="1" w:styleId="Cover1">
    <w:name w:val="Cover 1"/>
    <w:basedOn w:val="Normal"/>
    <w:next w:val="Normal"/>
    <w:uiPriority w:val="99"/>
    <w:qFormat/>
    <w:rsid w:val="001421CC"/>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421CC"/>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421CC"/>
    <w:pPr>
      <w:widowControl w:val="0"/>
    </w:pPr>
    <w:rPr>
      <w:color w:val="auto"/>
    </w:rPr>
  </w:style>
  <w:style w:type="paragraph" w:customStyle="1" w:styleId="Pa11">
    <w:name w:val="Pa11"/>
    <w:basedOn w:val="Normal"/>
    <w:next w:val="Normal"/>
    <w:uiPriority w:val="99"/>
    <w:qFormat/>
    <w:rsid w:val="001421CC"/>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421CC"/>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1421CC"/>
    <w:pPr>
      <w:widowControl w:val="0"/>
    </w:pPr>
    <w:rPr>
      <w:rFonts w:eastAsia="Calibri"/>
      <w:color w:val="auto"/>
    </w:rPr>
  </w:style>
  <w:style w:type="paragraph" w:customStyle="1" w:styleId="CM28">
    <w:name w:val="CM28"/>
    <w:basedOn w:val="Default"/>
    <w:next w:val="Default"/>
    <w:uiPriority w:val="99"/>
    <w:qFormat/>
    <w:rsid w:val="001421CC"/>
    <w:pPr>
      <w:widowControl w:val="0"/>
    </w:pPr>
    <w:rPr>
      <w:rFonts w:eastAsia="Calibri"/>
      <w:color w:val="auto"/>
    </w:rPr>
  </w:style>
  <w:style w:type="paragraph" w:customStyle="1" w:styleId="CM8">
    <w:name w:val="CM8"/>
    <w:basedOn w:val="Default"/>
    <w:next w:val="Default"/>
    <w:uiPriority w:val="99"/>
    <w:qFormat/>
    <w:rsid w:val="001421CC"/>
    <w:pPr>
      <w:widowControl w:val="0"/>
    </w:pPr>
    <w:rPr>
      <w:rFonts w:eastAsia="Calibri"/>
      <w:color w:val="auto"/>
    </w:rPr>
  </w:style>
  <w:style w:type="paragraph" w:customStyle="1" w:styleId="CM6">
    <w:name w:val="CM6"/>
    <w:basedOn w:val="Default"/>
    <w:next w:val="Default"/>
    <w:uiPriority w:val="99"/>
    <w:qFormat/>
    <w:rsid w:val="001421CC"/>
    <w:pPr>
      <w:widowControl w:val="0"/>
      <w:spacing w:line="553" w:lineRule="atLeast"/>
    </w:pPr>
    <w:rPr>
      <w:rFonts w:eastAsia="Calibri"/>
      <w:color w:val="auto"/>
    </w:rPr>
  </w:style>
  <w:style w:type="paragraph" w:customStyle="1" w:styleId="CM22">
    <w:name w:val="CM22"/>
    <w:basedOn w:val="Default"/>
    <w:next w:val="Default"/>
    <w:uiPriority w:val="99"/>
    <w:qFormat/>
    <w:rsid w:val="001421CC"/>
    <w:pPr>
      <w:widowControl w:val="0"/>
    </w:pPr>
    <w:rPr>
      <w:rFonts w:eastAsia="Calibri"/>
      <w:color w:val="auto"/>
    </w:rPr>
  </w:style>
  <w:style w:type="character" w:customStyle="1" w:styleId="articlesubtitle">
    <w:name w:val="article_sub_title"/>
    <w:basedOn w:val="DefaultParagraphFont"/>
    <w:rsid w:val="001421CC"/>
  </w:style>
  <w:style w:type="character" w:customStyle="1" w:styleId="newsdate2">
    <w:name w:val="news_date2"/>
    <w:basedOn w:val="DefaultParagraphFont"/>
    <w:rsid w:val="001421CC"/>
  </w:style>
  <w:style w:type="character" w:customStyle="1" w:styleId="readarticleheader">
    <w:name w:val="readarticleheader"/>
    <w:basedOn w:val="DefaultParagraphFont"/>
    <w:rsid w:val="001421CC"/>
  </w:style>
  <w:style w:type="paragraph" w:customStyle="1" w:styleId="DoubleUnderlined">
    <w:name w:val="Double Underlined"/>
    <w:basedOn w:val="Heading2"/>
    <w:autoRedefine/>
    <w:uiPriority w:val="99"/>
    <w:qFormat/>
    <w:rsid w:val="001421CC"/>
    <w:pPr>
      <w:keepLines w:val="0"/>
      <w:pageBreakBefore w:val="0"/>
      <w:widowControl w:val="0"/>
      <w:suppressAutoHyphens/>
      <w:jc w:val="left"/>
    </w:pPr>
    <w:rPr>
      <w:rFonts w:ascii="Trebuchet MS" w:eastAsia="Times New Roman" w:hAnsi="Trebuchet MS" w:cs="Times New Roman"/>
      <w:b w:val="0"/>
      <w:sz w:val="22"/>
      <w:szCs w:val="20"/>
      <w:u w:val="thick"/>
    </w:rPr>
  </w:style>
  <w:style w:type="character" w:customStyle="1" w:styleId="UnderlineChar2">
    <w:name w:val="Underline Char2"/>
    <w:rsid w:val="001421CC"/>
    <w:rPr>
      <w:rFonts w:ascii="Trebuchet MS" w:hAnsi="Trebuchet MS"/>
      <w:u w:val="thick"/>
      <w:lang w:val="en-US" w:eastAsia="zh-CN" w:bidi="ar-SA"/>
    </w:rPr>
  </w:style>
  <w:style w:type="paragraph" w:customStyle="1" w:styleId="IndexFixer">
    <w:name w:val="Index Fixer"/>
    <w:basedOn w:val="Heading1"/>
    <w:uiPriority w:val="99"/>
    <w:qFormat/>
    <w:rsid w:val="001421CC"/>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caps/>
      <w:sz w:val="32"/>
      <w:szCs w:val="20"/>
    </w:rPr>
  </w:style>
  <w:style w:type="paragraph" w:customStyle="1" w:styleId="SmallNormal">
    <w:name w:val="Small Normal"/>
    <w:basedOn w:val="Normal"/>
    <w:uiPriority w:val="99"/>
    <w:qFormat/>
    <w:rsid w:val="001421CC"/>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1421CC"/>
    <w:rPr>
      <w:rFonts w:ascii="Arial Narrow" w:eastAsia="Times New Roman" w:hAnsi="Arial Narrow"/>
      <w:b/>
      <w:szCs w:val="24"/>
      <w:u w:val="single"/>
      <w:lang w:val="en-GB" w:eastAsia="en-US" w:bidi="ar-SA"/>
    </w:rPr>
  </w:style>
  <w:style w:type="character" w:customStyle="1" w:styleId="medium-normal1">
    <w:name w:val="medium-normal1"/>
    <w:rsid w:val="001421CC"/>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1421CC"/>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1421CC"/>
    <w:pPr>
      <w:ind w:left="720" w:right="720"/>
    </w:pPr>
    <w:rPr>
      <w:rFonts w:ascii="Palatino Linotype" w:eastAsia="Times New Roman" w:hAnsi="Palatino Linotype"/>
      <w:szCs w:val="20"/>
      <w:u w:val="single"/>
    </w:rPr>
  </w:style>
  <w:style w:type="character" w:customStyle="1" w:styleId="UnderlinedCardChar0">
    <w:name w:val="Underlined Card Char"/>
    <w:rsid w:val="001421CC"/>
    <w:rPr>
      <w:rFonts w:ascii="Palatino Linotype" w:hAnsi="Palatino Linotype"/>
      <w:u w:val="single"/>
      <w:lang w:val="en-US" w:eastAsia="en-US" w:bidi="ar-SA"/>
    </w:rPr>
  </w:style>
  <w:style w:type="character" w:customStyle="1" w:styleId="Style10ptUnderline">
    <w:name w:val="Style 10 pt Underline"/>
    <w:rsid w:val="001421CC"/>
    <w:rPr>
      <w:sz w:val="20"/>
      <w:u w:val="single"/>
    </w:rPr>
  </w:style>
  <w:style w:type="paragraph" w:customStyle="1" w:styleId="CardFormat">
    <w:name w:val="Card Format"/>
    <w:basedOn w:val="Normal"/>
    <w:autoRedefine/>
    <w:qFormat/>
    <w:rsid w:val="001421CC"/>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1421CC"/>
  </w:style>
  <w:style w:type="character" w:customStyle="1" w:styleId="UnderlineCharCharCharCharCharChar">
    <w:name w:val="Underline Char Char Char Char Char Char"/>
    <w:rsid w:val="001421CC"/>
    <w:rPr>
      <w:rFonts w:ascii="Arial Narrow" w:hAnsi="Arial Narrow"/>
      <w:szCs w:val="24"/>
      <w:u w:val="single"/>
      <w:lang w:val="en-US" w:eastAsia="en-US" w:bidi="ar-SA"/>
    </w:rPr>
  </w:style>
  <w:style w:type="paragraph" w:customStyle="1" w:styleId="PageHeader-Underline18pt">
    <w:name w:val="Page Header - Underline 18 pt"/>
    <w:uiPriority w:val="99"/>
    <w:qFormat/>
    <w:rsid w:val="001421C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421CC"/>
    <w:pPr>
      <w:keepLines w:val="0"/>
      <w:pageBreakBefore w:val="0"/>
      <w:suppressAutoHyphens/>
      <w:jc w:val="left"/>
    </w:pPr>
    <w:rPr>
      <w:rFonts w:eastAsia="Times New Roman" w:cs="Arial"/>
      <w:bCs/>
      <w:iCs/>
      <w:sz w:val="24"/>
      <w:szCs w:val="28"/>
      <w:u w:val="none"/>
    </w:rPr>
  </w:style>
  <w:style w:type="character" w:customStyle="1" w:styleId="klink">
    <w:name w:val="klink"/>
    <w:basedOn w:val="DefaultParagraphFont"/>
    <w:rsid w:val="001421CC"/>
  </w:style>
  <w:style w:type="character" w:customStyle="1" w:styleId="hdr">
    <w:name w:val="hdr"/>
    <w:basedOn w:val="DefaultParagraphFont"/>
    <w:rsid w:val="001421CC"/>
  </w:style>
  <w:style w:type="character" w:customStyle="1" w:styleId="date10">
    <w:name w:val="date1"/>
    <w:basedOn w:val="DefaultParagraphFont"/>
    <w:rsid w:val="001421CC"/>
  </w:style>
  <w:style w:type="character" w:customStyle="1" w:styleId="bolding1">
    <w:name w:val="bolding1"/>
    <w:rsid w:val="001421CC"/>
    <w:rPr>
      <w:b/>
      <w:bCs/>
    </w:rPr>
  </w:style>
  <w:style w:type="character" w:customStyle="1" w:styleId="bookoptions1">
    <w:name w:val="book_options1"/>
    <w:rsid w:val="001421CC"/>
    <w:rPr>
      <w:b/>
      <w:bCs/>
      <w:color w:val="333366"/>
    </w:rPr>
  </w:style>
  <w:style w:type="character" w:customStyle="1" w:styleId="descriptionblock">
    <w:name w:val="description block"/>
    <w:basedOn w:val="DefaultParagraphFont"/>
    <w:rsid w:val="001421CC"/>
  </w:style>
  <w:style w:type="character" w:customStyle="1" w:styleId="detailsboxblock">
    <w:name w:val="detailsbox block"/>
    <w:basedOn w:val="DefaultParagraphFont"/>
    <w:rsid w:val="001421CC"/>
  </w:style>
  <w:style w:type="character" w:customStyle="1" w:styleId="Char3">
    <w:name w:val="Char3"/>
    <w:rsid w:val="001421CC"/>
    <w:rPr>
      <w:rFonts w:cs="Arial"/>
      <w:bCs/>
      <w:u w:val="thick"/>
      <w:lang w:val="en-US" w:eastAsia="en-US" w:bidi="ar-SA"/>
    </w:rPr>
  </w:style>
  <w:style w:type="paragraph" w:customStyle="1" w:styleId="StyleHeading110pt">
    <w:name w:val="Style Heading 1 + 10 pt"/>
    <w:basedOn w:val="Heading1"/>
    <w:uiPriority w:val="99"/>
    <w:qFormat/>
    <w:rsid w:val="001421CC"/>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1421CC"/>
  </w:style>
  <w:style w:type="paragraph" w:customStyle="1" w:styleId="StyleUnderliningTimesNewRomanBoldNounderlineKernat16">
    <w:name w:val="Style Underlining + Times New Roman Bold No underline Kern at 16..."/>
    <w:basedOn w:val="Normal"/>
    <w:uiPriority w:val="99"/>
    <w:qFormat/>
    <w:rsid w:val="001421C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421CC"/>
    <w:rPr>
      <w:rFonts w:eastAsia="Times New Roman"/>
      <w:b/>
      <w:bCs/>
      <w:kern w:val="32"/>
      <w:sz w:val="32"/>
      <w:szCs w:val="32"/>
    </w:rPr>
  </w:style>
  <w:style w:type="paragraph" w:customStyle="1" w:styleId="StyleBoldUnderliningKernat16pt">
    <w:name w:val="Style Bold Underlining + Kern at 16 pt"/>
    <w:uiPriority w:val="99"/>
    <w:qFormat/>
    <w:rsid w:val="001421CC"/>
  </w:style>
  <w:style w:type="paragraph" w:customStyle="1" w:styleId="boldy">
    <w:name w:val="boldy"/>
    <w:basedOn w:val="Heading2"/>
    <w:uiPriority w:val="99"/>
    <w:qFormat/>
    <w:rsid w:val="001421CC"/>
    <w:pPr>
      <w:keepLines w:val="0"/>
      <w:pageBreakBefore w:val="0"/>
      <w:suppressAutoHyphens/>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1421CC"/>
    <w:pPr>
      <w:autoSpaceDE w:val="0"/>
      <w:autoSpaceDN w:val="0"/>
      <w:adjustRightInd w:val="0"/>
      <w:spacing w:after="160" w:line="259" w:lineRule="auto"/>
      <w:jc w:val="left"/>
    </w:pPr>
    <w:rPr>
      <w:rFonts w:eastAsia="Times New Roman"/>
      <w:sz w:val="12"/>
    </w:rPr>
  </w:style>
  <w:style w:type="character" w:customStyle="1" w:styleId="CardsFont6ptChar">
    <w:name w:val="Cards + Font: 6 pt Char"/>
    <w:rsid w:val="001421CC"/>
    <w:rPr>
      <w:sz w:val="12"/>
      <w:szCs w:val="24"/>
      <w:lang w:val="en-US" w:eastAsia="en-US" w:bidi="ar-SA"/>
    </w:rPr>
  </w:style>
  <w:style w:type="paragraph" w:customStyle="1" w:styleId="TxBr6p1">
    <w:name w:val="TxBr_6p1"/>
    <w:basedOn w:val="Normal"/>
    <w:uiPriority w:val="99"/>
    <w:qFormat/>
    <w:rsid w:val="001421CC"/>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421CC"/>
    <w:pPr>
      <w:ind w:left="400"/>
    </w:pPr>
    <w:rPr>
      <w:rFonts w:eastAsia="Times New Roman"/>
      <w:szCs w:val="20"/>
    </w:rPr>
  </w:style>
  <w:style w:type="character" w:customStyle="1" w:styleId="texto11">
    <w:name w:val="texto11"/>
    <w:rsid w:val="001421CC"/>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1421CC"/>
    <w:rPr>
      <w:rFonts w:ascii="Arial Narrow" w:eastAsia="Times New Roman" w:hAnsi="Arial Narrow"/>
      <w:sz w:val="16"/>
      <w:szCs w:val="20"/>
      <w:lang w:val="x-none" w:eastAsia="x-none"/>
    </w:rPr>
  </w:style>
  <w:style w:type="character" w:customStyle="1" w:styleId="CardTagChar">
    <w:name w:val="Card Tag Char"/>
    <w:rsid w:val="001421CC"/>
    <w:rPr>
      <w:rFonts w:ascii="Arial Narrow" w:hAnsi="Arial Narrow"/>
      <w:b/>
      <w:sz w:val="24"/>
      <w:szCs w:val="24"/>
      <w:lang w:val="en-US" w:eastAsia="en-US" w:bidi="ar-SA"/>
    </w:rPr>
  </w:style>
  <w:style w:type="character" w:customStyle="1" w:styleId="CardtextChar3">
    <w:name w:val="Card text Char"/>
    <w:link w:val="Cardtext4"/>
    <w:rsid w:val="001421CC"/>
    <w:rPr>
      <w:rFonts w:ascii="Arial Narrow" w:hAnsi="Arial Narrow"/>
      <w:u w:val="single"/>
    </w:rPr>
  </w:style>
  <w:style w:type="paragraph" w:customStyle="1" w:styleId="Normalization">
    <w:name w:val="Normalization"/>
    <w:basedOn w:val="Normal"/>
    <w:uiPriority w:val="99"/>
    <w:qFormat/>
    <w:rsid w:val="001421CC"/>
    <w:rPr>
      <w:rFonts w:eastAsia="Times New Roman"/>
      <w:sz w:val="18"/>
    </w:rPr>
  </w:style>
  <w:style w:type="paragraph" w:customStyle="1" w:styleId="BreifTitle">
    <w:name w:val="Breif Title"/>
    <w:basedOn w:val="Normal"/>
    <w:autoRedefine/>
    <w:uiPriority w:val="99"/>
    <w:qFormat/>
    <w:rsid w:val="001421CC"/>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421C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1421CC"/>
    <w:rPr>
      <w:b/>
      <w:sz w:val="32"/>
      <w:szCs w:val="32"/>
      <w:lang w:val="en-US" w:eastAsia="en-US" w:bidi="ar-SA"/>
    </w:rPr>
  </w:style>
  <w:style w:type="paragraph" w:styleId="BodyTextFirstIndent">
    <w:name w:val="Body Text First Indent"/>
    <w:basedOn w:val="BodyText"/>
    <w:link w:val="BodyTextFirstIndentChar"/>
    <w:rsid w:val="001421CC"/>
    <w:pPr>
      <w:spacing w:after="120"/>
      <w:ind w:firstLine="210"/>
    </w:pPr>
    <w:rPr>
      <w:sz w:val="24"/>
      <w:szCs w:val="24"/>
    </w:rPr>
  </w:style>
  <w:style w:type="character" w:customStyle="1" w:styleId="BodyTextFirstIndentChar">
    <w:name w:val="Body Text First Indent Char"/>
    <w:basedOn w:val="BodyTextChar"/>
    <w:link w:val="BodyTextFirstIndent"/>
    <w:rsid w:val="001421CC"/>
    <w:rPr>
      <w:rFonts w:ascii="Calibri" w:eastAsia="Times New Roman" w:hAnsi="Calibri"/>
      <w:sz w:val="24"/>
      <w:szCs w:val="24"/>
    </w:rPr>
  </w:style>
  <w:style w:type="character" w:customStyle="1" w:styleId="TagChar3">
    <w:name w:val="Tag Char3"/>
    <w:rsid w:val="001421CC"/>
    <w:rPr>
      <w:rFonts w:ascii="Palatino Linotype" w:hAnsi="Palatino Linotype"/>
      <w:b/>
      <w:sz w:val="24"/>
      <w:szCs w:val="24"/>
      <w:lang w:val="en-US" w:eastAsia="en-US" w:bidi="ar-SA"/>
    </w:rPr>
  </w:style>
  <w:style w:type="paragraph" w:customStyle="1" w:styleId="TagCite0">
    <w:name w:val="Tag/Cite"/>
    <w:basedOn w:val="Normal"/>
    <w:uiPriority w:val="99"/>
    <w:qFormat/>
    <w:rsid w:val="001421CC"/>
    <w:pPr>
      <w:widowControl w:val="0"/>
      <w:autoSpaceDE w:val="0"/>
      <w:autoSpaceDN w:val="0"/>
      <w:adjustRightInd w:val="0"/>
    </w:pPr>
    <w:rPr>
      <w:rFonts w:eastAsia="Times New Roman"/>
      <w:b/>
      <w:szCs w:val="20"/>
    </w:rPr>
  </w:style>
  <w:style w:type="paragraph" w:customStyle="1" w:styleId="DebateHeader">
    <w:name w:val="Debate Header"/>
    <w:basedOn w:val="TOC1"/>
    <w:link w:val="DebateHeaderChar"/>
    <w:autoRedefine/>
    <w:uiPriority w:val="99"/>
    <w:qFormat/>
    <w:rsid w:val="001421CC"/>
    <w:pPr>
      <w:jc w:val="center"/>
      <w:outlineLvl w:val="0"/>
    </w:pPr>
    <w:rPr>
      <w:b/>
      <w:kern w:val="0"/>
      <w:sz w:val="32"/>
      <w:szCs w:val="32"/>
      <w:u w:val="single"/>
    </w:rPr>
  </w:style>
  <w:style w:type="paragraph" w:customStyle="1" w:styleId="Tagandcite">
    <w:name w:val="Tag and cite"/>
    <w:basedOn w:val="Normal"/>
    <w:autoRedefine/>
    <w:uiPriority w:val="99"/>
    <w:qFormat/>
    <w:rsid w:val="001421CC"/>
    <w:rPr>
      <w:rFonts w:eastAsia="Times New Roman"/>
      <w:color w:val="333333"/>
    </w:rPr>
  </w:style>
  <w:style w:type="character" w:customStyle="1" w:styleId="TagandCiteChar">
    <w:name w:val="Tag and Cite Char"/>
    <w:rsid w:val="001421CC"/>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1421CC"/>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421CC"/>
  </w:style>
  <w:style w:type="character" w:customStyle="1" w:styleId="Style10ptBold">
    <w:name w:val="Style 10 pt Bold"/>
    <w:rsid w:val="001421CC"/>
    <w:rPr>
      <w:b/>
      <w:bCs/>
      <w:sz w:val="20"/>
    </w:rPr>
  </w:style>
  <w:style w:type="paragraph" w:styleId="Date">
    <w:name w:val="Date"/>
    <w:aliases w:val="date"/>
    <w:basedOn w:val="Normal"/>
    <w:next w:val="Normal"/>
    <w:link w:val="DateChar"/>
    <w:uiPriority w:val="99"/>
    <w:qFormat/>
    <w:rsid w:val="001421CC"/>
    <w:rPr>
      <w:rFonts w:eastAsia="Times New Roman"/>
    </w:rPr>
  </w:style>
  <w:style w:type="character" w:customStyle="1" w:styleId="DateChar">
    <w:name w:val="Date Char"/>
    <w:aliases w:val="date Char"/>
    <w:basedOn w:val="DefaultParagraphFont"/>
    <w:link w:val="Date"/>
    <w:uiPriority w:val="99"/>
    <w:rsid w:val="001421CC"/>
    <w:rPr>
      <w:rFonts w:ascii="Calibri" w:eastAsia="Times New Roman" w:hAnsi="Calibri"/>
      <w:sz w:val="24"/>
    </w:rPr>
  </w:style>
  <w:style w:type="character" w:customStyle="1" w:styleId="text9">
    <w:name w:val="text9"/>
    <w:basedOn w:val="DefaultParagraphFont"/>
    <w:rsid w:val="001421CC"/>
  </w:style>
  <w:style w:type="character" w:customStyle="1" w:styleId="text21">
    <w:name w:val="text21"/>
    <w:basedOn w:val="DefaultParagraphFont"/>
    <w:rsid w:val="001421CC"/>
  </w:style>
  <w:style w:type="character" w:customStyle="1" w:styleId="text19">
    <w:name w:val="text19"/>
    <w:basedOn w:val="DefaultParagraphFont"/>
    <w:rsid w:val="001421CC"/>
  </w:style>
  <w:style w:type="paragraph" w:customStyle="1" w:styleId="CiteCard0">
    <w:name w:val="Cite/Card"/>
    <w:basedOn w:val="Normal"/>
    <w:uiPriority w:val="99"/>
    <w:qFormat/>
    <w:rsid w:val="001421CC"/>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1421CC"/>
    <w:rPr>
      <w:b/>
      <w:bCs/>
      <w:i w:val="0"/>
      <w:iCs w:val="0"/>
      <w:color w:val="000000"/>
    </w:rPr>
  </w:style>
  <w:style w:type="paragraph" w:customStyle="1" w:styleId="tagCharCharCharCharCharCharChar">
    <w:name w:val="tag Char Char Char Char Char Char Char"/>
    <w:basedOn w:val="Normal"/>
    <w:uiPriority w:val="99"/>
    <w:qFormat/>
    <w:rsid w:val="001421CC"/>
    <w:rPr>
      <w:rFonts w:eastAsia="Times New Roman"/>
      <w:b/>
      <w:szCs w:val="20"/>
    </w:rPr>
  </w:style>
  <w:style w:type="character" w:customStyle="1" w:styleId="term2">
    <w:name w:val="term2"/>
    <w:rsid w:val="001421CC"/>
    <w:rPr>
      <w:b/>
      <w:bCs/>
    </w:rPr>
  </w:style>
  <w:style w:type="paragraph" w:customStyle="1" w:styleId="title-bold-medium">
    <w:name w:val="title-bold-medium"/>
    <w:basedOn w:val="Normal"/>
    <w:uiPriority w:val="99"/>
    <w:qFormat/>
    <w:rsid w:val="001421CC"/>
    <w:pPr>
      <w:spacing w:before="100" w:beforeAutospacing="1" w:after="100" w:afterAutospacing="1"/>
    </w:pPr>
    <w:rPr>
      <w:rFonts w:eastAsia="Arial Unicode MS"/>
      <w:b/>
      <w:bCs/>
      <w:color w:val="000000"/>
      <w:szCs w:val="20"/>
    </w:rPr>
  </w:style>
  <w:style w:type="character" w:customStyle="1" w:styleId="pmterms12">
    <w:name w:val="pmterms12"/>
    <w:rsid w:val="001421CC"/>
    <w:rPr>
      <w:b/>
      <w:bCs/>
      <w:i w:val="0"/>
      <w:iCs w:val="0"/>
      <w:color w:val="000000"/>
    </w:rPr>
  </w:style>
  <w:style w:type="paragraph" w:customStyle="1" w:styleId="lact">
    <w:name w:val="lact"/>
    <w:basedOn w:val="Normal"/>
    <w:uiPriority w:val="99"/>
    <w:qFormat/>
    <w:rsid w:val="001421CC"/>
    <w:pPr>
      <w:spacing w:before="100" w:beforeAutospacing="1" w:after="100" w:afterAutospacing="1"/>
    </w:pPr>
    <w:rPr>
      <w:rFonts w:eastAsia="Arial Unicode MS"/>
      <w:b/>
      <w:bCs/>
      <w:color w:val="000000"/>
      <w:szCs w:val="20"/>
    </w:rPr>
  </w:style>
  <w:style w:type="paragraph" w:styleId="BlockText">
    <w:name w:val="Block Text"/>
    <w:basedOn w:val="Normal"/>
    <w:rsid w:val="001421CC"/>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1421CC"/>
    <w:rPr>
      <w:rFonts w:ascii="Arial Narrow" w:eastAsia="Times New Roman" w:hAnsi="Arial Narrow"/>
      <w:b/>
    </w:rPr>
  </w:style>
  <w:style w:type="paragraph" w:styleId="NormalIndent">
    <w:name w:val="Normal Indent"/>
    <w:basedOn w:val="Normal"/>
    <w:rsid w:val="001421CC"/>
    <w:pPr>
      <w:ind w:left="720"/>
    </w:pPr>
    <w:rPr>
      <w:rFonts w:eastAsia="Times New Roman"/>
      <w:szCs w:val="20"/>
    </w:rPr>
  </w:style>
  <w:style w:type="character" w:customStyle="1" w:styleId="ToReadChar">
    <w:name w:val="To Read Char"/>
    <w:rsid w:val="001421CC"/>
    <w:rPr>
      <w:rFonts w:ascii="Verdana" w:hAnsi="Verdana"/>
      <w:b/>
      <w:szCs w:val="24"/>
      <w:u w:val="single"/>
      <w:lang w:val="en-US" w:eastAsia="en-US" w:bidi="ar-SA"/>
    </w:rPr>
  </w:style>
  <w:style w:type="character" w:customStyle="1" w:styleId="ToReadCharChar">
    <w:name w:val="To Read Char Char"/>
    <w:rsid w:val="001421CC"/>
    <w:rPr>
      <w:rFonts w:ascii="Verdana" w:hAnsi="Verdana"/>
      <w:b/>
      <w:szCs w:val="24"/>
      <w:u w:val="single"/>
      <w:lang w:val="en-US" w:eastAsia="en-US" w:bidi="ar-SA"/>
    </w:rPr>
  </w:style>
  <w:style w:type="paragraph" w:customStyle="1" w:styleId="BLOCKTITLE0">
    <w:name w:val="BLOCK TITLE"/>
    <w:basedOn w:val="Heading1"/>
    <w:uiPriority w:val="99"/>
    <w:qFormat/>
    <w:rsid w:val="001421CC"/>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bCs/>
      <w:caps/>
      <w:kern w:val="32"/>
      <w:sz w:val="32"/>
    </w:rPr>
  </w:style>
  <w:style w:type="character" w:customStyle="1" w:styleId="BoldandUnderlineChar1Char2Char">
    <w:name w:val="Bold and Underline Char1 Char2 Char"/>
    <w:rsid w:val="001421CC"/>
    <w:rPr>
      <w:b/>
      <w:szCs w:val="24"/>
      <w:u w:val="single"/>
      <w:lang w:val="en-US" w:eastAsia="en-US" w:bidi="ar-SA"/>
    </w:rPr>
  </w:style>
  <w:style w:type="paragraph" w:styleId="EnvelopeReturn">
    <w:name w:val="envelope return"/>
    <w:basedOn w:val="Normal"/>
    <w:rsid w:val="001421CC"/>
    <w:rPr>
      <w:rFonts w:eastAsia="Times New Roman"/>
      <w:szCs w:val="20"/>
    </w:rPr>
  </w:style>
  <w:style w:type="paragraph" w:styleId="EnvelopeAddress">
    <w:name w:val="envelope address"/>
    <w:basedOn w:val="Normal"/>
    <w:rsid w:val="001421CC"/>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1421CC"/>
  </w:style>
  <w:style w:type="character" w:customStyle="1" w:styleId="bio">
    <w:name w:val="bio"/>
    <w:basedOn w:val="DefaultParagraphFont"/>
    <w:rsid w:val="001421CC"/>
  </w:style>
  <w:style w:type="character" w:customStyle="1" w:styleId="storytextstyle">
    <w:name w:val="storytextstyle"/>
    <w:basedOn w:val="DefaultParagraphFont"/>
    <w:rsid w:val="001421CC"/>
  </w:style>
  <w:style w:type="character" w:customStyle="1" w:styleId="cardunderlinedCharChar">
    <w:name w:val="card underlined Char Char"/>
    <w:rsid w:val="001421CC"/>
    <w:rPr>
      <w:rFonts w:ascii="Arial" w:hAnsi="Arial"/>
      <w:sz w:val="22"/>
      <w:szCs w:val="24"/>
      <w:u w:val="single"/>
      <w:lang w:val="en-US" w:eastAsia="en-US" w:bidi="ar-SA"/>
    </w:rPr>
  </w:style>
  <w:style w:type="character" w:customStyle="1" w:styleId="Style2Char0">
    <w:name w:val="Style2 Char"/>
    <w:rsid w:val="001421CC"/>
    <w:rPr>
      <w:rFonts w:ascii="Book Antiqua" w:hAnsi="Book Antiqua"/>
      <w:u w:val="thick"/>
      <w:lang w:val="en-US" w:eastAsia="en-US" w:bidi="ar-SA"/>
    </w:rPr>
  </w:style>
  <w:style w:type="character" w:customStyle="1" w:styleId="Style2Char1">
    <w:name w:val="Style2 Char1"/>
    <w:rsid w:val="001421CC"/>
    <w:rPr>
      <w:rFonts w:ascii="Book Antiqua" w:hAnsi="Book Antiqua"/>
      <w:szCs w:val="24"/>
      <w:u w:val="thick"/>
      <w:lang w:val="en-US" w:eastAsia="en-US" w:bidi="ar-SA"/>
    </w:rPr>
  </w:style>
  <w:style w:type="character" w:customStyle="1" w:styleId="articlehead21">
    <w:name w:val="articlehead21"/>
    <w:rsid w:val="001421CC"/>
    <w:rPr>
      <w:rFonts w:ascii="Arial" w:hAnsi="Arial" w:cs="Arial" w:hint="default"/>
      <w:b/>
      <w:bCs/>
      <w:color w:val="660000"/>
      <w:sz w:val="20"/>
      <w:szCs w:val="20"/>
    </w:rPr>
  </w:style>
  <w:style w:type="paragraph" w:customStyle="1" w:styleId="shellscontentions">
    <w:name w:val="shells/contentions"/>
    <w:basedOn w:val="TagCite0"/>
    <w:uiPriority w:val="99"/>
    <w:qFormat/>
    <w:rsid w:val="001421CC"/>
  </w:style>
  <w:style w:type="character" w:customStyle="1" w:styleId="BoldandUnderlineChar2Char1">
    <w:name w:val="Bold and Underline Char2 Char1"/>
    <w:rsid w:val="001421CC"/>
    <w:rPr>
      <w:b/>
      <w:szCs w:val="24"/>
      <w:u w:val="single"/>
      <w:lang w:val="en-US" w:eastAsia="en-US" w:bidi="ar-SA"/>
    </w:rPr>
  </w:style>
  <w:style w:type="character" w:customStyle="1" w:styleId="TagCiteChar1">
    <w:name w:val="Tag/Cite Char1"/>
    <w:rsid w:val="001421CC"/>
    <w:rPr>
      <w:b/>
      <w:lang w:val="en-US" w:eastAsia="en-US" w:bidi="ar-SA"/>
    </w:rPr>
  </w:style>
  <w:style w:type="character" w:customStyle="1" w:styleId="goohl2">
    <w:name w:val="goohl2"/>
    <w:basedOn w:val="DefaultParagraphFont"/>
    <w:rsid w:val="001421CC"/>
  </w:style>
  <w:style w:type="character" w:customStyle="1" w:styleId="Normal10">
    <w:name w:val="Normal1"/>
    <w:basedOn w:val="DefaultParagraphFont"/>
    <w:rsid w:val="001421CC"/>
  </w:style>
  <w:style w:type="paragraph" w:customStyle="1" w:styleId="BriefTitle1">
    <w:name w:val="Brief Title 1"/>
    <w:basedOn w:val="Normal"/>
    <w:uiPriority w:val="99"/>
    <w:qFormat/>
    <w:rsid w:val="001421C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421CC"/>
    <w:pPr>
      <w:widowControl w:val="0"/>
      <w:autoSpaceDE w:val="0"/>
      <w:autoSpaceDN w:val="0"/>
      <w:adjustRightInd w:val="0"/>
    </w:pPr>
    <w:rPr>
      <w:rFonts w:eastAsia="Times New Roman"/>
      <w:b/>
      <w:szCs w:val="20"/>
    </w:rPr>
  </w:style>
  <w:style w:type="character" w:customStyle="1" w:styleId="CardCharChar">
    <w:name w:val="Card Char Char"/>
    <w:rsid w:val="001421CC"/>
    <w:rPr>
      <w:lang w:val="en-US" w:eastAsia="en-US" w:bidi="ar-SA"/>
    </w:rPr>
  </w:style>
  <w:style w:type="character" w:customStyle="1" w:styleId="BriefTitle1Char">
    <w:name w:val="Brief Title 1 Char"/>
    <w:rsid w:val="001421CC"/>
    <w:rPr>
      <w:b/>
      <w:u w:val="single"/>
      <w:lang w:val="en-US" w:eastAsia="en-US" w:bidi="ar-SA"/>
    </w:rPr>
  </w:style>
  <w:style w:type="character" w:customStyle="1" w:styleId="TagCiteCharChar">
    <w:name w:val="Tag/Cite Char Char"/>
    <w:rsid w:val="001421CC"/>
    <w:rPr>
      <w:b/>
      <w:lang w:val="en-US" w:eastAsia="en-US" w:bidi="ar-SA"/>
    </w:rPr>
  </w:style>
  <w:style w:type="paragraph" w:customStyle="1" w:styleId="ShellTitles">
    <w:name w:val="ShellTitles"/>
    <w:basedOn w:val="Normal"/>
    <w:uiPriority w:val="99"/>
    <w:qFormat/>
    <w:rsid w:val="001421C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421C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421CC"/>
    <w:pPr>
      <w:spacing w:before="100" w:beforeAutospacing="1" w:after="100" w:afterAutospacing="1"/>
    </w:pPr>
    <w:rPr>
      <w:rFonts w:eastAsia="Times New Roman"/>
    </w:rPr>
  </w:style>
  <w:style w:type="character" w:customStyle="1" w:styleId="btx">
    <w:name w:val="btx"/>
    <w:basedOn w:val="DefaultParagraphFont"/>
    <w:rsid w:val="001421CC"/>
  </w:style>
  <w:style w:type="character" w:customStyle="1" w:styleId="CardChar1">
    <w:name w:val="Card Char1"/>
    <w:rsid w:val="001421CC"/>
    <w:rPr>
      <w:lang w:val="en-US" w:eastAsia="en-US" w:bidi="ar-SA"/>
    </w:rPr>
  </w:style>
  <w:style w:type="character" w:customStyle="1" w:styleId="prodgeneral1">
    <w:name w:val="prodgeneral1"/>
    <w:rsid w:val="001421CC"/>
    <w:rPr>
      <w:rFonts w:ascii="Verdana" w:hAnsi="Verdana" w:hint="default"/>
      <w:b w:val="0"/>
      <w:bCs w:val="0"/>
      <w:caps w:val="0"/>
      <w:color w:val="000000"/>
      <w:spacing w:val="0"/>
      <w:sz w:val="16"/>
      <w:szCs w:val="16"/>
    </w:rPr>
  </w:style>
  <w:style w:type="character" w:customStyle="1" w:styleId="summary1">
    <w:name w:val="summary1"/>
    <w:rsid w:val="001421CC"/>
    <w:rPr>
      <w:rFonts w:ascii="Arial" w:hAnsi="Arial" w:cs="Arial" w:hint="default"/>
      <w:sz w:val="18"/>
      <w:szCs w:val="18"/>
    </w:rPr>
  </w:style>
  <w:style w:type="paragraph" w:customStyle="1" w:styleId="ToRead">
    <w:name w:val="To Read"/>
    <w:basedOn w:val="Normal"/>
    <w:uiPriority w:val="99"/>
    <w:qFormat/>
    <w:rsid w:val="001421CC"/>
    <w:pPr>
      <w:ind w:left="720"/>
    </w:pPr>
    <w:rPr>
      <w:rFonts w:ascii="Verdana" w:eastAsia="Times New Roman" w:hAnsi="Verdana"/>
      <w:b/>
      <w:u w:val="single"/>
    </w:rPr>
  </w:style>
  <w:style w:type="character" w:customStyle="1" w:styleId="text3">
    <w:name w:val="text3"/>
    <w:basedOn w:val="DefaultParagraphFont"/>
    <w:rsid w:val="001421CC"/>
  </w:style>
  <w:style w:type="paragraph" w:customStyle="1" w:styleId="Style1">
    <w:name w:val="Style 1"/>
    <w:basedOn w:val="Normal"/>
    <w:uiPriority w:val="99"/>
    <w:qFormat/>
    <w:rsid w:val="001421CC"/>
    <w:pPr>
      <w:widowControl w:val="0"/>
      <w:ind w:firstLine="216"/>
    </w:pPr>
    <w:rPr>
      <w:rFonts w:eastAsia="Times New Roman"/>
      <w:noProof/>
      <w:color w:val="000000"/>
      <w:szCs w:val="20"/>
    </w:rPr>
  </w:style>
  <w:style w:type="paragraph" w:customStyle="1" w:styleId="Style40">
    <w:name w:val="Style 4"/>
    <w:basedOn w:val="Normal"/>
    <w:uiPriority w:val="99"/>
    <w:qFormat/>
    <w:rsid w:val="001421C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421CC"/>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1421CC"/>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1421CC"/>
  </w:style>
  <w:style w:type="paragraph" w:customStyle="1" w:styleId="PageNumber1">
    <w:name w:val="Page Number1"/>
    <w:basedOn w:val="Normal"/>
    <w:next w:val="Normal"/>
    <w:uiPriority w:val="99"/>
    <w:qFormat/>
    <w:rsid w:val="001421CC"/>
    <w:rPr>
      <w:rFonts w:eastAsia="Times New Roman"/>
    </w:rPr>
  </w:style>
  <w:style w:type="paragraph" w:customStyle="1" w:styleId="Cite1">
    <w:name w:val="Cite1"/>
    <w:uiPriority w:val="99"/>
    <w:qFormat/>
    <w:rsid w:val="001421CC"/>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1421C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1421C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421CC"/>
    <w:pPr>
      <w:ind w:left="288" w:right="288"/>
    </w:pPr>
    <w:rPr>
      <w:rFonts w:eastAsia="Times New Roman"/>
    </w:rPr>
  </w:style>
  <w:style w:type="paragraph" w:customStyle="1" w:styleId="cite21">
    <w:name w:val="cite2"/>
    <w:uiPriority w:val="99"/>
    <w:qFormat/>
    <w:rsid w:val="001421CC"/>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1421CC"/>
    <w:rPr>
      <w:rFonts w:ascii="Times New Roman" w:hAnsi="Times New Roman"/>
      <w:sz w:val="20"/>
      <w:u w:val="single"/>
      <w:lang w:eastAsia="en-US"/>
    </w:rPr>
  </w:style>
  <w:style w:type="paragraph" w:customStyle="1" w:styleId="articletext">
    <w:name w:val="articletext"/>
    <w:basedOn w:val="Normal"/>
    <w:uiPriority w:val="99"/>
    <w:qFormat/>
    <w:rsid w:val="001421CC"/>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1421CC"/>
    <w:rPr>
      <w:rFonts w:ascii="Arial Narrow" w:hAnsi="Arial Narrow"/>
      <w:sz w:val="24"/>
      <w:szCs w:val="24"/>
      <w:u w:val="single"/>
      <w:lang w:val="en-US" w:eastAsia="en-US" w:bidi="ar-SA"/>
    </w:rPr>
  </w:style>
  <w:style w:type="character" w:customStyle="1" w:styleId="cardtextsmallChar">
    <w:name w:val="card text small Char"/>
    <w:rsid w:val="001421CC"/>
    <w:rPr>
      <w:rFonts w:ascii="Arial Narrow" w:hAnsi="Arial Narrow"/>
      <w:sz w:val="16"/>
      <w:szCs w:val="24"/>
      <w:lang w:val="en-US" w:eastAsia="en-US" w:bidi="ar-SA"/>
    </w:rPr>
  </w:style>
  <w:style w:type="paragraph" w:customStyle="1" w:styleId="cardtextsmall">
    <w:name w:val="card text small"/>
    <w:basedOn w:val="Normal"/>
    <w:uiPriority w:val="99"/>
    <w:qFormat/>
    <w:rsid w:val="001421CC"/>
    <w:rPr>
      <w:rFonts w:ascii="Arial Narrow" w:eastAsia="Times New Roman" w:hAnsi="Arial Narrow"/>
      <w:sz w:val="16"/>
    </w:rPr>
  </w:style>
  <w:style w:type="paragraph" w:customStyle="1" w:styleId="CaseListNormal">
    <w:name w:val="Case List Normal"/>
    <w:basedOn w:val="Normal"/>
    <w:uiPriority w:val="99"/>
    <w:qFormat/>
    <w:rsid w:val="001421CC"/>
    <w:rPr>
      <w:rFonts w:ascii="Times" w:eastAsia="Times New Roman" w:hAnsi="Times"/>
      <w:szCs w:val="26"/>
    </w:rPr>
  </w:style>
  <w:style w:type="paragraph" w:customStyle="1" w:styleId="Body">
    <w:name w:val="Body"/>
    <w:basedOn w:val="Normal"/>
    <w:uiPriority w:val="99"/>
    <w:qFormat/>
    <w:rsid w:val="001421CC"/>
    <w:pPr>
      <w:outlineLvl w:val="3"/>
    </w:pPr>
    <w:rPr>
      <w:rFonts w:eastAsia="Times New Roman"/>
      <w:szCs w:val="20"/>
    </w:rPr>
  </w:style>
  <w:style w:type="paragraph" w:customStyle="1" w:styleId="3text">
    <w:name w:val="3text"/>
    <w:basedOn w:val="Normal"/>
    <w:uiPriority w:val="99"/>
    <w:qFormat/>
    <w:rsid w:val="001421CC"/>
    <w:pPr>
      <w:spacing w:before="100" w:beforeAutospacing="1" w:after="100" w:afterAutospacing="1"/>
    </w:pPr>
    <w:rPr>
      <w:rFonts w:eastAsia="Times New Roman"/>
    </w:rPr>
  </w:style>
  <w:style w:type="character" w:customStyle="1" w:styleId="countrytitle1">
    <w:name w:val="countrytitle1"/>
    <w:rsid w:val="001421CC"/>
    <w:rPr>
      <w:rFonts w:ascii="Verdana" w:hAnsi="Verdana" w:hint="default"/>
      <w:b/>
      <w:bCs/>
      <w:color w:val="293643"/>
      <w:sz w:val="24"/>
      <w:szCs w:val="24"/>
    </w:rPr>
  </w:style>
  <w:style w:type="character" w:customStyle="1" w:styleId="storyheader1">
    <w:name w:val="storyheader1"/>
    <w:rsid w:val="001421CC"/>
    <w:rPr>
      <w:rFonts w:ascii="Verdana" w:hAnsi="Verdana" w:hint="default"/>
      <w:b/>
      <w:bCs/>
      <w:color w:val="000000"/>
      <w:sz w:val="21"/>
      <w:szCs w:val="21"/>
    </w:rPr>
  </w:style>
  <w:style w:type="paragraph" w:customStyle="1" w:styleId="TimesNewRoman12">
    <w:name w:val="TimesNewRoman12"/>
    <w:uiPriority w:val="99"/>
    <w:qFormat/>
    <w:rsid w:val="001421C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421CC"/>
    <w:pPr>
      <w:spacing w:before="100" w:beforeAutospacing="1" w:after="100" w:afterAutospacing="1"/>
    </w:pPr>
    <w:rPr>
      <w:rFonts w:eastAsia="Times New Roman"/>
    </w:rPr>
  </w:style>
  <w:style w:type="character" w:customStyle="1" w:styleId="cardunderlinedChar0">
    <w:name w:val="card underlined Char"/>
    <w:rsid w:val="001421CC"/>
    <w:rPr>
      <w:rFonts w:ascii="Arial" w:hAnsi="Arial"/>
      <w:sz w:val="22"/>
      <w:szCs w:val="24"/>
      <w:u w:val="single"/>
      <w:lang w:val="en-US" w:eastAsia="en-US" w:bidi="ar-SA"/>
    </w:rPr>
  </w:style>
  <w:style w:type="paragraph" w:customStyle="1" w:styleId="medium-normal">
    <w:name w:val="medium-normal"/>
    <w:basedOn w:val="Normal"/>
    <w:uiPriority w:val="99"/>
    <w:qFormat/>
    <w:rsid w:val="001421CC"/>
    <w:pPr>
      <w:spacing w:before="100" w:beforeAutospacing="1" w:after="100" w:afterAutospacing="1"/>
    </w:pPr>
    <w:rPr>
      <w:rFonts w:eastAsia="Times New Roman"/>
    </w:rPr>
  </w:style>
  <w:style w:type="paragraph" w:customStyle="1" w:styleId="textChar">
    <w:name w:val="text Char"/>
    <w:basedOn w:val="Normal"/>
    <w:autoRedefine/>
    <w:uiPriority w:val="99"/>
    <w:qFormat/>
    <w:rsid w:val="001421CC"/>
    <w:rPr>
      <w:rFonts w:eastAsia="Times New Roman"/>
      <w:color w:val="000000"/>
      <w:sz w:val="18"/>
    </w:rPr>
  </w:style>
  <w:style w:type="paragraph" w:customStyle="1" w:styleId="text1">
    <w:name w:val="text1"/>
    <w:basedOn w:val="Normal"/>
    <w:autoRedefine/>
    <w:uiPriority w:val="99"/>
    <w:qFormat/>
    <w:rsid w:val="001421CC"/>
    <w:rPr>
      <w:rFonts w:eastAsia="Times New Roman"/>
      <w:szCs w:val="20"/>
    </w:rPr>
  </w:style>
  <w:style w:type="character" w:customStyle="1" w:styleId="article1">
    <w:name w:val="article1"/>
    <w:rsid w:val="001421CC"/>
    <w:rPr>
      <w:rFonts w:ascii="Verdana" w:hAnsi="Verdana" w:hint="default"/>
      <w:color w:val="333333"/>
      <w:sz w:val="16"/>
      <w:szCs w:val="16"/>
    </w:rPr>
  </w:style>
  <w:style w:type="paragraph" w:customStyle="1" w:styleId="RepeatBlockHeading">
    <w:name w:val="Repeat Block Heading"/>
    <w:basedOn w:val="Normal"/>
    <w:autoRedefine/>
    <w:uiPriority w:val="99"/>
    <w:qFormat/>
    <w:rsid w:val="001421CC"/>
    <w:pPr>
      <w:jc w:val="center"/>
    </w:pPr>
    <w:rPr>
      <w:rFonts w:eastAsia="Times New Roman"/>
      <w:b/>
      <w:smallCaps/>
      <w:color w:val="000000"/>
      <w:u w:val="thick"/>
    </w:rPr>
  </w:style>
  <w:style w:type="character" w:customStyle="1" w:styleId="Hyperlink6">
    <w:name w:val="Hyperlink6"/>
    <w:rsid w:val="001421CC"/>
    <w:rPr>
      <w:color w:val="3300CC"/>
      <w:u w:val="single"/>
    </w:rPr>
  </w:style>
  <w:style w:type="paragraph" w:customStyle="1" w:styleId="story-headline">
    <w:name w:val="story-headline"/>
    <w:basedOn w:val="Normal"/>
    <w:uiPriority w:val="99"/>
    <w:qFormat/>
    <w:rsid w:val="001421CC"/>
    <w:pPr>
      <w:spacing w:before="72" w:after="72"/>
    </w:pPr>
    <w:rPr>
      <w:rFonts w:eastAsia="Times New Roman"/>
      <w:b/>
      <w:bCs/>
      <w:sz w:val="26"/>
      <w:szCs w:val="26"/>
    </w:rPr>
  </w:style>
  <w:style w:type="paragraph" w:customStyle="1" w:styleId="story-body">
    <w:name w:val="story-body"/>
    <w:basedOn w:val="Normal"/>
    <w:uiPriority w:val="99"/>
    <w:qFormat/>
    <w:rsid w:val="001421CC"/>
    <w:pPr>
      <w:spacing w:before="100" w:beforeAutospacing="1" w:after="100" w:afterAutospacing="1"/>
    </w:pPr>
    <w:rPr>
      <w:rFonts w:eastAsia="Times New Roman"/>
    </w:rPr>
  </w:style>
  <w:style w:type="character" w:customStyle="1" w:styleId="story-posted-date1">
    <w:name w:val="story-posted-date1"/>
    <w:rsid w:val="001421CC"/>
    <w:rPr>
      <w:rFonts w:ascii="Arial" w:hAnsi="Arial" w:cs="Arial" w:hint="default"/>
      <w:b w:val="0"/>
      <w:bCs w:val="0"/>
      <w:sz w:val="19"/>
      <w:szCs w:val="19"/>
    </w:rPr>
  </w:style>
  <w:style w:type="paragraph" w:customStyle="1" w:styleId="story-dateline">
    <w:name w:val="story-dateline"/>
    <w:basedOn w:val="Normal"/>
    <w:uiPriority w:val="99"/>
    <w:qFormat/>
    <w:rsid w:val="001421CC"/>
    <w:rPr>
      <w:rFonts w:eastAsia="Times New Roman"/>
      <w:b/>
      <w:bCs/>
    </w:rPr>
  </w:style>
  <w:style w:type="paragraph" w:customStyle="1" w:styleId="TextofCards">
    <w:name w:val="Text of Cards"/>
    <w:basedOn w:val="Normal"/>
    <w:uiPriority w:val="99"/>
    <w:qFormat/>
    <w:rsid w:val="001421CC"/>
    <w:rPr>
      <w:rFonts w:eastAsia="Times New Roman"/>
      <w:color w:val="000000"/>
      <w:spacing w:val="6"/>
      <w:szCs w:val="23"/>
    </w:rPr>
  </w:style>
  <w:style w:type="paragraph" w:customStyle="1" w:styleId="Corpotesto">
    <w:name w:val="Corpo testo"/>
    <w:basedOn w:val="Normal"/>
    <w:uiPriority w:val="99"/>
    <w:qFormat/>
    <w:rsid w:val="001421CC"/>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1421CC"/>
    <w:rPr>
      <w:rFonts w:eastAsia="SimSun" w:cs="Arial"/>
      <w:b/>
      <w:bCs/>
      <w:iCs/>
      <w:sz w:val="24"/>
      <w:szCs w:val="28"/>
      <w:lang w:val="en-US" w:eastAsia="zh-CN" w:bidi="ar-SA"/>
    </w:rPr>
  </w:style>
  <w:style w:type="paragraph" w:customStyle="1" w:styleId="PageHeading">
    <w:name w:val="Page Heading"/>
    <w:basedOn w:val="Heading2"/>
    <w:uiPriority w:val="99"/>
    <w:qFormat/>
    <w:rsid w:val="001421CC"/>
    <w:pPr>
      <w:keepLines w:val="0"/>
      <w:pageBreakBefore w:val="0"/>
      <w:widowControl w:val="0"/>
      <w:suppressAutoHyphens/>
      <w:jc w:val="left"/>
    </w:pPr>
    <w:rPr>
      <w:rFonts w:eastAsia="Times New Roman" w:cs="Arial"/>
      <w:sz w:val="32"/>
      <w:szCs w:val="16"/>
      <w:u w:val="none"/>
    </w:rPr>
  </w:style>
  <w:style w:type="character" w:customStyle="1" w:styleId="postbody">
    <w:name w:val="postbody"/>
    <w:basedOn w:val="DefaultParagraphFont"/>
    <w:rsid w:val="001421CC"/>
  </w:style>
  <w:style w:type="paragraph" w:customStyle="1" w:styleId="tagCharChar1Char">
    <w:name w:val="tag Char Char1 Char"/>
    <w:uiPriority w:val="99"/>
    <w:qFormat/>
    <w:rsid w:val="001421CC"/>
    <w:rPr>
      <w:rFonts w:eastAsia="Times New Roman"/>
      <w:b/>
      <w:bCs/>
      <w:sz w:val="24"/>
      <w:szCs w:val="24"/>
    </w:rPr>
  </w:style>
  <w:style w:type="character" w:customStyle="1" w:styleId="textmedium">
    <w:name w:val="textmedium"/>
    <w:basedOn w:val="DefaultParagraphFont"/>
    <w:rsid w:val="001421CC"/>
  </w:style>
  <w:style w:type="character" w:customStyle="1" w:styleId="citation1">
    <w:name w:val="citation1"/>
    <w:rsid w:val="001421CC"/>
    <w:rPr>
      <w:rFonts w:ascii="Verdana" w:hAnsi="Verdana" w:hint="default"/>
      <w:sz w:val="17"/>
      <w:szCs w:val="17"/>
    </w:rPr>
  </w:style>
  <w:style w:type="character" w:customStyle="1" w:styleId="hithighlite">
    <w:name w:val="hithighlite"/>
    <w:basedOn w:val="DefaultParagraphFont"/>
    <w:rsid w:val="001421CC"/>
  </w:style>
  <w:style w:type="character" w:customStyle="1" w:styleId="articlecontent">
    <w:name w:val="articlecontent"/>
    <w:basedOn w:val="DefaultParagraphFont"/>
    <w:rsid w:val="001421CC"/>
  </w:style>
  <w:style w:type="paragraph" w:styleId="FootnoteText">
    <w:name w:val="footnote text"/>
    <w:basedOn w:val="Normal"/>
    <w:link w:val="FootnoteTextChar"/>
    <w:uiPriority w:val="99"/>
    <w:qFormat/>
    <w:rsid w:val="001421CC"/>
    <w:rPr>
      <w:rFonts w:ascii="Times" w:eastAsia="Times" w:hAnsi="Times"/>
      <w:szCs w:val="20"/>
    </w:rPr>
  </w:style>
  <w:style w:type="character" w:customStyle="1" w:styleId="FootnoteTextChar">
    <w:name w:val="Footnote Text Char"/>
    <w:basedOn w:val="DefaultParagraphFont"/>
    <w:link w:val="FootnoteText"/>
    <w:uiPriority w:val="99"/>
    <w:rsid w:val="001421CC"/>
    <w:rPr>
      <w:rFonts w:ascii="Times" w:eastAsia="Times" w:hAnsi="Times"/>
      <w:sz w:val="24"/>
      <w:szCs w:val="20"/>
    </w:rPr>
  </w:style>
  <w:style w:type="paragraph" w:customStyle="1" w:styleId="inside-copy">
    <w:name w:val="inside-copy"/>
    <w:basedOn w:val="Normal"/>
    <w:uiPriority w:val="99"/>
    <w:qFormat/>
    <w:rsid w:val="001421C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421CC"/>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421CC"/>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421CC"/>
  </w:style>
  <w:style w:type="paragraph" w:customStyle="1" w:styleId="ProjectTitleLine">
    <w:name w:val="Project Title Line"/>
    <w:basedOn w:val="Normal"/>
    <w:next w:val="Normal"/>
    <w:autoRedefine/>
    <w:uiPriority w:val="99"/>
    <w:qFormat/>
    <w:rsid w:val="001421CC"/>
    <w:pPr>
      <w:jc w:val="center"/>
    </w:pPr>
    <w:rPr>
      <w:rFonts w:eastAsia="Times New Roman"/>
      <w:caps/>
      <w:szCs w:val="20"/>
    </w:rPr>
  </w:style>
  <w:style w:type="character" w:customStyle="1" w:styleId="fource1">
    <w:name w:val="fource1"/>
    <w:rsid w:val="001421CC"/>
    <w:rPr>
      <w:sz w:val="34"/>
      <w:szCs w:val="34"/>
    </w:rPr>
  </w:style>
  <w:style w:type="paragraph" w:customStyle="1" w:styleId="LanguageStrike">
    <w:name w:val="Language Strike"/>
    <w:basedOn w:val="Normal"/>
    <w:next w:val="Normal"/>
    <w:uiPriority w:val="99"/>
    <w:qFormat/>
    <w:rsid w:val="001421CC"/>
    <w:rPr>
      <w:rFonts w:ascii="Arial Narrow" w:eastAsia="Times New Roman" w:hAnsi="Arial Narrow"/>
      <w:strike/>
    </w:rPr>
  </w:style>
  <w:style w:type="character" w:customStyle="1" w:styleId="LanguageStrikeChar">
    <w:name w:val="Language Strike Char"/>
    <w:rsid w:val="001421CC"/>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1421CC"/>
    <w:rPr>
      <w:rFonts w:eastAsia="Times New Roman"/>
      <w:szCs w:val="20"/>
      <w:u w:val="single"/>
    </w:rPr>
  </w:style>
  <w:style w:type="paragraph" w:customStyle="1" w:styleId="Normal10pt">
    <w:name w:val="Normal + 10 pt"/>
    <w:basedOn w:val="Normal"/>
    <w:uiPriority w:val="99"/>
    <w:qFormat/>
    <w:rsid w:val="001421CC"/>
    <w:rPr>
      <w:rFonts w:eastAsia="Times New Roman"/>
      <w:szCs w:val="20"/>
    </w:rPr>
  </w:style>
  <w:style w:type="paragraph" w:customStyle="1" w:styleId="cardChar1Char">
    <w:name w:val="card Char1 Char"/>
    <w:basedOn w:val="Normal"/>
    <w:uiPriority w:val="99"/>
    <w:qFormat/>
    <w:rsid w:val="001421CC"/>
    <w:pPr>
      <w:ind w:left="288" w:right="288"/>
    </w:pPr>
    <w:rPr>
      <w:rFonts w:eastAsia="Times New Roman"/>
      <w:szCs w:val="20"/>
    </w:rPr>
  </w:style>
  <w:style w:type="character" w:customStyle="1" w:styleId="normal11">
    <w:name w:val="normal1"/>
    <w:basedOn w:val="DefaultParagraphFont"/>
    <w:rsid w:val="001421CC"/>
  </w:style>
  <w:style w:type="character" w:customStyle="1" w:styleId="ds">
    <w:name w:val="ds"/>
    <w:basedOn w:val="DefaultParagraphFont"/>
    <w:rsid w:val="001421CC"/>
  </w:style>
  <w:style w:type="character" w:customStyle="1" w:styleId="UnderliningChar1">
    <w:name w:val="Underlining Char1"/>
    <w:rsid w:val="001421CC"/>
    <w:rPr>
      <w:rFonts w:ascii="Arial Narrow" w:hAnsi="Arial Narrow"/>
      <w:szCs w:val="24"/>
      <w:u w:val="single"/>
      <w:lang w:val="en-US" w:eastAsia="en-US" w:bidi="ar-SA"/>
    </w:rPr>
  </w:style>
  <w:style w:type="character" w:customStyle="1" w:styleId="UnderliningChar2">
    <w:name w:val="Underlining Char2"/>
    <w:rsid w:val="001421CC"/>
    <w:rPr>
      <w:rFonts w:ascii="Arial Narrow" w:hAnsi="Arial Narrow"/>
      <w:szCs w:val="24"/>
      <w:u w:val="single"/>
      <w:lang w:val="en-US" w:eastAsia="en-US" w:bidi="ar-SA"/>
    </w:rPr>
  </w:style>
  <w:style w:type="character" w:customStyle="1" w:styleId="MicroTextChar1">
    <w:name w:val="MicroText Char1"/>
    <w:rsid w:val="001421CC"/>
    <w:rPr>
      <w:rFonts w:ascii="Arial Narrow" w:hAnsi="Arial Narrow"/>
      <w:sz w:val="12"/>
      <w:szCs w:val="24"/>
      <w:lang w:val="en-US" w:eastAsia="en-US" w:bidi="ar-SA"/>
    </w:rPr>
  </w:style>
  <w:style w:type="paragraph" w:customStyle="1" w:styleId="CM12">
    <w:name w:val="CM12"/>
    <w:basedOn w:val="Default"/>
    <w:next w:val="Default"/>
    <w:uiPriority w:val="99"/>
    <w:qFormat/>
    <w:rsid w:val="001421C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421CC"/>
    <w:pPr>
      <w:widowControl w:val="0"/>
      <w:spacing w:after="480"/>
    </w:pPr>
    <w:rPr>
      <w:rFonts w:ascii="Granjon LT Std" w:hAnsi="Granjon LT Std"/>
      <w:color w:val="auto"/>
    </w:rPr>
  </w:style>
  <w:style w:type="paragraph" w:customStyle="1" w:styleId="CM10">
    <w:name w:val="CM10"/>
    <w:basedOn w:val="Default"/>
    <w:next w:val="Default"/>
    <w:uiPriority w:val="99"/>
    <w:qFormat/>
    <w:rsid w:val="001421CC"/>
    <w:pPr>
      <w:widowControl w:val="0"/>
      <w:spacing w:line="320" w:lineRule="atLeast"/>
    </w:pPr>
    <w:rPr>
      <w:rFonts w:ascii="Granjon LT Std" w:hAnsi="Granjon LT Std"/>
      <w:color w:val="auto"/>
    </w:rPr>
  </w:style>
  <w:style w:type="character" w:styleId="EndnoteReference">
    <w:name w:val="endnote reference"/>
    <w:rsid w:val="001421CC"/>
    <w:rPr>
      <w:vertAlign w:val="baseline"/>
    </w:rPr>
  </w:style>
  <w:style w:type="paragraph" w:customStyle="1" w:styleId="bold">
    <w:name w:val="bold"/>
    <w:basedOn w:val="Normal"/>
    <w:uiPriority w:val="99"/>
    <w:qFormat/>
    <w:rsid w:val="001421CC"/>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421CC"/>
    <w:rPr>
      <w:rFonts w:ascii="Arial Narrow" w:eastAsia="Times New Roman" w:hAnsi="Arial Narrow"/>
      <w:strike/>
      <w:szCs w:val="20"/>
    </w:rPr>
  </w:style>
  <w:style w:type="paragraph" w:customStyle="1" w:styleId="textbodyblack">
    <w:name w:val="textbodyblack"/>
    <w:basedOn w:val="Normal"/>
    <w:uiPriority w:val="99"/>
    <w:qFormat/>
    <w:rsid w:val="001421CC"/>
    <w:pPr>
      <w:spacing w:before="100" w:beforeAutospacing="1" w:after="100" w:afterAutospacing="1"/>
    </w:pPr>
    <w:rPr>
      <w:rFonts w:eastAsia="Times New Roman"/>
    </w:rPr>
  </w:style>
  <w:style w:type="character" w:customStyle="1" w:styleId="DefaultPara">
    <w:name w:val="Default Para"/>
    <w:rsid w:val="001421CC"/>
    <w:rPr>
      <w:sz w:val="20"/>
    </w:rPr>
  </w:style>
  <w:style w:type="character" w:customStyle="1" w:styleId="SYSHYPERTEXT">
    <w:name w:val="SYS_HYPERTEXT"/>
    <w:rsid w:val="001421CC"/>
    <w:rPr>
      <w:color w:val="0000FF"/>
      <w:u w:val="single"/>
    </w:rPr>
  </w:style>
  <w:style w:type="character" w:customStyle="1" w:styleId="Hyperlink1">
    <w:name w:val="Hyperlink1"/>
    <w:rsid w:val="001421C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421CC"/>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421CC"/>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1421C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1421CC"/>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1421CC"/>
    <w:rPr>
      <w:b/>
      <w:u w:val="single"/>
    </w:rPr>
  </w:style>
  <w:style w:type="character" w:customStyle="1" w:styleId="StyleTagTimesNewRomanChar">
    <w:name w:val="Style Tag + Times New Roman Char"/>
    <w:rsid w:val="001421CC"/>
    <w:rPr>
      <w:b/>
      <w:bCs/>
      <w:noProof w:val="0"/>
      <w:sz w:val="24"/>
      <w:szCs w:val="24"/>
      <w:lang w:val="en-US" w:eastAsia="en-US" w:bidi="ar-SA"/>
    </w:rPr>
  </w:style>
  <w:style w:type="character" w:customStyle="1" w:styleId="ShrinkChar">
    <w:name w:val="Shrink Char"/>
    <w:link w:val="Shrink"/>
    <w:rsid w:val="001421CC"/>
    <w:rPr>
      <w:rFonts w:cs="Courier"/>
      <w:bCs/>
      <w:sz w:val="16"/>
      <w:szCs w:val="16"/>
    </w:rPr>
  </w:style>
  <w:style w:type="paragraph" w:customStyle="1" w:styleId="SmallCard">
    <w:name w:val="Small Card"/>
    <w:basedOn w:val="Normal"/>
    <w:uiPriority w:val="99"/>
    <w:qFormat/>
    <w:rsid w:val="001421CC"/>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421CC"/>
    <w:rPr>
      <w:rFonts w:ascii="Arial Narrow" w:hAnsi="Arial Narrow" w:cs="Arial"/>
      <w:b/>
      <w:bCs/>
      <w:iCs/>
      <w:sz w:val="24"/>
      <w:szCs w:val="28"/>
      <w:lang w:val="en-US" w:eastAsia="en-US" w:bidi="ar-SA"/>
    </w:rPr>
  </w:style>
  <w:style w:type="character" w:customStyle="1" w:styleId="UnderliningCharChar">
    <w:name w:val="Underlining Char Char"/>
    <w:rsid w:val="001421CC"/>
    <w:rPr>
      <w:rFonts w:ascii="Arial Narrow" w:hAnsi="Arial Narrow"/>
      <w:szCs w:val="24"/>
      <w:u w:val="single"/>
      <w:lang w:val="en-US" w:eastAsia="en-US" w:bidi="ar-SA"/>
    </w:rPr>
  </w:style>
  <w:style w:type="character" w:customStyle="1" w:styleId="StyleArialNarrow12ptBold">
    <w:name w:val="Style Arial Narrow 12 pt Bold"/>
    <w:rsid w:val="001421CC"/>
    <w:rPr>
      <w:rFonts w:ascii="Arial Narrow" w:hAnsi="Arial Narrow"/>
      <w:b/>
      <w:bCs/>
      <w:sz w:val="24"/>
    </w:rPr>
  </w:style>
  <w:style w:type="character" w:customStyle="1" w:styleId="Style1CharChar">
    <w:name w:val="Style1 Char Char"/>
    <w:rsid w:val="001421CC"/>
    <w:rPr>
      <w:sz w:val="16"/>
      <w:szCs w:val="16"/>
      <w:lang w:val="en-US" w:eastAsia="en-US" w:bidi="ar-SA"/>
    </w:rPr>
  </w:style>
  <w:style w:type="character" w:customStyle="1" w:styleId="UnderlinedCharChar1">
    <w:name w:val="Underlined Char Char1"/>
    <w:rsid w:val="001421CC"/>
    <w:rPr>
      <w:rFonts w:ascii="Bell MT" w:eastAsia="Times New Roman" w:hAnsi="Bell MT"/>
      <w:bCs/>
      <w:iCs/>
      <w:sz w:val="22"/>
      <w:u w:val="single"/>
    </w:rPr>
  </w:style>
  <w:style w:type="character" w:customStyle="1" w:styleId="Heading2CharChar2">
    <w:name w:val="Heading 2 Char Char2"/>
    <w:rsid w:val="001421CC"/>
    <w:rPr>
      <w:rFonts w:cs="Arial"/>
      <w:b/>
      <w:bCs/>
      <w:iCs/>
      <w:sz w:val="22"/>
      <w:szCs w:val="28"/>
      <w:lang w:val="en-US" w:eastAsia="en-US" w:bidi="ar-SA"/>
    </w:rPr>
  </w:style>
  <w:style w:type="character" w:customStyle="1" w:styleId="doctitle">
    <w:name w:val="doctitle"/>
    <w:rsid w:val="001421CC"/>
  </w:style>
  <w:style w:type="character" w:customStyle="1" w:styleId="FooterChar1">
    <w:name w:val="Footer Char1"/>
    <w:uiPriority w:val="99"/>
    <w:semiHidden/>
    <w:rsid w:val="001421CC"/>
    <w:rPr>
      <w:rFonts w:ascii="Garamond" w:eastAsia="Calibri" w:hAnsi="Garamond" w:cs="Times New Roman"/>
      <w:szCs w:val="22"/>
    </w:rPr>
  </w:style>
  <w:style w:type="paragraph" w:customStyle="1" w:styleId="CiteCorrected">
    <w:name w:val="Cite Corrected"/>
    <w:basedOn w:val="Normal"/>
    <w:link w:val="CiteCorrectedChar"/>
    <w:qFormat/>
    <w:rsid w:val="001421CC"/>
    <w:rPr>
      <w:rFonts w:eastAsia="Times New Roman"/>
      <w:b/>
      <w:bCs/>
      <w:szCs w:val="16"/>
      <w:u w:val="single"/>
    </w:rPr>
  </w:style>
  <w:style w:type="character" w:customStyle="1" w:styleId="CiteCorrectedChar">
    <w:name w:val="Cite Corrected Char"/>
    <w:link w:val="CiteCorrected"/>
    <w:rsid w:val="001421CC"/>
    <w:rPr>
      <w:rFonts w:ascii="Calibri" w:eastAsia="Times New Roman" w:hAnsi="Calibri"/>
      <w:b/>
      <w:bCs/>
      <w:sz w:val="24"/>
      <w:szCs w:val="16"/>
      <w:u w:val="single"/>
    </w:rPr>
  </w:style>
  <w:style w:type="character" w:customStyle="1" w:styleId="cardtext-underlined">
    <w:name w:val="card text- underlined"/>
    <w:rsid w:val="001421CC"/>
    <w:rPr>
      <w:rFonts w:ascii="Garamond" w:hAnsi="Garamond"/>
      <w:u w:val="single"/>
    </w:rPr>
  </w:style>
  <w:style w:type="numbering" w:customStyle="1" w:styleId="NoList6">
    <w:name w:val="No List6"/>
    <w:next w:val="NoList"/>
    <w:uiPriority w:val="99"/>
    <w:semiHidden/>
    <w:unhideWhenUsed/>
    <w:rsid w:val="001421CC"/>
  </w:style>
  <w:style w:type="numbering" w:customStyle="1" w:styleId="NoList7">
    <w:name w:val="No List7"/>
    <w:next w:val="NoList"/>
    <w:semiHidden/>
    <w:unhideWhenUsed/>
    <w:rsid w:val="001421CC"/>
  </w:style>
  <w:style w:type="character" w:customStyle="1" w:styleId="stylestylebold12pt">
    <w:name w:val="stylestylebold12pt"/>
    <w:basedOn w:val="DefaultParagraphFont"/>
    <w:rsid w:val="001421CC"/>
  </w:style>
  <w:style w:type="character" w:customStyle="1" w:styleId="styleboldunderline">
    <w:name w:val="styleboldunderline"/>
    <w:basedOn w:val="DefaultParagraphFont"/>
    <w:rsid w:val="001421CC"/>
  </w:style>
  <w:style w:type="character" w:customStyle="1" w:styleId="Styleunderline11pt">
    <w:name w:val="Style underline + 11 pt"/>
    <w:rsid w:val="001421CC"/>
    <w:rPr>
      <w:rFonts w:ascii="Times New Roman" w:hAnsi="Times New Roman"/>
      <w:b w:val="0"/>
      <w:bCs w:val="0"/>
      <w:sz w:val="20"/>
      <w:u w:val="single"/>
    </w:rPr>
  </w:style>
  <w:style w:type="character" w:customStyle="1" w:styleId="Styleunderline11ptBold">
    <w:name w:val="Style underline + 11 pt Bold"/>
    <w:rsid w:val="001421CC"/>
    <w:rPr>
      <w:rFonts w:ascii="Times New Roman" w:hAnsi="Times New Roman"/>
      <w:b/>
      <w:bCs w:val="0"/>
      <w:sz w:val="20"/>
      <w:u w:val="single"/>
    </w:rPr>
  </w:style>
  <w:style w:type="paragraph" w:customStyle="1" w:styleId="story-body-text">
    <w:name w:val="story-body-text"/>
    <w:basedOn w:val="Normal"/>
    <w:uiPriority w:val="99"/>
    <w:qFormat/>
    <w:rsid w:val="001421CC"/>
    <w:pPr>
      <w:spacing w:before="100" w:beforeAutospacing="1" w:after="100" w:afterAutospacing="1"/>
    </w:pPr>
    <w:rPr>
      <w:rFonts w:eastAsia="Times New Roman"/>
    </w:rPr>
  </w:style>
  <w:style w:type="character" w:customStyle="1" w:styleId="-newsgate-macro-cci-bullet-">
    <w:name w:val="-newsgate-macro-cci-bullet-"/>
    <w:basedOn w:val="DefaultParagraphFont"/>
    <w:rsid w:val="001421CC"/>
  </w:style>
  <w:style w:type="character" w:customStyle="1" w:styleId="BriefTitleChar">
    <w:name w:val="Brief Title Char"/>
    <w:basedOn w:val="DefaultParagraphFont"/>
    <w:rsid w:val="001421CC"/>
    <w:rPr>
      <w:b/>
      <w:sz w:val="24"/>
      <w:szCs w:val="24"/>
      <w:u w:val="single"/>
      <w:lang w:val="en-US" w:eastAsia="en-US" w:bidi="ar-SA"/>
    </w:rPr>
  </w:style>
  <w:style w:type="paragraph" w:customStyle="1" w:styleId="BriefTitle2">
    <w:name w:val="Brief Title 2"/>
    <w:basedOn w:val="Heading1"/>
    <w:uiPriority w:val="99"/>
    <w:qFormat/>
    <w:rsid w:val="001421CC"/>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bCs/>
      <w:sz w:val="24"/>
      <w:szCs w:val="24"/>
      <w:u w:val="single"/>
    </w:rPr>
  </w:style>
  <w:style w:type="character" w:customStyle="1" w:styleId="BriefTitle2Char">
    <w:name w:val="Brief Title 2 Char"/>
    <w:basedOn w:val="BriefTitleChar"/>
    <w:rsid w:val="001421CC"/>
    <w:rPr>
      <w:b/>
      <w:sz w:val="24"/>
      <w:szCs w:val="24"/>
      <w:u w:val="single"/>
      <w:lang w:val="en-US" w:eastAsia="en-US" w:bidi="ar-SA"/>
    </w:rPr>
  </w:style>
  <w:style w:type="paragraph" w:customStyle="1" w:styleId="cards0">
    <w:name w:val="cards"/>
    <w:basedOn w:val="Normal"/>
    <w:uiPriority w:val="99"/>
    <w:qFormat/>
    <w:rsid w:val="001421CC"/>
    <w:rPr>
      <w:rFonts w:eastAsia="Calibri"/>
    </w:rPr>
  </w:style>
  <w:style w:type="character" w:customStyle="1" w:styleId="StyleStyleUnderline411ptBold">
    <w:name w:val="Style Style Underline4 + 11 pt Bold"/>
    <w:basedOn w:val="DefaultParagraphFont"/>
    <w:rsid w:val="001421CC"/>
    <w:rPr>
      <w:b/>
      <w:bCs/>
      <w:sz w:val="20"/>
      <w:u w:val="single"/>
    </w:rPr>
  </w:style>
  <w:style w:type="character" w:customStyle="1" w:styleId="Style9ptUnderline2">
    <w:name w:val="Style 9 pt Underline2"/>
    <w:rsid w:val="001421CC"/>
    <w:rPr>
      <w:sz w:val="20"/>
      <w:u w:val="single"/>
    </w:rPr>
  </w:style>
  <w:style w:type="character" w:customStyle="1" w:styleId="FootnoteTextChar1">
    <w:name w:val="Footnote Text Char1"/>
    <w:basedOn w:val="DefaultParagraphFont"/>
    <w:uiPriority w:val="99"/>
    <w:rsid w:val="001421CC"/>
    <w:rPr>
      <w:rFonts w:ascii="Georgia" w:hAnsi="Georgia"/>
      <w:sz w:val="20"/>
      <w:szCs w:val="20"/>
    </w:rPr>
  </w:style>
  <w:style w:type="character" w:customStyle="1" w:styleId="SubtitleChar1">
    <w:name w:val="Subtitle Char1"/>
    <w:aliases w:val="Underlined card text Char1"/>
    <w:basedOn w:val="DefaultParagraphFont"/>
    <w:uiPriority w:val="11"/>
    <w:rsid w:val="001421CC"/>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1421CC"/>
    <w:rPr>
      <w:rFonts w:ascii="Georgia" w:hAnsi="Georgia"/>
    </w:rPr>
  </w:style>
  <w:style w:type="character" w:customStyle="1" w:styleId="BodyText2Char1">
    <w:name w:val="Body Text 2 Char1"/>
    <w:basedOn w:val="DefaultParagraphFont"/>
    <w:uiPriority w:val="99"/>
    <w:rsid w:val="001421CC"/>
    <w:rPr>
      <w:rFonts w:ascii="Georgia" w:hAnsi="Georgia"/>
    </w:rPr>
  </w:style>
  <w:style w:type="character" w:customStyle="1" w:styleId="PlainTextChar1">
    <w:name w:val="Plain Text Char1"/>
    <w:basedOn w:val="DefaultParagraphFont"/>
    <w:rsid w:val="001421CC"/>
    <w:rPr>
      <w:rFonts w:ascii="Consolas" w:hAnsi="Consolas"/>
      <w:sz w:val="21"/>
      <w:szCs w:val="21"/>
    </w:rPr>
  </w:style>
  <w:style w:type="character" w:customStyle="1" w:styleId="StyleCardText11ptUnderlineChar">
    <w:name w:val="Style Card Text + 11 pt Underline Char"/>
    <w:link w:val="StyleCardText11ptUnderline"/>
    <w:locked/>
    <w:rsid w:val="001421CC"/>
    <w:rPr>
      <w:u w:val="single"/>
    </w:rPr>
  </w:style>
  <w:style w:type="paragraph" w:customStyle="1" w:styleId="StyleCardText11ptUnderline">
    <w:name w:val="Style Card Text + 11 pt Underline"/>
    <w:link w:val="StyleCardText11ptUnderlineChar"/>
    <w:qFormat/>
    <w:rsid w:val="001421CC"/>
    <w:pPr>
      <w:spacing w:line="256" w:lineRule="auto"/>
    </w:pPr>
    <w:rPr>
      <w:u w:val="single"/>
    </w:rPr>
  </w:style>
  <w:style w:type="character" w:customStyle="1" w:styleId="StyleMinimizedText11ptChar">
    <w:name w:val="Style Minimized Text + 11 pt Char"/>
    <w:basedOn w:val="DefaultParagraphFont"/>
    <w:link w:val="StyleMinimizedText11pt"/>
    <w:locked/>
    <w:rsid w:val="001421CC"/>
    <w:rPr>
      <w:rFonts w:ascii="Georgia" w:hAnsi="Georgia"/>
      <w:sz w:val="16"/>
    </w:rPr>
  </w:style>
  <w:style w:type="paragraph" w:customStyle="1" w:styleId="StyleMinimizedText11pt">
    <w:name w:val="Style Minimized Text + 11 pt"/>
    <w:basedOn w:val="Normal"/>
    <w:link w:val="StyleMinimizedText11ptChar"/>
    <w:qFormat/>
    <w:rsid w:val="001421CC"/>
    <w:rPr>
      <w:rFonts w:ascii="Georgia" w:hAnsi="Georgia"/>
      <w:sz w:val="16"/>
    </w:rPr>
  </w:style>
  <w:style w:type="character" w:customStyle="1" w:styleId="StyleMinimizedText11pt1Char">
    <w:name w:val="Style Minimized Text + 11 pt1 Char"/>
    <w:basedOn w:val="DefaultParagraphFont"/>
    <w:link w:val="StyleMinimizedText11pt1"/>
    <w:locked/>
    <w:rsid w:val="001421CC"/>
    <w:rPr>
      <w:rFonts w:ascii="Georgia" w:hAnsi="Georgia"/>
      <w:sz w:val="16"/>
    </w:rPr>
  </w:style>
  <w:style w:type="paragraph" w:customStyle="1" w:styleId="StyleMinimizedText11pt1">
    <w:name w:val="Style Minimized Text + 11 pt1"/>
    <w:basedOn w:val="Normal"/>
    <w:link w:val="StyleMinimizedText11pt1Char"/>
    <w:qFormat/>
    <w:rsid w:val="001421CC"/>
    <w:rPr>
      <w:rFonts w:ascii="Georgia" w:hAnsi="Georgia"/>
      <w:sz w:val="16"/>
    </w:rPr>
  </w:style>
  <w:style w:type="character" w:customStyle="1" w:styleId="Debate-CardSmalltextF2Char">
    <w:name w:val="Debate- Card Small text F2 Char"/>
    <w:link w:val="Debate-CardSmalltextF2"/>
    <w:locked/>
    <w:rsid w:val="001421CC"/>
    <w:rPr>
      <w:rFonts w:ascii="Arial Narrow" w:hAnsi="Arial Narrow"/>
      <w:sz w:val="16"/>
    </w:rPr>
  </w:style>
  <w:style w:type="paragraph" w:customStyle="1" w:styleId="Debate-CardSmalltextF2">
    <w:name w:val="Debate- Card Small text F2"/>
    <w:basedOn w:val="Normal"/>
    <w:next w:val="Normal"/>
    <w:link w:val="Debate-CardSmalltextF2Char"/>
    <w:qFormat/>
    <w:rsid w:val="001421CC"/>
    <w:pPr>
      <w:spacing w:line="254" w:lineRule="auto"/>
    </w:pPr>
    <w:rPr>
      <w:rFonts w:ascii="Arial Narrow" w:hAnsi="Arial Narrow"/>
      <w:sz w:val="16"/>
    </w:rPr>
  </w:style>
  <w:style w:type="character" w:customStyle="1" w:styleId="Debate-EmphasizedText-F5Char">
    <w:name w:val="Debate- Emphasized Text- F5 Char"/>
    <w:link w:val="Debate-EmphasizedText-F5"/>
    <w:locked/>
    <w:rsid w:val="001421CC"/>
    <w:rPr>
      <w:rFonts w:ascii="Arial Narrow" w:hAnsi="Arial Narrow"/>
      <w:b/>
      <w:sz w:val="18"/>
      <w:u w:val="single"/>
    </w:rPr>
  </w:style>
  <w:style w:type="paragraph" w:customStyle="1" w:styleId="Debate-EmphasizedText-F5">
    <w:name w:val="Debate- Emphasized Text- F5"/>
    <w:basedOn w:val="Normal"/>
    <w:link w:val="Debate-EmphasizedText-F5Char"/>
    <w:qFormat/>
    <w:rsid w:val="001421CC"/>
    <w:pPr>
      <w:spacing w:line="254"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421C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421CC"/>
    <w:pPr>
      <w:spacing w:line="254"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421C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421CC"/>
    <w:rPr>
      <w:rFonts w:ascii="Times New Roman" w:eastAsia="Times New Roman" w:hAnsi="Times New Roman" w:cs="Calibri"/>
      <w:sz w:val="16"/>
    </w:rPr>
  </w:style>
  <w:style w:type="character" w:customStyle="1" w:styleId="StyleStyle112ptChar">
    <w:name w:val="Style Style1 + 12 pt Char"/>
    <w:basedOn w:val="DefaultParagraphFont"/>
    <w:link w:val="StyleStyle112pt"/>
    <w:locked/>
    <w:rsid w:val="001421CC"/>
    <w:rPr>
      <w:rFonts w:ascii="Georgia" w:eastAsia="SimSun" w:hAnsi="Georgia"/>
      <w:u w:val="single"/>
      <w:lang w:eastAsia="zh-CN"/>
    </w:rPr>
  </w:style>
  <w:style w:type="paragraph" w:customStyle="1" w:styleId="StyleStyle112pt">
    <w:name w:val="Style Style1 + 12 pt"/>
    <w:basedOn w:val="Normal"/>
    <w:link w:val="StyleStyle112ptChar"/>
    <w:qFormat/>
    <w:rsid w:val="001421CC"/>
    <w:rPr>
      <w:rFonts w:ascii="Georgia" w:eastAsia="SimSun" w:hAnsi="Georgia"/>
      <w:sz w:val="22"/>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1421CC"/>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1421CC"/>
    <w:rPr>
      <w:rFonts w:ascii="Georgia" w:hAnsi="Georgia"/>
      <w:sz w:val="20"/>
    </w:rPr>
  </w:style>
  <w:style w:type="character" w:customStyle="1" w:styleId="StyleUnderlineChar11ptBorderSinglesolidlineAutoChar">
    <w:name w:val="Style Underline Char + 11 pt Border: : (Single solid line Auto  ... Char"/>
    <w:link w:val="StyleUnderlineChar11ptBorderSinglesolidlineAuto"/>
    <w:locked/>
    <w:rsid w:val="001421CC"/>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1421CC"/>
    <w:pPr>
      <w:pBdr>
        <w:top w:val="single" w:sz="4" w:space="0" w:color="auto"/>
        <w:left w:val="single" w:sz="4" w:space="0" w:color="auto"/>
        <w:bottom w:val="single" w:sz="4" w:space="0" w:color="auto"/>
        <w:right w:val="single" w:sz="4" w:space="0" w:color="auto"/>
      </w:pBdr>
    </w:pPr>
    <w:rPr>
      <w:rFonts w:ascii="Georgia" w:eastAsia="Times New Roman" w:hAnsi="Georgia"/>
      <w:sz w:val="22"/>
      <w:u w:val="single"/>
      <w:bdr w:val="single" w:sz="4" w:space="0" w:color="auto" w:frame="1"/>
    </w:rPr>
  </w:style>
  <w:style w:type="character" w:customStyle="1" w:styleId="StyleStyle49pt3Char">
    <w:name w:val="Style Style4 + 9 pt3 Char"/>
    <w:basedOn w:val="Style4Char"/>
    <w:link w:val="StyleStyle49pt3"/>
    <w:locked/>
    <w:rsid w:val="001421CC"/>
    <w:rPr>
      <w:rFonts w:ascii="Calibri" w:eastAsia="Times New Roman" w:hAnsi="Calibri"/>
      <w:sz w:val="24"/>
      <w:u w:val="single"/>
    </w:rPr>
  </w:style>
  <w:style w:type="paragraph" w:customStyle="1" w:styleId="StyleStyle49pt3">
    <w:name w:val="Style Style4 + 9 pt3"/>
    <w:basedOn w:val="Style4"/>
    <w:link w:val="StyleStyle49pt3Char"/>
    <w:qFormat/>
    <w:rsid w:val="001421CC"/>
    <w:rPr>
      <w:rFonts w:ascii="Calibri" w:hAnsi="Calibri"/>
    </w:rPr>
  </w:style>
  <w:style w:type="character" w:customStyle="1" w:styleId="StyleStyle4BoldChar">
    <w:name w:val="Style Style4 + Bold Char"/>
    <w:basedOn w:val="Style4Char"/>
    <w:link w:val="StyleStyle4Bold"/>
    <w:locked/>
    <w:rsid w:val="001421CC"/>
    <w:rPr>
      <w:rFonts w:ascii="Calibri" w:eastAsia="Times New Roman" w:hAnsi="Calibri"/>
      <w:sz w:val="24"/>
      <w:u w:val="single"/>
    </w:rPr>
  </w:style>
  <w:style w:type="paragraph" w:customStyle="1" w:styleId="StyleStyle4Bold">
    <w:name w:val="Style Style4 + Bold"/>
    <w:basedOn w:val="Style4"/>
    <w:link w:val="StyleStyle4BoldChar"/>
    <w:qFormat/>
    <w:rsid w:val="001421CC"/>
    <w:rPr>
      <w:rFonts w:ascii="Calibri" w:hAnsi="Calibri"/>
    </w:rPr>
  </w:style>
  <w:style w:type="character" w:customStyle="1" w:styleId="CircledChar">
    <w:name w:val="Circled Char"/>
    <w:basedOn w:val="CardTextChar0"/>
    <w:link w:val="Circled"/>
    <w:locked/>
    <w:rsid w:val="001421CC"/>
    <w:rPr>
      <w:rFonts w:ascii="MS Mincho" w:eastAsia="MS Mincho" w:hAnsi="Garamond" w:cs="Times New Roman"/>
      <w:b/>
      <w:sz w:val="18"/>
      <w:szCs w:val="20"/>
      <w:u w:val="single"/>
      <w:lang w:val="x-none" w:eastAsia="ja-JP"/>
    </w:rPr>
  </w:style>
  <w:style w:type="paragraph" w:customStyle="1" w:styleId="Circled">
    <w:name w:val="Circled"/>
    <w:link w:val="CircledChar"/>
    <w:qFormat/>
    <w:rsid w:val="001421CC"/>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1421CC"/>
    <w:rPr>
      <w:rFonts w:ascii="Calibri" w:eastAsia="Times New Roman" w:hAnsi="Calibri"/>
      <w:sz w:val="24"/>
      <w:u w:val="single"/>
    </w:rPr>
  </w:style>
  <w:style w:type="paragraph" w:customStyle="1" w:styleId="StyleStyle411pt1">
    <w:name w:val="Style Style4 + 11 pt1"/>
    <w:basedOn w:val="Style4"/>
    <w:link w:val="StyleStyle411pt1Char"/>
    <w:qFormat/>
    <w:rsid w:val="001421CC"/>
    <w:rPr>
      <w:rFonts w:ascii="Calibri" w:hAnsi="Calibri"/>
    </w:rPr>
  </w:style>
  <w:style w:type="character" w:customStyle="1" w:styleId="StyleBoldandUnderlineChar11ptChar">
    <w:name w:val="Style Bold and Underline Char + 11 pt Char"/>
    <w:basedOn w:val="BoldandUnderlineCharChar2"/>
    <w:link w:val="StyleBoldandUnderlineChar11pt"/>
    <w:locked/>
    <w:rsid w:val="001421CC"/>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1421CC"/>
    <w:rPr>
      <w:b/>
      <w:bCs w:val="0"/>
      <w:u w:val="single"/>
      <w:lang w:val="en-US" w:eastAsia="en-US" w:bidi="ar-SA"/>
    </w:rPr>
  </w:style>
  <w:style w:type="paragraph" w:customStyle="1" w:styleId="StyleBoldandUnderlineChar11pt">
    <w:name w:val="Style Bold and Underline Char + 11 pt"/>
    <w:link w:val="StyleBoldandUnderlineChar11ptChar"/>
    <w:qFormat/>
    <w:rsid w:val="001421CC"/>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1421CC"/>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1421CC"/>
    <w:rPr>
      <w:rFonts w:ascii="Georgia" w:eastAsia="Times New Roman" w:hAnsi="Georgia"/>
      <w:sz w:val="22"/>
    </w:rPr>
  </w:style>
  <w:style w:type="character" w:customStyle="1" w:styleId="StyleBoldandUnderlineChar11ptNotBoldChar">
    <w:name w:val="Style Bold and Underline Char + 11 pt Not Bold Char"/>
    <w:basedOn w:val="BoldandUnderlineCharChar2"/>
    <w:link w:val="StyleBoldandUnderlineChar11ptNotBold"/>
    <w:locked/>
    <w:rsid w:val="001421CC"/>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1421CC"/>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1421CC"/>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1421CC"/>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IntenseEmphasis"/>
    <w:link w:val="StyleUnderlineChar11pt2"/>
    <w:locked/>
    <w:rsid w:val="001421CC"/>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1421CC"/>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1421CC"/>
    <w:rPr>
      <w:rFonts w:ascii="Georgia" w:eastAsia="Times New Roman" w:hAnsi="Georgia"/>
      <w:szCs w:val="20"/>
    </w:rPr>
  </w:style>
  <w:style w:type="paragraph" w:customStyle="1" w:styleId="cardCharChar0">
    <w:name w:val="card Char Char"/>
    <w:basedOn w:val="Normal"/>
    <w:link w:val="cardCharCharChar"/>
    <w:qFormat/>
    <w:rsid w:val="001421CC"/>
    <w:pPr>
      <w:ind w:left="288" w:right="288"/>
    </w:pPr>
    <w:rPr>
      <w:rFonts w:ascii="Georgia" w:eastAsia="Times New Roman" w:hAnsi="Georgia"/>
      <w:sz w:val="22"/>
      <w:szCs w:val="20"/>
    </w:rPr>
  </w:style>
  <w:style w:type="character" w:customStyle="1" w:styleId="StylecardCharCharArialNarrow9ptChar">
    <w:name w:val="Style card Char Char + Arial Narrow 9 pt Char"/>
    <w:basedOn w:val="cardCharCharChar"/>
    <w:link w:val="StylecardCharCharArialNarrow9pt"/>
    <w:locked/>
    <w:rsid w:val="001421CC"/>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1421CC"/>
  </w:style>
  <w:style w:type="character" w:customStyle="1" w:styleId="StyleCardTextArialNarrow9ptChar">
    <w:name w:val="Style Card Text + Arial Narrow 9 pt Char"/>
    <w:basedOn w:val="CardTextChar10"/>
    <w:link w:val="StyleCardTextArialNarrow9pt"/>
    <w:locked/>
    <w:rsid w:val="001421CC"/>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1421CC"/>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1421C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1421CC"/>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1421CC"/>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1421CC"/>
    <w:rPr>
      <w:rFonts w:ascii="Georgia" w:eastAsia="Times New Roman" w:hAnsi="Georgia"/>
      <w:sz w:val="16"/>
    </w:rPr>
  </w:style>
  <w:style w:type="paragraph" w:customStyle="1" w:styleId="Textsmall0">
    <w:name w:val="Textsmall"/>
    <w:basedOn w:val="Normal"/>
    <w:next w:val="Normal"/>
    <w:link w:val="TextsmallChar0"/>
    <w:qFormat/>
    <w:rsid w:val="001421CC"/>
    <w:rPr>
      <w:rFonts w:ascii="Georgia" w:eastAsia="Times New Roman" w:hAnsi="Georgia"/>
      <w:sz w:val="16"/>
    </w:rPr>
  </w:style>
  <w:style w:type="character" w:customStyle="1" w:styleId="StyleStyle49pt10Char">
    <w:name w:val="Style Style4 + 9 pt10 Char"/>
    <w:basedOn w:val="Style4Char"/>
    <w:link w:val="StyleStyle49pt10"/>
    <w:locked/>
    <w:rsid w:val="001421CC"/>
    <w:rPr>
      <w:rFonts w:ascii="Calibri" w:eastAsia="Times New Roman" w:hAnsi="Calibri"/>
      <w:sz w:val="24"/>
      <w:u w:val="single"/>
    </w:rPr>
  </w:style>
  <w:style w:type="paragraph" w:customStyle="1" w:styleId="StyleStyle49pt10">
    <w:name w:val="Style Style4 + 9 pt10"/>
    <w:basedOn w:val="Style4"/>
    <w:link w:val="StyleStyle49pt10Char"/>
    <w:qFormat/>
    <w:rsid w:val="001421CC"/>
    <w:rPr>
      <w:rFonts w:ascii="Calibri" w:hAnsi="Calibri"/>
    </w:rPr>
  </w:style>
  <w:style w:type="character" w:customStyle="1" w:styleId="StyleStyle49ptBold7Char">
    <w:name w:val="Style Style4 + 9 pt Bold7 Char"/>
    <w:link w:val="StyleStyle49ptBold7"/>
    <w:locked/>
    <w:rsid w:val="001421CC"/>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1421CC"/>
    <w:rPr>
      <w:rFonts w:ascii="Times New Roman" w:hAnsi="Times New Roman" w:cs="Times New Roman"/>
      <w:b/>
      <w:bCs/>
      <w:sz w:val="22"/>
    </w:rPr>
  </w:style>
  <w:style w:type="character" w:customStyle="1" w:styleId="NormalUnderlineChar">
    <w:name w:val="Normal Underline Char"/>
    <w:link w:val="NormalUnderline"/>
    <w:locked/>
    <w:rsid w:val="001421CC"/>
    <w:rPr>
      <w:rFonts w:ascii="Georgia" w:eastAsia="Times New Roman" w:hAnsi="Georgia"/>
      <w:u w:val="single"/>
    </w:rPr>
  </w:style>
  <w:style w:type="paragraph" w:customStyle="1" w:styleId="NormalUnderline">
    <w:name w:val="Normal Underline"/>
    <w:basedOn w:val="Normal"/>
    <w:link w:val="NormalUnderlineChar"/>
    <w:qFormat/>
    <w:rsid w:val="001421CC"/>
    <w:pPr>
      <w:ind w:left="288"/>
    </w:pPr>
    <w:rPr>
      <w:rFonts w:ascii="Georgia" w:eastAsia="Times New Roman" w:hAnsi="Georgia"/>
      <w:sz w:val="22"/>
      <w:u w:val="single"/>
    </w:rPr>
  </w:style>
  <w:style w:type="paragraph" w:customStyle="1" w:styleId="Underlinestyle">
    <w:name w:val="Underline style"/>
    <w:basedOn w:val="Normal"/>
    <w:uiPriority w:val="99"/>
    <w:qFormat/>
    <w:rsid w:val="001421CC"/>
    <w:rPr>
      <w:rFonts w:eastAsia="Times New Roman"/>
      <w:u w:val="single"/>
    </w:rPr>
  </w:style>
  <w:style w:type="paragraph" w:customStyle="1" w:styleId="WW-Default1">
    <w:name w:val="WW-Default1"/>
    <w:basedOn w:val="Normal"/>
    <w:uiPriority w:val="99"/>
    <w:qFormat/>
    <w:rsid w:val="001421CC"/>
    <w:pPr>
      <w:suppressAutoHyphens/>
    </w:pPr>
    <w:rPr>
      <w:rFonts w:eastAsia="Times New Roman"/>
      <w:b/>
      <w:bCs/>
      <w:szCs w:val="20"/>
      <w:lang w:eastAsia="ar-SA"/>
    </w:rPr>
  </w:style>
  <w:style w:type="paragraph" w:customStyle="1" w:styleId="CardStyle">
    <w:name w:val="Card Style"/>
    <w:basedOn w:val="Normal"/>
    <w:link w:val="CardStyleChar"/>
    <w:qFormat/>
    <w:rsid w:val="001421CC"/>
    <w:rPr>
      <w:rFonts w:eastAsia="Times New Roman"/>
    </w:rPr>
  </w:style>
  <w:style w:type="character" w:customStyle="1" w:styleId="Stylecard11ptChar">
    <w:name w:val="Style card + 11 pt Char"/>
    <w:link w:val="Stylecard11pt"/>
    <w:locked/>
    <w:rsid w:val="001421CC"/>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1421CC"/>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1421CC"/>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1421CC"/>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421CC"/>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421CC"/>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uiPriority w:val="99"/>
    <w:qFormat/>
    <w:rsid w:val="001421CC"/>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1421CC"/>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1421CC"/>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1421CC"/>
    <w:rPr>
      <w:b/>
      <w:u w:val="single"/>
    </w:rPr>
  </w:style>
  <w:style w:type="paragraph" w:customStyle="1" w:styleId="BoldandUnderline">
    <w:name w:val="Bold and Underline"/>
    <w:basedOn w:val="Normal"/>
    <w:link w:val="BoldandUnderlineChar"/>
    <w:qFormat/>
    <w:rsid w:val="001421CC"/>
    <w:rPr>
      <w:rFonts w:asciiTheme="minorHAnsi" w:hAnsiTheme="minorHAnsi"/>
      <w:b/>
      <w:sz w:val="22"/>
      <w:u w:val="single"/>
    </w:rPr>
  </w:style>
  <w:style w:type="character" w:customStyle="1" w:styleId="StyleStyle49ptBold3Char">
    <w:name w:val="Style Style4 + 9 pt Bold3 Char"/>
    <w:basedOn w:val="Style4Char"/>
    <w:link w:val="StyleStyle49ptBold3"/>
    <w:locked/>
    <w:rsid w:val="001421CC"/>
    <w:rPr>
      <w:rFonts w:ascii="Calibri" w:eastAsia="Times New Roman" w:hAnsi="Calibri"/>
      <w:sz w:val="24"/>
      <w:u w:val="single"/>
    </w:rPr>
  </w:style>
  <w:style w:type="paragraph" w:customStyle="1" w:styleId="StyleStyle49ptBold3">
    <w:name w:val="Style Style4 + 9 pt Bold3"/>
    <w:basedOn w:val="Style4"/>
    <w:link w:val="StyleStyle49ptBold3Char"/>
    <w:qFormat/>
    <w:rsid w:val="001421CC"/>
    <w:rPr>
      <w:rFonts w:ascii="Calibri" w:hAnsi="Calibri"/>
    </w:rPr>
  </w:style>
  <w:style w:type="character" w:customStyle="1" w:styleId="StyleUnderlining11ptChar">
    <w:name w:val="Style Underlining + 11 pt Char"/>
    <w:basedOn w:val="UnderliningChar"/>
    <w:link w:val="StyleUnderlining11pt"/>
    <w:locked/>
    <w:rsid w:val="001421CC"/>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1421CC"/>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1421CC"/>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1421CC"/>
    <w:rPr>
      <w:rFonts w:ascii="Georgia" w:eastAsia="Times New Roman" w:hAnsi="Georgia"/>
      <w:sz w:val="22"/>
    </w:rPr>
  </w:style>
  <w:style w:type="character" w:customStyle="1" w:styleId="Stylecard11ptBoldUnderlineChar">
    <w:name w:val="Style card + 11 pt Bold Underline Char"/>
    <w:basedOn w:val="cardChar"/>
    <w:link w:val="Stylecard11ptBoldUnderline"/>
    <w:locked/>
    <w:rsid w:val="001421CC"/>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1421CC"/>
    <w:pPr>
      <w:ind w:left="288" w:right="288"/>
    </w:pPr>
    <w:rPr>
      <w:rFonts w:asciiTheme="minorHAnsi" w:eastAsia="SimSun" w:hAnsiTheme="minorHAnsi" w:cs="Arial"/>
      <w:b/>
      <w:bCs/>
      <w:sz w:val="22"/>
      <w:u w:val="single"/>
      <w:lang w:val="x-none" w:eastAsia="zh-CN"/>
    </w:rPr>
  </w:style>
  <w:style w:type="character" w:customStyle="1" w:styleId="Stylecard8ptChar">
    <w:name w:val="Style card + 8 pt Char"/>
    <w:basedOn w:val="cardChar"/>
    <w:link w:val="Stylecard8pt"/>
    <w:locked/>
    <w:rsid w:val="001421CC"/>
    <w:rPr>
      <w:rFonts w:cs="Arial"/>
      <w:u w:val="single"/>
      <w:lang w:val="x-none" w:eastAsia="ar-SA"/>
    </w:rPr>
  </w:style>
  <w:style w:type="paragraph" w:customStyle="1" w:styleId="Stylecard8pt">
    <w:name w:val="Style card + 8 pt"/>
    <w:basedOn w:val="Normal"/>
    <w:link w:val="Stylecard8ptChar"/>
    <w:qFormat/>
    <w:rsid w:val="001421CC"/>
    <w:pPr>
      <w:ind w:left="288" w:right="288"/>
    </w:pPr>
    <w:rPr>
      <w:rFonts w:asciiTheme="minorHAnsi" w:hAnsiTheme="minorHAnsi" w:cs="Arial"/>
      <w:sz w:val="22"/>
      <w:u w:val="single"/>
      <w:lang w:val="x-none" w:eastAsia="ar-SA"/>
    </w:rPr>
  </w:style>
  <w:style w:type="paragraph" w:customStyle="1" w:styleId="emactive">
    <w:name w:val="emactive"/>
    <w:basedOn w:val="Normal"/>
    <w:uiPriority w:val="99"/>
    <w:qFormat/>
    <w:rsid w:val="001421CC"/>
    <w:pPr>
      <w:spacing w:before="100" w:beforeAutospacing="1" w:after="100" w:afterAutospacing="1"/>
    </w:pPr>
    <w:rPr>
      <w:rFonts w:eastAsia="Times New Roman"/>
    </w:rPr>
  </w:style>
  <w:style w:type="paragraph" w:customStyle="1" w:styleId="emready">
    <w:name w:val="emready"/>
    <w:basedOn w:val="Normal"/>
    <w:uiPriority w:val="99"/>
    <w:qFormat/>
    <w:rsid w:val="001421CC"/>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1421CC"/>
    <w:rPr>
      <w:rFonts w:ascii="Times New Roman" w:hAnsi="Times New Roman" w:cs="Times New Roman"/>
      <w:u w:val="single"/>
    </w:rPr>
  </w:style>
  <w:style w:type="paragraph" w:customStyle="1" w:styleId="UnderlinedCardText">
    <w:name w:val="Underlined Card Text"/>
    <w:basedOn w:val="Normal"/>
    <w:link w:val="UnderlinedCardTextChar"/>
    <w:qFormat/>
    <w:rsid w:val="001421CC"/>
    <w:pPr>
      <w:spacing w:after="200"/>
      <w:contextualSpacing/>
    </w:pPr>
    <w:rPr>
      <w:rFonts w:ascii="Times New Roman" w:hAnsi="Times New Roman" w:cs="Times New Roman"/>
      <w:sz w:val="22"/>
      <w:u w:val="single"/>
    </w:rPr>
  </w:style>
  <w:style w:type="paragraph" w:customStyle="1" w:styleId="Shrink">
    <w:name w:val="Shrink"/>
    <w:link w:val="ShrinkChar"/>
    <w:qFormat/>
    <w:rsid w:val="001421CC"/>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1421CC"/>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1421C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421CC"/>
    <w:rPr>
      <w:rFonts w:ascii="Georgia" w:eastAsia="Times New Roman" w:hAnsi="Georgia" w:cs="Times New Roman"/>
      <w:b/>
      <w:sz w:val="22"/>
      <w:u w:val="single"/>
    </w:rPr>
  </w:style>
  <w:style w:type="character" w:customStyle="1" w:styleId="CardHighlightChar">
    <w:name w:val="Card Highlight Char"/>
    <w:link w:val="CardHighlight"/>
    <w:locked/>
    <w:rsid w:val="001421C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421CC"/>
    <w:pPr>
      <w:shd w:val="clear" w:color="auto" w:fill="66FFFF"/>
    </w:pPr>
    <w:rPr>
      <w:rFonts w:eastAsia="Calibri" w:cs="Calibri"/>
      <w:sz w:val="22"/>
      <w:u w:val="single"/>
    </w:rPr>
  </w:style>
  <w:style w:type="paragraph" w:customStyle="1" w:styleId="BlockHeaderHidden">
    <w:name w:val="Block Header Hidden"/>
    <w:link w:val="BlockHeaderHiddenChar"/>
    <w:qFormat/>
    <w:rsid w:val="001421C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421CC"/>
    <w:pPr>
      <w:spacing w:before="100" w:beforeAutospacing="1" w:after="100" w:afterAutospacing="1"/>
    </w:pPr>
    <w:rPr>
      <w:rFonts w:eastAsia="Times New Roman"/>
    </w:rPr>
  </w:style>
  <w:style w:type="paragraph" w:customStyle="1" w:styleId="norma">
    <w:name w:val="norma"/>
    <w:basedOn w:val="Heading3"/>
    <w:uiPriority w:val="99"/>
    <w:qFormat/>
    <w:rsid w:val="001421CC"/>
    <w:rPr>
      <w:rFonts w:eastAsia="MS Gothic" w:cs="Arial"/>
      <w:bCs/>
      <w:sz w:val="24"/>
    </w:rPr>
  </w:style>
  <w:style w:type="character" w:customStyle="1" w:styleId="Emphasis20">
    <w:name w:val="Emphasis 2"/>
    <w:uiPriority w:val="1"/>
    <w:qFormat/>
    <w:rsid w:val="001421CC"/>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1421CC"/>
  </w:style>
  <w:style w:type="character" w:customStyle="1" w:styleId="CharacterStyle2">
    <w:name w:val="Character Style 2"/>
    <w:uiPriority w:val="99"/>
    <w:rsid w:val="001421CC"/>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1421CC"/>
    <w:rPr>
      <w:rFonts w:ascii="Arial" w:hAnsi="Arial" w:cs="Arial" w:hint="default"/>
      <w:bCs/>
      <w:szCs w:val="26"/>
      <w:u w:val="single"/>
      <w:lang w:val="en-US" w:eastAsia="en-US" w:bidi="ar-SA"/>
    </w:rPr>
  </w:style>
  <w:style w:type="character" w:customStyle="1" w:styleId="Styleunderline9pt0">
    <w:name w:val="Style underline + 9 pt"/>
    <w:basedOn w:val="underline"/>
    <w:rsid w:val="001421CC"/>
    <w:rPr>
      <w:u w:val="single"/>
    </w:rPr>
  </w:style>
  <w:style w:type="character" w:customStyle="1" w:styleId="StyleTimesNewRoman9pt">
    <w:name w:val="Style Times New Roman 9 pt"/>
    <w:basedOn w:val="DefaultParagraphFont"/>
    <w:rsid w:val="001421CC"/>
    <w:rPr>
      <w:rFonts w:ascii="Times New Roman" w:hAnsi="Times New Roman" w:cs="Times New Roman" w:hint="default"/>
      <w:sz w:val="20"/>
    </w:rPr>
  </w:style>
  <w:style w:type="character" w:customStyle="1" w:styleId="Styleunderline9pt1">
    <w:name w:val="Style underline + 9 pt1"/>
    <w:basedOn w:val="underline"/>
    <w:rsid w:val="001421CC"/>
    <w:rPr>
      <w:u w:val="single"/>
    </w:rPr>
  </w:style>
  <w:style w:type="character" w:customStyle="1" w:styleId="Hyperlink23">
    <w:name w:val="Hyperlink23"/>
    <w:basedOn w:val="DefaultParagraphFont"/>
    <w:rsid w:val="001421CC"/>
    <w:rPr>
      <w:color w:val="3300CC"/>
      <w:u w:val="single"/>
    </w:rPr>
  </w:style>
  <w:style w:type="character" w:customStyle="1" w:styleId="body-text">
    <w:name w:val="body-text"/>
    <w:basedOn w:val="DefaultParagraphFont"/>
    <w:rsid w:val="001421CC"/>
  </w:style>
  <w:style w:type="character" w:customStyle="1" w:styleId="globalcontentbody">
    <w:name w:val="globalcontentbody"/>
    <w:basedOn w:val="DefaultParagraphFont"/>
    <w:rsid w:val="001421CC"/>
  </w:style>
  <w:style w:type="character" w:customStyle="1" w:styleId="Styleterm111ptUnderline">
    <w:name w:val="Style term1 + 11 pt Underline"/>
    <w:basedOn w:val="term1"/>
    <w:rsid w:val="001421CC"/>
    <w:rPr>
      <w:b/>
      <w:bCs/>
    </w:rPr>
  </w:style>
  <w:style w:type="character" w:customStyle="1" w:styleId="CharChar11">
    <w:name w:val="Char Char11"/>
    <w:basedOn w:val="DefaultParagraphFont"/>
    <w:rsid w:val="001421CC"/>
    <w:rPr>
      <w:rFonts w:ascii="Arial" w:hAnsi="Arial" w:cs="Arial" w:hint="default"/>
      <w:bCs/>
      <w:szCs w:val="26"/>
      <w:u w:val="single"/>
      <w:lang w:val="en-US" w:eastAsia="en-US" w:bidi="ar-SA"/>
    </w:rPr>
  </w:style>
  <w:style w:type="character" w:customStyle="1" w:styleId="UnderlinedChar0">
    <w:name w:val="Underlined Char"/>
    <w:aliases w:val="small text Char Char"/>
    <w:basedOn w:val="CardTextChar0"/>
    <w:rsid w:val="001421CC"/>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1421CC"/>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1421CC"/>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1421CC"/>
    <w:rPr>
      <w:sz w:val="20"/>
      <w:u w:val="single"/>
    </w:rPr>
  </w:style>
  <w:style w:type="character" w:customStyle="1" w:styleId="base">
    <w:name w:val="base"/>
    <w:basedOn w:val="DefaultParagraphFont"/>
    <w:rsid w:val="001421CC"/>
  </w:style>
  <w:style w:type="character" w:customStyle="1" w:styleId="part-of-speech">
    <w:name w:val="part-of-speech"/>
    <w:basedOn w:val="DefaultParagraphFont"/>
    <w:rsid w:val="001421CC"/>
  </w:style>
  <w:style w:type="character" w:customStyle="1" w:styleId="sep">
    <w:name w:val="sep"/>
    <w:basedOn w:val="DefaultParagraphFont"/>
    <w:rsid w:val="001421CC"/>
  </w:style>
  <w:style w:type="character" w:customStyle="1" w:styleId="pron">
    <w:name w:val="pron"/>
    <w:basedOn w:val="DefaultParagraphFont"/>
    <w:rsid w:val="001421CC"/>
  </w:style>
  <w:style w:type="character" w:customStyle="1" w:styleId="UnderlineCharChar1">
    <w:name w:val="Underline Char Char1"/>
    <w:basedOn w:val="DefaultParagraphFont"/>
    <w:rsid w:val="001421CC"/>
    <w:rPr>
      <w:u w:val="single"/>
      <w:lang w:val="en-US" w:eastAsia="en-US" w:bidi="ar-SA"/>
    </w:rPr>
  </w:style>
  <w:style w:type="character" w:customStyle="1" w:styleId="StyleUnderlineCharChar111pt">
    <w:name w:val="Style Underline Char Char1 + 11 pt"/>
    <w:basedOn w:val="UnderlineCharChar1"/>
    <w:rsid w:val="001421CC"/>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421CC"/>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1421CC"/>
    <w:rPr>
      <w:b/>
      <w:bCs/>
      <w:noProof w:val="0"/>
      <w:sz w:val="20"/>
      <w:u w:val="single"/>
      <w:lang w:val="en-US" w:eastAsia="en-US" w:bidi="ar-SA"/>
    </w:rPr>
  </w:style>
  <w:style w:type="character" w:customStyle="1" w:styleId="StyleunderlineArialNarrow9ptBold">
    <w:name w:val="Style underline + Arial Narrow 9 pt Bold"/>
    <w:basedOn w:val="underline"/>
    <w:rsid w:val="001421CC"/>
    <w:rPr>
      <w:u w:val="single"/>
    </w:rPr>
  </w:style>
  <w:style w:type="character" w:customStyle="1" w:styleId="StyleBoldandUnderlineCharCharCharChar9pt">
    <w:name w:val="Style Bold and Underline Char Char Char Char + 9 pt"/>
    <w:basedOn w:val="DefaultParagraphFont"/>
    <w:rsid w:val="001421CC"/>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1421CC"/>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1421CC"/>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1421CC"/>
    <w:rPr>
      <w:rFonts w:ascii="Arial" w:hAnsi="Arial" w:cs="Arial" w:hint="default"/>
      <w:color w:val="000000"/>
      <w:sz w:val="10"/>
      <w:szCs w:val="22"/>
    </w:rPr>
  </w:style>
  <w:style w:type="character" w:customStyle="1" w:styleId="CharChar111">
    <w:name w:val="Char Char111"/>
    <w:basedOn w:val="DefaultParagraphFont"/>
    <w:rsid w:val="001421CC"/>
    <w:rPr>
      <w:rFonts w:ascii="Arial" w:hAnsi="Arial" w:cs="Arial" w:hint="default"/>
      <w:bCs/>
      <w:szCs w:val="26"/>
      <w:u w:val="single"/>
      <w:lang w:val="en-US" w:eastAsia="en-US" w:bidi="ar-SA"/>
    </w:rPr>
  </w:style>
  <w:style w:type="character" w:customStyle="1" w:styleId="AUnterdline">
    <w:name w:val="AUnterdline"/>
    <w:qFormat/>
    <w:rsid w:val="001421CC"/>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1421CC"/>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1421CC"/>
  </w:style>
  <w:style w:type="character" w:customStyle="1" w:styleId="StyleUnderline1">
    <w:name w:val="Style Underline1"/>
    <w:basedOn w:val="DefaultParagraphFont"/>
    <w:rsid w:val="001421CC"/>
    <w:rPr>
      <w:rFonts w:ascii="Times New Roman" w:hAnsi="Times New Roman" w:cs="Times New Roman" w:hint="default"/>
      <w:sz w:val="20"/>
      <w:u w:val="single"/>
    </w:rPr>
  </w:style>
  <w:style w:type="character" w:customStyle="1" w:styleId="DontRead">
    <w:name w:val="Don't Read"/>
    <w:qFormat/>
    <w:rsid w:val="001421CC"/>
    <w:rPr>
      <w:rFonts w:ascii="Times New Roman" w:hAnsi="Times New Roman" w:cs="Times New Roman" w:hint="default"/>
      <w:sz w:val="16"/>
    </w:rPr>
  </w:style>
  <w:style w:type="character" w:customStyle="1" w:styleId="Style11ptUnderline3">
    <w:name w:val="Style 11 pt Underline3"/>
    <w:rsid w:val="001421CC"/>
    <w:rPr>
      <w:sz w:val="20"/>
      <w:u w:val="single"/>
    </w:rPr>
  </w:style>
  <w:style w:type="character" w:customStyle="1" w:styleId="2">
    <w:name w:val="2"/>
    <w:rsid w:val="001421CC"/>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1421CC"/>
    <w:rPr>
      <w:sz w:val="20"/>
      <w:u w:val="single"/>
    </w:rPr>
  </w:style>
  <w:style w:type="character" w:customStyle="1" w:styleId="Style9ptBoldUnderline5">
    <w:name w:val="Style 9 pt Bold Underline5"/>
    <w:basedOn w:val="DefaultParagraphFont"/>
    <w:rsid w:val="001421CC"/>
    <w:rPr>
      <w:b/>
      <w:bCs/>
      <w:sz w:val="20"/>
      <w:u w:val="single"/>
    </w:rPr>
  </w:style>
  <w:style w:type="character" w:customStyle="1" w:styleId="CharChar114">
    <w:name w:val="Char Char114"/>
    <w:basedOn w:val="DefaultParagraphFont"/>
    <w:rsid w:val="001421CC"/>
    <w:rPr>
      <w:rFonts w:ascii="Arial" w:hAnsi="Arial" w:cs="Arial" w:hint="default"/>
      <w:bCs/>
      <w:szCs w:val="26"/>
      <w:u w:val="single"/>
      <w:lang w:val="en-US" w:eastAsia="en-US" w:bidi="ar-SA"/>
    </w:rPr>
  </w:style>
  <w:style w:type="character" w:customStyle="1" w:styleId="CharChar113">
    <w:name w:val="Char Char113"/>
    <w:basedOn w:val="DefaultParagraphFont"/>
    <w:rsid w:val="001421CC"/>
    <w:rPr>
      <w:rFonts w:ascii="Arial" w:hAnsi="Arial" w:cs="Arial" w:hint="default"/>
      <w:bCs/>
      <w:szCs w:val="26"/>
      <w:u w:val="single"/>
      <w:lang w:val="en-US" w:eastAsia="en-US" w:bidi="ar-SA"/>
    </w:rPr>
  </w:style>
  <w:style w:type="character" w:customStyle="1" w:styleId="CharChar112">
    <w:name w:val="Char Char112"/>
    <w:basedOn w:val="DefaultParagraphFont"/>
    <w:rsid w:val="001421CC"/>
    <w:rPr>
      <w:rFonts w:ascii="Arial" w:hAnsi="Arial" w:cs="Arial" w:hint="default"/>
      <w:bCs/>
      <w:szCs w:val="26"/>
      <w:u w:val="single"/>
      <w:lang w:val="en-US" w:eastAsia="en-US" w:bidi="ar-SA"/>
    </w:rPr>
  </w:style>
  <w:style w:type="character" w:customStyle="1" w:styleId="zoomme">
    <w:name w:val="zoomme"/>
    <w:basedOn w:val="DefaultParagraphFont"/>
    <w:rsid w:val="001421CC"/>
  </w:style>
  <w:style w:type="character" w:customStyle="1" w:styleId="classauthor">
    <w:name w:val="class=&quot;author&quot;"/>
    <w:basedOn w:val="DefaultParagraphFont"/>
    <w:rsid w:val="001421CC"/>
  </w:style>
  <w:style w:type="character" w:customStyle="1" w:styleId="officialstitle-">
    <w:name w:val="official_s_title-"/>
    <w:basedOn w:val="DefaultParagraphFont"/>
    <w:rsid w:val="001421CC"/>
  </w:style>
  <w:style w:type="character" w:customStyle="1" w:styleId="officialsbureau">
    <w:name w:val="official_s_bureau"/>
    <w:basedOn w:val="DefaultParagraphFont"/>
    <w:rsid w:val="001421CC"/>
  </w:style>
  <w:style w:type="character" w:customStyle="1" w:styleId="gray">
    <w:name w:val="gray"/>
    <w:basedOn w:val="DefaultParagraphFont"/>
    <w:rsid w:val="001421CC"/>
  </w:style>
  <w:style w:type="character" w:customStyle="1" w:styleId="Styleunderline11ptBorderSinglesolidlineAuto05p">
    <w:name w:val="Style underline + 11 pt Border: : (Single solid line Auto  0.5 p..."/>
    <w:rsid w:val="001421CC"/>
    <w:rPr>
      <w:sz w:val="20"/>
      <w:u w:val="single"/>
      <w:bdr w:val="single" w:sz="4" w:space="0" w:color="auto" w:frame="1"/>
    </w:rPr>
  </w:style>
  <w:style w:type="character" w:customStyle="1" w:styleId="CardText-Underlined0">
    <w:name w:val="Card Text - Underlined"/>
    <w:rsid w:val="001421CC"/>
    <w:rPr>
      <w:b/>
      <w:bCs w:val="0"/>
      <w:sz w:val="20"/>
      <w:u w:val="single"/>
    </w:rPr>
  </w:style>
  <w:style w:type="character" w:customStyle="1" w:styleId="Style11ptItalicUnderline">
    <w:name w:val="Style 11 pt Italic Underline"/>
    <w:basedOn w:val="DefaultParagraphFont"/>
    <w:rsid w:val="001421CC"/>
    <w:rPr>
      <w:i/>
      <w:iCs/>
      <w:sz w:val="20"/>
      <w:u w:val="single"/>
    </w:rPr>
  </w:style>
  <w:style w:type="character" w:customStyle="1" w:styleId="Style11ptItalic">
    <w:name w:val="Style 11 pt Italic"/>
    <w:basedOn w:val="DefaultParagraphFont"/>
    <w:rsid w:val="001421CC"/>
    <w:rPr>
      <w:rFonts w:ascii="Times New Roman" w:hAnsi="Times New Roman" w:cs="Times New Roman" w:hint="default"/>
      <w:i/>
      <w:iCs/>
      <w:sz w:val="20"/>
    </w:rPr>
  </w:style>
  <w:style w:type="character" w:customStyle="1" w:styleId="Style9ptUnderline6">
    <w:name w:val="Style 9 pt Underline6"/>
    <w:basedOn w:val="DefaultParagraphFont"/>
    <w:rsid w:val="001421CC"/>
    <w:rPr>
      <w:sz w:val="20"/>
      <w:u w:val="single"/>
    </w:rPr>
  </w:style>
  <w:style w:type="character" w:customStyle="1" w:styleId="ct-with-fmlt">
    <w:name w:val="ct-with-fmlt"/>
    <w:basedOn w:val="DefaultParagraphFont"/>
    <w:rsid w:val="001421CC"/>
  </w:style>
  <w:style w:type="character" w:customStyle="1" w:styleId="ital-inline">
    <w:name w:val="ital-inline"/>
    <w:basedOn w:val="DefaultParagraphFont"/>
    <w:rsid w:val="001421CC"/>
  </w:style>
  <w:style w:type="character" w:customStyle="1" w:styleId="cross-head">
    <w:name w:val="cross-head"/>
    <w:rsid w:val="001421CC"/>
  </w:style>
  <w:style w:type="character" w:customStyle="1" w:styleId="dateline">
    <w:name w:val="dateline"/>
    <w:rsid w:val="001421CC"/>
  </w:style>
  <w:style w:type="character" w:customStyle="1" w:styleId="Subtitle1">
    <w:name w:val="Subtitle1"/>
    <w:rsid w:val="001421CC"/>
  </w:style>
  <w:style w:type="character" w:customStyle="1" w:styleId="metaorigin">
    <w:name w:val="meta_origin"/>
    <w:rsid w:val="001421CC"/>
  </w:style>
  <w:style w:type="character" w:customStyle="1" w:styleId="mandelbrotrefrag">
    <w:name w:val="mandelbrot_refrag"/>
    <w:rsid w:val="001421CC"/>
  </w:style>
  <w:style w:type="character" w:customStyle="1" w:styleId="eminfo">
    <w:name w:val="eminfo"/>
    <w:rsid w:val="001421CC"/>
  </w:style>
  <w:style w:type="character" w:customStyle="1" w:styleId="emhighlight">
    <w:name w:val="emhighlight"/>
    <w:rsid w:val="001421CC"/>
  </w:style>
  <w:style w:type="character" w:customStyle="1" w:styleId="at">
    <w:name w:val="at"/>
    <w:rsid w:val="001421CC"/>
  </w:style>
  <w:style w:type="character" w:customStyle="1" w:styleId="name">
    <w:name w:val="name"/>
    <w:rsid w:val="001421CC"/>
  </w:style>
  <w:style w:type="character" w:customStyle="1" w:styleId="tkrname">
    <w:name w:val="tkrname"/>
    <w:rsid w:val="001421CC"/>
  </w:style>
  <w:style w:type="character" w:customStyle="1" w:styleId="tkrchange">
    <w:name w:val="tkrchange"/>
    <w:rsid w:val="001421CC"/>
  </w:style>
  <w:style w:type="character" w:customStyle="1" w:styleId="source-org">
    <w:name w:val="source-org"/>
    <w:rsid w:val="001421CC"/>
  </w:style>
  <w:style w:type="character" w:customStyle="1" w:styleId="updated">
    <w:name w:val="updated"/>
    <w:rsid w:val="001421CC"/>
  </w:style>
  <w:style w:type="character" w:customStyle="1" w:styleId="last">
    <w:name w:val="last"/>
    <w:rsid w:val="001421CC"/>
  </w:style>
  <w:style w:type="character" w:customStyle="1" w:styleId="institution">
    <w:name w:val="institution"/>
    <w:rsid w:val="001421CC"/>
  </w:style>
  <w:style w:type="character" w:customStyle="1" w:styleId="CharChar5">
    <w:name w:val="Char Char5"/>
    <w:rsid w:val="001421CC"/>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1421CC"/>
  </w:style>
  <w:style w:type="character" w:customStyle="1" w:styleId="Style11ptBoldUnderline1">
    <w:name w:val="Style 11 pt Bold Underline1"/>
    <w:rsid w:val="001421CC"/>
    <w:rPr>
      <w:b/>
      <w:bCs/>
      <w:sz w:val="20"/>
      <w:u w:val="single"/>
    </w:rPr>
  </w:style>
  <w:style w:type="character" w:customStyle="1" w:styleId="StyleStyleunderlineBold11pt">
    <w:name w:val="Style Style underline + Bold + 11 pt"/>
    <w:rsid w:val="001421CC"/>
    <w:rPr>
      <w:bCs/>
      <w:sz w:val="20"/>
      <w:u w:val="single"/>
    </w:rPr>
  </w:style>
  <w:style w:type="character" w:customStyle="1" w:styleId="StyleunderlineAsianTimesNewRomanBold">
    <w:name w:val="Style underline + (Asian) Times New Roman Bold"/>
    <w:rsid w:val="001421CC"/>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421CC"/>
    <w:rPr>
      <w:b/>
      <w:bCs/>
      <w:sz w:val="20"/>
      <w:u w:val="single"/>
      <w:bdr w:val="single" w:sz="4" w:space="0" w:color="auto" w:frame="1"/>
    </w:rPr>
  </w:style>
  <w:style w:type="character" w:customStyle="1" w:styleId="Style9ptBoldUnderline1">
    <w:name w:val="Style 9 pt Bold Underline1"/>
    <w:rsid w:val="001421CC"/>
    <w:rPr>
      <w:bCs/>
      <w:sz w:val="22"/>
      <w:u w:val="single"/>
    </w:rPr>
  </w:style>
  <w:style w:type="character" w:customStyle="1" w:styleId="Style11ptBoldUnderlineBorderSinglesolidlineAuto1">
    <w:name w:val="Style 11 pt Bold Underline Border: : (Single solid line Auto  ...1"/>
    <w:rsid w:val="001421CC"/>
    <w:rPr>
      <w:b/>
      <w:bCs/>
      <w:sz w:val="20"/>
      <w:u w:val="single"/>
      <w:bdr w:val="single" w:sz="4" w:space="0" w:color="auto" w:frame="1"/>
    </w:rPr>
  </w:style>
  <w:style w:type="character" w:customStyle="1" w:styleId="quotepeekbase">
    <w:name w:val="quotepeekbase"/>
    <w:rsid w:val="001421CC"/>
  </w:style>
  <w:style w:type="character" w:customStyle="1" w:styleId="cardChar10">
    <w:name w:val="card Char1"/>
    <w:rsid w:val="001421CC"/>
    <w:rPr>
      <w:rFonts w:ascii="Calibri" w:eastAsia="Calibri" w:hAnsi="Calibri" w:hint="default"/>
      <w:sz w:val="24"/>
      <w:szCs w:val="22"/>
      <w:lang w:val="x-none" w:eastAsia="x-none"/>
    </w:rPr>
  </w:style>
  <w:style w:type="character" w:customStyle="1" w:styleId="NormalCard">
    <w:name w:val="Normal Card"/>
    <w:uiPriority w:val="1"/>
    <w:qFormat/>
    <w:rsid w:val="001421CC"/>
    <w:rPr>
      <w:rFonts w:ascii="Times New Roman" w:hAnsi="Times New Roman" w:cs="Times New Roman" w:hint="default"/>
      <w:sz w:val="24"/>
    </w:rPr>
  </w:style>
  <w:style w:type="character" w:customStyle="1" w:styleId="HighlightedUnderline">
    <w:name w:val="Highlighted Underline"/>
    <w:uiPriority w:val="1"/>
    <w:qFormat/>
    <w:rsid w:val="001421C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421CC"/>
    <w:rPr>
      <w:rFonts w:ascii="Times New Roman" w:hAnsi="Times New Roman" w:cs="Times New Roman" w:hint="default"/>
      <w:sz w:val="16"/>
      <w:szCs w:val="16"/>
    </w:rPr>
  </w:style>
  <w:style w:type="character" w:customStyle="1" w:styleId="timebox">
    <w:name w:val="timebox"/>
    <w:rsid w:val="001421CC"/>
  </w:style>
  <w:style w:type="character" w:customStyle="1" w:styleId="Heading2Subtext">
    <w:name w:val="Heading 2 Subtext"/>
    <w:rsid w:val="001421CC"/>
    <w:rPr>
      <w:rFonts w:ascii="Times New Roman" w:hAnsi="Times New Roman" w:cs="Times New Roman" w:hint="default"/>
      <w:sz w:val="16"/>
    </w:rPr>
  </w:style>
  <w:style w:type="character" w:customStyle="1" w:styleId="-SmallText-">
    <w:name w:val="-Small Text-"/>
    <w:rsid w:val="001421CC"/>
    <w:rPr>
      <w:rFonts w:ascii="Garamond" w:hAnsi="Garamond" w:hint="default"/>
      <w:sz w:val="16"/>
    </w:rPr>
  </w:style>
  <w:style w:type="character" w:customStyle="1" w:styleId="citation">
    <w:name w:val="citation"/>
    <w:rsid w:val="001421CC"/>
  </w:style>
  <w:style w:type="character" w:customStyle="1" w:styleId="tagchar0">
    <w:name w:val="tagchar"/>
    <w:basedOn w:val="DefaultParagraphFont"/>
    <w:rsid w:val="001421CC"/>
  </w:style>
  <w:style w:type="character" w:customStyle="1" w:styleId="StyleBoldUnderline1">
    <w:name w:val="Style Bold Underline1"/>
    <w:basedOn w:val="DefaultParagraphFont"/>
    <w:rsid w:val="001421CC"/>
    <w:rPr>
      <w:b w:val="0"/>
      <w:bCs/>
      <w:u w:val="single"/>
    </w:rPr>
  </w:style>
  <w:style w:type="character" w:customStyle="1" w:styleId="label">
    <w:name w:val="label"/>
    <w:rsid w:val="001421CC"/>
  </w:style>
  <w:style w:type="paragraph" w:customStyle="1" w:styleId="nromal">
    <w:name w:val="nromal"/>
    <w:basedOn w:val="Normal"/>
    <w:uiPriority w:val="99"/>
    <w:qFormat/>
    <w:rsid w:val="001421CC"/>
    <w:pPr>
      <w:keepNext/>
      <w:keepLines/>
      <w:spacing w:before="200"/>
      <w:outlineLvl w:val="3"/>
    </w:pPr>
    <w:rPr>
      <w:rFonts w:eastAsia="Times New Roman" w:cs="Cambria"/>
      <w:b/>
      <w:iCs/>
    </w:rPr>
  </w:style>
  <w:style w:type="paragraph" w:customStyle="1" w:styleId="natural">
    <w:name w:val="natural"/>
    <w:basedOn w:val="Normal"/>
    <w:uiPriority w:val="99"/>
    <w:qFormat/>
    <w:rsid w:val="001421CC"/>
    <w:pPr>
      <w:keepNext/>
      <w:keepLines/>
      <w:spacing w:before="200"/>
      <w:outlineLvl w:val="3"/>
    </w:pPr>
    <w:rPr>
      <w:rFonts w:eastAsia="Times New Roman"/>
      <w:b/>
      <w:iCs/>
    </w:rPr>
  </w:style>
  <w:style w:type="paragraph" w:customStyle="1" w:styleId="nroaml">
    <w:name w:val="nroaml"/>
    <w:basedOn w:val="Normal"/>
    <w:uiPriority w:val="99"/>
    <w:qFormat/>
    <w:rsid w:val="001421CC"/>
    <w:pPr>
      <w:keepNext/>
      <w:keepLines/>
      <w:spacing w:before="200"/>
      <w:outlineLvl w:val="3"/>
    </w:pPr>
    <w:rPr>
      <w:rFonts w:eastAsia="Times New Roman"/>
      <w:b/>
      <w:iCs/>
    </w:rPr>
  </w:style>
  <w:style w:type="paragraph" w:customStyle="1" w:styleId="noraml">
    <w:name w:val="noraml"/>
    <w:basedOn w:val="Normal"/>
    <w:uiPriority w:val="99"/>
    <w:qFormat/>
    <w:rsid w:val="001421CC"/>
    <w:pPr>
      <w:keepNext/>
      <w:keepLines/>
      <w:spacing w:before="200"/>
      <w:outlineLvl w:val="3"/>
    </w:pPr>
    <w:rPr>
      <w:rFonts w:eastAsia="Times New Roman"/>
      <w:b/>
      <w:iCs/>
    </w:rPr>
  </w:style>
  <w:style w:type="paragraph" w:styleId="ListBullet">
    <w:name w:val="List Bullet"/>
    <w:basedOn w:val="Normal"/>
    <w:link w:val="ListBulletChar"/>
    <w:uiPriority w:val="99"/>
    <w:unhideWhenUsed/>
    <w:rsid w:val="001421CC"/>
    <w:pPr>
      <w:tabs>
        <w:tab w:val="num" w:pos="360"/>
      </w:tabs>
      <w:ind w:left="360" w:hanging="360"/>
      <w:contextualSpacing/>
    </w:pPr>
    <w:rPr>
      <w:rFonts w:eastAsia="Calibri"/>
    </w:rPr>
  </w:style>
  <w:style w:type="table" w:styleId="MediumGrid1">
    <w:name w:val="Medium Grid 1"/>
    <w:basedOn w:val="TableNormal"/>
    <w:uiPriority w:val="67"/>
    <w:rsid w:val="001421C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1421CC"/>
    <w:rPr>
      <w:rFonts w:eastAsia="Calibri"/>
      <w:sz w:val="16"/>
      <w:szCs w:val="16"/>
    </w:rPr>
  </w:style>
  <w:style w:type="character" w:customStyle="1" w:styleId="SmallSizeParagraphChar">
    <w:name w:val="Small Size Paragraph Char"/>
    <w:link w:val="SmallSizeParagraph"/>
    <w:rsid w:val="001421CC"/>
    <w:rPr>
      <w:rFonts w:ascii="Calibri" w:eastAsia="Calibri" w:hAnsi="Calibri"/>
      <w:sz w:val="16"/>
      <w:szCs w:val="16"/>
    </w:rPr>
  </w:style>
  <w:style w:type="character" w:customStyle="1" w:styleId="lede">
    <w:name w:val="lede"/>
    <w:basedOn w:val="DefaultParagraphFont"/>
    <w:rsid w:val="001421CC"/>
  </w:style>
  <w:style w:type="character" w:customStyle="1" w:styleId="Heading7Char1">
    <w:name w:val="Heading 7 Char1"/>
    <w:basedOn w:val="DefaultParagraphFont"/>
    <w:semiHidden/>
    <w:rsid w:val="001421CC"/>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1421C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1421CC"/>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1421CC"/>
    <w:rPr>
      <w:rFonts w:eastAsia="MS Mincho"/>
      <w:szCs w:val="20"/>
      <w:u w:val="single"/>
    </w:rPr>
  </w:style>
  <w:style w:type="character" w:customStyle="1" w:styleId="UnderlineChar2CharCharChar">
    <w:name w:val="Underline Char2 Char Char Char"/>
    <w:link w:val="UnderlineChar2CharChar"/>
    <w:rsid w:val="001421CC"/>
    <w:rPr>
      <w:rFonts w:ascii="Calibri" w:eastAsia="MS Mincho" w:hAnsi="Calibri"/>
      <w:sz w:val="24"/>
      <w:szCs w:val="20"/>
      <w:u w:val="single"/>
    </w:rPr>
  </w:style>
  <w:style w:type="paragraph" w:customStyle="1" w:styleId="StylecardLatinVerdana-BoldUnderline">
    <w:name w:val="Style card + (Latin) Verdana-Bold Underline"/>
    <w:basedOn w:val="Normal"/>
    <w:link w:val="StylecardLatinVerdana-BoldUnderlineChar"/>
    <w:qFormat/>
    <w:rsid w:val="001421CC"/>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1421CC"/>
    <w:rPr>
      <w:rFonts w:ascii="Calibri" w:eastAsia="SimSun" w:hAnsi="Calibri" w:cs="Arial"/>
      <w:kern w:val="32"/>
      <w:sz w:val="24"/>
      <w:u w:val="single"/>
      <w:lang w:val="x-none" w:eastAsia="zh-CN"/>
    </w:rPr>
  </w:style>
  <w:style w:type="paragraph" w:customStyle="1" w:styleId="StyleCardText9pt">
    <w:name w:val="Style Card Text + 9 pt"/>
    <w:basedOn w:val="Normal"/>
    <w:link w:val="StyleCardText9ptChar"/>
    <w:qFormat/>
    <w:rsid w:val="001421CC"/>
    <w:pPr>
      <w:spacing w:after="200"/>
      <w:contextualSpacing/>
    </w:pPr>
    <w:rPr>
      <w:rFonts w:eastAsia="Calibri"/>
    </w:rPr>
  </w:style>
  <w:style w:type="character" w:customStyle="1" w:styleId="StyleCardText9ptChar">
    <w:name w:val="Style Card Text + 9 pt Char"/>
    <w:basedOn w:val="DefaultParagraphFont"/>
    <w:link w:val="StyleCardText9pt"/>
    <w:rsid w:val="001421CC"/>
    <w:rPr>
      <w:rFonts w:ascii="Calibri" w:eastAsia="Calibri" w:hAnsi="Calibri"/>
      <w:sz w:val="24"/>
    </w:rPr>
  </w:style>
  <w:style w:type="paragraph" w:styleId="Quote">
    <w:name w:val="Quote"/>
    <w:basedOn w:val="Normal"/>
    <w:next w:val="Normal"/>
    <w:link w:val="QuoteChar1"/>
    <w:uiPriority w:val="29"/>
    <w:qFormat/>
    <w:rsid w:val="001421CC"/>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1421CC"/>
    <w:rPr>
      <w:rFonts w:ascii="Calibri" w:eastAsia="Times New Roman" w:hAnsi="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1421CC"/>
    <w:rPr>
      <w:rFonts w:ascii="Calibri" w:eastAsiaTheme="minorHAnsi" w:hAnsi="Calibr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421CC"/>
    <w:rPr>
      <w:rFonts w:ascii="Calibri" w:hAnsi="Calibri"/>
      <w:b/>
      <w:bCs/>
      <w:sz w:val="24"/>
      <w:u w:val="single"/>
      <w:bdr w:val="single" w:sz="4" w:space="0" w:color="auto"/>
    </w:rPr>
  </w:style>
  <w:style w:type="character" w:customStyle="1" w:styleId="UnderlinedChar1">
    <w:name w:val="Underlined Char1"/>
    <w:aliases w:val="Big card Char1,body Char1,Normal Tag Char1,heading 2 Char1,Ch Char1,no read Char1,No Spacing211 Char1,No Spacing12 Char1,No Spacing2111 Char1,Tag Char1,Heading 2 Char2 Char Char1,No Spacing1 Char1"/>
    <w:basedOn w:val="DefaultParagraphFont"/>
    <w:qFormat/>
    <w:rsid w:val="001421CC"/>
    <w:rPr>
      <w:rFonts w:ascii="Century Gothic" w:hAnsi="Century Gothic"/>
      <w:sz w:val="24"/>
      <w:u w:val="thick"/>
    </w:rPr>
  </w:style>
  <w:style w:type="character" w:customStyle="1" w:styleId="StyleTimesNewRoman12ptBold">
    <w:name w:val="Style Times New Roman 12 pt Bold"/>
    <w:rsid w:val="001421CC"/>
    <w:rPr>
      <w:b/>
      <w:bCs/>
      <w:sz w:val="24"/>
    </w:rPr>
  </w:style>
  <w:style w:type="character" w:customStyle="1" w:styleId="Intemphasis">
    <w:name w:val="Intemphasis"/>
    <w:uiPriority w:val="1"/>
    <w:qFormat/>
    <w:rsid w:val="001421CC"/>
    <w:rPr>
      <w:rFonts w:ascii="Cambria" w:hAnsi="Cambria"/>
      <w:b/>
      <w:sz w:val="20"/>
      <w:u w:val="single"/>
      <w:bdr w:val="single" w:sz="4" w:space="0" w:color="auto"/>
      <w:shd w:val="pct25" w:color="auto" w:fill="auto"/>
    </w:rPr>
  </w:style>
  <w:style w:type="character" w:customStyle="1" w:styleId="BoldUnderlineChar1">
    <w:name w:val="BoldUnderline Char1"/>
    <w:rsid w:val="001421CC"/>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1421CC"/>
    <w:pPr>
      <w:contextualSpacing/>
    </w:pPr>
    <w:rPr>
      <w:rFonts w:eastAsia="Cambria"/>
      <w:b/>
    </w:rPr>
  </w:style>
  <w:style w:type="paragraph" w:customStyle="1" w:styleId="Shrink8">
    <w:name w:val="Shrink8"/>
    <w:basedOn w:val="Normal"/>
    <w:qFormat/>
    <w:rsid w:val="001421CC"/>
    <w:rPr>
      <w:rFonts w:eastAsia="Cambria"/>
    </w:rPr>
  </w:style>
  <w:style w:type="paragraph" w:customStyle="1" w:styleId="UnderlineText">
    <w:name w:val="Underline Text"/>
    <w:basedOn w:val="Normal"/>
    <w:link w:val="UnderlineTextChar"/>
    <w:qFormat/>
    <w:rsid w:val="001421CC"/>
    <w:pPr>
      <w:ind w:left="288"/>
    </w:pPr>
    <w:rPr>
      <w:rFonts w:asciiTheme="minorHAnsi" w:hAnsiTheme="minorHAnsi"/>
      <w:sz w:val="22"/>
      <w:u w:val="single"/>
    </w:rPr>
  </w:style>
  <w:style w:type="paragraph" w:customStyle="1" w:styleId="HotRoute0">
    <w:name w:val="Hot Route"/>
    <w:basedOn w:val="Normal"/>
    <w:link w:val="HotRouteChar"/>
    <w:qFormat/>
    <w:rsid w:val="001421CC"/>
    <w:pPr>
      <w:ind w:left="288"/>
    </w:pPr>
    <w:rPr>
      <w:rFonts w:eastAsia="Cambria"/>
      <w:iCs/>
      <w:color w:val="000000"/>
      <w:sz w:val="18"/>
    </w:rPr>
  </w:style>
  <w:style w:type="character" w:customStyle="1" w:styleId="commentstext">
    <w:name w:val="comments_text"/>
    <w:uiPriority w:val="99"/>
    <w:rsid w:val="001421CC"/>
    <w:rPr>
      <w:rFonts w:cs="Times New Roman"/>
    </w:rPr>
  </w:style>
  <w:style w:type="paragraph" w:customStyle="1" w:styleId="Heading42">
    <w:name w:val="Heading 42"/>
    <w:basedOn w:val="Normal"/>
    <w:uiPriority w:val="99"/>
    <w:qFormat/>
    <w:rsid w:val="001421CC"/>
    <w:rPr>
      <w:rFonts w:eastAsia="Times New Roman"/>
    </w:rPr>
  </w:style>
  <w:style w:type="paragraph" w:customStyle="1" w:styleId="DebateNormal">
    <w:name w:val="DebateNormal"/>
    <w:basedOn w:val="Normal"/>
    <w:link w:val="DebateNormalChar"/>
    <w:qFormat/>
    <w:rsid w:val="001421CC"/>
    <w:pPr>
      <w:spacing w:line="276" w:lineRule="auto"/>
    </w:pPr>
    <w:rPr>
      <w:rFonts w:eastAsia="Calibri"/>
      <w:szCs w:val="20"/>
    </w:rPr>
  </w:style>
  <w:style w:type="character" w:customStyle="1" w:styleId="DebateNormalChar">
    <w:name w:val="DebateNormal Char"/>
    <w:basedOn w:val="DefaultParagraphFont"/>
    <w:link w:val="DebateNormal"/>
    <w:rsid w:val="001421CC"/>
    <w:rPr>
      <w:rFonts w:ascii="Calibri" w:eastAsia="Calibri" w:hAnsi="Calibri"/>
      <w:sz w:val="24"/>
      <w:szCs w:val="20"/>
    </w:rPr>
  </w:style>
  <w:style w:type="paragraph" w:customStyle="1" w:styleId="DebateEmphasis">
    <w:name w:val="DebateEmphasis"/>
    <w:basedOn w:val="Normal"/>
    <w:link w:val="DebateEmphasisChar"/>
    <w:qFormat/>
    <w:rsid w:val="001421C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421CC"/>
    <w:rPr>
      <w:rFonts w:ascii="Calibri" w:eastAsia="Calibri" w:hAnsi="Calibri"/>
      <w:b/>
      <w:sz w:val="24"/>
      <w:szCs w:val="20"/>
      <w:u w:val="single"/>
    </w:rPr>
  </w:style>
  <w:style w:type="paragraph" w:customStyle="1" w:styleId="NormalCite">
    <w:name w:val="NormalCite"/>
    <w:link w:val="NormalCiteChar"/>
    <w:qFormat/>
    <w:rsid w:val="001421C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421CC"/>
    <w:rPr>
      <w:rFonts w:ascii="Times New Roman" w:hAnsi="Times New Roman" w:cs="Times New Roman"/>
      <w:sz w:val="18"/>
    </w:rPr>
  </w:style>
  <w:style w:type="paragraph" w:customStyle="1" w:styleId="StyleUnderlineChar11pt3">
    <w:name w:val="Style Underline Char + 11 pt3"/>
    <w:link w:val="StyleUnderlineChar11pt3Char"/>
    <w:qFormat/>
    <w:rsid w:val="001421CC"/>
    <w:rPr>
      <w:rFonts w:ascii="Arial Narrow" w:eastAsia="Times New Roman" w:hAnsi="Arial Narrow"/>
      <w:szCs w:val="24"/>
      <w:u w:val="single"/>
    </w:rPr>
  </w:style>
  <w:style w:type="character" w:customStyle="1" w:styleId="StyleUnderlineChar11pt3Char">
    <w:name w:val="Style Underline Char + 11 pt3 Char"/>
    <w:basedOn w:val="IntenseEmphasis"/>
    <w:link w:val="StyleUnderlineChar11pt3"/>
    <w:rsid w:val="001421CC"/>
    <w:rPr>
      <w:rFonts w:ascii="Arial Narrow" w:eastAsia="Times New Roman" w:hAnsi="Arial Narrow"/>
      <w:szCs w:val="24"/>
      <w:u w:val="single"/>
    </w:rPr>
  </w:style>
  <w:style w:type="character" w:customStyle="1" w:styleId="date-display-single">
    <w:name w:val="date-display-single"/>
    <w:basedOn w:val="DefaultParagraphFont"/>
    <w:rsid w:val="001421CC"/>
  </w:style>
  <w:style w:type="character" w:customStyle="1" w:styleId="StyleunderlineBold0">
    <w:name w:val="Style underline + Bold"/>
    <w:basedOn w:val="underline"/>
    <w:rsid w:val="001421CC"/>
    <w:rPr>
      <w:u w:val="single"/>
    </w:rPr>
  </w:style>
  <w:style w:type="character" w:customStyle="1" w:styleId="BodyTextIndent3Char1">
    <w:name w:val="Body Text Indent 3 Char1"/>
    <w:basedOn w:val="DefaultParagraphFont"/>
    <w:uiPriority w:val="99"/>
    <w:rsid w:val="001421CC"/>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1421CC"/>
    <w:rPr>
      <w:b/>
      <w:bCs/>
      <w:strike w:val="0"/>
      <w:dstrike w:val="0"/>
      <w:sz w:val="24"/>
      <w:u w:val="none"/>
      <w:effect w:val="none"/>
    </w:rPr>
  </w:style>
  <w:style w:type="character" w:customStyle="1" w:styleId="UnderlineChar5Char">
    <w:name w:val="Underline Char5 Char"/>
    <w:basedOn w:val="DefaultParagraphFont"/>
    <w:rsid w:val="001421CC"/>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421C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421CC"/>
    <w:rPr>
      <w:szCs w:val="24"/>
      <w:u w:val="single"/>
      <w:lang w:val="en-US" w:eastAsia="en-US" w:bidi="ar-SA"/>
    </w:rPr>
  </w:style>
  <w:style w:type="character" w:customStyle="1" w:styleId="UnderlineChar4Char">
    <w:name w:val="Underline Char4 Char"/>
    <w:basedOn w:val="DefaultParagraphFont"/>
    <w:link w:val="UnderlineChar4"/>
    <w:rsid w:val="001421CC"/>
    <w:rPr>
      <w:u w:val="single"/>
    </w:rPr>
  </w:style>
  <w:style w:type="paragraph" w:customStyle="1" w:styleId="UnderlineChar4">
    <w:name w:val="Underline Char4"/>
    <w:basedOn w:val="Normal"/>
    <w:link w:val="UnderlineChar4Char"/>
    <w:qFormat/>
    <w:rsid w:val="001421CC"/>
    <w:rPr>
      <w:rFonts w:asciiTheme="minorHAnsi" w:hAnsiTheme="minorHAnsi"/>
      <w:sz w:val="22"/>
      <w:u w:val="single"/>
    </w:rPr>
  </w:style>
  <w:style w:type="character" w:customStyle="1" w:styleId="BoldandUnderlineChar3Char2">
    <w:name w:val="Bold and Underline Char3 Char2"/>
    <w:basedOn w:val="DefaultParagraphFont"/>
    <w:link w:val="BoldandUnderlineChar3"/>
    <w:rsid w:val="001421CC"/>
    <w:rPr>
      <w:b/>
      <w:u w:val="single"/>
    </w:rPr>
  </w:style>
  <w:style w:type="paragraph" w:customStyle="1" w:styleId="BoldandUnderlineChar3">
    <w:name w:val="Bold and Underline Char3"/>
    <w:basedOn w:val="Normal"/>
    <w:link w:val="BoldandUnderlineChar3Char2"/>
    <w:qFormat/>
    <w:rsid w:val="001421CC"/>
    <w:rPr>
      <w:rFonts w:asciiTheme="minorHAnsi" w:hAnsiTheme="minorHAnsi"/>
      <w:b/>
      <w:sz w:val="22"/>
      <w:u w:val="single"/>
    </w:rPr>
  </w:style>
  <w:style w:type="paragraph" w:customStyle="1" w:styleId="Language">
    <w:name w:val="Language"/>
    <w:basedOn w:val="Normal"/>
    <w:link w:val="LanguageChar"/>
    <w:qFormat/>
    <w:rsid w:val="001421CC"/>
    <w:rPr>
      <w:rFonts w:eastAsia="Times New Roman"/>
      <w:strike/>
      <w:szCs w:val="20"/>
    </w:rPr>
  </w:style>
  <w:style w:type="character" w:customStyle="1" w:styleId="LanguageChar">
    <w:name w:val="Language Char"/>
    <w:basedOn w:val="DefaultParagraphFont"/>
    <w:link w:val="Language"/>
    <w:rsid w:val="001421CC"/>
    <w:rPr>
      <w:rFonts w:ascii="Calibri" w:eastAsia="Times New Roman" w:hAnsi="Calibri"/>
      <w:strike/>
      <w:sz w:val="24"/>
      <w:szCs w:val="20"/>
    </w:rPr>
  </w:style>
  <w:style w:type="paragraph" w:customStyle="1" w:styleId="UnderlineChar3">
    <w:name w:val="Underline Char3"/>
    <w:basedOn w:val="Normal"/>
    <w:link w:val="UnderlineChar3Char"/>
    <w:qFormat/>
    <w:rsid w:val="001421CC"/>
    <w:rPr>
      <w:rFonts w:eastAsia="Times New Roman"/>
      <w:u w:val="single"/>
    </w:rPr>
  </w:style>
  <w:style w:type="character" w:customStyle="1" w:styleId="UnderlineChar3Char">
    <w:name w:val="Underline Char3 Char"/>
    <w:basedOn w:val="DefaultParagraphFont"/>
    <w:link w:val="UnderlineChar3"/>
    <w:rsid w:val="001421CC"/>
    <w:rPr>
      <w:rFonts w:ascii="Calibri" w:eastAsia="Times New Roman" w:hAnsi="Calibri"/>
      <w:sz w:val="24"/>
      <w:u w:val="single"/>
    </w:rPr>
  </w:style>
  <w:style w:type="paragraph" w:customStyle="1" w:styleId="BoldandUnderlineChar3Char">
    <w:name w:val="Bold and Underline Char3 Char"/>
    <w:basedOn w:val="Normal"/>
    <w:link w:val="BoldandUnderlineChar3CharChar"/>
    <w:qFormat/>
    <w:rsid w:val="001421CC"/>
    <w:rPr>
      <w:rFonts w:eastAsia="Times New Roman"/>
      <w:b/>
      <w:u w:val="single"/>
    </w:rPr>
  </w:style>
  <w:style w:type="character" w:customStyle="1" w:styleId="BoldandUnderlineChar3CharChar">
    <w:name w:val="Bold and Underline Char3 Char Char"/>
    <w:basedOn w:val="DefaultParagraphFont"/>
    <w:link w:val="BoldandUnderlineChar3Char"/>
    <w:rsid w:val="001421CC"/>
    <w:rPr>
      <w:rFonts w:ascii="Calibri" w:eastAsia="Times New Roman" w:hAnsi="Calibri"/>
      <w:b/>
      <w:sz w:val="24"/>
      <w:u w:val="single"/>
    </w:rPr>
  </w:style>
  <w:style w:type="character" w:customStyle="1" w:styleId="FontStyle477">
    <w:name w:val="Font Style477"/>
    <w:basedOn w:val="DefaultParagraphFont"/>
    <w:uiPriority w:val="99"/>
    <w:rsid w:val="001421CC"/>
    <w:rPr>
      <w:rFonts w:ascii="Times New Roman" w:hAnsi="Times New Roman" w:cs="Times New Roman"/>
      <w:sz w:val="18"/>
      <w:szCs w:val="18"/>
    </w:rPr>
  </w:style>
  <w:style w:type="character" w:customStyle="1" w:styleId="FontStyle505">
    <w:name w:val="Font Style505"/>
    <w:basedOn w:val="DefaultParagraphFont"/>
    <w:uiPriority w:val="99"/>
    <w:rsid w:val="001421CC"/>
    <w:rPr>
      <w:rFonts w:ascii="Times New Roman" w:hAnsi="Times New Roman" w:cs="Times New Roman"/>
      <w:sz w:val="18"/>
      <w:szCs w:val="18"/>
    </w:rPr>
  </w:style>
  <w:style w:type="character" w:customStyle="1" w:styleId="FontStyle514">
    <w:name w:val="Font Style514"/>
    <w:basedOn w:val="DefaultParagraphFont"/>
    <w:uiPriority w:val="99"/>
    <w:rsid w:val="001421CC"/>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1421C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421CC"/>
    <w:rPr>
      <w:rFonts w:ascii="Calibri" w:eastAsia="Times New Roman" w:hAnsi="Calibri"/>
      <w:b/>
      <w:bCs/>
      <w:i/>
      <w:iCs/>
      <w:sz w:val="24"/>
      <w:u w:val="single"/>
    </w:rPr>
  </w:style>
  <w:style w:type="character" w:customStyle="1" w:styleId="FontStyle500">
    <w:name w:val="Font Style500"/>
    <w:basedOn w:val="DefaultParagraphFont"/>
    <w:uiPriority w:val="99"/>
    <w:rsid w:val="001421CC"/>
    <w:rPr>
      <w:rFonts w:ascii="Times New Roman" w:hAnsi="Times New Roman" w:cs="Times New Roman"/>
      <w:b/>
      <w:bCs/>
      <w:sz w:val="16"/>
      <w:szCs w:val="16"/>
    </w:rPr>
  </w:style>
  <w:style w:type="character" w:customStyle="1" w:styleId="LanguageEditingChar">
    <w:name w:val="Language Editing Char"/>
    <w:link w:val="LanguageEditing"/>
    <w:locked/>
    <w:rsid w:val="001421C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421CC"/>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1421CC"/>
    <w:rPr>
      <w:rFonts w:ascii="Times New Roman" w:eastAsia="Times New Roman" w:hAnsi="Times New Roman" w:cs="Times New Roman"/>
      <w:b/>
      <w:szCs w:val="24"/>
      <w:u w:val="single"/>
    </w:rPr>
  </w:style>
  <w:style w:type="paragraph" w:customStyle="1" w:styleId="CardT1">
    <w:name w:val="CardT1"/>
    <w:basedOn w:val="Normal"/>
    <w:link w:val="CardT1Char"/>
    <w:qFormat/>
    <w:rsid w:val="001421CC"/>
    <w:rPr>
      <w:rFonts w:eastAsia="Calibri"/>
      <w:kern w:val="2"/>
      <w:sz w:val="14"/>
      <w:szCs w:val="14"/>
      <w:lang w:eastAsia="zh-TW"/>
    </w:rPr>
  </w:style>
  <w:style w:type="character" w:customStyle="1" w:styleId="CardT1Char">
    <w:name w:val="CardT1 Char"/>
    <w:link w:val="CardT1"/>
    <w:rsid w:val="001421CC"/>
    <w:rPr>
      <w:rFonts w:ascii="Calibri" w:eastAsia="Calibri" w:hAnsi="Calibri"/>
      <w:kern w:val="2"/>
      <w:sz w:val="14"/>
      <w:szCs w:val="14"/>
      <w:lang w:eastAsia="zh-TW"/>
    </w:rPr>
  </w:style>
  <w:style w:type="character" w:customStyle="1" w:styleId="CardCite1">
    <w:name w:val="CardCite1"/>
    <w:qFormat/>
    <w:rsid w:val="001421CC"/>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1421CC"/>
    <w:rPr>
      <w:rFonts w:ascii="Times New Roman" w:hAnsi="Times New Roman" w:cs="Times New Roman"/>
      <w:sz w:val="14"/>
      <w:szCs w:val="14"/>
    </w:rPr>
  </w:style>
  <w:style w:type="character" w:customStyle="1" w:styleId="FontStyle212">
    <w:name w:val="Font Style212"/>
    <w:basedOn w:val="DefaultParagraphFont"/>
    <w:uiPriority w:val="99"/>
    <w:rsid w:val="001421CC"/>
    <w:rPr>
      <w:rFonts w:ascii="Times New Roman" w:hAnsi="Times New Roman" w:cs="Times New Roman"/>
      <w:b/>
      <w:bCs/>
      <w:sz w:val="18"/>
      <w:szCs w:val="18"/>
    </w:rPr>
  </w:style>
  <w:style w:type="character" w:customStyle="1" w:styleId="FontStyle275">
    <w:name w:val="Font Style275"/>
    <w:basedOn w:val="DefaultParagraphFont"/>
    <w:uiPriority w:val="99"/>
    <w:rsid w:val="001421CC"/>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1421CC"/>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1421CC"/>
    <w:rPr>
      <w:rFonts w:eastAsia="Times New Roman"/>
      <w:b/>
      <w:bCs/>
      <w:szCs w:val="24"/>
      <w:u w:val="single"/>
    </w:rPr>
  </w:style>
  <w:style w:type="paragraph" w:customStyle="1" w:styleId="Underline20">
    <w:name w:val="Underline2"/>
    <w:basedOn w:val="Normal"/>
    <w:link w:val="Underline2Char"/>
    <w:uiPriority w:val="4"/>
    <w:qFormat/>
    <w:rsid w:val="001421CC"/>
    <w:rPr>
      <w:rFonts w:eastAsia="Calibri"/>
      <w:u w:val="single"/>
    </w:rPr>
  </w:style>
  <w:style w:type="character" w:customStyle="1" w:styleId="Underline2Char">
    <w:name w:val="Underline2 Char"/>
    <w:link w:val="Underline20"/>
    <w:uiPriority w:val="4"/>
    <w:rsid w:val="001421CC"/>
    <w:rPr>
      <w:rFonts w:ascii="Calibri" w:eastAsia="Calibri" w:hAnsi="Calibri"/>
      <w:sz w:val="24"/>
      <w:u w:val="single"/>
    </w:rPr>
  </w:style>
  <w:style w:type="character" w:customStyle="1" w:styleId="CharacterStyle3">
    <w:name w:val="Character Style 3"/>
    <w:uiPriority w:val="99"/>
    <w:rsid w:val="001421CC"/>
    <w:rPr>
      <w:rFonts w:ascii="Bookman Old Style" w:hAnsi="Bookman Old Style" w:cs="Bookman Old Style"/>
      <w:spacing w:val="-5"/>
      <w:sz w:val="18"/>
      <w:szCs w:val="18"/>
    </w:rPr>
  </w:style>
  <w:style w:type="paragraph" w:customStyle="1" w:styleId="p0">
    <w:name w:val="p0"/>
    <w:basedOn w:val="Normal"/>
    <w:uiPriority w:val="99"/>
    <w:qFormat/>
    <w:rsid w:val="001421CC"/>
    <w:pPr>
      <w:spacing w:before="100" w:beforeAutospacing="1" w:after="100" w:afterAutospacing="1"/>
    </w:pPr>
    <w:rPr>
      <w:rFonts w:eastAsia="Times New Roman"/>
    </w:rPr>
  </w:style>
  <w:style w:type="paragraph" w:customStyle="1" w:styleId="dropcap">
    <w:name w:val="dropcap"/>
    <w:basedOn w:val="Normal"/>
    <w:uiPriority w:val="99"/>
    <w:qFormat/>
    <w:rsid w:val="001421CC"/>
    <w:pPr>
      <w:spacing w:before="100" w:beforeAutospacing="1" w:after="100" w:afterAutospacing="1"/>
    </w:pPr>
    <w:rPr>
      <w:rFonts w:eastAsia="Times New Roman"/>
    </w:rPr>
  </w:style>
  <w:style w:type="character" w:customStyle="1" w:styleId="BodyTextIndent2Char1">
    <w:name w:val="Body Text Indent 2 Char1"/>
    <w:basedOn w:val="DefaultParagraphFont"/>
    <w:rsid w:val="001421CC"/>
    <w:rPr>
      <w:rFonts w:ascii="Georgia" w:hAnsi="Georgia"/>
    </w:rPr>
  </w:style>
  <w:style w:type="paragraph" w:customStyle="1" w:styleId="StyleStyle49pt6">
    <w:name w:val="Style Style4 + 9 pt6"/>
    <w:basedOn w:val="Style4"/>
    <w:link w:val="StyleStyle49pt6Char"/>
    <w:qFormat/>
    <w:rsid w:val="001421CC"/>
    <w:rPr>
      <w:rFonts w:ascii="Calibri" w:hAnsi="Calibri"/>
    </w:rPr>
  </w:style>
  <w:style w:type="character" w:customStyle="1" w:styleId="StyleStyle49pt6Char">
    <w:name w:val="Style Style4 + 9 pt6 Char"/>
    <w:basedOn w:val="Style4Char"/>
    <w:link w:val="StyleStyle49pt6"/>
    <w:rsid w:val="001421CC"/>
    <w:rPr>
      <w:rFonts w:ascii="Calibri" w:eastAsia="Times New Roman" w:hAnsi="Calibri"/>
      <w:sz w:val="24"/>
      <w:u w:val="single"/>
    </w:rPr>
  </w:style>
  <w:style w:type="paragraph" w:customStyle="1" w:styleId="UnderlineCharCharCharChar">
    <w:name w:val="Underline Char Char Char Char"/>
    <w:basedOn w:val="Normal"/>
    <w:link w:val="UnderlineCharCharCharCharChar"/>
    <w:qFormat/>
    <w:rsid w:val="001421CC"/>
    <w:rPr>
      <w:rFonts w:ascii="Georgia" w:eastAsia="Times New Roman" w:hAnsi="Georgia" w:cs="Times New Roman"/>
      <w:sz w:val="22"/>
      <w:u w:val="single"/>
    </w:rPr>
  </w:style>
  <w:style w:type="character" w:customStyle="1" w:styleId="CharChar31">
    <w:name w:val="Char Char31"/>
    <w:rsid w:val="001421CC"/>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1421C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421CC"/>
    <w:rPr>
      <w:rFonts w:ascii="Georgia" w:hAnsi="Georgia" w:cs="Calibri"/>
      <w:sz w:val="22"/>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421C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421CC"/>
    <w:rPr>
      <w:rFonts w:ascii="Georgia" w:hAnsi="Georgia" w:cs="Calibri"/>
      <w:b/>
      <w:bCs/>
      <w:sz w:val="22"/>
      <w:u w:val="single"/>
    </w:rPr>
  </w:style>
  <w:style w:type="character" w:customStyle="1" w:styleId="Subtitle2">
    <w:name w:val="Subtitle2"/>
    <w:rsid w:val="001421CC"/>
  </w:style>
  <w:style w:type="character" w:customStyle="1" w:styleId="drop">
    <w:name w:val="drop"/>
    <w:rsid w:val="001421CC"/>
  </w:style>
  <w:style w:type="character" w:customStyle="1" w:styleId="bioline">
    <w:name w:val="bioline"/>
    <w:rsid w:val="001421CC"/>
  </w:style>
  <w:style w:type="character" w:customStyle="1" w:styleId="articletitle0">
    <w:name w:val="article_title"/>
    <w:rsid w:val="001421CC"/>
  </w:style>
  <w:style w:type="character" w:customStyle="1" w:styleId="A4">
    <w:name w:val="A4"/>
    <w:uiPriority w:val="99"/>
    <w:rsid w:val="001421CC"/>
    <w:rPr>
      <w:color w:val="000000"/>
    </w:rPr>
  </w:style>
  <w:style w:type="character" w:customStyle="1" w:styleId="DebatenoramlChar">
    <w:name w:val="Debatenoraml Char"/>
    <w:link w:val="Debatenoraml"/>
    <w:locked/>
    <w:rsid w:val="001421CC"/>
    <w:rPr>
      <w:rFonts w:ascii="Times New Roman" w:hAnsi="Times New Roman"/>
    </w:rPr>
  </w:style>
  <w:style w:type="paragraph" w:customStyle="1" w:styleId="Debatenoraml">
    <w:name w:val="Debatenoraml"/>
    <w:basedOn w:val="NoSpacing"/>
    <w:link w:val="DebatenoramlChar"/>
    <w:qFormat/>
    <w:rsid w:val="001421CC"/>
    <w:rPr>
      <w:rFonts w:ascii="Times New Roman" w:eastAsiaTheme="minorHAnsi" w:hAnsi="Times New Roman" w:cstheme="minorBidi"/>
      <w:sz w:val="22"/>
    </w:rPr>
  </w:style>
  <w:style w:type="character" w:customStyle="1" w:styleId="s5">
    <w:name w:val="s5"/>
    <w:rsid w:val="001421CC"/>
  </w:style>
  <w:style w:type="paragraph" w:customStyle="1" w:styleId="SynergyTag">
    <w:name w:val="SynergyTag"/>
    <w:basedOn w:val="Normal"/>
    <w:uiPriority w:val="99"/>
    <w:qFormat/>
    <w:rsid w:val="001421CC"/>
    <w:rPr>
      <w:rFonts w:eastAsia="Calibri"/>
      <w:b/>
    </w:rPr>
  </w:style>
  <w:style w:type="paragraph" w:customStyle="1" w:styleId="Quals">
    <w:name w:val="Quals"/>
    <w:basedOn w:val="Normal"/>
    <w:link w:val="QualsChar"/>
    <w:qFormat/>
    <w:rsid w:val="001421CC"/>
    <w:rPr>
      <w:rFonts w:eastAsia="Calibri"/>
      <w:sz w:val="18"/>
    </w:rPr>
  </w:style>
  <w:style w:type="character" w:customStyle="1" w:styleId="QualsChar">
    <w:name w:val="Quals Char"/>
    <w:link w:val="Quals"/>
    <w:rsid w:val="001421CC"/>
    <w:rPr>
      <w:rFonts w:ascii="Calibri" w:eastAsia="Calibri" w:hAnsi="Calibri"/>
      <w:sz w:val="18"/>
    </w:rPr>
  </w:style>
  <w:style w:type="character" w:customStyle="1" w:styleId="cap">
    <w:name w:val="cap"/>
    <w:rsid w:val="001421CC"/>
  </w:style>
  <w:style w:type="character" w:customStyle="1" w:styleId="rightsnotice">
    <w:name w:val="rightsnotice"/>
    <w:rsid w:val="001421CC"/>
  </w:style>
  <w:style w:type="paragraph" w:customStyle="1" w:styleId="times">
    <w:name w:val="times"/>
    <w:basedOn w:val="Normal"/>
    <w:uiPriority w:val="99"/>
    <w:qFormat/>
    <w:rsid w:val="001421CC"/>
    <w:pPr>
      <w:spacing w:before="100" w:beforeAutospacing="1" w:after="100" w:afterAutospacing="1"/>
    </w:pPr>
    <w:rPr>
      <w:rFonts w:eastAsia="Times New Roman"/>
    </w:rPr>
  </w:style>
  <w:style w:type="character" w:customStyle="1" w:styleId="Caption1">
    <w:name w:val="Caption1"/>
    <w:rsid w:val="001421CC"/>
  </w:style>
  <w:style w:type="character" w:customStyle="1" w:styleId="credit">
    <w:name w:val="credit"/>
    <w:rsid w:val="001421CC"/>
  </w:style>
  <w:style w:type="character" w:customStyle="1" w:styleId="scaps">
    <w:name w:val="scaps"/>
    <w:rsid w:val="001421CC"/>
  </w:style>
  <w:style w:type="character" w:customStyle="1" w:styleId="current-article">
    <w:name w:val="current-article"/>
    <w:rsid w:val="001421CC"/>
  </w:style>
  <w:style w:type="character" w:customStyle="1" w:styleId="related-current-indicator">
    <w:name w:val="related-current-indicator"/>
    <w:rsid w:val="001421CC"/>
  </w:style>
  <w:style w:type="character" w:customStyle="1" w:styleId="bylclear">
    <w:name w:val="bylclear"/>
    <w:rsid w:val="001421CC"/>
  </w:style>
  <w:style w:type="character" w:customStyle="1" w:styleId="timestamp">
    <w:name w:val="timestamp"/>
    <w:rsid w:val="001421CC"/>
  </w:style>
  <w:style w:type="character" w:customStyle="1" w:styleId="comments">
    <w:name w:val="comments"/>
    <w:rsid w:val="001421CC"/>
  </w:style>
  <w:style w:type="character" w:customStyle="1" w:styleId="essaytext">
    <w:name w:val="essaytext"/>
    <w:rsid w:val="001421CC"/>
  </w:style>
  <w:style w:type="character" w:customStyle="1" w:styleId="byline">
    <w:name w:val="byline"/>
    <w:rsid w:val="001421CC"/>
  </w:style>
  <w:style w:type="character" w:customStyle="1" w:styleId="username">
    <w:name w:val="username"/>
    <w:rsid w:val="001421CC"/>
  </w:style>
  <w:style w:type="character" w:customStyle="1" w:styleId="toplinks">
    <w:name w:val="toplinks"/>
    <w:rsid w:val="001421CC"/>
  </w:style>
  <w:style w:type="paragraph" w:customStyle="1" w:styleId="BodyA">
    <w:name w:val="Body A"/>
    <w:uiPriority w:val="99"/>
    <w:qFormat/>
    <w:rsid w:val="001421CC"/>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1421CC"/>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1421CC"/>
    <w:rPr>
      <w:rFonts w:ascii="Calibri" w:eastAsia="Times New Roman" w:hAnsi="Calibri"/>
      <w:b/>
      <w:caps/>
      <w:sz w:val="24"/>
      <w:szCs w:val="28"/>
      <w:u w:val="single"/>
    </w:rPr>
  </w:style>
  <w:style w:type="paragraph" w:customStyle="1" w:styleId="NotStarred">
    <w:name w:val="NotStarred"/>
    <w:basedOn w:val="Normal"/>
    <w:link w:val="NotStarredChar"/>
    <w:qFormat/>
    <w:rsid w:val="001421CC"/>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1421CC"/>
    <w:rPr>
      <w:rFonts w:ascii="Calibri" w:eastAsia="Times New Roman" w:hAnsi="Calibri"/>
      <w:b/>
      <w:caps/>
      <w:sz w:val="24"/>
      <w:szCs w:val="28"/>
      <w:u w:val="single"/>
    </w:rPr>
  </w:style>
  <w:style w:type="character" w:customStyle="1" w:styleId="A3">
    <w:name w:val="A3"/>
    <w:rsid w:val="001421CC"/>
    <w:rPr>
      <w:rFonts w:cs="Perpetua"/>
      <w:color w:val="000000"/>
      <w:sz w:val="15"/>
      <w:szCs w:val="15"/>
    </w:rPr>
  </w:style>
  <w:style w:type="character" w:customStyle="1" w:styleId="see">
    <w:name w:val="see"/>
    <w:rsid w:val="001421CC"/>
  </w:style>
  <w:style w:type="character" w:customStyle="1" w:styleId="first-letter">
    <w:name w:val="first-letter"/>
    <w:rsid w:val="001421CC"/>
  </w:style>
  <w:style w:type="character" w:customStyle="1" w:styleId="focusparagraph">
    <w:name w:val="focusparagraph"/>
    <w:rsid w:val="001421CC"/>
  </w:style>
  <w:style w:type="character" w:customStyle="1" w:styleId="lightblue">
    <w:name w:val="lightblue"/>
    <w:rsid w:val="001421CC"/>
  </w:style>
  <w:style w:type="character" w:customStyle="1" w:styleId="StyleUnderlineCharChar9pt">
    <w:name w:val="Style Underline Char Char + 9 pt"/>
    <w:rsid w:val="001421CC"/>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1421CC"/>
    <w:pPr>
      <w:spacing w:after="200" w:line="276" w:lineRule="auto"/>
    </w:pPr>
    <w:rPr>
      <w:rFonts w:eastAsia="Times New Roman"/>
      <w:b/>
    </w:rPr>
  </w:style>
  <w:style w:type="character" w:customStyle="1" w:styleId="tagCharCharChar">
    <w:name w:val="tag Char Char Char"/>
    <w:link w:val="tagCharChar"/>
    <w:rsid w:val="001421CC"/>
    <w:rPr>
      <w:rFonts w:ascii="Calibri" w:eastAsia="Times New Roman" w:hAnsi="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1421CC"/>
    <w:rPr>
      <w:rFonts w:ascii="Calibri" w:eastAsiaTheme="minorHAnsi" w:hAnsi="Calibr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421CC"/>
    <w:rPr>
      <w:rFonts w:ascii="Calibri" w:hAnsi="Calibri"/>
      <w:sz w:val="24"/>
      <w:u w:val="single"/>
      <w:bdr w:val="single" w:sz="4" w:space="0" w:color="auto"/>
    </w:rPr>
  </w:style>
  <w:style w:type="character" w:customStyle="1" w:styleId="Header1">
    <w:name w:val="Header1"/>
    <w:rsid w:val="001421CC"/>
  </w:style>
  <w:style w:type="paragraph" w:customStyle="1" w:styleId="H4Tag">
    <w:name w:val="H4 (Tag)"/>
    <w:basedOn w:val="Normal"/>
    <w:link w:val="H4TagChar1"/>
    <w:qFormat/>
    <w:rsid w:val="001421CC"/>
    <w:rPr>
      <w:rFonts w:eastAsia="Calibri"/>
      <w:b/>
    </w:rPr>
  </w:style>
  <w:style w:type="character" w:customStyle="1" w:styleId="H4TagChar1">
    <w:name w:val="H4 (Tag) Char1"/>
    <w:link w:val="H4Tag"/>
    <w:rsid w:val="001421CC"/>
    <w:rPr>
      <w:rFonts w:ascii="Calibri" w:eastAsia="Calibri" w:hAnsi="Calibri"/>
      <w:b/>
      <w:sz w:val="24"/>
    </w:rPr>
  </w:style>
  <w:style w:type="character" w:customStyle="1" w:styleId="citationgenerated">
    <w:name w:val="citation generated"/>
    <w:rsid w:val="001421CC"/>
  </w:style>
  <w:style w:type="paragraph" w:customStyle="1" w:styleId="CM25">
    <w:name w:val="CM25"/>
    <w:basedOn w:val="Default"/>
    <w:next w:val="Default"/>
    <w:uiPriority w:val="99"/>
    <w:qFormat/>
    <w:rsid w:val="001421CC"/>
    <w:pPr>
      <w:spacing w:after="233" w:line="276" w:lineRule="auto"/>
    </w:pPr>
    <w:rPr>
      <w:rFonts w:ascii="Georgia" w:eastAsia="Calibri" w:hAnsi="Georgia"/>
      <w:color w:val="auto"/>
      <w:sz w:val="22"/>
    </w:rPr>
  </w:style>
  <w:style w:type="character" w:customStyle="1" w:styleId="Title10">
    <w:name w:val="Title1"/>
    <w:rsid w:val="001421CC"/>
  </w:style>
  <w:style w:type="character" w:customStyle="1" w:styleId="BoldandUnderlineCharCharCharChar">
    <w:name w:val="Bold and Underline Char Char Char Char"/>
    <w:rsid w:val="001421CC"/>
    <w:rPr>
      <w:b/>
      <w:noProof w:val="0"/>
      <w:u w:val="single"/>
      <w:lang w:val="en-US" w:eastAsia="en-US" w:bidi="ar-SA"/>
    </w:rPr>
  </w:style>
  <w:style w:type="character" w:customStyle="1" w:styleId="FontStyle29">
    <w:name w:val="Font Style29"/>
    <w:uiPriority w:val="99"/>
    <w:rsid w:val="001421CC"/>
    <w:rPr>
      <w:rFonts w:ascii="Arial" w:hAnsi="Arial" w:cs="Arial"/>
      <w:sz w:val="14"/>
      <w:szCs w:val="14"/>
    </w:rPr>
  </w:style>
  <w:style w:type="character" w:customStyle="1" w:styleId="Debate-CardTagandCite-F6Char">
    <w:name w:val="Debate- Card Tag and Cite- F6 Char"/>
    <w:link w:val="Debate-CardTagandCite-F6"/>
    <w:locked/>
    <w:rsid w:val="001421CC"/>
    <w:rPr>
      <w:rFonts w:ascii="Georgia" w:hAnsi="Georgia"/>
      <w:b/>
    </w:rPr>
  </w:style>
  <w:style w:type="paragraph" w:customStyle="1" w:styleId="Debate-CardTagandCite-F6">
    <w:name w:val="Debate- Card Tag and Cite- F6"/>
    <w:basedOn w:val="Normal"/>
    <w:link w:val="Debate-CardTagandCite-F6Char"/>
    <w:qFormat/>
    <w:rsid w:val="001421CC"/>
    <w:pPr>
      <w:contextualSpacing/>
    </w:pPr>
    <w:rPr>
      <w:rFonts w:ascii="Georgia" w:hAnsi="Georgia"/>
      <w:b/>
      <w:sz w:val="22"/>
    </w:rPr>
  </w:style>
  <w:style w:type="paragraph" w:customStyle="1" w:styleId="Cardtext4">
    <w:name w:val="Card text"/>
    <w:link w:val="CardtextChar3"/>
    <w:qFormat/>
    <w:rsid w:val="001421CC"/>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1421CC"/>
    <w:pPr>
      <w:spacing w:before="240" w:after="60"/>
    </w:pPr>
    <w:rPr>
      <w:rFonts w:eastAsia="Times New Roman"/>
      <w:b/>
      <w:szCs w:val="28"/>
      <w:u w:val="single"/>
    </w:rPr>
  </w:style>
  <w:style w:type="character" w:customStyle="1" w:styleId="NewHeading2Char">
    <w:name w:val="NewHeading2 Char"/>
    <w:link w:val="NewHeading2"/>
    <w:rsid w:val="001421CC"/>
    <w:rPr>
      <w:rFonts w:ascii="Calibri" w:eastAsia="Times New Roman" w:hAnsi="Calibri"/>
      <w:b/>
      <w:sz w:val="24"/>
      <w:szCs w:val="28"/>
      <w:u w:val="single"/>
    </w:rPr>
  </w:style>
  <w:style w:type="paragraph" w:customStyle="1" w:styleId="TagGA11">
    <w:name w:val="Tag GA 11"/>
    <w:basedOn w:val="TOC1"/>
    <w:uiPriority w:val="99"/>
    <w:qFormat/>
    <w:rsid w:val="001421CC"/>
    <w:rPr>
      <w:rFonts w:eastAsia="Calibri"/>
      <w:b/>
      <w:kern w:val="0"/>
    </w:rPr>
  </w:style>
  <w:style w:type="paragraph" w:customStyle="1" w:styleId="CM32">
    <w:name w:val="CM3+2"/>
    <w:basedOn w:val="Normal"/>
    <w:next w:val="Normal"/>
    <w:uiPriority w:val="99"/>
    <w:qFormat/>
    <w:rsid w:val="001421CC"/>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421CC"/>
    <w:rPr>
      <w:rFonts w:eastAsia="Calibri"/>
    </w:rPr>
  </w:style>
  <w:style w:type="paragraph" w:customStyle="1" w:styleId="TagLine">
    <w:name w:val="Tag Line"/>
    <w:basedOn w:val="Normal"/>
    <w:next w:val="FullText"/>
    <w:uiPriority w:val="99"/>
    <w:qFormat/>
    <w:rsid w:val="001421CC"/>
    <w:rPr>
      <w:rFonts w:ascii="Arial Narrow" w:eastAsia="Times New Roman" w:hAnsi="Arial Narrow"/>
      <w:b/>
      <w:sz w:val="28"/>
    </w:rPr>
  </w:style>
  <w:style w:type="paragraph" w:customStyle="1" w:styleId="msolistparagraphcxspfirst">
    <w:name w:val="msolistparagraphcxspfirst"/>
    <w:basedOn w:val="Normal"/>
    <w:uiPriority w:val="99"/>
    <w:qFormat/>
    <w:rsid w:val="001421CC"/>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421CC"/>
    <w:pPr>
      <w:spacing w:before="100" w:beforeAutospacing="1" w:after="100" w:afterAutospacing="1"/>
    </w:pPr>
    <w:rPr>
      <w:rFonts w:eastAsia="Times New Roman"/>
    </w:rPr>
  </w:style>
  <w:style w:type="character" w:customStyle="1" w:styleId="CardsUnderlined">
    <w:name w:val="Cards Underlined"/>
    <w:qFormat/>
    <w:rsid w:val="001421CC"/>
    <w:rPr>
      <w:rFonts w:ascii="Helvetica" w:hAnsi="Helvetica" w:hint="default"/>
      <w:sz w:val="22"/>
      <w:szCs w:val="24"/>
      <w:u w:val="thick"/>
    </w:rPr>
  </w:style>
  <w:style w:type="paragraph" w:customStyle="1" w:styleId="Card6pt">
    <w:name w:val="Card 6pt"/>
    <w:basedOn w:val="Normal"/>
    <w:uiPriority w:val="99"/>
    <w:qFormat/>
    <w:rsid w:val="001421CC"/>
    <w:pPr>
      <w:ind w:left="288" w:right="288"/>
    </w:pPr>
    <w:rPr>
      <w:rFonts w:eastAsia="Calibri"/>
      <w:color w:val="000000"/>
      <w:sz w:val="12"/>
      <w:szCs w:val="20"/>
    </w:rPr>
  </w:style>
  <w:style w:type="paragraph" w:customStyle="1" w:styleId="FullCite">
    <w:name w:val="Full Cite"/>
    <w:basedOn w:val="Normal"/>
    <w:next w:val="Normal"/>
    <w:link w:val="FullCiteChar"/>
    <w:qFormat/>
    <w:rsid w:val="001421CC"/>
    <w:rPr>
      <w:rFonts w:ascii="Garamond" w:eastAsia="Calibri" w:hAnsi="Garamond"/>
    </w:rPr>
  </w:style>
  <w:style w:type="character" w:customStyle="1" w:styleId="FullCiteChar">
    <w:name w:val="Full Cite Char"/>
    <w:link w:val="FullCite"/>
    <w:rsid w:val="001421CC"/>
    <w:rPr>
      <w:rFonts w:ascii="Garamond" w:eastAsia="Calibri" w:hAnsi="Garamond"/>
      <w:sz w:val="24"/>
    </w:rPr>
  </w:style>
  <w:style w:type="paragraph" w:customStyle="1" w:styleId="StyleNormalWeb11ptUnderline">
    <w:name w:val="Style Normal (Web) + 11 pt Underline"/>
    <w:basedOn w:val="NormalWeb"/>
    <w:link w:val="StyleNormalWeb11ptUnderlineChar"/>
    <w:qFormat/>
    <w:rsid w:val="001421CC"/>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Calibri"/>
    </w:rPr>
  </w:style>
  <w:style w:type="character" w:customStyle="1" w:styleId="StyleNormalWeb11ptUnderlineChar">
    <w:name w:val="Style Normal (Web) + 11 pt Underline Char"/>
    <w:link w:val="StyleNormalWeb11ptUnderline"/>
    <w:rsid w:val="001421CC"/>
    <w:rPr>
      <w:rFonts w:ascii="Georgia" w:eastAsia="Times New Roman" w:hAnsi="Georgia" w:cs="Calibri"/>
      <w:sz w:val="24"/>
    </w:rPr>
  </w:style>
  <w:style w:type="paragraph" w:customStyle="1" w:styleId="StyleCardStyleBlackUnderline">
    <w:name w:val="Style Card Style + Black Underline"/>
    <w:basedOn w:val="Normal"/>
    <w:link w:val="StyleCardStyleBlackUnderlineChar"/>
    <w:qFormat/>
    <w:rsid w:val="001421CC"/>
    <w:rPr>
      <w:rFonts w:eastAsia="Times New Roman"/>
      <w:color w:val="000000"/>
      <w:u w:val="single"/>
    </w:rPr>
  </w:style>
  <w:style w:type="character" w:customStyle="1" w:styleId="StyleCardStyleBlackUnderlineChar">
    <w:name w:val="Style Card Style + Black Underline Char"/>
    <w:link w:val="StyleCardStyleBlackUnderline"/>
    <w:rsid w:val="001421CC"/>
    <w:rPr>
      <w:rFonts w:ascii="Calibri" w:eastAsia="Times New Roman" w:hAnsi="Calibri"/>
      <w:color w:val="000000"/>
      <w:sz w:val="24"/>
      <w:u w:val="single"/>
    </w:rPr>
  </w:style>
  <w:style w:type="character" w:customStyle="1" w:styleId="titles">
    <w:name w:val="titles"/>
    <w:rsid w:val="001421CC"/>
  </w:style>
  <w:style w:type="character" w:customStyle="1" w:styleId="articletext0">
    <w:name w:val="article_text"/>
    <w:rsid w:val="001421CC"/>
  </w:style>
  <w:style w:type="paragraph" w:customStyle="1" w:styleId="StyleHeading2LatinArialMT13pt">
    <w:name w:val="Style Heading 2 + (Latin) ArialMT 13 pt"/>
    <w:basedOn w:val="Heading2"/>
    <w:next w:val="Heading2"/>
    <w:uiPriority w:val="99"/>
    <w:qFormat/>
    <w:rsid w:val="001421CC"/>
    <w:pPr>
      <w:keepLines w:val="0"/>
      <w:pageBreakBefore w:val="0"/>
      <w:jc w:val="left"/>
    </w:pPr>
    <w:rPr>
      <w:rFonts w:eastAsia="SimSun" w:cs="Arial"/>
      <w:b w:val="0"/>
      <w:iCs/>
      <w:caps/>
      <w:sz w:val="24"/>
      <w:szCs w:val="28"/>
      <w:lang w:eastAsia="zh-CN"/>
    </w:rPr>
  </w:style>
  <w:style w:type="character" w:customStyle="1" w:styleId="contentauthor">
    <w:name w:val="contentauthor"/>
    <w:rsid w:val="001421CC"/>
  </w:style>
  <w:style w:type="character" w:customStyle="1" w:styleId="subarticleheader">
    <w:name w:val="subarticleheader"/>
    <w:rsid w:val="001421CC"/>
  </w:style>
  <w:style w:type="paragraph" w:customStyle="1" w:styleId="NotUnderlined">
    <w:name w:val="Not Underlined"/>
    <w:basedOn w:val="Normal"/>
    <w:uiPriority w:val="99"/>
    <w:qFormat/>
    <w:rsid w:val="001421CC"/>
    <w:rPr>
      <w:rFonts w:ascii="Century Gothic" w:eastAsia="Times New Roman" w:hAnsi="Century Gothic"/>
      <w:sz w:val="16"/>
    </w:rPr>
  </w:style>
  <w:style w:type="character" w:customStyle="1" w:styleId="spelle">
    <w:name w:val="spelle"/>
    <w:rsid w:val="001421CC"/>
  </w:style>
  <w:style w:type="character" w:customStyle="1" w:styleId="grame">
    <w:name w:val="grame"/>
    <w:rsid w:val="001421CC"/>
  </w:style>
  <w:style w:type="character" w:customStyle="1" w:styleId="CardStyleChar">
    <w:name w:val="Card Style Char"/>
    <w:link w:val="CardStyle"/>
    <w:rsid w:val="001421CC"/>
    <w:rPr>
      <w:rFonts w:ascii="Calibri" w:eastAsia="Times New Roman" w:hAnsi="Calibri"/>
      <w:sz w:val="24"/>
    </w:rPr>
  </w:style>
  <w:style w:type="character" w:customStyle="1" w:styleId="newstitle1">
    <w:name w:val="newstitle1"/>
    <w:rsid w:val="001421CC"/>
  </w:style>
  <w:style w:type="character" w:customStyle="1" w:styleId="copy">
    <w:name w:val="copy"/>
    <w:rsid w:val="001421CC"/>
  </w:style>
  <w:style w:type="character" w:customStyle="1" w:styleId="topheadline">
    <w:name w:val="topheadline"/>
    <w:rsid w:val="001421CC"/>
  </w:style>
  <w:style w:type="paragraph" w:customStyle="1" w:styleId="StylecardThickunderline">
    <w:name w:val="Style card + Thick underline"/>
    <w:basedOn w:val="Normal"/>
    <w:link w:val="StylecardThickunderlineChar"/>
    <w:qFormat/>
    <w:rsid w:val="001421CC"/>
    <w:pPr>
      <w:ind w:left="288" w:right="288"/>
    </w:pPr>
    <w:rPr>
      <w:rFonts w:eastAsia="SimSun"/>
      <w:u w:val="single"/>
      <w:lang w:eastAsia="zh-CN"/>
    </w:rPr>
  </w:style>
  <w:style w:type="character" w:customStyle="1" w:styleId="StylecardThickunderlineChar">
    <w:name w:val="Style card + Thick underline Char"/>
    <w:link w:val="StylecardThickunderline"/>
    <w:rsid w:val="001421CC"/>
    <w:rPr>
      <w:rFonts w:ascii="Calibri" w:eastAsia="SimSun" w:hAnsi="Calibri"/>
      <w:sz w:val="24"/>
      <w:u w:val="single"/>
      <w:lang w:eastAsia="zh-CN"/>
    </w:rPr>
  </w:style>
  <w:style w:type="paragraph" w:customStyle="1" w:styleId="StylecardBoldThickunderline">
    <w:name w:val="Style card + Bold Thick underline"/>
    <w:basedOn w:val="Normal"/>
    <w:link w:val="StylecardBoldThickunderlineChar"/>
    <w:qFormat/>
    <w:rsid w:val="001421CC"/>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1421CC"/>
    <w:rPr>
      <w:rFonts w:ascii="Calibri" w:eastAsia="SimSun" w:hAnsi="Calibri"/>
      <w:b/>
      <w:bCs/>
      <w:sz w:val="24"/>
      <w:u w:val="single"/>
      <w:lang w:eastAsia="zh-CN"/>
    </w:rPr>
  </w:style>
  <w:style w:type="character" w:customStyle="1" w:styleId="headline">
    <w:name w:val="headline"/>
    <w:rsid w:val="001421CC"/>
  </w:style>
  <w:style w:type="character" w:customStyle="1" w:styleId="Stylereduce27pt">
    <w:name w:val="Style reduce2 + 7 pt"/>
    <w:rsid w:val="001421CC"/>
    <w:rPr>
      <w:rFonts w:ascii="Times New Roman" w:hAnsi="Times New Roman" w:cs="Arial"/>
      <w:color w:val="000000"/>
      <w:sz w:val="14"/>
      <w:szCs w:val="22"/>
    </w:rPr>
  </w:style>
  <w:style w:type="paragraph" w:customStyle="1" w:styleId="BlockHeadings">
    <w:name w:val="Block Headings"/>
    <w:next w:val="Normal"/>
    <w:link w:val="BlockHeadingsChar"/>
    <w:qFormat/>
    <w:rsid w:val="001421CC"/>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1421CC"/>
  </w:style>
  <w:style w:type="character" w:customStyle="1" w:styleId="st1">
    <w:name w:val="st1"/>
    <w:rsid w:val="001421CC"/>
  </w:style>
  <w:style w:type="paragraph" w:customStyle="1" w:styleId="CM27">
    <w:name w:val="CM27"/>
    <w:basedOn w:val="Default"/>
    <w:next w:val="Default"/>
    <w:uiPriority w:val="99"/>
    <w:qFormat/>
    <w:rsid w:val="001421CC"/>
    <w:pPr>
      <w:spacing w:after="200" w:line="276" w:lineRule="auto"/>
    </w:pPr>
    <w:rPr>
      <w:rFonts w:eastAsia="Calibri"/>
      <w:color w:val="auto"/>
      <w:sz w:val="22"/>
    </w:rPr>
  </w:style>
  <w:style w:type="character" w:customStyle="1" w:styleId="caps-label">
    <w:name w:val="caps-label"/>
    <w:rsid w:val="001421CC"/>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1421CC"/>
    <w:rPr>
      <w:rFonts w:ascii="Garamond" w:hAnsi="Garamond" w:cs="Times New Roman"/>
      <w:sz w:val="20"/>
    </w:rPr>
  </w:style>
  <w:style w:type="character" w:customStyle="1" w:styleId="quotechar">
    <w:name w:val="quotechar"/>
    <w:rsid w:val="001421CC"/>
  </w:style>
  <w:style w:type="character" w:customStyle="1" w:styleId="boldunderline0">
    <w:name w:val="boldunderline"/>
    <w:rsid w:val="001421CC"/>
  </w:style>
  <w:style w:type="paragraph" w:customStyle="1" w:styleId="font-null">
    <w:name w:val="font-null"/>
    <w:basedOn w:val="Normal"/>
    <w:uiPriority w:val="99"/>
    <w:qFormat/>
    <w:rsid w:val="001421CC"/>
    <w:pPr>
      <w:spacing w:before="100" w:beforeAutospacing="1" w:after="100" w:afterAutospacing="1"/>
    </w:pPr>
    <w:rPr>
      <w:rFonts w:eastAsia="Times New Roman"/>
    </w:rPr>
  </w:style>
  <w:style w:type="paragraph" w:customStyle="1" w:styleId="rteindent1">
    <w:name w:val="rteindent1"/>
    <w:basedOn w:val="Normal"/>
    <w:uiPriority w:val="99"/>
    <w:qFormat/>
    <w:rsid w:val="001421CC"/>
    <w:pPr>
      <w:spacing w:before="100" w:beforeAutospacing="1" w:after="100" w:afterAutospacing="1"/>
    </w:pPr>
    <w:rPr>
      <w:rFonts w:eastAsia="Times New Roman"/>
    </w:rPr>
  </w:style>
  <w:style w:type="character" w:customStyle="1" w:styleId="A8">
    <w:name w:val="A8"/>
    <w:rsid w:val="001421CC"/>
    <w:rPr>
      <w:rFonts w:cs="Scala"/>
      <w:color w:val="000000"/>
      <w:sz w:val="15"/>
      <w:szCs w:val="15"/>
    </w:rPr>
  </w:style>
  <w:style w:type="paragraph" w:customStyle="1" w:styleId="Pa12">
    <w:name w:val="Pa12"/>
    <w:basedOn w:val="Default"/>
    <w:next w:val="Default"/>
    <w:uiPriority w:val="99"/>
    <w:qFormat/>
    <w:rsid w:val="001421CC"/>
    <w:pPr>
      <w:spacing w:after="200" w:line="191" w:lineRule="atLeast"/>
    </w:pPr>
    <w:rPr>
      <w:rFonts w:ascii="Scala" w:eastAsia="Calibri" w:hAnsi="Scala"/>
      <w:color w:val="auto"/>
      <w:sz w:val="22"/>
    </w:rPr>
  </w:style>
  <w:style w:type="character" w:customStyle="1" w:styleId="A0">
    <w:name w:val="A0"/>
    <w:uiPriority w:val="99"/>
    <w:rsid w:val="001421CC"/>
    <w:rPr>
      <w:rFonts w:cs="Scala"/>
      <w:color w:val="000000"/>
      <w:sz w:val="16"/>
      <w:szCs w:val="16"/>
    </w:rPr>
  </w:style>
  <w:style w:type="character" w:customStyle="1" w:styleId="Date11">
    <w:name w:val="Date11"/>
    <w:rsid w:val="001421CC"/>
  </w:style>
  <w:style w:type="paragraph" w:customStyle="1" w:styleId="introduction">
    <w:name w:val="introduction"/>
    <w:basedOn w:val="Normal"/>
    <w:uiPriority w:val="99"/>
    <w:qFormat/>
    <w:rsid w:val="001421CC"/>
    <w:pPr>
      <w:spacing w:before="100" w:beforeAutospacing="1" w:after="100" w:afterAutospacing="1"/>
    </w:pPr>
    <w:rPr>
      <w:rFonts w:eastAsia="Times New Roman"/>
    </w:rPr>
  </w:style>
  <w:style w:type="character" w:customStyle="1" w:styleId="Boxout">
    <w:name w:val="Box out"/>
    <w:uiPriority w:val="1"/>
    <w:qFormat/>
    <w:rsid w:val="001421CC"/>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1421CC"/>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421CC"/>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421CC"/>
    <w:pPr>
      <w:spacing w:before="100" w:beforeAutospacing="1" w:after="100" w:afterAutospacing="1"/>
    </w:pPr>
    <w:rPr>
      <w:rFonts w:eastAsia="Times New Roman"/>
    </w:rPr>
  </w:style>
  <w:style w:type="character" w:customStyle="1" w:styleId="metad">
    <w:name w:val="metad"/>
    <w:rsid w:val="001421CC"/>
  </w:style>
  <w:style w:type="paragraph" w:customStyle="1" w:styleId="class">
    <w:name w:val="class"/>
    <w:basedOn w:val="Normal"/>
    <w:uiPriority w:val="99"/>
    <w:qFormat/>
    <w:rsid w:val="001421CC"/>
    <w:pPr>
      <w:spacing w:before="100" w:beforeAutospacing="1" w:after="100" w:afterAutospacing="1"/>
    </w:pPr>
    <w:rPr>
      <w:rFonts w:eastAsia="Times New Roman"/>
    </w:rPr>
  </w:style>
  <w:style w:type="character" w:customStyle="1" w:styleId="sifr-alternate">
    <w:name w:val="sifr-alternate"/>
    <w:rsid w:val="001421CC"/>
  </w:style>
  <w:style w:type="character" w:customStyle="1" w:styleId="justify1">
    <w:name w:val="justify1"/>
    <w:rsid w:val="001421CC"/>
  </w:style>
  <w:style w:type="character" w:customStyle="1" w:styleId="artbody1">
    <w:name w:val="art_body1"/>
    <w:rsid w:val="001421CC"/>
    <w:rPr>
      <w:rFonts w:ascii="Arial" w:hAnsi="Arial" w:cs="Arial" w:hint="default"/>
    </w:rPr>
  </w:style>
  <w:style w:type="character" w:customStyle="1" w:styleId="A1">
    <w:name w:val="A1"/>
    <w:uiPriority w:val="99"/>
    <w:rsid w:val="001421CC"/>
    <w:rPr>
      <w:rFonts w:cs="Book Antiqua"/>
      <w:color w:val="221E1F"/>
      <w:sz w:val="22"/>
      <w:szCs w:val="22"/>
    </w:rPr>
  </w:style>
  <w:style w:type="character" w:customStyle="1" w:styleId="UnderlineStyleChar">
    <w:name w:val="Underline Style Char"/>
    <w:link w:val="UnderlineStyle0"/>
    <w:rsid w:val="001421CC"/>
    <w:rPr>
      <w:rFonts w:ascii="Calibri" w:eastAsia="Times New Roman" w:hAnsi="Calibri"/>
      <w:b/>
      <w:u w:val="single"/>
    </w:rPr>
  </w:style>
  <w:style w:type="paragraph" w:customStyle="1" w:styleId="blocktitle1">
    <w:name w:val="block title"/>
    <w:basedOn w:val="Normal"/>
    <w:link w:val="blocktitleChar"/>
    <w:qFormat/>
    <w:rsid w:val="001421CC"/>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1421CC"/>
    <w:rPr>
      <w:rFonts w:ascii="Garamond" w:eastAsia="Calibri" w:hAnsi="Garamond"/>
      <w:b/>
      <w:caps/>
      <w:sz w:val="28"/>
      <w:lang w:val="x-none" w:eastAsia="x-none"/>
    </w:rPr>
  </w:style>
  <w:style w:type="character" w:customStyle="1" w:styleId="reality">
    <w:name w:val="reality"/>
    <w:rsid w:val="001421CC"/>
  </w:style>
  <w:style w:type="paragraph" w:customStyle="1" w:styleId="Pa6">
    <w:name w:val="Pa6"/>
    <w:basedOn w:val="Normal"/>
    <w:next w:val="Normal"/>
    <w:uiPriority w:val="99"/>
    <w:qFormat/>
    <w:rsid w:val="001421CC"/>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421CC"/>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421CC"/>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421CC"/>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421CC"/>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421CC"/>
    <w:pPr>
      <w:spacing w:before="100" w:beforeAutospacing="1" w:after="100" w:afterAutospacing="1"/>
    </w:pPr>
    <w:rPr>
      <w:rFonts w:eastAsia="Times New Roman"/>
    </w:rPr>
  </w:style>
  <w:style w:type="character" w:customStyle="1" w:styleId="text2">
    <w:name w:val="text2"/>
    <w:rsid w:val="001421CC"/>
  </w:style>
  <w:style w:type="character" w:customStyle="1" w:styleId="StyleUnderlineChar2CharChar11pt">
    <w:name w:val="Style Underline Char2 Char Char + 11 pt"/>
    <w:rsid w:val="001421CC"/>
    <w:rPr>
      <w:rFonts w:ascii="Times New Roman" w:hAnsi="Times New Roman"/>
      <w:sz w:val="20"/>
      <w:u w:val="single"/>
    </w:rPr>
  </w:style>
  <w:style w:type="character" w:customStyle="1" w:styleId="StyleStyleBoldUnderline11pt">
    <w:name w:val="Style Style Bold Underline + 11 pt"/>
    <w:rsid w:val="001421C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421CC"/>
    <w:rPr>
      <w:rFonts w:ascii="Calibri" w:eastAsia="SimSun" w:hAnsi="Calibri"/>
      <w:b/>
      <w:bCs/>
    </w:rPr>
  </w:style>
  <w:style w:type="character" w:customStyle="1" w:styleId="StyleStyle4LatinTimesNewRomanAsianSimSunBoldChar">
    <w:name w:val="Style Style4 + (Latin) Times New Roman (Asian) SimSun Bold Char"/>
    <w:link w:val="StyleStyle4LatinTimesNewRomanAsianSimSunBold"/>
    <w:rsid w:val="001421CC"/>
    <w:rPr>
      <w:rFonts w:ascii="Calibri" w:eastAsia="SimSun" w:hAnsi="Calibri"/>
      <w:b/>
      <w:bCs/>
      <w:sz w:val="24"/>
      <w:u w:val="single"/>
    </w:rPr>
  </w:style>
  <w:style w:type="character" w:customStyle="1" w:styleId="articlehead2">
    <w:name w:val="articlehead2"/>
    <w:rsid w:val="001421CC"/>
  </w:style>
  <w:style w:type="character" w:customStyle="1" w:styleId="pronset">
    <w:name w:val="pronset"/>
    <w:rsid w:val="001421CC"/>
  </w:style>
  <w:style w:type="character" w:customStyle="1" w:styleId="prondelim">
    <w:name w:val="prondelim"/>
    <w:rsid w:val="001421CC"/>
  </w:style>
  <w:style w:type="character" w:customStyle="1" w:styleId="prontoggle">
    <w:name w:val="pron_toggle"/>
    <w:rsid w:val="001421CC"/>
  </w:style>
  <w:style w:type="character" w:customStyle="1" w:styleId="boldface">
    <w:name w:val="boldface"/>
    <w:rsid w:val="001421CC"/>
  </w:style>
  <w:style w:type="character" w:customStyle="1" w:styleId="secondary-bf">
    <w:name w:val="secondary-bf"/>
    <w:rsid w:val="001421CC"/>
  </w:style>
  <w:style w:type="character" w:customStyle="1" w:styleId="ColorfulGrid-Accent1Char">
    <w:name w:val="Colorful Grid - Accent 1 Char"/>
    <w:aliases w:val="quote Char"/>
    <w:link w:val="ColorfulGrid-Accent1"/>
    <w:uiPriority w:val="29"/>
    <w:rsid w:val="001421CC"/>
    <w:rPr>
      <w:rFonts w:ascii="Times New Roman" w:hAnsi="Times New Roman"/>
      <w:iCs/>
      <w:color w:val="000000"/>
      <w:sz w:val="16"/>
    </w:rPr>
  </w:style>
  <w:style w:type="table" w:styleId="ColorfulGrid-Accent1">
    <w:name w:val="Colorful Grid Accent 1"/>
    <w:basedOn w:val="TableNormal"/>
    <w:link w:val="ColorfulGrid-Accent1Char"/>
    <w:uiPriority w:val="29"/>
    <w:rsid w:val="001421CC"/>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1421CC"/>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1421CC"/>
  </w:style>
  <w:style w:type="character" w:customStyle="1" w:styleId="pg">
    <w:name w:val="pg"/>
    <w:rsid w:val="001421CC"/>
  </w:style>
  <w:style w:type="character" w:customStyle="1" w:styleId="detailtitle">
    <w:name w:val="detailtitle"/>
    <w:rsid w:val="001421CC"/>
  </w:style>
  <w:style w:type="character" w:customStyle="1" w:styleId="storydate">
    <w:name w:val="storydate"/>
    <w:rsid w:val="001421CC"/>
  </w:style>
  <w:style w:type="character" w:customStyle="1" w:styleId="preloadwrap">
    <w:name w:val="preloadwrap"/>
    <w:rsid w:val="001421CC"/>
  </w:style>
  <w:style w:type="paragraph" w:customStyle="1" w:styleId="summary">
    <w:name w:val="summary"/>
    <w:basedOn w:val="Normal"/>
    <w:uiPriority w:val="99"/>
    <w:qFormat/>
    <w:rsid w:val="001421CC"/>
    <w:pPr>
      <w:spacing w:before="100" w:beforeAutospacing="1" w:after="100" w:afterAutospacing="1"/>
    </w:pPr>
    <w:rPr>
      <w:rFonts w:eastAsia="Times New Roman"/>
    </w:rPr>
  </w:style>
  <w:style w:type="paragraph" w:customStyle="1" w:styleId="Caption2">
    <w:name w:val="Caption2"/>
    <w:basedOn w:val="Normal"/>
    <w:uiPriority w:val="99"/>
    <w:qFormat/>
    <w:rsid w:val="001421CC"/>
    <w:pPr>
      <w:spacing w:before="100" w:beforeAutospacing="1" w:after="100" w:afterAutospacing="1"/>
    </w:pPr>
    <w:rPr>
      <w:rFonts w:eastAsia="Times New Roman"/>
    </w:rPr>
  </w:style>
  <w:style w:type="character" w:customStyle="1" w:styleId="creditwrap">
    <w:name w:val="creditwrap"/>
    <w:rsid w:val="001421CC"/>
  </w:style>
  <w:style w:type="character" w:customStyle="1" w:styleId="DefaultChar1">
    <w:name w:val="Default Char1"/>
    <w:rsid w:val="001421CC"/>
    <w:rPr>
      <w:noProof w:val="0"/>
      <w:color w:val="000000"/>
      <w:lang w:val="en-US" w:eastAsia="en-US" w:bidi="ar-SA"/>
    </w:rPr>
  </w:style>
  <w:style w:type="paragraph" w:customStyle="1" w:styleId="MTDisplayEquation">
    <w:name w:val="MTDisplayEquation"/>
    <w:basedOn w:val="Normal"/>
    <w:next w:val="Normal"/>
    <w:link w:val="MTDisplayEquationChar"/>
    <w:qFormat/>
    <w:rsid w:val="001421CC"/>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1421CC"/>
    <w:rPr>
      <w:rFonts w:ascii="Calibri" w:eastAsia="Times New Roman" w:hAnsi="Calibri"/>
      <w:bCs/>
      <w:sz w:val="24"/>
      <w:lang w:bidi="he-IL"/>
    </w:rPr>
  </w:style>
  <w:style w:type="character" w:customStyle="1" w:styleId="textunderlineChar0">
    <w:name w:val="text underline Char"/>
    <w:link w:val="textunderline0"/>
    <w:rsid w:val="001421CC"/>
    <w:rPr>
      <w:u w:val="thick"/>
    </w:rPr>
  </w:style>
  <w:style w:type="character" w:customStyle="1" w:styleId="BoldChar">
    <w:name w:val="Bold Char"/>
    <w:rsid w:val="001421CC"/>
    <w:rPr>
      <w:rFonts w:ascii="Times New Roman" w:eastAsia="Times New Roman" w:hAnsi="Times New Roman"/>
      <w:b/>
      <w:szCs w:val="24"/>
    </w:rPr>
  </w:style>
  <w:style w:type="character" w:customStyle="1" w:styleId="pmterms31">
    <w:name w:val="pmterms31"/>
    <w:rsid w:val="001421CC"/>
    <w:rPr>
      <w:b/>
      <w:bCs/>
      <w:i w:val="0"/>
      <w:iCs w:val="0"/>
      <w:color w:val="000000"/>
    </w:rPr>
  </w:style>
  <w:style w:type="character" w:customStyle="1" w:styleId="copyrightdescription">
    <w:name w:val="copyrightdescription"/>
    <w:rsid w:val="001421CC"/>
  </w:style>
  <w:style w:type="paragraph" w:customStyle="1" w:styleId="DebateFile">
    <w:name w:val="Debate File"/>
    <w:basedOn w:val="Normal"/>
    <w:uiPriority w:val="99"/>
    <w:qFormat/>
    <w:rsid w:val="001421CC"/>
    <w:pPr>
      <w:jc w:val="center"/>
    </w:pPr>
    <w:rPr>
      <w:rFonts w:ascii="Book Antiqua" w:eastAsia="Times New Roman" w:hAnsi="Book Antiqua"/>
      <w:b/>
      <w:sz w:val="28"/>
    </w:rPr>
  </w:style>
  <w:style w:type="character" w:customStyle="1" w:styleId="ft01">
    <w:name w:val="ft01"/>
    <w:rsid w:val="001421CC"/>
    <w:rPr>
      <w:rFonts w:ascii="Times" w:hAnsi="Times" w:cs="Times" w:hint="default"/>
      <w:color w:val="000000"/>
      <w:sz w:val="14"/>
      <w:szCs w:val="14"/>
    </w:rPr>
  </w:style>
  <w:style w:type="character" w:customStyle="1" w:styleId="ft11">
    <w:name w:val="ft11"/>
    <w:rsid w:val="001421CC"/>
    <w:rPr>
      <w:rFonts w:ascii="Times" w:hAnsi="Times" w:cs="Times" w:hint="default"/>
      <w:color w:val="000000"/>
      <w:sz w:val="17"/>
      <w:szCs w:val="17"/>
    </w:rPr>
  </w:style>
  <w:style w:type="character" w:customStyle="1" w:styleId="ft21">
    <w:name w:val="ft21"/>
    <w:rsid w:val="001421CC"/>
    <w:rPr>
      <w:rFonts w:ascii="Times" w:hAnsi="Times" w:cs="Times" w:hint="default"/>
      <w:color w:val="000000"/>
      <w:sz w:val="15"/>
      <w:szCs w:val="15"/>
    </w:rPr>
  </w:style>
  <w:style w:type="character" w:customStyle="1" w:styleId="ft31">
    <w:name w:val="ft31"/>
    <w:rsid w:val="001421CC"/>
    <w:rPr>
      <w:rFonts w:ascii="Times" w:hAnsi="Times" w:cs="Times" w:hint="default"/>
      <w:color w:val="000000"/>
      <w:sz w:val="15"/>
      <w:szCs w:val="15"/>
    </w:rPr>
  </w:style>
  <w:style w:type="paragraph" w:customStyle="1" w:styleId="NoteLevel21">
    <w:name w:val="Note Level 21"/>
    <w:basedOn w:val="Normal"/>
    <w:next w:val="Normal"/>
    <w:uiPriority w:val="99"/>
    <w:qFormat/>
    <w:rsid w:val="001421CC"/>
    <w:pPr>
      <w:keepNext/>
      <w:ind w:left="288" w:right="288"/>
    </w:pPr>
    <w:rPr>
      <w:rFonts w:eastAsia="MS Gothic"/>
      <w:szCs w:val="20"/>
    </w:rPr>
  </w:style>
  <w:style w:type="paragraph" w:customStyle="1" w:styleId="Little">
    <w:name w:val="Little"/>
    <w:basedOn w:val="Normal"/>
    <w:next w:val="Normal"/>
    <w:link w:val="LittleChar"/>
    <w:uiPriority w:val="99"/>
    <w:qFormat/>
    <w:rsid w:val="001421CC"/>
    <w:pPr>
      <w:ind w:left="288"/>
    </w:pPr>
    <w:rPr>
      <w:rFonts w:ascii="Garamond" w:eastAsia="Times New Roman" w:hAnsi="Garamond"/>
      <w:sz w:val="16"/>
    </w:rPr>
  </w:style>
  <w:style w:type="paragraph" w:customStyle="1" w:styleId="AAAcard">
    <w:name w:val="AAAcard"/>
    <w:basedOn w:val="Normal"/>
    <w:link w:val="AAAcardChar"/>
    <w:uiPriority w:val="99"/>
    <w:qFormat/>
    <w:rsid w:val="001421CC"/>
    <w:pPr>
      <w:ind w:left="288" w:right="288"/>
    </w:pPr>
    <w:rPr>
      <w:rFonts w:eastAsia="Times New Roman"/>
    </w:rPr>
  </w:style>
  <w:style w:type="character" w:customStyle="1" w:styleId="dquo">
    <w:name w:val="dquo"/>
    <w:rsid w:val="001421CC"/>
  </w:style>
  <w:style w:type="character" w:customStyle="1" w:styleId="caps2">
    <w:name w:val="caps2"/>
    <w:rsid w:val="001421CC"/>
  </w:style>
  <w:style w:type="character" w:customStyle="1" w:styleId="inside-head">
    <w:name w:val="inside-head"/>
    <w:rsid w:val="001421CC"/>
  </w:style>
  <w:style w:type="character" w:customStyle="1" w:styleId="CardsFont12ptCharCharCharChar">
    <w:name w:val="Cards + Font: 12 pt Char Char Char Char"/>
    <w:rsid w:val="001421CC"/>
    <w:rPr>
      <w:sz w:val="24"/>
      <w:szCs w:val="24"/>
      <w:u w:val="thick"/>
      <w:lang w:val="en-US" w:eastAsia="en-US" w:bidi="ar-SA"/>
    </w:rPr>
  </w:style>
  <w:style w:type="character" w:customStyle="1" w:styleId="ccs">
    <w:name w:val="c cs"/>
    <w:rsid w:val="001421CC"/>
  </w:style>
  <w:style w:type="character" w:customStyle="1" w:styleId="UnderlinedEvChar">
    <w:name w:val="Underlined Ev Char"/>
    <w:link w:val="UnderlinedEv"/>
    <w:rsid w:val="001421CC"/>
    <w:rPr>
      <w:rFonts w:ascii="Times New Roman" w:eastAsia="Times New Roman" w:hAnsi="Times New Roman"/>
      <w:u w:val="single"/>
    </w:rPr>
  </w:style>
  <w:style w:type="character" w:customStyle="1" w:styleId="dropshadow">
    <w:name w:val="dropshadow"/>
    <w:rsid w:val="001421CC"/>
  </w:style>
  <w:style w:type="character" w:customStyle="1" w:styleId="d05ws">
    <w:name w:val="d05ws"/>
    <w:rsid w:val="001421CC"/>
  </w:style>
  <w:style w:type="character" w:customStyle="1" w:styleId="rzibod">
    <w:name w:val="rzibod"/>
    <w:rsid w:val="001421CC"/>
  </w:style>
  <w:style w:type="paragraph" w:customStyle="1" w:styleId="Caption3">
    <w:name w:val="Caption3"/>
    <w:basedOn w:val="Normal"/>
    <w:uiPriority w:val="99"/>
    <w:qFormat/>
    <w:rsid w:val="001421CC"/>
    <w:pPr>
      <w:spacing w:before="100" w:beforeAutospacing="1" w:after="100" w:afterAutospacing="1"/>
    </w:pPr>
    <w:rPr>
      <w:rFonts w:eastAsia="Times New Roman"/>
    </w:rPr>
  </w:style>
  <w:style w:type="character" w:customStyle="1" w:styleId="StyleBold1">
    <w:name w:val="Style Bold1"/>
    <w:rsid w:val="001421CC"/>
    <w:rPr>
      <w:rFonts w:ascii="Georgia" w:hAnsi="Georgia"/>
      <w:b/>
      <w:bCs/>
      <w:sz w:val="22"/>
    </w:rPr>
  </w:style>
  <w:style w:type="character" w:customStyle="1" w:styleId="headertext">
    <w:name w:val="headertext"/>
    <w:rsid w:val="001421CC"/>
  </w:style>
  <w:style w:type="paragraph" w:customStyle="1" w:styleId="body-12-5">
    <w:name w:val="body-12-5"/>
    <w:basedOn w:val="Normal"/>
    <w:uiPriority w:val="99"/>
    <w:qFormat/>
    <w:rsid w:val="001421CC"/>
    <w:pPr>
      <w:spacing w:before="100" w:beforeAutospacing="1" w:after="100" w:afterAutospacing="1"/>
    </w:pPr>
    <w:rPr>
      <w:rFonts w:eastAsia="Times New Roman"/>
    </w:rPr>
  </w:style>
  <w:style w:type="character" w:customStyle="1" w:styleId="endnote-reference">
    <w:name w:val="endnote-reference"/>
    <w:rsid w:val="001421CC"/>
  </w:style>
  <w:style w:type="character" w:customStyle="1" w:styleId="officialsname">
    <w:name w:val="official_s_name"/>
    <w:rsid w:val="001421CC"/>
  </w:style>
  <w:style w:type="character" w:customStyle="1" w:styleId="audience">
    <w:name w:val="audience"/>
    <w:rsid w:val="001421CC"/>
  </w:style>
  <w:style w:type="character" w:customStyle="1" w:styleId="A7">
    <w:name w:val="A7"/>
    <w:uiPriority w:val="99"/>
    <w:rsid w:val="001421CC"/>
    <w:rPr>
      <w:rFonts w:cs="Myriad Pro"/>
      <w:color w:val="0066B1"/>
      <w:sz w:val="22"/>
      <w:szCs w:val="22"/>
    </w:rPr>
  </w:style>
  <w:style w:type="character" w:customStyle="1" w:styleId="BlockHeadingsChar">
    <w:name w:val="Block Headings Char"/>
    <w:link w:val="BlockHeadings"/>
    <w:rsid w:val="001421CC"/>
    <w:rPr>
      <w:rFonts w:ascii="Times New Roman" w:eastAsia="Times New Roman" w:hAnsi="Times New Roman" w:cs="Times New Roman"/>
      <w:b/>
      <w:sz w:val="36"/>
      <w:szCs w:val="24"/>
      <w:u w:val="single"/>
    </w:rPr>
  </w:style>
  <w:style w:type="character" w:customStyle="1" w:styleId="normalchar">
    <w:name w:val="normal__char"/>
    <w:rsid w:val="001421CC"/>
  </w:style>
  <w:style w:type="character" w:customStyle="1" w:styleId="hyperlink002cheading0020100200028block0020title0029char">
    <w:name w:val="hyperlink_002cheading_00201_0020_0028block_0020title_0029__char"/>
    <w:rsid w:val="001421CC"/>
  </w:style>
  <w:style w:type="character" w:customStyle="1" w:styleId="underline002cstyle0020bold0020underlinechar">
    <w:name w:val="underline_002cstyle_0020bold_0020underline__char"/>
    <w:rsid w:val="001421CC"/>
  </w:style>
  <w:style w:type="character" w:customStyle="1" w:styleId="copyboldblack">
    <w:name w:val="copyboldblack"/>
    <w:rsid w:val="001421CC"/>
  </w:style>
  <w:style w:type="character" w:customStyle="1" w:styleId="copybold">
    <w:name w:val="copybold"/>
    <w:rsid w:val="001421CC"/>
  </w:style>
  <w:style w:type="character" w:customStyle="1" w:styleId="author-date0">
    <w:name w:val="author-date"/>
    <w:rsid w:val="001421CC"/>
  </w:style>
  <w:style w:type="paragraph" w:customStyle="1" w:styleId="infuse">
    <w:name w:val="infuse"/>
    <w:basedOn w:val="Normal"/>
    <w:uiPriority w:val="99"/>
    <w:qFormat/>
    <w:rsid w:val="001421CC"/>
    <w:pPr>
      <w:spacing w:before="100" w:beforeAutospacing="1" w:after="100" w:afterAutospacing="1"/>
    </w:pPr>
    <w:rPr>
      <w:rFonts w:eastAsia="Times New Roman"/>
    </w:rPr>
  </w:style>
  <w:style w:type="paragraph" w:customStyle="1" w:styleId="fontreg">
    <w:name w:val="font_reg"/>
    <w:basedOn w:val="Normal"/>
    <w:uiPriority w:val="99"/>
    <w:qFormat/>
    <w:rsid w:val="001421CC"/>
    <w:pPr>
      <w:spacing w:before="100" w:beforeAutospacing="1" w:after="100" w:afterAutospacing="1"/>
    </w:pPr>
    <w:rPr>
      <w:rFonts w:eastAsia="Times New Roman"/>
    </w:rPr>
  </w:style>
  <w:style w:type="character" w:customStyle="1" w:styleId="yshortcuts">
    <w:name w:val="yshortcuts"/>
    <w:rsid w:val="001421CC"/>
  </w:style>
  <w:style w:type="character" w:customStyle="1" w:styleId="hidden">
    <w:name w:val="hidden"/>
    <w:rsid w:val="001421CC"/>
  </w:style>
  <w:style w:type="character" w:customStyle="1" w:styleId="articlebegin">
    <w:name w:val="articlebegin"/>
    <w:rsid w:val="001421CC"/>
  </w:style>
  <w:style w:type="character" w:customStyle="1" w:styleId="mediaoverlay">
    <w:name w:val="mediaoverlay"/>
    <w:rsid w:val="001421CC"/>
  </w:style>
  <w:style w:type="paragraph" w:customStyle="1" w:styleId="CITEF3">
    <w:name w:val="CITE F3"/>
    <w:uiPriority w:val="99"/>
    <w:qFormat/>
    <w:rsid w:val="001421CC"/>
    <w:pPr>
      <w:spacing w:after="0" w:line="240" w:lineRule="auto"/>
    </w:pPr>
    <w:rPr>
      <w:rFonts w:ascii="Georgia" w:eastAsia="SimSun" w:hAnsi="Georgia" w:cs="Times New Roman"/>
      <w:b/>
      <w:sz w:val="24"/>
      <w:szCs w:val="24"/>
      <w:lang w:eastAsia="zh-CN"/>
    </w:rPr>
  </w:style>
  <w:style w:type="character" w:customStyle="1" w:styleId="blogcaption">
    <w:name w:val="blog_caption"/>
    <w:rsid w:val="001421CC"/>
  </w:style>
  <w:style w:type="paragraph" w:customStyle="1" w:styleId="StyleBoldUnderlineTimesNewRoman">
    <w:name w:val="Style Bold Underline + Times New Roman"/>
    <w:link w:val="StyleBoldUnderlineTimesNewRomanChar"/>
    <w:qFormat/>
    <w:rsid w:val="001421CC"/>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1421CC"/>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1421CC"/>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1421CC"/>
    <w:rPr>
      <w:rFonts w:ascii="Calibri" w:eastAsia="Calibri" w:hAnsi="Calibri" w:cs="Times New Roman"/>
      <w:sz w:val="20"/>
      <w:szCs w:val="20"/>
      <w:u w:val="single"/>
    </w:rPr>
  </w:style>
  <w:style w:type="character" w:customStyle="1" w:styleId="commnet-abuzz">
    <w:name w:val="commnet-abuzz"/>
    <w:rsid w:val="001421CC"/>
  </w:style>
  <w:style w:type="character" w:customStyle="1" w:styleId="fbconnectbuttontext">
    <w:name w:val="fbconnectbutton_text"/>
    <w:rsid w:val="001421CC"/>
  </w:style>
  <w:style w:type="character" w:customStyle="1" w:styleId="fbsharecountinner">
    <w:name w:val="fb_share_count_inner"/>
    <w:rsid w:val="001421CC"/>
  </w:style>
  <w:style w:type="character" w:customStyle="1" w:styleId="stbuttontext">
    <w:name w:val="stbuttontext"/>
    <w:rsid w:val="001421CC"/>
  </w:style>
  <w:style w:type="paragraph" w:customStyle="1" w:styleId="hotroute1">
    <w:name w:val="hot route!"/>
    <w:basedOn w:val="Normal"/>
    <w:uiPriority w:val="99"/>
    <w:qFormat/>
    <w:rsid w:val="001421CC"/>
    <w:pPr>
      <w:ind w:left="144"/>
    </w:pPr>
    <w:rPr>
      <w:rFonts w:ascii="Cambria" w:eastAsia="Calibri" w:hAnsi="Cambria"/>
    </w:rPr>
  </w:style>
  <w:style w:type="character" w:customStyle="1" w:styleId="Highlightedunderline0">
    <w:name w:val="Highlighted underline"/>
    <w:qFormat/>
    <w:rsid w:val="001421CC"/>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1421CC"/>
  </w:style>
  <w:style w:type="character" w:customStyle="1" w:styleId="Normal2">
    <w:name w:val="Normal2"/>
    <w:rsid w:val="001421CC"/>
  </w:style>
  <w:style w:type="character" w:customStyle="1" w:styleId="pubdate">
    <w:name w:val="pubdate"/>
    <w:rsid w:val="001421CC"/>
  </w:style>
  <w:style w:type="numbering" w:customStyle="1" w:styleId="NoList11">
    <w:name w:val="No List11"/>
    <w:next w:val="NoList"/>
    <w:uiPriority w:val="99"/>
    <w:semiHidden/>
    <w:unhideWhenUsed/>
    <w:rsid w:val="001421CC"/>
  </w:style>
  <w:style w:type="numbering" w:customStyle="1" w:styleId="NoList111">
    <w:name w:val="No List111"/>
    <w:next w:val="NoList"/>
    <w:uiPriority w:val="99"/>
    <w:semiHidden/>
    <w:unhideWhenUsed/>
    <w:rsid w:val="001421CC"/>
  </w:style>
  <w:style w:type="numbering" w:customStyle="1" w:styleId="NoList1111">
    <w:name w:val="No List1111"/>
    <w:next w:val="NoList"/>
    <w:uiPriority w:val="99"/>
    <w:semiHidden/>
    <w:unhideWhenUsed/>
    <w:rsid w:val="001421CC"/>
  </w:style>
  <w:style w:type="numbering" w:customStyle="1" w:styleId="NoList11111">
    <w:name w:val="No List11111"/>
    <w:next w:val="NoList"/>
    <w:uiPriority w:val="99"/>
    <w:semiHidden/>
    <w:unhideWhenUsed/>
    <w:rsid w:val="001421CC"/>
  </w:style>
  <w:style w:type="numbering" w:customStyle="1" w:styleId="NoList111111">
    <w:name w:val="No List111111"/>
    <w:next w:val="NoList"/>
    <w:uiPriority w:val="99"/>
    <w:semiHidden/>
    <w:unhideWhenUsed/>
    <w:rsid w:val="001421CC"/>
  </w:style>
  <w:style w:type="numbering" w:customStyle="1" w:styleId="NoList1111111">
    <w:name w:val="No List1111111"/>
    <w:next w:val="NoList"/>
    <w:uiPriority w:val="99"/>
    <w:semiHidden/>
    <w:unhideWhenUsed/>
    <w:rsid w:val="001421CC"/>
  </w:style>
  <w:style w:type="numbering" w:customStyle="1" w:styleId="NoList11111111">
    <w:name w:val="No List11111111"/>
    <w:next w:val="NoList"/>
    <w:uiPriority w:val="99"/>
    <w:semiHidden/>
    <w:unhideWhenUsed/>
    <w:rsid w:val="001421CC"/>
  </w:style>
  <w:style w:type="numbering" w:customStyle="1" w:styleId="NoList111111111">
    <w:name w:val="No List111111111"/>
    <w:next w:val="NoList"/>
    <w:uiPriority w:val="99"/>
    <w:semiHidden/>
    <w:unhideWhenUsed/>
    <w:rsid w:val="001421CC"/>
  </w:style>
  <w:style w:type="numbering" w:customStyle="1" w:styleId="NoList1111111111">
    <w:name w:val="No List1111111111"/>
    <w:next w:val="NoList"/>
    <w:uiPriority w:val="99"/>
    <w:semiHidden/>
    <w:unhideWhenUsed/>
    <w:rsid w:val="001421CC"/>
  </w:style>
  <w:style w:type="numbering" w:customStyle="1" w:styleId="NoList11111111111">
    <w:name w:val="No List11111111111"/>
    <w:next w:val="NoList"/>
    <w:uiPriority w:val="99"/>
    <w:semiHidden/>
    <w:unhideWhenUsed/>
    <w:rsid w:val="001421CC"/>
  </w:style>
  <w:style w:type="numbering" w:customStyle="1" w:styleId="NoList111111111111">
    <w:name w:val="No List111111111111"/>
    <w:next w:val="NoList"/>
    <w:uiPriority w:val="99"/>
    <w:semiHidden/>
    <w:unhideWhenUsed/>
    <w:rsid w:val="001421CC"/>
  </w:style>
  <w:style w:type="numbering" w:customStyle="1" w:styleId="NoList1111111111111">
    <w:name w:val="No List1111111111111"/>
    <w:next w:val="NoList"/>
    <w:uiPriority w:val="99"/>
    <w:semiHidden/>
    <w:unhideWhenUsed/>
    <w:rsid w:val="001421CC"/>
  </w:style>
  <w:style w:type="numbering" w:customStyle="1" w:styleId="NoList11111111111111">
    <w:name w:val="No List11111111111111"/>
    <w:next w:val="NoList"/>
    <w:uiPriority w:val="99"/>
    <w:semiHidden/>
    <w:unhideWhenUsed/>
    <w:rsid w:val="001421CC"/>
  </w:style>
  <w:style w:type="numbering" w:customStyle="1" w:styleId="NoList111111111111111">
    <w:name w:val="No List111111111111111"/>
    <w:next w:val="NoList"/>
    <w:uiPriority w:val="99"/>
    <w:semiHidden/>
    <w:unhideWhenUsed/>
    <w:rsid w:val="001421CC"/>
  </w:style>
  <w:style w:type="numbering" w:customStyle="1" w:styleId="NoList1111111111111111">
    <w:name w:val="No List1111111111111111"/>
    <w:next w:val="NoList"/>
    <w:uiPriority w:val="99"/>
    <w:semiHidden/>
    <w:unhideWhenUsed/>
    <w:rsid w:val="001421CC"/>
  </w:style>
  <w:style w:type="numbering" w:customStyle="1" w:styleId="NoList11111111111111111">
    <w:name w:val="No List11111111111111111"/>
    <w:next w:val="NoList"/>
    <w:uiPriority w:val="99"/>
    <w:semiHidden/>
    <w:unhideWhenUsed/>
    <w:rsid w:val="001421CC"/>
  </w:style>
  <w:style w:type="paragraph" w:customStyle="1" w:styleId="FreeFormA">
    <w:name w:val="Free Form A"/>
    <w:autoRedefine/>
    <w:uiPriority w:val="99"/>
    <w:qFormat/>
    <w:rsid w:val="001421CC"/>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1421CC"/>
  </w:style>
  <w:style w:type="character" w:customStyle="1" w:styleId="postby">
    <w:name w:val="post_by"/>
    <w:rsid w:val="001421CC"/>
  </w:style>
  <w:style w:type="character" w:customStyle="1" w:styleId="postdate">
    <w:name w:val="post_date"/>
    <w:rsid w:val="001421CC"/>
  </w:style>
  <w:style w:type="character" w:customStyle="1" w:styleId="bdx">
    <w:name w:val="bdx"/>
    <w:rsid w:val="001421CC"/>
  </w:style>
  <w:style w:type="character" w:customStyle="1" w:styleId="bdl">
    <w:name w:val="bdl"/>
    <w:rsid w:val="001421CC"/>
  </w:style>
  <w:style w:type="character" w:customStyle="1" w:styleId="bhl">
    <w:name w:val="bhl"/>
    <w:rsid w:val="001421CC"/>
  </w:style>
  <w:style w:type="character" w:customStyle="1" w:styleId="CardNotUnderlinedChar1">
    <w:name w:val="Card Not Underlined Char1"/>
    <w:link w:val="CardNotUnderlined"/>
    <w:rsid w:val="001421CC"/>
    <w:rPr>
      <w:rFonts w:ascii="Bell MT" w:eastAsia="Calibri" w:hAnsi="Bell MT"/>
      <w:sz w:val="24"/>
      <w:szCs w:val="20"/>
    </w:rPr>
  </w:style>
  <w:style w:type="character" w:customStyle="1" w:styleId="breadcrumbitemcurrent">
    <w:name w:val="breadcrumbitemcurrent"/>
    <w:rsid w:val="001421CC"/>
  </w:style>
  <w:style w:type="character" w:customStyle="1" w:styleId="bbl">
    <w:name w:val="bbl"/>
    <w:rsid w:val="001421CC"/>
  </w:style>
  <w:style w:type="character" w:customStyle="1" w:styleId="Date2">
    <w:name w:val="Date2"/>
    <w:rsid w:val="001421CC"/>
  </w:style>
  <w:style w:type="character" w:customStyle="1" w:styleId="company">
    <w:name w:val="company"/>
    <w:rsid w:val="001421CC"/>
  </w:style>
  <w:style w:type="character" w:customStyle="1" w:styleId="itxtnewhookspan">
    <w:name w:val="itxtnewhookspan"/>
    <w:rsid w:val="001421CC"/>
  </w:style>
  <w:style w:type="character" w:customStyle="1" w:styleId="gstxthlt">
    <w:name w:val="gstxt_hlt"/>
    <w:rsid w:val="001421CC"/>
  </w:style>
  <w:style w:type="paragraph" w:customStyle="1" w:styleId="bodytextfp">
    <w:name w:val="bodytextfp"/>
    <w:basedOn w:val="Normal"/>
    <w:uiPriority w:val="99"/>
    <w:qFormat/>
    <w:rsid w:val="001421CC"/>
    <w:pPr>
      <w:spacing w:before="100" w:beforeAutospacing="1" w:after="100" w:afterAutospacing="1"/>
    </w:pPr>
    <w:rPr>
      <w:rFonts w:eastAsia="Times New Roman"/>
    </w:rPr>
  </w:style>
  <w:style w:type="character" w:styleId="SubtleEmphasis">
    <w:name w:val="Subtle Emphasis"/>
    <w:uiPriority w:val="19"/>
    <w:qFormat/>
    <w:rsid w:val="001421CC"/>
    <w:rPr>
      <w:rFonts w:ascii="Georgia" w:hAnsi="Georgia"/>
      <w:i/>
      <w:iCs/>
      <w:color w:val="808080"/>
    </w:rPr>
  </w:style>
  <w:style w:type="character" w:customStyle="1" w:styleId="HotRouteChar">
    <w:name w:val="Hot Route Char"/>
    <w:link w:val="HotRoute0"/>
    <w:locked/>
    <w:rsid w:val="001421CC"/>
    <w:rPr>
      <w:rFonts w:ascii="Calibri" w:eastAsia="Cambria" w:hAnsi="Calibri"/>
      <w:iCs/>
      <w:color w:val="000000"/>
      <w:sz w:val="18"/>
    </w:rPr>
  </w:style>
  <w:style w:type="character" w:customStyle="1" w:styleId="ReallyfuckingsmallChar">
    <w:name w:val="Really fucking small Char"/>
    <w:link w:val="Reallyfuckingsmall"/>
    <w:locked/>
    <w:rsid w:val="001421CC"/>
    <w:rPr>
      <w:rFonts w:ascii="Times New Roman" w:eastAsia="Times New Roman" w:hAnsi="Times New Roman"/>
      <w:sz w:val="10"/>
    </w:rPr>
  </w:style>
  <w:style w:type="paragraph" w:customStyle="1" w:styleId="Reallyfuckingsmall">
    <w:name w:val="Really fucking small"/>
    <w:basedOn w:val="Normal"/>
    <w:link w:val="ReallyfuckingsmallChar"/>
    <w:qFormat/>
    <w:rsid w:val="001421CC"/>
    <w:rPr>
      <w:rFonts w:ascii="Times New Roman" w:eastAsia="Times New Roman" w:hAnsi="Times New Roman"/>
      <w:sz w:val="10"/>
    </w:rPr>
  </w:style>
  <w:style w:type="paragraph" w:customStyle="1" w:styleId="subheader">
    <w:name w:val="subheader"/>
    <w:basedOn w:val="Normal"/>
    <w:uiPriority w:val="99"/>
    <w:qFormat/>
    <w:rsid w:val="001421CC"/>
    <w:pPr>
      <w:spacing w:before="100" w:beforeAutospacing="1" w:after="100" w:afterAutospacing="1"/>
    </w:pPr>
    <w:rPr>
      <w:rFonts w:eastAsia="Times New Roman"/>
    </w:rPr>
  </w:style>
  <w:style w:type="character" w:customStyle="1" w:styleId="SubtleEmphasis1">
    <w:name w:val="Subtle Emphasis1"/>
    <w:uiPriority w:val="19"/>
    <w:qFormat/>
    <w:rsid w:val="001421CC"/>
    <w:rPr>
      <w:rFonts w:ascii="Times New Roman" w:hAnsi="Times New Roman"/>
      <w:b/>
      <w:iCs/>
      <w:color w:val="auto"/>
      <w:sz w:val="22"/>
    </w:rPr>
  </w:style>
  <w:style w:type="character" w:customStyle="1" w:styleId="StyleBoldRed">
    <w:name w:val="Style Bold Red"/>
    <w:rsid w:val="001421CC"/>
    <w:rPr>
      <w:b/>
      <w:bCs/>
      <w:color w:val="auto"/>
    </w:rPr>
  </w:style>
  <w:style w:type="character" w:customStyle="1" w:styleId="StyleTimesNewRoman8pt">
    <w:name w:val="Style Times New Roman 8 pt"/>
    <w:rsid w:val="001421CC"/>
    <w:rPr>
      <w:rFonts w:ascii="Georgia" w:hAnsi="Georgia"/>
      <w:sz w:val="16"/>
    </w:rPr>
  </w:style>
  <w:style w:type="character" w:customStyle="1" w:styleId="StyleStyle7pt8pt">
    <w:name w:val="Style Style 7 pt + 8 pt"/>
    <w:rsid w:val="001421CC"/>
    <w:rPr>
      <w:sz w:val="16"/>
    </w:rPr>
  </w:style>
  <w:style w:type="character" w:customStyle="1" w:styleId="StyleStyleThickunderlineBold1">
    <w:name w:val="Style Style Thick underline + Bold1"/>
    <w:rsid w:val="001421CC"/>
    <w:rPr>
      <w:b/>
      <w:bCs/>
      <w:u w:val="thick"/>
    </w:rPr>
  </w:style>
  <w:style w:type="character" w:customStyle="1" w:styleId="StyleUnderline2">
    <w:name w:val="Style Underline2"/>
    <w:rsid w:val="001421CC"/>
    <w:rPr>
      <w:u w:val="single"/>
    </w:rPr>
  </w:style>
  <w:style w:type="character" w:customStyle="1" w:styleId="ShrinkText">
    <w:name w:val="Shrink Text"/>
    <w:rsid w:val="001421CC"/>
    <w:rPr>
      <w:sz w:val="16"/>
    </w:rPr>
  </w:style>
  <w:style w:type="character" w:customStyle="1" w:styleId="goldbldtext">
    <w:name w:val="goldbldtext"/>
    <w:rsid w:val="001421CC"/>
  </w:style>
  <w:style w:type="character" w:customStyle="1" w:styleId="PageHeaderLine2Char">
    <w:name w:val="PageHeaderLine2 Char"/>
    <w:link w:val="PageHeaderLine2"/>
    <w:rsid w:val="001421CC"/>
    <w:rPr>
      <w:rFonts w:ascii="Calibri" w:eastAsia="Calibri" w:hAnsi="Calibri"/>
      <w:b/>
      <w:sz w:val="24"/>
    </w:rPr>
  </w:style>
  <w:style w:type="paragraph" w:customStyle="1" w:styleId="firstletter">
    <w:name w:val="firstletter"/>
    <w:basedOn w:val="Normal"/>
    <w:uiPriority w:val="99"/>
    <w:qFormat/>
    <w:rsid w:val="001421CC"/>
    <w:pPr>
      <w:spacing w:before="100" w:beforeAutospacing="1" w:after="100" w:afterAutospacing="1"/>
    </w:pPr>
    <w:rPr>
      <w:rFonts w:eastAsia="Times New Roman"/>
    </w:rPr>
  </w:style>
  <w:style w:type="paragraph" w:customStyle="1" w:styleId="more">
    <w:name w:val="more"/>
    <w:basedOn w:val="Normal"/>
    <w:uiPriority w:val="99"/>
    <w:qFormat/>
    <w:rsid w:val="001421CC"/>
    <w:pPr>
      <w:spacing w:before="100" w:beforeAutospacing="1" w:after="100" w:afterAutospacing="1"/>
    </w:pPr>
    <w:rPr>
      <w:rFonts w:eastAsia="Times New Roman"/>
    </w:rPr>
  </w:style>
  <w:style w:type="character" w:customStyle="1" w:styleId="cardshighlight0">
    <w:name w:val="cardshighlight"/>
    <w:rsid w:val="001421CC"/>
  </w:style>
  <w:style w:type="character" w:customStyle="1" w:styleId="cardsfont12pt1">
    <w:name w:val="cardsfont12pt"/>
    <w:rsid w:val="001421CC"/>
  </w:style>
  <w:style w:type="character" w:customStyle="1" w:styleId="ft1">
    <w:name w:val="ft1"/>
    <w:rsid w:val="001421CC"/>
  </w:style>
  <w:style w:type="character" w:customStyle="1" w:styleId="ft6">
    <w:name w:val="ft6"/>
    <w:rsid w:val="001421CC"/>
  </w:style>
  <w:style w:type="paragraph" w:customStyle="1" w:styleId="story">
    <w:name w:val="story"/>
    <w:basedOn w:val="Normal"/>
    <w:uiPriority w:val="99"/>
    <w:qFormat/>
    <w:rsid w:val="001421CC"/>
    <w:pPr>
      <w:spacing w:before="100" w:beforeAutospacing="1" w:after="100" w:afterAutospacing="1"/>
    </w:pPr>
    <w:rPr>
      <w:rFonts w:eastAsia="Times New Roman"/>
    </w:rPr>
  </w:style>
  <w:style w:type="paragraph" w:customStyle="1" w:styleId="H1numbered">
    <w:name w:val="H1 numbered"/>
    <w:basedOn w:val="Normal"/>
    <w:uiPriority w:val="99"/>
    <w:qFormat/>
    <w:rsid w:val="001421CC"/>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421CC"/>
    <w:pPr>
      <w:widowControl w:val="0"/>
      <w:numPr>
        <w:ilvl w:val="1"/>
        <w:numId w:val="1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421CC"/>
  </w:style>
  <w:style w:type="character" w:customStyle="1" w:styleId="backcontent">
    <w:name w:val="backcontent"/>
    <w:rsid w:val="001421CC"/>
  </w:style>
  <w:style w:type="character" w:customStyle="1" w:styleId="daystmp">
    <w:name w:val="daystmp"/>
    <w:rsid w:val="001421CC"/>
  </w:style>
  <w:style w:type="paragraph" w:customStyle="1" w:styleId="in">
    <w:name w:val="in"/>
    <w:basedOn w:val="Normal"/>
    <w:uiPriority w:val="99"/>
    <w:qFormat/>
    <w:rsid w:val="001421CC"/>
    <w:pPr>
      <w:spacing w:before="100" w:beforeAutospacing="1" w:after="100" w:afterAutospacing="1"/>
    </w:pPr>
    <w:rPr>
      <w:rFonts w:eastAsia="Times New Roman"/>
    </w:rPr>
  </w:style>
  <w:style w:type="character" w:customStyle="1" w:styleId="cardsfont12ptchar">
    <w:name w:val="cardsfont12ptchar"/>
    <w:rsid w:val="001421CC"/>
  </w:style>
  <w:style w:type="paragraph" w:customStyle="1" w:styleId="image-caption">
    <w:name w:val="image-caption"/>
    <w:basedOn w:val="Normal"/>
    <w:uiPriority w:val="99"/>
    <w:qFormat/>
    <w:rsid w:val="001421CC"/>
    <w:pPr>
      <w:spacing w:before="100" w:beforeAutospacing="1" w:after="100" w:afterAutospacing="1"/>
    </w:pPr>
    <w:rPr>
      <w:rFonts w:eastAsia="Times New Roman"/>
    </w:rPr>
  </w:style>
  <w:style w:type="character" w:customStyle="1" w:styleId="gal">
    <w:name w:val="gal"/>
    <w:rsid w:val="001421CC"/>
  </w:style>
  <w:style w:type="character" w:customStyle="1" w:styleId="submitted">
    <w:name w:val="submitted"/>
    <w:rsid w:val="001421CC"/>
  </w:style>
  <w:style w:type="paragraph" w:customStyle="1" w:styleId="imagecontain">
    <w:name w:val="imagecontain"/>
    <w:basedOn w:val="Normal"/>
    <w:uiPriority w:val="99"/>
    <w:qFormat/>
    <w:rsid w:val="001421CC"/>
    <w:pPr>
      <w:spacing w:before="100" w:beforeAutospacing="1" w:after="100" w:afterAutospacing="1"/>
    </w:pPr>
    <w:rPr>
      <w:rFonts w:eastAsia="Times New Roman"/>
    </w:rPr>
  </w:style>
  <w:style w:type="character" w:customStyle="1" w:styleId="imagedateline">
    <w:name w:val="image_dateline"/>
    <w:rsid w:val="001421CC"/>
  </w:style>
  <w:style w:type="character" w:customStyle="1" w:styleId="authordatecharchar">
    <w:name w:val="authordatecharchar"/>
    <w:rsid w:val="001421CC"/>
  </w:style>
  <w:style w:type="character" w:customStyle="1" w:styleId="style1char0">
    <w:name w:val="style1char"/>
    <w:rsid w:val="001421CC"/>
  </w:style>
  <w:style w:type="character" w:customStyle="1" w:styleId="tagcharchar0">
    <w:name w:val="tagcharchar"/>
    <w:rsid w:val="001421CC"/>
  </w:style>
  <w:style w:type="character" w:customStyle="1" w:styleId="underlinedcharchar2">
    <w:name w:val="underlinedcharchar"/>
    <w:rsid w:val="001421CC"/>
  </w:style>
  <w:style w:type="paragraph" w:customStyle="1" w:styleId="CM62">
    <w:name w:val="CM62"/>
    <w:basedOn w:val="Normal"/>
    <w:next w:val="Normal"/>
    <w:uiPriority w:val="99"/>
    <w:qFormat/>
    <w:rsid w:val="001421CC"/>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421CC"/>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421CC"/>
    <w:pPr>
      <w:widowControl w:val="0"/>
      <w:spacing w:after="63"/>
    </w:pPr>
    <w:rPr>
      <w:rFonts w:ascii="Arial" w:hAnsi="Arial"/>
      <w:color w:val="auto"/>
    </w:rPr>
  </w:style>
  <w:style w:type="paragraph" w:customStyle="1" w:styleId="CM35">
    <w:name w:val="CM35"/>
    <w:basedOn w:val="Default"/>
    <w:next w:val="Default"/>
    <w:uiPriority w:val="99"/>
    <w:qFormat/>
    <w:rsid w:val="001421C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421CC"/>
    <w:pPr>
      <w:widowControl w:val="0"/>
      <w:spacing w:line="228" w:lineRule="atLeast"/>
    </w:pPr>
    <w:rPr>
      <w:rFonts w:ascii="Showcard Gothic" w:hAnsi="Showcard Gothic"/>
      <w:color w:val="auto"/>
    </w:rPr>
  </w:style>
  <w:style w:type="character" w:customStyle="1" w:styleId="BoxedChar">
    <w:name w:val="Boxed Char"/>
    <w:rsid w:val="001421CC"/>
    <w:rPr>
      <w:rFonts w:ascii="Arial Narrow" w:hAnsi="Arial Narrow"/>
      <w:b/>
      <w:sz w:val="18"/>
      <w:bdr w:val="single" w:sz="6" w:space="0" w:color="auto"/>
    </w:rPr>
  </w:style>
  <w:style w:type="character" w:customStyle="1" w:styleId="Style11ptUnderline2">
    <w:name w:val="Style 11 pt Underline2"/>
    <w:rsid w:val="001421CC"/>
    <w:rPr>
      <w:sz w:val="20"/>
      <w:u w:val="single"/>
    </w:rPr>
  </w:style>
  <w:style w:type="character" w:customStyle="1" w:styleId="Style11ptBoldUnderline2">
    <w:name w:val="Style 11 pt Bold Underline2"/>
    <w:rsid w:val="001421CC"/>
    <w:rPr>
      <w:b/>
      <w:bCs/>
      <w:sz w:val="20"/>
      <w:u w:val="single"/>
    </w:rPr>
  </w:style>
  <w:style w:type="character" w:customStyle="1" w:styleId="nw">
    <w:name w:val="nw"/>
    <w:rsid w:val="001421CC"/>
  </w:style>
  <w:style w:type="character" w:customStyle="1" w:styleId="Styleunderline11ptBoldBorderSinglesolidlineAuto">
    <w:name w:val="Style underline + 11 pt Bold Border: : (Single solid line Auto ..."/>
    <w:rsid w:val="001421CC"/>
    <w:rPr>
      <w:b/>
      <w:bCs/>
      <w:sz w:val="20"/>
      <w:u w:val="single"/>
      <w:bdr w:val="single" w:sz="4" w:space="0" w:color="auto"/>
    </w:rPr>
  </w:style>
  <w:style w:type="paragraph" w:customStyle="1" w:styleId="StylecardCharCharChar11pt">
    <w:name w:val="Style card Char Char Char + 11 pt"/>
    <w:link w:val="StylecardCharCharChar11ptChar"/>
    <w:qFormat/>
    <w:rsid w:val="001421CC"/>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1421CC"/>
    <w:rPr>
      <w:lang w:val="en-US" w:eastAsia="en-US" w:bidi="ar-SA"/>
    </w:rPr>
  </w:style>
  <w:style w:type="character" w:customStyle="1" w:styleId="StylecardCharCharChar11ptChar">
    <w:name w:val="Style card Char Char Char + 11 pt Char"/>
    <w:link w:val="StylecardCharCharChar11pt"/>
    <w:rsid w:val="001421CC"/>
    <w:rPr>
      <w:rFonts w:ascii="Calibri" w:eastAsia="Times New Roman" w:hAnsi="Calibri" w:cs="Times New Roman"/>
      <w:sz w:val="20"/>
      <w:szCs w:val="20"/>
    </w:rPr>
  </w:style>
  <w:style w:type="paragraph" w:customStyle="1" w:styleId="StyleCards11pt">
    <w:name w:val="Style Cards + 11 pt"/>
    <w:basedOn w:val="Cards"/>
    <w:link w:val="StyleCards11ptChar"/>
    <w:qFormat/>
    <w:rsid w:val="001421CC"/>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1421CC"/>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1421CC"/>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1421CC"/>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1421CC"/>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1421CC"/>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421CC"/>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421CC"/>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1421CC"/>
    <w:rPr>
      <w:lang w:val="x-none" w:eastAsia="x-none"/>
    </w:rPr>
  </w:style>
  <w:style w:type="character" w:customStyle="1" w:styleId="cardCharCharChar1">
    <w:name w:val="card Char Char Char1"/>
    <w:rsid w:val="001421CC"/>
    <w:rPr>
      <w:lang w:val="en-US" w:eastAsia="en-US" w:bidi="ar-SA"/>
    </w:rPr>
  </w:style>
  <w:style w:type="character" w:customStyle="1" w:styleId="StylecardCharChar11ptChar">
    <w:name w:val="Style card Char Char + 11 pt Char"/>
    <w:link w:val="StylecardCharChar11pt"/>
    <w:rsid w:val="001421CC"/>
    <w:rPr>
      <w:rFonts w:ascii="Georgia" w:eastAsia="Times New Roman" w:hAnsi="Georgia"/>
      <w:szCs w:val="20"/>
      <w:lang w:val="x-none" w:eastAsia="x-none"/>
    </w:rPr>
  </w:style>
  <w:style w:type="paragraph" w:customStyle="1" w:styleId="NormalFont">
    <w:name w:val="Normal Font"/>
    <w:link w:val="NormalFontChar"/>
    <w:qFormat/>
    <w:rsid w:val="001421C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421CC"/>
    <w:pPr>
      <w:spacing w:after="200" w:line="240" w:lineRule="auto"/>
    </w:pPr>
    <w:rPr>
      <w:rFonts w:ascii="Times" w:eastAsia="Times New Roman" w:hAnsi="Times" w:cs="Times New Roman"/>
      <w:sz w:val="20"/>
    </w:rPr>
  </w:style>
  <w:style w:type="character" w:customStyle="1" w:styleId="Style11ptThickunderline">
    <w:name w:val="Style 11 pt Thick underline"/>
    <w:rsid w:val="001421CC"/>
    <w:rPr>
      <w:sz w:val="20"/>
      <w:u w:val="thick"/>
    </w:rPr>
  </w:style>
  <w:style w:type="character" w:customStyle="1" w:styleId="Style11ptBoldThickunderline">
    <w:name w:val="Style 11 pt Bold Thick underline"/>
    <w:rsid w:val="001421CC"/>
    <w:rPr>
      <w:b/>
      <w:bCs/>
      <w:sz w:val="20"/>
      <w:u w:val="thick"/>
    </w:rPr>
  </w:style>
  <w:style w:type="paragraph" w:customStyle="1" w:styleId="StyleNormalFont11ptUnderline">
    <w:name w:val="Style Normal Font + 11 pt Underline"/>
    <w:basedOn w:val="NormalFont"/>
    <w:link w:val="StyleNormalFont11ptUnderlineChar"/>
    <w:qFormat/>
    <w:rsid w:val="001421CC"/>
    <w:rPr>
      <w:u w:val="single"/>
      <w:lang w:val="x-none" w:eastAsia="x-none"/>
    </w:rPr>
  </w:style>
  <w:style w:type="character" w:customStyle="1" w:styleId="NormalFontChar">
    <w:name w:val="Normal Font Char"/>
    <w:link w:val="NormalFont"/>
    <w:rsid w:val="001421C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421C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421CC"/>
    <w:rPr>
      <w:b/>
      <w:bCs/>
      <w:u w:val="single"/>
      <w:lang w:val="x-none" w:eastAsia="x-none"/>
    </w:rPr>
  </w:style>
  <w:style w:type="character" w:customStyle="1" w:styleId="StyleNormalFont11ptBoldUnderlineChar">
    <w:name w:val="Style Normal Font + 11 pt Bold Underline Char"/>
    <w:link w:val="StyleNormalFont11ptBoldUnderline"/>
    <w:rsid w:val="001421CC"/>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1421CC"/>
    <w:rPr>
      <w:rFonts w:eastAsia="Times New Roman"/>
      <w:sz w:val="15"/>
    </w:rPr>
  </w:style>
  <w:style w:type="character" w:customStyle="1" w:styleId="authors1">
    <w:name w:val="authors1"/>
    <w:rsid w:val="001421CC"/>
    <w:rPr>
      <w:rFonts w:ascii="Verdana" w:hAnsi="Verdana" w:hint="default"/>
      <w:b/>
      <w:bCs/>
      <w:color w:val="006699"/>
      <w:sz w:val="20"/>
      <w:szCs w:val="20"/>
    </w:rPr>
  </w:style>
  <w:style w:type="character" w:customStyle="1" w:styleId="headlinesectionlarge">
    <w:name w:val="headline_section_large"/>
    <w:rsid w:val="001421CC"/>
  </w:style>
  <w:style w:type="paragraph" w:customStyle="1" w:styleId="formatvorlage2">
    <w:name w:val="formatvorlage2"/>
    <w:basedOn w:val="Normal"/>
    <w:uiPriority w:val="99"/>
    <w:qFormat/>
    <w:rsid w:val="001421CC"/>
    <w:pPr>
      <w:spacing w:before="100" w:beforeAutospacing="1" w:after="100" w:afterAutospacing="1"/>
    </w:pPr>
    <w:rPr>
      <w:rFonts w:eastAsia="Calibri"/>
    </w:rPr>
  </w:style>
  <w:style w:type="character" w:customStyle="1" w:styleId="Styleunderline11ptBlack">
    <w:name w:val="Style underline + 11 pt Black"/>
    <w:rsid w:val="001421CC"/>
    <w:rPr>
      <w:color w:val="000000"/>
      <w:sz w:val="20"/>
      <w:u w:val="single"/>
    </w:rPr>
  </w:style>
  <w:style w:type="character" w:customStyle="1" w:styleId="Styleunderline11ptBoldBlack">
    <w:name w:val="Style underline + 11 pt Bold Black"/>
    <w:rsid w:val="001421CC"/>
    <w:rPr>
      <w:b/>
      <w:bCs/>
      <w:color w:val="000000"/>
      <w:sz w:val="20"/>
      <w:u w:val="single"/>
    </w:rPr>
  </w:style>
  <w:style w:type="paragraph" w:customStyle="1" w:styleId="StyleTitle11ptNotBold">
    <w:name w:val="Style Title + 11 pt Not Bold"/>
    <w:basedOn w:val="Title"/>
    <w:link w:val="StyleTitle11ptNotBoldChar"/>
    <w:qFormat/>
    <w:rsid w:val="001421CC"/>
    <w:pPr>
      <w:pBdr>
        <w:bottom w:val="none" w:sz="0" w:space="0" w:color="auto"/>
      </w:pBdr>
      <w:spacing w:after="0" w:line="259" w:lineRule="auto"/>
      <w:contextualSpacing w:val="0"/>
      <w:jc w:val="center"/>
    </w:pPr>
    <w:rPr>
      <w:rFonts w:ascii="Georgia" w:eastAsia="Times New Roman" w:hAnsi="Georgia"/>
      <w:b/>
      <w:lang w:val="x-none" w:eastAsia="x-none"/>
    </w:rPr>
  </w:style>
  <w:style w:type="character" w:customStyle="1" w:styleId="StyleTitle11ptNotBoldChar">
    <w:name w:val="Style Title + 11 pt Not Bold Char"/>
    <w:link w:val="StyleTitle11ptNotBold"/>
    <w:rsid w:val="001421C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1421CC"/>
    <w:pPr>
      <w:pBdr>
        <w:bottom w:val="none" w:sz="0" w:space="0" w:color="auto"/>
      </w:pBdr>
      <w:spacing w:after="0" w:line="259" w:lineRule="auto"/>
      <w:contextualSpacing w:val="0"/>
      <w:jc w:val="center"/>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1421CC"/>
    <w:rPr>
      <w:rFonts w:ascii="Georgia" w:eastAsia="Times New Roman" w:hAnsi="Georgia"/>
      <w:u w:val="single"/>
      <w:lang w:val="x-none" w:eastAsia="x-none"/>
    </w:rPr>
  </w:style>
  <w:style w:type="character" w:customStyle="1" w:styleId="Style11ptBoldBlackUnderline">
    <w:name w:val="Style 11 pt Bold Black Underline"/>
    <w:rsid w:val="001421CC"/>
    <w:rPr>
      <w:b/>
      <w:bCs/>
      <w:color w:val="000000"/>
      <w:sz w:val="20"/>
      <w:u w:val="single"/>
    </w:rPr>
  </w:style>
  <w:style w:type="character" w:customStyle="1" w:styleId="Style11ptBoldBlackUnderlineBorderSinglesolidline">
    <w:name w:val="Style 11 pt Bold Black Underline Border: : (Single solid line ..."/>
    <w:rsid w:val="001421CC"/>
    <w:rPr>
      <w:b/>
      <w:bCs/>
      <w:color w:val="000000"/>
      <w:sz w:val="20"/>
      <w:u w:val="single"/>
      <w:bdr w:val="single" w:sz="4" w:space="0" w:color="auto"/>
    </w:rPr>
  </w:style>
  <w:style w:type="character" w:customStyle="1" w:styleId="StyleLatinMeridien-Italic11ptItalicUnderline">
    <w:name w:val="Style (Latin) Meridien-Italic 11 pt Italic Underline"/>
    <w:rsid w:val="001421CC"/>
    <w:rPr>
      <w:rFonts w:ascii="Meridien-Italic" w:hAnsi="Meridien-Italic"/>
      <w:i/>
      <w:iCs/>
      <w:sz w:val="20"/>
      <w:u w:val="single"/>
    </w:rPr>
  </w:style>
  <w:style w:type="character" w:customStyle="1" w:styleId="Citation-AuthorDate">
    <w:name w:val="Citation - Author/Date"/>
    <w:rsid w:val="001421CC"/>
    <w:rPr>
      <w:b/>
      <w:bCs w:val="0"/>
      <w:smallCaps/>
      <w:sz w:val="24"/>
      <w:u w:val="single"/>
    </w:rPr>
  </w:style>
  <w:style w:type="paragraph" w:customStyle="1" w:styleId="HotRouteCharCharCharCharChar">
    <w:name w:val="Hot Route! Char Char Char Char Char"/>
    <w:basedOn w:val="Normal"/>
    <w:link w:val="HotRouteCharCharCharCharCharChar"/>
    <w:qFormat/>
    <w:rsid w:val="001421CC"/>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1421CC"/>
    <w:rPr>
      <w:rFonts w:ascii="Calibri" w:eastAsia="Times New Roman" w:hAnsi="Calibri"/>
      <w:sz w:val="24"/>
      <w:lang w:val="x-none" w:eastAsia="x-none"/>
    </w:rPr>
  </w:style>
  <w:style w:type="character" w:customStyle="1" w:styleId="underlinestylechar0">
    <w:name w:val="underlinestylechar"/>
    <w:rsid w:val="001421CC"/>
  </w:style>
  <w:style w:type="character" w:customStyle="1" w:styleId="highlight">
    <w:name w:val="highlight"/>
    <w:rsid w:val="001421CC"/>
  </w:style>
  <w:style w:type="character" w:customStyle="1" w:styleId="BlockHeaderHiddenChar">
    <w:name w:val="Block Header Hidden Char"/>
    <w:link w:val="BlockHeaderHidden"/>
    <w:locked/>
    <w:rsid w:val="001421CC"/>
    <w:rPr>
      <w:rFonts w:ascii="Georgia" w:eastAsia="Times New Roman" w:hAnsi="Georgia" w:cs="Times New Roman"/>
      <w:b/>
      <w:bCs/>
      <w:sz w:val="32"/>
      <w:szCs w:val="26"/>
      <w:u w:val="single"/>
    </w:rPr>
  </w:style>
  <w:style w:type="character" w:customStyle="1" w:styleId="DottedUnderline0">
    <w:name w:val="Dotted Underline"/>
    <w:rsid w:val="001421CC"/>
    <w:rPr>
      <w:rFonts w:ascii="Times New Roman" w:hAnsi="Times New Roman" w:cs="Times New Roman" w:hint="default"/>
      <w:sz w:val="20"/>
      <w:u w:val="dottedHeavy"/>
    </w:rPr>
  </w:style>
  <w:style w:type="character" w:customStyle="1" w:styleId="CardsFont6ptCharChar">
    <w:name w:val="Cards + Font: 6 pt Char Char"/>
    <w:rsid w:val="001421CC"/>
    <w:rPr>
      <w:sz w:val="8"/>
      <w:lang w:val="en-US" w:eastAsia="en-US" w:bidi="ar-SA"/>
    </w:rPr>
  </w:style>
  <w:style w:type="character" w:customStyle="1" w:styleId="titleauthoretc">
    <w:name w:val="titleauthoretc"/>
    <w:rsid w:val="001421CC"/>
  </w:style>
  <w:style w:type="paragraph" w:customStyle="1" w:styleId="deck">
    <w:name w:val="deck"/>
    <w:basedOn w:val="Normal"/>
    <w:uiPriority w:val="99"/>
    <w:qFormat/>
    <w:rsid w:val="001421CC"/>
    <w:pPr>
      <w:spacing w:before="100" w:beforeAutospacing="1" w:after="100" w:afterAutospacing="1"/>
    </w:pPr>
    <w:rPr>
      <w:rFonts w:eastAsia="Times New Roman"/>
    </w:rPr>
  </w:style>
  <w:style w:type="paragraph" w:customStyle="1" w:styleId="i1">
    <w:name w:val="i1"/>
    <w:basedOn w:val="Normal"/>
    <w:uiPriority w:val="99"/>
    <w:qFormat/>
    <w:rsid w:val="001421CC"/>
    <w:pPr>
      <w:spacing w:before="100" w:beforeAutospacing="1" w:after="100" w:afterAutospacing="1"/>
    </w:pPr>
    <w:rPr>
      <w:rFonts w:eastAsia="Times New Roman"/>
    </w:rPr>
  </w:style>
  <w:style w:type="paragraph" w:customStyle="1" w:styleId="question">
    <w:name w:val="question"/>
    <w:basedOn w:val="Normal"/>
    <w:uiPriority w:val="99"/>
    <w:qFormat/>
    <w:rsid w:val="001421CC"/>
    <w:pPr>
      <w:spacing w:before="100" w:beforeAutospacing="1" w:after="100" w:afterAutospacing="1"/>
    </w:pPr>
    <w:rPr>
      <w:rFonts w:eastAsia="Times New Roman"/>
    </w:rPr>
  </w:style>
  <w:style w:type="paragraph" w:customStyle="1" w:styleId="bodycopy">
    <w:name w:val="bodycopy"/>
    <w:basedOn w:val="Normal"/>
    <w:uiPriority w:val="99"/>
    <w:qFormat/>
    <w:rsid w:val="001421CC"/>
    <w:pPr>
      <w:spacing w:before="100" w:beforeAutospacing="1" w:after="100" w:afterAutospacing="1"/>
    </w:pPr>
    <w:rPr>
      <w:rFonts w:eastAsia="Times New Roman"/>
    </w:rPr>
  </w:style>
  <w:style w:type="character" w:customStyle="1" w:styleId="labeltext">
    <w:name w:val="labeltext"/>
    <w:rsid w:val="001421CC"/>
  </w:style>
  <w:style w:type="character" w:customStyle="1" w:styleId="viewlink">
    <w:name w:val="viewlink"/>
    <w:rsid w:val="001421CC"/>
  </w:style>
  <w:style w:type="character" w:customStyle="1" w:styleId="share">
    <w:name w:val="share"/>
    <w:rsid w:val="001421CC"/>
  </w:style>
  <w:style w:type="character" w:customStyle="1" w:styleId="inlinkchart">
    <w:name w:val="inlink_chart"/>
    <w:rsid w:val="001421CC"/>
  </w:style>
  <w:style w:type="character" w:customStyle="1" w:styleId="underLight">
    <w:name w:val="underLight"/>
    <w:uiPriority w:val="1"/>
    <w:qFormat/>
    <w:rsid w:val="001421C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421CC"/>
  </w:style>
  <w:style w:type="character" w:customStyle="1" w:styleId="author-rss">
    <w:name w:val="author-rss"/>
    <w:rsid w:val="001421CC"/>
  </w:style>
  <w:style w:type="character" w:customStyle="1" w:styleId="fbsharecountwrapper">
    <w:name w:val="fb_share_count_wrapper"/>
    <w:rsid w:val="001421CC"/>
  </w:style>
  <w:style w:type="character" w:customStyle="1" w:styleId="fbbuttontext">
    <w:name w:val="fb_button_text"/>
    <w:rsid w:val="001421CC"/>
  </w:style>
  <w:style w:type="character" w:customStyle="1" w:styleId="hw">
    <w:name w:val="hw"/>
    <w:rsid w:val="001421CC"/>
  </w:style>
  <w:style w:type="character" w:customStyle="1" w:styleId="linktotop">
    <w:name w:val="linktotop"/>
    <w:rsid w:val="001421CC"/>
  </w:style>
  <w:style w:type="character" w:customStyle="1" w:styleId="maintextbldleft">
    <w:name w:val="maintextbldleft"/>
    <w:rsid w:val="001421CC"/>
  </w:style>
  <w:style w:type="character" w:customStyle="1" w:styleId="maintextleft">
    <w:name w:val="maintextleft"/>
    <w:rsid w:val="001421CC"/>
  </w:style>
  <w:style w:type="character" w:customStyle="1" w:styleId="descriptionstyle1block">
    <w:name w:val="description style1 block"/>
    <w:rsid w:val="001421CC"/>
  </w:style>
  <w:style w:type="paragraph" w:customStyle="1" w:styleId="Fifth">
    <w:name w:val="Fifth"/>
    <w:basedOn w:val="Normal"/>
    <w:link w:val="FifthChar"/>
    <w:uiPriority w:val="99"/>
    <w:qFormat/>
    <w:rsid w:val="001421CC"/>
    <w:rPr>
      <w:rFonts w:eastAsia="Calibri"/>
    </w:rPr>
  </w:style>
  <w:style w:type="character" w:customStyle="1" w:styleId="gutter-right-1">
    <w:name w:val="gutter-right-1"/>
    <w:basedOn w:val="DefaultParagraphFont"/>
    <w:rsid w:val="001421CC"/>
  </w:style>
  <w:style w:type="character" w:customStyle="1" w:styleId="ssl3">
    <w:name w:val="ss_l3"/>
    <w:rsid w:val="001421CC"/>
  </w:style>
  <w:style w:type="paragraph" w:customStyle="1" w:styleId="NoteLevel22">
    <w:name w:val="Note Level 22"/>
    <w:basedOn w:val="Normal"/>
    <w:next w:val="Normal"/>
    <w:uiPriority w:val="99"/>
    <w:qFormat/>
    <w:rsid w:val="001421CC"/>
    <w:pPr>
      <w:keepNext/>
      <w:ind w:left="288" w:right="288"/>
    </w:pPr>
    <w:rPr>
      <w:rFonts w:eastAsia="MS Gothic"/>
      <w:szCs w:val="20"/>
    </w:rPr>
  </w:style>
  <w:style w:type="paragraph" w:customStyle="1" w:styleId="wp-caption-text">
    <w:name w:val="wp-caption-text"/>
    <w:basedOn w:val="Normal"/>
    <w:uiPriority w:val="99"/>
    <w:qFormat/>
    <w:rsid w:val="001421CC"/>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1421CC"/>
    <w:rPr>
      <w:color w:val="2B579A"/>
      <w:shd w:val="clear" w:color="auto" w:fill="E6E6E6"/>
    </w:rPr>
  </w:style>
  <w:style w:type="paragraph" w:customStyle="1" w:styleId="svarticle">
    <w:name w:val="svarticle"/>
    <w:basedOn w:val="Normal"/>
    <w:uiPriority w:val="99"/>
    <w:qFormat/>
    <w:rsid w:val="001421CC"/>
    <w:pPr>
      <w:spacing w:before="100" w:beforeAutospacing="1" w:after="100" w:afterAutospacing="1"/>
    </w:pPr>
    <w:rPr>
      <w:rFonts w:eastAsia="Times New Roman"/>
    </w:rPr>
  </w:style>
  <w:style w:type="character" w:customStyle="1" w:styleId="FontStyle39">
    <w:name w:val="Font Style39"/>
    <w:uiPriority w:val="99"/>
    <w:rsid w:val="001421CC"/>
    <w:rPr>
      <w:rFonts w:ascii="Constantia" w:hAnsi="Constantia" w:cs="Constantia" w:hint="default"/>
      <w:b/>
      <w:bCs/>
      <w:sz w:val="18"/>
      <w:szCs w:val="18"/>
    </w:rPr>
  </w:style>
  <w:style w:type="character" w:customStyle="1" w:styleId="6">
    <w:name w:val="6"/>
    <w:rsid w:val="001421CC"/>
    <w:rPr>
      <w:rFonts w:ascii="Arial" w:hAnsi="Arial" w:cs="Arial" w:hint="default"/>
      <w:bCs/>
      <w:sz w:val="20"/>
      <w:u w:val="single"/>
      <w:lang w:val="en-US" w:eastAsia="en-US" w:bidi="ar-SA"/>
    </w:rPr>
  </w:style>
  <w:style w:type="character" w:customStyle="1" w:styleId="CharChar4">
    <w:name w:val="Char Char4"/>
    <w:rsid w:val="001421CC"/>
    <w:rPr>
      <w:szCs w:val="24"/>
      <w:lang w:eastAsia="zh-CN"/>
    </w:rPr>
  </w:style>
  <w:style w:type="character" w:customStyle="1" w:styleId="BodyTextFirstIndentChar1">
    <w:name w:val="Body Text First Indent Char1"/>
    <w:basedOn w:val="BodyTextChar"/>
    <w:rsid w:val="001421CC"/>
    <w:rPr>
      <w:rFonts w:ascii="Times New Roman" w:eastAsia="Calibri" w:hAnsi="Times New Roman" w:cs="Times New Roman"/>
      <w:sz w:val="16"/>
      <w:szCs w:val="20"/>
    </w:rPr>
  </w:style>
  <w:style w:type="character" w:customStyle="1" w:styleId="Header11">
    <w:name w:val="Header11"/>
    <w:rsid w:val="001421CC"/>
  </w:style>
  <w:style w:type="paragraph" w:customStyle="1" w:styleId="canvas-atom">
    <w:name w:val="canvas-atom"/>
    <w:basedOn w:val="Normal"/>
    <w:uiPriority w:val="99"/>
    <w:qFormat/>
    <w:rsid w:val="001421CC"/>
    <w:pPr>
      <w:spacing w:before="100" w:beforeAutospacing="1" w:after="100" w:afterAutospacing="1"/>
    </w:pPr>
  </w:style>
  <w:style w:type="character" w:customStyle="1" w:styleId="posa">
    <w:name w:val="pos(a)"/>
    <w:basedOn w:val="DefaultParagraphFont"/>
    <w:rsid w:val="001421CC"/>
  </w:style>
  <w:style w:type="character" w:customStyle="1" w:styleId="u-hiddeninnarrowenv">
    <w:name w:val="u-hiddeninnarrowenv"/>
    <w:basedOn w:val="DefaultParagraphFont"/>
    <w:rsid w:val="001421CC"/>
  </w:style>
  <w:style w:type="character" w:customStyle="1" w:styleId="followbutton-bird">
    <w:name w:val="followbutton-bird"/>
    <w:basedOn w:val="DefaultParagraphFont"/>
    <w:rsid w:val="001421CC"/>
  </w:style>
  <w:style w:type="character" w:customStyle="1" w:styleId="tweetauthor-name">
    <w:name w:val="tweetauthor-name"/>
    <w:basedOn w:val="DefaultParagraphFont"/>
    <w:rsid w:val="001421CC"/>
  </w:style>
  <w:style w:type="character" w:customStyle="1" w:styleId="tweetauthor-verifiedbadge">
    <w:name w:val="tweetauthor-verifiedbadge"/>
    <w:basedOn w:val="DefaultParagraphFont"/>
    <w:rsid w:val="001421CC"/>
  </w:style>
  <w:style w:type="character" w:customStyle="1" w:styleId="tweetauthor-screenname">
    <w:name w:val="tweetauthor-screenname"/>
    <w:basedOn w:val="DefaultParagraphFont"/>
    <w:rsid w:val="001421CC"/>
  </w:style>
  <w:style w:type="paragraph" w:customStyle="1" w:styleId="tweet-text">
    <w:name w:val="tweet-text"/>
    <w:basedOn w:val="Normal"/>
    <w:uiPriority w:val="99"/>
    <w:qFormat/>
    <w:rsid w:val="001421CC"/>
    <w:pPr>
      <w:spacing w:before="100" w:beforeAutospacing="1" w:after="100" w:afterAutospacing="1"/>
    </w:pPr>
  </w:style>
  <w:style w:type="character" w:customStyle="1" w:styleId="u-hiddenvisually">
    <w:name w:val="u-hiddenvisually"/>
    <w:basedOn w:val="DefaultParagraphFont"/>
    <w:rsid w:val="001421CC"/>
  </w:style>
  <w:style w:type="character" w:customStyle="1" w:styleId="tweetaction-stat">
    <w:name w:val="tweetaction-stat"/>
    <w:basedOn w:val="DefaultParagraphFont"/>
    <w:rsid w:val="001421CC"/>
  </w:style>
  <w:style w:type="character" w:customStyle="1" w:styleId="related">
    <w:name w:val="related"/>
    <w:basedOn w:val="DefaultParagraphFont"/>
    <w:rsid w:val="001421CC"/>
  </w:style>
  <w:style w:type="character" w:customStyle="1" w:styleId="related-content">
    <w:name w:val="related-content"/>
    <w:basedOn w:val="DefaultParagraphFont"/>
    <w:rsid w:val="001421CC"/>
  </w:style>
  <w:style w:type="character" w:customStyle="1" w:styleId="name-of-author">
    <w:name w:val="name-of-author"/>
    <w:basedOn w:val="DefaultParagraphFont"/>
    <w:rsid w:val="001421CC"/>
  </w:style>
  <w:style w:type="character" w:customStyle="1" w:styleId="first-name">
    <w:name w:val="first-name"/>
    <w:basedOn w:val="DefaultParagraphFont"/>
    <w:rsid w:val="001421CC"/>
  </w:style>
  <w:style w:type="character" w:customStyle="1" w:styleId="last-name">
    <w:name w:val="last-name"/>
    <w:basedOn w:val="DefaultParagraphFont"/>
    <w:rsid w:val="001421CC"/>
  </w:style>
  <w:style w:type="paragraph" w:customStyle="1" w:styleId="graf">
    <w:name w:val="graf"/>
    <w:basedOn w:val="Normal"/>
    <w:uiPriority w:val="99"/>
    <w:qFormat/>
    <w:rsid w:val="001421CC"/>
    <w:pPr>
      <w:spacing w:before="100" w:beforeAutospacing="1" w:after="100" w:afterAutospacing="1"/>
    </w:pPr>
  </w:style>
  <w:style w:type="character" w:customStyle="1" w:styleId="caption10">
    <w:name w:val="caption1"/>
    <w:basedOn w:val="DefaultParagraphFont"/>
    <w:rsid w:val="001421CC"/>
  </w:style>
  <w:style w:type="paragraph" w:customStyle="1" w:styleId="column">
    <w:name w:val="column"/>
    <w:basedOn w:val="Normal"/>
    <w:uiPriority w:val="99"/>
    <w:qFormat/>
    <w:rsid w:val="001421CC"/>
    <w:pPr>
      <w:spacing w:before="100" w:beforeAutospacing="1" w:after="100" w:afterAutospacing="1"/>
    </w:pPr>
  </w:style>
  <w:style w:type="paragraph" w:customStyle="1" w:styleId="recirc-container">
    <w:name w:val="recirc-container"/>
    <w:basedOn w:val="Normal"/>
    <w:uiPriority w:val="99"/>
    <w:qFormat/>
    <w:rsid w:val="001421CC"/>
    <w:pPr>
      <w:spacing w:before="100" w:beforeAutospacing="1" w:after="100" w:afterAutospacing="1"/>
    </w:pPr>
  </w:style>
  <w:style w:type="character" w:customStyle="1" w:styleId="recirc-text">
    <w:name w:val="&quot;recirc-text”"/>
    <w:basedOn w:val="DefaultParagraphFont"/>
    <w:rsid w:val="001421CC"/>
  </w:style>
  <w:style w:type="character" w:customStyle="1" w:styleId="video-icon">
    <w:name w:val="video-icon"/>
    <w:basedOn w:val="DefaultParagraphFont"/>
    <w:rsid w:val="001421CC"/>
  </w:style>
  <w:style w:type="paragraph" w:customStyle="1" w:styleId="selectionshareable">
    <w:name w:val="selectionshareable"/>
    <w:basedOn w:val="Normal"/>
    <w:uiPriority w:val="99"/>
    <w:qFormat/>
    <w:rsid w:val="001421CC"/>
    <w:pPr>
      <w:spacing w:before="100" w:beforeAutospacing="1" w:after="100" w:afterAutospacing="1"/>
    </w:pPr>
  </w:style>
  <w:style w:type="character" w:customStyle="1" w:styleId="powa-shot-play-btn-text">
    <w:name w:val="powa-shot-play-btn-text"/>
    <w:basedOn w:val="DefaultParagraphFont"/>
    <w:rsid w:val="001421CC"/>
  </w:style>
  <w:style w:type="character" w:customStyle="1" w:styleId="powa-shot-click">
    <w:name w:val="powa-shot-click"/>
    <w:basedOn w:val="DefaultParagraphFont"/>
    <w:rsid w:val="001421CC"/>
  </w:style>
  <w:style w:type="character" w:customStyle="1" w:styleId="wpv-blurb">
    <w:name w:val="wpv-blurb"/>
    <w:basedOn w:val="DefaultParagraphFont"/>
    <w:rsid w:val="001421CC"/>
  </w:style>
  <w:style w:type="paragraph" w:customStyle="1" w:styleId="interstitial-link">
    <w:name w:val="interstitial-link"/>
    <w:basedOn w:val="Normal"/>
    <w:uiPriority w:val="99"/>
    <w:qFormat/>
    <w:rsid w:val="001421CC"/>
    <w:pPr>
      <w:spacing w:before="100" w:beforeAutospacing="1" w:after="100" w:afterAutospacing="1"/>
    </w:pPr>
  </w:style>
  <w:style w:type="paragraph" w:customStyle="1" w:styleId="see-also">
    <w:name w:val="see-also"/>
    <w:basedOn w:val="Normal"/>
    <w:uiPriority w:val="99"/>
    <w:qFormat/>
    <w:rsid w:val="001421CC"/>
    <w:pPr>
      <w:spacing w:before="100" w:beforeAutospacing="1" w:after="100" w:afterAutospacing="1"/>
    </w:pPr>
  </w:style>
  <w:style w:type="character" w:customStyle="1" w:styleId="m-2745674872889869693gmail-style13ptbold">
    <w:name w:val="m_-2745674872889869693gmail-style13ptbold"/>
    <w:basedOn w:val="DefaultParagraphFont"/>
    <w:rsid w:val="001421CC"/>
  </w:style>
  <w:style w:type="character" w:customStyle="1" w:styleId="m-2745674872889869693gmail-styleunderline">
    <w:name w:val="m_-2745674872889869693gmail-styleunderline"/>
    <w:basedOn w:val="DefaultParagraphFont"/>
    <w:rsid w:val="001421CC"/>
  </w:style>
  <w:style w:type="character" w:customStyle="1" w:styleId="UnresolvedMention31">
    <w:name w:val="Unresolved Mention31"/>
    <w:basedOn w:val="DefaultParagraphFont"/>
    <w:uiPriority w:val="99"/>
    <w:semiHidden/>
    <w:unhideWhenUsed/>
    <w:rsid w:val="001421CC"/>
    <w:rPr>
      <w:color w:val="808080"/>
      <w:shd w:val="clear" w:color="auto" w:fill="E6E6E6"/>
    </w:rPr>
  </w:style>
  <w:style w:type="character" w:customStyle="1" w:styleId="UnresolvedMention4">
    <w:name w:val="Unresolved Mention4"/>
    <w:basedOn w:val="DefaultParagraphFont"/>
    <w:uiPriority w:val="99"/>
    <w:semiHidden/>
    <w:unhideWhenUsed/>
    <w:rsid w:val="001421CC"/>
    <w:rPr>
      <w:color w:val="808080"/>
      <w:shd w:val="clear" w:color="auto" w:fill="E6E6E6"/>
    </w:rPr>
  </w:style>
  <w:style w:type="character" w:customStyle="1" w:styleId="m-8082899869479211226gmail-styleunderline">
    <w:name w:val="m_-8082899869479211226gmail-styleunderline"/>
    <w:basedOn w:val="DefaultParagraphFont"/>
    <w:rsid w:val="001421CC"/>
  </w:style>
  <w:style w:type="character" w:customStyle="1" w:styleId="StyleUnderlineChar">
    <w:name w:val="Style Underline Char"/>
    <w:basedOn w:val="DefaultParagraphFont"/>
    <w:locked/>
    <w:rsid w:val="001421CC"/>
    <w:rPr>
      <w:u w:val="single"/>
    </w:rPr>
  </w:style>
  <w:style w:type="paragraph" w:customStyle="1" w:styleId="NoteLevel23">
    <w:name w:val="Note Level 23"/>
    <w:basedOn w:val="Normal"/>
    <w:next w:val="Normal"/>
    <w:uiPriority w:val="99"/>
    <w:qFormat/>
    <w:rsid w:val="001421CC"/>
    <w:pPr>
      <w:keepNext/>
      <w:ind w:left="288" w:right="288"/>
    </w:pPr>
    <w:rPr>
      <w:rFonts w:eastAsia="MS Gothic"/>
      <w:szCs w:val="20"/>
    </w:rPr>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
    <w:basedOn w:val="DefaultParagraphFont"/>
    <w:rsid w:val="001421CC"/>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1421CC"/>
    <w:rPr>
      <w:rFonts w:ascii="Georgia" w:hAnsi="Georgia"/>
    </w:rPr>
  </w:style>
  <w:style w:type="paragraph" w:customStyle="1" w:styleId="NoteLevel24">
    <w:name w:val="Note Level 24"/>
    <w:basedOn w:val="Normal"/>
    <w:next w:val="Normal"/>
    <w:uiPriority w:val="99"/>
    <w:qFormat/>
    <w:rsid w:val="001421CC"/>
    <w:pPr>
      <w:keepNext/>
      <w:ind w:left="288" w:right="288"/>
    </w:pPr>
    <w:rPr>
      <w:rFonts w:eastAsia="MS Gothic"/>
      <w:szCs w:val="20"/>
    </w:rPr>
  </w:style>
  <w:style w:type="paragraph" w:customStyle="1" w:styleId="NoteLevel25">
    <w:name w:val="Note Level 25"/>
    <w:basedOn w:val="Normal"/>
    <w:next w:val="Normal"/>
    <w:uiPriority w:val="99"/>
    <w:qFormat/>
    <w:rsid w:val="001421CC"/>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1421CC"/>
  </w:style>
  <w:style w:type="character" w:customStyle="1" w:styleId="UnresolvedMention5">
    <w:name w:val="Unresolved Mention5"/>
    <w:basedOn w:val="DefaultParagraphFont"/>
    <w:uiPriority w:val="99"/>
    <w:semiHidden/>
    <w:unhideWhenUsed/>
    <w:rsid w:val="001421CC"/>
    <w:rPr>
      <w:color w:val="605E5C"/>
      <w:shd w:val="clear" w:color="auto" w:fill="E1DFDD"/>
    </w:rPr>
  </w:style>
  <w:style w:type="character" w:customStyle="1" w:styleId="UnresolvedMention6">
    <w:name w:val="Unresolved Mention6"/>
    <w:basedOn w:val="DefaultParagraphFont"/>
    <w:uiPriority w:val="99"/>
    <w:semiHidden/>
    <w:unhideWhenUsed/>
    <w:rsid w:val="001421CC"/>
    <w:rPr>
      <w:color w:val="605E5C"/>
      <w:shd w:val="clear" w:color="auto" w:fill="E1DFDD"/>
    </w:rPr>
  </w:style>
  <w:style w:type="character" w:customStyle="1" w:styleId="footnote">
    <w:name w:val="footnote"/>
    <w:basedOn w:val="DefaultParagraphFont"/>
    <w:rsid w:val="001421CC"/>
  </w:style>
  <w:style w:type="character" w:customStyle="1" w:styleId="hubidentifier">
    <w:name w:val="hub_identifier"/>
    <w:basedOn w:val="DefaultParagraphFont"/>
    <w:rsid w:val="001421CC"/>
  </w:style>
  <w:style w:type="paragraph" w:customStyle="1" w:styleId="standardeinzug">
    <w:name w:val="standardeinzug"/>
    <w:basedOn w:val="Normal"/>
    <w:rsid w:val="001421CC"/>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421CC"/>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421CC"/>
  </w:style>
  <w:style w:type="paragraph" w:customStyle="1" w:styleId="entrefilet">
    <w:name w:val="entrefilet"/>
    <w:basedOn w:val="Normal"/>
    <w:rsid w:val="001421CC"/>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421CC"/>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421CC"/>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421CC"/>
  </w:style>
  <w:style w:type="character" w:customStyle="1" w:styleId="m-5621139387307470627gmail-style13ptbold">
    <w:name w:val="m_-5621139387307470627gmail-style13ptbold"/>
    <w:basedOn w:val="DefaultParagraphFont"/>
    <w:rsid w:val="001421CC"/>
  </w:style>
  <w:style w:type="character" w:customStyle="1" w:styleId="m-5621139387307470627gmail-styleunderline">
    <w:name w:val="m_-5621139387307470627gmail-styleunderline"/>
    <w:basedOn w:val="DefaultParagraphFont"/>
    <w:rsid w:val="001421CC"/>
  </w:style>
  <w:style w:type="character" w:customStyle="1" w:styleId="m-4930835733434609408gmail-style13ptbold">
    <w:name w:val="m_-4930835733434609408gmail-style13ptbold"/>
    <w:basedOn w:val="DefaultParagraphFont"/>
    <w:rsid w:val="001421CC"/>
  </w:style>
  <w:style w:type="character" w:customStyle="1" w:styleId="m-4930835733434609408gmail-styleunderline">
    <w:name w:val="m_-4930835733434609408gmail-styleunderline"/>
    <w:basedOn w:val="DefaultParagraphFont"/>
    <w:rsid w:val="001421CC"/>
  </w:style>
  <w:style w:type="character" w:customStyle="1" w:styleId="m-2456650549122369157gmail-style13ptbold">
    <w:name w:val="m_-2456650549122369157gmail-style13ptbold"/>
    <w:basedOn w:val="DefaultParagraphFont"/>
    <w:rsid w:val="001421CC"/>
  </w:style>
  <w:style w:type="character" w:customStyle="1" w:styleId="m-2456650549122369157gmail-styleunderline">
    <w:name w:val="m_-2456650549122369157gmail-styleunderline"/>
    <w:basedOn w:val="DefaultParagraphFont"/>
    <w:rsid w:val="001421CC"/>
  </w:style>
  <w:style w:type="paragraph" w:customStyle="1" w:styleId="Second">
    <w:name w:val="Second"/>
    <w:basedOn w:val="Normal"/>
    <w:rsid w:val="001421CC"/>
    <w:rPr>
      <w:rFonts w:eastAsia="Calibri" w:cs="Times New Roman"/>
      <w:b/>
      <w:caps/>
      <w:szCs w:val="20"/>
    </w:rPr>
  </w:style>
  <w:style w:type="character" w:customStyle="1" w:styleId="b">
    <w:name w:val="b"/>
    <w:basedOn w:val="DefaultParagraphFont"/>
    <w:rsid w:val="001421CC"/>
  </w:style>
  <w:style w:type="character" w:customStyle="1" w:styleId="StyleBoldUnderlineBorderSinglesolidlineAuto05pt">
    <w:name w:val="Style Bold Underline Border: : (Single solid line Auto  0.5 pt ..."/>
    <w:basedOn w:val="DefaultParagraphFont"/>
    <w:rsid w:val="001421CC"/>
    <w:rPr>
      <w:b/>
      <w:bCs/>
      <w:u w:val="single"/>
      <w:bdr w:val="none" w:sz="0" w:space="0" w:color="auto"/>
    </w:rPr>
  </w:style>
  <w:style w:type="character" w:customStyle="1" w:styleId="m6540463018285843025gmail-heading4char">
    <w:name w:val="m_6540463018285843025gmail-heading4char"/>
    <w:basedOn w:val="DefaultParagraphFont"/>
    <w:rsid w:val="001421CC"/>
  </w:style>
  <w:style w:type="character" w:customStyle="1" w:styleId="m6540463018285843025gmail-styleunderline">
    <w:name w:val="m_6540463018285843025gmail-styleunderline"/>
    <w:basedOn w:val="DefaultParagraphFont"/>
    <w:rsid w:val="001421CC"/>
  </w:style>
  <w:style w:type="character" w:customStyle="1" w:styleId="bylines">
    <w:name w:val="bylines"/>
    <w:basedOn w:val="DefaultParagraphFont"/>
    <w:rsid w:val="001421CC"/>
  </w:style>
  <w:style w:type="character" w:customStyle="1" w:styleId="postsubtitle">
    <w:name w:val="post_subtitle"/>
    <w:basedOn w:val="DefaultParagraphFont"/>
    <w:rsid w:val="001421CC"/>
  </w:style>
  <w:style w:type="character" w:customStyle="1" w:styleId="desc">
    <w:name w:val="desc"/>
    <w:basedOn w:val="DefaultParagraphFont"/>
    <w:rsid w:val="001421CC"/>
  </w:style>
  <w:style w:type="character" w:customStyle="1" w:styleId="dispurl">
    <w:name w:val="dispurl"/>
    <w:basedOn w:val="DefaultParagraphFont"/>
    <w:rsid w:val="001421CC"/>
  </w:style>
  <w:style w:type="character" w:customStyle="1" w:styleId="ListBulletChar">
    <w:name w:val="List Bullet Char"/>
    <w:link w:val="ListBullet"/>
    <w:uiPriority w:val="99"/>
    <w:rsid w:val="001421CC"/>
    <w:rPr>
      <w:rFonts w:ascii="Calibri" w:eastAsia="Calibri" w:hAnsi="Calibri"/>
      <w:sz w:val="24"/>
    </w:rPr>
  </w:style>
  <w:style w:type="character" w:customStyle="1" w:styleId="StyleUnderline11ptChar">
    <w:name w:val="Style Underline + 11 pt Char"/>
    <w:link w:val="StyleUnderline11pt0"/>
    <w:locked/>
    <w:rsid w:val="001421CC"/>
    <w:rPr>
      <w:rFonts w:ascii="Georgia" w:hAnsi="Georgia"/>
      <w:u w:val="single"/>
    </w:rPr>
  </w:style>
  <w:style w:type="paragraph" w:customStyle="1" w:styleId="StyleUnderline11pt0">
    <w:name w:val="Style Underline + 11 pt"/>
    <w:basedOn w:val="Normal"/>
    <w:link w:val="StyleUnderline11ptChar"/>
    <w:rsid w:val="001421CC"/>
    <w:rPr>
      <w:rFonts w:ascii="Georgia" w:hAnsi="Georgia"/>
      <w:sz w:val="22"/>
      <w:u w:val="single"/>
    </w:rPr>
  </w:style>
  <w:style w:type="character" w:customStyle="1" w:styleId="StyleBoldUnderline11ptChar">
    <w:name w:val="Style BoldUnderline + 11 pt Char"/>
    <w:link w:val="StyleBoldUnderline11pt"/>
    <w:locked/>
    <w:rsid w:val="001421CC"/>
    <w:rPr>
      <w:rFonts w:ascii="Georgia" w:hAnsi="Georgia"/>
      <w:b/>
      <w:bCs/>
      <w:u w:val="single"/>
    </w:rPr>
  </w:style>
  <w:style w:type="paragraph" w:customStyle="1" w:styleId="StyleBoldUnderline11pt">
    <w:name w:val="Style BoldUnderline + 11 pt"/>
    <w:basedOn w:val="Normal"/>
    <w:link w:val="StyleBoldUnderline11ptChar"/>
    <w:rsid w:val="001421CC"/>
    <w:rPr>
      <w:rFonts w:ascii="Georgia" w:hAnsi="Georgia"/>
      <w:b/>
      <w:bCs/>
      <w:sz w:val="22"/>
      <w:u w:val="single"/>
    </w:rPr>
  </w:style>
  <w:style w:type="character" w:styleId="PlaceholderText">
    <w:name w:val="Placeholder Text"/>
    <w:basedOn w:val="DefaultParagraphFont"/>
    <w:uiPriority w:val="99"/>
    <w:unhideWhenUsed/>
    <w:rsid w:val="001421CC"/>
    <w:rPr>
      <w:color w:val="808080"/>
    </w:rPr>
  </w:style>
  <w:style w:type="paragraph" w:customStyle="1" w:styleId="m2799300251894249257gmail-citespacing">
    <w:name w:val="m_2799300251894249257gmail-citespacing"/>
    <w:basedOn w:val="Normal"/>
    <w:rsid w:val="001421CC"/>
    <w:pPr>
      <w:spacing w:before="100" w:beforeAutospacing="1" w:after="100" w:afterAutospacing="1"/>
    </w:pPr>
    <w:rPr>
      <w:rFonts w:ascii="Times New Roman" w:eastAsia="Times New Roman" w:hAnsi="Times New Roman" w:cs="Times New Roman"/>
    </w:rPr>
  </w:style>
  <w:style w:type="character" w:customStyle="1" w:styleId="m2799300251894249257gmail-style13ptbold">
    <w:name w:val="m_2799300251894249257gmail-style13ptbold"/>
    <w:basedOn w:val="DefaultParagraphFont"/>
    <w:rsid w:val="001421CC"/>
  </w:style>
  <w:style w:type="character" w:customStyle="1" w:styleId="m2799300251894249257gmail-styleunderline">
    <w:name w:val="m_2799300251894249257gmail-styleunderline"/>
    <w:basedOn w:val="DefaultParagraphFont"/>
    <w:rsid w:val="001421CC"/>
  </w:style>
  <w:style w:type="character" w:customStyle="1" w:styleId="SmallFont5pt">
    <w:name w:val="Small Font (5 pt)"/>
    <w:basedOn w:val="DefaultParagraphFont"/>
    <w:rsid w:val="001421CC"/>
    <w:rPr>
      <w:sz w:val="10"/>
    </w:rPr>
  </w:style>
  <w:style w:type="character" w:customStyle="1" w:styleId="m-2739995430265037942gmail-style13ptbold">
    <w:name w:val="m_-2739995430265037942gmail-style13ptbold"/>
    <w:basedOn w:val="DefaultParagraphFont"/>
    <w:rsid w:val="001421CC"/>
  </w:style>
  <w:style w:type="character" w:customStyle="1" w:styleId="m-2739995430265037942gmail-styleunderline">
    <w:name w:val="m_-2739995430265037942gmail-styleunderline"/>
    <w:basedOn w:val="DefaultParagraphFont"/>
    <w:rsid w:val="001421CC"/>
  </w:style>
  <w:style w:type="paragraph" w:customStyle="1" w:styleId="Citation0">
    <w:name w:val="Citation"/>
    <w:basedOn w:val="Normal"/>
    <w:uiPriority w:val="99"/>
    <w:qFormat/>
    <w:rsid w:val="001421CC"/>
    <w:rPr>
      <w:rFonts w:eastAsia="Calibri"/>
      <w:b/>
      <w:u w:val="single"/>
    </w:rPr>
  </w:style>
  <w:style w:type="character" w:customStyle="1" w:styleId="CardChar2">
    <w:name w:val="Card Char"/>
    <w:aliases w:val="tags Char,Heading 2 Char Char Char Char Char Char Char Char Char,Heading 2 Char Char Char Char Char Char,TAG Ch,No Spacing2 Char,Heading 2 Char Char Char Char Char Char Char Char Char Char Char Char Char Char Char Char"/>
    <w:locked/>
    <w:rsid w:val="001421CC"/>
    <w:rPr>
      <w:rFonts w:ascii="Calibri" w:eastAsia="Times New Roman" w:hAnsi="Calibri" w:cs="Times New Roman"/>
      <w:sz w:val="20"/>
      <w:szCs w:val="20"/>
    </w:rPr>
  </w:style>
  <w:style w:type="character" w:customStyle="1" w:styleId="Heading3CharCharCharChar">
    <w:name w:val="Heading 3 Char Char Char Char"/>
    <w:rsid w:val="001421CC"/>
    <w:rPr>
      <w:rFonts w:ascii="Arial" w:hAnsi="Arial" w:cs="Arial" w:hint="default"/>
      <w:bCs/>
      <w:szCs w:val="26"/>
      <w:u w:val="single"/>
      <w:lang w:val="en-US" w:eastAsia="en-US" w:bidi="ar-SA"/>
    </w:rPr>
  </w:style>
  <w:style w:type="character" w:customStyle="1" w:styleId="1">
    <w:name w:val="1"/>
    <w:rsid w:val="001421CC"/>
    <w:rPr>
      <w:rFonts w:cs="Arial"/>
      <w:bCs/>
      <w:sz w:val="20"/>
      <w:u w:val="single"/>
      <w:lang w:val="en-US" w:eastAsia="en-US" w:bidi="ar-SA"/>
    </w:rPr>
  </w:style>
  <w:style w:type="paragraph" w:customStyle="1" w:styleId="DateTime">
    <w:name w:val="DateTime"/>
    <w:basedOn w:val="Normal"/>
    <w:link w:val="DateTimeChar"/>
    <w:autoRedefine/>
    <w:uiPriority w:val="4"/>
    <w:qFormat/>
    <w:rsid w:val="001421CC"/>
  </w:style>
  <w:style w:type="character" w:customStyle="1" w:styleId="DateTimeChar">
    <w:name w:val="DateTime Char"/>
    <w:basedOn w:val="DefaultParagraphFont"/>
    <w:link w:val="DateTime"/>
    <w:uiPriority w:val="4"/>
    <w:rsid w:val="001421CC"/>
    <w:rPr>
      <w:rFonts w:ascii="Calibri" w:hAnsi="Calibri"/>
      <w:sz w:val="24"/>
    </w:rPr>
  </w:style>
  <w:style w:type="paragraph" w:customStyle="1" w:styleId="Lecture">
    <w:name w:val="Lecture"/>
    <w:next w:val="BodyText"/>
    <w:link w:val="LectureChar"/>
    <w:autoRedefine/>
    <w:uiPriority w:val="4"/>
    <w:qFormat/>
    <w:rsid w:val="001421CC"/>
    <w:pPr>
      <w:spacing w:after="0"/>
      <w:outlineLvl w:val="5"/>
    </w:pPr>
    <w:rPr>
      <w:rFonts w:ascii="Arial" w:eastAsiaTheme="minorEastAsia" w:hAnsi="Arial" w:cs="Arial"/>
      <w:spacing w:val="-10"/>
      <w:sz w:val="24"/>
      <w:szCs w:val="24"/>
    </w:rPr>
  </w:style>
  <w:style w:type="character" w:customStyle="1" w:styleId="LectureChar">
    <w:name w:val="Lecture Char"/>
    <w:basedOn w:val="DateTimeChar"/>
    <w:link w:val="Lecture"/>
    <w:uiPriority w:val="4"/>
    <w:rsid w:val="001421CC"/>
    <w:rPr>
      <w:rFonts w:ascii="Arial" w:eastAsiaTheme="minorEastAsia" w:hAnsi="Arial" w:cs="Arial"/>
      <w:spacing w:val="-10"/>
      <w:sz w:val="24"/>
      <w:szCs w:val="24"/>
    </w:rPr>
  </w:style>
  <w:style w:type="character" w:customStyle="1" w:styleId="m4841727538114946087gmail-styleunderline">
    <w:name w:val="m_4841727538114946087gmail-styleunderline"/>
    <w:basedOn w:val="DefaultParagraphFont"/>
    <w:rsid w:val="001421CC"/>
  </w:style>
  <w:style w:type="paragraph" w:customStyle="1" w:styleId="BreakTag">
    <w:name w:val="Break Tag"/>
    <w:basedOn w:val="Normal"/>
    <w:autoRedefine/>
    <w:uiPriority w:val="4"/>
    <w:qFormat/>
    <w:rsid w:val="001421CC"/>
    <w:pPr>
      <w:spacing w:before="240"/>
    </w:pPr>
    <w:rPr>
      <w:b/>
      <w:sz w:val="26"/>
    </w:rPr>
  </w:style>
  <w:style w:type="paragraph" w:customStyle="1" w:styleId="BreakBlock">
    <w:name w:val="Break Block"/>
    <w:basedOn w:val="Normal"/>
    <w:link w:val="BreakBlockChar"/>
    <w:autoRedefine/>
    <w:qFormat/>
    <w:rsid w:val="001421C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421CC"/>
    <w:rPr>
      <w:rFonts w:ascii="Arial Bold" w:hAnsi="Arial Bold"/>
      <w:b/>
      <w:caps/>
      <w:sz w:val="32"/>
      <w:u w:val="single"/>
    </w:rPr>
  </w:style>
  <w:style w:type="paragraph" w:customStyle="1" w:styleId="HotRouteChar0">
    <w:name w:val="Hot Route! Char"/>
    <w:basedOn w:val="Normal"/>
    <w:qFormat/>
    <w:rsid w:val="001421CC"/>
    <w:pPr>
      <w:ind w:left="144"/>
    </w:pPr>
    <w:rPr>
      <w:rFonts w:eastAsia="Times New Roman"/>
      <w:sz w:val="20"/>
      <w:lang w:bidi="en-US"/>
    </w:rPr>
  </w:style>
  <w:style w:type="character" w:customStyle="1" w:styleId="CiteCharChar">
    <w:name w:val="Cite Char Char"/>
    <w:basedOn w:val="DefaultParagraphFont"/>
    <w:rsid w:val="001421CC"/>
    <w:rPr>
      <w:rFonts w:ascii="Cambria" w:hAnsi="Cambria" w:cs="Times New Roman"/>
      <w:b/>
      <w:bCs/>
      <w:sz w:val="26"/>
      <w:szCs w:val="26"/>
    </w:rPr>
  </w:style>
  <w:style w:type="character" w:customStyle="1" w:styleId="CardCharChar1">
    <w:name w:val="Card Char Char1"/>
    <w:basedOn w:val="DefaultParagraphFont"/>
    <w:rsid w:val="001421CC"/>
    <w:rPr>
      <w:rFonts w:cs="Times New Roman"/>
      <w:b/>
      <w:bCs/>
      <w:sz w:val="28"/>
      <w:szCs w:val="28"/>
    </w:rPr>
  </w:style>
  <w:style w:type="character" w:customStyle="1" w:styleId="CircleChar1">
    <w:name w:val="Circle Char1"/>
    <w:basedOn w:val="DefaultParagraphFont"/>
    <w:rsid w:val="001421CC"/>
    <w:rPr>
      <w:rFonts w:cs="Times New Roman"/>
      <w:b/>
      <w:i/>
      <w:sz w:val="18"/>
      <w:szCs w:val="18"/>
      <w:u w:val="single"/>
      <w:lang w:val="en-US" w:eastAsia="en-US" w:bidi="ar-SA"/>
    </w:rPr>
  </w:style>
  <w:style w:type="character" w:customStyle="1" w:styleId="hit1">
    <w:name w:val="hit1"/>
    <w:basedOn w:val="DefaultParagraphFont"/>
    <w:rsid w:val="001421CC"/>
    <w:rPr>
      <w:b/>
      <w:bCs/>
      <w:color w:val="CC0033"/>
    </w:rPr>
  </w:style>
  <w:style w:type="character" w:customStyle="1" w:styleId="upper">
    <w:name w:val="upper"/>
    <w:basedOn w:val="DefaultParagraphFont"/>
    <w:rsid w:val="001421CC"/>
  </w:style>
  <w:style w:type="character" w:customStyle="1" w:styleId="SmallFont7pt">
    <w:name w:val="Small Font (7 pt)"/>
    <w:basedOn w:val="DefaultParagraphFont"/>
    <w:qFormat/>
    <w:rsid w:val="001421CC"/>
    <w:rPr>
      <w:sz w:val="14"/>
    </w:rPr>
  </w:style>
  <w:style w:type="character" w:customStyle="1" w:styleId="Boxing">
    <w:name w:val="Boxing"/>
    <w:basedOn w:val="DefaultParagraphFont"/>
    <w:rsid w:val="001421CC"/>
    <w:rPr>
      <w:rFonts w:ascii="Arial Narrow" w:hAnsi="Arial Narrow"/>
      <w:dstrike w:val="0"/>
      <w:sz w:val="20"/>
      <w:bdr w:val="single" w:sz="2" w:space="0" w:color="auto"/>
      <w:vertAlign w:val="baseline"/>
    </w:rPr>
  </w:style>
  <w:style w:type="character" w:customStyle="1" w:styleId="style65">
    <w:name w:val="style65"/>
    <w:basedOn w:val="DefaultParagraphFont"/>
    <w:rsid w:val="001421CC"/>
    <w:rPr>
      <w:rFonts w:cs="Times New Roman"/>
    </w:rPr>
  </w:style>
  <w:style w:type="character" w:customStyle="1" w:styleId="SmallTextChar0">
    <w:name w:val="Small Text Char"/>
    <w:basedOn w:val="CardTextChar0"/>
    <w:rsid w:val="001421CC"/>
    <w:rPr>
      <w:rFonts w:ascii="Times New Roman" w:eastAsia="MS Mincho" w:hAnsi="Times New Roman" w:cs="Times New Roman"/>
      <w:sz w:val="15"/>
      <w:szCs w:val="24"/>
      <w:lang w:eastAsia="ja-JP"/>
    </w:rPr>
  </w:style>
  <w:style w:type="character" w:customStyle="1" w:styleId="newscontent">
    <w:name w:val="newscontent"/>
    <w:rsid w:val="001421CC"/>
  </w:style>
  <w:style w:type="paragraph" w:customStyle="1" w:styleId="Cardstyle0">
    <w:name w:val="Cardstyle"/>
    <w:basedOn w:val="Normal"/>
    <w:next w:val="Normal"/>
    <w:qFormat/>
    <w:rsid w:val="001421CC"/>
    <w:rPr>
      <w:rFonts w:eastAsia="Times New Roman"/>
    </w:rPr>
  </w:style>
  <w:style w:type="character" w:customStyle="1" w:styleId="StyleEmphasisArial12ptBoldNotItalic">
    <w:name w:val="Style Emphasis + Arial 12 pt Bold Not Italic"/>
    <w:basedOn w:val="Emphasis"/>
    <w:rsid w:val="001421CC"/>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421CC"/>
    <w:rPr>
      <w:rFonts w:ascii="SimSun" w:eastAsia="SimSun" w:hAnsi="SimSun"/>
      <w:sz w:val="15"/>
      <w:lang w:eastAsia="zh-CN"/>
    </w:rPr>
  </w:style>
  <w:style w:type="paragraph" w:customStyle="1" w:styleId="UnreadText">
    <w:name w:val="Unread Text"/>
    <w:basedOn w:val="Normal"/>
    <w:next w:val="Normal"/>
    <w:link w:val="UnreadTextChar"/>
    <w:autoRedefine/>
    <w:qFormat/>
    <w:rsid w:val="001421CC"/>
    <w:pPr>
      <w:ind w:left="360"/>
    </w:pPr>
    <w:rPr>
      <w:rFonts w:ascii="SimSun" w:eastAsia="SimSun" w:hAnsi="SimSun"/>
      <w:sz w:val="15"/>
      <w:lang w:eastAsia="zh-CN"/>
    </w:rPr>
  </w:style>
  <w:style w:type="character" w:customStyle="1" w:styleId="navy13bd">
    <w:name w:val="navy13bd"/>
    <w:basedOn w:val="DefaultParagraphFont"/>
    <w:rsid w:val="001421CC"/>
  </w:style>
  <w:style w:type="paragraph" w:customStyle="1" w:styleId="UnderlineBoldIndent">
    <w:name w:val="Underline + Bold Indent"/>
    <w:basedOn w:val="Normal"/>
    <w:link w:val="UnderlineBoldIndentCharChar"/>
    <w:qFormat/>
    <w:rsid w:val="001421C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421CC"/>
    <w:rPr>
      <w:rFonts w:ascii="Calibri" w:eastAsia="Times New Roman" w:hAnsi="Calibri"/>
      <w:sz w:val="24"/>
      <w:szCs w:val="20"/>
      <w:u w:val="thick"/>
    </w:rPr>
  </w:style>
  <w:style w:type="paragraph" w:customStyle="1" w:styleId="StyleUnderlineBoldIndent11pt">
    <w:name w:val="Style Underline + Bold Indent + 11 pt"/>
    <w:basedOn w:val="UnderlineBoldIndent"/>
    <w:link w:val="StyleUnderlineBoldIndent11ptChar"/>
    <w:qFormat/>
    <w:rsid w:val="001421CC"/>
    <w:rPr>
      <w:u w:val="single"/>
    </w:rPr>
  </w:style>
  <w:style w:type="character" w:customStyle="1" w:styleId="StyleUnderlineBoldIndent11ptChar">
    <w:name w:val="Style Underline + Bold Indent + 11 pt Char"/>
    <w:link w:val="StyleUnderlineBoldIndent11pt"/>
    <w:rsid w:val="001421CC"/>
    <w:rPr>
      <w:rFonts w:ascii="Calibri" w:eastAsia="Times New Roman" w:hAnsi="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1421CC"/>
    <w:rPr>
      <w:b/>
      <w:bCs/>
      <w:u w:val="single"/>
    </w:rPr>
  </w:style>
  <w:style w:type="character" w:customStyle="1" w:styleId="StyleUnderlineBoldIndent11ptBoldChar">
    <w:name w:val="Style Underline + Bold Indent + 11 pt Bold Char"/>
    <w:link w:val="StyleUnderlineBoldIndent11ptBold"/>
    <w:rsid w:val="001421CC"/>
    <w:rPr>
      <w:rFonts w:ascii="Calibri" w:eastAsia="Times New Roman" w:hAnsi="Calibri"/>
      <w:b/>
      <w:bCs/>
      <w:sz w:val="24"/>
      <w:szCs w:val="20"/>
      <w:u w:val="single"/>
    </w:rPr>
  </w:style>
  <w:style w:type="paragraph" w:customStyle="1" w:styleId="Normal20pt">
    <w:name w:val="Normal  + 20 pt"/>
    <w:basedOn w:val="Normal"/>
    <w:uiPriority w:val="6"/>
    <w:qFormat/>
    <w:rsid w:val="001421CC"/>
    <w:rPr>
      <w:bCs/>
      <w:u w:val="single"/>
    </w:rPr>
  </w:style>
  <w:style w:type="character" w:customStyle="1" w:styleId="StyleStyle4CharTimesNewRoman11ptItalic">
    <w:name w:val="Style Style4 Char + Times New Roman 11 pt Italic"/>
    <w:basedOn w:val="DefaultParagraphFont"/>
    <w:rsid w:val="001421CC"/>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1421CC"/>
    <w:rPr>
      <w:b/>
    </w:rPr>
  </w:style>
  <w:style w:type="character" w:customStyle="1" w:styleId="Style6Char">
    <w:name w:val="Style6 Char"/>
    <w:basedOn w:val="DefaultParagraphFont"/>
    <w:link w:val="Style6"/>
    <w:rsid w:val="001421CC"/>
    <w:rPr>
      <w:rFonts w:ascii="Calibri" w:hAnsi="Calibri"/>
      <w:b/>
      <w:sz w:val="24"/>
    </w:rPr>
  </w:style>
  <w:style w:type="paragraph" w:customStyle="1" w:styleId="Style11">
    <w:name w:val="Style11"/>
    <w:basedOn w:val="Normal"/>
    <w:link w:val="Style11Char"/>
    <w:qFormat/>
    <w:rsid w:val="001421CC"/>
    <w:rPr>
      <w:rFonts w:asciiTheme="minorHAnsi" w:hAnsiTheme="minorHAnsi"/>
      <w:b/>
      <w:sz w:val="22"/>
      <w:u w:val="thick"/>
    </w:rPr>
  </w:style>
  <w:style w:type="paragraph" w:customStyle="1" w:styleId="Style12">
    <w:name w:val="Style12"/>
    <w:basedOn w:val="Normal"/>
    <w:link w:val="Style12Char"/>
    <w:qFormat/>
    <w:rsid w:val="001421CC"/>
    <w:rPr>
      <w:rFonts w:asciiTheme="minorHAnsi" w:hAnsiTheme="minorHAnsi"/>
      <w:b/>
      <w:sz w:val="22"/>
      <w:u w:val="thick"/>
    </w:rPr>
  </w:style>
  <w:style w:type="character" w:customStyle="1" w:styleId="StyleStyleBoldUnderlineIntenseEmphasisUnderlineapple-style-s">
    <w:name w:val="Style Style Bold UnderlineIntense EmphasisUnderlineapple-style-s..."/>
    <w:basedOn w:val="DefaultParagraphFont"/>
    <w:rsid w:val="001421CC"/>
    <w:rPr>
      <w:b w:val="0"/>
      <w:bCs w:val="0"/>
      <w:sz w:val="22"/>
      <w:u w:val="single"/>
      <w:bdr w:val="none" w:sz="0" w:space="0" w:color="auto"/>
    </w:rPr>
  </w:style>
  <w:style w:type="character" w:customStyle="1" w:styleId="UnderlineCard">
    <w:name w:val="Underline Card"/>
    <w:uiPriority w:val="6"/>
    <w:qFormat/>
    <w:rsid w:val="001421CC"/>
    <w:rPr>
      <w:rFonts w:ascii="Arial" w:hAnsi="Arial"/>
      <w:b w:val="0"/>
      <w:bCs/>
      <w:sz w:val="20"/>
      <w:u w:val="single"/>
    </w:rPr>
  </w:style>
  <w:style w:type="character" w:customStyle="1" w:styleId="story-author">
    <w:name w:val="story-author"/>
    <w:basedOn w:val="DefaultParagraphFont"/>
    <w:rsid w:val="001421CC"/>
  </w:style>
  <w:style w:type="paragraph" w:customStyle="1" w:styleId="type">
    <w:name w:val="type"/>
    <w:basedOn w:val="Normal"/>
    <w:qFormat/>
    <w:rsid w:val="001421CC"/>
    <w:pPr>
      <w:spacing w:before="100" w:beforeAutospacing="1" w:after="100" w:afterAutospacing="1"/>
    </w:pPr>
    <w:rPr>
      <w:rFonts w:eastAsia="Times New Roman"/>
    </w:rPr>
  </w:style>
  <w:style w:type="character" w:customStyle="1" w:styleId="abodyblack3">
    <w:name w:val="abodyblack3"/>
    <w:basedOn w:val="DefaultParagraphFont"/>
    <w:rsid w:val="001421CC"/>
  </w:style>
  <w:style w:type="character" w:customStyle="1" w:styleId="FontStyle177">
    <w:name w:val="Font Style177"/>
    <w:basedOn w:val="DefaultParagraphFont"/>
    <w:uiPriority w:val="99"/>
    <w:rsid w:val="001421CC"/>
    <w:rPr>
      <w:rFonts w:ascii="Times New Roman" w:hAnsi="Times New Roman" w:cs="Times New Roman"/>
      <w:sz w:val="20"/>
      <w:szCs w:val="20"/>
    </w:rPr>
  </w:style>
  <w:style w:type="character" w:customStyle="1" w:styleId="FontStyle173">
    <w:name w:val="Font Style173"/>
    <w:basedOn w:val="DefaultParagraphFont"/>
    <w:uiPriority w:val="99"/>
    <w:rsid w:val="001421CC"/>
    <w:rPr>
      <w:rFonts w:ascii="Times New Roman" w:hAnsi="Times New Roman" w:cs="Times New Roman"/>
      <w:sz w:val="14"/>
      <w:szCs w:val="14"/>
    </w:rPr>
  </w:style>
  <w:style w:type="character" w:customStyle="1" w:styleId="FontStyle151">
    <w:name w:val="Font Style151"/>
    <w:basedOn w:val="DefaultParagraphFont"/>
    <w:uiPriority w:val="99"/>
    <w:rsid w:val="001421CC"/>
    <w:rPr>
      <w:rFonts w:ascii="Arial Narrow" w:hAnsi="Arial Narrow" w:cs="Arial Narrow"/>
      <w:b/>
      <w:bCs/>
      <w:sz w:val="12"/>
      <w:szCs w:val="12"/>
    </w:rPr>
  </w:style>
  <w:style w:type="character" w:customStyle="1" w:styleId="FontStyle156">
    <w:name w:val="Font Style156"/>
    <w:basedOn w:val="DefaultParagraphFont"/>
    <w:uiPriority w:val="99"/>
    <w:rsid w:val="001421CC"/>
    <w:rPr>
      <w:rFonts w:ascii="Arial Narrow" w:hAnsi="Arial Narrow" w:cs="Arial Narrow"/>
      <w:sz w:val="8"/>
      <w:szCs w:val="8"/>
    </w:rPr>
  </w:style>
  <w:style w:type="character" w:customStyle="1" w:styleId="FontStyle160">
    <w:name w:val="Font Style160"/>
    <w:basedOn w:val="DefaultParagraphFont"/>
    <w:uiPriority w:val="99"/>
    <w:rsid w:val="001421CC"/>
    <w:rPr>
      <w:rFonts w:ascii="Times New Roman" w:hAnsi="Times New Roman" w:cs="Times New Roman"/>
      <w:b/>
      <w:bCs/>
      <w:sz w:val="20"/>
      <w:szCs w:val="20"/>
    </w:rPr>
  </w:style>
  <w:style w:type="character" w:customStyle="1" w:styleId="FontStyle178">
    <w:name w:val="Font Style178"/>
    <w:basedOn w:val="DefaultParagraphFont"/>
    <w:uiPriority w:val="99"/>
    <w:rsid w:val="001421CC"/>
    <w:rPr>
      <w:rFonts w:ascii="Times New Roman" w:hAnsi="Times New Roman" w:cs="Times New Roman"/>
      <w:sz w:val="18"/>
      <w:szCs w:val="18"/>
    </w:rPr>
  </w:style>
  <w:style w:type="paragraph" w:customStyle="1" w:styleId="Style14">
    <w:name w:val="Style14"/>
    <w:basedOn w:val="Normal"/>
    <w:uiPriority w:val="99"/>
    <w:qFormat/>
    <w:rsid w:val="001421C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421C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421CC"/>
    <w:rPr>
      <w:rFonts w:ascii="Times New Roman" w:hAnsi="Times New Roman" w:cs="Times New Roman"/>
      <w:sz w:val="12"/>
      <w:szCs w:val="12"/>
    </w:rPr>
  </w:style>
  <w:style w:type="paragraph" w:customStyle="1" w:styleId="Style9">
    <w:name w:val="Style9"/>
    <w:basedOn w:val="Normal"/>
    <w:uiPriority w:val="99"/>
    <w:qFormat/>
    <w:rsid w:val="001421C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421C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421C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421CC"/>
    <w:rPr>
      <w:rFonts w:ascii="Times New Roman" w:hAnsi="Times New Roman" w:cs="Times New Roman"/>
      <w:sz w:val="16"/>
      <w:szCs w:val="16"/>
    </w:rPr>
  </w:style>
  <w:style w:type="character" w:customStyle="1" w:styleId="FontStyle172">
    <w:name w:val="Font Style172"/>
    <w:basedOn w:val="DefaultParagraphFont"/>
    <w:uiPriority w:val="99"/>
    <w:rsid w:val="001421CC"/>
    <w:rPr>
      <w:rFonts w:ascii="Times New Roman" w:hAnsi="Times New Roman" w:cs="Times New Roman"/>
      <w:b/>
      <w:bCs/>
      <w:sz w:val="16"/>
      <w:szCs w:val="16"/>
    </w:rPr>
  </w:style>
  <w:style w:type="paragraph" w:customStyle="1" w:styleId="Style18">
    <w:name w:val="Style18"/>
    <w:basedOn w:val="Normal"/>
    <w:uiPriority w:val="99"/>
    <w:qFormat/>
    <w:rsid w:val="001421C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421CC"/>
    <w:rPr>
      <w:rFonts w:ascii="Times New Roman" w:hAnsi="Times New Roman" w:cs="Times New Roman"/>
      <w:i/>
      <w:iCs/>
      <w:sz w:val="16"/>
      <w:szCs w:val="16"/>
    </w:rPr>
  </w:style>
  <w:style w:type="character" w:customStyle="1" w:styleId="FontStyle162">
    <w:name w:val="Font Style162"/>
    <w:basedOn w:val="DefaultParagraphFont"/>
    <w:uiPriority w:val="99"/>
    <w:rsid w:val="001421CC"/>
    <w:rPr>
      <w:rFonts w:ascii="Times New Roman" w:hAnsi="Times New Roman" w:cs="Times New Roman"/>
      <w:b/>
      <w:bCs/>
      <w:sz w:val="18"/>
      <w:szCs w:val="18"/>
    </w:rPr>
  </w:style>
  <w:style w:type="character" w:customStyle="1" w:styleId="FontStyle167">
    <w:name w:val="Font Style167"/>
    <w:basedOn w:val="DefaultParagraphFont"/>
    <w:uiPriority w:val="99"/>
    <w:rsid w:val="001421CC"/>
    <w:rPr>
      <w:rFonts w:ascii="Times New Roman" w:hAnsi="Times New Roman" w:cs="Times New Roman"/>
      <w:sz w:val="10"/>
      <w:szCs w:val="10"/>
    </w:rPr>
  </w:style>
  <w:style w:type="character" w:customStyle="1" w:styleId="FontStyle174">
    <w:name w:val="Font Style174"/>
    <w:basedOn w:val="DefaultParagraphFont"/>
    <w:uiPriority w:val="99"/>
    <w:rsid w:val="001421CC"/>
    <w:rPr>
      <w:rFonts w:ascii="Arial Narrow" w:hAnsi="Arial Narrow" w:cs="Arial Narrow"/>
      <w:b/>
      <w:bCs/>
      <w:sz w:val="18"/>
      <w:szCs w:val="18"/>
    </w:rPr>
  </w:style>
  <w:style w:type="paragraph" w:customStyle="1" w:styleId="Style47">
    <w:name w:val="Style47"/>
    <w:basedOn w:val="Normal"/>
    <w:uiPriority w:val="99"/>
    <w:qFormat/>
    <w:rsid w:val="001421C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421CC"/>
    <w:rPr>
      <w:rFonts w:ascii="Times New Roman" w:hAnsi="Times New Roman" w:cs="Times New Roman"/>
      <w:sz w:val="12"/>
      <w:szCs w:val="12"/>
    </w:rPr>
  </w:style>
  <w:style w:type="paragraph" w:customStyle="1" w:styleId="Style24">
    <w:name w:val="Style24"/>
    <w:basedOn w:val="Normal"/>
    <w:uiPriority w:val="99"/>
    <w:qFormat/>
    <w:rsid w:val="001421C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421C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421C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421CC"/>
    <w:rPr>
      <w:rFonts w:ascii="Times New Roman" w:hAnsi="Times New Roman" w:cs="Times New Roman"/>
      <w:b/>
      <w:bCs/>
      <w:sz w:val="18"/>
      <w:szCs w:val="18"/>
    </w:rPr>
  </w:style>
  <w:style w:type="paragraph" w:customStyle="1" w:styleId="Style21">
    <w:name w:val="Style21"/>
    <w:basedOn w:val="Normal"/>
    <w:uiPriority w:val="99"/>
    <w:qFormat/>
    <w:rsid w:val="001421C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421CC"/>
    <w:pPr>
      <w:widowControl w:val="0"/>
      <w:autoSpaceDE w:val="0"/>
      <w:autoSpaceDN w:val="0"/>
      <w:adjustRightInd w:val="0"/>
      <w:spacing w:line="198" w:lineRule="exact"/>
    </w:pPr>
    <w:rPr>
      <w:rFonts w:eastAsia="Times New Roman"/>
    </w:rPr>
  </w:style>
  <w:style w:type="character" w:customStyle="1" w:styleId="cit-first-element">
    <w:name w:val="cit-first-element"/>
    <w:basedOn w:val="DefaultParagraphFont"/>
    <w:rsid w:val="001421CC"/>
  </w:style>
  <w:style w:type="character" w:customStyle="1" w:styleId="StyleThickunderline1">
    <w:name w:val="Style Thick underline1"/>
    <w:basedOn w:val="DefaultParagraphFont"/>
    <w:rsid w:val="001421CC"/>
    <w:rPr>
      <w:u w:val="single"/>
    </w:rPr>
  </w:style>
  <w:style w:type="paragraph" w:customStyle="1" w:styleId="TableParagraph">
    <w:name w:val="Table Paragraph"/>
    <w:basedOn w:val="Normal"/>
    <w:uiPriority w:val="1"/>
    <w:qFormat/>
    <w:rsid w:val="001421CC"/>
    <w:pPr>
      <w:widowControl w:val="0"/>
    </w:pPr>
  </w:style>
  <w:style w:type="character" w:customStyle="1" w:styleId="UnderlineChar5">
    <w:name w:val="UnderlineChar"/>
    <w:rsid w:val="001421CC"/>
    <w:rPr>
      <w:sz w:val="24"/>
      <w:u w:val="single"/>
      <w:shd w:val="clear" w:color="auto" w:fill="auto"/>
    </w:rPr>
  </w:style>
  <w:style w:type="character" w:customStyle="1" w:styleId="foreground">
    <w:name w:val="foreground"/>
    <w:basedOn w:val="DefaultParagraphFont"/>
    <w:rsid w:val="001421CC"/>
  </w:style>
  <w:style w:type="paragraph" w:customStyle="1" w:styleId="StyleCircled11pt">
    <w:name w:val="Style Circled + 11 pt"/>
    <w:basedOn w:val="Normal"/>
    <w:link w:val="StyleCircled11ptChar"/>
    <w:qFormat/>
    <w:rsid w:val="001421CC"/>
    <w:rPr>
      <w:rFonts w:eastAsia="Times New Roman"/>
      <w:b/>
      <w:bCs/>
      <w:sz w:val="20"/>
      <w:u w:val="single"/>
    </w:rPr>
  </w:style>
  <w:style w:type="character" w:customStyle="1" w:styleId="StyleCircled11ptChar">
    <w:name w:val="Style Circled + 11 pt Char"/>
    <w:link w:val="StyleCircled11pt"/>
    <w:rsid w:val="001421C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421C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421CC"/>
    <w:rPr>
      <w:rFonts w:ascii="Times" w:eastAsia="Times New Roman" w:hAnsi="Times"/>
      <w:sz w:val="20"/>
      <w:szCs w:val="28"/>
      <w:u w:val="single"/>
    </w:rPr>
  </w:style>
  <w:style w:type="character" w:customStyle="1" w:styleId="Style11ptBorderSinglesolidlineAuto05ptLinewidth">
    <w:name w:val="Style 11 pt Border: : (Single solid line Auto  0.5 pt Line width)"/>
    <w:rsid w:val="001421CC"/>
    <w:rPr>
      <w:sz w:val="20"/>
      <w:bdr w:val="single" w:sz="4" w:space="0" w:color="auto" w:frame="1"/>
    </w:rPr>
  </w:style>
  <w:style w:type="character" w:customStyle="1" w:styleId="StyleUnderlineChar9ptBorderSinglesolidlineAuto0">
    <w:name w:val="Style Underline Char + 9 pt Border: : (Single solid line Auto  0..."/>
    <w:rsid w:val="001421C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421C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421C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421C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421CC"/>
    <w:rPr>
      <w:sz w:val="20"/>
      <w:szCs w:val="24"/>
      <w:u w:val="single"/>
      <w:bdr w:val="single" w:sz="4" w:space="0" w:color="auto"/>
      <w:lang w:val="en-US" w:eastAsia="en-US" w:bidi="ar-SA"/>
    </w:rPr>
  </w:style>
  <w:style w:type="character" w:customStyle="1" w:styleId="StyleLatinGaramondUnderline">
    <w:name w:val="Style (Latin) Garamond Underline"/>
    <w:rsid w:val="001421CC"/>
    <w:rPr>
      <w:rFonts w:ascii="Times New Roman" w:hAnsi="Times New Roman"/>
      <w:sz w:val="20"/>
      <w:u w:val="single"/>
    </w:rPr>
  </w:style>
  <w:style w:type="character" w:customStyle="1" w:styleId="StyleLatinGaramond">
    <w:name w:val="Style (Latin) Garamond"/>
    <w:rsid w:val="001421CC"/>
    <w:rPr>
      <w:rFonts w:ascii="Times New Roman" w:hAnsi="Times New Roman"/>
      <w:sz w:val="20"/>
    </w:rPr>
  </w:style>
  <w:style w:type="character" w:customStyle="1" w:styleId="styletimesnewroman12ptbold0">
    <w:name w:val="styletimesnewroman12ptbold"/>
    <w:basedOn w:val="DefaultParagraphFont"/>
    <w:rsid w:val="001421CC"/>
  </w:style>
  <w:style w:type="paragraph" w:customStyle="1" w:styleId="BoldandUnderlineChar2CharChar">
    <w:name w:val="Bold and Underline Char2 Char Char"/>
    <w:basedOn w:val="Normal"/>
    <w:link w:val="BoldandUnderlineChar2CharCharChar"/>
    <w:qFormat/>
    <w:rsid w:val="001421C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421CC"/>
    <w:rPr>
      <w:rFonts w:ascii="Calibri" w:eastAsia="Times New Roman" w:hAnsi="Calibri"/>
      <w:b/>
      <w:sz w:val="24"/>
      <w:u w:val="single"/>
    </w:rPr>
  </w:style>
  <w:style w:type="character" w:customStyle="1" w:styleId="StyleUnderlineChar9ptChar">
    <w:name w:val="Style Underline Char + 9 pt Char"/>
    <w:basedOn w:val="IntenseEmphasis"/>
    <w:rsid w:val="001421C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1421C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421CC"/>
    <w:rPr>
      <w:sz w:val="16"/>
    </w:rPr>
  </w:style>
  <w:style w:type="paragraph" w:customStyle="1" w:styleId="Reduce8pt">
    <w:name w:val="Reduce 8pt"/>
    <w:basedOn w:val="Normal"/>
    <w:link w:val="Reduce8ptCharChar"/>
    <w:qFormat/>
    <w:rsid w:val="001421CC"/>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1421CC"/>
    <w:rPr>
      <w:rFonts w:eastAsia="Times New Roman" w:cs="Times New Roman"/>
      <w:b/>
      <w:color w:val="000000"/>
      <w:sz w:val="20"/>
      <w:u w:val="thick" w:color="000000"/>
    </w:rPr>
  </w:style>
  <w:style w:type="paragraph" w:customStyle="1" w:styleId="boldcite">
    <w:name w:val="bold cite"/>
    <w:basedOn w:val="Normal"/>
    <w:link w:val="boldciteChar4"/>
    <w:qFormat/>
    <w:rsid w:val="001421C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421CC"/>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1421CC"/>
  </w:style>
  <w:style w:type="paragraph" w:customStyle="1" w:styleId="Footnote2">
    <w:name w:val="Footnote2"/>
    <w:basedOn w:val="Normal"/>
    <w:next w:val="Normal"/>
    <w:link w:val="Footnote2Char"/>
    <w:autoRedefine/>
    <w:qFormat/>
    <w:rsid w:val="001421CC"/>
    <w:pPr>
      <w:spacing w:after="120" w:line="480" w:lineRule="auto"/>
    </w:pPr>
    <w:rPr>
      <w:rFonts w:asciiTheme="minorHAnsi" w:hAnsiTheme="minorHAnsi"/>
      <w:sz w:val="22"/>
    </w:rPr>
  </w:style>
  <w:style w:type="paragraph" w:customStyle="1" w:styleId="indent">
    <w:name w:val="indent"/>
    <w:basedOn w:val="Normal"/>
    <w:qFormat/>
    <w:rsid w:val="001421CC"/>
    <w:pPr>
      <w:spacing w:before="100" w:beforeAutospacing="1" w:after="100" w:afterAutospacing="1"/>
    </w:pPr>
    <w:rPr>
      <w:rFonts w:eastAsia="Times New Roman"/>
    </w:rPr>
  </w:style>
  <w:style w:type="character" w:customStyle="1" w:styleId="FontStyle14">
    <w:name w:val="Font Style14"/>
    <w:basedOn w:val="DefaultParagraphFont"/>
    <w:uiPriority w:val="99"/>
    <w:rsid w:val="001421C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421CC"/>
    <w:rPr>
      <w:rFonts w:ascii="Arial Narrow" w:hAnsi="Arial Narrow" w:cs="Arial Narrow" w:hint="default"/>
      <w:b/>
      <w:bCs/>
      <w:sz w:val="10"/>
      <w:szCs w:val="10"/>
    </w:rPr>
  </w:style>
  <w:style w:type="character" w:customStyle="1" w:styleId="red">
    <w:name w:val="red"/>
    <w:basedOn w:val="DefaultParagraphFont"/>
    <w:rsid w:val="001421CC"/>
  </w:style>
  <w:style w:type="character" w:customStyle="1" w:styleId="org">
    <w:name w:val="org"/>
    <w:rsid w:val="001421CC"/>
  </w:style>
  <w:style w:type="character" w:customStyle="1" w:styleId="Mention11">
    <w:name w:val="Mention11"/>
    <w:basedOn w:val="DefaultParagraphFont"/>
    <w:uiPriority w:val="99"/>
    <w:semiHidden/>
    <w:unhideWhenUsed/>
    <w:rsid w:val="001421CC"/>
    <w:rPr>
      <w:color w:val="2B579A"/>
      <w:shd w:val="clear" w:color="auto" w:fill="E6E6E6"/>
    </w:rPr>
  </w:style>
  <w:style w:type="character" w:customStyle="1" w:styleId="m6370699461968006786gmail-styleunderline">
    <w:name w:val="m_6370699461968006786gmail-styleunderline"/>
    <w:basedOn w:val="DefaultParagraphFont"/>
    <w:rsid w:val="001421CC"/>
  </w:style>
  <w:style w:type="character" w:customStyle="1" w:styleId="Mention2">
    <w:name w:val="Mention2"/>
    <w:basedOn w:val="DefaultParagraphFont"/>
    <w:uiPriority w:val="99"/>
    <w:semiHidden/>
    <w:unhideWhenUsed/>
    <w:rsid w:val="001421CC"/>
    <w:rPr>
      <w:color w:val="2B579A"/>
      <w:shd w:val="clear" w:color="auto" w:fill="E6E6E6"/>
    </w:rPr>
  </w:style>
  <w:style w:type="paragraph" w:customStyle="1" w:styleId="FlashTag">
    <w:name w:val="FlashTag"/>
    <w:basedOn w:val="Normal"/>
    <w:link w:val="FlashTagChar"/>
    <w:autoRedefine/>
    <w:uiPriority w:val="4"/>
    <w:qFormat/>
    <w:rsid w:val="001421CC"/>
    <w:rPr>
      <w:rFonts w:asciiTheme="majorHAnsi" w:hAnsiTheme="majorHAnsi"/>
      <w:b/>
      <w:sz w:val="28"/>
    </w:rPr>
  </w:style>
  <w:style w:type="character" w:customStyle="1" w:styleId="FlashTagChar">
    <w:name w:val="FlashTag Char"/>
    <w:basedOn w:val="DefaultParagraphFont"/>
    <w:link w:val="FlashTag"/>
    <w:uiPriority w:val="4"/>
    <w:rsid w:val="001421CC"/>
    <w:rPr>
      <w:rFonts w:asciiTheme="majorHAnsi" w:hAnsiTheme="majorHAnsi"/>
      <w:b/>
      <w:sz w:val="28"/>
    </w:rPr>
  </w:style>
  <w:style w:type="paragraph" w:customStyle="1" w:styleId="Warrant">
    <w:name w:val="Warrant"/>
    <w:link w:val="WarrantChar"/>
    <w:autoRedefine/>
    <w:uiPriority w:val="4"/>
    <w:qFormat/>
    <w:rsid w:val="001421CC"/>
    <w:pPr>
      <w:ind w:left="720"/>
    </w:pPr>
    <w:rPr>
      <w:rFonts w:ascii="Calibri" w:hAnsi="Calibri" w:cs="Arial"/>
    </w:rPr>
  </w:style>
  <w:style w:type="character" w:customStyle="1" w:styleId="m-8793234324905335251gmail-style13ptbold">
    <w:name w:val="m_-8793234324905335251gmail-style13ptbold"/>
    <w:basedOn w:val="DefaultParagraphFont"/>
    <w:rsid w:val="001421CC"/>
  </w:style>
  <w:style w:type="character" w:customStyle="1" w:styleId="m3965771245576658108gmail-styleunderline">
    <w:name w:val="m_3965771245576658108gmail-styleunderline"/>
    <w:basedOn w:val="DefaultParagraphFont"/>
    <w:rsid w:val="001421CC"/>
  </w:style>
  <w:style w:type="character" w:customStyle="1" w:styleId="FontStyle220">
    <w:name w:val="Font Style220"/>
    <w:basedOn w:val="DefaultParagraphFont"/>
    <w:uiPriority w:val="99"/>
    <w:rsid w:val="001421CC"/>
    <w:rPr>
      <w:rFonts w:ascii="Candara" w:hAnsi="Candara" w:cs="Candara" w:hint="default"/>
      <w:i/>
      <w:iCs/>
      <w:sz w:val="18"/>
      <w:szCs w:val="18"/>
    </w:rPr>
  </w:style>
  <w:style w:type="character" w:customStyle="1" w:styleId="FontStyle290">
    <w:name w:val="Font Style290"/>
    <w:basedOn w:val="DefaultParagraphFont"/>
    <w:uiPriority w:val="99"/>
    <w:rsid w:val="001421C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421CC"/>
    <w:rPr>
      <w:rFonts w:ascii="Arial" w:hAnsi="Arial" w:cs="Arial"/>
      <w:b/>
      <w:bCs/>
      <w:sz w:val="16"/>
      <w:szCs w:val="16"/>
    </w:rPr>
  </w:style>
  <w:style w:type="paragraph" w:customStyle="1" w:styleId="analytic0">
    <w:name w:val="analytic"/>
    <w:basedOn w:val="Normal"/>
    <w:link w:val="analyticChar0"/>
    <w:uiPriority w:val="4"/>
    <w:qFormat/>
    <w:rsid w:val="001421CC"/>
    <w:pPr>
      <w:spacing w:before="120"/>
    </w:pPr>
    <w:rPr>
      <w:b/>
      <w:sz w:val="20"/>
    </w:rPr>
  </w:style>
  <w:style w:type="character" w:customStyle="1" w:styleId="analyticChar0">
    <w:name w:val="analytic Char"/>
    <w:basedOn w:val="DefaultParagraphFont"/>
    <w:link w:val="analytic0"/>
    <w:uiPriority w:val="4"/>
    <w:rsid w:val="001421CC"/>
    <w:rPr>
      <w:rFonts w:ascii="Calibri" w:hAnsi="Calibri"/>
      <w:b/>
      <w:sz w:val="20"/>
    </w:rPr>
  </w:style>
  <w:style w:type="character" w:customStyle="1" w:styleId="m-5498913268213319940gmail-styleunderline">
    <w:name w:val="m_-5498913268213319940gmail-styleunderline"/>
    <w:basedOn w:val="DefaultParagraphFont"/>
    <w:rsid w:val="001421CC"/>
  </w:style>
  <w:style w:type="paragraph" w:customStyle="1" w:styleId="speakable">
    <w:name w:val="speakable"/>
    <w:basedOn w:val="Normal"/>
    <w:uiPriority w:val="99"/>
    <w:qFormat/>
    <w:rsid w:val="001421CC"/>
    <w:pPr>
      <w:spacing w:before="100" w:beforeAutospacing="1" w:after="100" w:afterAutospacing="1"/>
    </w:pPr>
    <w:rPr>
      <w:rFonts w:eastAsia="Times New Roman"/>
    </w:rPr>
  </w:style>
  <w:style w:type="character" w:customStyle="1" w:styleId="overlay">
    <w:name w:val="overlay"/>
    <w:basedOn w:val="DefaultParagraphFont"/>
    <w:rsid w:val="001421CC"/>
  </w:style>
  <w:style w:type="character" w:customStyle="1" w:styleId="copyright">
    <w:name w:val="copyright"/>
    <w:basedOn w:val="DefaultParagraphFont"/>
    <w:rsid w:val="001421CC"/>
  </w:style>
  <w:style w:type="character" w:customStyle="1" w:styleId="TagCharCharCharChar">
    <w:name w:val="Tag Char Char Char Char"/>
    <w:basedOn w:val="DefaultParagraphFont"/>
    <w:rsid w:val="001421CC"/>
    <w:rPr>
      <w:rFonts w:ascii="Calibri" w:hAnsi="Calibri" w:cs="Calibri"/>
      <w:b/>
      <w:sz w:val="24"/>
    </w:rPr>
  </w:style>
  <w:style w:type="paragraph" w:customStyle="1" w:styleId="g-body">
    <w:name w:val="g-body"/>
    <w:basedOn w:val="Normal"/>
    <w:uiPriority w:val="99"/>
    <w:qFormat/>
    <w:rsid w:val="001421CC"/>
    <w:pPr>
      <w:spacing w:before="100" w:beforeAutospacing="1" w:after="100" w:afterAutospacing="1"/>
    </w:pPr>
    <w:rPr>
      <w:rFonts w:eastAsia="Times New Roman"/>
    </w:rPr>
  </w:style>
  <w:style w:type="paragraph" w:customStyle="1" w:styleId="g-pstyle0">
    <w:name w:val="g-pstyle0"/>
    <w:basedOn w:val="Normal"/>
    <w:uiPriority w:val="99"/>
    <w:qFormat/>
    <w:rsid w:val="001421CC"/>
    <w:pPr>
      <w:spacing w:before="100" w:beforeAutospacing="1" w:after="100" w:afterAutospacing="1"/>
    </w:pPr>
    <w:rPr>
      <w:rFonts w:eastAsia="Times New Roman"/>
    </w:rPr>
  </w:style>
  <w:style w:type="paragraph" w:customStyle="1" w:styleId="g-pstyle1">
    <w:name w:val="g-pstyle1"/>
    <w:basedOn w:val="Normal"/>
    <w:uiPriority w:val="99"/>
    <w:qFormat/>
    <w:rsid w:val="001421CC"/>
    <w:pPr>
      <w:spacing w:before="100" w:beforeAutospacing="1" w:after="100" w:afterAutospacing="1"/>
    </w:pPr>
    <w:rPr>
      <w:rFonts w:eastAsia="Times New Roman"/>
    </w:rPr>
  </w:style>
  <w:style w:type="paragraph" w:customStyle="1" w:styleId="g-asset-hed">
    <w:name w:val="g-asset-hed"/>
    <w:basedOn w:val="Normal"/>
    <w:uiPriority w:val="99"/>
    <w:qFormat/>
    <w:rsid w:val="001421CC"/>
    <w:pPr>
      <w:spacing w:before="100" w:beforeAutospacing="1" w:after="100" w:afterAutospacing="1"/>
    </w:pPr>
    <w:rPr>
      <w:rFonts w:eastAsia="Times New Roman"/>
    </w:rPr>
  </w:style>
  <w:style w:type="paragraph" w:customStyle="1" w:styleId="js-tweet-text">
    <w:name w:val="js-tweet-text"/>
    <w:basedOn w:val="Normal"/>
    <w:uiPriority w:val="99"/>
    <w:qFormat/>
    <w:rsid w:val="001421CC"/>
    <w:pPr>
      <w:spacing w:before="100" w:beforeAutospacing="1" w:after="100" w:afterAutospacing="1"/>
    </w:pPr>
  </w:style>
  <w:style w:type="paragraph" w:customStyle="1" w:styleId="style41">
    <w:name w:val="style4"/>
    <w:basedOn w:val="Normal"/>
    <w:uiPriority w:val="99"/>
    <w:qFormat/>
    <w:rsid w:val="001421CC"/>
    <w:pPr>
      <w:spacing w:before="100" w:beforeAutospacing="1" w:after="100" w:afterAutospacing="1"/>
    </w:pPr>
  </w:style>
  <w:style w:type="paragraph" w:customStyle="1" w:styleId="speech">
    <w:name w:val="speech"/>
    <w:basedOn w:val="Normal"/>
    <w:uiPriority w:val="99"/>
    <w:qFormat/>
    <w:rsid w:val="001421CC"/>
    <w:pPr>
      <w:spacing w:before="100" w:beforeAutospacing="1" w:after="100" w:afterAutospacing="1"/>
    </w:pPr>
  </w:style>
  <w:style w:type="character" w:customStyle="1" w:styleId="adtext">
    <w:name w:val="adtext"/>
    <w:basedOn w:val="DefaultParagraphFont"/>
    <w:rsid w:val="001421CC"/>
  </w:style>
  <w:style w:type="character" w:customStyle="1" w:styleId="UL-Bold">
    <w:name w:val="UL-Bold"/>
    <w:basedOn w:val="DefaultParagraphFont"/>
    <w:rsid w:val="001421CC"/>
    <w:rPr>
      <w:u w:val="thick"/>
    </w:rPr>
  </w:style>
  <w:style w:type="character" w:customStyle="1" w:styleId="UL-None">
    <w:name w:val="UL-None"/>
    <w:basedOn w:val="DefaultParagraphFont"/>
    <w:rsid w:val="001421CC"/>
    <w:rPr>
      <w:strike w:val="0"/>
      <w:dstrike w:val="0"/>
      <w:u w:val="none"/>
      <w:effect w:val="none"/>
    </w:rPr>
  </w:style>
  <w:style w:type="character" w:customStyle="1" w:styleId="gl">
    <w:name w:val="gl"/>
    <w:basedOn w:val="DefaultParagraphFont"/>
    <w:rsid w:val="001421CC"/>
  </w:style>
  <w:style w:type="character" w:customStyle="1" w:styleId="qu730rj69h">
    <w:name w:val="qu730rj69h"/>
    <w:basedOn w:val="DefaultParagraphFont"/>
    <w:rsid w:val="001421CC"/>
  </w:style>
  <w:style w:type="paragraph" w:customStyle="1" w:styleId="optext">
    <w:name w:val="optext"/>
    <w:basedOn w:val="Normal"/>
    <w:uiPriority w:val="99"/>
    <w:qFormat/>
    <w:rsid w:val="001421CC"/>
    <w:pPr>
      <w:spacing w:before="100" w:beforeAutospacing="1" w:after="100" w:afterAutospacing="1"/>
    </w:pPr>
  </w:style>
  <w:style w:type="character" w:customStyle="1" w:styleId="lmy74qr12z">
    <w:name w:val="lmy74qr12z"/>
    <w:basedOn w:val="DefaultParagraphFont"/>
    <w:rsid w:val="001421CC"/>
  </w:style>
  <w:style w:type="character" w:customStyle="1" w:styleId="icr880">
    <w:name w:val="icr880"/>
    <w:basedOn w:val="DefaultParagraphFont"/>
    <w:rsid w:val="001421CC"/>
  </w:style>
  <w:style w:type="character" w:customStyle="1" w:styleId="hx23q54">
    <w:name w:val="hx23q54"/>
    <w:basedOn w:val="DefaultParagraphFont"/>
    <w:rsid w:val="001421CC"/>
  </w:style>
  <w:style w:type="character" w:customStyle="1" w:styleId="m-5348258726587825636gmail-style13ptbold">
    <w:name w:val="m_-5348258726587825636gmail-style13ptbold"/>
    <w:basedOn w:val="DefaultParagraphFont"/>
    <w:rsid w:val="001421CC"/>
  </w:style>
  <w:style w:type="character" w:customStyle="1" w:styleId="m-5348258726587825636gmail-styleunderline">
    <w:name w:val="m_-5348258726587825636gmail-styleunderline"/>
    <w:basedOn w:val="DefaultParagraphFont"/>
    <w:rsid w:val="001421CC"/>
  </w:style>
  <w:style w:type="character" w:customStyle="1" w:styleId="CardsFont12ptCharChar">
    <w:name w:val="Cards + Font: 12 pt Char Char"/>
    <w:basedOn w:val="DefaultParagraphFont"/>
    <w:rsid w:val="001421CC"/>
    <w:rPr>
      <w:sz w:val="24"/>
      <w:szCs w:val="24"/>
      <w:u w:val="thick"/>
      <w:lang w:val="en-US" w:eastAsia="en-US" w:bidi="ar-SA"/>
    </w:rPr>
  </w:style>
  <w:style w:type="character" w:customStyle="1" w:styleId="NothingChar1">
    <w:name w:val="Nothing Char1"/>
    <w:basedOn w:val="DefaultParagraphFont"/>
    <w:rsid w:val="001421CC"/>
    <w:rPr>
      <w:lang w:val="en-US" w:eastAsia="en-US" w:bidi="ar-SA"/>
    </w:rPr>
  </w:style>
  <w:style w:type="paragraph" w:customStyle="1" w:styleId="useless">
    <w:name w:val="useless"/>
    <w:basedOn w:val="Normal"/>
    <w:uiPriority w:val="99"/>
    <w:qFormat/>
    <w:rsid w:val="001421CC"/>
    <w:rPr>
      <w:rFonts w:eastAsia="Times New Roman"/>
      <w:sz w:val="12"/>
    </w:rPr>
  </w:style>
  <w:style w:type="character" w:customStyle="1" w:styleId="DDIUnderline">
    <w:name w:val="DDI Underline"/>
    <w:qFormat/>
    <w:rsid w:val="001421CC"/>
    <w:rPr>
      <w:rFonts w:ascii="Times New Roman" w:hAnsi="Times New Roman"/>
      <w:sz w:val="24"/>
      <w:u w:val="single"/>
    </w:rPr>
  </w:style>
  <w:style w:type="paragraph" w:customStyle="1" w:styleId="ALLCAPS">
    <w:name w:val="ALL CAPS"/>
    <w:basedOn w:val="Normal"/>
    <w:link w:val="ALLCAPSChar"/>
    <w:qFormat/>
    <w:rsid w:val="001421CC"/>
    <w:rPr>
      <w:rFonts w:eastAsia="Times New Roman"/>
      <w:b/>
      <w:caps/>
    </w:rPr>
  </w:style>
  <w:style w:type="character" w:customStyle="1" w:styleId="ALLCAPSChar">
    <w:name w:val="ALL CAPS Char"/>
    <w:basedOn w:val="DefaultParagraphFont"/>
    <w:link w:val="ALLCAPS"/>
    <w:rsid w:val="001421CC"/>
    <w:rPr>
      <w:rFonts w:ascii="Calibri" w:eastAsia="Times New Roman" w:hAnsi="Calibri"/>
      <w:b/>
      <w:caps/>
      <w:sz w:val="24"/>
    </w:rPr>
  </w:style>
  <w:style w:type="paragraph" w:customStyle="1" w:styleId="TagCharCharCharCharCharCharChar0">
    <w:name w:val="Tag Char Char Char Char Char Char Char"/>
    <w:basedOn w:val="Normal"/>
    <w:link w:val="TagCharCharCharCharCharCharCharChar"/>
    <w:qFormat/>
    <w:rsid w:val="001421CC"/>
    <w:rPr>
      <w:rFonts w:eastAsia="Times New Roman"/>
      <w:b/>
    </w:rPr>
  </w:style>
  <w:style w:type="character" w:customStyle="1" w:styleId="TagCharCharCharCharCharCharCharChar">
    <w:name w:val="Tag Char Char Char Char Char Char Char Char"/>
    <w:basedOn w:val="DefaultParagraphFont"/>
    <w:link w:val="TagCharCharCharCharCharCharChar0"/>
    <w:rsid w:val="001421CC"/>
    <w:rPr>
      <w:rFonts w:ascii="Calibri" w:eastAsia="Times New Roman" w:hAnsi="Calibri"/>
      <w:b/>
      <w:sz w:val="24"/>
    </w:rPr>
  </w:style>
  <w:style w:type="character" w:customStyle="1" w:styleId="10ptnotbold">
    <w:name w:val="10ptnotbold"/>
    <w:basedOn w:val="DefaultParagraphFont"/>
    <w:rsid w:val="001421CC"/>
    <w:rPr>
      <w:sz w:val="20"/>
    </w:rPr>
  </w:style>
  <w:style w:type="character" w:customStyle="1" w:styleId="Cites-AuthorDate">
    <w:name w:val="Cites-Author/Date"/>
    <w:qFormat/>
    <w:rsid w:val="001421CC"/>
    <w:rPr>
      <w:rFonts w:ascii="Helvetica" w:hAnsi="Helvetica"/>
      <w:b/>
      <w:sz w:val="22"/>
      <w:szCs w:val="24"/>
      <w:u w:val="thick"/>
    </w:rPr>
  </w:style>
  <w:style w:type="paragraph" w:customStyle="1" w:styleId="CiteTag">
    <w:name w:val="Cite/Tag"/>
    <w:basedOn w:val="Normal"/>
    <w:uiPriority w:val="99"/>
    <w:qFormat/>
    <w:rsid w:val="001421CC"/>
    <w:rPr>
      <w:rFonts w:eastAsia="Cambria"/>
      <w:b/>
    </w:rPr>
  </w:style>
  <w:style w:type="character" w:customStyle="1" w:styleId="CardsFont6ptChar1">
    <w:name w:val="Cards + Font: 6 pt Char1"/>
    <w:basedOn w:val="CardsChar"/>
    <w:link w:val="CardsFont6pt"/>
    <w:uiPriority w:val="99"/>
    <w:rsid w:val="001421CC"/>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1421CC"/>
  </w:style>
  <w:style w:type="character" w:customStyle="1" w:styleId="m489902567989944824gmail-styleunderline">
    <w:name w:val="m_489902567989944824gmail-styleunderline"/>
    <w:basedOn w:val="DefaultParagraphFont"/>
    <w:rsid w:val="001421CC"/>
  </w:style>
  <w:style w:type="character" w:customStyle="1" w:styleId="swauthor">
    <w:name w:val="sw_author"/>
    <w:rsid w:val="001421CC"/>
  </w:style>
  <w:style w:type="character" w:customStyle="1" w:styleId="UnderlineCharChar3">
    <w:name w:val="Underline Char Char3"/>
    <w:rsid w:val="001421CC"/>
    <w:rPr>
      <w:szCs w:val="24"/>
      <w:u w:val="single"/>
      <w:lang w:val="en-US" w:eastAsia="en-US" w:bidi="ar-SA"/>
    </w:rPr>
  </w:style>
  <w:style w:type="character" w:customStyle="1" w:styleId="Mention3">
    <w:name w:val="Mention3"/>
    <w:basedOn w:val="DefaultParagraphFont"/>
    <w:uiPriority w:val="99"/>
    <w:semiHidden/>
    <w:unhideWhenUsed/>
    <w:rsid w:val="001421CC"/>
    <w:rPr>
      <w:color w:val="2B579A"/>
      <w:shd w:val="clear" w:color="auto" w:fill="E6E6E6"/>
    </w:rPr>
  </w:style>
  <w:style w:type="character" w:customStyle="1" w:styleId="m-5251091010484660064gmail-style13ptbold">
    <w:name w:val="m_-5251091010484660064gmail-style13ptbold"/>
    <w:basedOn w:val="DefaultParagraphFont"/>
    <w:rsid w:val="001421CC"/>
  </w:style>
  <w:style w:type="character" w:customStyle="1" w:styleId="m-5251091010484660064gmail-styleunderline">
    <w:name w:val="m_-5251091010484660064gmail-styleunderline"/>
    <w:basedOn w:val="DefaultParagraphFont"/>
    <w:rsid w:val="001421CC"/>
  </w:style>
  <w:style w:type="character" w:customStyle="1" w:styleId="tablecaption">
    <w:name w:val="tablecaption"/>
    <w:basedOn w:val="DefaultParagraphFont"/>
    <w:rsid w:val="001421CC"/>
  </w:style>
  <w:style w:type="character" w:customStyle="1" w:styleId="StyleLatinHelvetica105ptBlack">
    <w:name w:val="Style (Latin) Helvetica 10.5 pt Black"/>
    <w:basedOn w:val="DefaultParagraphFont"/>
    <w:rsid w:val="001421CC"/>
    <w:rPr>
      <w:rFonts w:ascii="Times New Roman" w:hAnsi="Times New Roman"/>
      <w:color w:val="000000"/>
      <w:sz w:val="21"/>
    </w:rPr>
  </w:style>
  <w:style w:type="character" w:customStyle="1" w:styleId="m-413333960618644972gmail-style13ptbold">
    <w:name w:val="m_-413333960618644972gmail-style13ptbold"/>
    <w:basedOn w:val="DefaultParagraphFont"/>
    <w:rsid w:val="001421CC"/>
  </w:style>
  <w:style w:type="character" w:customStyle="1" w:styleId="m-413333960618644972gmail-styleunderline">
    <w:name w:val="m_-413333960618644972gmail-styleunderline"/>
    <w:basedOn w:val="DefaultParagraphFont"/>
    <w:rsid w:val="001421CC"/>
  </w:style>
  <w:style w:type="character" w:customStyle="1" w:styleId="m8314098763611656848gmail-stylestylebold12pt">
    <w:name w:val="m_8314098763611656848gmail-stylestylebold12pt"/>
    <w:basedOn w:val="DefaultParagraphFont"/>
    <w:rsid w:val="001421CC"/>
  </w:style>
  <w:style w:type="character" w:customStyle="1" w:styleId="m8314098763611656848gmail-styleboldunderline">
    <w:name w:val="m_8314098763611656848gmail-styleboldunderline"/>
    <w:basedOn w:val="DefaultParagraphFont"/>
    <w:rsid w:val="001421CC"/>
  </w:style>
  <w:style w:type="paragraph" w:customStyle="1" w:styleId="Spacer">
    <w:name w:val="Spacer"/>
    <w:basedOn w:val="Heading1"/>
    <w:link w:val="SpacerChar"/>
    <w:autoRedefine/>
    <w:uiPriority w:val="4"/>
    <w:qFormat/>
    <w:rsid w:val="001421CC"/>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1421CC"/>
    <w:rPr>
      <w:rFonts w:ascii="Calibri" w:eastAsiaTheme="majorEastAsia" w:hAnsi="Calibri" w:cstheme="majorBidi"/>
      <w:b/>
      <w:bCs/>
      <w:sz w:val="24"/>
      <w:szCs w:val="32"/>
    </w:rPr>
  </w:style>
  <w:style w:type="paragraph" w:customStyle="1" w:styleId="msonormal0">
    <w:name w:val="msonormal"/>
    <w:basedOn w:val="Normal"/>
    <w:qFormat/>
    <w:rsid w:val="001421CC"/>
    <w:pPr>
      <w:spacing w:before="100" w:beforeAutospacing="1" w:after="100" w:afterAutospacing="1"/>
    </w:pPr>
    <w:rPr>
      <w:rFonts w:eastAsia="Times New Roman"/>
    </w:rPr>
  </w:style>
  <w:style w:type="paragraph" w:customStyle="1" w:styleId="TxBr41p1">
    <w:name w:val="TxBr_41p1"/>
    <w:basedOn w:val="Normal"/>
    <w:qFormat/>
    <w:rsid w:val="001421CC"/>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1421CC"/>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ClearFormatting Char,Dont use Char,Debate Text Char,No Spacing31 Char"/>
    <w:qFormat/>
    <w:rsid w:val="001421CC"/>
    <w:rPr>
      <w:rFonts w:ascii="Arial Narrow" w:hAnsi="Arial Narrow" w:cs="Times New Roman"/>
      <w:color w:val="000000"/>
      <w:sz w:val="16"/>
    </w:rPr>
  </w:style>
  <w:style w:type="character" w:customStyle="1" w:styleId="CiteReal0">
    <w:name w:val="CiteReal"/>
    <w:uiPriority w:val="1"/>
    <w:qFormat/>
    <w:rsid w:val="001421CC"/>
    <w:rPr>
      <w:rFonts w:ascii="Arial" w:hAnsi="Arial"/>
      <w:b/>
      <w:sz w:val="24"/>
      <w:u w:val="single"/>
    </w:rPr>
  </w:style>
  <w:style w:type="character" w:customStyle="1" w:styleId="dropcap1">
    <w:name w:val="dropcap1"/>
    <w:rsid w:val="001421CC"/>
  </w:style>
  <w:style w:type="paragraph" w:customStyle="1" w:styleId="Style31">
    <w:name w:val="Style31"/>
    <w:basedOn w:val="Normal"/>
    <w:uiPriority w:val="99"/>
    <w:qFormat/>
    <w:rsid w:val="001421CC"/>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1421CC"/>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1421CC"/>
    <w:pPr>
      <w:spacing w:line="200" w:lineRule="exact"/>
      <w:jc w:val="both"/>
    </w:pPr>
    <w:rPr>
      <w:rFonts w:ascii="Palatino Linotype" w:hAnsi="Palatino Linotype" w:cs="Palatino Linotype"/>
    </w:rPr>
  </w:style>
  <w:style w:type="character" w:customStyle="1" w:styleId="FontStyle72">
    <w:name w:val="Font Style72"/>
    <w:uiPriority w:val="99"/>
    <w:rsid w:val="001421CC"/>
    <w:rPr>
      <w:rFonts w:ascii="Cambria" w:hAnsi="Cambria" w:cs="Cambria" w:hint="default"/>
      <w:sz w:val="16"/>
      <w:szCs w:val="16"/>
    </w:rPr>
  </w:style>
  <w:style w:type="character" w:customStyle="1" w:styleId="FontStyle73">
    <w:name w:val="Font Style73"/>
    <w:uiPriority w:val="99"/>
    <w:rsid w:val="001421CC"/>
    <w:rPr>
      <w:rFonts w:ascii="Cambria" w:hAnsi="Cambria" w:cs="Cambria" w:hint="default"/>
      <w:i/>
      <w:iCs/>
      <w:sz w:val="16"/>
      <w:szCs w:val="16"/>
    </w:rPr>
  </w:style>
  <w:style w:type="character" w:customStyle="1" w:styleId="UnderlinestyleChar2">
    <w:name w:val="Underline style Char2"/>
    <w:rsid w:val="001421CC"/>
    <w:rPr>
      <w:sz w:val="22"/>
      <w:szCs w:val="24"/>
      <w:u w:val="single"/>
      <w:lang w:val="en-US" w:eastAsia="en-US" w:bidi="ar-SA"/>
    </w:rPr>
  </w:style>
  <w:style w:type="character" w:customStyle="1" w:styleId="FontStyle49">
    <w:name w:val="Font Style49"/>
    <w:uiPriority w:val="99"/>
    <w:rsid w:val="001421CC"/>
    <w:rPr>
      <w:rFonts w:ascii="Cambria" w:hAnsi="Cambria" w:cs="Cambria"/>
      <w:sz w:val="20"/>
      <w:szCs w:val="20"/>
    </w:rPr>
  </w:style>
  <w:style w:type="character" w:customStyle="1" w:styleId="FontStyle50">
    <w:name w:val="Font Style50"/>
    <w:uiPriority w:val="99"/>
    <w:rsid w:val="001421C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1421C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421CC"/>
    <w:rPr>
      <w:rFonts w:ascii="Cambria" w:eastAsia="Cambria" w:hAnsi="Cambria" w:cs="Cambria"/>
      <w:spacing w:val="-3"/>
      <w:sz w:val="24"/>
      <w:szCs w:val="20"/>
    </w:rPr>
  </w:style>
  <w:style w:type="character" w:customStyle="1" w:styleId="kn">
    <w:name w:val="kn"/>
    <w:basedOn w:val="DefaultParagraphFont"/>
    <w:rsid w:val="001421CC"/>
  </w:style>
  <w:style w:type="character" w:customStyle="1" w:styleId="StyleStyleUnderlineUnderlineStyleBoldUnderlineIntenseEmphas">
    <w:name w:val="Style Style UnderlineUnderlineStyle Bold UnderlineIntense Emphas..."/>
    <w:basedOn w:val="DefaultParagraphFont"/>
    <w:rsid w:val="001421CC"/>
    <w:rPr>
      <w:b/>
      <w:bCs/>
      <w:sz w:val="26"/>
      <w:u w:val="single"/>
    </w:rPr>
  </w:style>
  <w:style w:type="character" w:customStyle="1" w:styleId="articoloinside">
    <w:name w:val="articolo_inside"/>
    <w:rsid w:val="001421CC"/>
  </w:style>
  <w:style w:type="paragraph" w:customStyle="1" w:styleId="pagetools">
    <w:name w:val="pagetools"/>
    <w:basedOn w:val="Normal"/>
    <w:qFormat/>
    <w:rsid w:val="001421CC"/>
    <w:pPr>
      <w:spacing w:before="100" w:beforeAutospacing="1" w:after="100" w:afterAutospacing="1"/>
    </w:pPr>
    <w:rPr>
      <w:rFonts w:ascii="Cambria" w:eastAsia="Cambria" w:hAnsi="Cambria"/>
    </w:rPr>
  </w:style>
  <w:style w:type="character" w:customStyle="1" w:styleId="job">
    <w:name w:val="job"/>
    <w:basedOn w:val="DefaultParagraphFont"/>
    <w:rsid w:val="001421CC"/>
  </w:style>
  <w:style w:type="character" w:customStyle="1" w:styleId="publisher">
    <w:name w:val="publisher"/>
    <w:basedOn w:val="DefaultParagraphFont"/>
    <w:rsid w:val="001421CC"/>
  </w:style>
  <w:style w:type="character" w:customStyle="1" w:styleId="pubyear">
    <w:name w:val="pubyear"/>
    <w:basedOn w:val="DefaultParagraphFont"/>
    <w:rsid w:val="001421CC"/>
  </w:style>
  <w:style w:type="character" w:customStyle="1" w:styleId="pubcity">
    <w:name w:val="pubcity"/>
    <w:basedOn w:val="DefaultParagraphFont"/>
    <w:rsid w:val="001421CC"/>
  </w:style>
  <w:style w:type="character" w:customStyle="1" w:styleId="bodycontentlink">
    <w:name w:val="bodycontentlink"/>
    <w:basedOn w:val="DefaultParagraphFont"/>
    <w:rsid w:val="001421CC"/>
  </w:style>
  <w:style w:type="paragraph" w:customStyle="1" w:styleId="C-Text">
    <w:name w:val="C-Text"/>
    <w:basedOn w:val="Normal"/>
    <w:qFormat/>
    <w:rsid w:val="001421CC"/>
    <w:pPr>
      <w:tabs>
        <w:tab w:val="num" w:pos="720"/>
      </w:tabs>
      <w:ind w:left="720" w:hanging="360"/>
    </w:pPr>
    <w:rPr>
      <w:rFonts w:ascii="Book Antiqua" w:hAnsi="Book Antiqua"/>
    </w:rPr>
  </w:style>
  <w:style w:type="character" w:customStyle="1" w:styleId="ecdate">
    <w:name w:val="ec_date"/>
    <w:basedOn w:val="DefaultParagraphFont"/>
    <w:rsid w:val="001421CC"/>
    <w:rPr>
      <w:rFonts w:ascii="Symbol" w:hAnsi="Symbol" w:hint="default"/>
      <w:sz w:val="20"/>
      <w:szCs w:val="20"/>
      <w:shd w:val="clear" w:color="auto" w:fill="FFFFFF"/>
    </w:rPr>
  </w:style>
  <w:style w:type="paragraph" w:customStyle="1" w:styleId="ecmsonormal">
    <w:name w:val="ec_msonormal"/>
    <w:basedOn w:val="Normal"/>
    <w:qFormat/>
    <w:rsid w:val="001421C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421CC"/>
  </w:style>
  <w:style w:type="character" w:customStyle="1" w:styleId="articleheadline">
    <w:name w:val="articleheadline"/>
    <w:basedOn w:val="DefaultParagraphFont"/>
    <w:rsid w:val="001421CC"/>
  </w:style>
  <w:style w:type="paragraph" w:customStyle="1" w:styleId="u-intro">
    <w:name w:val="u-intro"/>
    <w:basedOn w:val="Normal"/>
    <w:qFormat/>
    <w:rsid w:val="001421CC"/>
    <w:pPr>
      <w:spacing w:before="100" w:beforeAutospacing="1" w:after="100" w:afterAutospacing="1"/>
    </w:pPr>
  </w:style>
  <w:style w:type="character" w:customStyle="1" w:styleId="u-byline">
    <w:name w:val="u-byline"/>
    <w:basedOn w:val="DefaultParagraphFont"/>
    <w:rsid w:val="001421CC"/>
  </w:style>
  <w:style w:type="character" w:customStyle="1" w:styleId="articlebya">
    <w:name w:val="articleby_a"/>
    <w:basedOn w:val="DefaultParagraphFont"/>
    <w:rsid w:val="001421CC"/>
  </w:style>
  <w:style w:type="character" w:customStyle="1" w:styleId="popupwinby">
    <w:name w:val="popupwinby"/>
    <w:basedOn w:val="DefaultParagraphFont"/>
    <w:rsid w:val="001421CC"/>
  </w:style>
  <w:style w:type="character" w:customStyle="1" w:styleId="storyheader">
    <w:name w:val="storyheader"/>
    <w:basedOn w:val="DefaultParagraphFont"/>
    <w:rsid w:val="001421CC"/>
  </w:style>
  <w:style w:type="character" w:customStyle="1" w:styleId="marron">
    <w:name w:val="marron"/>
    <w:basedOn w:val="DefaultParagraphFont"/>
    <w:rsid w:val="001421CC"/>
  </w:style>
  <w:style w:type="paragraph" w:customStyle="1" w:styleId="StyleNormalWeb10pt">
    <w:name w:val="Style Normal (Web) + 10 pt"/>
    <w:basedOn w:val="NormalWeb"/>
    <w:next w:val="Normal"/>
    <w:qFormat/>
    <w:rsid w:val="001421CC"/>
    <w:pPr>
      <w:spacing w:line="259" w:lineRule="auto"/>
    </w:pPr>
    <w:rPr>
      <w:rFonts w:ascii="Bookman Old Style" w:eastAsiaTheme="minorHAnsi" w:hAnsi="Bookman Old Style" w:cs="Calibri"/>
      <w:sz w:val="20"/>
    </w:rPr>
  </w:style>
  <w:style w:type="character" w:customStyle="1" w:styleId="StyleNormalWeb10ptChar">
    <w:name w:val="Style Normal (Web) + 10 pt Char"/>
    <w:basedOn w:val="DefaultParagraphFont"/>
    <w:rsid w:val="001421CC"/>
    <w:rPr>
      <w:szCs w:val="24"/>
      <w:lang w:val="en-US" w:eastAsia="en-US" w:bidi="ar-SA"/>
    </w:rPr>
  </w:style>
  <w:style w:type="paragraph" w:customStyle="1" w:styleId="TagCiteShells">
    <w:name w:val="Tag/Cite/Shells"/>
    <w:basedOn w:val="Normal"/>
    <w:qFormat/>
    <w:rsid w:val="001421CC"/>
    <w:rPr>
      <w:b/>
    </w:rPr>
  </w:style>
  <w:style w:type="paragraph" w:customStyle="1" w:styleId="DefinitionTerm">
    <w:name w:val="Definition Term"/>
    <w:basedOn w:val="Normal"/>
    <w:next w:val="Normal"/>
    <w:qFormat/>
    <w:rsid w:val="001421CC"/>
    <w:rPr>
      <w:snapToGrid w:val="0"/>
    </w:rPr>
  </w:style>
  <w:style w:type="character" w:customStyle="1" w:styleId="Style3CharChar">
    <w:name w:val="Style3 Char Char"/>
    <w:basedOn w:val="DefaultParagraphFont"/>
    <w:rsid w:val="001421C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421CC"/>
    <w:pPr>
      <w:spacing w:after="60"/>
    </w:pPr>
    <w:rPr>
      <w:rFonts w:eastAsia="Segoe UI" w:cs="Cambria"/>
      <w:bCs/>
      <w:caps/>
      <w:sz w:val="20"/>
      <w:lang w:eastAsia="zh-CN"/>
    </w:rPr>
  </w:style>
  <w:style w:type="character" w:customStyle="1" w:styleId="NormalChar0">
    <w:name w:val="Normal Char"/>
    <w:basedOn w:val="DefaultParagraphFont"/>
    <w:rsid w:val="001421CC"/>
    <w:rPr>
      <w:lang w:eastAsia="en-US"/>
    </w:rPr>
  </w:style>
  <w:style w:type="character" w:customStyle="1" w:styleId="BoldUnderlineChar2">
    <w:name w:val="Bold + Underline Char"/>
    <w:basedOn w:val="DefaultParagraphFont"/>
    <w:rsid w:val="001421C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qFormat/>
    <w:rsid w:val="001421CC"/>
    <w:pPr>
      <w:autoSpaceDE w:val="0"/>
      <w:autoSpaceDN w:val="0"/>
      <w:adjustRightInd w:val="0"/>
      <w:ind w:left="432" w:right="432"/>
      <w:jc w:val="both"/>
    </w:pPr>
    <w:rPr>
      <w:u w:val="thick"/>
    </w:rPr>
  </w:style>
  <w:style w:type="character" w:customStyle="1" w:styleId="citationiacgale">
    <w:name w:val="citation iac gale"/>
    <w:basedOn w:val="DefaultParagraphFont"/>
    <w:rsid w:val="001421CC"/>
  </w:style>
  <w:style w:type="character" w:customStyle="1" w:styleId="CharacterStyle7">
    <w:name w:val="Character Style 7"/>
    <w:rsid w:val="001421CC"/>
    <w:rPr>
      <w:rFonts w:ascii="Trebuchet MS" w:hAnsi="Trebuchet MS" w:cs="Trebuchet MS"/>
      <w:sz w:val="20"/>
      <w:szCs w:val="20"/>
      <w:u w:val="single"/>
    </w:rPr>
  </w:style>
  <w:style w:type="character" w:customStyle="1" w:styleId="StyleStyle4Char">
    <w:name w:val="Style Style4 + Char"/>
    <w:basedOn w:val="DefaultParagraphFont"/>
    <w:rsid w:val="001421C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421C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1421CC"/>
    <w:rPr>
      <w:rFonts w:ascii="Symbol" w:hAnsi="Symbol"/>
      <w:sz w:val="21"/>
      <w:szCs w:val="21"/>
      <w:u w:val="thick"/>
    </w:rPr>
  </w:style>
  <w:style w:type="character" w:customStyle="1" w:styleId="UnderlinedEvidenceCharChar">
    <w:name w:val="Underlined Evidence Char Char"/>
    <w:basedOn w:val="DefaultParagraphFont"/>
    <w:rsid w:val="001421CC"/>
    <w:rPr>
      <w:rFonts w:ascii="Symbol" w:hAnsi="Symbol"/>
      <w:sz w:val="21"/>
      <w:szCs w:val="21"/>
      <w:u w:val="thick"/>
      <w:lang w:val="en-US" w:eastAsia="en-US" w:bidi="ar-SA"/>
    </w:rPr>
  </w:style>
  <w:style w:type="paragraph" w:customStyle="1" w:styleId="Cite8">
    <w:name w:val="Cite8"/>
    <w:basedOn w:val="Normal"/>
    <w:autoRedefine/>
    <w:qFormat/>
    <w:rsid w:val="001421CC"/>
    <w:rPr>
      <w:rFonts w:ascii="Trebuchet MS" w:eastAsia="Verdana" w:hAnsi="Trebuchet MS" w:cs="Cambria"/>
      <w:sz w:val="16"/>
    </w:rPr>
  </w:style>
  <w:style w:type="paragraph" w:customStyle="1" w:styleId="8font">
    <w:name w:val="8font"/>
    <w:basedOn w:val="Normal"/>
    <w:next w:val="Normal"/>
    <w:autoRedefine/>
    <w:qFormat/>
    <w:rsid w:val="001421CC"/>
    <w:rPr>
      <w:rFonts w:eastAsia="Cambria Math" w:cs="Cambria"/>
      <w:sz w:val="16"/>
      <w:szCs w:val="16"/>
    </w:rPr>
  </w:style>
  <w:style w:type="character" w:customStyle="1" w:styleId="NoterefInText">
    <w:name w:val="_NoterefInText"/>
    <w:uiPriority w:val="99"/>
    <w:rsid w:val="001421CC"/>
    <w:rPr>
      <w:rFonts w:cs="AKDPE C+ Utopia"/>
      <w:color w:val="000000"/>
    </w:rPr>
  </w:style>
  <w:style w:type="character" w:customStyle="1" w:styleId="postauthor">
    <w:name w:val="postauthor"/>
    <w:basedOn w:val="DefaultParagraphFont"/>
    <w:rsid w:val="001421CC"/>
  </w:style>
  <w:style w:type="paragraph" w:customStyle="1" w:styleId="notes-source-hasnotes">
    <w:name w:val="notes-source-hasnotes"/>
    <w:basedOn w:val="Normal"/>
    <w:qFormat/>
    <w:rsid w:val="001421CC"/>
    <w:pPr>
      <w:spacing w:before="100" w:beforeAutospacing="1" w:after="100" w:afterAutospacing="1"/>
    </w:pPr>
    <w:rPr>
      <w:rFonts w:ascii="Tahoma" w:hAnsi="Tahoma"/>
      <w:szCs w:val="20"/>
    </w:rPr>
  </w:style>
  <w:style w:type="character" w:customStyle="1" w:styleId="span">
    <w:name w:val="span"/>
    <w:basedOn w:val="DefaultParagraphFont"/>
    <w:rsid w:val="001421CC"/>
  </w:style>
  <w:style w:type="character" w:customStyle="1" w:styleId="maintitle">
    <w:name w:val="maintitle"/>
    <w:basedOn w:val="DefaultParagraphFont"/>
    <w:rsid w:val="001421CC"/>
  </w:style>
  <w:style w:type="character" w:customStyle="1" w:styleId="thirdparty-logo">
    <w:name w:val="thirdparty-logo"/>
    <w:basedOn w:val="DefaultParagraphFont"/>
    <w:rsid w:val="001421CC"/>
  </w:style>
  <w:style w:type="character" w:customStyle="1" w:styleId="posted">
    <w:name w:val="posted"/>
    <w:basedOn w:val="DefaultParagraphFont"/>
    <w:rsid w:val="001421CC"/>
  </w:style>
  <w:style w:type="character" w:customStyle="1" w:styleId="ticker">
    <w:name w:val="ticker"/>
    <w:basedOn w:val="DefaultParagraphFont"/>
    <w:rsid w:val="001421CC"/>
  </w:style>
  <w:style w:type="paragraph" w:customStyle="1" w:styleId="articlemeta">
    <w:name w:val="articlemeta"/>
    <w:basedOn w:val="Normal"/>
    <w:qFormat/>
    <w:rsid w:val="001421CC"/>
    <w:pPr>
      <w:spacing w:before="100" w:beforeAutospacing="1" w:after="100" w:afterAutospacing="1"/>
    </w:pPr>
    <w:rPr>
      <w:rFonts w:ascii="Tahoma" w:hAnsi="Tahoma"/>
      <w:szCs w:val="20"/>
    </w:rPr>
  </w:style>
  <w:style w:type="character" w:customStyle="1" w:styleId="vcard">
    <w:name w:val="vcard"/>
    <w:basedOn w:val="DefaultParagraphFont"/>
    <w:rsid w:val="001421CC"/>
  </w:style>
  <w:style w:type="character" w:customStyle="1" w:styleId="print-footnote">
    <w:name w:val="print-footnote"/>
    <w:basedOn w:val="DefaultParagraphFont"/>
    <w:rsid w:val="001421CC"/>
  </w:style>
  <w:style w:type="character" w:customStyle="1" w:styleId="datestring">
    <w:name w:val="datestring"/>
    <w:basedOn w:val="DefaultParagraphFont"/>
    <w:rsid w:val="001421CC"/>
  </w:style>
  <w:style w:type="paragraph" w:customStyle="1" w:styleId="noindent0">
    <w:name w:val="no_indent"/>
    <w:basedOn w:val="Normal"/>
    <w:qFormat/>
    <w:rsid w:val="001421CC"/>
    <w:pPr>
      <w:spacing w:before="100" w:beforeAutospacing="1" w:after="100" w:afterAutospacing="1"/>
    </w:pPr>
    <w:rPr>
      <w:rFonts w:ascii="Tahoma" w:hAnsi="Tahoma"/>
      <w:szCs w:val="20"/>
    </w:rPr>
  </w:style>
  <w:style w:type="character" w:customStyle="1" w:styleId="email">
    <w:name w:val="email"/>
    <w:basedOn w:val="DefaultParagraphFont"/>
    <w:rsid w:val="001421CC"/>
  </w:style>
  <w:style w:type="paragraph" w:customStyle="1" w:styleId="left">
    <w:name w:val="left"/>
    <w:basedOn w:val="Normal"/>
    <w:qFormat/>
    <w:rsid w:val="001421CC"/>
    <w:pPr>
      <w:spacing w:before="100" w:beforeAutospacing="1" w:after="100" w:afterAutospacing="1"/>
    </w:pPr>
    <w:rPr>
      <w:rFonts w:ascii="Tahoma" w:hAnsi="Tahoma"/>
      <w:szCs w:val="20"/>
    </w:rPr>
  </w:style>
  <w:style w:type="paragraph" w:customStyle="1" w:styleId="right">
    <w:name w:val="right"/>
    <w:basedOn w:val="Normal"/>
    <w:qFormat/>
    <w:rsid w:val="001421CC"/>
    <w:pPr>
      <w:spacing w:before="100" w:beforeAutospacing="1" w:after="100" w:afterAutospacing="1"/>
    </w:pPr>
    <w:rPr>
      <w:rFonts w:ascii="Tahoma" w:hAnsi="Tahoma"/>
      <w:szCs w:val="20"/>
    </w:rPr>
  </w:style>
  <w:style w:type="character" w:customStyle="1" w:styleId="gptad">
    <w:name w:val="gptad"/>
    <w:basedOn w:val="DefaultParagraphFont"/>
    <w:rsid w:val="001421CC"/>
  </w:style>
  <w:style w:type="paragraph" w:customStyle="1" w:styleId="creditpostedmodified">
    <w:name w:val="credit_posted_modified"/>
    <w:basedOn w:val="Normal"/>
    <w:qFormat/>
    <w:rsid w:val="001421CC"/>
    <w:pPr>
      <w:spacing w:before="100" w:beforeAutospacing="1" w:after="100" w:afterAutospacing="1"/>
    </w:pPr>
    <w:rPr>
      <w:rFonts w:ascii="Tahoma" w:hAnsi="Tahoma"/>
      <w:szCs w:val="20"/>
    </w:rPr>
  </w:style>
  <w:style w:type="character" w:customStyle="1" w:styleId="creditline">
    <w:name w:val="creditline"/>
    <w:basedOn w:val="DefaultParagraphFont"/>
    <w:rsid w:val="001421CC"/>
  </w:style>
  <w:style w:type="character" w:customStyle="1" w:styleId="grd">
    <w:name w:val="grd"/>
    <w:basedOn w:val="DefaultParagraphFont"/>
    <w:rsid w:val="001421CC"/>
  </w:style>
  <w:style w:type="paragraph" w:customStyle="1" w:styleId="hs-text-container">
    <w:name w:val="hs-text-container"/>
    <w:basedOn w:val="Normal"/>
    <w:qFormat/>
    <w:rsid w:val="001421CC"/>
    <w:pPr>
      <w:spacing w:before="100" w:beforeAutospacing="1" w:after="100" w:afterAutospacing="1"/>
    </w:pPr>
    <w:rPr>
      <w:rFonts w:ascii="Tahoma" w:hAnsi="Tahoma"/>
      <w:szCs w:val="20"/>
    </w:rPr>
  </w:style>
  <w:style w:type="character" w:customStyle="1" w:styleId="created">
    <w:name w:val="created"/>
    <w:basedOn w:val="DefaultParagraphFont"/>
    <w:rsid w:val="001421CC"/>
  </w:style>
  <w:style w:type="character" w:customStyle="1" w:styleId="changed">
    <w:name w:val="changed"/>
    <w:basedOn w:val="DefaultParagraphFont"/>
    <w:rsid w:val="001421CC"/>
  </w:style>
  <w:style w:type="character" w:customStyle="1" w:styleId="article-author-name">
    <w:name w:val="article-author-name"/>
    <w:basedOn w:val="DefaultParagraphFont"/>
    <w:rsid w:val="001421CC"/>
  </w:style>
  <w:style w:type="character" w:customStyle="1" w:styleId="bioexcerpt">
    <w:name w:val="bio_excerpt"/>
    <w:basedOn w:val="DefaultParagraphFont"/>
    <w:rsid w:val="001421CC"/>
  </w:style>
  <w:style w:type="character" w:customStyle="1" w:styleId="commentcount">
    <w:name w:val="comment_count"/>
    <w:basedOn w:val="DefaultParagraphFont"/>
    <w:rsid w:val="001421CC"/>
  </w:style>
  <w:style w:type="character" w:customStyle="1" w:styleId="searchtermshighlighted">
    <w:name w:val="searchtermshighlighted"/>
    <w:basedOn w:val="DefaultParagraphFont"/>
    <w:rsid w:val="001421CC"/>
  </w:style>
  <w:style w:type="character" w:customStyle="1" w:styleId="contributornametrigger">
    <w:name w:val="contributornametrigger"/>
    <w:basedOn w:val="DefaultParagraphFont"/>
    <w:rsid w:val="001421CC"/>
  </w:style>
  <w:style w:type="character" w:customStyle="1" w:styleId="bylinepipe">
    <w:name w:val="bylinepipe"/>
    <w:basedOn w:val="DefaultParagraphFont"/>
    <w:rsid w:val="001421CC"/>
  </w:style>
  <w:style w:type="character" w:customStyle="1" w:styleId="lucenesearchresulturlb">
    <w:name w:val="lucene_search_result_url_b"/>
    <w:basedOn w:val="DefaultParagraphFont"/>
    <w:rsid w:val="001421CC"/>
  </w:style>
  <w:style w:type="character" w:customStyle="1" w:styleId="faculty-title">
    <w:name w:val="faculty-title"/>
    <w:basedOn w:val="DefaultParagraphFont"/>
    <w:rsid w:val="001421CC"/>
  </w:style>
  <w:style w:type="character" w:customStyle="1" w:styleId="count">
    <w:name w:val="count"/>
    <w:basedOn w:val="DefaultParagraphFont"/>
    <w:rsid w:val="001421CC"/>
  </w:style>
  <w:style w:type="character" w:customStyle="1" w:styleId="volume">
    <w:name w:val="volume"/>
    <w:basedOn w:val="DefaultParagraphFont"/>
    <w:rsid w:val="001421CC"/>
  </w:style>
  <w:style w:type="character" w:customStyle="1" w:styleId="issue">
    <w:name w:val="issue"/>
    <w:basedOn w:val="DefaultParagraphFont"/>
    <w:rsid w:val="001421CC"/>
  </w:style>
  <w:style w:type="character" w:customStyle="1" w:styleId="pages">
    <w:name w:val="pages"/>
    <w:basedOn w:val="DefaultParagraphFont"/>
    <w:rsid w:val="001421CC"/>
  </w:style>
  <w:style w:type="character" w:customStyle="1" w:styleId="field-content">
    <w:name w:val="field-content"/>
    <w:basedOn w:val="DefaultParagraphFont"/>
    <w:rsid w:val="001421CC"/>
  </w:style>
  <w:style w:type="character" w:customStyle="1" w:styleId="person">
    <w:name w:val="person"/>
    <w:basedOn w:val="DefaultParagraphFont"/>
    <w:rsid w:val="001421CC"/>
  </w:style>
  <w:style w:type="character" w:customStyle="1" w:styleId="corresponding">
    <w:name w:val="corresponding"/>
    <w:basedOn w:val="DefaultParagraphFont"/>
    <w:rsid w:val="001421CC"/>
  </w:style>
  <w:style w:type="character" w:customStyle="1" w:styleId="entry-date">
    <w:name w:val="entry-date"/>
    <w:basedOn w:val="DefaultParagraphFont"/>
    <w:rsid w:val="001421CC"/>
  </w:style>
  <w:style w:type="paragraph" w:customStyle="1" w:styleId="entry-meta">
    <w:name w:val="entry-meta"/>
    <w:basedOn w:val="Normal"/>
    <w:qFormat/>
    <w:rsid w:val="001421CC"/>
    <w:pPr>
      <w:spacing w:before="100" w:beforeAutospacing="1" w:after="100" w:afterAutospacing="1"/>
    </w:pPr>
    <w:rPr>
      <w:rFonts w:ascii="Tahoma" w:hAnsi="Tahoma"/>
      <w:szCs w:val="20"/>
    </w:rPr>
  </w:style>
  <w:style w:type="character" w:customStyle="1" w:styleId="post-time">
    <w:name w:val="post-time"/>
    <w:basedOn w:val="DefaultParagraphFont"/>
    <w:rsid w:val="001421CC"/>
  </w:style>
  <w:style w:type="character" w:customStyle="1" w:styleId="post-category">
    <w:name w:val="post-category"/>
    <w:basedOn w:val="DefaultParagraphFont"/>
    <w:rsid w:val="001421CC"/>
  </w:style>
  <w:style w:type="character" w:customStyle="1" w:styleId="post-author">
    <w:name w:val="post-author"/>
    <w:basedOn w:val="DefaultParagraphFont"/>
    <w:rsid w:val="001421CC"/>
  </w:style>
  <w:style w:type="character" w:customStyle="1" w:styleId="A10">
    <w:name w:val="A10"/>
    <w:uiPriority w:val="99"/>
    <w:rsid w:val="001421CC"/>
    <w:rPr>
      <w:rFonts w:cs="MS Mincho"/>
      <w:color w:val="000000"/>
      <w:sz w:val="11"/>
      <w:szCs w:val="11"/>
    </w:rPr>
  </w:style>
  <w:style w:type="paragraph" w:customStyle="1" w:styleId="Pa10">
    <w:name w:val="Pa10"/>
    <w:basedOn w:val="Default"/>
    <w:next w:val="Default"/>
    <w:uiPriority w:val="99"/>
    <w:qFormat/>
    <w:rsid w:val="001421C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1421CC"/>
    <w:pPr>
      <w:widowControl w:val="0"/>
      <w:spacing w:line="241" w:lineRule="atLeast"/>
    </w:pPr>
    <w:rPr>
      <w:rFonts w:ascii="Verdana" w:eastAsiaTheme="minorEastAsia" w:hAnsi="Verdana" w:cs="Cambria"/>
      <w:color w:val="auto"/>
    </w:rPr>
  </w:style>
  <w:style w:type="character" w:customStyle="1" w:styleId="A9">
    <w:name w:val="A9"/>
    <w:uiPriority w:val="99"/>
    <w:rsid w:val="001421CC"/>
    <w:rPr>
      <w:rFonts w:cs="MS Mincho"/>
      <w:color w:val="000000"/>
      <w:sz w:val="14"/>
      <w:szCs w:val="14"/>
    </w:rPr>
  </w:style>
  <w:style w:type="paragraph" w:customStyle="1" w:styleId="articledetails">
    <w:name w:val="articledetails"/>
    <w:basedOn w:val="Normal"/>
    <w:qFormat/>
    <w:rsid w:val="001421CC"/>
    <w:pPr>
      <w:spacing w:before="100" w:beforeAutospacing="1" w:after="100" w:afterAutospacing="1"/>
    </w:pPr>
    <w:rPr>
      <w:rFonts w:ascii="Tahoma" w:hAnsi="Tahoma"/>
      <w:szCs w:val="20"/>
    </w:rPr>
  </w:style>
  <w:style w:type="character" w:customStyle="1" w:styleId="posted-and-updated">
    <w:name w:val="posted-and-updated"/>
    <w:basedOn w:val="DefaultParagraphFont"/>
    <w:rsid w:val="001421CC"/>
  </w:style>
  <w:style w:type="paragraph" w:customStyle="1" w:styleId="aff">
    <w:name w:val="aff"/>
    <w:basedOn w:val="Normal"/>
    <w:qFormat/>
    <w:rsid w:val="001421CC"/>
    <w:pPr>
      <w:spacing w:before="100" w:beforeAutospacing="1" w:after="100" w:afterAutospacing="1"/>
    </w:pPr>
    <w:rPr>
      <w:rFonts w:ascii="Tahoma" w:hAnsi="Tahoma"/>
      <w:szCs w:val="20"/>
    </w:rPr>
  </w:style>
  <w:style w:type="character" w:customStyle="1" w:styleId="entry-author">
    <w:name w:val="entry-author"/>
    <w:basedOn w:val="DefaultParagraphFont"/>
    <w:rsid w:val="001421CC"/>
  </w:style>
  <w:style w:type="character" w:customStyle="1" w:styleId="entry-author-name">
    <w:name w:val="entry-author-name"/>
    <w:basedOn w:val="DefaultParagraphFont"/>
    <w:rsid w:val="001421CC"/>
  </w:style>
  <w:style w:type="character" w:customStyle="1" w:styleId="arial11">
    <w:name w:val="arial_11"/>
    <w:basedOn w:val="DefaultParagraphFont"/>
    <w:rsid w:val="001421CC"/>
  </w:style>
  <w:style w:type="character" w:customStyle="1" w:styleId="contrib-degrees">
    <w:name w:val="contrib-degrees"/>
    <w:basedOn w:val="DefaultParagraphFont"/>
    <w:rsid w:val="001421CC"/>
  </w:style>
  <w:style w:type="character" w:customStyle="1" w:styleId="contrib-on-behalf-of">
    <w:name w:val="contrib-on-behalf-of"/>
    <w:basedOn w:val="DefaultParagraphFont"/>
    <w:rsid w:val="001421CC"/>
  </w:style>
  <w:style w:type="character" w:customStyle="1" w:styleId="pubtime">
    <w:name w:val="pubtime"/>
    <w:basedOn w:val="DefaultParagraphFont"/>
    <w:rsid w:val="001421CC"/>
  </w:style>
  <w:style w:type="character" w:customStyle="1" w:styleId="time">
    <w:name w:val="time"/>
    <w:basedOn w:val="DefaultParagraphFont"/>
    <w:rsid w:val="001421CC"/>
  </w:style>
  <w:style w:type="character" w:customStyle="1" w:styleId="fbcommentscount">
    <w:name w:val="fb_comments_count"/>
    <w:basedOn w:val="DefaultParagraphFont"/>
    <w:rsid w:val="001421CC"/>
  </w:style>
  <w:style w:type="character" w:customStyle="1" w:styleId="stsharethiscustom">
    <w:name w:val="st_sharethis_custom"/>
    <w:basedOn w:val="DefaultParagraphFont"/>
    <w:rsid w:val="001421CC"/>
  </w:style>
  <w:style w:type="paragraph" w:customStyle="1" w:styleId="permalinkable">
    <w:name w:val="permalinkable"/>
    <w:basedOn w:val="Normal"/>
    <w:qFormat/>
    <w:rsid w:val="001421CC"/>
    <w:pPr>
      <w:spacing w:before="100" w:beforeAutospacing="1" w:after="100" w:afterAutospacing="1"/>
    </w:pPr>
    <w:rPr>
      <w:rFonts w:ascii="Tahoma" w:hAnsi="Tahoma"/>
      <w:szCs w:val="20"/>
    </w:rPr>
  </w:style>
  <w:style w:type="character" w:customStyle="1" w:styleId="post-date">
    <w:name w:val="post-date"/>
    <w:basedOn w:val="DefaultParagraphFont"/>
    <w:rsid w:val="001421CC"/>
  </w:style>
  <w:style w:type="character" w:customStyle="1" w:styleId="link-external">
    <w:name w:val="link-external"/>
    <w:basedOn w:val="DefaultParagraphFont"/>
    <w:rsid w:val="001421CC"/>
  </w:style>
  <w:style w:type="character" w:customStyle="1" w:styleId="articleauthor">
    <w:name w:val="article_author"/>
    <w:basedOn w:val="DefaultParagraphFont"/>
    <w:rsid w:val="001421CC"/>
  </w:style>
  <w:style w:type="character" w:customStyle="1" w:styleId="articleissue">
    <w:name w:val="article_issue"/>
    <w:basedOn w:val="DefaultParagraphFont"/>
    <w:rsid w:val="001421CC"/>
  </w:style>
  <w:style w:type="character" w:customStyle="1" w:styleId="a-size-large">
    <w:name w:val="a-size-large"/>
    <w:basedOn w:val="DefaultParagraphFont"/>
    <w:rsid w:val="001421CC"/>
  </w:style>
  <w:style w:type="character" w:customStyle="1" w:styleId="a-size-medium">
    <w:name w:val="a-size-medium"/>
    <w:basedOn w:val="DefaultParagraphFont"/>
    <w:rsid w:val="001421CC"/>
  </w:style>
  <w:style w:type="character" w:customStyle="1" w:styleId="contribution">
    <w:name w:val="contribution"/>
    <w:basedOn w:val="DefaultParagraphFont"/>
    <w:rsid w:val="001421CC"/>
  </w:style>
  <w:style w:type="character" w:customStyle="1" w:styleId="a-color-secondary">
    <w:name w:val="a-color-secondary"/>
    <w:basedOn w:val="DefaultParagraphFont"/>
    <w:rsid w:val="001421CC"/>
  </w:style>
  <w:style w:type="paragraph" w:customStyle="1" w:styleId="sbyline">
    <w:name w:val="sbyline"/>
    <w:basedOn w:val="Normal"/>
    <w:qFormat/>
    <w:rsid w:val="001421CC"/>
    <w:pPr>
      <w:spacing w:before="100" w:beforeAutospacing="1" w:after="100" w:afterAutospacing="1"/>
    </w:pPr>
    <w:rPr>
      <w:rFonts w:ascii="Tahoma" w:hAnsi="Tahoma"/>
      <w:szCs w:val="20"/>
    </w:rPr>
  </w:style>
  <w:style w:type="character" w:customStyle="1" w:styleId="ui-author">
    <w:name w:val="ui-author"/>
    <w:basedOn w:val="DefaultParagraphFont"/>
    <w:rsid w:val="001421CC"/>
  </w:style>
  <w:style w:type="character" w:customStyle="1" w:styleId="ui-staffline">
    <w:name w:val="ui-staffline"/>
    <w:basedOn w:val="DefaultParagraphFont"/>
    <w:rsid w:val="001421CC"/>
  </w:style>
  <w:style w:type="paragraph" w:customStyle="1" w:styleId="promotion-tag-p">
    <w:name w:val="promotion-tag-p"/>
    <w:basedOn w:val="Normal"/>
    <w:qFormat/>
    <w:rsid w:val="001421CC"/>
    <w:pPr>
      <w:spacing w:before="100" w:beforeAutospacing="1" w:after="100" w:afterAutospacing="1"/>
    </w:pPr>
    <w:rPr>
      <w:rFonts w:ascii="Tahoma" w:hAnsi="Tahoma"/>
      <w:szCs w:val="20"/>
    </w:rPr>
  </w:style>
  <w:style w:type="paragraph" w:customStyle="1" w:styleId="heading">
    <w:name w:val="heading"/>
    <w:basedOn w:val="Normal"/>
    <w:qFormat/>
    <w:rsid w:val="001421CC"/>
    <w:pPr>
      <w:spacing w:before="100" w:beforeAutospacing="1" w:after="100" w:afterAutospacing="1"/>
    </w:pPr>
    <w:rPr>
      <w:rFonts w:ascii="Tahoma" w:hAnsi="Tahoma"/>
      <w:szCs w:val="20"/>
    </w:rPr>
  </w:style>
  <w:style w:type="character" w:customStyle="1" w:styleId="value">
    <w:name w:val="value"/>
    <w:basedOn w:val="DefaultParagraphFont"/>
    <w:rsid w:val="001421CC"/>
  </w:style>
  <w:style w:type="character" w:customStyle="1" w:styleId="specialissuelabel">
    <w:name w:val="specialissuelabel"/>
    <w:basedOn w:val="DefaultParagraphFont"/>
    <w:rsid w:val="001421CC"/>
  </w:style>
  <w:style w:type="character" w:customStyle="1" w:styleId="referencediv">
    <w:name w:val="referencediv"/>
    <w:basedOn w:val="DefaultParagraphFont"/>
    <w:rsid w:val="001421CC"/>
  </w:style>
  <w:style w:type="character" w:customStyle="1" w:styleId="wp-smiley">
    <w:name w:val="wp-smiley"/>
    <w:basedOn w:val="DefaultParagraphFont"/>
    <w:rsid w:val="001421CC"/>
  </w:style>
  <w:style w:type="character" w:customStyle="1" w:styleId="meta-prep">
    <w:name w:val="meta-prep"/>
    <w:basedOn w:val="DefaultParagraphFont"/>
    <w:rsid w:val="001421CC"/>
  </w:style>
  <w:style w:type="character" w:customStyle="1" w:styleId="artjournal">
    <w:name w:val="art_journal"/>
    <w:basedOn w:val="DefaultParagraphFont"/>
    <w:rsid w:val="001421CC"/>
  </w:style>
  <w:style w:type="character" w:customStyle="1" w:styleId="artdatevolumeissuepart">
    <w:name w:val="art_datevolumeissuepart"/>
    <w:basedOn w:val="DefaultParagraphFont"/>
    <w:rsid w:val="001421CC"/>
  </w:style>
  <w:style w:type="character" w:customStyle="1" w:styleId="artpages">
    <w:name w:val="art_pages"/>
    <w:basedOn w:val="DefaultParagraphFont"/>
    <w:rsid w:val="001421CC"/>
  </w:style>
  <w:style w:type="character" w:customStyle="1" w:styleId="singlehighlightclass">
    <w:name w:val="single_highlight_class"/>
    <w:basedOn w:val="DefaultParagraphFont"/>
    <w:rsid w:val="001421CC"/>
  </w:style>
  <w:style w:type="character" w:customStyle="1" w:styleId="degree">
    <w:name w:val="degree"/>
    <w:basedOn w:val="DefaultParagraphFont"/>
    <w:rsid w:val="001421CC"/>
  </w:style>
  <w:style w:type="character" w:customStyle="1" w:styleId="major">
    <w:name w:val="major"/>
    <w:basedOn w:val="DefaultParagraphFont"/>
    <w:rsid w:val="001421CC"/>
  </w:style>
  <w:style w:type="character" w:customStyle="1" w:styleId="authors">
    <w:name w:val="authors"/>
    <w:basedOn w:val="DefaultParagraphFont"/>
    <w:rsid w:val="001421CC"/>
  </w:style>
  <w:style w:type="character" w:customStyle="1" w:styleId="views">
    <w:name w:val="views"/>
    <w:basedOn w:val="DefaultParagraphFont"/>
    <w:rsid w:val="001421CC"/>
  </w:style>
  <w:style w:type="character" w:customStyle="1" w:styleId="stmainservices">
    <w:name w:val="stmainservices"/>
    <w:basedOn w:val="DefaultParagraphFont"/>
    <w:rsid w:val="001421CC"/>
  </w:style>
  <w:style w:type="character" w:customStyle="1" w:styleId="stbubblehcount">
    <w:name w:val="stbubble_hcount"/>
    <w:basedOn w:val="DefaultParagraphFont"/>
    <w:rsid w:val="001421CC"/>
  </w:style>
  <w:style w:type="paragraph" w:customStyle="1" w:styleId="Document">
    <w:name w:val="_Document"/>
    <w:basedOn w:val="Default"/>
    <w:next w:val="Default"/>
    <w:uiPriority w:val="99"/>
    <w:qFormat/>
    <w:rsid w:val="001421C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1421C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1421CC"/>
    <w:pPr>
      <w:widowControl w:val="0"/>
    </w:pPr>
    <w:rPr>
      <w:rFonts w:ascii="AKDPE C+ Utopia" w:eastAsiaTheme="minorEastAsia" w:hAnsi="AKDPE C+ Utopia" w:cs="Cambria"/>
      <w:color w:val="auto"/>
    </w:rPr>
  </w:style>
  <w:style w:type="paragraph" w:customStyle="1" w:styleId="collapsed-hide">
    <w:name w:val="collapsed-hide"/>
    <w:basedOn w:val="Normal"/>
    <w:qFormat/>
    <w:rsid w:val="001421CC"/>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1421CC"/>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1421CC"/>
    <w:pPr>
      <w:spacing w:before="100" w:beforeAutospacing="1" w:after="100" w:afterAutospacing="1"/>
    </w:pPr>
    <w:rPr>
      <w:rFonts w:ascii="Tahoma" w:hAnsi="Tahoma"/>
      <w:szCs w:val="20"/>
    </w:rPr>
  </w:style>
  <w:style w:type="character" w:customStyle="1" w:styleId="article-date">
    <w:name w:val="article-date"/>
    <w:basedOn w:val="DefaultParagraphFont"/>
    <w:rsid w:val="001421CC"/>
  </w:style>
  <w:style w:type="character" w:customStyle="1" w:styleId="article-author">
    <w:name w:val="article-author"/>
    <w:basedOn w:val="DefaultParagraphFont"/>
    <w:rsid w:val="001421CC"/>
  </w:style>
  <w:style w:type="character" w:customStyle="1" w:styleId="tolocaltime">
    <w:name w:val="tolocaltime"/>
    <w:basedOn w:val="DefaultParagraphFont"/>
    <w:rsid w:val="001421CC"/>
  </w:style>
  <w:style w:type="character" w:customStyle="1" w:styleId="pb-byline">
    <w:name w:val="pb-byline"/>
    <w:basedOn w:val="DefaultParagraphFont"/>
    <w:rsid w:val="001421CC"/>
  </w:style>
  <w:style w:type="character" w:customStyle="1" w:styleId="pb-timestamp">
    <w:name w:val="pb-timestamp"/>
    <w:basedOn w:val="DefaultParagraphFont"/>
    <w:rsid w:val="001421CC"/>
  </w:style>
  <w:style w:type="paragraph" w:customStyle="1" w:styleId="Pa8">
    <w:name w:val="Pa8"/>
    <w:basedOn w:val="Default"/>
    <w:next w:val="Default"/>
    <w:uiPriority w:val="99"/>
    <w:qFormat/>
    <w:rsid w:val="001421C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1421C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421CC"/>
  </w:style>
  <w:style w:type="character" w:customStyle="1" w:styleId="even">
    <w:name w:val="even"/>
    <w:basedOn w:val="DefaultParagraphFont"/>
    <w:rsid w:val="001421CC"/>
  </w:style>
  <w:style w:type="paragraph" w:customStyle="1" w:styleId="volissue">
    <w:name w:val="volissue"/>
    <w:basedOn w:val="Normal"/>
    <w:qFormat/>
    <w:rsid w:val="001421CC"/>
    <w:pPr>
      <w:spacing w:before="100" w:beforeAutospacing="1" w:after="100" w:afterAutospacing="1"/>
    </w:pPr>
    <w:rPr>
      <w:rFonts w:ascii="Tahoma" w:hAnsi="Tahoma"/>
      <w:szCs w:val="20"/>
    </w:rPr>
  </w:style>
  <w:style w:type="character" w:customStyle="1" w:styleId="view-count">
    <w:name w:val="view-count"/>
    <w:basedOn w:val="DefaultParagraphFont"/>
    <w:rsid w:val="001421CC"/>
  </w:style>
  <w:style w:type="paragraph" w:customStyle="1" w:styleId="BoldUnderlineChar20">
    <w:name w:val="BoldUnderline Char2"/>
    <w:link w:val="BoldUnderlineChar2Char"/>
    <w:qFormat/>
    <w:rsid w:val="001421CC"/>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421CC"/>
    <w:rPr>
      <w:rFonts w:ascii="Times New Roman" w:eastAsia="Times New Roman" w:hAnsi="Times New Roman" w:cs="Times New Roman"/>
      <w:b/>
      <w:sz w:val="20"/>
      <w:szCs w:val="24"/>
      <w:u w:val="single"/>
    </w:rPr>
  </w:style>
  <w:style w:type="character" w:customStyle="1" w:styleId="UnderlineCharChar4">
    <w:name w:val="Underline Char Char4"/>
    <w:rsid w:val="001421CC"/>
    <w:rPr>
      <w:szCs w:val="24"/>
      <w:u w:val="single"/>
      <w:lang w:val="en-US" w:eastAsia="en-US" w:bidi="ar-SA"/>
    </w:rPr>
  </w:style>
  <w:style w:type="character" w:customStyle="1" w:styleId="BoldUnderlineCharChar3">
    <w:name w:val="BoldUnderline Char Char3"/>
    <w:rsid w:val="001421CC"/>
    <w:rPr>
      <w:b/>
      <w:szCs w:val="24"/>
      <w:u w:val="single"/>
      <w:lang w:val="en-US" w:eastAsia="en-US" w:bidi="ar-SA"/>
    </w:rPr>
  </w:style>
  <w:style w:type="character" w:customStyle="1" w:styleId="BoldUnderlineCharChar2">
    <w:name w:val="BoldUnderline Char Char2"/>
    <w:rsid w:val="001421CC"/>
    <w:rPr>
      <w:b/>
      <w:szCs w:val="24"/>
      <w:u w:val="single"/>
      <w:lang w:val="en-US" w:eastAsia="en-US" w:bidi="ar-SA"/>
    </w:rPr>
  </w:style>
  <w:style w:type="paragraph" w:customStyle="1" w:styleId="UnderlineCard0">
    <w:name w:val="UnderlineCard"/>
    <w:basedOn w:val="Heading3"/>
    <w:link w:val="UnderlineCardChar"/>
    <w:qFormat/>
    <w:rsid w:val="001421CC"/>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1421CC"/>
    <w:rPr>
      <w:rFonts w:ascii="Calibri" w:eastAsia="Calibri" w:hAnsi="Calibri" w:cs="Times New Roman"/>
      <w:sz w:val="20"/>
      <w:szCs w:val="20"/>
      <w:u w:val="single"/>
      <w:lang w:val="x-none" w:eastAsia="x-none"/>
    </w:rPr>
  </w:style>
  <w:style w:type="character" w:customStyle="1" w:styleId="5Notunderlined">
    <w:name w:val="5 Not underlined"/>
    <w:rsid w:val="001421CC"/>
    <w:rPr>
      <w:rFonts w:ascii="Times New Roman" w:hAnsi="Times New Roman"/>
      <w:sz w:val="16"/>
    </w:rPr>
  </w:style>
  <w:style w:type="character" w:customStyle="1" w:styleId="volume-issue">
    <w:name w:val="volume-issue"/>
    <w:rsid w:val="001421CC"/>
    <w:rPr>
      <w:rFonts w:cs="Times New Roman"/>
    </w:rPr>
  </w:style>
  <w:style w:type="character" w:customStyle="1" w:styleId="i">
    <w:name w:val="i"/>
    <w:basedOn w:val="DefaultParagraphFont"/>
    <w:uiPriority w:val="99"/>
    <w:rsid w:val="001421CC"/>
  </w:style>
  <w:style w:type="character" w:customStyle="1" w:styleId="storytext">
    <w:name w:val="storytext"/>
    <w:basedOn w:val="DefaultParagraphFont"/>
    <w:rsid w:val="001421CC"/>
  </w:style>
  <w:style w:type="character" w:customStyle="1" w:styleId="heading3char0">
    <w:name w:val="heading3char"/>
    <w:rsid w:val="001421CC"/>
  </w:style>
  <w:style w:type="character" w:customStyle="1" w:styleId="boldness1">
    <w:name w:val="boldness1"/>
    <w:rsid w:val="001421CC"/>
  </w:style>
  <w:style w:type="paragraph" w:customStyle="1" w:styleId="Cardd">
    <w:name w:val="Cardd"/>
    <w:basedOn w:val="Normal"/>
    <w:uiPriority w:val="4"/>
    <w:qFormat/>
    <w:rsid w:val="001421CC"/>
    <w:pPr>
      <w:ind w:left="288" w:right="288"/>
    </w:pPr>
  </w:style>
  <w:style w:type="paragraph" w:customStyle="1" w:styleId="document0">
    <w:name w:val="document"/>
    <w:basedOn w:val="Normal"/>
    <w:qFormat/>
    <w:rsid w:val="001421CC"/>
    <w:pPr>
      <w:spacing w:before="100" w:beforeAutospacing="1" w:after="100" w:afterAutospacing="1"/>
    </w:pPr>
    <w:rPr>
      <w:rFonts w:eastAsia="Times New Roman"/>
    </w:rPr>
  </w:style>
  <w:style w:type="character" w:customStyle="1" w:styleId="current-selection">
    <w:name w:val="current-selection"/>
    <w:basedOn w:val="DefaultParagraphFont"/>
    <w:rsid w:val="001421CC"/>
  </w:style>
  <w:style w:type="character" w:customStyle="1" w:styleId="a2">
    <w:name w:val="_"/>
    <w:basedOn w:val="DefaultParagraphFont"/>
    <w:rsid w:val="001421CC"/>
  </w:style>
  <w:style w:type="paragraph" w:customStyle="1" w:styleId="Shrink6">
    <w:name w:val="Shrink 6"/>
    <w:basedOn w:val="Normal"/>
    <w:qFormat/>
    <w:rsid w:val="001421CC"/>
    <w:rPr>
      <w:rFonts w:eastAsia="Calibri"/>
      <w:sz w:val="12"/>
    </w:rPr>
  </w:style>
  <w:style w:type="character" w:customStyle="1" w:styleId="messagecontent">
    <w:name w:val="message_content"/>
    <w:rsid w:val="001421CC"/>
  </w:style>
  <w:style w:type="paragraph" w:customStyle="1" w:styleId="BriefTitleWorks">
    <w:name w:val="Brief Title Works"/>
    <w:basedOn w:val="Heading1"/>
    <w:link w:val="BriefTitleWorksChar"/>
    <w:qFormat/>
    <w:rsid w:val="001421C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1421CC"/>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1421CC"/>
    <w:rPr>
      <w:rFonts w:ascii="Verdana" w:hAnsi="Verdana" w:hint="default"/>
      <w:color w:val="000000"/>
      <w:sz w:val="16"/>
      <w:szCs w:val="16"/>
    </w:rPr>
  </w:style>
  <w:style w:type="character" w:customStyle="1" w:styleId="Heading3CharCharCharChar1">
    <w:name w:val="Heading 3 Char Char Char Char1"/>
    <w:rsid w:val="001421CC"/>
    <w:rPr>
      <w:rFonts w:cs="Arial"/>
      <w:bCs/>
      <w:szCs w:val="26"/>
      <w:u w:val="single"/>
      <w:lang w:val="en-US" w:eastAsia="en-US" w:bidi="ar-SA"/>
    </w:rPr>
  </w:style>
  <w:style w:type="paragraph" w:customStyle="1" w:styleId="conintrotext">
    <w:name w:val="conintrotext"/>
    <w:basedOn w:val="Normal"/>
    <w:uiPriority w:val="99"/>
    <w:qFormat/>
    <w:rsid w:val="001421CC"/>
    <w:pPr>
      <w:spacing w:before="100" w:beforeAutospacing="1" w:after="100" w:afterAutospacing="1"/>
    </w:pPr>
    <w:rPr>
      <w:rFonts w:eastAsia="Times New Roman"/>
    </w:rPr>
  </w:style>
  <w:style w:type="character" w:customStyle="1" w:styleId="comment-body">
    <w:name w:val="comment-body"/>
    <w:rsid w:val="001421CC"/>
  </w:style>
  <w:style w:type="character" w:customStyle="1" w:styleId="UnderlineCharCharChar1">
    <w:name w:val="Underline Char Char Char1"/>
    <w:rsid w:val="001421C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421C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421CC"/>
    <w:rPr>
      <w:rFonts w:asciiTheme="minorHAnsi" w:eastAsia="MS Mincho" w:hAnsiTheme="minorHAnsi"/>
      <w:b/>
      <w:sz w:val="22"/>
      <w:u w:val="single"/>
    </w:rPr>
  </w:style>
  <w:style w:type="character" w:customStyle="1" w:styleId="mw-headline">
    <w:name w:val="mw-headline"/>
    <w:rsid w:val="001421CC"/>
  </w:style>
  <w:style w:type="character" w:customStyle="1" w:styleId="flagicon">
    <w:name w:val="flagicon"/>
    <w:rsid w:val="001421CC"/>
  </w:style>
  <w:style w:type="paragraph" w:customStyle="1" w:styleId="assert">
    <w:name w:val="assert"/>
    <w:basedOn w:val="Normal"/>
    <w:uiPriority w:val="99"/>
    <w:qFormat/>
    <w:rsid w:val="001421CC"/>
    <w:pPr>
      <w:spacing w:before="100" w:beforeAutospacing="1" w:after="100" w:afterAutospacing="1"/>
    </w:pPr>
    <w:rPr>
      <w:rFonts w:eastAsia="Times New Roman"/>
    </w:rPr>
  </w:style>
  <w:style w:type="character" w:customStyle="1" w:styleId="apturelink">
    <w:name w:val="apturelink"/>
    <w:rsid w:val="001421CC"/>
  </w:style>
  <w:style w:type="character" w:customStyle="1" w:styleId="apturelinkicon">
    <w:name w:val="apturelinkicon"/>
    <w:rsid w:val="001421CC"/>
  </w:style>
  <w:style w:type="paragraph" w:customStyle="1" w:styleId="Default1">
    <w:name w:val="Default1"/>
    <w:basedOn w:val="Default"/>
    <w:next w:val="Default"/>
    <w:uiPriority w:val="99"/>
    <w:qFormat/>
    <w:rsid w:val="001421CC"/>
    <w:rPr>
      <w:color w:val="auto"/>
    </w:rPr>
  </w:style>
  <w:style w:type="paragraph" w:customStyle="1" w:styleId="center">
    <w:name w:val="center"/>
    <w:basedOn w:val="Normal"/>
    <w:uiPriority w:val="99"/>
    <w:qFormat/>
    <w:rsid w:val="001421CC"/>
    <w:pPr>
      <w:spacing w:before="100" w:beforeAutospacing="1" w:after="100" w:afterAutospacing="1"/>
    </w:pPr>
    <w:rPr>
      <w:rFonts w:eastAsia="Times New Roman"/>
    </w:rPr>
  </w:style>
  <w:style w:type="character" w:customStyle="1" w:styleId="LittleChar">
    <w:name w:val="Little Char"/>
    <w:link w:val="Little"/>
    <w:uiPriority w:val="99"/>
    <w:rsid w:val="001421CC"/>
    <w:rPr>
      <w:rFonts w:ascii="Garamond" w:eastAsia="Times New Roman" w:hAnsi="Garamond"/>
      <w:sz w:val="16"/>
    </w:rPr>
  </w:style>
  <w:style w:type="character" w:customStyle="1" w:styleId="UnderlineChar1Char">
    <w:name w:val="Underline Char1 Char"/>
    <w:rsid w:val="001421C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421C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421CC"/>
    <w:rPr>
      <w:rFonts w:asciiTheme="minorHAnsi" w:eastAsia="MS Mincho" w:hAnsiTheme="minorHAns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421C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421CC"/>
    <w:rPr>
      <w:rFonts w:asciiTheme="minorHAnsi" w:eastAsia="MS Mincho" w:hAnsiTheme="minorHAns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421C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421CC"/>
    <w:rPr>
      <w:rFonts w:asciiTheme="minorHAnsi" w:eastAsia="MS Mincho" w:hAnsiTheme="minorHAnsi"/>
      <w:b/>
      <w:sz w:val="22"/>
      <w:u w:val="single"/>
    </w:rPr>
  </w:style>
  <w:style w:type="paragraph" w:customStyle="1" w:styleId="CardBody">
    <w:name w:val="Card Body"/>
    <w:basedOn w:val="Normal"/>
    <w:link w:val="CardBodyChar"/>
    <w:qFormat/>
    <w:rsid w:val="001421CC"/>
    <w:rPr>
      <w:rFonts w:eastAsia="Times New Roman"/>
      <w:sz w:val="16"/>
    </w:rPr>
  </w:style>
  <w:style w:type="character" w:customStyle="1" w:styleId="CardBodyChar">
    <w:name w:val="Card Body Char"/>
    <w:link w:val="CardBody"/>
    <w:rsid w:val="001421CC"/>
    <w:rPr>
      <w:rFonts w:ascii="Calibri" w:eastAsia="Times New Roman" w:hAnsi="Calibri"/>
      <w:sz w:val="16"/>
    </w:rPr>
  </w:style>
  <w:style w:type="character" w:customStyle="1" w:styleId="ptitleinside">
    <w:name w:val="p_title_inside"/>
    <w:rsid w:val="001421CC"/>
  </w:style>
  <w:style w:type="paragraph" w:customStyle="1" w:styleId="StyleBoldandUnderlineChar11ptBorderSinglesolidline">
    <w:name w:val="Style Bold and Underline Char + 11 pt Border: : (Single solid line..."/>
    <w:link w:val="StyleBoldandUnderlineChar11ptBorderSinglesolidlineChar"/>
    <w:qFormat/>
    <w:rsid w:val="001421CC"/>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421CC"/>
    <w:rPr>
      <w:rFonts w:eastAsia="Times New Roman"/>
      <w:b/>
      <w:bCs/>
      <w:szCs w:val="20"/>
      <w:u w:val="single"/>
      <w:bdr w:val="single" w:sz="4" w:space="0" w:color="auto"/>
    </w:rPr>
  </w:style>
  <w:style w:type="character" w:customStyle="1" w:styleId="Heading1CharChar1">
    <w:name w:val="Heading 1 Char Char1"/>
    <w:rsid w:val="001421CC"/>
    <w:rPr>
      <w:rFonts w:cs="Arial"/>
      <w:b/>
      <w:bCs/>
      <w:szCs w:val="32"/>
      <w:lang w:val="en-US" w:eastAsia="en-US" w:bidi="ar-SA"/>
    </w:rPr>
  </w:style>
  <w:style w:type="paragraph" w:customStyle="1" w:styleId="Indentation">
    <w:name w:val="Indentation"/>
    <w:basedOn w:val="Normal"/>
    <w:uiPriority w:val="99"/>
    <w:qFormat/>
    <w:rsid w:val="001421CC"/>
    <w:pPr>
      <w:ind w:left="288" w:right="288"/>
    </w:pPr>
  </w:style>
  <w:style w:type="character" w:customStyle="1" w:styleId="StyleUnderlineCharChar9ptBold">
    <w:name w:val="Style Underline Char Char + 9 pt Bold"/>
    <w:rsid w:val="001421CC"/>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1421CC"/>
    <w:rPr>
      <w:rFonts w:ascii="Times New Roman" w:hAnsi="Times New Roman"/>
      <w:b/>
      <w:bCs/>
      <w:noProof w:val="0"/>
      <w:sz w:val="20"/>
      <w:u w:val="single"/>
    </w:rPr>
  </w:style>
  <w:style w:type="character" w:customStyle="1" w:styleId="StyleUnderlineCharChar19pt">
    <w:name w:val="Style Underline Char Char1 + 9 pt"/>
    <w:rsid w:val="001421C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421C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421CC"/>
    <w:rPr>
      <w:rFonts w:ascii="Georgia" w:eastAsia="Times New Roman" w:hAnsi="Georgia"/>
      <w:b/>
      <w:smallCaps/>
      <w:sz w:val="24"/>
      <w:szCs w:val="24"/>
      <w:u w:val="single"/>
    </w:rPr>
  </w:style>
  <w:style w:type="character" w:customStyle="1" w:styleId="CardTextCharChar">
    <w:name w:val="Card Text Char Char"/>
    <w:rsid w:val="001421CC"/>
    <w:rPr>
      <w:rFonts w:ascii="Times New Roman" w:eastAsia="Times New Roman" w:hAnsi="Times New Roman" w:cs="Times New Roman"/>
      <w:sz w:val="20"/>
      <w:szCs w:val="20"/>
    </w:rPr>
  </w:style>
  <w:style w:type="character" w:customStyle="1" w:styleId="citeChar1">
    <w:name w:val="cite Char"/>
    <w:locked/>
    <w:rsid w:val="001421C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421C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421C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421CC"/>
    <w:rPr>
      <w:i/>
      <w:iCs/>
      <w:sz w:val="20"/>
      <w:u w:val="single"/>
    </w:rPr>
  </w:style>
  <w:style w:type="character" w:customStyle="1" w:styleId="HIGHLIGHT0">
    <w:name w:val="HIGHLIGHT"/>
    <w:uiPriority w:val="1"/>
    <w:qFormat/>
    <w:rsid w:val="001421C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1421CC"/>
    <w:pPr>
      <w:spacing w:after="160" w:line="259" w:lineRule="auto"/>
      <w:outlineLvl w:val="9"/>
    </w:pPr>
    <w:rPr>
      <w:rFonts w:ascii="Calibri" w:hAnsi="Calibri" w:cstheme="minorBidi"/>
      <w:sz w:val="28"/>
      <w:u w:val="none"/>
    </w:rPr>
  </w:style>
  <w:style w:type="character" w:customStyle="1" w:styleId="HiddenBlockHeaderChar">
    <w:name w:val="Hidden Block Header Char"/>
    <w:link w:val="HiddenBlockHeader"/>
    <w:rsid w:val="001421CC"/>
    <w:rPr>
      <w:rFonts w:ascii="Calibri" w:eastAsia="Times New Roman" w:hAnsi="Calibri"/>
      <w:b/>
      <w:sz w:val="28"/>
      <w:szCs w:val="24"/>
    </w:rPr>
  </w:style>
  <w:style w:type="character" w:customStyle="1" w:styleId="FifthChar">
    <w:name w:val="Fifth Char"/>
    <w:link w:val="Fifth"/>
    <w:uiPriority w:val="99"/>
    <w:rsid w:val="001421CC"/>
    <w:rPr>
      <w:rFonts w:ascii="Calibri" w:eastAsia="Calibri" w:hAnsi="Calibri"/>
      <w:sz w:val="24"/>
    </w:rPr>
  </w:style>
  <w:style w:type="paragraph" w:customStyle="1" w:styleId="Third">
    <w:name w:val="Third"/>
    <w:basedOn w:val="Normal"/>
    <w:link w:val="ThirdChar"/>
    <w:qFormat/>
    <w:rsid w:val="001421CC"/>
    <w:rPr>
      <w:rFonts w:eastAsia="Times New Roman"/>
      <w:b/>
      <w:u w:val="single"/>
      <w:lang w:val="x-none" w:eastAsia="x-none"/>
    </w:rPr>
  </w:style>
  <w:style w:type="character" w:customStyle="1" w:styleId="ThirdChar">
    <w:name w:val="Third Char"/>
    <w:link w:val="Third"/>
    <w:rsid w:val="001421CC"/>
    <w:rPr>
      <w:rFonts w:ascii="Calibri" w:eastAsia="Times New Roman" w:hAnsi="Calibri"/>
      <w:b/>
      <w:sz w:val="24"/>
      <w:u w:val="single"/>
      <w:lang w:val="x-none" w:eastAsia="x-none"/>
    </w:rPr>
  </w:style>
  <w:style w:type="paragraph" w:customStyle="1" w:styleId="CharCharCharCharCharChar1CharCharCharCharChar">
    <w:name w:val="Char Char Char Char Char Char1 Char Char Char Char Char"/>
    <w:aliases w:val="Char Char2,Char Char Char Char Char Char1"/>
    <w:next w:val="Normal"/>
    <w:qFormat/>
    <w:rsid w:val="001421C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421CC"/>
    <w:rPr>
      <w:rFonts w:ascii="Times New Roman" w:eastAsia="Times New Roman" w:hAnsi="Times New Roman"/>
      <w:szCs w:val="24"/>
    </w:rPr>
  </w:style>
  <w:style w:type="character" w:customStyle="1" w:styleId="article-record-publication-volume-issue">
    <w:name w:val="article-record-publication-volume-issue"/>
    <w:rsid w:val="001421CC"/>
  </w:style>
  <w:style w:type="character" w:customStyle="1" w:styleId="NothingCharChar">
    <w:name w:val="Nothing Char Char"/>
    <w:link w:val="NothingCharCharChar"/>
    <w:rsid w:val="001421CC"/>
  </w:style>
  <w:style w:type="paragraph" w:customStyle="1" w:styleId="DebateUnderlineBoldChar">
    <w:name w:val="Debate Underline Bold Char"/>
    <w:basedOn w:val="Normal"/>
    <w:link w:val="DebateUnderlineBoldCharChar"/>
    <w:rsid w:val="001421CC"/>
    <w:pPr>
      <w:jc w:val="both"/>
    </w:pPr>
    <w:rPr>
      <w:rFonts w:eastAsia="Times New Roman"/>
      <w:b/>
      <w:u w:val="thick"/>
    </w:rPr>
  </w:style>
  <w:style w:type="character" w:customStyle="1" w:styleId="DebateUnderlineBoldCharChar">
    <w:name w:val="Debate Underline Bold Char Char"/>
    <w:link w:val="DebateUnderlineBoldChar"/>
    <w:rsid w:val="001421CC"/>
    <w:rPr>
      <w:rFonts w:ascii="Calibri" w:eastAsia="Times New Roman" w:hAnsi="Calibri"/>
      <w:b/>
      <w:sz w:val="24"/>
      <w:u w:val="thick"/>
    </w:rPr>
  </w:style>
  <w:style w:type="character" w:customStyle="1" w:styleId="resultbodyblack">
    <w:name w:val="resultbodyblack"/>
    <w:rsid w:val="001421CC"/>
    <w:rPr>
      <w:rFonts w:cs="Times New Roman"/>
    </w:rPr>
  </w:style>
  <w:style w:type="paragraph" w:customStyle="1" w:styleId="bloctitles">
    <w:name w:val="bloc titles"/>
    <w:basedOn w:val="Heading1"/>
    <w:next w:val="Normal"/>
    <w:link w:val="bloctitlesChar"/>
    <w:autoRedefine/>
    <w:qFormat/>
    <w:rsid w:val="001421C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1421CC"/>
    <w:rPr>
      <w:rFonts w:ascii="Calibri" w:eastAsia="Malgun Gothic" w:hAnsi="Calibri" w:cs="Arial"/>
      <w:b/>
      <w:bCs/>
      <w:sz w:val="28"/>
      <w:szCs w:val="32"/>
      <w:u w:val="single"/>
    </w:rPr>
  </w:style>
  <w:style w:type="paragraph" w:customStyle="1" w:styleId="CiteSmallText">
    <w:name w:val="Cite Small Text"/>
    <w:basedOn w:val="Normal"/>
    <w:uiPriority w:val="99"/>
    <w:qFormat/>
    <w:rsid w:val="001421CC"/>
    <w:pPr>
      <w:widowControl w:val="0"/>
      <w:spacing w:after="200"/>
    </w:pPr>
    <w:rPr>
      <w:rFonts w:ascii="Helvetica Neue" w:hAnsi="Helvetica Neue"/>
      <w:b/>
      <w:sz w:val="18"/>
    </w:rPr>
  </w:style>
  <w:style w:type="character" w:customStyle="1" w:styleId="3TagCite">
    <w:name w:val="3 Tag/Cite"/>
    <w:rsid w:val="001421CC"/>
    <w:rPr>
      <w:rFonts w:ascii="Times New Roman" w:hAnsi="Times New Roman"/>
      <w:b/>
    </w:rPr>
  </w:style>
  <w:style w:type="character" w:customStyle="1" w:styleId="4Qualifications">
    <w:name w:val="4 Qualifications"/>
    <w:rsid w:val="001421CC"/>
    <w:rPr>
      <w:rFonts w:ascii="Times New Roman" w:hAnsi="Times New Roman"/>
      <w:sz w:val="19"/>
    </w:rPr>
  </w:style>
  <w:style w:type="character" w:customStyle="1" w:styleId="6Underlined">
    <w:name w:val="6 Underlined"/>
    <w:rsid w:val="001421CC"/>
    <w:rPr>
      <w:rFonts w:ascii="Times New Roman" w:hAnsi="Times New Roman"/>
      <w:b/>
      <w:sz w:val="21"/>
      <w:u w:val="single"/>
    </w:rPr>
  </w:style>
  <w:style w:type="paragraph" w:customStyle="1" w:styleId="Cards1CharChar">
    <w:name w:val="Cards1 Char Char"/>
    <w:basedOn w:val="Normal"/>
    <w:link w:val="Cards1CharCharChar"/>
    <w:qFormat/>
    <w:rsid w:val="001421CC"/>
    <w:pPr>
      <w:autoSpaceDE w:val="0"/>
      <w:autoSpaceDN w:val="0"/>
      <w:adjustRightInd w:val="0"/>
      <w:ind w:left="432" w:right="432"/>
      <w:jc w:val="both"/>
    </w:pPr>
    <w:rPr>
      <w:lang w:val="x-none"/>
    </w:rPr>
  </w:style>
  <w:style w:type="character" w:customStyle="1" w:styleId="Cards1CharCharChar">
    <w:name w:val="Cards1 Char Char Char"/>
    <w:link w:val="Cards1CharChar"/>
    <w:rsid w:val="001421CC"/>
    <w:rPr>
      <w:rFonts w:ascii="Calibri" w:hAnsi="Calibri"/>
      <w:sz w:val="24"/>
      <w:lang w:val="x-none"/>
    </w:rPr>
  </w:style>
  <w:style w:type="character" w:customStyle="1" w:styleId="UnderlineCharCharCharCharCharCharCharChar">
    <w:name w:val="Underline Char Char Char Char Char Char Char Char"/>
    <w:link w:val="UnderlineCharCharCharCharCharCharChar"/>
    <w:rsid w:val="001421CC"/>
    <w:rPr>
      <w:u w:val="single"/>
    </w:rPr>
  </w:style>
  <w:style w:type="paragraph" w:customStyle="1" w:styleId="UnderlineCharCharCharCharCharCharChar">
    <w:name w:val="Underline Char Char Char Char Char Char Char"/>
    <w:basedOn w:val="Normal"/>
    <w:link w:val="UnderlineCharCharCharCharCharCharCharChar"/>
    <w:qFormat/>
    <w:rsid w:val="001421CC"/>
    <w:rPr>
      <w:rFonts w:asciiTheme="minorHAnsi" w:hAnsiTheme="minorHAnsi"/>
      <w:sz w:val="22"/>
      <w:u w:val="single"/>
    </w:rPr>
  </w:style>
  <w:style w:type="paragraph" w:customStyle="1" w:styleId="CitesCharChar">
    <w:name w:val="Cites Char Char"/>
    <w:next w:val="Normal"/>
    <w:link w:val="CitesCharCharChar"/>
    <w:qFormat/>
    <w:rsid w:val="001421CC"/>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421CC"/>
    <w:rPr>
      <w:rFonts w:ascii="Times New Roman" w:eastAsia="Times New Roman" w:hAnsi="Times New Roman" w:cs="Times New Roman"/>
      <w:sz w:val="20"/>
      <w:szCs w:val="24"/>
    </w:rPr>
  </w:style>
  <w:style w:type="character" w:customStyle="1" w:styleId="nohighlighting">
    <w:name w:val="no highlighting"/>
    <w:rsid w:val="001421C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1421CC"/>
    <w:rPr>
      <w:rFonts w:ascii="Cambria" w:hAnsi="Cambria" w:hint="default"/>
      <w:sz w:val="21"/>
      <w:u w:val="single"/>
    </w:rPr>
  </w:style>
  <w:style w:type="paragraph" w:customStyle="1" w:styleId="Swag">
    <w:name w:val="Swag"/>
    <w:basedOn w:val="Normal"/>
    <w:link w:val="SwagChar"/>
    <w:qFormat/>
    <w:rsid w:val="001421CC"/>
    <w:rPr>
      <w:color w:val="0000FF"/>
      <w:sz w:val="12"/>
      <w:u w:val="single"/>
    </w:rPr>
  </w:style>
  <w:style w:type="character" w:customStyle="1" w:styleId="SwagChar">
    <w:name w:val="Swag Char"/>
    <w:link w:val="Swag"/>
    <w:rsid w:val="001421CC"/>
    <w:rPr>
      <w:rFonts w:ascii="Calibri" w:hAnsi="Calibri"/>
      <w:color w:val="0000FF"/>
      <w:sz w:val="12"/>
      <w:u w:val="single"/>
    </w:rPr>
  </w:style>
  <w:style w:type="paragraph" w:customStyle="1" w:styleId="StyleUnderlineTimesNewRoman1">
    <w:name w:val="Style Underline + Times New Roman1"/>
    <w:link w:val="StyleUnderlineTimesNewRoman1Char"/>
    <w:qFormat/>
    <w:rsid w:val="001421CC"/>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421CC"/>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1421CC"/>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421CC"/>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421CC"/>
    <w:rPr>
      <w:rFonts w:ascii="Garamond" w:eastAsia="MS Mincho" w:hAnsi="Garamond"/>
    </w:rPr>
  </w:style>
  <w:style w:type="character" w:customStyle="1" w:styleId="StyleStyleCardTextLeft-075Right0Char">
    <w:name w:val="Style Style Card Text + Left:  -0.75&quot; + Right:  0&quot; Char"/>
    <w:link w:val="StyleStyleCardTextLeft-075Right0"/>
    <w:rsid w:val="001421CC"/>
    <w:rPr>
      <w:rFonts w:ascii="Garamond" w:eastAsia="MS Mincho" w:hAnsi="Garamond"/>
      <w:sz w:val="24"/>
    </w:rPr>
  </w:style>
  <w:style w:type="character" w:customStyle="1" w:styleId="CharChar61">
    <w:name w:val="Char Char61"/>
    <w:rsid w:val="001421CC"/>
    <w:rPr>
      <w:rFonts w:cs="Arial"/>
      <w:bCs/>
      <w:sz w:val="16"/>
      <w:szCs w:val="26"/>
      <w:lang w:val="en-US" w:eastAsia="en-US" w:bidi="ar-SA"/>
    </w:rPr>
  </w:style>
  <w:style w:type="paragraph" w:customStyle="1" w:styleId="subhead10">
    <w:name w:val="subhead1"/>
    <w:basedOn w:val="Normal"/>
    <w:uiPriority w:val="99"/>
    <w:qFormat/>
    <w:rsid w:val="001421CC"/>
    <w:pPr>
      <w:spacing w:before="100" w:beforeAutospacing="1" w:after="100" w:afterAutospacing="1"/>
    </w:pPr>
    <w:rPr>
      <w:rFonts w:eastAsia="Times New Roman"/>
    </w:rPr>
  </w:style>
  <w:style w:type="character" w:customStyle="1" w:styleId="styledate">
    <w:name w:val="styledate"/>
    <w:rsid w:val="001421CC"/>
  </w:style>
  <w:style w:type="character" w:customStyle="1" w:styleId="BoldandUnderlineChar1">
    <w:name w:val="Bold and Underline Char1"/>
    <w:rsid w:val="001421CC"/>
    <w:rPr>
      <w:b/>
      <w:szCs w:val="24"/>
      <w:u w:val="single"/>
      <w:lang w:val="en-US" w:eastAsia="en-US" w:bidi="ar-SA"/>
    </w:rPr>
  </w:style>
  <w:style w:type="character" w:customStyle="1" w:styleId="BoldandUnderlineChar1Char2">
    <w:name w:val="Bold and Underline Char1 Char2"/>
    <w:rsid w:val="001421CC"/>
    <w:rPr>
      <w:b/>
      <w:szCs w:val="24"/>
      <w:u w:val="single"/>
      <w:lang w:val="en-US" w:eastAsia="en-US" w:bidi="ar-SA"/>
    </w:rPr>
  </w:style>
  <w:style w:type="character" w:customStyle="1" w:styleId="BoldandUnderlineCharChar1">
    <w:name w:val="Bold and Underline Char Char1"/>
    <w:rsid w:val="001421CC"/>
    <w:rPr>
      <w:b/>
      <w:szCs w:val="24"/>
      <w:u w:val="single"/>
      <w:lang w:val="en-US" w:eastAsia="en-US" w:bidi="ar-SA"/>
    </w:rPr>
  </w:style>
  <w:style w:type="character" w:customStyle="1" w:styleId="BoldandUnderlineChar6">
    <w:name w:val="Bold and Underline Char6"/>
    <w:rsid w:val="001421CC"/>
    <w:rPr>
      <w:b/>
      <w:szCs w:val="24"/>
      <w:u w:val="single"/>
      <w:lang w:val="en-US" w:eastAsia="en-US" w:bidi="ar-SA"/>
    </w:rPr>
  </w:style>
  <w:style w:type="character" w:customStyle="1" w:styleId="title-link-wrapper">
    <w:name w:val="title-link-wrapper"/>
    <w:rsid w:val="001421CC"/>
  </w:style>
  <w:style w:type="character" w:customStyle="1" w:styleId="medium-font">
    <w:name w:val="medium-font"/>
    <w:rsid w:val="001421CC"/>
  </w:style>
  <w:style w:type="paragraph" w:customStyle="1" w:styleId="abstract">
    <w:name w:val="abstract"/>
    <w:basedOn w:val="Normal"/>
    <w:uiPriority w:val="99"/>
    <w:qFormat/>
    <w:rsid w:val="001421CC"/>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qFormat/>
    <w:rsid w:val="001421CC"/>
    <w:rPr>
      <w:rFonts w:eastAsia="Times New Roman"/>
      <w:b/>
      <w:bCs/>
      <w:u w:val="single"/>
    </w:rPr>
  </w:style>
  <w:style w:type="character" w:customStyle="1" w:styleId="StyleUnderlineChar11ptBold2Char">
    <w:name w:val="Style Underline Char + 11 pt Bold2 Char"/>
    <w:link w:val="StyleUnderlineChar11ptBold2"/>
    <w:rsid w:val="001421CC"/>
    <w:rPr>
      <w:rFonts w:ascii="Calibri" w:eastAsia="Times New Roman" w:hAnsi="Calibri"/>
      <w:b/>
      <w:bCs/>
      <w:sz w:val="24"/>
      <w:u w:val="single"/>
    </w:rPr>
  </w:style>
  <w:style w:type="character" w:customStyle="1" w:styleId="ReallySamllTextChar">
    <w:name w:val="ReallySamllText Char"/>
    <w:link w:val="ReallySamllText"/>
    <w:rsid w:val="001421CC"/>
    <w:rPr>
      <w:sz w:val="12"/>
    </w:rPr>
  </w:style>
  <w:style w:type="paragraph" w:customStyle="1" w:styleId="StyleStyleUnderlineTimesNewRoman11pt">
    <w:name w:val="Style Style Underline + Times New Roman + 11 pt"/>
    <w:basedOn w:val="Normal"/>
    <w:link w:val="StyleStyleUnderlineTimesNewRoman11ptChar"/>
    <w:qFormat/>
    <w:rsid w:val="001421CC"/>
    <w:rPr>
      <w:rFonts w:eastAsia="Times New Roman"/>
      <w:u w:val="single"/>
    </w:rPr>
  </w:style>
  <w:style w:type="character" w:customStyle="1" w:styleId="StyleStyleUnderlineTimesNewRoman11ptChar">
    <w:name w:val="Style Style Underline + Times New Roman + 11 pt Char"/>
    <w:link w:val="StyleStyleUnderlineTimesNewRoman11pt"/>
    <w:rsid w:val="001421CC"/>
    <w:rPr>
      <w:rFonts w:ascii="Calibri" w:eastAsia="Times New Roman" w:hAnsi="Calibri"/>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421C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421CC"/>
    <w:rPr>
      <w:rFonts w:ascii="Calibri" w:eastAsia="Times New Roman" w:hAnsi="Calibri"/>
      <w:sz w:val="24"/>
      <w:u w:val="single"/>
    </w:rPr>
  </w:style>
  <w:style w:type="character" w:customStyle="1" w:styleId="style10">
    <w:name w:val="style1"/>
    <w:rsid w:val="001421CC"/>
  </w:style>
  <w:style w:type="character" w:customStyle="1" w:styleId="pmtermsel">
    <w:name w:val="pmtermsel"/>
    <w:rsid w:val="001421CC"/>
  </w:style>
  <w:style w:type="character" w:customStyle="1" w:styleId="showipapr">
    <w:name w:val="show_ipapr"/>
    <w:rsid w:val="001421CC"/>
  </w:style>
  <w:style w:type="character" w:customStyle="1" w:styleId="dnindex">
    <w:name w:val="dnindex"/>
    <w:rsid w:val="001421CC"/>
  </w:style>
  <w:style w:type="character" w:customStyle="1" w:styleId="23">
    <w:name w:val="23"/>
    <w:rsid w:val="001421CC"/>
    <w:rPr>
      <w:rFonts w:ascii="Times New Roman" w:hAnsi="Times New Roman" w:cs="Arial"/>
      <w:bCs/>
      <w:sz w:val="20"/>
      <w:u w:val="single"/>
      <w:lang w:val="en-US" w:eastAsia="en-US" w:bidi="ar-SA"/>
    </w:rPr>
  </w:style>
  <w:style w:type="character" w:customStyle="1" w:styleId="33">
    <w:name w:val="33"/>
    <w:rsid w:val="001421CC"/>
    <w:rPr>
      <w:rFonts w:ascii="Times New Roman" w:hAnsi="Times New Roman" w:cs="Arial"/>
      <w:b/>
      <w:bCs/>
      <w:sz w:val="20"/>
      <w:u w:val="single"/>
      <w:lang w:val="en-US" w:eastAsia="en-US" w:bidi="ar-SA"/>
    </w:rPr>
  </w:style>
  <w:style w:type="character" w:customStyle="1" w:styleId="55">
    <w:name w:val="55"/>
    <w:rsid w:val="001421CC"/>
    <w:rPr>
      <w:rFonts w:cs="Arial"/>
      <w:bCs/>
      <w:sz w:val="20"/>
      <w:u w:val="single"/>
      <w:lang w:val="en-US" w:eastAsia="en-US" w:bidi="ar-SA"/>
    </w:rPr>
  </w:style>
  <w:style w:type="character" w:customStyle="1" w:styleId="authoraffil">
    <w:name w:val="authoraffil"/>
    <w:rsid w:val="001421CC"/>
  </w:style>
  <w:style w:type="character" w:customStyle="1" w:styleId="CharChar8">
    <w:name w:val="Char Char8"/>
    <w:rsid w:val="001421CC"/>
    <w:rPr>
      <w:rFonts w:ascii="Georgia" w:eastAsia="Times New Roman" w:hAnsi="Georgia"/>
      <w:b/>
      <w:bCs/>
      <w:sz w:val="30"/>
      <w:szCs w:val="28"/>
      <w:u w:val="single"/>
    </w:rPr>
  </w:style>
  <w:style w:type="character" w:customStyle="1" w:styleId="FontStyle13">
    <w:name w:val="Font Style13"/>
    <w:uiPriority w:val="99"/>
    <w:rsid w:val="001421CC"/>
    <w:rPr>
      <w:rFonts w:ascii="Constantia" w:hAnsi="Constantia" w:cs="Constantia"/>
      <w:sz w:val="18"/>
      <w:szCs w:val="18"/>
    </w:rPr>
  </w:style>
  <w:style w:type="character" w:customStyle="1" w:styleId="TagsCharCharCharChar">
    <w:name w:val="Tags Char Char Char Char"/>
    <w:rsid w:val="001421CC"/>
    <w:rPr>
      <w:rFonts w:ascii="Times New Roman" w:eastAsia="Times New Roman" w:hAnsi="Times New Roman" w:cs="Times New Roman"/>
      <w:b/>
      <w:sz w:val="24"/>
      <w:szCs w:val="24"/>
    </w:rPr>
  </w:style>
  <w:style w:type="character" w:customStyle="1" w:styleId="Citation1Char">
    <w:name w:val="Citation1 Char"/>
    <w:link w:val="Citation10"/>
    <w:locked/>
    <w:rsid w:val="001421CC"/>
    <w:rPr>
      <w:rFonts w:ascii="Georgia" w:hAnsi="Georgia"/>
      <w:b/>
      <w:u w:val="single"/>
    </w:rPr>
  </w:style>
  <w:style w:type="paragraph" w:customStyle="1" w:styleId="Citation10">
    <w:name w:val="Citation1"/>
    <w:basedOn w:val="Normal"/>
    <w:link w:val="Citation1Char"/>
    <w:qFormat/>
    <w:rsid w:val="001421CC"/>
    <w:rPr>
      <w:rFonts w:ascii="Georgia" w:hAnsi="Georgia"/>
      <w:b/>
      <w:sz w:val="22"/>
      <w:u w:val="single"/>
    </w:rPr>
  </w:style>
  <w:style w:type="character" w:customStyle="1" w:styleId="TaglineChar">
    <w:name w:val="Tagline Char"/>
    <w:link w:val="Tagline0"/>
    <w:locked/>
    <w:rsid w:val="001421CC"/>
    <w:rPr>
      <w:rFonts w:ascii="Georgia" w:hAnsi="Georgia"/>
      <w:b/>
    </w:rPr>
  </w:style>
  <w:style w:type="paragraph" w:customStyle="1" w:styleId="Tagline0">
    <w:name w:val="Tagline"/>
    <w:basedOn w:val="Normal"/>
    <w:link w:val="TaglineChar"/>
    <w:qFormat/>
    <w:rsid w:val="001421CC"/>
    <w:rPr>
      <w:rFonts w:ascii="Georgia" w:hAnsi="Georgia"/>
      <w:b/>
      <w:sz w:val="22"/>
    </w:rPr>
  </w:style>
  <w:style w:type="paragraph" w:customStyle="1" w:styleId="NothingCharCharChar">
    <w:name w:val="Nothing Char Char Char"/>
    <w:link w:val="NothingCharChar"/>
    <w:qFormat/>
    <w:rsid w:val="001421CC"/>
    <w:pPr>
      <w:spacing w:after="0" w:line="240" w:lineRule="auto"/>
      <w:jc w:val="both"/>
    </w:pPr>
  </w:style>
  <w:style w:type="paragraph" w:customStyle="1" w:styleId="StyleLeft021">
    <w:name w:val="Style Left:  0.2&quot;1"/>
    <w:basedOn w:val="Normal"/>
    <w:uiPriority w:val="99"/>
    <w:qFormat/>
    <w:rsid w:val="001421C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421C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421CC"/>
    <w:rPr>
      <w:rFonts w:ascii="Calibri" w:eastAsia="Times New Roman" w:hAnsi="Calibri"/>
      <w:sz w:val="24"/>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421C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421CC"/>
    <w:rPr>
      <w:rFonts w:ascii="Calibri" w:eastAsia="Times New Roman" w:hAnsi="Calibri"/>
      <w:sz w:val="24"/>
      <w:u w:val="single"/>
      <w:bdr w:val="single" w:sz="4" w:space="0" w:color="auto"/>
    </w:rPr>
  </w:style>
  <w:style w:type="character" w:customStyle="1" w:styleId="boldcitationChar">
    <w:name w:val="bold citation Char"/>
    <w:rsid w:val="001421CC"/>
    <w:rPr>
      <w:rFonts w:ascii="Arial" w:hAnsi="Arial"/>
      <w:b/>
      <w:sz w:val="28"/>
      <w:szCs w:val="24"/>
      <w:u w:val="thick"/>
      <w:lang w:val="en-US" w:eastAsia="en-US" w:bidi="ar-SA"/>
    </w:rPr>
  </w:style>
  <w:style w:type="paragraph" w:customStyle="1" w:styleId="BlockTitle20">
    <w:name w:val="Block Title #2"/>
    <w:basedOn w:val="Normal"/>
    <w:uiPriority w:val="99"/>
    <w:qFormat/>
    <w:rsid w:val="001421C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qFormat/>
    <w:rsid w:val="001421CC"/>
    <w:rPr>
      <w:b/>
    </w:rPr>
  </w:style>
  <w:style w:type="character" w:customStyle="1" w:styleId="BoldunderlineChar3">
    <w:name w:val="Bold/underline Char"/>
    <w:rsid w:val="001421CC"/>
    <w:rPr>
      <w:rFonts w:eastAsia="SimSun"/>
      <w:b/>
      <w:noProof w:val="0"/>
      <w:sz w:val="24"/>
      <w:szCs w:val="24"/>
      <w:u w:val="single"/>
      <w:lang w:val="en-US" w:eastAsia="zh-CN" w:bidi="ar-SA"/>
    </w:rPr>
  </w:style>
  <w:style w:type="character" w:customStyle="1" w:styleId="underlinetextchar0">
    <w:name w:val="underlinetextchar"/>
    <w:rsid w:val="001421CC"/>
  </w:style>
  <w:style w:type="character" w:customStyle="1" w:styleId="boldciteChar1">
    <w:name w:val="bold cite Char1"/>
    <w:rsid w:val="001421CC"/>
    <w:rPr>
      <w:b/>
      <w:sz w:val="28"/>
      <w:u w:val="thick" w:color="000000"/>
    </w:rPr>
  </w:style>
  <w:style w:type="character" w:customStyle="1" w:styleId="tagCharCharChar1">
    <w:name w:val="tag Char Char Char1"/>
    <w:rsid w:val="001421CC"/>
    <w:rPr>
      <w:b/>
      <w:sz w:val="24"/>
      <w:lang w:val="en-US" w:eastAsia="en-US" w:bidi="ar-SA"/>
    </w:rPr>
  </w:style>
  <w:style w:type="character" w:customStyle="1" w:styleId="underlinecardChar0">
    <w:name w:val="underline card Char"/>
    <w:rsid w:val="001421CC"/>
    <w:rPr>
      <w:rFonts w:ascii="Arial" w:hAnsi="Arial"/>
      <w:sz w:val="18"/>
      <w:szCs w:val="24"/>
      <w:u w:val="single"/>
      <w:lang w:val="en-US" w:eastAsia="en-US" w:bidi="ar-SA"/>
    </w:rPr>
  </w:style>
  <w:style w:type="paragraph" w:customStyle="1" w:styleId="date-comments">
    <w:name w:val="date-comments"/>
    <w:basedOn w:val="Normal"/>
    <w:uiPriority w:val="99"/>
    <w:qFormat/>
    <w:rsid w:val="001421CC"/>
    <w:pPr>
      <w:spacing w:before="100" w:beforeAutospacing="1" w:after="100" w:afterAutospacing="1"/>
    </w:pPr>
    <w:rPr>
      <w:rFonts w:ascii="Times" w:hAnsi="Times"/>
      <w:szCs w:val="20"/>
    </w:rPr>
  </w:style>
  <w:style w:type="character" w:customStyle="1" w:styleId="articleauthor0">
    <w:name w:val="articleauthor"/>
    <w:rsid w:val="001421CC"/>
  </w:style>
  <w:style w:type="character" w:customStyle="1" w:styleId="bodysubtoc">
    <w:name w:val="bodysubtoc"/>
    <w:rsid w:val="001421CC"/>
  </w:style>
  <w:style w:type="character" w:customStyle="1" w:styleId="lefttitlesmaller">
    <w:name w:val="lefttitlesmaller"/>
    <w:rsid w:val="001421CC"/>
  </w:style>
  <w:style w:type="character" w:customStyle="1" w:styleId="mb">
    <w:name w:val="mb"/>
    <w:rsid w:val="001421CC"/>
  </w:style>
  <w:style w:type="character" w:customStyle="1" w:styleId="submitted-date">
    <w:name w:val="submitted-date"/>
    <w:rsid w:val="001421CC"/>
  </w:style>
  <w:style w:type="character" w:customStyle="1" w:styleId="submitted-time">
    <w:name w:val="submitted-time"/>
    <w:rsid w:val="001421CC"/>
  </w:style>
  <w:style w:type="character" w:customStyle="1" w:styleId="A20">
    <w:name w:val="A2"/>
    <w:uiPriority w:val="99"/>
    <w:rsid w:val="001421CC"/>
    <w:rPr>
      <w:rFonts w:ascii="Sabon LT Std" w:hAnsi="Sabon LT Std" w:cs="Sabon LT Std" w:hint="default"/>
      <w:color w:val="000000"/>
      <w:sz w:val="15"/>
      <w:szCs w:val="15"/>
    </w:rPr>
  </w:style>
  <w:style w:type="character" w:customStyle="1" w:styleId="searchword">
    <w:name w:val="searchword"/>
    <w:rsid w:val="001421CC"/>
  </w:style>
  <w:style w:type="paragraph" w:customStyle="1" w:styleId="Heading2Char2CharChar12">
    <w:name w:val="Heading 2 Char2 Char Char12"/>
    <w:aliases w:val="Char Char Char Char Char Char1 Char Char Char Char Char1,Char Char22"/>
    <w:next w:val="Normal"/>
    <w:uiPriority w:val="99"/>
    <w:qFormat/>
    <w:rsid w:val="001421C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421CC"/>
    <w:rPr>
      <w:rFonts w:ascii="Times New Roman" w:hAnsi="Times New Roman" w:cs="Times New Roman"/>
      <w:sz w:val="18"/>
      <w:szCs w:val="18"/>
    </w:rPr>
  </w:style>
  <w:style w:type="character" w:customStyle="1" w:styleId="StyleStyleBoldUnderlineUnderlineIntenseEmphasis1apple-style-2">
    <w:name w:val="Style Style Bold UnderlineUnderlineIntense Emphasis1apple-style-...2"/>
    <w:basedOn w:val="DefaultParagraphFont"/>
    <w:rsid w:val="001421CC"/>
    <w:rPr>
      <w:b w:val="0"/>
      <w:bCs/>
      <w:sz w:val="22"/>
      <w:u w:val="single"/>
    </w:rPr>
  </w:style>
  <w:style w:type="character" w:customStyle="1" w:styleId="FontStyle57">
    <w:name w:val="Font Style57"/>
    <w:rsid w:val="001421CC"/>
    <w:rPr>
      <w:rFonts w:ascii="Georgia" w:hAnsi="Georgia" w:cs="Georgia"/>
      <w:b/>
      <w:bCs/>
      <w:sz w:val="14"/>
      <w:szCs w:val="14"/>
    </w:rPr>
  </w:style>
  <w:style w:type="character" w:customStyle="1" w:styleId="FontStyle89">
    <w:name w:val="Font Style89"/>
    <w:rsid w:val="001421CC"/>
    <w:rPr>
      <w:rFonts w:ascii="Times New Roman" w:hAnsi="Times New Roman" w:cs="Times New Roman"/>
      <w:b/>
      <w:bCs/>
      <w:smallCaps/>
      <w:spacing w:val="40"/>
      <w:sz w:val="16"/>
      <w:szCs w:val="16"/>
    </w:rPr>
  </w:style>
  <w:style w:type="character" w:customStyle="1" w:styleId="style3Char0">
    <w:name w:val="style 3 Char"/>
    <w:rsid w:val="001421CC"/>
    <w:rPr>
      <w:sz w:val="18"/>
      <w:szCs w:val="24"/>
      <w:lang w:val="en-US" w:eastAsia="en-US" w:bidi="ar-SA"/>
    </w:rPr>
  </w:style>
  <w:style w:type="paragraph" w:customStyle="1" w:styleId="003Cite">
    <w:name w:val="003Cite"/>
    <w:basedOn w:val="Normal"/>
    <w:qFormat/>
    <w:rsid w:val="001421CC"/>
    <w:rPr>
      <w:rFonts w:eastAsia="Calibri"/>
      <w:sz w:val="16"/>
      <w:szCs w:val="16"/>
    </w:rPr>
  </w:style>
  <w:style w:type="paragraph" w:customStyle="1" w:styleId="NormalBold">
    <w:name w:val="Normal + Bold"/>
    <w:aliases w:val="Double Underline"/>
    <w:basedOn w:val="Normal"/>
    <w:link w:val="NormalBoldChar"/>
    <w:qFormat/>
    <w:rsid w:val="001421CC"/>
    <w:pPr>
      <w:jc w:val="both"/>
    </w:pPr>
    <w:rPr>
      <w:b/>
      <w:color w:val="000000"/>
      <w:u w:val="single"/>
    </w:rPr>
  </w:style>
  <w:style w:type="character" w:customStyle="1" w:styleId="NormalBoldChar">
    <w:name w:val="Normal + Bold Char"/>
    <w:aliases w:val="Double Underline Char"/>
    <w:basedOn w:val="DefaultParagraphFont"/>
    <w:link w:val="NormalBold"/>
    <w:rsid w:val="001421CC"/>
    <w:rPr>
      <w:rFonts w:ascii="Calibri" w:hAnsi="Calibri"/>
      <w:b/>
      <w:color w:val="000000"/>
      <w:sz w:val="24"/>
      <w:u w:val="single"/>
    </w:rPr>
  </w:style>
  <w:style w:type="paragraph" w:customStyle="1" w:styleId="StyleCards12ptThickunderline">
    <w:name w:val="Style Cards + 12 pt Thick underline"/>
    <w:basedOn w:val="Normal"/>
    <w:link w:val="StyleCards12ptThickunderlineChar2"/>
    <w:qFormat/>
    <w:rsid w:val="001421CC"/>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1421CC"/>
    <w:rPr>
      <w:rFonts w:ascii="Calibri" w:eastAsia="Times New Roman" w:hAnsi="Calibri"/>
      <w:sz w:val="24"/>
      <w:u w:val="thick"/>
      <w:lang w:val="x-none" w:eastAsia="x-none"/>
    </w:rPr>
  </w:style>
  <w:style w:type="character" w:customStyle="1" w:styleId="BlockHeadingsChar1">
    <w:name w:val="Block Headings Char1"/>
    <w:rsid w:val="001421CC"/>
    <w:rPr>
      <w:b/>
      <w:caps/>
    </w:rPr>
  </w:style>
  <w:style w:type="character" w:customStyle="1" w:styleId="Longcite">
    <w:name w:val="Longcite"/>
    <w:rsid w:val="001421CC"/>
    <w:rPr>
      <w:sz w:val="16"/>
    </w:rPr>
  </w:style>
  <w:style w:type="paragraph" w:customStyle="1" w:styleId="NormalUnderline0">
    <w:name w:val="Normal + Underline"/>
    <w:basedOn w:val="Normal"/>
    <w:link w:val="NormalUnderlineChar0"/>
    <w:qFormat/>
    <w:rsid w:val="001421CC"/>
    <w:pPr>
      <w:ind w:left="720"/>
    </w:pPr>
    <w:rPr>
      <w:rFonts w:eastAsia="Times New Roman"/>
      <w:b/>
      <w:u w:val="single"/>
      <w:lang w:val="x-none" w:eastAsia="x-none"/>
    </w:rPr>
  </w:style>
  <w:style w:type="character" w:customStyle="1" w:styleId="NormalUnderlineChar0">
    <w:name w:val="Normal + Underline Char"/>
    <w:link w:val="NormalUnderline0"/>
    <w:rsid w:val="001421CC"/>
    <w:rPr>
      <w:rFonts w:ascii="Calibri" w:eastAsia="Times New Roman" w:hAnsi="Calibri"/>
      <w:b/>
      <w:sz w:val="24"/>
      <w:u w:val="single"/>
      <w:lang w:val="x-none" w:eastAsia="x-none"/>
    </w:rPr>
  </w:style>
  <w:style w:type="character" w:customStyle="1" w:styleId="FontStyle170">
    <w:name w:val="Font Style170"/>
    <w:uiPriority w:val="99"/>
    <w:rsid w:val="001421CC"/>
    <w:rPr>
      <w:rFonts w:ascii="Bookman Old Style" w:hAnsi="Bookman Old Style" w:cs="Bookman Old Style"/>
      <w:sz w:val="16"/>
      <w:szCs w:val="16"/>
    </w:rPr>
  </w:style>
  <w:style w:type="character" w:customStyle="1" w:styleId="FontStyle17">
    <w:name w:val="Font Style17"/>
    <w:uiPriority w:val="99"/>
    <w:rsid w:val="001421CC"/>
    <w:rPr>
      <w:rFonts w:ascii="Book Antiqua" w:hAnsi="Book Antiqua" w:cs="Book Antiqua"/>
      <w:i/>
      <w:iCs/>
      <w:spacing w:val="10"/>
      <w:sz w:val="22"/>
      <w:szCs w:val="22"/>
    </w:rPr>
  </w:style>
  <w:style w:type="character" w:customStyle="1" w:styleId="FontStyle329">
    <w:name w:val="Font Style329"/>
    <w:basedOn w:val="DefaultParagraphFont"/>
    <w:uiPriority w:val="99"/>
    <w:rsid w:val="001421CC"/>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421CC"/>
    <w:rPr>
      <w:color w:val="2B579A"/>
      <w:shd w:val="clear" w:color="auto" w:fill="E6E6E6"/>
    </w:rPr>
  </w:style>
  <w:style w:type="character" w:customStyle="1" w:styleId="m-895152127622952443gmail-style13ptbold">
    <w:name w:val="m_-895152127622952443gmail-style13ptbold"/>
    <w:basedOn w:val="DefaultParagraphFont"/>
    <w:rsid w:val="001421CC"/>
  </w:style>
  <w:style w:type="character" w:customStyle="1" w:styleId="m4133802843404377303gmail-style13ptbold">
    <w:name w:val="m_4133802843404377303gmail-style13ptbold"/>
    <w:basedOn w:val="DefaultParagraphFont"/>
    <w:rsid w:val="001421CC"/>
  </w:style>
  <w:style w:type="character" w:customStyle="1" w:styleId="m4133802843404377303gmail-styleunderline">
    <w:name w:val="m_4133802843404377303gmail-styleunderline"/>
    <w:basedOn w:val="DefaultParagraphFont"/>
    <w:rsid w:val="001421CC"/>
  </w:style>
  <w:style w:type="character" w:customStyle="1" w:styleId="m1864609289044096952gmail-style13ptbold">
    <w:name w:val="m_1864609289044096952gmail-style13ptbold"/>
    <w:basedOn w:val="DefaultParagraphFont"/>
    <w:rsid w:val="001421CC"/>
  </w:style>
  <w:style w:type="character" w:customStyle="1" w:styleId="m-2434640214339110092gmail-style13ptbold">
    <w:name w:val="m_-2434640214339110092gmail-style13ptbold"/>
    <w:basedOn w:val="DefaultParagraphFont"/>
    <w:rsid w:val="001421CC"/>
  </w:style>
  <w:style w:type="character" w:customStyle="1" w:styleId="m-2434640214339110092gmail-styleunderline">
    <w:name w:val="m_-2434640214339110092gmail-styleunderline"/>
    <w:basedOn w:val="DefaultParagraphFont"/>
    <w:rsid w:val="001421CC"/>
  </w:style>
  <w:style w:type="character" w:customStyle="1" w:styleId="articlepage-articlebody-firstletter">
    <w:name w:val="articlepage-articlebody-firstletter"/>
    <w:basedOn w:val="DefaultParagraphFont"/>
    <w:rsid w:val="001421CC"/>
  </w:style>
  <w:style w:type="character" w:customStyle="1" w:styleId="UnresolvedMention32">
    <w:name w:val="Unresolved Mention32"/>
    <w:basedOn w:val="DefaultParagraphFont"/>
    <w:uiPriority w:val="99"/>
    <w:semiHidden/>
    <w:unhideWhenUsed/>
    <w:rsid w:val="001421CC"/>
    <w:rPr>
      <w:color w:val="605E5C"/>
      <w:shd w:val="clear" w:color="auto" w:fill="E1DFDD"/>
    </w:rPr>
  </w:style>
  <w:style w:type="character" w:customStyle="1" w:styleId="m-268162420547309261gmail-stylestylebold12pt">
    <w:name w:val="m_-268162420547309261gmail-stylestylebold12pt"/>
    <w:basedOn w:val="DefaultParagraphFont"/>
    <w:rsid w:val="001421CC"/>
  </w:style>
  <w:style w:type="character" w:customStyle="1" w:styleId="m-268162420547309261gmail-styleboldunderline">
    <w:name w:val="m_-268162420547309261gmail-styleboldunderline"/>
    <w:basedOn w:val="DefaultParagraphFont"/>
    <w:rsid w:val="001421CC"/>
  </w:style>
  <w:style w:type="character" w:customStyle="1" w:styleId="hvr">
    <w:name w:val="hvr"/>
    <w:basedOn w:val="DefaultParagraphFont"/>
    <w:rsid w:val="001421CC"/>
  </w:style>
  <w:style w:type="character" w:customStyle="1" w:styleId="m-3350902899047358468gmail-styleunderline">
    <w:name w:val="m_-3350902899047358468gmail-styleunderline"/>
    <w:basedOn w:val="DefaultParagraphFont"/>
    <w:rsid w:val="001421CC"/>
  </w:style>
  <w:style w:type="paragraph" w:customStyle="1" w:styleId="Style5pt">
    <w:name w:val="Style 5 pt"/>
    <w:basedOn w:val="Normal"/>
    <w:link w:val="Style5ptChar"/>
    <w:rsid w:val="001421C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421CC"/>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421CC"/>
  </w:style>
  <w:style w:type="paragraph" w:customStyle="1" w:styleId="m462447500549623171gmail-msonormal">
    <w:name w:val="m_462447500549623171gmail-msonormal"/>
    <w:basedOn w:val="Normal"/>
    <w:uiPriority w:val="99"/>
    <w:rsid w:val="001421CC"/>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1421CC"/>
  </w:style>
  <w:style w:type="character" w:customStyle="1" w:styleId="SmallerReal">
    <w:name w:val="SmallerReal"/>
    <w:basedOn w:val="DefaultParagraphFont"/>
    <w:uiPriority w:val="1"/>
    <w:qFormat/>
    <w:rsid w:val="001421CC"/>
    <w:rPr>
      <w:rFonts w:ascii="Garamond" w:hAnsi="Garamond" w:hint="default"/>
      <w:sz w:val="16"/>
    </w:rPr>
  </w:style>
  <w:style w:type="paragraph" w:styleId="HTMLAddress">
    <w:name w:val="HTML Address"/>
    <w:basedOn w:val="Normal"/>
    <w:link w:val="HTMLAddressChar"/>
    <w:uiPriority w:val="99"/>
    <w:unhideWhenUsed/>
    <w:rsid w:val="001421CC"/>
    <w:rPr>
      <w:rFonts w:eastAsia="Times New Roman"/>
      <w:i/>
      <w:iCs/>
    </w:rPr>
  </w:style>
  <w:style w:type="character" w:customStyle="1" w:styleId="HTMLAddressChar">
    <w:name w:val="HTML Address Char"/>
    <w:basedOn w:val="DefaultParagraphFont"/>
    <w:link w:val="HTMLAddress"/>
    <w:uiPriority w:val="99"/>
    <w:rsid w:val="001421CC"/>
    <w:rPr>
      <w:rFonts w:ascii="Calibri" w:eastAsia="Times New Roman" w:hAnsi="Calibri"/>
      <w:i/>
      <w:iCs/>
      <w:sz w:val="24"/>
    </w:rPr>
  </w:style>
  <w:style w:type="character" w:customStyle="1" w:styleId="separator">
    <w:name w:val="separator"/>
    <w:basedOn w:val="DefaultParagraphFont"/>
    <w:rsid w:val="001421CC"/>
  </w:style>
  <w:style w:type="paragraph" w:customStyle="1" w:styleId="dek">
    <w:name w:val="dek"/>
    <w:basedOn w:val="Normal"/>
    <w:uiPriority w:val="99"/>
    <w:rsid w:val="001421CC"/>
    <w:pPr>
      <w:spacing w:before="100" w:beforeAutospacing="1" w:after="100" w:afterAutospacing="1"/>
    </w:pPr>
    <w:rPr>
      <w:rFonts w:eastAsia="Times New Roman"/>
    </w:rPr>
  </w:style>
  <w:style w:type="character" w:customStyle="1" w:styleId="arttitle">
    <w:name w:val="art_title"/>
    <w:basedOn w:val="DefaultParagraphFont"/>
    <w:rsid w:val="001421CC"/>
  </w:style>
  <w:style w:type="character" w:customStyle="1" w:styleId="serialtitle">
    <w:name w:val="serial_title"/>
    <w:basedOn w:val="DefaultParagraphFont"/>
    <w:rsid w:val="001421CC"/>
  </w:style>
  <w:style w:type="character" w:customStyle="1" w:styleId="volumeissue">
    <w:name w:val="volume_issue"/>
    <w:basedOn w:val="DefaultParagraphFont"/>
    <w:rsid w:val="001421CC"/>
  </w:style>
  <w:style w:type="character" w:customStyle="1" w:styleId="pagerange">
    <w:name w:val="page_range"/>
    <w:basedOn w:val="DefaultParagraphFont"/>
    <w:rsid w:val="001421CC"/>
  </w:style>
  <w:style w:type="character" w:customStyle="1" w:styleId="doilink">
    <w:name w:val="doi_link"/>
    <w:basedOn w:val="DefaultParagraphFont"/>
    <w:rsid w:val="001421CC"/>
  </w:style>
  <w:style w:type="paragraph" w:customStyle="1" w:styleId="para">
    <w:name w:val="para"/>
    <w:basedOn w:val="Normal"/>
    <w:qFormat/>
    <w:rsid w:val="001421CC"/>
    <w:pPr>
      <w:spacing w:before="100" w:beforeAutospacing="1" w:after="100" w:afterAutospacing="1" w:line="256" w:lineRule="auto"/>
    </w:pPr>
    <w:rPr>
      <w:rFonts w:eastAsia="Times New Roman"/>
    </w:rPr>
  </w:style>
  <w:style w:type="character" w:customStyle="1" w:styleId="headingnumber">
    <w:name w:val="headingnumber"/>
    <w:basedOn w:val="DefaultParagraphFont"/>
    <w:rsid w:val="001421CC"/>
  </w:style>
  <w:style w:type="character" w:customStyle="1" w:styleId="internalref">
    <w:name w:val="internalref"/>
    <w:basedOn w:val="DefaultParagraphFont"/>
    <w:rsid w:val="001421CC"/>
  </w:style>
  <w:style w:type="paragraph" w:customStyle="1" w:styleId="Analyitc">
    <w:name w:val="Analyitc"/>
    <w:basedOn w:val="Normal"/>
    <w:uiPriority w:val="4"/>
    <w:qFormat/>
    <w:rsid w:val="001421CC"/>
    <w:rPr>
      <w:b/>
      <w:color w:val="0070C0"/>
      <w:sz w:val="28"/>
    </w:rPr>
  </w:style>
  <w:style w:type="character" w:customStyle="1" w:styleId="l7">
    <w:name w:val="l7"/>
    <w:basedOn w:val="DefaultParagraphFont"/>
    <w:rsid w:val="001421CC"/>
  </w:style>
  <w:style w:type="character" w:customStyle="1" w:styleId="l6">
    <w:name w:val="l6"/>
    <w:basedOn w:val="DefaultParagraphFont"/>
    <w:rsid w:val="001421CC"/>
  </w:style>
  <w:style w:type="character" w:customStyle="1" w:styleId="l8">
    <w:name w:val="l8"/>
    <w:basedOn w:val="DefaultParagraphFont"/>
    <w:rsid w:val="001421CC"/>
  </w:style>
  <w:style w:type="character" w:customStyle="1" w:styleId="l9">
    <w:name w:val="l9"/>
    <w:basedOn w:val="DefaultParagraphFont"/>
    <w:rsid w:val="001421CC"/>
  </w:style>
  <w:style w:type="character" w:customStyle="1" w:styleId="m-134349766280542120gmail-style13ptbold">
    <w:name w:val="m_-134349766280542120gmail-style13ptbold"/>
    <w:basedOn w:val="DefaultParagraphFont"/>
    <w:rsid w:val="001421CC"/>
  </w:style>
  <w:style w:type="character" w:customStyle="1" w:styleId="m-134349766280542120gmail-msohyperlink">
    <w:name w:val="m_-134349766280542120gmail-msohyperlink"/>
    <w:basedOn w:val="DefaultParagraphFont"/>
    <w:rsid w:val="001421CC"/>
  </w:style>
  <w:style w:type="character" w:customStyle="1" w:styleId="m-134349766280542120gmail-styleunderline">
    <w:name w:val="m_-134349766280542120gmail-styleunderline"/>
    <w:basedOn w:val="DefaultParagraphFont"/>
    <w:rsid w:val="001421CC"/>
  </w:style>
  <w:style w:type="character" w:customStyle="1" w:styleId="m-134349766280542120gmail-cite">
    <w:name w:val="m_-134349766280542120gmail-cite"/>
    <w:basedOn w:val="DefaultParagraphFont"/>
    <w:rsid w:val="001421CC"/>
  </w:style>
  <w:style w:type="character" w:customStyle="1" w:styleId="m-134349766280542120gmail-underline">
    <w:name w:val="m_-134349766280542120gmail-underline"/>
    <w:basedOn w:val="DefaultParagraphFont"/>
    <w:rsid w:val="001421CC"/>
  </w:style>
  <w:style w:type="character" w:customStyle="1" w:styleId="m-134349766280542120gmail-underline0">
    <w:name w:val="m_-134349766280542120gmail-underline0"/>
    <w:basedOn w:val="DefaultParagraphFont"/>
    <w:rsid w:val="001421CC"/>
  </w:style>
  <w:style w:type="paragraph" w:customStyle="1" w:styleId="element">
    <w:name w:val="element"/>
    <w:basedOn w:val="Normal"/>
    <w:rsid w:val="001421CC"/>
    <w:pPr>
      <w:spacing w:before="100" w:beforeAutospacing="1" w:after="100" w:afterAutospacing="1"/>
    </w:pPr>
    <w:rPr>
      <w:rFonts w:eastAsia="Times New Roman"/>
      <w:lang w:eastAsia="zh-CN"/>
    </w:rPr>
  </w:style>
  <w:style w:type="paragraph" w:customStyle="1" w:styleId="p5">
    <w:name w:val="p5"/>
    <w:basedOn w:val="Normal"/>
    <w:rsid w:val="001421CC"/>
    <w:pPr>
      <w:spacing w:before="100" w:beforeAutospacing="1" w:after="100" w:afterAutospacing="1"/>
    </w:pPr>
    <w:rPr>
      <w:rFonts w:eastAsia="Times New Roman"/>
      <w:lang w:eastAsia="zh-CN"/>
    </w:rPr>
  </w:style>
  <w:style w:type="paragraph" w:customStyle="1" w:styleId="p7">
    <w:name w:val="p7"/>
    <w:basedOn w:val="Normal"/>
    <w:rsid w:val="001421CC"/>
    <w:pPr>
      <w:spacing w:before="100" w:beforeAutospacing="1" w:after="100" w:afterAutospacing="1"/>
    </w:pPr>
    <w:rPr>
      <w:rFonts w:eastAsia="Times New Roman"/>
      <w:lang w:eastAsia="zh-CN"/>
    </w:rPr>
  </w:style>
  <w:style w:type="paragraph" w:customStyle="1" w:styleId="p9">
    <w:name w:val="p9"/>
    <w:basedOn w:val="Normal"/>
    <w:rsid w:val="001421CC"/>
    <w:pPr>
      <w:spacing w:before="100" w:beforeAutospacing="1" w:after="100" w:afterAutospacing="1"/>
    </w:pPr>
    <w:rPr>
      <w:rFonts w:eastAsia="Times New Roman"/>
      <w:lang w:eastAsia="zh-CN"/>
    </w:rPr>
  </w:style>
  <w:style w:type="paragraph" w:customStyle="1" w:styleId="p11">
    <w:name w:val="p11"/>
    <w:basedOn w:val="Normal"/>
    <w:rsid w:val="001421CC"/>
    <w:pPr>
      <w:spacing w:before="100" w:beforeAutospacing="1" w:after="100" w:afterAutospacing="1"/>
    </w:pPr>
    <w:rPr>
      <w:rFonts w:eastAsia="Times New Roman"/>
      <w:lang w:eastAsia="zh-CN"/>
    </w:rPr>
  </w:style>
  <w:style w:type="paragraph" w:customStyle="1" w:styleId="p2">
    <w:name w:val="p2"/>
    <w:basedOn w:val="Normal"/>
    <w:rsid w:val="001421CC"/>
    <w:pPr>
      <w:spacing w:before="100" w:beforeAutospacing="1" w:after="100" w:afterAutospacing="1"/>
    </w:pPr>
    <w:rPr>
      <w:rFonts w:eastAsia="Times New Roman"/>
      <w:lang w:eastAsia="zh-CN"/>
    </w:rPr>
  </w:style>
  <w:style w:type="paragraph" w:customStyle="1" w:styleId="p4">
    <w:name w:val="p4"/>
    <w:basedOn w:val="Normal"/>
    <w:rsid w:val="001421CC"/>
    <w:pPr>
      <w:spacing w:before="100" w:beforeAutospacing="1" w:after="100" w:afterAutospacing="1"/>
    </w:pPr>
    <w:rPr>
      <w:rFonts w:eastAsia="Times New Roman"/>
      <w:lang w:eastAsia="zh-CN"/>
    </w:rPr>
  </w:style>
  <w:style w:type="paragraph" w:customStyle="1" w:styleId="p6">
    <w:name w:val="p6"/>
    <w:basedOn w:val="Normal"/>
    <w:rsid w:val="001421CC"/>
    <w:pPr>
      <w:spacing w:before="100" w:beforeAutospacing="1" w:after="100" w:afterAutospacing="1"/>
    </w:pPr>
    <w:rPr>
      <w:rFonts w:eastAsia="Times New Roman"/>
      <w:lang w:eastAsia="zh-CN"/>
    </w:rPr>
  </w:style>
  <w:style w:type="paragraph" w:customStyle="1" w:styleId="p8">
    <w:name w:val="p8"/>
    <w:basedOn w:val="Normal"/>
    <w:rsid w:val="001421CC"/>
    <w:pPr>
      <w:spacing w:before="100" w:beforeAutospacing="1" w:after="100" w:afterAutospacing="1"/>
    </w:pPr>
    <w:rPr>
      <w:rFonts w:eastAsia="Times New Roman"/>
      <w:lang w:eastAsia="zh-CN"/>
    </w:rPr>
  </w:style>
  <w:style w:type="paragraph" w:customStyle="1" w:styleId="p10">
    <w:name w:val="p10"/>
    <w:basedOn w:val="Normal"/>
    <w:rsid w:val="001421CC"/>
    <w:pPr>
      <w:spacing w:before="100" w:beforeAutospacing="1" w:after="100" w:afterAutospacing="1"/>
    </w:pPr>
    <w:rPr>
      <w:rFonts w:eastAsia="Times New Roman"/>
      <w:lang w:eastAsia="zh-CN"/>
    </w:rPr>
  </w:style>
  <w:style w:type="paragraph" w:customStyle="1" w:styleId="p12">
    <w:name w:val="p12"/>
    <w:basedOn w:val="Normal"/>
    <w:rsid w:val="001421CC"/>
    <w:pPr>
      <w:spacing w:before="100" w:beforeAutospacing="1" w:after="100" w:afterAutospacing="1"/>
    </w:pPr>
    <w:rPr>
      <w:rFonts w:eastAsia="Times New Roman"/>
      <w:lang w:eastAsia="zh-CN"/>
    </w:rPr>
  </w:style>
  <w:style w:type="paragraph" w:customStyle="1" w:styleId="p14">
    <w:name w:val="p14"/>
    <w:basedOn w:val="Normal"/>
    <w:rsid w:val="001421CC"/>
    <w:pPr>
      <w:spacing w:before="100" w:beforeAutospacing="1" w:after="100" w:afterAutospacing="1"/>
    </w:pPr>
    <w:rPr>
      <w:rFonts w:eastAsia="Times New Roman"/>
      <w:lang w:eastAsia="zh-CN"/>
    </w:rPr>
  </w:style>
  <w:style w:type="character" w:customStyle="1" w:styleId="wsj-article-caption-content">
    <w:name w:val="wsj-article-caption-content"/>
    <w:basedOn w:val="DefaultParagraphFont"/>
    <w:rsid w:val="001421CC"/>
  </w:style>
  <w:style w:type="character" w:customStyle="1" w:styleId="wsj-article-credit">
    <w:name w:val="wsj-article-credit"/>
    <w:basedOn w:val="DefaultParagraphFont"/>
    <w:rsid w:val="001421CC"/>
  </w:style>
  <w:style w:type="character" w:customStyle="1" w:styleId="wsj-article-credit-tag">
    <w:name w:val="wsj-article-credit-tag"/>
    <w:basedOn w:val="DefaultParagraphFont"/>
    <w:rsid w:val="001421CC"/>
  </w:style>
  <w:style w:type="paragraph" w:customStyle="1" w:styleId="initial">
    <w:name w:val="initial"/>
    <w:basedOn w:val="Normal"/>
    <w:rsid w:val="001421CC"/>
    <w:pPr>
      <w:spacing w:before="100" w:beforeAutospacing="1" w:after="100" w:afterAutospacing="1"/>
    </w:pPr>
    <w:rPr>
      <w:rFonts w:eastAsia="Times New Roman"/>
      <w:lang w:eastAsia="zh-CN"/>
    </w:rPr>
  </w:style>
  <w:style w:type="paragraph" w:customStyle="1" w:styleId="speakable-paragraph">
    <w:name w:val="speakable-paragraph"/>
    <w:basedOn w:val="Normal"/>
    <w:rsid w:val="001421CC"/>
    <w:pPr>
      <w:spacing w:before="100" w:beforeAutospacing="1" w:after="100" w:afterAutospacing="1"/>
    </w:pPr>
    <w:rPr>
      <w:rFonts w:eastAsia="Times New Roman"/>
      <w:lang w:eastAsia="zh-CN"/>
    </w:rPr>
  </w:style>
  <w:style w:type="character" w:customStyle="1" w:styleId="CardUnderlinedCharChar0">
    <w:name w:val="Card Underlined Char Char"/>
    <w:rsid w:val="001421CC"/>
    <w:rPr>
      <w:rFonts w:ascii="Arial Narrow" w:hAnsi="Arial Narrow"/>
      <w:sz w:val="22"/>
      <w:szCs w:val="24"/>
      <w:u w:val="single"/>
      <w:lang w:val="en-US" w:eastAsia="en-US" w:bidi="ar-SA"/>
    </w:rPr>
  </w:style>
  <w:style w:type="paragraph" w:customStyle="1" w:styleId="detailsub">
    <w:name w:val="detail__sub"/>
    <w:basedOn w:val="Normal"/>
    <w:rsid w:val="001421CC"/>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1421CC"/>
  </w:style>
  <w:style w:type="character" w:customStyle="1" w:styleId="m-299895914748161361gmail-styleunderline">
    <w:name w:val="m_-299895914748161361gmail-styleunderline"/>
    <w:basedOn w:val="DefaultParagraphFont"/>
    <w:rsid w:val="001421CC"/>
  </w:style>
  <w:style w:type="paragraph" w:customStyle="1" w:styleId="counter-paragraph">
    <w:name w:val="counter-paragraph"/>
    <w:basedOn w:val="Normal"/>
    <w:rsid w:val="001421CC"/>
    <w:pPr>
      <w:spacing w:before="100" w:beforeAutospacing="1" w:after="100" w:afterAutospacing="1"/>
    </w:pPr>
    <w:rPr>
      <w:rFonts w:eastAsia="Times New Roman"/>
      <w:lang w:eastAsia="zh-CN"/>
    </w:rPr>
  </w:style>
  <w:style w:type="paragraph" w:customStyle="1" w:styleId="m-266642551691440061gmail-cites">
    <w:name w:val="m_-266642551691440061gmail-cites"/>
    <w:basedOn w:val="Normal"/>
    <w:rsid w:val="001421CC"/>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1421CC"/>
  </w:style>
  <w:style w:type="paragraph" w:customStyle="1" w:styleId="m-266642551691440061gmail-cards">
    <w:name w:val="m_-266642551691440061gmail-cards"/>
    <w:basedOn w:val="Normal"/>
    <w:rsid w:val="001421CC"/>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1421CC"/>
  </w:style>
  <w:style w:type="paragraph" w:customStyle="1" w:styleId="listingexcerpt">
    <w:name w:val="listing__excerpt"/>
    <w:basedOn w:val="Normal"/>
    <w:rsid w:val="001421CC"/>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1421CC"/>
  </w:style>
  <w:style w:type="paragraph" w:customStyle="1" w:styleId="specialbutton">
    <w:name w:val="special__button"/>
    <w:basedOn w:val="Normal"/>
    <w:rsid w:val="001421CC"/>
    <w:pPr>
      <w:spacing w:before="100" w:beforeAutospacing="1" w:after="100" w:afterAutospacing="1"/>
    </w:pPr>
    <w:rPr>
      <w:rFonts w:eastAsia="Times New Roman"/>
      <w:lang w:eastAsia="zh-CN"/>
    </w:rPr>
  </w:style>
  <w:style w:type="character" w:customStyle="1" w:styleId="rollover-people">
    <w:name w:val="rollover-people"/>
    <w:basedOn w:val="DefaultParagraphFont"/>
    <w:rsid w:val="001421CC"/>
  </w:style>
  <w:style w:type="character" w:customStyle="1" w:styleId="StyleUnderliningChar9ptBold">
    <w:name w:val="Style Underlining Char + 9 pt Bold"/>
    <w:rsid w:val="001421CC"/>
    <w:rPr>
      <w:rFonts w:ascii="Times New Roman" w:hAnsi="Times New Roman"/>
      <w:b/>
      <w:bCs/>
      <w:sz w:val="20"/>
      <w:szCs w:val="24"/>
      <w:u w:val="single"/>
    </w:rPr>
  </w:style>
  <w:style w:type="character" w:customStyle="1" w:styleId="StyleUnderliningChar9pt">
    <w:name w:val="Style Underlining Char + 9 pt"/>
    <w:rsid w:val="001421CC"/>
    <w:rPr>
      <w:rFonts w:ascii="Times New Roman" w:hAnsi="Times New Roman"/>
      <w:sz w:val="20"/>
      <w:szCs w:val="24"/>
      <w:u w:val="single"/>
    </w:rPr>
  </w:style>
  <w:style w:type="character" w:customStyle="1" w:styleId="tChar">
    <w:name w:val="t Char"/>
    <w:rsid w:val="001421CC"/>
    <w:rPr>
      <w:rFonts w:ascii="Georgia" w:eastAsia="Times New Roman" w:hAnsi="Georgia" w:cs="Calibri"/>
      <w:b/>
      <w:lang w:val="x-none" w:eastAsia="x-none"/>
    </w:rPr>
  </w:style>
  <w:style w:type="paragraph" w:customStyle="1" w:styleId="StyleHeading4Underlinedsmalltextbody11ptUnderline">
    <w:name w:val="Style Heading 4Underlinedsmall textbody + 11 pt Underline"/>
    <w:basedOn w:val="Heading4"/>
    <w:link w:val="StyleHeading4Underlinedsmalltextbody11ptUnderlineChar"/>
    <w:rsid w:val="001421CC"/>
    <w:pPr>
      <w:keepNext w:val="0"/>
      <w:keepLines w:val="0"/>
      <w:widowControl w:val="0"/>
      <w:spacing w:before="0"/>
    </w:pPr>
    <w:rPr>
      <w:rFonts w:ascii="Bell MT" w:eastAsia="Calibri" w:hAnsi="Bell MT" w:cs="Times New Roman"/>
      <w:b w:val="0"/>
      <w:bCs/>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1421CC"/>
    <w:rPr>
      <w:rFonts w:ascii="Bell MT" w:eastAsia="Calibri" w:hAnsi="Bell MT" w:cs="Times New Roman"/>
      <w:bCs/>
      <w:iCs/>
      <w:szCs w:val="28"/>
      <w:u w:val="single"/>
    </w:rPr>
  </w:style>
  <w:style w:type="paragraph" w:customStyle="1" w:styleId="StyleHeading4Underlinedsmalltextbody11pt">
    <w:name w:val="Style Heading 4Underlinedsmall textbody + 11 pt"/>
    <w:basedOn w:val="Heading4"/>
    <w:link w:val="StyleHeading4Underlinedsmalltextbody11ptChar"/>
    <w:autoRedefine/>
    <w:rsid w:val="001421CC"/>
    <w:pPr>
      <w:keepNext w:val="0"/>
      <w:keepLines w:val="0"/>
      <w:widowControl w:val="0"/>
      <w:spacing w:before="0"/>
    </w:pPr>
    <w:rPr>
      <w:rFonts w:ascii="Bell MT" w:eastAsia="Calibri" w:hAnsi="Bell MT" w:cs="Times New Roman"/>
      <w:b w:val="0"/>
      <w:bCs/>
      <w:sz w:val="22"/>
      <w:szCs w:val="28"/>
      <w:u w:val="single"/>
    </w:rPr>
  </w:style>
  <w:style w:type="character" w:customStyle="1" w:styleId="StyleHeading4Underlinedsmalltextbody11ptChar">
    <w:name w:val="Style Heading 4Underlinedsmall textbody + 11 pt Char"/>
    <w:basedOn w:val="DefaultParagraphFont"/>
    <w:link w:val="StyleHeading4Underlinedsmalltextbody11pt"/>
    <w:rsid w:val="001421CC"/>
    <w:rPr>
      <w:rFonts w:ascii="Bell MT" w:eastAsia="Calibri" w:hAnsi="Bell MT" w:cs="Times New Roman"/>
      <w:bCs/>
      <w:iCs/>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1421CC"/>
    <w:pPr>
      <w:keepNext w:val="0"/>
      <w:keepLines w:val="0"/>
      <w:widowControl w:val="0"/>
      <w:spacing w:before="0"/>
    </w:pPr>
    <w:rPr>
      <w:rFonts w:ascii="Bell MT" w:eastAsia="Calibri" w:hAnsi="Bell MT" w:cs="Times New Roman"/>
      <w:b w:val="0"/>
      <w:bCs/>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1421CC"/>
    <w:rPr>
      <w:rFonts w:ascii="Bell MT" w:eastAsia="Calibri" w:hAnsi="Bell MT" w:cs="Times New Roman"/>
      <w:bCs/>
      <w:iCs/>
      <w:u w:val="single"/>
    </w:rPr>
  </w:style>
  <w:style w:type="paragraph" w:customStyle="1" w:styleId="areyou">
    <w:name w:val="are you"/>
    <w:basedOn w:val="Normal"/>
    <w:link w:val="areyouChar"/>
    <w:uiPriority w:val="4"/>
    <w:qFormat/>
    <w:rsid w:val="001421CC"/>
    <w:pPr>
      <w:outlineLvl w:val="3"/>
    </w:pPr>
    <w:rPr>
      <w:b/>
      <w:sz w:val="26"/>
    </w:rPr>
  </w:style>
  <w:style w:type="character" w:customStyle="1" w:styleId="areyouChar">
    <w:name w:val="are you Char"/>
    <w:basedOn w:val="DefaultParagraphFont"/>
    <w:link w:val="areyou"/>
    <w:uiPriority w:val="4"/>
    <w:rsid w:val="001421CC"/>
    <w:rPr>
      <w:rFonts w:ascii="Calibri" w:hAnsi="Calibri"/>
      <w:b/>
      <w:sz w:val="26"/>
    </w:rPr>
  </w:style>
  <w:style w:type="character" w:customStyle="1" w:styleId="balancedheadline">
    <w:name w:val="balancedheadline"/>
    <w:basedOn w:val="DefaultParagraphFont"/>
    <w:rsid w:val="001421CC"/>
  </w:style>
  <w:style w:type="character" w:customStyle="1" w:styleId="author-ref">
    <w:name w:val="author-ref"/>
    <w:basedOn w:val="DefaultParagraphFont"/>
    <w:rsid w:val="001421CC"/>
  </w:style>
  <w:style w:type="paragraph" w:customStyle="1" w:styleId="u-mb-2">
    <w:name w:val="u-mb-2"/>
    <w:basedOn w:val="Normal"/>
    <w:rsid w:val="001421CC"/>
    <w:pPr>
      <w:spacing w:before="100" w:beforeAutospacing="1" w:after="100" w:afterAutospacing="1"/>
    </w:pPr>
    <w:rPr>
      <w:rFonts w:eastAsia="Times New Roman"/>
    </w:rPr>
  </w:style>
  <w:style w:type="character" w:customStyle="1" w:styleId="authorsname">
    <w:name w:val="authors__name"/>
    <w:basedOn w:val="DefaultParagraphFont"/>
    <w:rsid w:val="001421CC"/>
  </w:style>
  <w:style w:type="character" w:customStyle="1" w:styleId="authorscontact">
    <w:name w:val="authors__contact"/>
    <w:basedOn w:val="DefaultParagraphFont"/>
    <w:rsid w:val="001421CC"/>
  </w:style>
  <w:style w:type="character" w:customStyle="1" w:styleId="affiliationdepartment">
    <w:name w:val="affiliation__department"/>
    <w:basedOn w:val="DefaultParagraphFont"/>
    <w:rsid w:val="001421CC"/>
  </w:style>
  <w:style w:type="character" w:customStyle="1" w:styleId="affiliationname">
    <w:name w:val="affiliation__name"/>
    <w:basedOn w:val="DefaultParagraphFont"/>
    <w:rsid w:val="001421CC"/>
  </w:style>
  <w:style w:type="character" w:customStyle="1" w:styleId="affiliationcity">
    <w:name w:val="affiliation__city"/>
    <w:basedOn w:val="DefaultParagraphFont"/>
    <w:rsid w:val="001421CC"/>
  </w:style>
  <w:style w:type="character" w:customStyle="1" w:styleId="affiliationcountry">
    <w:name w:val="affiliation__country"/>
    <w:basedOn w:val="DefaultParagraphFont"/>
    <w:rsid w:val="001421CC"/>
  </w:style>
  <w:style w:type="character" w:customStyle="1" w:styleId="journaltitle">
    <w:name w:val="journaltitle"/>
    <w:basedOn w:val="DefaultParagraphFont"/>
    <w:rsid w:val="001421CC"/>
  </w:style>
  <w:style w:type="paragraph" w:customStyle="1" w:styleId="nav-linksstylessectiontitle-sc-1tike8v-3">
    <w:name w:val="nav-linksstyles__sectiontitle-sc-1tike8v-3"/>
    <w:basedOn w:val="Normal"/>
    <w:rsid w:val="001421CC"/>
    <w:pPr>
      <w:spacing w:before="100" w:beforeAutospacing="1" w:after="100" w:afterAutospacing="1"/>
    </w:pPr>
    <w:rPr>
      <w:rFonts w:eastAsia="Times New Roman"/>
    </w:rPr>
  </w:style>
  <w:style w:type="character" w:customStyle="1" w:styleId="text-sc-1amvtpj-0-span">
    <w:name w:val="text-sc-1amvtpj-0-span"/>
    <w:basedOn w:val="DefaultParagraphFont"/>
    <w:rsid w:val="001421CC"/>
  </w:style>
  <w:style w:type="character" w:customStyle="1" w:styleId="section-front-header-modulesubtitle">
    <w:name w:val="section-front-header-module__subtitle"/>
    <w:basedOn w:val="DefaultParagraphFont"/>
    <w:rsid w:val="001421CC"/>
  </w:style>
  <w:style w:type="character" w:customStyle="1" w:styleId="article-classifiergap">
    <w:name w:val="article-classifier__gap"/>
    <w:basedOn w:val="DefaultParagraphFont"/>
    <w:rsid w:val="001421CC"/>
  </w:style>
  <w:style w:type="character" w:customStyle="1" w:styleId="a-size-extra-large">
    <w:name w:val="a-size-extra-large"/>
    <w:basedOn w:val="DefaultParagraphFont"/>
    <w:rsid w:val="001421CC"/>
  </w:style>
  <w:style w:type="paragraph" w:customStyle="1" w:styleId="generic-articlebody">
    <w:name w:val="generic-article__body"/>
    <w:basedOn w:val="Normal"/>
    <w:rsid w:val="001421CC"/>
    <w:pPr>
      <w:spacing w:before="100" w:beforeAutospacing="1" w:after="100" w:afterAutospacing="1"/>
    </w:pPr>
    <w:rPr>
      <w:rFonts w:eastAsia="Times New Roman"/>
    </w:rPr>
  </w:style>
  <w:style w:type="character" w:customStyle="1" w:styleId="m-6919561637539550718gmail-style13ptbold">
    <w:name w:val="m_-6919561637539550718gmail-style13ptbold"/>
    <w:basedOn w:val="DefaultParagraphFont"/>
    <w:rsid w:val="001421CC"/>
  </w:style>
  <w:style w:type="character" w:customStyle="1" w:styleId="m-6919561637539550718gmail-styleunderline">
    <w:name w:val="m_-6919561637539550718gmail-styleunderline"/>
    <w:basedOn w:val="DefaultParagraphFont"/>
    <w:rsid w:val="001421CC"/>
  </w:style>
  <w:style w:type="character" w:customStyle="1" w:styleId="n-util-visually-hidden">
    <w:name w:val="n-util-visually-hidden"/>
    <w:basedOn w:val="DefaultParagraphFont"/>
    <w:rsid w:val="001421CC"/>
  </w:style>
  <w:style w:type="paragraph" w:customStyle="1" w:styleId="suggested-readssubheading">
    <w:name w:val="suggested-reads__subheading"/>
    <w:basedOn w:val="Normal"/>
    <w:rsid w:val="001421CC"/>
    <w:pPr>
      <w:spacing w:before="100" w:beforeAutospacing="1" w:after="100" w:afterAutospacing="1" w:line="240" w:lineRule="auto"/>
    </w:pPr>
    <w:rPr>
      <w:rFonts w:ascii="Times New Roman" w:eastAsia="Times New Roman" w:hAnsi="Times New Roman"/>
    </w:rPr>
  </w:style>
  <w:style w:type="character" w:customStyle="1" w:styleId="cardclassifier-gap">
    <w:name w:val="card__classifier-gap"/>
    <w:basedOn w:val="DefaultParagraphFont"/>
    <w:rsid w:val="001421CC"/>
  </w:style>
  <w:style w:type="paragraph" w:customStyle="1" w:styleId="suggested-readslist-itemsubheading">
    <w:name w:val="suggested-reads__list-item__subheading"/>
    <w:basedOn w:val="Normal"/>
    <w:rsid w:val="001421CC"/>
    <w:pPr>
      <w:spacing w:before="100" w:beforeAutospacing="1" w:after="100" w:afterAutospacing="1" w:line="240" w:lineRule="auto"/>
    </w:pPr>
    <w:rPr>
      <w:rFonts w:ascii="Times New Roman" w:eastAsia="Times New Roman" w:hAnsi="Times New Roman"/>
    </w:rPr>
  </w:style>
  <w:style w:type="paragraph" w:customStyle="1" w:styleId="AnalyticTag">
    <w:name w:val="Analytic Tag"/>
    <w:basedOn w:val="Heading4"/>
    <w:link w:val="AnalyticTagChar"/>
    <w:uiPriority w:val="4"/>
    <w:qFormat/>
    <w:rsid w:val="001421CC"/>
  </w:style>
  <w:style w:type="character" w:customStyle="1" w:styleId="AnalyticTagChar">
    <w:name w:val="Analytic Tag Char"/>
    <w:basedOn w:val="DefaultParagraphFont"/>
    <w:link w:val="AnalyticTag"/>
    <w:uiPriority w:val="4"/>
    <w:rsid w:val="001421CC"/>
    <w:rPr>
      <w:rFonts w:ascii="Calibri" w:eastAsiaTheme="majorEastAsia" w:hAnsi="Calibri" w:cstheme="majorBidi"/>
      <w:b/>
      <w:iCs/>
      <w:sz w:val="26"/>
    </w:rPr>
  </w:style>
  <w:style w:type="character" w:customStyle="1" w:styleId="DebateUnderlined">
    <w:name w:val="Debate Underlined"/>
    <w:basedOn w:val="DefaultParagraphFont"/>
    <w:rsid w:val="001421CC"/>
    <w:rPr>
      <w:rFonts w:ascii="Tahoma" w:hAnsi="Tahoma"/>
      <w:b/>
      <w:sz w:val="22"/>
      <w:u w:val="single"/>
    </w:rPr>
  </w:style>
  <w:style w:type="paragraph" w:customStyle="1" w:styleId="CiteBold">
    <w:name w:val="Cite Bold"/>
    <w:basedOn w:val="Normal"/>
    <w:link w:val="CiteBoldChar"/>
    <w:qFormat/>
    <w:rsid w:val="001421CC"/>
    <w:pPr>
      <w:widowControl w:val="0"/>
      <w:autoSpaceDE w:val="0"/>
      <w:autoSpaceDN w:val="0"/>
      <w:adjustRightInd w:val="0"/>
      <w:ind w:left="720"/>
    </w:pPr>
    <w:rPr>
      <w:b/>
      <w:caps/>
    </w:rPr>
  </w:style>
  <w:style w:type="character" w:customStyle="1" w:styleId="CiteBoldChar">
    <w:name w:val="Cite Bold Char"/>
    <w:basedOn w:val="DefaultParagraphFont"/>
    <w:link w:val="CiteBold"/>
    <w:rsid w:val="001421CC"/>
    <w:rPr>
      <w:rFonts w:ascii="Calibri" w:hAnsi="Calibri"/>
      <w:b/>
      <w:caps/>
      <w:sz w:val="24"/>
    </w:rPr>
  </w:style>
  <w:style w:type="paragraph" w:customStyle="1" w:styleId="StyleJustifiedCharChar">
    <w:name w:val="Style Justified Char Char"/>
    <w:basedOn w:val="Normal"/>
    <w:link w:val="StyleJustifiedCharCharChar"/>
    <w:rsid w:val="001421CC"/>
    <w:pPr>
      <w:ind w:left="432"/>
      <w:jc w:val="both"/>
    </w:pPr>
    <w:rPr>
      <w:rFonts w:ascii="Times New Roman" w:eastAsia="Batang" w:hAnsi="Times New Roman"/>
      <w:sz w:val="20"/>
      <w:szCs w:val="20"/>
    </w:rPr>
  </w:style>
  <w:style w:type="character" w:customStyle="1" w:styleId="StyleJustifiedCharCharChar">
    <w:name w:val="Style Justified Char Char Char"/>
    <w:link w:val="StyleJustifiedCharChar"/>
    <w:rsid w:val="001421CC"/>
    <w:rPr>
      <w:rFonts w:ascii="Times New Roman" w:eastAsia="Batang" w:hAnsi="Times New Roman"/>
      <w:sz w:val="20"/>
      <w:szCs w:val="20"/>
    </w:rPr>
  </w:style>
  <w:style w:type="paragraph" w:customStyle="1" w:styleId="Heading3New">
    <w:name w:val="Heading 3 New"/>
    <w:basedOn w:val="Heading3"/>
    <w:next w:val="Normal"/>
    <w:qFormat/>
    <w:rsid w:val="001421CC"/>
    <w:rPr>
      <w:rFonts w:eastAsia="Times New Roman" w:cs="Times New Roman"/>
    </w:rPr>
  </w:style>
  <w:style w:type="character" w:customStyle="1" w:styleId="m8370952637483410863gmail-styleunderline">
    <w:name w:val="m_8370952637483410863gmail-styleunderline"/>
    <w:basedOn w:val="DefaultParagraphFont"/>
    <w:rsid w:val="001421CC"/>
  </w:style>
  <w:style w:type="character" w:customStyle="1" w:styleId="m400377485754071043gmail-style13ptbold">
    <w:name w:val="m_400377485754071043gmail-style13ptbold"/>
    <w:basedOn w:val="DefaultParagraphFont"/>
    <w:rsid w:val="001421CC"/>
  </w:style>
  <w:style w:type="character" w:customStyle="1" w:styleId="SmallCharChar">
    <w:name w:val="Small Char Char"/>
    <w:basedOn w:val="DefaultParagraphFont"/>
    <w:rsid w:val="001421CC"/>
    <w:rPr>
      <w:sz w:val="17"/>
      <w:szCs w:val="24"/>
      <w:lang w:val="en-US" w:eastAsia="en-US" w:bidi="ar-SA"/>
    </w:rPr>
  </w:style>
  <w:style w:type="paragraph" w:customStyle="1" w:styleId="ThickUnderline">
    <w:name w:val="ThickUnderline"/>
    <w:qFormat/>
    <w:rsid w:val="001421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sz w:val="20"/>
      <w:szCs w:val="20"/>
      <w:u w:val="thick"/>
    </w:rPr>
  </w:style>
  <w:style w:type="paragraph" w:customStyle="1" w:styleId="TagsFutura">
    <w:name w:val="TagsFutura"/>
    <w:basedOn w:val="Normal"/>
    <w:next w:val="Cites"/>
    <w:rsid w:val="001421CC"/>
    <w:pPr>
      <w:spacing w:after="0" w:line="240" w:lineRule="auto"/>
    </w:pPr>
    <w:rPr>
      <w:rFonts w:ascii="Futura" w:eastAsia="Times" w:hAnsi="Futura"/>
      <w:b/>
      <w:caps/>
      <w:sz w:val="18"/>
      <w:szCs w:val="20"/>
    </w:rPr>
  </w:style>
  <w:style w:type="paragraph" w:customStyle="1" w:styleId="DebateTag">
    <w:name w:val="DebateTag"/>
    <w:basedOn w:val="Normal"/>
    <w:qFormat/>
    <w:rsid w:val="001421CC"/>
    <w:pPr>
      <w:spacing w:after="0" w:line="240" w:lineRule="auto"/>
    </w:pPr>
    <w:rPr>
      <w:rFonts w:ascii="Times New Roman" w:eastAsia="Calibri" w:hAnsi="Times New Roman"/>
      <w:b/>
    </w:rPr>
  </w:style>
  <w:style w:type="character" w:customStyle="1" w:styleId="m-4799866747027741266gmail-style13ptbold">
    <w:name w:val="m_-4799866747027741266gmail-style13ptbold"/>
    <w:basedOn w:val="DefaultParagraphFont"/>
    <w:rsid w:val="001421CC"/>
  </w:style>
  <w:style w:type="character" w:customStyle="1" w:styleId="m-4799866747027741266gmail-apple-converted-space">
    <w:name w:val="m_-4799866747027741266gmail-apple-converted-space"/>
    <w:basedOn w:val="DefaultParagraphFont"/>
    <w:rsid w:val="001421CC"/>
  </w:style>
  <w:style w:type="character" w:customStyle="1" w:styleId="m-4799866747027741266gmail-m3965771245576658108gmail-styleunderline">
    <w:name w:val="m_-4799866747027741266gmail-m3965771245576658108gmail-styleunderline"/>
    <w:basedOn w:val="DefaultParagraphFont"/>
    <w:rsid w:val="001421CC"/>
  </w:style>
  <w:style w:type="character" w:customStyle="1" w:styleId="StyleStyleUnderlineUnderlineStyleBoldUnderlineIntenseEmphas1">
    <w:name w:val="Style Style UnderlineUnderlineStyle Bold UnderlineIntense Emphas...1"/>
    <w:basedOn w:val="DefaultParagraphFont"/>
    <w:rsid w:val="001421CC"/>
    <w:rPr>
      <w:b w:val="0"/>
      <w:bCs w:val="0"/>
      <w:sz w:val="24"/>
      <w:u w:val="single"/>
      <w:bdr w:val="none" w:sz="0" w:space="0" w:color="auto" w:frame="1"/>
    </w:rPr>
  </w:style>
  <w:style w:type="paragraph" w:customStyle="1" w:styleId="CiteChar2">
    <w:name w:val="Cite Char"/>
    <w:basedOn w:val="Normal"/>
    <w:qFormat/>
    <w:rsid w:val="001421CC"/>
    <w:pPr>
      <w:ind w:left="-1080"/>
    </w:pPr>
    <w:rPr>
      <w:rFonts w:ascii="Arial Narrow" w:eastAsia="SimSun" w:hAnsi="Arial Narrow"/>
      <w:b/>
      <w:szCs w:val="20"/>
      <w:lang w:eastAsia="zh-CN"/>
    </w:rPr>
  </w:style>
  <w:style w:type="paragraph" w:customStyle="1" w:styleId="StyleHeading4TagsmalltextBigcardbodyNormalTagNotBold">
    <w:name w:val="Style Heading 4Tagsmall textBig cardbodyNormal Tag + Not Bold"/>
    <w:basedOn w:val="Heading4"/>
    <w:qFormat/>
    <w:rsid w:val="001421CC"/>
    <w:rPr>
      <w:bCs/>
      <w:iCs w:val="0"/>
    </w:rPr>
  </w:style>
  <w:style w:type="paragraph" w:customStyle="1" w:styleId="CiteLittle">
    <w:name w:val="Cite Little"/>
    <w:next w:val="Normal"/>
    <w:qFormat/>
    <w:rsid w:val="001421CC"/>
    <w:pPr>
      <w:spacing w:after="0" w:line="240" w:lineRule="auto"/>
    </w:pPr>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1421CC"/>
    <w:pPr>
      <w:ind w:left="-1080" w:right="1728"/>
    </w:pPr>
    <w:rPr>
      <w:rFonts w:ascii="Arial Narrow" w:eastAsia="Times New Roman" w:hAnsi="Arial Narrow"/>
      <w:sz w:val="18"/>
      <w:szCs w:val="20"/>
    </w:rPr>
  </w:style>
  <w:style w:type="character" w:customStyle="1" w:styleId="UnderlinedTextChar">
    <w:name w:val="Underlined Text Char"/>
    <w:link w:val="UnderlinedText"/>
    <w:uiPriority w:val="6"/>
    <w:rsid w:val="001421CC"/>
    <w:rPr>
      <w:rFonts w:ascii="Calibri" w:eastAsia="Calibri" w:hAnsi="Calibri"/>
      <w:b/>
      <w:sz w:val="24"/>
    </w:rPr>
  </w:style>
  <w:style w:type="character" w:customStyle="1" w:styleId="StyleAsianMSMinchoBold">
    <w:name w:val="Style (Asian) MS Mincho Bold"/>
    <w:rsid w:val="001421CC"/>
    <w:rPr>
      <w:rFonts w:ascii="Times New Roman" w:eastAsia="MS Mincho" w:hAnsi="Times New Roman"/>
      <w:b/>
      <w:bCs/>
      <w:u w:val="thick"/>
    </w:rPr>
  </w:style>
  <w:style w:type="character" w:customStyle="1" w:styleId="StyleAsianMSMincho">
    <w:name w:val="Style (Asian) MS Mincho"/>
    <w:rsid w:val="001421CC"/>
    <w:rPr>
      <w:rFonts w:ascii="Times New Roman" w:eastAsia="MS Mincho" w:hAnsi="Times New Roman"/>
      <w:u w:val="thick"/>
    </w:rPr>
  </w:style>
  <w:style w:type="paragraph" w:customStyle="1" w:styleId="docheader">
    <w:name w:val="doc header"/>
    <w:autoRedefine/>
    <w:qFormat/>
    <w:rsid w:val="001421CC"/>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421CC"/>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1421CC"/>
  </w:style>
  <w:style w:type="paragraph" w:customStyle="1" w:styleId="blocorganizer">
    <w:name w:val="bloc organizer"/>
    <w:basedOn w:val="Heading1"/>
    <w:next w:val="bloctitles"/>
    <w:link w:val="blocorganizerChar"/>
    <w:autoRedefine/>
    <w:qFormat/>
    <w:rsid w:val="001421CC"/>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1421CC"/>
    <w:rPr>
      <w:rFonts w:ascii="Times New Roman" w:eastAsia="Times New Roman" w:hAnsi="Times New Roman" w:cs="Times New Roman"/>
      <w:b/>
      <w:sz w:val="4"/>
      <w:szCs w:val="32"/>
      <w:u w:val="single"/>
    </w:rPr>
  </w:style>
  <w:style w:type="paragraph" w:customStyle="1" w:styleId="StyleBodyText11ptBoldBlack">
    <w:name w:val="Style Body Text + 11 pt Bold Black"/>
    <w:basedOn w:val="BodyText"/>
    <w:link w:val="StyleBodyText11ptBoldBlackChar"/>
    <w:qFormat/>
    <w:rsid w:val="001421CC"/>
    <w:pPr>
      <w:suppressAutoHyphens/>
      <w:spacing w:after="120"/>
    </w:pPr>
    <w:rPr>
      <w:rFonts w:ascii="Times New Roman" w:hAnsi="Times New Roman"/>
      <w:b/>
      <w:bCs/>
      <w:color w:val="000000"/>
      <w:sz w:val="20"/>
      <w:lang w:eastAsia="ar-SA"/>
    </w:rPr>
  </w:style>
  <w:style w:type="character" w:customStyle="1" w:styleId="StyleBodyText11ptBoldBlackChar">
    <w:name w:val="Style Body Text + 11 pt Bold Black Char"/>
    <w:link w:val="StyleBodyText11ptBoldBlack"/>
    <w:rsid w:val="001421CC"/>
    <w:rPr>
      <w:rFonts w:ascii="Times New Roman" w:eastAsia="Times New Roman" w:hAnsi="Times New Roman"/>
      <w:b/>
      <w:bCs/>
      <w:color w:val="000000"/>
      <w:sz w:val="20"/>
      <w:szCs w:val="20"/>
      <w:lang w:eastAsia="ar-SA"/>
    </w:rPr>
  </w:style>
  <w:style w:type="paragraph" w:customStyle="1" w:styleId="StyletinyBold">
    <w:name w:val="Style tiny + Bold"/>
    <w:basedOn w:val="Normal"/>
    <w:link w:val="StyletinyBoldChar"/>
    <w:qFormat/>
    <w:rsid w:val="001421CC"/>
    <w:pPr>
      <w:tabs>
        <w:tab w:val="left" w:pos="4410"/>
      </w:tabs>
      <w:contextualSpacing/>
    </w:pPr>
    <w:rPr>
      <w:rFonts w:ascii="Times New Roman" w:hAnsi="Times New Roman"/>
      <w:bCs/>
      <w:sz w:val="20"/>
      <w:szCs w:val="20"/>
    </w:rPr>
  </w:style>
  <w:style w:type="character" w:customStyle="1" w:styleId="StyletinyBoldChar">
    <w:name w:val="Style tiny + Bold Char"/>
    <w:link w:val="StyletinyBold"/>
    <w:rsid w:val="001421CC"/>
    <w:rPr>
      <w:rFonts w:ascii="Times New Roman" w:hAnsi="Times New Roman"/>
      <w:bCs/>
      <w:sz w:val="20"/>
      <w:szCs w:val="20"/>
    </w:rPr>
  </w:style>
  <w:style w:type="character" w:customStyle="1" w:styleId="UnderlineBoldChar">
    <w:name w:val="Underline Bold Char"/>
    <w:locked/>
    <w:rsid w:val="001421CC"/>
    <w:rPr>
      <w:rFonts w:ascii="Times New Roman" w:eastAsia="Times New Roman" w:hAnsi="Times New Roman"/>
      <w:b/>
      <w:szCs w:val="20"/>
      <w:u w:val="single"/>
    </w:rPr>
  </w:style>
  <w:style w:type="character" w:customStyle="1" w:styleId="cardCharCharCharCharChar">
    <w:name w:val="card Char Char Char Char Char"/>
    <w:rsid w:val="001421CC"/>
    <w:rPr>
      <w:rFonts w:ascii="Times New Roman" w:eastAsia="Times New Roman" w:hAnsi="Times New Roman"/>
      <w:sz w:val="20"/>
      <w:szCs w:val="20"/>
    </w:rPr>
  </w:style>
  <w:style w:type="character" w:customStyle="1" w:styleId="tagChar">
    <w:name w:val="%tag Char"/>
    <w:link w:val="tag"/>
    <w:uiPriority w:val="99"/>
    <w:rsid w:val="001421CC"/>
    <w:rPr>
      <w:rFonts w:ascii="Garamond" w:eastAsia="Calibri" w:hAnsi="Garamond"/>
      <w:bCs/>
      <w:sz w:val="18"/>
    </w:rPr>
  </w:style>
  <w:style w:type="paragraph" w:customStyle="1" w:styleId="card2">
    <w:name w:val="%card"/>
    <w:basedOn w:val="Normal"/>
    <w:link w:val="cardChar3"/>
    <w:qFormat/>
    <w:rsid w:val="001421CC"/>
    <w:pPr>
      <w:ind w:left="288" w:right="288"/>
    </w:pPr>
    <w:rPr>
      <w:rFonts w:ascii="Times New Roman" w:eastAsia="Times New Roman" w:hAnsi="Times New Roman"/>
      <w:sz w:val="20"/>
      <w:szCs w:val="20"/>
    </w:rPr>
  </w:style>
  <w:style w:type="character" w:customStyle="1" w:styleId="cardChar3">
    <w:name w:val="%card Char"/>
    <w:link w:val="card2"/>
    <w:rsid w:val="001421CC"/>
    <w:rPr>
      <w:rFonts w:ascii="Times New Roman" w:eastAsia="Times New Roman" w:hAnsi="Times New Roman"/>
      <w:sz w:val="20"/>
      <w:szCs w:val="20"/>
    </w:rPr>
  </w:style>
  <w:style w:type="character" w:customStyle="1" w:styleId="AAAcardChar">
    <w:name w:val="AAAcard Char"/>
    <w:link w:val="AAAcard"/>
    <w:uiPriority w:val="99"/>
    <w:rsid w:val="001421CC"/>
    <w:rPr>
      <w:rFonts w:ascii="Calibri" w:eastAsia="Times New Roman" w:hAnsi="Calibri"/>
      <w:sz w:val="24"/>
    </w:rPr>
  </w:style>
  <w:style w:type="character" w:customStyle="1" w:styleId="underlineCharChar">
    <w:name w:val="underline Char Char"/>
    <w:rsid w:val="001421CC"/>
    <w:rPr>
      <w:rFonts w:ascii="Arial Narrow" w:eastAsia="Times New Roman" w:hAnsi="Arial Narrow"/>
      <w:szCs w:val="24"/>
      <w:u w:val="single"/>
    </w:rPr>
  </w:style>
  <w:style w:type="paragraph" w:customStyle="1" w:styleId="TagStyle0">
    <w:name w:val="Tag Style"/>
    <w:basedOn w:val="Normal"/>
    <w:qFormat/>
    <w:rsid w:val="001421CC"/>
    <w:rPr>
      <w:rFonts w:ascii="Times New Roman" w:eastAsia="Times New Roman" w:hAnsi="Times New Roman"/>
      <w:b/>
    </w:rPr>
  </w:style>
  <w:style w:type="paragraph" w:customStyle="1" w:styleId="tagstyle1">
    <w:name w:val="tagstyle"/>
    <w:basedOn w:val="Normal"/>
    <w:qFormat/>
    <w:rsid w:val="001421CC"/>
    <w:pPr>
      <w:spacing w:before="100" w:beforeAutospacing="1" w:after="100" w:afterAutospacing="1"/>
    </w:pPr>
    <w:rPr>
      <w:rFonts w:ascii="Times New Roman" w:eastAsia="Times New Roman" w:hAnsi="Times New Roman"/>
    </w:rPr>
  </w:style>
  <w:style w:type="character" w:customStyle="1" w:styleId="newsstorytitle">
    <w:name w:val="news_story_title"/>
    <w:rsid w:val="001421CC"/>
  </w:style>
  <w:style w:type="character" w:customStyle="1" w:styleId="CardUpSize-LightChar">
    <w:name w:val="CardUpSize - Light Char"/>
    <w:link w:val="CardUpSize-Light"/>
    <w:rsid w:val="001421CC"/>
    <w:rPr>
      <w:szCs w:val="32"/>
      <w:u w:val="single"/>
    </w:rPr>
  </w:style>
  <w:style w:type="paragraph" w:customStyle="1" w:styleId="CardDownx15">
    <w:name w:val="CardDown x1.5"/>
    <w:basedOn w:val="Header"/>
    <w:qFormat/>
    <w:rsid w:val="001421CC"/>
    <w:pPr>
      <w:tabs>
        <w:tab w:val="clear" w:pos="4680"/>
        <w:tab w:val="clear" w:pos="9360"/>
      </w:tabs>
    </w:pPr>
    <w:rPr>
      <w:rFonts w:eastAsiaTheme="minorEastAsia"/>
    </w:rPr>
  </w:style>
  <w:style w:type="character" w:customStyle="1" w:styleId="yqlink">
    <w:name w:val="yqlink"/>
    <w:rsid w:val="001421CC"/>
  </w:style>
  <w:style w:type="character" w:customStyle="1" w:styleId="clbody">
    <w:name w:val="clbody"/>
    <w:rsid w:val="001421CC"/>
  </w:style>
  <w:style w:type="paragraph" w:customStyle="1" w:styleId="Analyticals">
    <w:name w:val="Analyticals"/>
    <w:basedOn w:val="Normal"/>
    <w:qFormat/>
    <w:rsid w:val="001421CC"/>
    <w:rPr>
      <w:rFonts w:ascii="Times New Roman" w:eastAsia="Times New Roman" w:hAnsi="Times New Roman"/>
    </w:rPr>
  </w:style>
  <w:style w:type="character" w:customStyle="1" w:styleId="norm">
    <w:name w:val="norm"/>
    <w:rsid w:val="001421CC"/>
  </w:style>
  <w:style w:type="character" w:customStyle="1" w:styleId="boldandunderlinecharcharcharcharcharcharcharcharcharcharcharcharcharcharcharchar0">
    <w:name w:val="boldandunderlinecharcharcharcharcharcharcharcharcharcharcharcharcharcharcharchar"/>
    <w:rsid w:val="001421CC"/>
  </w:style>
  <w:style w:type="character" w:customStyle="1" w:styleId="underlinecharcharcharcharcharcharcharcharcharcharcharcharcharchar0">
    <w:name w:val="underlinecharcharcharcharcharcharcharcharcharcharcharcharcharchar"/>
    <w:rsid w:val="001421CC"/>
  </w:style>
  <w:style w:type="character" w:customStyle="1" w:styleId="CharCharCharCharCharChar1Char">
    <w:name w:val="Char Char Char Char Char Char1 Char"/>
    <w:rsid w:val="001421CC"/>
    <w:rPr>
      <w:rFonts w:ascii="Times New Roman" w:eastAsia="Times New Roman" w:hAnsi="Times New Roman" w:cs="Times New Roman"/>
      <w:b/>
      <w:sz w:val="24"/>
      <w:szCs w:val="24"/>
    </w:rPr>
  </w:style>
  <w:style w:type="character" w:customStyle="1" w:styleId="emphasis21">
    <w:name w:val="emphasis2"/>
    <w:rsid w:val="001421C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421CC"/>
    <w:rPr>
      <w:sz w:val="24"/>
      <w:szCs w:val="24"/>
      <w:lang w:val="en-US" w:eastAsia="en-US" w:bidi="ar-SA"/>
    </w:rPr>
  </w:style>
  <w:style w:type="character" w:customStyle="1" w:styleId="NewTag">
    <w:name w:val="NewTag"/>
    <w:uiPriority w:val="1"/>
    <w:qFormat/>
    <w:rsid w:val="001421CC"/>
    <w:rPr>
      <w:rFonts w:ascii="Georgia" w:hAnsi="Georgia"/>
      <w:b/>
      <w:sz w:val="24"/>
    </w:rPr>
  </w:style>
  <w:style w:type="character" w:customStyle="1" w:styleId="searchtools-record-title">
    <w:name w:val="searchtools-record-title"/>
    <w:basedOn w:val="DefaultParagraphFont"/>
    <w:rsid w:val="001421CC"/>
  </w:style>
  <w:style w:type="character" w:customStyle="1" w:styleId="apple">
    <w:name w:val="apple"/>
    <w:rsid w:val="001421CC"/>
  </w:style>
  <w:style w:type="character" w:customStyle="1" w:styleId="rightside">
    <w:name w:val="rightside"/>
    <w:rsid w:val="001421CC"/>
  </w:style>
  <w:style w:type="character" w:customStyle="1" w:styleId="flourish">
    <w:name w:val="flourish"/>
    <w:rsid w:val="001421CC"/>
  </w:style>
  <w:style w:type="character" w:customStyle="1" w:styleId="style150">
    <w:name w:val="style150"/>
    <w:rsid w:val="001421CC"/>
  </w:style>
  <w:style w:type="character" w:customStyle="1" w:styleId="head">
    <w:name w:val="head"/>
    <w:rsid w:val="001421CC"/>
  </w:style>
  <w:style w:type="character" w:customStyle="1" w:styleId="commentstext0">
    <w:name w:val="commentstext"/>
    <w:rsid w:val="001421CC"/>
  </w:style>
  <w:style w:type="character" w:customStyle="1" w:styleId="marrontitulobig">
    <w:name w:val="marron_titulo_big"/>
    <w:rsid w:val="001421CC"/>
  </w:style>
  <w:style w:type="character" w:styleId="HTMLAcronym">
    <w:name w:val="HTML Acronym"/>
    <w:uiPriority w:val="99"/>
    <w:semiHidden/>
    <w:unhideWhenUsed/>
    <w:rsid w:val="001421CC"/>
  </w:style>
  <w:style w:type="character" w:customStyle="1" w:styleId="titletxt">
    <w:name w:val="titletxt"/>
    <w:rsid w:val="001421CC"/>
  </w:style>
  <w:style w:type="character" w:customStyle="1" w:styleId="colbcopy">
    <w:name w:val="colbcopy"/>
    <w:rsid w:val="001421CC"/>
  </w:style>
  <w:style w:type="character" w:customStyle="1" w:styleId="hcard">
    <w:name w:val="hcard"/>
    <w:rsid w:val="001421CC"/>
  </w:style>
  <w:style w:type="table" w:styleId="MediumGrid2">
    <w:name w:val="Medium Grid 2"/>
    <w:basedOn w:val="TableNormal"/>
    <w:uiPriority w:val="68"/>
    <w:rsid w:val="001421C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1421CC"/>
    <w:pPr>
      <w:numPr>
        <w:numId w:val="12"/>
      </w:numPr>
    </w:pPr>
  </w:style>
  <w:style w:type="paragraph" w:customStyle="1" w:styleId="StylePlainTextTimesNewRomanBold">
    <w:name w:val="Style Plain Text + Times New Roman Bold"/>
    <w:basedOn w:val="PlainText"/>
    <w:qFormat/>
    <w:rsid w:val="001421CC"/>
    <w:pPr>
      <w:widowControl/>
      <w:autoSpaceDE/>
      <w:autoSpaceDN/>
      <w:adjustRightInd/>
    </w:pPr>
    <w:rPr>
      <w:rFonts w:ascii="Courier" w:eastAsia="Cambria" w:hAnsi="Courier"/>
      <w:sz w:val="21"/>
      <w:szCs w:val="21"/>
    </w:rPr>
  </w:style>
  <w:style w:type="paragraph" w:customStyle="1" w:styleId="hotroute2">
    <w:name w:val="hotroute"/>
    <w:basedOn w:val="Normal"/>
    <w:qFormat/>
    <w:rsid w:val="001421CC"/>
    <w:pPr>
      <w:ind w:left="288"/>
    </w:pPr>
  </w:style>
  <w:style w:type="paragraph" w:customStyle="1" w:styleId="DeleteAnalytics">
    <w:name w:val="Delete Analytics"/>
    <w:basedOn w:val="Heading4"/>
    <w:qFormat/>
    <w:rsid w:val="001421CC"/>
    <w:rPr>
      <w:color w:val="800000"/>
    </w:rPr>
  </w:style>
  <w:style w:type="paragraph" w:customStyle="1" w:styleId="ReallyFuckingSmall0">
    <w:name w:val="Really Fucking Small"/>
    <w:basedOn w:val="Normal"/>
    <w:link w:val="ReallyFuckingSmallChar0"/>
    <w:qFormat/>
    <w:rsid w:val="001421CC"/>
    <w:pPr>
      <w:ind w:left="144"/>
    </w:pPr>
    <w:rPr>
      <w:rFonts w:ascii="Times New Roman" w:eastAsia="Times New Roman" w:hAnsi="Times New Roman"/>
      <w:sz w:val="12"/>
    </w:rPr>
  </w:style>
  <w:style w:type="character" w:customStyle="1" w:styleId="ReallyFuckingSmallChar0">
    <w:name w:val="Really Fucking Small Char"/>
    <w:link w:val="ReallyFuckingSmall0"/>
    <w:rsid w:val="001421CC"/>
    <w:rPr>
      <w:rFonts w:ascii="Times New Roman" w:eastAsia="Times New Roman" w:hAnsi="Times New Roman"/>
      <w:sz w:val="12"/>
    </w:rPr>
  </w:style>
  <w:style w:type="paragraph" w:customStyle="1" w:styleId="ReallyfuckingsmallCharCharChar">
    <w:name w:val="Really fucking small Char Char Char"/>
    <w:basedOn w:val="Normal"/>
    <w:link w:val="ReallyfuckingsmallCharCharCharChar"/>
    <w:qFormat/>
    <w:rsid w:val="001421CC"/>
    <w:rPr>
      <w:rFonts w:ascii="Times New Roman" w:eastAsia="Times New Roman" w:hAnsi="Times New Roman"/>
      <w:sz w:val="10"/>
    </w:rPr>
  </w:style>
  <w:style w:type="character" w:customStyle="1" w:styleId="ReallyfuckingsmallCharCharCharChar">
    <w:name w:val="Really fucking small Char Char Char Char"/>
    <w:basedOn w:val="DefaultParagraphFont"/>
    <w:link w:val="ReallyfuckingsmallCharCharChar"/>
    <w:rsid w:val="001421CC"/>
    <w:rPr>
      <w:rFonts w:ascii="Times New Roman" w:eastAsia="Times New Roman" w:hAnsi="Times New Roman"/>
      <w:sz w:val="10"/>
    </w:rPr>
  </w:style>
  <w:style w:type="paragraph" w:customStyle="1" w:styleId="SmalltextCharCharChar0">
    <w:name w:val="Small text Char Char Char"/>
    <w:basedOn w:val="Normal"/>
    <w:link w:val="SmalltextCharCharCharChar0"/>
    <w:qFormat/>
    <w:rsid w:val="001421CC"/>
    <w:rPr>
      <w:rFonts w:ascii="Times New Roman" w:eastAsia="Times New Roman" w:hAnsi="Times New Roman"/>
    </w:rPr>
  </w:style>
  <w:style w:type="character" w:customStyle="1" w:styleId="SmalltextCharCharCharChar0">
    <w:name w:val="Small text Char Char Char Char"/>
    <w:basedOn w:val="DefaultParagraphFont"/>
    <w:link w:val="SmalltextCharCharChar0"/>
    <w:rsid w:val="001421CC"/>
    <w:rPr>
      <w:rFonts w:ascii="Times New Roman" w:eastAsia="Times New Roman" w:hAnsi="Times New Roman"/>
      <w:sz w:val="24"/>
    </w:rPr>
  </w:style>
  <w:style w:type="paragraph" w:customStyle="1" w:styleId="Boxempahsis">
    <w:name w:val="Box empahsis"/>
    <w:basedOn w:val="Normal"/>
    <w:link w:val="BoxempahsisChar"/>
    <w:qFormat/>
    <w:rsid w:val="001421CC"/>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1421CC"/>
    <w:rPr>
      <w:rFonts w:ascii="Franklin Gothic Heavy" w:hAnsi="Franklin Gothic Heavy"/>
      <w:sz w:val="24"/>
      <w:u w:val="single"/>
      <w:bdr w:val="single" w:sz="4" w:space="0" w:color="auto"/>
    </w:rPr>
  </w:style>
  <w:style w:type="character" w:customStyle="1" w:styleId="Qualified">
    <w:name w:val="Qualified"/>
    <w:rsid w:val="001421CC"/>
    <w:rPr>
      <w:rFonts w:asciiTheme="majorHAnsi" w:hAnsiTheme="majorHAnsi"/>
      <w:b/>
      <w:bCs/>
      <w:sz w:val="16"/>
    </w:rPr>
  </w:style>
  <w:style w:type="paragraph" w:customStyle="1" w:styleId="MaggieTag">
    <w:name w:val="MaggieTag"/>
    <w:basedOn w:val="Normal"/>
    <w:qFormat/>
    <w:rsid w:val="001421CC"/>
    <w:rPr>
      <w:rFonts w:ascii="Garamond" w:eastAsia="Times New Roman" w:hAnsi="Garamond"/>
      <w:b/>
      <w:szCs w:val="20"/>
    </w:rPr>
  </w:style>
  <w:style w:type="character" w:customStyle="1" w:styleId="BlockTitleChar0">
    <w:name w:val="%Block Title Char"/>
    <w:rsid w:val="001421CC"/>
    <w:rPr>
      <w:rFonts w:ascii="Arial" w:eastAsia="Times New Roman" w:hAnsi="Arial" w:cs="Arial"/>
      <w:b/>
      <w:bCs/>
      <w:kern w:val="32"/>
      <w:sz w:val="28"/>
      <w:szCs w:val="32"/>
    </w:rPr>
  </w:style>
  <w:style w:type="paragraph" w:customStyle="1" w:styleId="Regular">
    <w:name w:val="Regular"/>
    <w:basedOn w:val="Normal"/>
    <w:link w:val="RegularChar"/>
    <w:qFormat/>
    <w:rsid w:val="001421CC"/>
    <w:pPr>
      <w:spacing w:after="200"/>
    </w:pPr>
    <w:rPr>
      <w:rFonts w:ascii="Cambria" w:eastAsia="Cambria" w:hAnsi="Cambria"/>
      <w:sz w:val="20"/>
    </w:rPr>
  </w:style>
  <w:style w:type="paragraph" w:styleId="Index6">
    <w:name w:val="index 6"/>
    <w:basedOn w:val="Normal"/>
    <w:next w:val="Normal"/>
    <w:autoRedefine/>
    <w:unhideWhenUsed/>
    <w:rsid w:val="001421CC"/>
    <w:pPr>
      <w:ind w:left="1200" w:hanging="200"/>
    </w:pPr>
    <w:rPr>
      <w:rFonts w:ascii="Cambria" w:eastAsia="Cambria" w:hAnsi="Cambria"/>
      <w:sz w:val="18"/>
      <w:szCs w:val="18"/>
    </w:rPr>
  </w:style>
  <w:style w:type="character" w:customStyle="1" w:styleId="columntexthead">
    <w:name w:val="columntexthead"/>
    <w:rsid w:val="001421CC"/>
  </w:style>
  <w:style w:type="character" w:customStyle="1" w:styleId="instruction">
    <w:name w:val="instruction"/>
    <w:rsid w:val="001421CC"/>
  </w:style>
  <w:style w:type="character" w:customStyle="1" w:styleId="yahoobuzzbadge-form">
    <w:name w:val="yahoobuzzbadge-form"/>
    <w:rsid w:val="001421CC"/>
  </w:style>
  <w:style w:type="character" w:customStyle="1" w:styleId="listpipe">
    <w:name w:val="listpipe"/>
    <w:rsid w:val="001421CC"/>
  </w:style>
  <w:style w:type="character" w:customStyle="1" w:styleId="imagelink">
    <w:name w:val="imagelink"/>
    <w:rsid w:val="001421CC"/>
  </w:style>
  <w:style w:type="character" w:customStyle="1" w:styleId="leadin">
    <w:name w:val="leadin"/>
    <w:rsid w:val="001421CC"/>
  </w:style>
  <w:style w:type="paragraph" w:customStyle="1" w:styleId="Pa1">
    <w:name w:val="Pa1"/>
    <w:basedOn w:val="Default"/>
    <w:next w:val="Default"/>
    <w:uiPriority w:val="99"/>
    <w:qFormat/>
    <w:rsid w:val="001421CC"/>
    <w:pPr>
      <w:widowControl w:val="0"/>
      <w:spacing w:line="221" w:lineRule="atLeast"/>
    </w:pPr>
    <w:rPr>
      <w:rFonts w:ascii="Frutiger 45 Light" w:hAnsi="Frutiger 45 Light"/>
      <w:color w:val="auto"/>
      <w:sz w:val="22"/>
    </w:rPr>
  </w:style>
  <w:style w:type="character" w:customStyle="1" w:styleId="noticiabyline">
    <w:name w:val="noticia_byline"/>
    <w:rsid w:val="001421CC"/>
  </w:style>
  <w:style w:type="character" w:customStyle="1" w:styleId="rightnowyahoo">
    <w:name w:val="right_now_yahoo"/>
    <w:rsid w:val="001421CC"/>
  </w:style>
  <w:style w:type="character" w:customStyle="1" w:styleId="submittedmeta">
    <w:name w:val="submitted meta"/>
    <w:rsid w:val="001421CC"/>
  </w:style>
  <w:style w:type="character" w:customStyle="1" w:styleId="A11">
    <w:name w:val="A11"/>
    <w:rsid w:val="001421CC"/>
    <w:rPr>
      <w:color w:val="000000"/>
      <w:sz w:val="12"/>
      <w:szCs w:val="12"/>
    </w:rPr>
  </w:style>
  <w:style w:type="character" w:customStyle="1" w:styleId="cite0">
    <w:name w:val="%cite"/>
    <w:rsid w:val="001421CC"/>
    <w:rPr>
      <w:rFonts w:ascii="Times New Roman" w:hAnsi="Times New Roman"/>
      <w:b/>
      <w:sz w:val="24"/>
    </w:rPr>
  </w:style>
  <w:style w:type="character" w:customStyle="1" w:styleId="Emphasis22">
    <w:name w:val="%Emphasis2"/>
    <w:rsid w:val="001421CC"/>
    <w:rPr>
      <w:rFonts w:ascii="Cooper Black" w:hAnsi="Cooper Black"/>
      <w:iCs/>
      <w:u w:val="single"/>
    </w:rPr>
  </w:style>
  <w:style w:type="paragraph" w:customStyle="1" w:styleId="BlockTitle3">
    <w:name w:val="%Block Title"/>
    <w:basedOn w:val="Heading1"/>
    <w:qFormat/>
    <w:rsid w:val="001421CC"/>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1421CC"/>
    <w:rPr>
      <w:rFonts w:ascii="Times New Roman" w:hAnsi="Times New Roman"/>
      <w:b/>
      <w:sz w:val="24"/>
    </w:rPr>
  </w:style>
  <w:style w:type="character" w:customStyle="1" w:styleId="AAAunderline">
    <w:name w:val="AAAunderline"/>
    <w:qFormat/>
    <w:rsid w:val="001421CC"/>
    <w:rPr>
      <w:b/>
      <w:u w:val="single"/>
    </w:rPr>
  </w:style>
  <w:style w:type="paragraph" w:customStyle="1" w:styleId="IndexHeader">
    <w:name w:val="Index Header"/>
    <w:basedOn w:val="Normal"/>
    <w:qFormat/>
    <w:rsid w:val="001421CC"/>
    <w:pPr>
      <w:ind w:left="-720"/>
      <w:outlineLvl w:val="0"/>
    </w:pPr>
    <w:rPr>
      <w:rFonts w:ascii="Times New Roman" w:eastAsia="Times New Roman" w:hAnsi="Times New Roman"/>
      <w:b/>
      <w:bCs/>
      <w:sz w:val="36"/>
      <w:szCs w:val="20"/>
    </w:rPr>
  </w:style>
  <w:style w:type="character" w:customStyle="1" w:styleId="IndexHeaderChar">
    <w:name w:val="Index Header Char"/>
    <w:rsid w:val="001421CC"/>
    <w:rPr>
      <w:rFonts w:ascii="Times New Roman" w:eastAsia="Times New Roman" w:hAnsi="Times New Roman"/>
      <w:b/>
      <w:bCs/>
      <w:sz w:val="36"/>
    </w:rPr>
  </w:style>
  <w:style w:type="paragraph" w:customStyle="1" w:styleId="CardRead">
    <w:name w:val="Card_Read"/>
    <w:basedOn w:val="Normal"/>
    <w:qFormat/>
    <w:rsid w:val="001421CC"/>
    <w:rPr>
      <w:rFonts w:ascii="Times" w:eastAsia="Times" w:hAnsi="Times"/>
      <w:szCs w:val="20"/>
    </w:rPr>
  </w:style>
  <w:style w:type="paragraph" w:customStyle="1" w:styleId="CardNU">
    <w:name w:val="CardNU"/>
    <w:basedOn w:val="Normal"/>
    <w:qFormat/>
    <w:rsid w:val="001421CC"/>
    <w:rPr>
      <w:rFonts w:ascii="Times" w:eastAsia="Times" w:hAnsi="Times"/>
      <w:sz w:val="14"/>
      <w:szCs w:val="20"/>
    </w:rPr>
  </w:style>
  <w:style w:type="paragraph" w:customStyle="1" w:styleId="StyleHeading310pt">
    <w:name w:val="Style Heading 3 + 10 pt"/>
    <w:basedOn w:val="Heading3"/>
    <w:qFormat/>
    <w:rsid w:val="001421CC"/>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1421CC"/>
    <w:rPr>
      <w:rFonts w:ascii="Times New Roman" w:eastAsia="Times New Roman" w:hAnsi="Times New Roman" w:cs="Arial"/>
      <w:b/>
      <w:bCs/>
      <w:sz w:val="26"/>
      <w:szCs w:val="26"/>
    </w:rPr>
  </w:style>
  <w:style w:type="paragraph" w:customStyle="1" w:styleId="Style30">
    <w:name w:val="Style 3"/>
    <w:basedOn w:val="Normal"/>
    <w:qFormat/>
    <w:rsid w:val="001421CC"/>
    <w:pPr>
      <w:autoSpaceDE w:val="0"/>
      <w:autoSpaceDN w:val="0"/>
      <w:spacing w:line="326" w:lineRule="auto"/>
      <w:ind w:firstLine="216"/>
      <w:jc w:val="both"/>
    </w:pPr>
    <w:rPr>
      <w:rFonts w:eastAsia="Times New Roman"/>
      <w:sz w:val="6"/>
      <w:szCs w:val="6"/>
    </w:rPr>
  </w:style>
  <w:style w:type="character" w:customStyle="1" w:styleId="CiteCardCharChar">
    <w:name w:val="Cite_Card Char Char"/>
    <w:rsid w:val="001421CC"/>
    <w:rPr>
      <w:rFonts w:cs="Arial"/>
      <w:bCs/>
      <w:lang w:val="en-US" w:eastAsia="en-US" w:bidi="ar-SA"/>
    </w:rPr>
  </w:style>
  <w:style w:type="paragraph" w:customStyle="1" w:styleId="CardText-NotUnderlined">
    <w:name w:val="Card Text - Not Underlined"/>
    <w:basedOn w:val="Normal"/>
    <w:qFormat/>
    <w:rsid w:val="001421CC"/>
    <w:pPr>
      <w:spacing w:after="60"/>
    </w:pPr>
    <w:rPr>
      <w:rFonts w:ascii="Times New Roman" w:eastAsia="Times New Roman" w:hAnsi="Times New Roman"/>
      <w:sz w:val="18"/>
    </w:rPr>
  </w:style>
  <w:style w:type="paragraph" w:customStyle="1" w:styleId="OmniPage8">
    <w:name w:val="OmniPage #8"/>
    <w:basedOn w:val="Normal"/>
    <w:qFormat/>
    <w:rsid w:val="001421CC"/>
    <w:rPr>
      <w:rFonts w:ascii="Times New Roman" w:eastAsia="Times New Roman" w:hAnsi="Times New Roman"/>
      <w:color w:val="000000"/>
      <w:sz w:val="20"/>
      <w:szCs w:val="20"/>
    </w:rPr>
  </w:style>
  <w:style w:type="paragraph" w:customStyle="1" w:styleId="OmniPage2">
    <w:name w:val="OmniPage #2"/>
    <w:basedOn w:val="Normal"/>
    <w:qFormat/>
    <w:rsid w:val="001421CC"/>
    <w:rPr>
      <w:rFonts w:ascii="Times New Roman" w:eastAsia="Times New Roman" w:hAnsi="Times New Roman"/>
      <w:color w:val="000000"/>
      <w:sz w:val="20"/>
      <w:szCs w:val="20"/>
    </w:rPr>
  </w:style>
  <w:style w:type="paragraph" w:customStyle="1" w:styleId="OmniPage6">
    <w:name w:val="OmniPage #6"/>
    <w:basedOn w:val="Normal"/>
    <w:qFormat/>
    <w:rsid w:val="001421CC"/>
    <w:rPr>
      <w:rFonts w:ascii="Times New Roman" w:eastAsia="Times New Roman" w:hAnsi="Times New Roman"/>
      <w:color w:val="000000"/>
      <w:sz w:val="20"/>
      <w:szCs w:val="20"/>
    </w:rPr>
  </w:style>
  <w:style w:type="paragraph" w:customStyle="1" w:styleId="OmniPage7">
    <w:name w:val="OmniPage #7"/>
    <w:basedOn w:val="Normal"/>
    <w:qFormat/>
    <w:rsid w:val="001421CC"/>
    <w:rPr>
      <w:rFonts w:ascii="Times New Roman" w:eastAsia="Times New Roman" w:hAnsi="Times New Roman"/>
      <w:color w:val="000000"/>
      <w:sz w:val="20"/>
      <w:szCs w:val="20"/>
    </w:rPr>
  </w:style>
  <w:style w:type="paragraph" w:customStyle="1" w:styleId="OmniPage11">
    <w:name w:val="OmniPage #11"/>
    <w:basedOn w:val="Normal"/>
    <w:qFormat/>
    <w:rsid w:val="001421CC"/>
    <w:rPr>
      <w:rFonts w:ascii="Times New Roman" w:eastAsia="Times New Roman" w:hAnsi="Times New Roman"/>
      <w:color w:val="000000"/>
      <w:sz w:val="20"/>
      <w:szCs w:val="20"/>
    </w:rPr>
  </w:style>
  <w:style w:type="paragraph" w:customStyle="1" w:styleId="OmniPage12">
    <w:name w:val="OmniPage #12"/>
    <w:basedOn w:val="Normal"/>
    <w:qFormat/>
    <w:rsid w:val="001421CC"/>
    <w:rPr>
      <w:rFonts w:ascii="Times New Roman" w:eastAsia="Times New Roman" w:hAnsi="Times New Roman"/>
      <w:color w:val="000000"/>
      <w:sz w:val="20"/>
      <w:szCs w:val="20"/>
    </w:rPr>
  </w:style>
  <w:style w:type="paragraph" w:customStyle="1" w:styleId="OmniPage10">
    <w:name w:val="OmniPage #10"/>
    <w:basedOn w:val="Normal"/>
    <w:qFormat/>
    <w:rsid w:val="001421CC"/>
    <w:rPr>
      <w:rFonts w:ascii="Times New Roman" w:eastAsia="Times New Roman" w:hAnsi="Times New Roman"/>
      <w:color w:val="000000"/>
      <w:sz w:val="20"/>
      <w:szCs w:val="20"/>
    </w:rPr>
  </w:style>
  <w:style w:type="paragraph" w:customStyle="1" w:styleId="OmniPage13">
    <w:name w:val="OmniPage #13"/>
    <w:basedOn w:val="Normal"/>
    <w:qFormat/>
    <w:rsid w:val="001421CC"/>
    <w:rPr>
      <w:rFonts w:ascii="Times New Roman" w:eastAsia="Times New Roman" w:hAnsi="Times New Roman"/>
      <w:color w:val="000000"/>
      <w:sz w:val="20"/>
      <w:szCs w:val="20"/>
    </w:rPr>
  </w:style>
  <w:style w:type="paragraph" w:customStyle="1" w:styleId="OmniPage14">
    <w:name w:val="OmniPage #14"/>
    <w:basedOn w:val="Normal"/>
    <w:qFormat/>
    <w:rsid w:val="001421CC"/>
    <w:rPr>
      <w:rFonts w:ascii="Times New Roman" w:eastAsia="Times New Roman" w:hAnsi="Times New Roman"/>
      <w:color w:val="000000"/>
      <w:sz w:val="20"/>
      <w:szCs w:val="20"/>
    </w:rPr>
  </w:style>
  <w:style w:type="paragraph" w:customStyle="1" w:styleId="OmniPage15">
    <w:name w:val="OmniPage #15"/>
    <w:basedOn w:val="Normal"/>
    <w:qFormat/>
    <w:rsid w:val="001421CC"/>
    <w:rPr>
      <w:rFonts w:ascii="Times New Roman" w:eastAsia="Times New Roman" w:hAnsi="Times New Roman"/>
      <w:color w:val="000000"/>
      <w:sz w:val="20"/>
      <w:szCs w:val="20"/>
    </w:rPr>
  </w:style>
  <w:style w:type="paragraph" w:customStyle="1" w:styleId="OmniPage17">
    <w:name w:val="OmniPage #17"/>
    <w:basedOn w:val="Normal"/>
    <w:qFormat/>
    <w:rsid w:val="001421CC"/>
    <w:rPr>
      <w:rFonts w:ascii="Times New Roman" w:eastAsia="Times New Roman" w:hAnsi="Times New Roman"/>
      <w:color w:val="000000"/>
      <w:sz w:val="20"/>
      <w:szCs w:val="20"/>
    </w:rPr>
  </w:style>
  <w:style w:type="paragraph" w:customStyle="1" w:styleId="OmniPage19">
    <w:name w:val="OmniPage #19"/>
    <w:basedOn w:val="Normal"/>
    <w:qFormat/>
    <w:rsid w:val="001421CC"/>
    <w:rPr>
      <w:rFonts w:ascii="Times New Roman" w:eastAsia="Times New Roman" w:hAnsi="Times New Roman"/>
      <w:color w:val="000000"/>
      <w:sz w:val="20"/>
      <w:szCs w:val="20"/>
    </w:rPr>
  </w:style>
  <w:style w:type="paragraph" w:customStyle="1" w:styleId="OmniPage20">
    <w:name w:val="OmniPage #20"/>
    <w:basedOn w:val="Normal"/>
    <w:qFormat/>
    <w:rsid w:val="001421CC"/>
    <w:rPr>
      <w:rFonts w:ascii="Times New Roman" w:eastAsia="Times New Roman" w:hAnsi="Times New Roman"/>
      <w:color w:val="000000"/>
      <w:sz w:val="20"/>
      <w:szCs w:val="20"/>
    </w:rPr>
  </w:style>
  <w:style w:type="paragraph" w:customStyle="1" w:styleId="OmniPage21">
    <w:name w:val="OmniPage #21"/>
    <w:basedOn w:val="Normal"/>
    <w:qFormat/>
    <w:rsid w:val="001421CC"/>
    <w:rPr>
      <w:rFonts w:ascii="Times New Roman" w:eastAsia="Times New Roman" w:hAnsi="Times New Roman"/>
      <w:color w:val="000000"/>
      <w:sz w:val="20"/>
      <w:szCs w:val="20"/>
    </w:rPr>
  </w:style>
  <w:style w:type="paragraph" w:customStyle="1" w:styleId="OmniPage22">
    <w:name w:val="OmniPage #22"/>
    <w:basedOn w:val="Normal"/>
    <w:qFormat/>
    <w:rsid w:val="001421CC"/>
    <w:rPr>
      <w:rFonts w:ascii="Times New Roman" w:eastAsia="Times New Roman" w:hAnsi="Times New Roman"/>
      <w:color w:val="000000"/>
      <w:sz w:val="20"/>
      <w:szCs w:val="20"/>
    </w:rPr>
  </w:style>
  <w:style w:type="paragraph" w:customStyle="1" w:styleId="OmniPage25">
    <w:name w:val="OmniPage #25"/>
    <w:basedOn w:val="Normal"/>
    <w:qFormat/>
    <w:rsid w:val="001421CC"/>
    <w:rPr>
      <w:rFonts w:ascii="Times New Roman" w:eastAsia="Times New Roman" w:hAnsi="Times New Roman"/>
      <w:color w:val="000000"/>
      <w:sz w:val="20"/>
      <w:szCs w:val="20"/>
    </w:rPr>
  </w:style>
  <w:style w:type="paragraph" w:customStyle="1" w:styleId="OmniPage18">
    <w:name w:val="OmniPage #18"/>
    <w:basedOn w:val="Normal"/>
    <w:qFormat/>
    <w:rsid w:val="001421CC"/>
    <w:rPr>
      <w:rFonts w:ascii="Times New Roman" w:eastAsia="Times New Roman" w:hAnsi="Times New Roman"/>
      <w:color w:val="000000"/>
      <w:sz w:val="20"/>
      <w:szCs w:val="20"/>
    </w:rPr>
  </w:style>
  <w:style w:type="paragraph" w:customStyle="1" w:styleId="OmniPage26">
    <w:name w:val="OmniPage #26"/>
    <w:basedOn w:val="Normal"/>
    <w:qFormat/>
    <w:rsid w:val="001421CC"/>
    <w:rPr>
      <w:rFonts w:ascii="Times New Roman" w:eastAsia="Times New Roman" w:hAnsi="Times New Roman"/>
      <w:color w:val="000000"/>
      <w:sz w:val="20"/>
      <w:szCs w:val="20"/>
    </w:rPr>
  </w:style>
  <w:style w:type="paragraph" w:styleId="Index1">
    <w:name w:val="index 1"/>
    <w:basedOn w:val="Normal"/>
    <w:next w:val="Normal"/>
    <w:autoRedefine/>
    <w:unhideWhenUsed/>
    <w:rsid w:val="001421CC"/>
    <w:pPr>
      <w:ind w:left="200" w:hanging="200"/>
    </w:pPr>
    <w:rPr>
      <w:rFonts w:ascii="Cambria" w:eastAsia="Cambria" w:hAnsi="Cambria"/>
      <w:sz w:val="18"/>
      <w:szCs w:val="18"/>
    </w:rPr>
  </w:style>
  <w:style w:type="paragraph" w:styleId="IndexHeading">
    <w:name w:val="index heading"/>
    <w:basedOn w:val="Normal"/>
    <w:next w:val="Index1"/>
    <w:unhideWhenUsed/>
    <w:rsid w:val="001421CC"/>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1421CC"/>
  </w:style>
  <w:style w:type="paragraph" w:customStyle="1" w:styleId="OmniPage9">
    <w:name w:val="OmniPage #9"/>
    <w:basedOn w:val="Normal"/>
    <w:qFormat/>
    <w:rsid w:val="001421CC"/>
    <w:rPr>
      <w:rFonts w:ascii="Times New Roman" w:eastAsia="Times New Roman" w:hAnsi="Times New Roman"/>
      <w:color w:val="000000"/>
      <w:sz w:val="20"/>
      <w:szCs w:val="20"/>
    </w:rPr>
  </w:style>
  <w:style w:type="paragraph" w:customStyle="1" w:styleId="OmniPage5">
    <w:name w:val="OmniPage #5"/>
    <w:basedOn w:val="Normal"/>
    <w:qFormat/>
    <w:rsid w:val="001421CC"/>
    <w:rPr>
      <w:rFonts w:ascii="Times New Roman" w:eastAsia="Times New Roman" w:hAnsi="Times New Roman"/>
      <w:color w:val="000000"/>
      <w:sz w:val="20"/>
      <w:szCs w:val="20"/>
    </w:rPr>
  </w:style>
  <w:style w:type="character" w:customStyle="1" w:styleId="style12char0">
    <w:name w:val="style12char"/>
    <w:rsid w:val="001421CC"/>
  </w:style>
  <w:style w:type="character" w:customStyle="1" w:styleId="charchar2">
    <w:name w:val="charchar2"/>
    <w:rsid w:val="001421CC"/>
  </w:style>
  <w:style w:type="character" w:customStyle="1" w:styleId="style11char0">
    <w:name w:val="style11char"/>
    <w:rsid w:val="001421CC"/>
  </w:style>
  <w:style w:type="paragraph" w:customStyle="1" w:styleId="CitesandCardText">
    <w:name w:val="Cites and Card Text"/>
    <w:basedOn w:val="Normal"/>
    <w:qFormat/>
    <w:rsid w:val="001421CC"/>
    <w:rPr>
      <w:rFonts w:ascii="Times New Roman" w:eastAsia="Times New Roman" w:hAnsi="Times New Roman"/>
      <w:sz w:val="20"/>
    </w:rPr>
  </w:style>
  <w:style w:type="paragraph" w:styleId="List2">
    <w:name w:val="List 2"/>
    <w:basedOn w:val="Default"/>
    <w:next w:val="Default"/>
    <w:rsid w:val="001421CC"/>
    <w:pPr>
      <w:widowControl w:val="0"/>
    </w:pPr>
    <w:rPr>
      <w:color w:val="auto"/>
      <w:sz w:val="22"/>
    </w:rPr>
  </w:style>
  <w:style w:type="character" w:customStyle="1" w:styleId="Heading51">
    <w:name w:val="Heading 51"/>
    <w:aliases w:val="Heading 5 Char Char Char"/>
    <w:rsid w:val="001421CC"/>
    <w:rPr>
      <w:b/>
      <w:bCs/>
      <w:iCs/>
      <w:szCs w:val="26"/>
      <w:lang w:val="en-US" w:eastAsia="en-US" w:bidi="ar-SA"/>
    </w:rPr>
  </w:style>
  <w:style w:type="paragraph" w:customStyle="1" w:styleId="Style160">
    <w:name w:val="Style 16"/>
    <w:basedOn w:val="Normal"/>
    <w:qFormat/>
    <w:rsid w:val="001421CC"/>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1"/>
    <w:qFormat/>
    <w:rsid w:val="001421CC"/>
    <w:rPr>
      <w:rFonts w:ascii="Times New Roman" w:eastAsia="Times New Roman" w:hAnsi="Times New Roman"/>
    </w:rPr>
  </w:style>
  <w:style w:type="character" w:customStyle="1" w:styleId="smalltextChar1">
    <w:name w:val="smalltext Char"/>
    <w:link w:val="smalltext2"/>
    <w:rsid w:val="001421CC"/>
    <w:rPr>
      <w:rFonts w:ascii="Times New Roman" w:eastAsia="Times New Roman" w:hAnsi="Times New Roman"/>
      <w:sz w:val="24"/>
    </w:rPr>
  </w:style>
  <w:style w:type="paragraph" w:customStyle="1" w:styleId="StyleJustifiedFirstline1cmAfter6ptLinespacing1">
    <w:name w:val="Style Justified First line:  1 cm After:  6 pt Line spacing:  1...."/>
    <w:basedOn w:val="Default"/>
    <w:next w:val="Default"/>
    <w:qFormat/>
    <w:rsid w:val="001421CC"/>
    <w:pPr>
      <w:widowControl w:val="0"/>
      <w:spacing w:after="120"/>
    </w:pPr>
    <w:rPr>
      <w:color w:val="auto"/>
      <w:sz w:val="22"/>
    </w:rPr>
  </w:style>
  <w:style w:type="paragraph" w:customStyle="1" w:styleId="headingChar">
    <w:name w:val="heading Char"/>
    <w:basedOn w:val="Normal"/>
    <w:qFormat/>
    <w:rsid w:val="001421CC"/>
    <w:pPr>
      <w:jc w:val="center"/>
    </w:pPr>
    <w:rPr>
      <w:rFonts w:ascii="Arial Black" w:eastAsia="Times New Roman" w:hAnsi="Arial Black"/>
      <w:b/>
      <w:sz w:val="36"/>
      <w:u w:val="single"/>
    </w:rPr>
  </w:style>
  <w:style w:type="character" w:customStyle="1" w:styleId="boldunderlineCharChar0">
    <w:name w:val="boldunderline Char Char"/>
    <w:rsid w:val="001421CC"/>
    <w:rPr>
      <w:b/>
      <w:sz w:val="22"/>
      <w:szCs w:val="24"/>
      <w:u w:val="single"/>
      <w:lang w:val="en-US" w:eastAsia="en-US" w:bidi="ar-SA"/>
    </w:rPr>
  </w:style>
  <w:style w:type="paragraph" w:customStyle="1" w:styleId="Bullets-squares">
    <w:name w:val="Bullets - squares"/>
    <w:basedOn w:val="Normal"/>
    <w:next w:val="Normal"/>
    <w:qFormat/>
    <w:rsid w:val="001421CC"/>
    <w:pPr>
      <w:numPr>
        <w:numId w:val="13"/>
      </w:numPr>
      <w:tabs>
        <w:tab w:val="clear" w:pos="567"/>
      </w:tabs>
      <w:overflowPunct w:val="0"/>
      <w:autoSpaceDE w:val="0"/>
      <w:autoSpaceDN w:val="0"/>
      <w:adjustRightInd w:val="0"/>
      <w:ind w:left="720" w:hanging="360"/>
      <w:jc w:val="both"/>
      <w:textAlignment w:val="baseline"/>
    </w:pPr>
    <w:rPr>
      <w:rFonts w:ascii="Times New Roman" w:eastAsia="Times New Roman" w:hAnsi="Times New Roman"/>
      <w:lang w:val="en-GB"/>
    </w:rPr>
  </w:style>
  <w:style w:type="paragraph" w:customStyle="1" w:styleId="TOCHeading1">
    <w:name w:val="TOC Heading1"/>
    <w:basedOn w:val="Heading1"/>
    <w:next w:val="Normal"/>
    <w:uiPriority w:val="39"/>
    <w:unhideWhenUsed/>
    <w:qFormat/>
    <w:rsid w:val="001421C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1421CC"/>
    <w:pPr>
      <w:spacing w:after="0" w:line="240" w:lineRule="auto"/>
    </w:pPr>
    <w:rPr>
      <w:rFonts w:ascii="Times New Roman" w:eastAsia="Times New Roman" w:hAnsi="Times New Roman" w:cs="Times New Roman"/>
      <w:sz w:val="16"/>
    </w:rPr>
  </w:style>
  <w:style w:type="character" w:customStyle="1" w:styleId="MediumGrid2Char">
    <w:name w:val="Medium Grid 2 Char"/>
    <w:rsid w:val="001421CC"/>
    <w:rPr>
      <w:sz w:val="24"/>
      <w:szCs w:val="22"/>
      <w:lang w:val="en-US" w:eastAsia="en-US" w:bidi="ar-SA"/>
    </w:rPr>
  </w:style>
  <w:style w:type="character" w:customStyle="1" w:styleId="Size8Char">
    <w:name w:val="Size 8 Char"/>
    <w:link w:val="Size8"/>
    <w:rsid w:val="001421CC"/>
    <w:rPr>
      <w:rFonts w:ascii="Times New Roman" w:eastAsia="Times New Roman" w:hAnsi="Times New Roman" w:cs="Times New Roman"/>
      <w:sz w:val="16"/>
    </w:rPr>
  </w:style>
  <w:style w:type="paragraph" w:customStyle="1" w:styleId="RegularCite">
    <w:name w:val="Regular Cite"/>
    <w:qFormat/>
    <w:rsid w:val="001421CC"/>
    <w:pPr>
      <w:spacing w:after="0" w:line="240" w:lineRule="auto"/>
    </w:pPr>
    <w:rPr>
      <w:rFonts w:ascii="Times New Roman" w:eastAsia="Times New Roman" w:hAnsi="Times New Roman" w:cs="Times New Roman"/>
      <w:sz w:val="20"/>
    </w:rPr>
  </w:style>
  <w:style w:type="character" w:customStyle="1" w:styleId="eudoraheader">
    <w:name w:val="eudoraheader"/>
    <w:rsid w:val="001421CC"/>
  </w:style>
  <w:style w:type="character" w:customStyle="1" w:styleId="emailstyle26">
    <w:name w:val="emailstyle26"/>
    <w:rsid w:val="001421CC"/>
  </w:style>
  <w:style w:type="paragraph" w:customStyle="1" w:styleId="context">
    <w:name w:val="context"/>
    <w:basedOn w:val="Normal"/>
    <w:qFormat/>
    <w:rsid w:val="001421CC"/>
    <w:pPr>
      <w:spacing w:before="100" w:beforeAutospacing="1" w:after="100" w:afterAutospacing="1"/>
    </w:pPr>
    <w:rPr>
      <w:rFonts w:ascii="Times New Roman" w:eastAsia="Times New Roman" w:hAnsi="Times New Roman"/>
    </w:rPr>
  </w:style>
  <w:style w:type="character" w:customStyle="1" w:styleId="sendtofriend">
    <w:name w:val="sendtofriend"/>
    <w:rsid w:val="001421CC"/>
  </w:style>
  <w:style w:type="character" w:customStyle="1" w:styleId="pagetype">
    <w:name w:val="pagetype"/>
    <w:rsid w:val="001421CC"/>
  </w:style>
  <w:style w:type="character" w:customStyle="1" w:styleId="byl">
    <w:name w:val="byl"/>
    <w:rsid w:val="001421CC"/>
  </w:style>
  <w:style w:type="character" w:customStyle="1" w:styleId="byd">
    <w:name w:val="byd"/>
    <w:rsid w:val="001421CC"/>
  </w:style>
  <w:style w:type="paragraph" w:customStyle="1" w:styleId="Size6">
    <w:name w:val="Size 6"/>
    <w:link w:val="Size6Char"/>
    <w:qFormat/>
    <w:rsid w:val="001421CC"/>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421CC"/>
    <w:rPr>
      <w:rFonts w:ascii="Times New Roman" w:eastAsia="Times New Roman" w:hAnsi="Times New Roman" w:cs="Times New Roman"/>
      <w:sz w:val="16"/>
    </w:rPr>
  </w:style>
  <w:style w:type="character" w:customStyle="1" w:styleId="heading2char0">
    <w:name w:val="heading2char"/>
    <w:rsid w:val="001421CC"/>
  </w:style>
  <w:style w:type="character" w:customStyle="1" w:styleId="underliningchar0">
    <w:name w:val="underliningchar"/>
    <w:rsid w:val="001421CC"/>
  </w:style>
  <w:style w:type="paragraph" w:customStyle="1" w:styleId="TxBrp11">
    <w:name w:val="TxBr_p11"/>
    <w:basedOn w:val="Normal"/>
    <w:qFormat/>
    <w:rsid w:val="001421CC"/>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qFormat/>
    <w:rsid w:val="001421CC"/>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qFormat/>
    <w:rsid w:val="001421CC"/>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1421CC"/>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qFormat/>
    <w:rsid w:val="001421CC"/>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qFormat/>
    <w:rsid w:val="001421CC"/>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qFormat/>
    <w:rsid w:val="001421CC"/>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qFormat/>
    <w:rsid w:val="001421CC"/>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qFormat/>
    <w:rsid w:val="001421CC"/>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qFormat/>
    <w:rsid w:val="001421CC"/>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qFormat/>
    <w:rsid w:val="001421CC"/>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qFormat/>
    <w:rsid w:val="001421CC"/>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qFormat/>
    <w:rsid w:val="001421CC"/>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qFormat/>
    <w:rsid w:val="001421CC"/>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qFormat/>
    <w:rsid w:val="001421CC"/>
    <w:pPr>
      <w:tabs>
        <w:tab w:val="left" w:pos="2931"/>
      </w:tabs>
      <w:autoSpaceDE w:val="0"/>
      <w:autoSpaceDN w:val="0"/>
      <w:adjustRightInd w:val="0"/>
      <w:spacing w:line="300" w:lineRule="atLeast"/>
      <w:ind w:left="2552"/>
      <w:jc w:val="both"/>
    </w:pPr>
    <w:rPr>
      <w:rFonts w:ascii="Times New Roman" w:eastAsia="Times New Roman" w:hAnsi="Times New Roman"/>
    </w:rPr>
  </w:style>
  <w:style w:type="paragraph" w:styleId="Index2">
    <w:name w:val="index 2"/>
    <w:basedOn w:val="Normal"/>
    <w:next w:val="Normal"/>
    <w:autoRedefine/>
    <w:unhideWhenUsed/>
    <w:rsid w:val="001421CC"/>
    <w:pPr>
      <w:ind w:left="400" w:hanging="200"/>
    </w:pPr>
    <w:rPr>
      <w:rFonts w:ascii="Cambria" w:eastAsia="Cambria" w:hAnsi="Cambria"/>
      <w:sz w:val="18"/>
      <w:szCs w:val="18"/>
    </w:rPr>
  </w:style>
  <w:style w:type="paragraph" w:styleId="Index3">
    <w:name w:val="index 3"/>
    <w:basedOn w:val="Normal"/>
    <w:next w:val="Normal"/>
    <w:autoRedefine/>
    <w:unhideWhenUsed/>
    <w:rsid w:val="001421CC"/>
    <w:pPr>
      <w:ind w:left="600" w:hanging="200"/>
    </w:pPr>
    <w:rPr>
      <w:rFonts w:ascii="Cambria" w:eastAsia="Cambria" w:hAnsi="Cambria"/>
      <w:sz w:val="18"/>
      <w:szCs w:val="18"/>
    </w:rPr>
  </w:style>
  <w:style w:type="paragraph" w:styleId="Index4">
    <w:name w:val="index 4"/>
    <w:basedOn w:val="Normal"/>
    <w:next w:val="Normal"/>
    <w:autoRedefine/>
    <w:unhideWhenUsed/>
    <w:rsid w:val="001421CC"/>
    <w:pPr>
      <w:ind w:left="800" w:hanging="200"/>
    </w:pPr>
    <w:rPr>
      <w:rFonts w:ascii="Cambria" w:eastAsia="Cambria" w:hAnsi="Cambria"/>
      <w:sz w:val="18"/>
      <w:szCs w:val="18"/>
    </w:rPr>
  </w:style>
  <w:style w:type="paragraph" w:styleId="Index5">
    <w:name w:val="index 5"/>
    <w:basedOn w:val="Normal"/>
    <w:next w:val="Normal"/>
    <w:autoRedefine/>
    <w:unhideWhenUsed/>
    <w:rsid w:val="001421CC"/>
    <w:pPr>
      <w:ind w:left="1000" w:hanging="200"/>
    </w:pPr>
    <w:rPr>
      <w:rFonts w:ascii="Cambria" w:eastAsia="Cambria" w:hAnsi="Cambria"/>
      <w:sz w:val="18"/>
      <w:szCs w:val="18"/>
    </w:rPr>
  </w:style>
  <w:style w:type="paragraph" w:styleId="Index7">
    <w:name w:val="index 7"/>
    <w:basedOn w:val="Normal"/>
    <w:next w:val="Normal"/>
    <w:autoRedefine/>
    <w:unhideWhenUsed/>
    <w:rsid w:val="001421CC"/>
    <w:pPr>
      <w:ind w:left="1400" w:hanging="200"/>
    </w:pPr>
    <w:rPr>
      <w:rFonts w:ascii="Cambria" w:eastAsia="Cambria" w:hAnsi="Cambria"/>
      <w:sz w:val="18"/>
      <w:szCs w:val="18"/>
    </w:rPr>
  </w:style>
  <w:style w:type="paragraph" w:styleId="Index8">
    <w:name w:val="index 8"/>
    <w:basedOn w:val="Normal"/>
    <w:next w:val="Normal"/>
    <w:autoRedefine/>
    <w:unhideWhenUsed/>
    <w:rsid w:val="001421CC"/>
    <w:pPr>
      <w:ind w:left="1600" w:hanging="200"/>
    </w:pPr>
    <w:rPr>
      <w:rFonts w:ascii="Cambria" w:eastAsia="Cambria" w:hAnsi="Cambria"/>
      <w:sz w:val="18"/>
      <w:szCs w:val="18"/>
    </w:rPr>
  </w:style>
  <w:style w:type="paragraph" w:styleId="Index9">
    <w:name w:val="index 9"/>
    <w:basedOn w:val="Normal"/>
    <w:next w:val="Normal"/>
    <w:autoRedefine/>
    <w:unhideWhenUsed/>
    <w:rsid w:val="001421CC"/>
    <w:pPr>
      <w:ind w:left="1800" w:hanging="200"/>
    </w:pPr>
    <w:rPr>
      <w:rFonts w:ascii="Cambria" w:eastAsia="Cambria" w:hAnsi="Cambria"/>
      <w:sz w:val="18"/>
      <w:szCs w:val="18"/>
    </w:rPr>
  </w:style>
  <w:style w:type="character" w:customStyle="1" w:styleId="adtext124">
    <w:name w:val="adtext124"/>
    <w:rsid w:val="001421CC"/>
    <w:rPr>
      <w:vanish w:val="0"/>
      <w:webHidden w:val="0"/>
      <w:color w:val="999999"/>
      <w:sz w:val="12"/>
      <w:szCs w:val="12"/>
      <w:specVanish/>
    </w:rPr>
  </w:style>
  <w:style w:type="paragraph" w:customStyle="1" w:styleId="CardsFont8pt">
    <w:name w:val="Cards + Font: 8 pt"/>
    <w:basedOn w:val="Normal"/>
    <w:qFormat/>
    <w:rsid w:val="001421CC"/>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1421CC"/>
    <w:rPr>
      <w:sz w:val="16"/>
    </w:rPr>
  </w:style>
  <w:style w:type="character" w:customStyle="1" w:styleId="TagLineCharChar">
    <w:name w:val="Tag Line Char Char"/>
    <w:rsid w:val="001421CC"/>
    <w:rPr>
      <w:rFonts w:cs="Arial"/>
      <w:b/>
      <w:bCs/>
      <w:iCs/>
      <w:sz w:val="24"/>
      <w:szCs w:val="28"/>
      <w:lang w:val="en-US" w:eastAsia="en-US" w:bidi="ar-SA"/>
    </w:rPr>
  </w:style>
  <w:style w:type="paragraph" w:customStyle="1" w:styleId="published">
    <w:name w:val="published"/>
    <w:basedOn w:val="Normal"/>
    <w:qFormat/>
    <w:rsid w:val="001421CC"/>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1421CC"/>
  </w:style>
  <w:style w:type="character" w:customStyle="1" w:styleId="articlerecommendcount">
    <w:name w:val="article_recommend_count"/>
    <w:rsid w:val="001421CC"/>
  </w:style>
  <w:style w:type="character" w:customStyle="1" w:styleId="normaltext1">
    <w:name w:val="normal_text"/>
    <w:rsid w:val="001421CC"/>
  </w:style>
  <w:style w:type="paragraph" w:customStyle="1" w:styleId="storytimestamp">
    <w:name w:val="storytimestamp"/>
    <w:basedOn w:val="Normal"/>
    <w:qFormat/>
    <w:rsid w:val="001421CC"/>
    <w:pPr>
      <w:spacing w:before="100" w:beforeAutospacing="1" w:after="100" w:afterAutospacing="1"/>
    </w:pPr>
    <w:rPr>
      <w:rFonts w:ascii="Times New Roman" w:eastAsia="Times New Roman" w:hAnsi="Times New Roman"/>
    </w:rPr>
  </w:style>
  <w:style w:type="character" w:customStyle="1" w:styleId="story-byline">
    <w:name w:val="story-byline"/>
    <w:rsid w:val="001421CC"/>
  </w:style>
  <w:style w:type="character" w:customStyle="1" w:styleId="story-titleline">
    <w:name w:val="story-titleline"/>
    <w:rsid w:val="001421CC"/>
  </w:style>
  <w:style w:type="character" w:customStyle="1" w:styleId="Aunderline1">
    <w:name w:val="Aunderline"/>
    <w:qFormat/>
    <w:rsid w:val="001421CC"/>
    <w:rPr>
      <w:rFonts w:ascii="Times New Roman" w:hAnsi="Times New Roman" w:cs="Times New Roman"/>
      <w:w w:val="106"/>
      <w:sz w:val="20"/>
      <w:szCs w:val="20"/>
      <w:u w:val="thick"/>
    </w:rPr>
  </w:style>
  <w:style w:type="paragraph" w:customStyle="1" w:styleId="Card10f2">
    <w:name w:val="Card.10.f2"/>
    <w:basedOn w:val="Normal"/>
    <w:autoRedefine/>
    <w:qFormat/>
    <w:rsid w:val="001421CC"/>
    <w:rPr>
      <w:rFonts w:ascii="Times New Roman" w:eastAsia="Calibri" w:hAnsi="Times New Roman"/>
      <w:sz w:val="20"/>
      <w:szCs w:val="20"/>
    </w:rPr>
  </w:style>
  <w:style w:type="character" w:customStyle="1" w:styleId="Card10f2Char">
    <w:name w:val="Card.10.f2 Char"/>
    <w:rsid w:val="001421CC"/>
    <w:rPr>
      <w:rFonts w:eastAsia="Calibri"/>
    </w:rPr>
  </w:style>
  <w:style w:type="paragraph" w:styleId="ListBullet2">
    <w:name w:val="List Bullet 2"/>
    <w:basedOn w:val="Normal"/>
    <w:rsid w:val="001421CC"/>
    <w:pPr>
      <w:tabs>
        <w:tab w:val="num" w:pos="1440"/>
      </w:tabs>
      <w:ind w:left="1440" w:hanging="360"/>
    </w:pPr>
    <w:rPr>
      <w:rFonts w:ascii="Times New Roman" w:eastAsia="Times New Roman" w:hAnsi="Times New Roman"/>
      <w:b/>
      <w:szCs w:val="44"/>
    </w:rPr>
  </w:style>
  <w:style w:type="paragraph" w:customStyle="1" w:styleId="Cardnotunderlined0">
    <w:name w:val="Card not underlined"/>
    <w:basedOn w:val="Normal"/>
    <w:qFormat/>
    <w:rsid w:val="001421CC"/>
    <w:rPr>
      <w:rFonts w:ascii="Times New Roman" w:eastAsia="Times New Roman" w:hAnsi="Times New Roman"/>
      <w:color w:val="000000"/>
      <w:sz w:val="10"/>
    </w:rPr>
  </w:style>
  <w:style w:type="character" w:customStyle="1" w:styleId="UnderlineCardChar1">
    <w:name w:val="Underline Card Char"/>
    <w:rsid w:val="001421CC"/>
    <w:rPr>
      <w:sz w:val="22"/>
      <w:szCs w:val="24"/>
      <w:u w:val="single"/>
      <w:lang w:val="en-US" w:eastAsia="en-US" w:bidi="ar-SA"/>
    </w:rPr>
  </w:style>
  <w:style w:type="character" w:customStyle="1" w:styleId="SourcesCharChar1">
    <w:name w:val="Sources Char Char1"/>
    <w:rsid w:val="001421CC"/>
    <w:rPr>
      <w:rFonts w:cs="Arial"/>
      <w:b/>
      <w:bCs/>
      <w:iCs/>
      <w:sz w:val="24"/>
      <w:szCs w:val="28"/>
      <w:lang w:val="en-US" w:eastAsia="en-US" w:bidi="ar-SA"/>
    </w:rPr>
  </w:style>
  <w:style w:type="paragraph" w:customStyle="1" w:styleId="OmniPage3">
    <w:name w:val="OmniPage #3"/>
    <w:basedOn w:val="Normal"/>
    <w:qFormat/>
    <w:rsid w:val="001421CC"/>
    <w:rPr>
      <w:rFonts w:ascii="Times New Roman" w:eastAsia="Times New Roman" w:hAnsi="Times New Roman"/>
      <w:color w:val="000000"/>
      <w:sz w:val="20"/>
      <w:szCs w:val="20"/>
    </w:rPr>
  </w:style>
  <w:style w:type="paragraph" w:customStyle="1" w:styleId="OmniPage4">
    <w:name w:val="OmniPage #4"/>
    <w:basedOn w:val="Normal"/>
    <w:qFormat/>
    <w:rsid w:val="001421CC"/>
    <w:rPr>
      <w:rFonts w:ascii="Times New Roman" w:eastAsia="Times New Roman" w:hAnsi="Times New Roman"/>
      <w:color w:val="000000"/>
      <w:sz w:val="20"/>
      <w:szCs w:val="20"/>
    </w:rPr>
  </w:style>
  <w:style w:type="paragraph" w:customStyle="1" w:styleId="OmniPage16">
    <w:name w:val="OmniPage #16"/>
    <w:basedOn w:val="Normal"/>
    <w:qFormat/>
    <w:rsid w:val="001421CC"/>
    <w:rPr>
      <w:rFonts w:ascii="Times New Roman" w:eastAsia="Times New Roman" w:hAnsi="Times New Roman"/>
      <w:color w:val="000000"/>
      <w:sz w:val="20"/>
      <w:szCs w:val="20"/>
    </w:rPr>
  </w:style>
  <w:style w:type="paragraph" w:customStyle="1" w:styleId="OmniPage23">
    <w:name w:val="OmniPage #23"/>
    <w:basedOn w:val="Normal"/>
    <w:qFormat/>
    <w:rsid w:val="001421CC"/>
    <w:rPr>
      <w:rFonts w:ascii="Times New Roman" w:eastAsia="Times New Roman" w:hAnsi="Times New Roman"/>
      <w:color w:val="000000"/>
      <w:sz w:val="20"/>
      <w:szCs w:val="20"/>
    </w:rPr>
  </w:style>
  <w:style w:type="paragraph" w:customStyle="1" w:styleId="OmniPage24">
    <w:name w:val="OmniPage #24"/>
    <w:basedOn w:val="Normal"/>
    <w:qFormat/>
    <w:rsid w:val="001421CC"/>
    <w:rPr>
      <w:rFonts w:ascii="Times New Roman" w:eastAsia="Times New Roman" w:hAnsi="Times New Roman"/>
      <w:color w:val="000000"/>
      <w:sz w:val="20"/>
      <w:szCs w:val="20"/>
    </w:rPr>
  </w:style>
  <w:style w:type="paragraph" w:customStyle="1" w:styleId="OmniPage27">
    <w:name w:val="OmniPage #27"/>
    <w:basedOn w:val="Normal"/>
    <w:qFormat/>
    <w:rsid w:val="001421CC"/>
    <w:rPr>
      <w:rFonts w:ascii="Times New Roman" w:eastAsia="Times New Roman" w:hAnsi="Times New Roman"/>
      <w:color w:val="000000"/>
      <w:sz w:val="20"/>
      <w:szCs w:val="20"/>
    </w:rPr>
  </w:style>
  <w:style w:type="paragraph" w:customStyle="1" w:styleId="OmniPage28">
    <w:name w:val="OmniPage #28"/>
    <w:basedOn w:val="Normal"/>
    <w:qFormat/>
    <w:rsid w:val="001421CC"/>
    <w:rPr>
      <w:rFonts w:ascii="Times New Roman" w:eastAsia="Times New Roman" w:hAnsi="Times New Roman"/>
      <w:color w:val="000000"/>
      <w:sz w:val="20"/>
      <w:szCs w:val="20"/>
    </w:rPr>
  </w:style>
  <w:style w:type="paragraph" w:customStyle="1" w:styleId="OmniPage29">
    <w:name w:val="OmniPage #29"/>
    <w:basedOn w:val="Normal"/>
    <w:qFormat/>
    <w:rsid w:val="001421CC"/>
    <w:rPr>
      <w:rFonts w:ascii="Times New Roman" w:eastAsia="Times New Roman" w:hAnsi="Times New Roman"/>
      <w:color w:val="000000"/>
      <w:sz w:val="20"/>
      <w:szCs w:val="20"/>
    </w:rPr>
  </w:style>
  <w:style w:type="paragraph" w:customStyle="1" w:styleId="OmniPage30">
    <w:name w:val="OmniPage #30"/>
    <w:basedOn w:val="Normal"/>
    <w:qFormat/>
    <w:rsid w:val="001421CC"/>
    <w:rPr>
      <w:rFonts w:ascii="Times New Roman" w:eastAsia="Times New Roman" w:hAnsi="Times New Roman"/>
      <w:color w:val="000000"/>
      <w:sz w:val="20"/>
      <w:szCs w:val="20"/>
    </w:rPr>
  </w:style>
  <w:style w:type="paragraph" w:customStyle="1" w:styleId="OmniPage31">
    <w:name w:val="OmniPage #31"/>
    <w:basedOn w:val="Normal"/>
    <w:qFormat/>
    <w:rsid w:val="001421CC"/>
    <w:rPr>
      <w:rFonts w:ascii="Times New Roman" w:eastAsia="Times New Roman" w:hAnsi="Times New Roman"/>
      <w:color w:val="000000"/>
      <w:sz w:val="20"/>
      <w:szCs w:val="20"/>
    </w:rPr>
  </w:style>
  <w:style w:type="paragraph" w:customStyle="1" w:styleId="OmniPage32">
    <w:name w:val="OmniPage #32"/>
    <w:basedOn w:val="Normal"/>
    <w:qFormat/>
    <w:rsid w:val="001421CC"/>
    <w:rPr>
      <w:rFonts w:ascii="Times New Roman" w:eastAsia="Times New Roman" w:hAnsi="Times New Roman"/>
      <w:color w:val="000000"/>
      <w:sz w:val="20"/>
      <w:szCs w:val="20"/>
    </w:rPr>
  </w:style>
  <w:style w:type="paragraph" w:customStyle="1" w:styleId="OmniPage33">
    <w:name w:val="OmniPage #33"/>
    <w:basedOn w:val="Normal"/>
    <w:qFormat/>
    <w:rsid w:val="001421CC"/>
    <w:rPr>
      <w:rFonts w:ascii="Times New Roman" w:eastAsia="Times New Roman" w:hAnsi="Times New Roman"/>
      <w:color w:val="000000"/>
      <w:sz w:val="20"/>
      <w:szCs w:val="20"/>
    </w:rPr>
  </w:style>
  <w:style w:type="paragraph" w:customStyle="1" w:styleId="OmniPage34">
    <w:name w:val="OmniPage #34"/>
    <w:basedOn w:val="Normal"/>
    <w:qFormat/>
    <w:rsid w:val="001421CC"/>
    <w:rPr>
      <w:rFonts w:ascii="Times New Roman" w:eastAsia="Times New Roman" w:hAnsi="Times New Roman"/>
      <w:color w:val="000000"/>
      <w:sz w:val="20"/>
      <w:szCs w:val="20"/>
    </w:rPr>
  </w:style>
  <w:style w:type="paragraph" w:customStyle="1" w:styleId="OmniPage35">
    <w:name w:val="OmniPage #35"/>
    <w:basedOn w:val="Normal"/>
    <w:qFormat/>
    <w:rsid w:val="001421CC"/>
    <w:rPr>
      <w:rFonts w:ascii="Times New Roman" w:eastAsia="Times New Roman" w:hAnsi="Times New Roman"/>
      <w:color w:val="000000"/>
      <w:sz w:val="20"/>
      <w:szCs w:val="20"/>
    </w:rPr>
  </w:style>
  <w:style w:type="paragraph" w:customStyle="1" w:styleId="OmniPage36">
    <w:name w:val="OmniPage #36"/>
    <w:basedOn w:val="Normal"/>
    <w:qFormat/>
    <w:rsid w:val="001421CC"/>
    <w:rPr>
      <w:rFonts w:ascii="Times New Roman" w:eastAsia="Times New Roman" w:hAnsi="Times New Roman"/>
      <w:color w:val="000000"/>
      <w:sz w:val="20"/>
      <w:szCs w:val="20"/>
    </w:rPr>
  </w:style>
  <w:style w:type="paragraph" w:customStyle="1" w:styleId="OmniPage37">
    <w:name w:val="OmniPage #37"/>
    <w:basedOn w:val="Normal"/>
    <w:qFormat/>
    <w:rsid w:val="001421CC"/>
    <w:rPr>
      <w:rFonts w:ascii="Times New Roman" w:eastAsia="Times New Roman" w:hAnsi="Times New Roman"/>
      <w:color w:val="000000"/>
      <w:sz w:val="20"/>
      <w:szCs w:val="20"/>
    </w:rPr>
  </w:style>
  <w:style w:type="paragraph" w:customStyle="1" w:styleId="OmniPage38">
    <w:name w:val="OmniPage #38"/>
    <w:basedOn w:val="Normal"/>
    <w:qFormat/>
    <w:rsid w:val="001421CC"/>
    <w:rPr>
      <w:rFonts w:ascii="Times New Roman" w:eastAsia="Times New Roman" w:hAnsi="Times New Roman"/>
      <w:color w:val="000000"/>
      <w:sz w:val="20"/>
      <w:szCs w:val="20"/>
    </w:rPr>
  </w:style>
  <w:style w:type="paragraph" w:customStyle="1" w:styleId="OmniPage39">
    <w:name w:val="OmniPage #39"/>
    <w:basedOn w:val="Normal"/>
    <w:qFormat/>
    <w:rsid w:val="001421CC"/>
    <w:rPr>
      <w:rFonts w:ascii="Times New Roman" w:eastAsia="Times New Roman" w:hAnsi="Times New Roman"/>
      <w:color w:val="000000"/>
      <w:sz w:val="20"/>
      <w:szCs w:val="20"/>
    </w:rPr>
  </w:style>
  <w:style w:type="paragraph" w:customStyle="1" w:styleId="OmniPage40">
    <w:name w:val="OmniPage #40"/>
    <w:basedOn w:val="Normal"/>
    <w:qFormat/>
    <w:rsid w:val="001421CC"/>
    <w:rPr>
      <w:rFonts w:ascii="Times New Roman" w:eastAsia="Times New Roman" w:hAnsi="Times New Roman"/>
      <w:color w:val="000000"/>
      <w:sz w:val="20"/>
      <w:szCs w:val="20"/>
    </w:rPr>
  </w:style>
  <w:style w:type="paragraph" w:customStyle="1" w:styleId="OmniPage41">
    <w:name w:val="OmniPage #41"/>
    <w:basedOn w:val="Normal"/>
    <w:qFormat/>
    <w:rsid w:val="001421CC"/>
    <w:rPr>
      <w:rFonts w:ascii="Times New Roman" w:eastAsia="Times New Roman" w:hAnsi="Times New Roman"/>
      <w:color w:val="000000"/>
      <w:sz w:val="20"/>
      <w:szCs w:val="20"/>
    </w:rPr>
  </w:style>
  <w:style w:type="paragraph" w:customStyle="1" w:styleId="OmniPage42">
    <w:name w:val="OmniPage #42"/>
    <w:basedOn w:val="Normal"/>
    <w:qFormat/>
    <w:rsid w:val="001421CC"/>
    <w:rPr>
      <w:rFonts w:ascii="Times New Roman" w:eastAsia="Times New Roman" w:hAnsi="Times New Roman"/>
      <w:color w:val="000000"/>
      <w:sz w:val="20"/>
      <w:szCs w:val="20"/>
    </w:rPr>
  </w:style>
  <w:style w:type="paragraph" w:customStyle="1" w:styleId="OmniPage43">
    <w:name w:val="OmniPage #43"/>
    <w:basedOn w:val="Normal"/>
    <w:qFormat/>
    <w:rsid w:val="001421CC"/>
    <w:rPr>
      <w:rFonts w:ascii="Times New Roman" w:eastAsia="Times New Roman" w:hAnsi="Times New Roman"/>
      <w:color w:val="000000"/>
      <w:sz w:val="20"/>
      <w:szCs w:val="20"/>
    </w:rPr>
  </w:style>
  <w:style w:type="paragraph" w:customStyle="1" w:styleId="OmniPage44">
    <w:name w:val="OmniPage #44"/>
    <w:basedOn w:val="Normal"/>
    <w:qFormat/>
    <w:rsid w:val="001421CC"/>
    <w:rPr>
      <w:rFonts w:ascii="Times New Roman" w:eastAsia="Times New Roman" w:hAnsi="Times New Roman"/>
      <w:color w:val="000000"/>
      <w:sz w:val="20"/>
      <w:szCs w:val="20"/>
    </w:rPr>
  </w:style>
  <w:style w:type="paragraph" w:customStyle="1" w:styleId="OmniPage45">
    <w:name w:val="OmniPage #45"/>
    <w:basedOn w:val="Normal"/>
    <w:qFormat/>
    <w:rsid w:val="001421CC"/>
    <w:rPr>
      <w:rFonts w:ascii="Times New Roman" w:eastAsia="Times New Roman" w:hAnsi="Times New Roman"/>
      <w:color w:val="000000"/>
      <w:sz w:val="20"/>
      <w:szCs w:val="20"/>
    </w:rPr>
  </w:style>
  <w:style w:type="paragraph" w:customStyle="1" w:styleId="OmniPage46">
    <w:name w:val="OmniPage #46"/>
    <w:basedOn w:val="Normal"/>
    <w:qFormat/>
    <w:rsid w:val="001421CC"/>
    <w:rPr>
      <w:rFonts w:ascii="Times New Roman" w:eastAsia="Times New Roman" w:hAnsi="Times New Roman"/>
      <w:color w:val="000000"/>
      <w:sz w:val="20"/>
      <w:szCs w:val="20"/>
    </w:rPr>
  </w:style>
  <w:style w:type="paragraph" w:customStyle="1" w:styleId="OmniPage47">
    <w:name w:val="OmniPage #47"/>
    <w:basedOn w:val="Normal"/>
    <w:qFormat/>
    <w:rsid w:val="001421CC"/>
    <w:rPr>
      <w:rFonts w:ascii="Times New Roman" w:eastAsia="Times New Roman" w:hAnsi="Times New Roman"/>
      <w:color w:val="000000"/>
      <w:sz w:val="20"/>
      <w:szCs w:val="20"/>
    </w:rPr>
  </w:style>
  <w:style w:type="paragraph" w:customStyle="1" w:styleId="OmniPage48">
    <w:name w:val="OmniPage #48"/>
    <w:basedOn w:val="Normal"/>
    <w:qFormat/>
    <w:rsid w:val="001421CC"/>
    <w:rPr>
      <w:rFonts w:ascii="Times New Roman" w:eastAsia="Times New Roman" w:hAnsi="Times New Roman"/>
      <w:color w:val="000000"/>
      <w:sz w:val="20"/>
      <w:szCs w:val="20"/>
    </w:rPr>
  </w:style>
  <w:style w:type="paragraph" w:customStyle="1" w:styleId="OmniPage49">
    <w:name w:val="OmniPage #49"/>
    <w:basedOn w:val="Normal"/>
    <w:qFormat/>
    <w:rsid w:val="001421CC"/>
    <w:rPr>
      <w:rFonts w:ascii="Times New Roman" w:eastAsia="Times New Roman" w:hAnsi="Times New Roman"/>
      <w:color w:val="000000"/>
      <w:sz w:val="20"/>
      <w:szCs w:val="20"/>
    </w:rPr>
  </w:style>
  <w:style w:type="paragraph" w:customStyle="1" w:styleId="OmniPage50">
    <w:name w:val="OmniPage #50"/>
    <w:basedOn w:val="Normal"/>
    <w:qFormat/>
    <w:rsid w:val="001421CC"/>
    <w:rPr>
      <w:rFonts w:ascii="Times New Roman" w:eastAsia="Times New Roman" w:hAnsi="Times New Roman"/>
      <w:color w:val="000000"/>
      <w:sz w:val="20"/>
      <w:szCs w:val="20"/>
    </w:rPr>
  </w:style>
  <w:style w:type="paragraph" w:customStyle="1" w:styleId="OmniPage51">
    <w:name w:val="OmniPage #51"/>
    <w:basedOn w:val="Normal"/>
    <w:qFormat/>
    <w:rsid w:val="001421CC"/>
    <w:rPr>
      <w:rFonts w:ascii="Times New Roman" w:eastAsia="Times New Roman" w:hAnsi="Times New Roman"/>
      <w:color w:val="000000"/>
      <w:sz w:val="20"/>
      <w:szCs w:val="20"/>
    </w:rPr>
  </w:style>
  <w:style w:type="paragraph" w:customStyle="1" w:styleId="OmniPage52">
    <w:name w:val="OmniPage #52"/>
    <w:basedOn w:val="Normal"/>
    <w:qFormat/>
    <w:rsid w:val="001421CC"/>
    <w:rPr>
      <w:rFonts w:ascii="Times New Roman" w:eastAsia="Times New Roman" w:hAnsi="Times New Roman"/>
      <w:color w:val="000000"/>
      <w:sz w:val="20"/>
      <w:szCs w:val="20"/>
    </w:rPr>
  </w:style>
  <w:style w:type="paragraph" w:customStyle="1" w:styleId="OmniPage53">
    <w:name w:val="OmniPage #53"/>
    <w:basedOn w:val="Normal"/>
    <w:qFormat/>
    <w:rsid w:val="001421CC"/>
    <w:rPr>
      <w:rFonts w:ascii="Times New Roman" w:eastAsia="Times New Roman" w:hAnsi="Times New Roman"/>
      <w:color w:val="000000"/>
      <w:sz w:val="20"/>
      <w:szCs w:val="20"/>
    </w:rPr>
  </w:style>
  <w:style w:type="paragraph" w:customStyle="1" w:styleId="OmniPage54">
    <w:name w:val="OmniPage #54"/>
    <w:basedOn w:val="Normal"/>
    <w:qFormat/>
    <w:rsid w:val="001421CC"/>
    <w:rPr>
      <w:rFonts w:ascii="Times New Roman" w:eastAsia="Times New Roman" w:hAnsi="Times New Roman"/>
      <w:color w:val="000000"/>
      <w:sz w:val="20"/>
      <w:szCs w:val="20"/>
    </w:rPr>
  </w:style>
  <w:style w:type="paragraph" w:customStyle="1" w:styleId="OmniPage55">
    <w:name w:val="OmniPage #55"/>
    <w:basedOn w:val="Normal"/>
    <w:qFormat/>
    <w:rsid w:val="001421CC"/>
    <w:rPr>
      <w:rFonts w:ascii="Times New Roman" w:eastAsia="Times New Roman" w:hAnsi="Times New Roman"/>
      <w:color w:val="000000"/>
      <w:sz w:val="20"/>
      <w:szCs w:val="20"/>
    </w:rPr>
  </w:style>
  <w:style w:type="paragraph" w:customStyle="1" w:styleId="OmniPage56">
    <w:name w:val="OmniPage #56"/>
    <w:basedOn w:val="Normal"/>
    <w:qFormat/>
    <w:rsid w:val="001421CC"/>
    <w:rPr>
      <w:rFonts w:ascii="Times New Roman" w:eastAsia="Times New Roman" w:hAnsi="Times New Roman"/>
      <w:color w:val="000000"/>
      <w:sz w:val="20"/>
      <w:szCs w:val="20"/>
    </w:rPr>
  </w:style>
  <w:style w:type="paragraph" w:customStyle="1" w:styleId="OmniPage57">
    <w:name w:val="OmniPage #57"/>
    <w:basedOn w:val="Normal"/>
    <w:qFormat/>
    <w:rsid w:val="001421CC"/>
    <w:rPr>
      <w:rFonts w:ascii="Times New Roman" w:eastAsia="Times New Roman" w:hAnsi="Times New Roman"/>
      <w:color w:val="000000"/>
      <w:sz w:val="20"/>
      <w:szCs w:val="20"/>
    </w:rPr>
  </w:style>
  <w:style w:type="paragraph" w:customStyle="1" w:styleId="OmniPage58">
    <w:name w:val="OmniPage #58"/>
    <w:basedOn w:val="Normal"/>
    <w:qFormat/>
    <w:rsid w:val="001421CC"/>
    <w:rPr>
      <w:rFonts w:ascii="Times New Roman" w:eastAsia="Times New Roman" w:hAnsi="Times New Roman"/>
      <w:color w:val="000000"/>
      <w:sz w:val="20"/>
      <w:szCs w:val="20"/>
    </w:rPr>
  </w:style>
  <w:style w:type="paragraph" w:customStyle="1" w:styleId="OmniPage59">
    <w:name w:val="OmniPage #59"/>
    <w:basedOn w:val="Normal"/>
    <w:qFormat/>
    <w:rsid w:val="001421CC"/>
    <w:rPr>
      <w:rFonts w:ascii="Times New Roman" w:eastAsia="Times New Roman" w:hAnsi="Times New Roman"/>
      <w:color w:val="000000"/>
      <w:sz w:val="20"/>
      <w:szCs w:val="20"/>
    </w:rPr>
  </w:style>
  <w:style w:type="paragraph" w:customStyle="1" w:styleId="OmniPage60">
    <w:name w:val="OmniPage #60"/>
    <w:basedOn w:val="Normal"/>
    <w:qFormat/>
    <w:rsid w:val="001421CC"/>
    <w:rPr>
      <w:rFonts w:ascii="Times New Roman" w:eastAsia="Times New Roman" w:hAnsi="Times New Roman"/>
      <w:color w:val="000000"/>
      <w:sz w:val="20"/>
      <w:szCs w:val="20"/>
    </w:rPr>
  </w:style>
  <w:style w:type="paragraph" w:customStyle="1" w:styleId="OmniPage61">
    <w:name w:val="OmniPage #61"/>
    <w:basedOn w:val="Normal"/>
    <w:qFormat/>
    <w:rsid w:val="001421CC"/>
    <w:rPr>
      <w:rFonts w:ascii="Times New Roman" w:eastAsia="Times New Roman" w:hAnsi="Times New Roman"/>
      <w:color w:val="000000"/>
      <w:sz w:val="20"/>
      <w:szCs w:val="20"/>
    </w:rPr>
  </w:style>
  <w:style w:type="paragraph" w:customStyle="1" w:styleId="OmniPage62">
    <w:name w:val="OmniPage #62"/>
    <w:basedOn w:val="Normal"/>
    <w:qFormat/>
    <w:rsid w:val="001421CC"/>
    <w:rPr>
      <w:rFonts w:ascii="Times New Roman" w:eastAsia="Times New Roman" w:hAnsi="Times New Roman"/>
      <w:color w:val="000000"/>
      <w:sz w:val="20"/>
      <w:szCs w:val="20"/>
    </w:rPr>
  </w:style>
  <w:style w:type="paragraph" w:customStyle="1" w:styleId="OmniPage63">
    <w:name w:val="OmniPage #63"/>
    <w:basedOn w:val="Normal"/>
    <w:qFormat/>
    <w:rsid w:val="001421CC"/>
    <w:rPr>
      <w:rFonts w:ascii="Times New Roman" w:eastAsia="Times New Roman" w:hAnsi="Times New Roman"/>
      <w:color w:val="000000"/>
      <w:sz w:val="20"/>
      <w:szCs w:val="20"/>
    </w:rPr>
  </w:style>
  <w:style w:type="paragraph" w:customStyle="1" w:styleId="OmniPage64">
    <w:name w:val="OmniPage #64"/>
    <w:basedOn w:val="Normal"/>
    <w:qFormat/>
    <w:rsid w:val="001421CC"/>
    <w:rPr>
      <w:rFonts w:ascii="Times New Roman" w:eastAsia="Times New Roman" w:hAnsi="Times New Roman"/>
      <w:color w:val="000000"/>
      <w:sz w:val="20"/>
      <w:szCs w:val="20"/>
    </w:rPr>
  </w:style>
  <w:style w:type="paragraph" w:customStyle="1" w:styleId="OmniPage65">
    <w:name w:val="OmniPage #65"/>
    <w:basedOn w:val="Normal"/>
    <w:qFormat/>
    <w:rsid w:val="001421CC"/>
    <w:rPr>
      <w:rFonts w:ascii="Times New Roman" w:eastAsia="Times New Roman" w:hAnsi="Times New Roman"/>
      <w:color w:val="000000"/>
      <w:sz w:val="20"/>
      <w:szCs w:val="20"/>
    </w:rPr>
  </w:style>
  <w:style w:type="paragraph" w:customStyle="1" w:styleId="OmniPage66">
    <w:name w:val="OmniPage #66"/>
    <w:basedOn w:val="Normal"/>
    <w:qFormat/>
    <w:rsid w:val="001421CC"/>
    <w:rPr>
      <w:rFonts w:ascii="Times New Roman" w:eastAsia="Times New Roman" w:hAnsi="Times New Roman"/>
      <w:color w:val="000000"/>
      <w:sz w:val="20"/>
      <w:szCs w:val="20"/>
    </w:rPr>
  </w:style>
  <w:style w:type="paragraph" w:customStyle="1" w:styleId="OmniPage67">
    <w:name w:val="OmniPage #67"/>
    <w:basedOn w:val="Normal"/>
    <w:qFormat/>
    <w:rsid w:val="001421CC"/>
    <w:rPr>
      <w:rFonts w:ascii="Times New Roman" w:eastAsia="Times New Roman" w:hAnsi="Times New Roman"/>
      <w:color w:val="000000"/>
      <w:sz w:val="20"/>
      <w:szCs w:val="20"/>
    </w:rPr>
  </w:style>
  <w:style w:type="paragraph" w:customStyle="1" w:styleId="OmniPage68">
    <w:name w:val="OmniPage #68"/>
    <w:basedOn w:val="Normal"/>
    <w:qFormat/>
    <w:rsid w:val="001421CC"/>
    <w:rPr>
      <w:rFonts w:ascii="Times New Roman" w:eastAsia="Times New Roman" w:hAnsi="Times New Roman"/>
      <w:color w:val="000000"/>
      <w:sz w:val="20"/>
      <w:szCs w:val="20"/>
    </w:rPr>
  </w:style>
  <w:style w:type="paragraph" w:customStyle="1" w:styleId="OmniPage69">
    <w:name w:val="OmniPage #69"/>
    <w:basedOn w:val="Normal"/>
    <w:qFormat/>
    <w:rsid w:val="001421CC"/>
    <w:rPr>
      <w:rFonts w:ascii="Times New Roman" w:eastAsia="Times New Roman" w:hAnsi="Times New Roman"/>
      <w:color w:val="000000"/>
      <w:sz w:val="20"/>
      <w:szCs w:val="20"/>
    </w:rPr>
  </w:style>
  <w:style w:type="paragraph" w:customStyle="1" w:styleId="OmniPage70">
    <w:name w:val="OmniPage #70"/>
    <w:basedOn w:val="Normal"/>
    <w:qFormat/>
    <w:rsid w:val="001421CC"/>
    <w:rPr>
      <w:rFonts w:ascii="Times New Roman" w:eastAsia="Times New Roman" w:hAnsi="Times New Roman"/>
      <w:color w:val="000000"/>
      <w:sz w:val="20"/>
      <w:szCs w:val="20"/>
    </w:rPr>
  </w:style>
  <w:style w:type="paragraph" w:customStyle="1" w:styleId="OmniPage71">
    <w:name w:val="OmniPage #71"/>
    <w:basedOn w:val="Normal"/>
    <w:qFormat/>
    <w:rsid w:val="001421CC"/>
    <w:rPr>
      <w:rFonts w:ascii="Times New Roman" w:eastAsia="Times New Roman" w:hAnsi="Times New Roman"/>
      <w:color w:val="000000"/>
      <w:sz w:val="20"/>
      <w:szCs w:val="20"/>
    </w:rPr>
  </w:style>
  <w:style w:type="table" w:customStyle="1" w:styleId="MediumGrid22">
    <w:name w:val="Medium Grid 22"/>
    <w:basedOn w:val="TableNormal"/>
    <w:uiPriority w:val="68"/>
    <w:rsid w:val="001421CC"/>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1421CC"/>
    <w:rPr>
      <w:rFonts w:ascii="Times New Roman" w:eastAsia="Times New Roman" w:hAnsi="Times New Roman"/>
      <w:szCs w:val="20"/>
    </w:rPr>
  </w:style>
  <w:style w:type="character" w:customStyle="1" w:styleId="infoChar">
    <w:name w:val="info Char"/>
    <w:link w:val="info"/>
    <w:locked/>
    <w:rsid w:val="001421CC"/>
    <w:rPr>
      <w:rFonts w:ascii="Times New Roman" w:eastAsia="Times New Roman" w:hAnsi="Times New Roman"/>
      <w:sz w:val="24"/>
      <w:szCs w:val="20"/>
    </w:rPr>
  </w:style>
  <w:style w:type="character" w:customStyle="1" w:styleId="address">
    <w:name w:val="address"/>
    <w:rsid w:val="001421CC"/>
    <w:rPr>
      <w:rFonts w:cs="Times New Roman"/>
    </w:rPr>
  </w:style>
  <w:style w:type="character" w:customStyle="1" w:styleId="createby">
    <w:name w:val="createby"/>
    <w:rsid w:val="001421CC"/>
  </w:style>
  <w:style w:type="paragraph" w:customStyle="1" w:styleId="Heading4Cite">
    <w:name w:val="Heading 4 Cite"/>
    <w:basedOn w:val="Normal"/>
    <w:link w:val="Heading4CiteChar"/>
    <w:autoRedefine/>
    <w:qFormat/>
    <w:rsid w:val="001421CC"/>
    <w:rPr>
      <w:rFonts w:ascii="Times New Roman" w:eastAsia="Times New Roman" w:hAnsi="Times New Roman"/>
      <w:sz w:val="20"/>
    </w:rPr>
  </w:style>
  <w:style w:type="character" w:customStyle="1" w:styleId="Heading4CiteChar">
    <w:name w:val="Heading 4 Cite Char"/>
    <w:link w:val="Heading4Cite"/>
    <w:rsid w:val="001421CC"/>
    <w:rPr>
      <w:rFonts w:ascii="Times New Roman" w:eastAsia="Times New Roman" w:hAnsi="Times New Roman"/>
      <w:sz w:val="20"/>
    </w:rPr>
  </w:style>
  <w:style w:type="paragraph" w:customStyle="1" w:styleId="Heading5SizeDown">
    <w:name w:val="Heading 5 Size Down"/>
    <w:basedOn w:val="Normal"/>
    <w:link w:val="Heading5SizeDownChar"/>
    <w:autoRedefine/>
    <w:qFormat/>
    <w:rsid w:val="001421CC"/>
    <w:pPr>
      <w:tabs>
        <w:tab w:val="left" w:pos="1440"/>
      </w:tabs>
    </w:pPr>
    <w:rPr>
      <w:rFonts w:ascii="Times New Roman" w:eastAsia="Times New Roman" w:hAnsi="Times New Roman"/>
      <w:sz w:val="20"/>
      <w:szCs w:val="16"/>
    </w:rPr>
  </w:style>
  <w:style w:type="character" w:customStyle="1" w:styleId="Heading5SizeDownChar">
    <w:name w:val="Heading 5 Size Down Char"/>
    <w:link w:val="Heading5SizeDown"/>
    <w:rsid w:val="001421CC"/>
    <w:rPr>
      <w:rFonts w:ascii="Times New Roman" w:eastAsia="Times New Roman" w:hAnsi="Times New Roman"/>
      <w:sz w:val="20"/>
      <w:szCs w:val="16"/>
    </w:rPr>
  </w:style>
  <w:style w:type="character" w:customStyle="1" w:styleId="quote-right">
    <w:name w:val="quote-right"/>
    <w:rsid w:val="001421CC"/>
  </w:style>
  <w:style w:type="character" w:customStyle="1" w:styleId="smallcase">
    <w:name w:val="smallcase"/>
    <w:rsid w:val="001421CC"/>
  </w:style>
  <w:style w:type="character" w:customStyle="1" w:styleId="ft0">
    <w:name w:val="ft0"/>
    <w:rsid w:val="001421CC"/>
  </w:style>
  <w:style w:type="character" w:customStyle="1" w:styleId="ft2">
    <w:name w:val="ft2"/>
    <w:rsid w:val="001421CC"/>
  </w:style>
  <w:style w:type="character" w:customStyle="1" w:styleId="ft3">
    <w:name w:val="ft3"/>
    <w:rsid w:val="001421CC"/>
  </w:style>
  <w:style w:type="character" w:customStyle="1" w:styleId="StyleTimesNewRoman12ptBold1">
    <w:name w:val="Style Times New Roman 12 pt Bold1"/>
    <w:rsid w:val="001421CC"/>
    <w:rPr>
      <w:b/>
      <w:bCs/>
      <w:sz w:val="24"/>
    </w:rPr>
  </w:style>
  <w:style w:type="paragraph" w:customStyle="1" w:styleId="Unhighlighted">
    <w:name w:val="Unhighlighted"/>
    <w:basedOn w:val="Normal"/>
    <w:link w:val="UnhighlightedChar"/>
    <w:autoRedefine/>
    <w:qFormat/>
    <w:rsid w:val="001421CC"/>
    <w:rPr>
      <w:rFonts w:ascii="Times New Roman" w:eastAsia="Times New Roman" w:hAnsi="Times New Roman"/>
      <w:sz w:val="12"/>
    </w:rPr>
  </w:style>
  <w:style w:type="character" w:customStyle="1" w:styleId="UnhighlightedChar">
    <w:name w:val="Unhighlighted Char"/>
    <w:link w:val="Unhighlighted"/>
    <w:rsid w:val="001421CC"/>
    <w:rPr>
      <w:rFonts w:ascii="Times New Roman" w:eastAsia="Times New Roman" w:hAnsi="Times New Roman"/>
      <w:sz w:val="12"/>
    </w:rPr>
  </w:style>
  <w:style w:type="character" w:customStyle="1" w:styleId="CircledChar2">
    <w:name w:val="Circled Char2"/>
    <w:rsid w:val="001421CC"/>
    <w:rPr>
      <w:rFonts w:eastAsia="MS Mincho"/>
      <w:b/>
      <w:szCs w:val="24"/>
      <w:u w:val="single"/>
      <w:lang w:val="en-US" w:eastAsia="ja-JP" w:bidi="ar-SA"/>
    </w:rPr>
  </w:style>
  <w:style w:type="character" w:customStyle="1" w:styleId="SmallTextChar2">
    <w:name w:val="Small Text Char2"/>
    <w:rsid w:val="001421CC"/>
    <w:rPr>
      <w:rFonts w:eastAsia="MS Mincho"/>
      <w:sz w:val="15"/>
      <w:szCs w:val="24"/>
      <w:lang w:val="en-US" w:eastAsia="ja-JP" w:bidi="ar-SA"/>
    </w:rPr>
  </w:style>
  <w:style w:type="character" w:customStyle="1" w:styleId="BoldandUnderlineCharCharCharCharChar1">
    <w:name w:val="Bold and Underline Char Char Char Char Char1"/>
    <w:rsid w:val="001421CC"/>
    <w:rPr>
      <w:b/>
      <w:szCs w:val="24"/>
      <w:u w:val="single"/>
      <w:lang w:val="en-US" w:eastAsia="en-US" w:bidi="ar-SA"/>
    </w:rPr>
  </w:style>
  <w:style w:type="character" w:customStyle="1" w:styleId="SmallCardChar">
    <w:name w:val="Small Card Char"/>
    <w:rsid w:val="001421CC"/>
    <w:rPr>
      <w:rFonts w:ascii="Palatino Linotype" w:eastAsia="Times New Roman" w:hAnsi="Palatino Linotype"/>
      <w:sz w:val="12"/>
      <w:szCs w:val="24"/>
    </w:rPr>
  </w:style>
  <w:style w:type="character" w:customStyle="1" w:styleId="StyleBoldUnderline10ptBold">
    <w:name w:val="Style Bold Underline + 10 pt Bold"/>
    <w:rsid w:val="001421CC"/>
    <w:rPr>
      <w:b/>
      <w:bCs/>
      <w:sz w:val="20"/>
      <w:u w:val="thick"/>
    </w:rPr>
  </w:style>
  <w:style w:type="paragraph" w:customStyle="1" w:styleId="PageHeader">
    <w:name w:val="Page Header"/>
    <w:basedOn w:val="Normal"/>
    <w:link w:val="PageHeaderChar"/>
    <w:qFormat/>
    <w:rsid w:val="001421CC"/>
    <w:pPr>
      <w:jc w:val="center"/>
    </w:pPr>
    <w:rPr>
      <w:rFonts w:ascii="Arial Narrow" w:eastAsia="SimSun" w:hAnsi="Arial Narrow"/>
      <w:b/>
      <w:sz w:val="36"/>
      <w:szCs w:val="36"/>
      <w:lang w:eastAsia="zh-CN"/>
    </w:rPr>
  </w:style>
  <w:style w:type="character" w:customStyle="1" w:styleId="PageHeaderChar">
    <w:name w:val="Page Header Char"/>
    <w:link w:val="PageHeader"/>
    <w:rsid w:val="001421CC"/>
    <w:rPr>
      <w:rFonts w:ascii="Arial Narrow" w:eastAsia="SimSun" w:hAnsi="Arial Narrow"/>
      <w:b/>
      <w:sz w:val="36"/>
      <w:szCs w:val="36"/>
      <w:lang w:eastAsia="zh-CN"/>
    </w:rPr>
  </w:style>
  <w:style w:type="paragraph" w:customStyle="1" w:styleId="NormalNoUnderline">
    <w:name w:val="Normal + No Underline"/>
    <w:basedOn w:val="Normal"/>
    <w:link w:val="NormalNoUnderlineChar"/>
    <w:qFormat/>
    <w:rsid w:val="001421CC"/>
    <w:pPr>
      <w:ind w:left="720"/>
    </w:pPr>
    <w:rPr>
      <w:rFonts w:ascii="Times New Roman" w:eastAsia="Times New Roman" w:hAnsi="Times New Roman"/>
      <w:sz w:val="12"/>
    </w:rPr>
  </w:style>
  <w:style w:type="character" w:customStyle="1" w:styleId="NormalNoUnderlineChar">
    <w:name w:val="Normal + No Underline Char"/>
    <w:link w:val="NormalNoUnderline"/>
    <w:rsid w:val="001421CC"/>
    <w:rPr>
      <w:rFonts w:ascii="Times New Roman" w:eastAsia="Times New Roman" w:hAnsi="Times New Roman"/>
      <w:sz w:val="12"/>
    </w:rPr>
  </w:style>
  <w:style w:type="paragraph" w:customStyle="1" w:styleId="TagCite1">
    <w:name w:val="Tag Cite"/>
    <w:basedOn w:val="PageHeader"/>
    <w:link w:val="TagCiteChar2"/>
    <w:qFormat/>
    <w:rsid w:val="001421CC"/>
    <w:pPr>
      <w:jc w:val="left"/>
    </w:pPr>
    <w:rPr>
      <w:sz w:val="24"/>
      <w:szCs w:val="24"/>
    </w:rPr>
  </w:style>
  <w:style w:type="character" w:customStyle="1" w:styleId="TagCiteChar2">
    <w:name w:val="Tag Cite Char"/>
    <w:link w:val="TagCite1"/>
    <w:rsid w:val="001421CC"/>
    <w:rPr>
      <w:rFonts w:ascii="Arial Narrow" w:eastAsia="SimSun" w:hAnsi="Arial Narrow"/>
      <w:b/>
      <w:sz w:val="24"/>
      <w:szCs w:val="24"/>
      <w:lang w:eastAsia="zh-CN"/>
    </w:rPr>
  </w:style>
  <w:style w:type="character" w:customStyle="1" w:styleId="smalllink">
    <w:name w:val="smalllink"/>
    <w:rsid w:val="001421CC"/>
  </w:style>
  <w:style w:type="character" w:customStyle="1" w:styleId="bighead1">
    <w:name w:val="bighead1"/>
    <w:rsid w:val="001421CC"/>
    <w:rPr>
      <w:rFonts w:ascii="Verdana" w:hAnsi="Verdana" w:hint="default"/>
      <w:b/>
      <w:bCs/>
      <w:sz w:val="27"/>
      <w:szCs w:val="27"/>
    </w:rPr>
  </w:style>
  <w:style w:type="paragraph" w:customStyle="1" w:styleId="Tiny-WFU">
    <w:name w:val="Tiny-WFU"/>
    <w:basedOn w:val="Normal"/>
    <w:qFormat/>
    <w:rsid w:val="001421CC"/>
    <w:rPr>
      <w:rFonts w:ascii="Cambria" w:eastAsia="Malgun Gothic" w:hAnsi="Cambria"/>
      <w:sz w:val="12"/>
      <w:lang w:eastAsia="ko-KR"/>
    </w:rPr>
  </w:style>
  <w:style w:type="character" w:customStyle="1" w:styleId="UnunderlinedTextChar">
    <w:name w:val="Ununderlined Text Char"/>
    <w:link w:val="UnunderlinedText"/>
    <w:rsid w:val="001421CC"/>
    <w:rPr>
      <w:sz w:val="12"/>
    </w:rPr>
  </w:style>
  <w:style w:type="paragraph" w:customStyle="1" w:styleId="UnunderlinedText">
    <w:name w:val="Ununderlined Text"/>
    <w:basedOn w:val="Normal"/>
    <w:link w:val="UnunderlinedTextChar"/>
    <w:autoRedefine/>
    <w:qFormat/>
    <w:rsid w:val="001421CC"/>
    <w:rPr>
      <w:rFonts w:asciiTheme="minorHAnsi" w:hAnsiTheme="minorHAnsi"/>
      <w:sz w:val="12"/>
    </w:rPr>
  </w:style>
  <w:style w:type="character" w:customStyle="1" w:styleId="left-date1">
    <w:name w:val="left-date1"/>
    <w:rsid w:val="001421CC"/>
    <w:rPr>
      <w:rFonts w:ascii="Verdana" w:hAnsi="Verdana" w:hint="default"/>
      <w:color w:val="666666"/>
      <w:sz w:val="14"/>
      <w:szCs w:val="14"/>
    </w:rPr>
  </w:style>
  <w:style w:type="character" w:customStyle="1" w:styleId="Bodytext31">
    <w:name w:val="Body text (3)"/>
    <w:basedOn w:val="DefaultParagraphFont"/>
    <w:rsid w:val="001421CC"/>
    <w:rPr>
      <w:rFonts w:ascii="Arial" w:eastAsia="Arial" w:hAnsi="Arial" w:cs="Arial"/>
      <w:b w:val="0"/>
      <w:bCs w:val="0"/>
      <w:i w:val="0"/>
      <w:iCs w:val="0"/>
      <w:smallCaps w:val="0"/>
      <w:strike w:val="0"/>
      <w:color w:val="000000"/>
      <w:spacing w:val="0"/>
      <w:w w:val="100"/>
      <w:position w:val="0"/>
      <w:sz w:val="20"/>
      <w:szCs w:val="20"/>
      <w:u w:val="none"/>
      <w:lang w:val="en-US"/>
    </w:rPr>
  </w:style>
  <w:style w:type="paragraph" w:customStyle="1" w:styleId="seeall">
    <w:name w:val="seeall"/>
    <w:basedOn w:val="Normal"/>
    <w:qFormat/>
    <w:rsid w:val="001421CC"/>
    <w:pPr>
      <w:spacing w:before="100" w:beforeAutospacing="1" w:after="100" w:afterAutospacing="1"/>
    </w:pPr>
    <w:rPr>
      <w:rFonts w:ascii="Times New Roman" w:eastAsia="Times New Roman" w:hAnsi="Times New Roman"/>
    </w:rPr>
  </w:style>
  <w:style w:type="character" w:customStyle="1" w:styleId="Title2">
    <w:name w:val="Title2"/>
    <w:basedOn w:val="DefaultParagraphFont"/>
    <w:rsid w:val="001421CC"/>
  </w:style>
  <w:style w:type="character" w:customStyle="1" w:styleId="list-comma">
    <w:name w:val="list-comma"/>
    <w:basedOn w:val="DefaultParagraphFont"/>
    <w:rsid w:val="001421CC"/>
  </w:style>
  <w:style w:type="character" w:customStyle="1" w:styleId="livefyre-commentcount">
    <w:name w:val="livefyre-commentcount"/>
    <w:basedOn w:val="DefaultParagraphFont"/>
    <w:rsid w:val="001421CC"/>
  </w:style>
  <w:style w:type="character" w:customStyle="1" w:styleId="ata11y">
    <w:name w:val="at_a11y"/>
    <w:basedOn w:val="DefaultParagraphFont"/>
    <w:rsid w:val="001421CC"/>
  </w:style>
  <w:style w:type="character" w:customStyle="1" w:styleId="UNDERLINECharChar0">
    <w:name w:val="UNDERLINE Char Char"/>
    <w:rsid w:val="001421CC"/>
    <w:rPr>
      <w:bCs/>
      <w:kern w:val="28"/>
      <w:szCs w:val="32"/>
      <w:u w:val="single"/>
    </w:rPr>
  </w:style>
  <w:style w:type="character" w:customStyle="1" w:styleId="Picturecaption2">
    <w:name w:val="Picture caption (2)_"/>
    <w:basedOn w:val="DefaultParagraphFont"/>
    <w:link w:val="Picturecaption20"/>
    <w:rsid w:val="001421CC"/>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1421CC"/>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1421CC"/>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1421CC"/>
    <w:pPr>
      <w:shd w:val="clear" w:color="auto" w:fill="FFFFFF"/>
      <w:spacing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1421CC"/>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1421CC"/>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1421CC"/>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1421CC"/>
  </w:style>
  <w:style w:type="character" w:customStyle="1" w:styleId="wsodqchgshow">
    <w:name w:val="wsodq_chgshow"/>
    <w:basedOn w:val="DefaultParagraphFont"/>
    <w:rsid w:val="001421CC"/>
  </w:style>
  <w:style w:type="character" w:customStyle="1" w:styleId="greenposchange">
    <w:name w:val="green_pos_change"/>
    <w:basedOn w:val="DefaultParagraphFont"/>
    <w:rsid w:val="001421CC"/>
  </w:style>
  <w:style w:type="character" w:customStyle="1" w:styleId="image-credit">
    <w:name w:val="image-credit"/>
    <w:basedOn w:val="DefaultParagraphFont"/>
    <w:rsid w:val="001421CC"/>
  </w:style>
  <w:style w:type="paragraph" w:customStyle="1" w:styleId="first">
    <w:name w:val="first"/>
    <w:basedOn w:val="Normal"/>
    <w:qFormat/>
    <w:rsid w:val="001421CC"/>
    <w:pPr>
      <w:spacing w:before="100" w:beforeAutospacing="1" w:after="100" w:afterAutospacing="1"/>
    </w:pPr>
    <w:rPr>
      <w:rFonts w:ascii="Times New Roman" w:eastAsia="Times New Roman" w:hAnsi="Times New Roman"/>
    </w:rPr>
  </w:style>
  <w:style w:type="paragraph" w:customStyle="1" w:styleId="gascontcredit">
    <w:name w:val="gas_cont_credit"/>
    <w:basedOn w:val="Normal"/>
    <w:qFormat/>
    <w:rsid w:val="001421CC"/>
    <w:pPr>
      <w:spacing w:before="100" w:beforeAutospacing="1" w:after="100" w:afterAutospacing="1"/>
    </w:pPr>
    <w:rPr>
      <w:rFonts w:ascii="Times New Roman" w:eastAsia="Times New Roman" w:hAnsi="Times New Roman"/>
    </w:rPr>
  </w:style>
  <w:style w:type="character" w:customStyle="1" w:styleId="sup1">
    <w:name w:val="sup1"/>
    <w:rsid w:val="001421CC"/>
    <w:rPr>
      <w:rFonts w:ascii="Times New Roman" w:hAnsi="Times New Roman" w:cs="Times New Roman" w:hint="default"/>
      <w:color w:val="000000"/>
      <w:shd w:val="clear" w:color="auto" w:fill="FEFFCF"/>
    </w:rPr>
  </w:style>
  <w:style w:type="character" w:customStyle="1" w:styleId="pgnum1">
    <w:name w:val="pgnum1"/>
    <w:rsid w:val="001421CC"/>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1421CC"/>
    <w:pPr>
      <w:autoSpaceDE w:val="0"/>
      <w:autoSpaceDN w:val="0"/>
      <w:adjustRightInd w:val="0"/>
      <w:jc w:val="center"/>
      <w:outlineLvl w:val="0"/>
    </w:pPr>
    <w:rPr>
      <w:rFonts w:ascii="Times New Roman" w:hAnsi="Times New Roman"/>
      <w:b/>
      <w:caps/>
      <w:szCs w:val="20"/>
    </w:rPr>
  </w:style>
  <w:style w:type="paragraph" w:customStyle="1" w:styleId="TagsChar1Char">
    <w:name w:val="Tags Char1 Char"/>
    <w:basedOn w:val="Normal"/>
    <w:link w:val="TagsChar1CharChar"/>
    <w:qFormat/>
    <w:rsid w:val="001421CC"/>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1421CC"/>
    <w:rPr>
      <w:rFonts w:ascii="Georgia" w:hAnsi="Georgia" w:cs="Calibri"/>
      <w:sz w:val="24"/>
      <w:u w:val="thick"/>
    </w:rPr>
  </w:style>
  <w:style w:type="character" w:customStyle="1" w:styleId="TagsChar1CharChar">
    <w:name w:val="Tags Char1 Char Char"/>
    <w:link w:val="TagsChar1Char"/>
    <w:rsid w:val="001421CC"/>
    <w:rPr>
      <w:rFonts w:ascii="Calibri" w:hAnsi="Calibri"/>
      <w:b/>
      <w:sz w:val="24"/>
    </w:rPr>
  </w:style>
  <w:style w:type="character" w:customStyle="1" w:styleId="CitesCharCharCharChar">
    <w:name w:val="Cites Char Char Char Char"/>
    <w:rsid w:val="001421CC"/>
    <w:rPr>
      <w:rFonts w:ascii="Calibri" w:eastAsiaTheme="minorEastAsia" w:hAnsi="Calibri"/>
      <w:b/>
      <w:bCs/>
      <w:szCs w:val="24"/>
    </w:rPr>
  </w:style>
  <w:style w:type="character" w:customStyle="1" w:styleId="CardsFont6ptCharCharChar">
    <w:name w:val="Cards + Font: 6 pt Char Char Char"/>
    <w:rsid w:val="001421CC"/>
    <w:rPr>
      <w:rFonts w:ascii="Calibri" w:eastAsiaTheme="minorEastAsia" w:hAnsi="Calibri"/>
      <w:sz w:val="12"/>
      <w:szCs w:val="24"/>
    </w:rPr>
  </w:style>
  <w:style w:type="character" w:customStyle="1" w:styleId="BlockHeadingsCharCharChar">
    <w:name w:val="Block Headings Char Char Char"/>
    <w:link w:val="BlockHeadingsCharChar"/>
    <w:rsid w:val="001421CC"/>
    <w:rPr>
      <w:rFonts w:ascii="Times New Roman" w:hAnsi="Times New Roman"/>
      <w:b/>
      <w:caps/>
      <w:sz w:val="24"/>
      <w:szCs w:val="20"/>
    </w:rPr>
  </w:style>
  <w:style w:type="paragraph" w:customStyle="1" w:styleId="CardsUnderline">
    <w:name w:val="Cards + Underline"/>
    <w:basedOn w:val="Normal"/>
    <w:link w:val="CardsUnderlineChar"/>
    <w:qFormat/>
    <w:rsid w:val="001421CC"/>
    <w:pPr>
      <w:autoSpaceDE w:val="0"/>
      <w:autoSpaceDN w:val="0"/>
      <w:adjustRightInd w:val="0"/>
      <w:ind w:left="432" w:right="432"/>
    </w:pPr>
    <w:rPr>
      <w:rFonts w:ascii="Times New Roman" w:eastAsia="Times New Roman" w:hAnsi="Times New Roman"/>
      <w:u w:val="thick"/>
    </w:rPr>
  </w:style>
  <w:style w:type="character" w:customStyle="1" w:styleId="CardsUnderlineChar">
    <w:name w:val="Cards + Underline Char"/>
    <w:link w:val="CardsUnderline"/>
    <w:rsid w:val="001421CC"/>
    <w:rPr>
      <w:rFonts w:ascii="Times New Roman" w:eastAsia="Times New Roman" w:hAnsi="Times New Roman"/>
      <w:sz w:val="24"/>
      <w:u w:val="thick"/>
    </w:rPr>
  </w:style>
  <w:style w:type="paragraph" w:customStyle="1" w:styleId="StyleNormalWebNormalWebChar1CharNormalWebCharCharC">
    <w:name w:val="Style Normal (Web)Normal (Web) Char1 CharNormal (Web) Char Char C..."/>
    <w:basedOn w:val="NormalWeb"/>
    <w:qFormat/>
    <w:rsid w:val="001421CC"/>
    <w:pPr>
      <w:widowControl w:val="0"/>
      <w:spacing w:before="0" w:beforeAutospacing="0" w:after="0" w:afterAutospacing="0" w:line="259" w:lineRule="auto"/>
    </w:pPr>
    <w:rPr>
      <w:rFonts w:ascii="Georgia" w:hAnsi="Georgia" w:cs="Calibri"/>
      <w:color w:val="000000"/>
      <w:szCs w:val="20"/>
    </w:rPr>
  </w:style>
  <w:style w:type="paragraph" w:customStyle="1" w:styleId="Reference">
    <w:name w:val="Reference"/>
    <w:qFormat/>
    <w:rsid w:val="001421CC"/>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1421CC"/>
  </w:style>
  <w:style w:type="paragraph" w:customStyle="1" w:styleId="StyleHeading2Heading2Char2CharHeading2Char1CharCharHead">
    <w:name w:val="Style Heading 2Heading 2 Char2 CharHeading 2 Char1 Char CharHead..."/>
    <w:basedOn w:val="Heading2"/>
    <w:qFormat/>
    <w:rsid w:val="001421CC"/>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1">
    <w:name w:val="Highlight"/>
    <w:qFormat/>
    <w:rsid w:val="001421CC"/>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1421CC"/>
    <w:rPr>
      <w:rFonts w:ascii="Georgia" w:hAnsi="Georgia"/>
      <w:sz w:val="20"/>
      <w:u w:val="single"/>
    </w:rPr>
  </w:style>
  <w:style w:type="paragraph" w:customStyle="1" w:styleId="Blocktitle4">
    <w:name w:val="Block title"/>
    <w:basedOn w:val="Heading1"/>
    <w:autoRedefine/>
    <w:qFormat/>
    <w:rsid w:val="001421CC"/>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bCs/>
      <w:kern w:val="24"/>
      <w:sz w:val="26"/>
    </w:rPr>
  </w:style>
  <w:style w:type="character" w:customStyle="1" w:styleId="smcaps">
    <w:name w:val="smcaps"/>
    <w:rsid w:val="001421CC"/>
  </w:style>
  <w:style w:type="character" w:customStyle="1" w:styleId="Style1Char2">
    <w:name w:val="Style1 Char2"/>
    <w:rsid w:val="001421CC"/>
    <w:rPr>
      <w:szCs w:val="24"/>
      <w:lang w:val="en-US" w:eastAsia="en-US" w:bidi="ar-SA"/>
    </w:rPr>
  </w:style>
  <w:style w:type="paragraph" w:customStyle="1" w:styleId="SmallCite">
    <w:name w:val="Small Cite"/>
    <w:basedOn w:val="Normal"/>
    <w:qFormat/>
    <w:rsid w:val="001421CC"/>
    <w:rPr>
      <w:rFonts w:ascii="Verdana" w:eastAsia="Times New Roman" w:hAnsi="Verdana"/>
    </w:rPr>
  </w:style>
  <w:style w:type="character" w:customStyle="1" w:styleId="inside-head1">
    <w:name w:val="inside-head1"/>
    <w:rsid w:val="001421CC"/>
    <w:rPr>
      <w:rFonts w:ascii="Arial" w:hAnsi="Arial" w:cs="Arial" w:hint="default"/>
      <w:b/>
      <w:bCs/>
      <w:color w:val="000000"/>
      <w:spacing w:val="-15"/>
      <w:sz w:val="45"/>
      <w:szCs w:val="45"/>
    </w:rPr>
  </w:style>
  <w:style w:type="character" w:customStyle="1" w:styleId="datestamp1">
    <w:name w:val="datestamp1"/>
    <w:rsid w:val="001421C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421CC"/>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1421CC"/>
  </w:style>
  <w:style w:type="paragraph" w:customStyle="1" w:styleId="links1">
    <w:name w:val="links1"/>
    <w:basedOn w:val="Normal"/>
    <w:qFormat/>
    <w:rsid w:val="001421CC"/>
    <w:pPr>
      <w:spacing w:before="100" w:beforeAutospacing="1" w:after="100" w:afterAutospacing="1"/>
    </w:pPr>
    <w:rPr>
      <w:rFonts w:eastAsia="Times New Roman"/>
      <w:color w:val="FFFFFF"/>
      <w:szCs w:val="16"/>
    </w:rPr>
  </w:style>
  <w:style w:type="paragraph" w:customStyle="1" w:styleId="endtext">
    <w:name w:val="endtext"/>
    <w:basedOn w:val="Normal"/>
    <w:qFormat/>
    <w:rsid w:val="001421CC"/>
    <w:pPr>
      <w:spacing w:before="100" w:beforeAutospacing="1" w:after="100" w:afterAutospacing="1"/>
      <w:ind w:left="300"/>
    </w:pPr>
    <w:rPr>
      <w:rFonts w:eastAsia="Times New Roman"/>
      <w:szCs w:val="20"/>
    </w:rPr>
  </w:style>
  <w:style w:type="character" w:customStyle="1" w:styleId="storyheading31">
    <w:name w:val="storyheading31"/>
    <w:rsid w:val="001421CC"/>
    <w:rPr>
      <w:rFonts w:ascii="Verdana" w:hAnsi="Verdana" w:hint="default"/>
      <w:b/>
      <w:bCs/>
      <w:sz w:val="32"/>
      <w:szCs w:val="32"/>
    </w:rPr>
  </w:style>
  <w:style w:type="character" w:customStyle="1" w:styleId="storydeck31">
    <w:name w:val="storydeck31"/>
    <w:rsid w:val="001421CC"/>
    <w:rPr>
      <w:rFonts w:ascii="Verdana" w:hAnsi="Verdana" w:hint="default"/>
      <w:i w:val="0"/>
      <w:iCs w:val="0"/>
      <w:sz w:val="21"/>
      <w:szCs w:val="21"/>
    </w:rPr>
  </w:style>
  <w:style w:type="character" w:customStyle="1" w:styleId="subtitle10">
    <w:name w:val="subtitle1"/>
    <w:rsid w:val="001421CC"/>
    <w:rPr>
      <w:rFonts w:ascii="Verdana" w:hAnsi="Verdana" w:hint="default"/>
      <w:b w:val="0"/>
      <w:bCs w:val="0"/>
      <w:vanish w:val="0"/>
      <w:webHidden w:val="0"/>
      <w:color w:val="484848"/>
      <w:sz w:val="14"/>
      <w:szCs w:val="14"/>
      <w:specVanish w:val="0"/>
    </w:rPr>
  </w:style>
  <w:style w:type="paragraph" w:customStyle="1" w:styleId="g">
    <w:name w:val="g"/>
    <w:basedOn w:val="Normal"/>
    <w:qFormat/>
    <w:rsid w:val="001421CC"/>
    <w:pPr>
      <w:spacing w:before="240" w:after="240"/>
    </w:pPr>
    <w:rPr>
      <w:rFonts w:eastAsia="Times New Roman"/>
    </w:rPr>
  </w:style>
  <w:style w:type="character" w:customStyle="1" w:styleId="Heading2CharCharCharCharCharCharCharChar1">
    <w:name w:val="Heading 2 Char Char Char Char Char Char Char Char1"/>
    <w:aliases w:val="Heading 2 Char1 Char Char Char Char Char,Heading 2 Char Char,Heading 2 Char Char Char Char Char Char Char,Heading 2 Char Char Char Char Char Char Char Char Char Char Char,TAG Char1 Char,tag Cha"/>
    <w:rsid w:val="001421CC"/>
    <w:rPr>
      <w:rFonts w:cs="Arial"/>
      <w:b/>
      <w:bCs/>
      <w:iCs/>
      <w:color w:val="000000"/>
      <w:szCs w:val="28"/>
      <w:lang w:val="en-US" w:eastAsia="en-US" w:bidi="ar-SA"/>
    </w:rPr>
  </w:style>
  <w:style w:type="character" w:customStyle="1" w:styleId="clsbiolink">
    <w:name w:val="clsbiolink"/>
    <w:rsid w:val="001421CC"/>
  </w:style>
  <w:style w:type="character" w:customStyle="1" w:styleId="clssmaller">
    <w:name w:val="clssmaller"/>
    <w:rsid w:val="001421CC"/>
  </w:style>
  <w:style w:type="character" w:customStyle="1" w:styleId="sm1">
    <w:name w:val="sm1"/>
    <w:rsid w:val="001421CC"/>
    <w:rPr>
      <w:rFonts w:ascii="Verdana" w:hAnsi="Verdana" w:hint="default"/>
      <w:i w:val="0"/>
      <w:iCs w:val="0"/>
      <w:smallCaps w:val="0"/>
      <w:color w:val="000000"/>
      <w:sz w:val="17"/>
      <w:szCs w:val="17"/>
    </w:rPr>
  </w:style>
  <w:style w:type="character" w:customStyle="1" w:styleId="noindentChar">
    <w:name w:val="noindent Char"/>
    <w:rsid w:val="001421CC"/>
    <w:rPr>
      <w:rFonts w:ascii="Arial" w:hAnsi="Arial" w:cs="Arial"/>
      <w:sz w:val="24"/>
      <w:szCs w:val="24"/>
      <w:lang w:val="en-US" w:eastAsia="en-US" w:bidi="ar-SA"/>
    </w:rPr>
  </w:style>
  <w:style w:type="character" w:customStyle="1" w:styleId="SmallChar1">
    <w:name w:val="Small Char1"/>
    <w:rsid w:val="001421CC"/>
    <w:rPr>
      <w:sz w:val="16"/>
      <w:szCs w:val="24"/>
      <w:lang w:val="en-US" w:eastAsia="en-US" w:bidi="ar-SA"/>
    </w:rPr>
  </w:style>
  <w:style w:type="character" w:customStyle="1" w:styleId="fullcite0">
    <w:name w:val="fullcite"/>
    <w:rsid w:val="001421CC"/>
  </w:style>
  <w:style w:type="character" w:customStyle="1" w:styleId="Style9ptThickunderline">
    <w:name w:val="Style 9 pt Thick underline"/>
    <w:rsid w:val="001421CC"/>
    <w:rPr>
      <w:sz w:val="24"/>
      <w:u w:val="thick"/>
    </w:rPr>
  </w:style>
  <w:style w:type="paragraph" w:customStyle="1" w:styleId="Repeatheader">
    <w:name w:val="Repeat header"/>
    <w:basedOn w:val="Normal"/>
    <w:autoRedefine/>
    <w:qFormat/>
    <w:rsid w:val="001421C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1421CC"/>
    <w:rPr>
      <w:rFonts w:ascii="Calibri" w:eastAsia="Times New Roman" w:hAnsi="Calibri"/>
    </w:rPr>
  </w:style>
  <w:style w:type="character" w:customStyle="1" w:styleId="CardNotUnderlinedChar">
    <w:name w:val="Card Not Underlined Char"/>
    <w:rsid w:val="001421CC"/>
    <w:rPr>
      <w:sz w:val="16"/>
      <w:lang w:val="en-US" w:eastAsia="en-US" w:bidi="ar-SA"/>
    </w:rPr>
  </w:style>
  <w:style w:type="paragraph" w:customStyle="1" w:styleId="CardNotUnderlined3">
    <w:name w:val="Card Not Underlined 3"/>
    <w:basedOn w:val="CardNotUnderlined"/>
    <w:qFormat/>
    <w:rsid w:val="001421CC"/>
    <w:rPr>
      <w:rFonts w:ascii="Calibri" w:eastAsia="Times New Roman" w:hAnsi="Calibri"/>
      <w:sz w:val="18"/>
    </w:rPr>
  </w:style>
  <w:style w:type="paragraph" w:customStyle="1" w:styleId="CardNotUnderlinedFinal">
    <w:name w:val="Card Not Underlined Final"/>
    <w:basedOn w:val="CardNotUnderlined3"/>
    <w:qFormat/>
    <w:rsid w:val="001421CC"/>
    <w:rPr>
      <w:sz w:val="20"/>
    </w:rPr>
  </w:style>
  <w:style w:type="character" w:customStyle="1" w:styleId="IndexHeadersCharChar">
    <w:name w:val="Index Headers Char Char"/>
    <w:rsid w:val="001421CC"/>
    <w:rPr>
      <w:rFonts w:cs="Arial"/>
      <w:bCs/>
      <w:caps/>
      <w:color w:val="FFFFFF"/>
      <w:sz w:val="2"/>
      <w:szCs w:val="2"/>
      <w:lang w:val="en-US" w:eastAsia="en-US" w:bidi="ar-SA"/>
    </w:rPr>
  </w:style>
  <w:style w:type="paragraph" w:customStyle="1" w:styleId="Numbering">
    <w:name w:val="Numbering"/>
    <w:basedOn w:val="Normal"/>
    <w:next w:val="Normal"/>
    <w:qFormat/>
    <w:rsid w:val="001421CC"/>
    <w:pPr>
      <w:numPr>
        <w:numId w:val="14"/>
      </w:numPr>
      <w:tabs>
        <w:tab w:val="clear" w:pos="360"/>
      </w:tabs>
      <w:suppressAutoHyphens/>
      <w:spacing w:after="200"/>
      <w:ind w:left="720"/>
    </w:pPr>
    <w:rPr>
      <w:rFonts w:eastAsia="Times New Roman"/>
      <w:b/>
      <w:szCs w:val="18"/>
    </w:rPr>
  </w:style>
  <w:style w:type="paragraph" w:customStyle="1" w:styleId="Un-IndexedHeading">
    <w:name w:val="Un-Indexed Heading"/>
    <w:basedOn w:val="Heading1"/>
    <w:next w:val="Normal"/>
    <w:qFormat/>
    <w:rsid w:val="001421CC"/>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caps/>
      <w:kern w:val="32"/>
      <w:sz w:val="32"/>
      <w:u w:val="thick"/>
    </w:rPr>
  </w:style>
  <w:style w:type="paragraph" w:customStyle="1" w:styleId="Circle">
    <w:name w:val="Circle"/>
    <w:basedOn w:val="Normal"/>
    <w:next w:val="Normal"/>
    <w:link w:val="CircleChar"/>
    <w:qFormat/>
    <w:rsid w:val="001421CC"/>
    <w:pPr>
      <w:suppressAutoHyphens/>
      <w:spacing w:after="200"/>
      <w:contextualSpacing/>
    </w:pPr>
    <w:rPr>
      <w:rFonts w:eastAsia="Times New Roman"/>
      <w:b/>
      <w:i/>
      <w:szCs w:val="18"/>
      <w:u w:val="thick"/>
    </w:rPr>
  </w:style>
  <w:style w:type="paragraph" w:customStyle="1" w:styleId="IndentedLettering">
    <w:name w:val="Indented Lettering"/>
    <w:basedOn w:val="Numbering"/>
    <w:next w:val="Normal"/>
    <w:qFormat/>
    <w:rsid w:val="001421CC"/>
  </w:style>
  <w:style w:type="paragraph" w:customStyle="1" w:styleId="Lettering">
    <w:name w:val="Lettering"/>
    <w:basedOn w:val="Numbering"/>
    <w:next w:val="Normal"/>
    <w:qFormat/>
    <w:rsid w:val="001421CC"/>
    <w:pPr>
      <w:numPr>
        <w:numId w:val="0"/>
      </w:numPr>
      <w:tabs>
        <w:tab w:val="num" w:pos="720"/>
      </w:tabs>
      <w:ind w:left="720" w:hanging="360"/>
    </w:pPr>
    <w:rPr>
      <w:szCs w:val="22"/>
    </w:rPr>
  </w:style>
  <w:style w:type="paragraph" w:customStyle="1" w:styleId="FileName">
    <w:name w:val="File Name"/>
    <w:basedOn w:val="Normal"/>
    <w:next w:val="Normal"/>
    <w:qFormat/>
    <w:rsid w:val="001421CC"/>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1421CC"/>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1421CC"/>
    <w:pPr>
      <w:numPr>
        <w:numId w:val="0"/>
      </w:numPr>
      <w:tabs>
        <w:tab w:val="num" w:pos="720"/>
      </w:tabs>
      <w:ind w:left="720" w:hanging="360"/>
    </w:pPr>
  </w:style>
  <w:style w:type="paragraph" w:customStyle="1" w:styleId="CardContinued1">
    <w:name w:val="Card Continued 1"/>
    <w:basedOn w:val="Normal"/>
    <w:next w:val="Normal"/>
    <w:qFormat/>
    <w:rsid w:val="001421CC"/>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1421CC"/>
    <w:pPr>
      <w:spacing w:before="0" w:after="120"/>
      <w:jc w:val="left"/>
    </w:pPr>
  </w:style>
  <w:style w:type="paragraph" w:customStyle="1" w:styleId="Clearformatting">
    <w:name w:val="Clear formatting"/>
    <w:basedOn w:val="Normal"/>
    <w:qFormat/>
    <w:rsid w:val="001421CC"/>
    <w:pPr>
      <w:keepNext/>
      <w:outlineLvl w:val="2"/>
    </w:pPr>
    <w:rPr>
      <w:rFonts w:ascii="Arial Narrow" w:eastAsia="Times New Roman" w:hAnsi="Arial Narrow"/>
      <w:b/>
      <w:bCs/>
      <w:szCs w:val="26"/>
    </w:rPr>
  </w:style>
  <w:style w:type="character" w:customStyle="1" w:styleId="justify">
    <w:name w:val="justify"/>
    <w:rsid w:val="001421CC"/>
  </w:style>
  <w:style w:type="paragraph" w:customStyle="1" w:styleId="SmallCardText">
    <w:name w:val="Small Card Text"/>
    <w:qFormat/>
    <w:rsid w:val="001421CC"/>
    <w:pPr>
      <w:spacing w:after="200" w:line="276" w:lineRule="auto"/>
    </w:pPr>
    <w:rPr>
      <w:rFonts w:eastAsia="Times New Roman"/>
      <w:sz w:val="16"/>
      <w:szCs w:val="16"/>
    </w:rPr>
  </w:style>
  <w:style w:type="character" w:customStyle="1" w:styleId="SmallCardTextChar">
    <w:name w:val="Small Card Text Char"/>
    <w:rsid w:val="001421CC"/>
    <w:rPr>
      <w:sz w:val="16"/>
      <w:szCs w:val="16"/>
      <w:lang w:val="en-US" w:eastAsia="en-US" w:bidi="ar-SA"/>
    </w:rPr>
  </w:style>
  <w:style w:type="paragraph" w:customStyle="1" w:styleId="TAGFONT">
    <w:name w:val="TAG FONT"/>
    <w:basedOn w:val="Normal"/>
    <w:autoRedefine/>
    <w:qFormat/>
    <w:rsid w:val="001421CC"/>
    <w:rPr>
      <w:rFonts w:eastAsia="Times New Roman"/>
    </w:rPr>
  </w:style>
  <w:style w:type="character" w:customStyle="1" w:styleId="tagChar30">
    <w:name w:val="tag Char3"/>
    <w:rsid w:val="001421CC"/>
    <w:rPr>
      <w:b/>
      <w:sz w:val="24"/>
      <w:szCs w:val="24"/>
      <w:lang w:val="en-US" w:eastAsia="en-US" w:bidi="ar-SA"/>
    </w:rPr>
  </w:style>
  <w:style w:type="paragraph" w:customStyle="1" w:styleId="8point">
    <w:name w:val="8 point"/>
    <w:basedOn w:val="Normal"/>
    <w:link w:val="8pointChar"/>
    <w:qFormat/>
    <w:rsid w:val="001421CC"/>
    <w:rPr>
      <w:rFonts w:asciiTheme="minorHAnsi" w:hAnsiTheme="minorHAnsi"/>
      <w:sz w:val="16"/>
    </w:rPr>
  </w:style>
  <w:style w:type="paragraph" w:customStyle="1" w:styleId="citationunderline">
    <w:name w:val="citation/underline"/>
    <w:link w:val="citationunderlineChar"/>
    <w:autoRedefine/>
    <w:qFormat/>
    <w:rsid w:val="001421CC"/>
    <w:pPr>
      <w:spacing w:after="0" w:line="240" w:lineRule="auto"/>
    </w:pPr>
    <w:rPr>
      <w:b/>
      <w:u w:val="single"/>
    </w:rPr>
  </w:style>
  <w:style w:type="character" w:customStyle="1" w:styleId="awtw">
    <w:name w:val="awtw"/>
    <w:rsid w:val="001421CC"/>
  </w:style>
  <w:style w:type="paragraph" w:customStyle="1" w:styleId="Style60">
    <w:name w:val="Style 6"/>
    <w:qFormat/>
    <w:rsid w:val="001421CC"/>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ThickUnderlineCharChar">
    <w:name w:val="Thick Underline Char Char"/>
    <w:rsid w:val="001421CC"/>
    <w:rPr>
      <w:rFonts w:ascii="Arial Narrow" w:eastAsia="Times New Roman" w:hAnsi="Arial Narrow"/>
      <w:sz w:val="24"/>
      <w:szCs w:val="24"/>
      <w:u w:val="thick"/>
    </w:rPr>
  </w:style>
  <w:style w:type="character" w:customStyle="1" w:styleId="ld3">
    <w:name w:val="ld3"/>
    <w:rsid w:val="001421CC"/>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1421CC"/>
    <w:pPr>
      <w:keepNext/>
      <w:outlineLvl w:val="2"/>
    </w:pPr>
    <w:rPr>
      <w:rFonts w:eastAsia="Times New Roman"/>
      <w:b/>
      <w:bCs/>
      <w:szCs w:val="26"/>
      <w:u w:val="single"/>
    </w:rPr>
  </w:style>
  <w:style w:type="character" w:customStyle="1" w:styleId="DateCitesAuthorCharChar">
    <w:name w:val="DateCitesAuthor Char Char"/>
    <w:link w:val="DateCitesAuthorChar"/>
    <w:rsid w:val="001421CC"/>
    <w:rPr>
      <w:rFonts w:ascii="Calibri" w:eastAsia="Times New Roman" w:hAnsi="Calibri"/>
      <w:b/>
      <w:bCs/>
      <w:sz w:val="24"/>
      <w:szCs w:val="26"/>
      <w:u w:val="single"/>
    </w:rPr>
  </w:style>
  <w:style w:type="paragraph" w:customStyle="1" w:styleId="articlebodynormaltext">
    <w:name w:val="articlebody_normaltext"/>
    <w:basedOn w:val="Normal"/>
    <w:qFormat/>
    <w:rsid w:val="001421CC"/>
    <w:pPr>
      <w:spacing w:before="100" w:beforeAutospacing="1" w:after="100" w:afterAutospacing="1"/>
    </w:pPr>
    <w:rPr>
      <w:rFonts w:eastAsia="Times New Roman"/>
    </w:rPr>
  </w:style>
  <w:style w:type="paragraph" w:customStyle="1" w:styleId="western">
    <w:name w:val="western"/>
    <w:basedOn w:val="Normal"/>
    <w:qFormat/>
    <w:rsid w:val="001421CC"/>
    <w:pPr>
      <w:spacing w:before="100" w:beforeAutospacing="1" w:after="100" w:afterAutospacing="1"/>
    </w:pPr>
    <w:rPr>
      <w:rFonts w:ascii="Times New Roman" w:eastAsia="Times New Roman" w:hAnsi="Times New Roman"/>
    </w:rPr>
  </w:style>
  <w:style w:type="paragraph" w:customStyle="1" w:styleId="targetcaption">
    <w:name w:val="targetcaption"/>
    <w:basedOn w:val="Normal"/>
    <w:qFormat/>
    <w:rsid w:val="001421CC"/>
    <w:pPr>
      <w:spacing w:before="100" w:beforeAutospacing="1" w:after="100" w:afterAutospacing="1"/>
    </w:pPr>
    <w:rPr>
      <w:rFonts w:ascii="Times New Roman" w:eastAsia="Times New Roman" w:hAnsi="Times New Roman"/>
    </w:rPr>
  </w:style>
  <w:style w:type="paragraph" w:customStyle="1" w:styleId="Index">
    <w:name w:val="Index"/>
    <w:basedOn w:val="Normal"/>
    <w:qFormat/>
    <w:rsid w:val="001421CC"/>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1421CC"/>
  </w:style>
  <w:style w:type="character" w:customStyle="1" w:styleId="CharacterStyle20">
    <w:name w:val="Character Style 20"/>
    <w:rsid w:val="001421CC"/>
    <w:rPr>
      <w:sz w:val="21"/>
    </w:rPr>
  </w:style>
  <w:style w:type="character" w:customStyle="1" w:styleId="centerheadlines">
    <w:name w:val="centerheadlines"/>
    <w:rsid w:val="001421CC"/>
  </w:style>
  <w:style w:type="character" w:customStyle="1" w:styleId="datetime0">
    <w:name w:val="datetime"/>
    <w:rsid w:val="001421CC"/>
  </w:style>
  <w:style w:type="paragraph" w:customStyle="1" w:styleId="boldness">
    <w:name w:val="boldness"/>
    <w:basedOn w:val="Normal"/>
    <w:qFormat/>
    <w:rsid w:val="001421CC"/>
    <w:pPr>
      <w:spacing w:before="100" w:beforeAutospacing="1" w:after="100" w:afterAutospacing="1"/>
    </w:pPr>
    <w:rPr>
      <w:rFonts w:ascii="Times New Roman" w:eastAsia="Times New Roman" w:hAnsi="Times New Roman"/>
    </w:rPr>
  </w:style>
  <w:style w:type="paragraph" w:customStyle="1" w:styleId="CM21">
    <w:name w:val="CM21"/>
    <w:basedOn w:val="Default"/>
    <w:next w:val="Default"/>
    <w:uiPriority w:val="99"/>
    <w:qFormat/>
    <w:rsid w:val="001421CC"/>
    <w:pPr>
      <w:widowControl w:val="0"/>
    </w:pPr>
    <w:rPr>
      <w:rFonts w:eastAsiaTheme="minorHAnsi"/>
      <w:color w:val="auto"/>
      <w:sz w:val="22"/>
    </w:rPr>
  </w:style>
  <w:style w:type="paragraph" w:customStyle="1" w:styleId="Pa31">
    <w:name w:val="Pa3+1"/>
    <w:basedOn w:val="Default"/>
    <w:next w:val="Default"/>
    <w:uiPriority w:val="99"/>
    <w:qFormat/>
    <w:rsid w:val="001421CC"/>
    <w:pPr>
      <w:widowControl w:val="0"/>
      <w:spacing w:line="261" w:lineRule="atLeast"/>
    </w:pPr>
    <w:rPr>
      <w:rFonts w:ascii="Adobe Garamond Pro" w:eastAsiaTheme="minorHAnsi" w:hAnsi="Adobe Garamond Pro"/>
      <w:color w:val="auto"/>
      <w:sz w:val="22"/>
    </w:rPr>
  </w:style>
  <w:style w:type="character" w:customStyle="1" w:styleId="datestory">
    <w:name w:val="datestory"/>
    <w:rsid w:val="001421CC"/>
  </w:style>
  <w:style w:type="character" w:customStyle="1" w:styleId="goohl1">
    <w:name w:val="goohl1"/>
    <w:rsid w:val="001421CC"/>
  </w:style>
  <w:style w:type="paragraph" w:customStyle="1" w:styleId="CardUpSize-Light">
    <w:name w:val="CardUpSize - Light"/>
    <w:basedOn w:val="Normal"/>
    <w:link w:val="CardUpSize-LightChar"/>
    <w:qFormat/>
    <w:rsid w:val="001421CC"/>
    <w:rPr>
      <w:rFonts w:asciiTheme="minorHAnsi" w:hAnsiTheme="minorHAnsi"/>
      <w:sz w:val="22"/>
      <w:szCs w:val="32"/>
      <w:u w:val="single"/>
    </w:rPr>
  </w:style>
  <w:style w:type="paragraph" w:customStyle="1" w:styleId="CiteCardUpSize-Heavy">
    <w:name w:val="Cite // CardUpSize - Heavy"/>
    <w:basedOn w:val="Normal"/>
    <w:link w:val="CiteCardUpSize-HeavyChar"/>
    <w:qFormat/>
    <w:rsid w:val="001421CC"/>
    <w:rPr>
      <w:rFonts w:ascii="Times New Roman" w:eastAsia="Times New Roman" w:hAnsi="Times New Roman"/>
      <w:b/>
      <w:u w:val="single"/>
    </w:rPr>
  </w:style>
  <w:style w:type="character" w:customStyle="1" w:styleId="StyleUnderlineBorderSinglesolidlineAuto05ptLinew">
    <w:name w:val="Style Underline Border: : (Single solid line Auto  0.5 pt Line w..."/>
    <w:basedOn w:val="DefaultParagraphFont"/>
    <w:rsid w:val="001421CC"/>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1421CC"/>
    <w:rPr>
      <w:rFonts w:ascii="Times New Roman" w:eastAsia="Times New Roman" w:hAnsi="Times New Roman"/>
      <w:b/>
      <w:sz w:val="24"/>
      <w:u w:val="single"/>
    </w:rPr>
  </w:style>
  <w:style w:type="character" w:customStyle="1" w:styleId="citeschar10">
    <w:name w:val="citeschar1"/>
    <w:basedOn w:val="DefaultParagraphFont"/>
    <w:rsid w:val="001421CC"/>
  </w:style>
  <w:style w:type="character" w:customStyle="1" w:styleId="cardunderlinedchar1">
    <w:name w:val="cardunderlinedchar"/>
    <w:basedOn w:val="DefaultParagraphFont"/>
    <w:rsid w:val="001421CC"/>
  </w:style>
  <w:style w:type="character" w:customStyle="1" w:styleId="Style1CharCharChar">
    <w:name w:val="Style1 Char Char Char"/>
    <w:rsid w:val="001421CC"/>
    <w:rPr>
      <w:rFonts w:ascii="Times New Roman" w:eastAsia="Times New Roman" w:hAnsi="Times New Roman" w:cs="Arial"/>
      <w:bCs/>
      <w:caps/>
      <w:sz w:val="12"/>
      <w:szCs w:val="18"/>
    </w:rPr>
  </w:style>
  <w:style w:type="paragraph" w:customStyle="1" w:styleId="Textbody">
    <w:name w:val="Text body"/>
    <w:basedOn w:val="Standard"/>
    <w:qFormat/>
    <w:rsid w:val="001421CC"/>
    <w:pPr>
      <w:spacing w:after="120"/>
    </w:pPr>
    <w:rPr>
      <w:rFonts w:cs="Tahoma"/>
      <w:lang w:eastAsia="en-US" w:bidi="ar-SA"/>
    </w:rPr>
  </w:style>
  <w:style w:type="character" w:customStyle="1" w:styleId="provider">
    <w:name w:val="provider"/>
    <w:basedOn w:val="DefaultParagraphFont"/>
    <w:rsid w:val="001421CC"/>
  </w:style>
  <w:style w:type="character" w:customStyle="1" w:styleId="vitstorybyline">
    <w:name w:val="vitstorybyline"/>
    <w:rsid w:val="001421CC"/>
  </w:style>
  <w:style w:type="character" w:customStyle="1" w:styleId="tickerlinx">
    <w:name w:val="tickerlinx"/>
    <w:rsid w:val="001421CC"/>
  </w:style>
  <w:style w:type="paragraph" w:customStyle="1" w:styleId="NFAPWPheader">
    <w:name w:val="NFAP WP header"/>
    <w:basedOn w:val="Default"/>
    <w:next w:val="Default"/>
    <w:uiPriority w:val="99"/>
    <w:qFormat/>
    <w:rsid w:val="001421CC"/>
    <w:pPr>
      <w:widowControl w:val="0"/>
    </w:pPr>
    <w:rPr>
      <w:rFonts w:ascii="HNKAOE+Arial" w:eastAsia="Malgun Gothic" w:hAnsi="HNKAOE+Arial"/>
      <w:color w:val="auto"/>
      <w:sz w:val="20"/>
      <w:lang w:eastAsia="zh-CN"/>
    </w:rPr>
  </w:style>
  <w:style w:type="character" w:customStyle="1" w:styleId="post-timestamp">
    <w:name w:val="post-timestamp"/>
    <w:rsid w:val="001421CC"/>
  </w:style>
  <w:style w:type="character" w:styleId="BookTitle">
    <w:name w:val="Book Title"/>
    <w:qFormat/>
    <w:rsid w:val="001421CC"/>
    <w:rPr>
      <w:b/>
      <w:bCs/>
      <w:smallCaps/>
      <w:spacing w:val="5"/>
    </w:rPr>
  </w:style>
  <w:style w:type="character" w:customStyle="1" w:styleId="month">
    <w:name w:val="month"/>
    <w:rsid w:val="001421CC"/>
  </w:style>
  <w:style w:type="character" w:customStyle="1" w:styleId="CiteCharCharChar">
    <w:name w:val="Cite Char Char Char"/>
    <w:rsid w:val="001421CC"/>
    <w:rPr>
      <w:rFonts w:ascii="Garamond" w:hAnsi="Garamond" w:cs="Calibri"/>
      <w:b/>
      <w:sz w:val="20"/>
      <w:szCs w:val="20"/>
      <w:u w:val="thick"/>
    </w:rPr>
  </w:style>
  <w:style w:type="character" w:customStyle="1" w:styleId="texttitlebigred">
    <w:name w:val="texttitlebigred"/>
    <w:rsid w:val="001421CC"/>
  </w:style>
  <w:style w:type="character" w:customStyle="1" w:styleId="subtitles">
    <w:name w:val="subtitles"/>
    <w:rsid w:val="001421CC"/>
  </w:style>
  <w:style w:type="character" w:customStyle="1" w:styleId="CiteCardCharCharCharChar">
    <w:name w:val="Cite_Card Char Char Char Char"/>
    <w:link w:val="CiteCardCharCharChar"/>
    <w:rsid w:val="001421CC"/>
    <w:rPr>
      <w:rFonts w:cs="Arial"/>
      <w:bCs/>
    </w:rPr>
  </w:style>
  <w:style w:type="paragraph" w:customStyle="1" w:styleId="CiteCardCharCharChar">
    <w:name w:val="Cite_Card Char Char Char"/>
    <w:link w:val="CiteCardCharCharCharChar"/>
    <w:qFormat/>
    <w:rsid w:val="001421CC"/>
    <w:pPr>
      <w:spacing w:after="0" w:line="240" w:lineRule="auto"/>
    </w:pPr>
    <w:rPr>
      <w:rFonts w:cs="Arial"/>
      <w:bCs/>
    </w:rPr>
  </w:style>
  <w:style w:type="character" w:customStyle="1" w:styleId="CiteCardChar1">
    <w:name w:val="Cite_Card Char1"/>
    <w:rsid w:val="001421CC"/>
    <w:rPr>
      <w:rFonts w:cs="Arial"/>
      <w:bCs/>
      <w:lang w:val="en-US" w:eastAsia="en-US" w:bidi="ar-SA"/>
    </w:rPr>
  </w:style>
  <w:style w:type="character" w:customStyle="1" w:styleId="DebateHeaderChar">
    <w:name w:val="Debate Header Char"/>
    <w:link w:val="DebateHeader"/>
    <w:uiPriority w:val="99"/>
    <w:rsid w:val="001421CC"/>
    <w:rPr>
      <w:rFonts w:ascii="Calibri" w:eastAsia="Times New Roman" w:hAnsi="Calibri"/>
      <w:b/>
      <w:sz w:val="32"/>
      <w:szCs w:val="32"/>
      <w:u w:val="single"/>
    </w:rPr>
  </w:style>
  <w:style w:type="character" w:customStyle="1" w:styleId="paramv">
    <w:name w:val="paramv"/>
    <w:rsid w:val="001421CC"/>
  </w:style>
  <w:style w:type="paragraph" w:customStyle="1" w:styleId="TagCite2">
    <w:name w:val="Tag &amp; Cite"/>
    <w:basedOn w:val="Normal"/>
    <w:link w:val="TagCiteChar3"/>
    <w:qFormat/>
    <w:rsid w:val="001421CC"/>
    <w:rPr>
      <w:rFonts w:ascii="Arial Narrow" w:eastAsia="Times New Roman" w:hAnsi="Arial Narrow"/>
      <w:b/>
      <w:sz w:val="20"/>
    </w:rPr>
  </w:style>
  <w:style w:type="character" w:customStyle="1" w:styleId="TagCiteChar3">
    <w:name w:val="Tag &amp; Cite Char"/>
    <w:link w:val="TagCite2"/>
    <w:rsid w:val="001421CC"/>
    <w:rPr>
      <w:rFonts w:ascii="Arial Narrow" w:eastAsia="Times New Roman" w:hAnsi="Arial Narrow"/>
      <w:b/>
      <w:sz w:val="20"/>
    </w:rPr>
  </w:style>
  <w:style w:type="paragraph" w:customStyle="1" w:styleId="HighlightedText">
    <w:name w:val="Highlighted Text"/>
    <w:basedOn w:val="Normal"/>
    <w:link w:val="HighlightedTextChar"/>
    <w:qFormat/>
    <w:rsid w:val="001421CC"/>
    <w:rPr>
      <w:rFonts w:ascii="Arial Narrow" w:eastAsia="Times New Roman" w:hAnsi="Arial Narrow"/>
      <w:sz w:val="20"/>
      <w:u w:val="thick"/>
    </w:rPr>
  </w:style>
  <w:style w:type="character" w:customStyle="1" w:styleId="HighlightedTextChar">
    <w:name w:val="Highlighted Text Char"/>
    <w:link w:val="HighlightedText"/>
    <w:rsid w:val="001421CC"/>
    <w:rPr>
      <w:rFonts w:ascii="Arial Narrow" w:eastAsia="Times New Roman" w:hAnsi="Arial Narrow"/>
      <w:sz w:val="20"/>
      <w:u w:val="thick"/>
    </w:rPr>
  </w:style>
  <w:style w:type="character" w:customStyle="1" w:styleId="symbol">
    <w:name w:val="symbol"/>
    <w:rsid w:val="001421CC"/>
  </w:style>
  <w:style w:type="character" w:customStyle="1" w:styleId="data">
    <w:name w:val="data"/>
    <w:rsid w:val="001421CC"/>
  </w:style>
  <w:style w:type="character" w:customStyle="1" w:styleId="pub-date">
    <w:name w:val="pub-date"/>
    <w:rsid w:val="001421CC"/>
  </w:style>
  <w:style w:type="paragraph" w:customStyle="1" w:styleId="StylecardUnderline">
    <w:name w:val="Style card + Underline"/>
    <w:basedOn w:val="Normal"/>
    <w:link w:val="StylecardUnderlineChar"/>
    <w:qFormat/>
    <w:rsid w:val="001421CC"/>
    <w:pPr>
      <w:widowControl w:val="0"/>
      <w:ind w:left="360" w:right="360"/>
    </w:pPr>
    <w:rPr>
      <w:rFonts w:ascii="Times New Roman" w:eastAsia="Times New Roman" w:hAnsi="Times New Roman"/>
      <w:sz w:val="20"/>
      <w:szCs w:val="20"/>
      <w:u w:val="thick"/>
    </w:rPr>
  </w:style>
  <w:style w:type="character" w:customStyle="1" w:styleId="StylecardUnderlineChar">
    <w:name w:val="Style card + Underline Char"/>
    <w:link w:val="StylecardUnderline"/>
    <w:rsid w:val="001421CC"/>
    <w:rPr>
      <w:rFonts w:ascii="Times New Roman" w:eastAsia="Times New Roman" w:hAnsi="Times New Roman"/>
      <w:sz w:val="20"/>
      <w:szCs w:val="20"/>
      <w:u w:val="thick"/>
    </w:rPr>
  </w:style>
  <w:style w:type="character" w:customStyle="1" w:styleId="AuthorDateF4">
    <w:name w:val="Author Date (F4)"/>
    <w:rsid w:val="001421CC"/>
    <w:rPr>
      <w:b/>
      <w:sz w:val="24"/>
      <w:u w:val="thick"/>
    </w:rPr>
  </w:style>
  <w:style w:type="character" w:customStyle="1" w:styleId="BoldUnderlineF6">
    <w:name w:val="Bold Underline (F6)"/>
    <w:rsid w:val="001421CC"/>
    <w:rPr>
      <w:u w:val="thick"/>
    </w:rPr>
  </w:style>
  <w:style w:type="paragraph" w:customStyle="1" w:styleId="TagF3">
    <w:name w:val="Tag (F3)"/>
    <w:qFormat/>
    <w:rsid w:val="001421CC"/>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1421CC"/>
  </w:style>
  <w:style w:type="paragraph" w:customStyle="1" w:styleId="style140">
    <w:name w:val="style14"/>
    <w:basedOn w:val="Normal"/>
    <w:qFormat/>
    <w:rsid w:val="001421CC"/>
    <w:pPr>
      <w:spacing w:before="100" w:beforeAutospacing="1" w:after="100" w:afterAutospacing="1"/>
    </w:pPr>
    <w:rPr>
      <w:rFonts w:ascii="Times New Roman" w:eastAsia="Times New Roman" w:hAnsi="Times New Roman"/>
    </w:rPr>
  </w:style>
  <w:style w:type="paragraph" w:customStyle="1" w:styleId="CardTagCite1Char">
    <w:name w:val="Card Tag + Cite #1 Char"/>
    <w:basedOn w:val="Normal"/>
    <w:qFormat/>
    <w:rsid w:val="001421CC"/>
    <w:rPr>
      <w:rFonts w:eastAsia="Times New Roman"/>
      <w:b/>
    </w:rPr>
  </w:style>
  <w:style w:type="character" w:customStyle="1" w:styleId="StyleArial12ptBoldItalic">
    <w:name w:val="Style Arial 12 pt Bold Italic"/>
    <w:rsid w:val="001421CC"/>
    <w:rPr>
      <w:rFonts w:ascii="Arial" w:hAnsi="Arial"/>
      <w:b/>
      <w:bCs/>
      <w:i/>
      <w:iCs/>
      <w:sz w:val="24"/>
    </w:rPr>
  </w:style>
  <w:style w:type="character" w:customStyle="1" w:styleId="verdana12grey1">
    <w:name w:val="verdana12grey1"/>
    <w:rsid w:val="001421CC"/>
  </w:style>
  <w:style w:type="character" w:customStyle="1" w:styleId="verdana9grey1a">
    <w:name w:val="verdana9grey1a"/>
    <w:rsid w:val="001421CC"/>
  </w:style>
  <w:style w:type="character" w:customStyle="1" w:styleId="nn-twttr-share-btn">
    <w:name w:val="nn-twttr-share-btn"/>
    <w:rsid w:val="001421CC"/>
  </w:style>
  <w:style w:type="character" w:customStyle="1" w:styleId="comment-count">
    <w:name w:val="comment-count"/>
    <w:rsid w:val="001421CC"/>
  </w:style>
  <w:style w:type="character" w:customStyle="1" w:styleId="comment-count-text">
    <w:name w:val="comment-count-text"/>
    <w:rsid w:val="001421CC"/>
  </w:style>
  <w:style w:type="paragraph" w:customStyle="1" w:styleId="articlebody">
    <w:name w:val="articlebody"/>
    <w:basedOn w:val="Normal"/>
    <w:qFormat/>
    <w:rsid w:val="001421CC"/>
    <w:pPr>
      <w:spacing w:before="100" w:beforeAutospacing="1" w:after="100" w:afterAutospacing="1"/>
    </w:pPr>
    <w:rPr>
      <w:rFonts w:ascii="Times New Roman" w:eastAsia="Times New Roman" w:hAnsi="Times New Roman"/>
    </w:rPr>
  </w:style>
  <w:style w:type="character" w:customStyle="1" w:styleId="lightheader">
    <w:name w:val="lightheader"/>
    <w:rsid w:val="001421CC"/>
  </w:style>
  <w:style w:type="paragraph" w:customStyle="1" w:styleId="CiteCardCharCharCharCharCharCharChar">
    <w:name w:val="Cite_Card Char Char Char Char Char Char Char"/>
    <w:link w:val="CiteCardCharCharCharCharCharCharCharChar"/>
    <w:autoRedefine/>
    <w:qFormat/>
    <w:rsid w:val="001421CC"/>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1421CC"/>
    <w:rPr>
      <w:rFonts w:ascii="Times New Roman" w:eastAsia="Times New Roman" w:hAnsi="Times New Roman" w:cs="Times New Roman"/>
      <w:bCs/>
      <w:lang w:eastAsia="zh-CN"/>
    </w:rPr>
  </w:style>
  <w:style w:type="paragraph" w:customStyle="1" w:styleId="foldie">
    <w:name w:val="foldie"/>
    <w:basedOn w:val="heading"/>
    <w:qFormat/>
    <w:rsid w:val="001421CC"/>
    <w:pPr>
      <w:spacing w:before="6480" w:beforeAutospacing="0" w:after="160" w:afterAutospacing="0"/>
      <w:jc w:val="center"/>
      <w:outlineLvl w:val="0"/>
    </w:pPr>
    <w:rPr>
      <w:rFonts w:ascii="Arial Black" w:eastAsia="Times New Roman" w:hAnsi="Arial Black" w:cs="Courier New"/>
      <w:b/>
      <w:sz w:val="36"/>
      <w:szCs w:val="24"/>
      <w:u w:val="single"/>
    </w:rPr>
  </w:style>
  <w:style w:type="character" w:customStyle="1" w:styleId="CiteCardCharCharCharCharChar">
    <w:name w:val="Cite_Card Char Char Char Char Char"/>
    <w:rsid w:val="001421CC"/>
    <w:rPr>
      <w:rFonts w:cs="Arial"/>
      <w:bCs/>
      <w:lang w:val="en-US" w:eastAsia="en-US" w:bidi="ar-SA"/>
    </w:rPr>
  </w:style>
  <w:style w:type="character" w:customStyle="1" w:styleId="CiteCardCharCharCharCharCharChar">
    <w:name w:val="Cite_Card Char Char Char Char Char Char"/>
    <w:rsid w:val="001421CC"/>
    <w:rPr>
      <w:rFonts w:cs="Arial"/>
      <w:bCs/>
      <w:lang w:val="en-US" w:eastAsia="en-US" w:bidi="ar-SA"/>
    </w:rPr>
  </w:style>
  <w:style w:type="paragraph" w:customStyle="1" w:styleId="billtextsection">
    <w:name w:val="bill_text_section"/>
    <w:basedOn w:val="Normal"/>
    <w:qFormat/>
    <w:rsid w:val="001421CC"/>
    <w:pPr>
      <w:spacing w:before="100" w:beforeAutospacing="1" w:after="100" w:afterAutospacing="1"/>
    </w:pPr>
    <w:rPr>
      <w:rFonts w:ascii="Times New Roman" w:eastAsia="Times New Roman" w:hAnsi="Times New Roman"/>
    </w:rPr>
  </w:style>
  <w:style w:type="character" w:customStyle="1" w:styleId="yahoobuzzbadge">
    <w:name w:val="yahoobuzzbadge"/>
    <w:rsid w:val="001421CC"/>
  </w:style>
  <w:style w:type="paragraph" w:customStyle="1" w:styleId="CiteNormal">
    <w:name w:val="Cite Normal"/>
    <w:basedOn w:val="Normal"/>
    <w:link w:val="CiteNormalChar"/>
    <w:autoRedefine/>
    <w:qFormat/>
    <w:rsid w:val="001421CC"/>
    <w:rPr>
      <w:rFonts w:ascii="Times New Roman" w:eastAsia="Times New Roman" w:hAnsi="Times New Roman"/>
    </w:rPr>
  </w:style>
  <w:style w:type="character" w:customStyle="1" w:styleId="CiteNormalChar">
    <w:name w:val="Cite Normal Char"/>
    <w:link w:val="CiteNormal"/>
    <w:rsid w:val="001421CC"/>
    <w:rPr>
      <w:rFonts w:ascii="Times New Roman" w:eastAsia="Times New Roman" w:hAnsi="Times New Roman"/>
      <w:sz w:val="24"/>
    </w:rPr>
  </w:style>
  <w:style w:type="character" w:customStyle="1" w:styleId="StrongEmphasis">
    <w:name w:val="Strong Emphasis"/>
    <w:rsid w:val="001421CC"/>
    <w:rPr>
      <w:b/>
      <w:bCs/>
    </w:rPr>
  </w:style>
  <w:style w:type="paragraph" w:customStyle="1" w:styleId="Boldunderline1">
    <w:name w:val="Bold underline"/>
    <w:basedOn w:val="Normal"/>
    <w:link w:val="BoldunderlineChar4"/>
    <w:qFormat/>
    <w:rsid w:val="001421CC"/>
    <w:rPr>
      <w:rFonts w:ascii="Garamond" w:eastAsia="Times New Roman" w:hAnsi="Garamond"/>
      <w:b/>
      <w:bCs/>
      <w:kern w:val="20"/>
      <w:sz w:val="20"/>
      <w:szCs w:val="32"/>
      <w:u w:val="single"/>
    </w:rPr>
  </w:style>
  <w:style w:type="character" w:customStyle="1" w:styleId="BoldunderlineChar4">
    <w:name w:val="Bold underline Char"/>
    <w:link w:val="Boldunderline1"/>
    <w:rsid w:val="001421CC"/>
    <w:rPr>
      <w:rFonts w:ascii="Garamond" w:eastAsia="Times New Roman" w:hAnsi="Garamond"/>
      <w:b/>
      <w:bCs/>
      <w:kern w:val="20"/>
      <w:sz w:val="20"/>
      <w:szCs w:val="32"/>
      <w:u w:val="single"/>
    </w:rPr>
  </w:style>
  <w:style w:type="character" w:customStyle="1" w:styleId="article-articlebody">
    <w:name w:val="article-articlebody"/>
    <w:basedOn w:val="DefaultParagraphFont"/>
    <w:rsid w:val="001421CC"/>
  </w:style>
  <w:style w:type="character" w:customStyle="1" w:styleId="pageheader0">
    <w:name w:val="pageheader"/>
    <w:basedOn w:val="DefaultParagraphFont"/>
    <w:rsid w:val="001421CC"/>
  </w:style>
  <w:style w:type="character" w:customStyle="1" w:styleId="AuthorCharChar">
    <w:name w:val="Author Char Char"/>
    <w:rsid w:val="001421CC"/>
    <w:rPr>
      <w:rFonts w:ascii="Times New Roman" w:hAnsi="Times New Roman"/>
      <w:b/>
      <w:sz w:val="22"/>
      <w:szCs w:val="22"/>
    </w:rPr>
  </w:style>
  <w:style w:type="character" w:customStyle="1" w:styleId="RegularChar">
    <w:name w:val="Regular Char"/>
    <w:link w:val="Regular"/>
    <w:rsid w:val="001421CC"/>
    <w:rPr>
      <w:rFonts w:ascii="Cambria" w:eastAsia="Cambria" w:hAnsi="Cambria"/>
      <w:sz w:val="20"/>
    </w:rPr>
  </w:style>
  <w:style w:type="character" w:customStyle="1" w:styleId="smallchar2">
    <w:name w:val="smallchar"/>
    <w:basedOn w:val="DefaultParagraphFont"/>
    <w:rsid w:val="001421CC"/>
  </w:style>
  <w:style w:type="character" w:customStyle="1" w:styleId="Shortcite">
    <w:name w:val="Shortcite"/>
    <w:rsid w:val="001421CC"/>
    <w:rPr>
      <w:rFonts w:ascii="Times New Roman" w:hAnsi="Times New Roman"/>
      <w:b/>
      <w:bCs/>
      <w:sz w:val="20"/>
    </w:rPr>
  </w:style>
  <w:style w:type="character" w:customStyle="1" w:styleId="NormalizationChar">
    <w:name w:val="Normalization Char"/>
    <w:rsid w:val="001421CC"/>
    <w:rPr>
      <w:noProof w:val="0"/>
      <w:sz w:val="18"/>
      <w:szCs w:val="24"/>
      <w:lang w:val="en-US" w:eastAsia="en-US" w:bidi="ar-SA"/>
    </w:rPr>
  </w:style>
  <w:style w:type="character" w:customStyle="1" w:styleId="Shrinker">
    <w:name w:val="Shrinker"/>
    <w:rsid w:val="001421CC"/>
    <w:rPr>
      <w:rFonts w:ascii="Times New Roman" w:hAnsi="Times New Roman"/>
      <w:sz w:val="10"/>
      <w:szCs w:val="13"/>
    </w:rPr>
  </w:style>
  <w:style w:type="paragraph" w:customStyle="1" w:styleId="CardDownx1">
    <w:name w:val="CardDown x1"/>
    <w:basedOn w:val="Header"/>
    <w:link w:val="CardDownx1Char"/>
    <w:qFormat/>
    <w:rsid w:val="001421CC"/>
    <w:pPr>
      <w:tabs>
        <w:tab w:val="clear" w:pos="4680"/>
        <w:tab w:val="clear" w:pos="9360"/>
        <w:tab w:val="center" w:pos="4320"/>
        <w:tab w:val="right" w:pos="8640"/>
      </w:tabs>
    </w:pPr>
    <w:rPr>
      <w:rFonts w:ascii="Times New Roman" w:eastAsia="Times New Roman" w:hAnsi="Times New Roman"/>
    </w:rPr>
  </w:style>
  <w:style w:type="character" w:customStyle="1" w:styleId="CardDownx1Char">
    <w:name w:val="CardDown x1 Char"/>
    <w:link w:val="CardDownx1"/>
    <w:rsid w:val="001421CC"/>
    <w:rPr>
      <w:rFonts w:ascii="Times New Roman" w:eastAsia="Times New Roman" w:hAnsi="Times New Roman"/>
      <w:sz w:val="24"/>
    </w:rPr>
  </w:style>
  <w:style w:type="character" w:customStyle="1" w:styleId="heading3char1">
    <w:name w:val="heading3char1"/>
    <w:basedOn w:val="DefaultParagraphFont"/>
    <w:rsid w:val="001421CC"/>
  </w:style>
  <w:style w:type="character" w:customStyle="1" w:styleId="underlinea">
    <w:name w:val="underlinea"/>
    <w:basedOn w:val="DefaultParagraphFont"/>
    <w:rsid w:val="001421CC"/>
  </w:style>
  <w:style w:type="character" w:customStyle="1" w:styleId="StyleUnderlineChar9pt2">
    <w:name w:val="Style Underline Char + 9 pt2"/>
    <w:rsid w:val="001421CC"/>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1421CC"/>
    <w:rPr>
      <w:rFonts w:ascii="Times New Roman" w:hAnsi="Times New Roman" w:cs="Times New Roman" w:hint="default"/>
      <w:b/>
      <w:bCs/>
      <w:sz w:val="20"/>
      <w:u w:val="single"/>
      <w:lang w:val="en-US" w:eastAsia="en-US" w:bidi="ar-SA"/>
    </w:rPr>
  </w:style>
  <w:style w:type="table" w:customStyle="1" w:styleId="TableGrid1">
    <w:name w:val="Table Grid1"/>
    <w:basedOn w:val="TableNormal"/>
    <w:next w:val="TableGrid"/>
    <w:rsid w:val="001421C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StyleArialNarrow9ptLeft-075ArialNarrowChar">
    <w:name w:val="Style Style Arial Narrow 9 pt Left:  -0.75&quot; + Arial Narrow Char"/>
    <w:link w:val="StyleStyleArialNarrow9ptLeft-075ArialNarrow"/>
    <w:rsid w:val="001421CC"/>
    <w:rPr>
      <w:rFonts w:ascii="Arial Narrow" w:eastAsia="Times New Roman" w:hAnsi="Arial Narrow"/>
      <w:sz w:val="18"/>
      <w:szCs w:val="20"/>
    </w:rPr>
  </w:style>
  <w:style w:type="paragraph" w:customStyle="1" w:styleId="ecxmsonormal">
    <w:name w:val="ecxmsonormal"/>
    <w:basedOn w:val="Normal"/>
    <w:qFormat/>
    <w:rsid w:val="001421CC"/>
    <w:pPr>
      <w:spacing w:before="100" w:beforeAutospacing="1" w:after="100" w:afterAutospacing="1"/>
    </w:pPr>
    <w:rPr>
      <w:rFonts w:ascii="Times New Roman" w:eastAsia="Times New Roman" w:hAnsi="Times New Roman"/>
    </w:rPr>
  </w:style>
  <w:style w:type="character" w:customStyle="1" w:styleId="FontStyle232">
    <w:name w:val="Font Style232"/>
    <w:uiPriority w:val="99"/>
    <w:rsid w:val="001421CC"/>
    <w:rPr>
      <w:rFonts w:ascii="Times New Roman" w:hAnsi="Times New Roman" w:cs="Times New Roman" w:hint="default"/>
      <w:b/>
      <w:bCs/>
      <w:sz w:val="14"/>
      <w:szCs w:val="14"/>
    </w:rPr>
  </w:style>
  <w:style w:type="paragraph" w:customStyle="1" w:styleId="DebateUnderlineBold">
    <w:name w:val="Debate Underline Bold"/>
    <w:basedOn w:val="Nothing"/>
    <w:qFormat/>
    <w:rsid w:val="001421CC"/>
    <w:pPr>
      <w:widowControl w:val="0"/>
      <w:jc w:val="left"/>
    </w:pPr>
    <w:rPr>
      <w:rFonts w:eastAsia="Times New Roman" w:cs="Calibri"/>
      <w:b/>
      <w:szCs w:val="24"/>
      <w:u w:val="thick"/>
    </w:rPr>
  </w:style>
  <w:style w:type="character" w:customStyle="1" w:styleId="erasure">
    <w:name w:val="erasure"/>
    <w:rsid w:val="001421CC"/>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1421CC"/>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1421CC"/>
    <w:rPr>
      <w:rFonts w:ascii="Arial Narrow" w:eastAsia="Times New Roman" w:hAnsi="Arial Narrow"/>
      <w:b/>
      <w:bCs/>
      <w:sz w:val="24"/>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1421CC"/>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1421CC"/>
    <w:rPr>
      <w:rFonts w:ascii="Arial Narrow" w:eastAsia="Times New Roman" w:hAnsi="Arial Narrow"/>
      <w:sz w:val="24"/>
      <w:szCs w:val="20"/>
      <w:u w:val="thick"/>
      <w:bdr w:val="single" w:sz="4" w:space="0" w:color="auto"/>
    </w:rPr>
  </w:style>
  <w:style w:type="character" w:customStyle="1" w:styleId="MicroTextCharChar">
    <w:name w:val="MicroText Char Char"/>
    <w:rsid w:val="001421CC"/>
    <w:rPr>
      <w:rFonts w:ascii="Arial Narrow" w:eastAsia="Times New Roman" w:hAnsi="Arial Narrow"/>
      <w:sz w:val="12"/>
      <w:szCs w:val="24"/>
    </w:rPr>
  </w:style>
  <w:style w:type="paragraph" w:customStyle="1" w:styleId="CiteCharCharCharChar">
    <w:name w:val="Cite Char Char Char Char"/>
    <w:basedOn w:val="Normal"/>
    <w:next w:val="Normal"/>
    <w:qFormat/>
    <w:rsid w:val="001421CC"/>
    <w:pPr>
      <w:ind w:left="576"/>
    </w:pPr>
    <w:rPr>
      <w:rFonts w:ascii="Arial Narrow" w:eastAsia="Times New Roman" w:hAnsi="Arial Narrow"/>
      <w:sz w:val="20"/>
    </w:rPr>
  </w:style>
  <w:style w:type="paragraph" w:customStyle="1" w:styleId="UnderliningCharChar1CharChar">
    <w:name w:val="Underlining Char Char1 Char Char"/>
    <w:basedOn w:val="Normal"/>
    <w:next w:val="Normal"/>
    <w:link w:val="UnderliningCharChar1CharCharChar"/>
    <w:qFormat/>
    <w:rsid w:val="001421CC"/>
    <w:rPr>
      <w:rFonts w:ascii="Arial Narrow" w:eastAsia="Times New Roman" w:hAnsi="Arial Narrow"/>
      <w:sz w:val="20"/>
      <w:u w:val="thick"/>
    </w:rPr>
  </w:style>
  <w:style w:type="character" w:customStyle="1" w:styleId="UnderliningCharChar1CharCharChar">
    <w:name w:val="Underlining Char Char1 Char Char Char"/>
    <w:link w:val="UnderliningCharChar1CharChar"/>
    <w:rsid w:val="001421CC"/>
    <w:rPr>
      <w:rFonts w:ascii="Arial Narrow" w:eastAsia="Times New Roman" w:hAnsi="Arial Narrow"/>
      <w:sz w:val="20"/>
      <w:u w:val="thick"/>
    </w:rPr>
  </w:style>
  <w:style w:type="paragraph" w:customStyle="1" w:styleId="CiteCharCharCharCharChar">
    <w:name w:val="Cite Char Char Char Char Char"/>
    <w:basedOn w:val="Normal"/>
    <w:next w:val="Normal"/>
    <w:link w:val="CiteCharCharCharCharCharChar"/>
    <w:qFormat/>
    <w:rsid w:val="001421CC"/>
    <w:pPr>
      <w:ind w:left="576"/>
    </w:pPr>
    <w:rPr>
      <w:rFonts w:asciiTheme="minorHAnsi" w:hAnsiTheme="minorHAnsi"/>
      <w:b/>
      <w:sz w:val="22"/>
      <w:u w:val="single"/>
    </w:rPr>
  </w:style>
  <w:style w:type="character" w:customStyle="1" w:styleId="UnderliningCharCharChar">
    <w:name w:val="Underlining Char Char Char"/>
    <w:rsid w:val="001421CC"/>
    <w:rPr>
      <w:rFonts w:ascii="Arial Narrow" w:eastAsia="Times New Roman" w:hAnsi="Arial Narrow"/>
      <w:sz w:val="20"/>
      <w:szCs w:val="24"/>
      <w:u w:val="thick"/>
    </w:rPr>
  </w:style>
  <w:style w:type="paragraph" w:customStyle="1" w:styleId="Style120">
    <w:name w:val="Style 12"/>
    <w:qFormat/>
    <w:rsid w:val="001421CC"/>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qFormat/>
    <w:rsid w:val="001421CC"/>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qFormat/>
    <w:rsid w:val="001421CC"/>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1421CC"/>
  </w:style>
  <w:style w:type="paragraph" w:customStyle="1" w:styleId="Emphasis3">
    <w:name w:val="Emphasis3"/>
    <w:qFormat/>
    <w:rsid w:val="001421CC"/>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qFormat/>
    <w:rsid w:val="001421CC"/>
    <w:pPr>
      <w:spacing w:before="100" w:beforeAutospacing="1" w:after="100" w:afterAutospacing="1"/>
    </w:pPr>
    <w:rPr>
      <w:rFonts w:eastAsia="Arial Unicode MS"/>
      <w:color w:val="000000"/>
      <w:szCs w:val="20"/>
    </w:rPr>
  </w:style>
  <w:style w:type="paragraph" w:customStyle="1" w:styleId="hpleftlk">
    <w:name w:val="hpleftlk"/>
    <w:basedOn w:val="Normal"/>
    <w:qFormat/>
    <w:rsid w:val="001421CC"/>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1421CC"/>
    <w:pPr>
      <w:spacing w:before="100" w:beforeAutospacing="1" w:after="100" w:afterAutospacing="1"/>
    </w:pPr>
    <w:rPr>
      <w:rFonts w:eastAsia="Arial Unicode MS"/>
      <w:b/>
      <w:bCs/>
      <w:szCs w:val="20"/>
    </w:rPr>
  </w:style>
  <w:style w:type="character" w:customStyle="1" w:styleId="pmterms2">
    <w:name w:val="pmterms2"/>
    <w:basedOn w:val="DefaultParagraphFont"/>
    <w:rsid w:val="001421CC"/>
  </w:style>
  <w:style w:type="character" w:customStyle="1" w:styleId="StyleCardTextUnderline3Char">
    <w:name w:val="Style Card Text + Underline3 Char"/>
    <w:basedOn w:val="DefaultParagraphFont"/>
    <w:link w:val="StyleCardTextUnderline3"/>
    <w:rsid w:val="001421CC"/>
    <w:rPr>
      <w:rFonts w:eastAsia="SimSun"/>
      <w:u w:val="thick"/>
      <w:lang w:eastAsia="zh-CN"/>
    </w:rPr>
  </w:style>
  <w:style w:type="character" w:customStyle="1" w:styleId="BoldandUnderlineChar1Char2CharChar">
    <w:name w:val="Bold and Underline Char1 Char2 Char Char"/>
    <w:basedOn w:val="DefaultParagraphFont"/>
    <w:rsid w:val="001421CC"/>
    <w:rPr>
      <w:b/>
      <w:noProof w:val="0"/>
      <w:szCs w:val="24"/>
      <w:u w:val="single"/>
      <w:lang w:val="en-US" w:eastAsia="en-US" w:bidi="ar-SA"/>
    </w:rPr>
  </w:style>
  <w:style w:type="character" w:customStyle="1" w:styleId="UnderlineChar1Char1">
    <w:name w:val="Underline Char1 Char1"/>
    <w:basedOn w:val="DefaultParagraphFont"/>
    <w:rsid w:val="001421CC"/>
    <w:rPr>
      <w:noProof w:val="0"/>
      <w:szCs w:val="24"/>
      <w:u w:val="single"/>
      <w:lang w:val="en-US" w:eastAsia="en-US" w:bidi="ar-SA"/>
    </w:rPr>
  </w:style>
  <w:style w:type="paragraph" w:customStyle="1" w:styleId="Underlinestyle1">
    <w:name w:val="Underlinestyle"/>
    <w:basedOn w:val="Normal"/>
    <w:qFormat/>
    <w:rsid w:val="001421CC"/>
    <w:pPr>
      <w:tabs>
        <w:tab w:val="left" w:pos="720"/>
      </w:tabs>
      <w:ind w:left="720"/>
    </w:pPr>
    <w:rPr>
      <w:rFonts w:eastAsia="Times New Roman"/>
      <w:szCs w:val="20"/>
      <w:u w:val="single"/>
    </w:rPr>
  </w:style>
  <w:style w:type="character" w:customStyle="1" w:styleId="featurecontentgray1">
    <w:name w:val="featurecontentgray1"/>
    <w:basedOn w:val="DefaultParagraphFont"/>
    <w:rsid w:val="001421CC"/>
    <w:rPr>
      <w:rFonts w:ascii="Arial" w:hAnsi="Arial" w:cs="Arial" w:hint="default"/>
      <w:color w:val="666666"/>
    </w:rPr>
  </w:style>
  <w:style w:type="character" w:customStyle="1" w:styleId="CardCharCharChar0">
    <w:name w:val="Card Char Char Char"/>
    <w:basedOn w:val="DefaultParagraphFont"/>
    <w:rsid w:val="001421CC"/>
    <w:rPr>
      <w:rFonts w:ascii="Book Antiqua" w:hAnsi="Book Antiqua"/>
      <w:szCs w:val="24"/>
      <w:lang w:val="en-US" w:eastAsia="en-US" w:bidi="ar-SA"/>
    </w:rPr>
  </w:style>
  <w:style w:type="character" w:customStyle="1" w:styleId="big1">
    <w:name w:val="big1"/>
    <w:basedOn w:val="DefaultParagraphFont"/>
    <w:rsid w:val="001421CC"/>
    <w:rPr>
      <w:sz w:val="28"/>
      <w:szCs w:val="28"/>
    </w:rPr>
  </w:style>
  <w:style w:type="character" w:customStyle="1" w:styleId="articletitle1">
    <w:name w:val="articletitle1"/>
    <w:basedOn w:val="DefaultParagraphFont"/>
    <w:rsid w:val="001421CC"/>
    <w:rPr>
      <w:b/>
      <w:bCs/>
      <w:color w:val="990000"/>
    </w:rPr>
  </w:style>
  <w:style w:type="character" w:customStyle="1" w:styleId="prodgeneral">
    <w:name w:val="prodgeneral"/>
    <w:basedOn w:val="DefaultParagraphFont"/>
    <w:rsid w:val="001421CC"/>
  </w:style>
  <w:style w:type="character" w:customStyle="1" w:styleId="Style10pt">
    <w:name w:val="Style 10 pt"/>
    <w:basedOn w:val="DefaultParagraphFont"/>
    <w:rsid w:val="001421CC"/>
    <w:rPr>
      <w:sz w:val="20"/>
    </w:rPr>
  </w:style>
  <w:style w:type="character" w:customStyle="1" w:styleId="StyleUnderlineChar0">
    <w:name w:val="Style Underline + Char"/>
    <w:basedOn w:val="DefaultParagraphFont"/>
    <w:rsid w:val="001421CC"/>
    <w:rPr>
      <w:rFonts w:eastAsia="SimSun" w:cs="Arial"/>
      <w:b/>
      <w:bCs/>
      <w:iCs/>
      <w:caps/>
      <w:sz w:val="24"/>
      <w:szCs w:val="24"/>
      <w:u w:val="single"/>
      <w:lang w:val="en-US" w:eastAsia="en-US" w:bidi="ar-SA"/>
    </w:rPr>
  </w:style>
  <w:style w:type="character" w:customStyle="1" w:styleId="highlightChar">
    <w:name w:val="highlight Char"/>
    <w:basedOn w:val="DefaultParagraphFont"/>
    <w:rsid w:val="001421CC"/>
    <w:rPr>
      <w:sz w:val="24"/>
      <w:szCs w:val="24"/>
      <w:u w:val="single"/>
      <w:lang w:val="en-US" w:eastAsia="en-US" w:bidi="ar-SA"/>
    </w:rPr>
  </w:style>
  <w:style w:type="character" w:customStyle="1" w:styleId="StyleciteChar">
    <w:name w:val="Style cite + Char"/>
    <w:basedOn w:val="citeChar1"/>
    <w:rsid w:val="001421CC"/>
    <w:rPr>
      <w:rFonts w:ascii="Times New Roman" w:hAnsi="Times New Roman" w:cs="Times New Roman"/>
      <w:b w:val="0"/>
      <w:sz w:val="24"/>
      <w:szCs w:val="24"/>
      <w:lang w:val="en-US" w:eastAsia="en-US" w:bidi="ar-SA"/>
    </w:rPr>
  </w:style>
  <w:style w:type="paragraph" w:customStyle="1" w:styleId="OffensiveLanguage">
    <w:name w:val="Offensive Language"/>
    <w:basedOn w:val="Normal"/>
    <w:next w:val="Normal"/>
    <w:qFormat/>
    <w:rsid w:val="001421CC"/>
    <w:rPr>
      <w:rFonts w:ascii="Arial Narrow" w:hAnsi="Arial Narrow"/>
      <w:strike/>
      <w:u w:val="single"/>
    </w:rPr>
  </w:style>
  <w:style w:type="character" w:customStyle="1" w:styleId="OffensiveLanguageChar">
    <w:name w:val="Offensive Language Char"/>
    <w:rsid w:val="001421CC"/>
    <w:rPr>
      <w:rFonts w:ascii="Arial Narrow" w:hAnsi="Arial Narrow"/>
      <w:strike/>
      <w:szCs w:val="24"/>
      <w:u w:val="single"/>
      <w:lang w:val="en-US" w:eastAsia="en-US" w:bidi="ar-SA"/>
    </w:rPr>
  </w:style>
  <w:style w:type="paragraph" w:customStyle="1" w:styleId="clearformatting0">
    <w:name w:val="clear formatting"/>
    <w:basedOn w:val="Normal"/>
    <w:qFormat/>
    <w:rsid w:val="001421CC"/>
  </w:style>
  <w:style w:type="paragraph" w:customStyle="1" w:styleId="Style180">
    <w:name w:val="Style 18"/>
    <w:uiPriority w:val="99"/>
    <w:qFormat/>
    <w:rsid w:val="001421CC"/>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qFormat/>
    <w:rsid w:val="001421CC"/>
    <w:pPr>
      <w:spacing w:before="100" w:beforeAutospacing="1" w:after="100" w:afterAutospacing="1"/>
    </w:pPr>
    <w:rPr>
      <w:rFonts w:eastAsia="Arial Unicode MS"/>
      <w:szCs w:val="20"/>
    </w:rPr>
  </w:style>
  <w:style w:type="character" w:customStyle="1" w:styleId="yellowfadeinnerspan">
    <w:name w:val="yellowfadeinnerspan"/>
    <w:rsid w:val="001421CC"/>
  </w:style>
  <w:style w:type="character" w:customStyle="1" w:styleId="ipa">
    <w:name w:val="ipa"/>
    <w:basedOn w:val="DefaultParagraphFont"/>
    <w:rsid w:val="001421CC"/>
  </w:style>
  <w:style w:type="character" w:customStyle="1" w:styleId="regtext">
    <w:name w:val="regtext"/>
    <w:uiPriority w:val="99"/>
    <w:rsid w:val="001421CC"/>
  </w:style>
  <w:style w:type="paragraph" w:customStyle="1" w:styleId="Card-Underline0">
    <w:name w:val="Card-Underline"/>
    <w:basedOn w:val="Normal"/>
    <w:link w:val="Card-UnderlineChar"/>
    <w:qFormat/>
    <w:rsid w:val="001421CC"/>
    <w:rPr>
      <w:rFonts w:ascii="Century Gothic" w:eastAsia="Cambria" w:hAnsi="Century Gothic"/>
      <w:sz w:val="20"/>
      <w:u w:val="thick"/>
    </w:rPr>
  </w:style>
  <w:style w:type="character" w:customStyle="1" w:styleId="Card-UnderlineChar">
    <w:name w:val="Card-Underline Char"/>
    <w:link w:val="Card-Underline0"/>
    <w:rsid w:val="001421CC"/>
    <w:rPr>
      <w:rFonts w:ascii="Century Gothic" w:eastAsia="Cambria" w:hAnsi="Century Gothic"/>
      <w:sz w:val="20"/>
      <w:u w:val="thick"/>
    </w:rPr>
  </w:style>
  <w:style w:type="paragraph" w:customStyle="1" w:styleId="DebateTag0">
    <w:name w:val="Debate Tag"/>
    <w:basedOn w:val="Heading5"/>
    <w:link w:val="DebateTagChar"/>
    <w:qFormat/>
    <w:rsid w:val="001421CC"/>
    <w:pPr>
      <w:keepNext w:val="0"/>
      <w:keepLines w:val="0"/>
      <w:widowControl w:val="0"/>
      <w:spacing w:before="0" w:line="240" w:lineRule="auto"/>
      <w:outlineLvl w:val="9"/>
    </w:pPr>
    <w:rPr>
      <w:rFonts w:ascii="Garamond" w:eastAsia="Times New Roman" w:hAnsi="Garamond" w:cs="Times New Roman"/>
      <w:b/>
      <w:color w:val="000000"/>
    </w:rPr>
  </w:style>
  <w:style w:type="paragraph" w:customStyle="1" w:styleId="endarticle">
    <w:name w:val="endarticle"/>
    <w:basedOn w:val="Normal"/>
    <w:uiPriority w:val="99"/>
    <w:qFormat/>
    <w:rsid w:val="001421CC"/>
    <w:pPr>
      <w:spacing w:before="100" w:beforeAutospacing="1" w:after="100" w:afterAutospacing="1"/>
    </w:pPr>
    <w:rPr>
      <w:rFonts w:ascii="Times New Roman" w:eastAsia="Times New Roman" w:hAnsi="Times New Roman"/>
    </w:rPr>
  </w:style>
  <w:style w:type="paragraph" w:customStyle="1" w:styleId="a-body-text">
    <w:name w:val="a-body-text"/>
    <w:basedOn w:val="Normal"/>
    <w:uiPriority w:val="99"/>
    <w:qFormat/>
    <w:rsid w:val="001421CC"/>
    <w:pPr>
      <w:spacing w:before="100" w:beforeAutospacing="1" w:after="100" w:afterAutospacing="1"/>
    </w:pPr>
    <w:rPr>
      <w:rFonts w:ascii="Times New Roman" w:eastAsia="Times New Roman" w:hAnsi="Times New Roman"/>
    </w:rPr>
  </w:style>
  <w:style w:type="paragraph" w:customStyle="1" w:styleId="obgpara">
    <w:name w:val="obg_para"/>
    <w:basedOn w:val="Normal"/>
    <w:uiPriority w:val="99"/>
    <w:qFormat/>
    <w:rsid w:val="001421CC"/>
    <w:pPr>
      <w:spacing w:before="100" w:beforeAutospacing="1" w:after="100" w:afterAutospacing="1"/>
    </w:pPr>
    <w:rPr>
      <w:rFonts w:ascii="Times New Roman" w:eastAsia="Times New Roman" w:hAnsi="Times New Roman"/>
    </w:rPr>
  </w:style>
  <w:style w:type="character" w:customStyle="1" w:styleId="caption4">
    <w:name w:val="caption4"/>
    <w:basedOn w:val="DefaultParagraphFont"/>
    <w:rsid w:val="001421CC"/>
  </w:style>
  <w:style w:type="character" w:customStyle="1" w:styleId="honorific-prefix">
    <w:name w:val="honorific-prefix"/>
    <w:basedOn w:val="DefaultParagraphFont"/>
    <w:rsid w:val="001421CC"/>
  </w:style>
  <w:style w:type="character" w:customStyle="1" w:styleId="given-name">
    <w:name w:val="given-name"/>
    <w:basedOn w:val="DefaultParagraphFont"/>
    <w:rsid w:val="001421CC"/>
  </w:style>
  <w:style w:type="character" w:customStyle="1" w:styleId="family-name">
    <w:name w:val="family-name"/>
    <w:basedOn w:val="DefaultParagraphFont"/>
    <w:rsid w:val="001421CC"/>
  </w:style>
  <w:style w:type="character" w:customStyle="1" w:styleId="chead">
    <w:name w:val="chead"/>
    <w:basedOn w:val="DefaultParagraphFont"/>
    <w:rsid w:val="001421CC"/>
  </w:style>
  <w:style w:type="character" w:customStyle="1" w:styleId="obgcapsstart">
    <w:name w:val="obg_caps_start"/>
    <w:basedOn w:val="DefaultParagraphFont"/>
    <w:rsid w:val="001421CC"/>
  </w:style>
  <w:style w:type="character" w:customStyle="1" w:styleId="tpk">
    <w:name w:val="tpk"/>
    <w:basedOn w:val="DefaultParagraphFont"/>
    <w:rsid w:val="001421CC"/>
  </w:style>
  <w:style w:type="character" w:customStyle="1" w:styleId="CharCharChar">
    <w:name w:val="Char Char Char"/>
    <w:basedOn w:val="DefaultParagraphFont"/>
    <w:rsid w:val="001421CC"/>
    <w:rPr>
      <w:rFonts w:cs="Arial"/>
      <w:bCs/>
      <w:szCs w:val="26"/>
      <w:u w:val="single"/>
      <w:lang w:val="en-US" w:eastAsia="en-US" w:bidi="ar-SA"/>
    </w:rPr>
  </w:style>
  <w:style w:type="character" w:customStyle="1" w:styleId="althead">
    <w:name w:val="althead"/>
    <w:basedOn w:val="DefaultParagraphFont"/>
    <w:rsid w:val="001421CC"/>
  </w:style>
  <w:style w:type="character" w:customStyle="1" w:styleId="arbd1">
    <w:name w:val="arbd1"/>
    <w:basedOn w:val="DefaultParagraphFont"/>
    <w:rsid w:val="001421CC"/>
  </w:style>
  <w:style w:type="character" w:customStyle="1" w:styleId="unx">
    <w:name w:val="unx"/>
    <w:basedOn w:val="DefaultParagraphFont"/>
    <w:rsid w:val="001421CC"/>
  </w:style>
  <w:style w:type="character" w:customStyle="1" w:styleId="lrdctph">
    <w:name w:val="lr_dct_ph"/>
    <w:basedOn w:val="DefaultParagraphFont"/>
    <w:rsid w:val="001421CC"/>
  </w:style>
  <w:style w:type="character" w:customStyle="1" w:styleId="BoxX2">
    <w:name w:val="BoxX2"/>
    <w:qFormat/>
    <w:rsid w:val="001421CC"/>
    <w:rPr>
      <w:rFonts w:ascii="Times New Roman" w:hAnsi="Times New Roman"/>
      <w:b/>
      <w:sz w:val="22"/>
      <w:u w:val="single"/>
      <w:bdr w:val="single" w:sz="4" w:space="0" w:color="auto"/>
    </w:rPr>
  </w:style>
  <w:style w:type="character" w:customStyle="1" w:styleId="Styleunderline12pt">
    <w:name w:val="Style underline + 12 pt"/>
    <w:rsid w:val="001421CC"/>
    <w:rPr>
      <w:rFonts w:ascii="Times New Roman" w:hAnsi="Times New Roman"/>
      <w:bCs/>
      <w:sz w:val="20"/>
      <w:u w:val="single"/>
    </w:rPr>
  </w:style>
  <w:style w:type="character" w:customStyle="1" w:styleId="StyleUnderlineChar19pt">
    <w:name w:val="Style Underline Char1 + 9 pt"/>
    <w:basedOn w:val="UnderlineChar1"/>
    <w:rsid w:val="001421CC"/>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1421C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421CC"/>
    <w:rPr>
      <w:rFonts w:ascii="Times New Roman" w:hAnsi="Times New Roman"/>
      <w:sz w:val="20"/>
      <w:u w:val="single"/>
      <w:lang w:val="en-US" w:eastAsia="en-US" w:bidi="ar-SA"/>
    </w:rPr>
  </w:style>
  <w:style w:type="paragraph" w:customStyle="1" w:styleId="StyleUnderline9pt10">
    <w:name w:val="Style Underline + 9 pt1"/>
    <w:qFormat/>
    <w:rsid w:val="001421CC"/>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421CC"/>
    <w:rPr>
      <w:sz w:val="20"/>
      <w:u w:val="single"/>
    </w:rPr>
  </w:style>
  <w:style w:type="character" w:customStyle="1" w:styleId="StyleUnderlineChar19pt2">
    <w:name w:val="Style Underline Char1 + 9 pt2"/>
    <w:basedOn w:val="UnderlineChar1"/>
    <w:rsid w:val="001421C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1421C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421C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421CC"/>
    <w:rPr>
      <w:rFonts w:ascii="Times New Roman" w:hAnsi="Times New Roman"/>
      <w:b/>
      <w:bCs/>
      <w:sz w:val="20"/>
      <w:szCs w:val="24"/>
      <w:u w:val="single"/>
      <w:lang w:val="en-US" w:eastAsia="en-US" w:bidi="ar-SA"/>
    </w:rPr>
  </w:style>
  <w:style w:type="character" w:customStyle="1" w:styleId="content">
    <w:name w:val="content"/>
    <w:basedOn w:val="DefaultParagraphFont"/>
    <w:rsid w:val="001421CC"/>
  </w:style>
  <w:style w:type="paragraph" w:customStyle="1" w:styleId="StyleUnderline9pt2">
    <w:name w:val="Style Underline + 9 pt2"/>
    <w:link w:val="StyleUnderline9pt2Char"/>
    <w:qFormat/>
    <w:rsid w:val="001421CC"/>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1421CC"/>
    <w:rPr>
      <w:rFonts w:ascii="Times New Roman" w:eastAsia="SimSun" w:hAnsi="Times New Roman" w:cs="Times New Roman"/>
      <w:sz w:val="20"/>
      <w:szCs w:val="20"/>
      <w:u w:val="single"/>
    </w:rPr>
  </w:style>
  <w:style w:type="character" w:customStyle="1" w:styleId="tagCharCharCharChar0">
    <w:name w:val="tag Char Char Char Char"/>
    <w:rsid w:val="001421CC"/>
    <w:rPr>
      <w:rFonts w:ascii="Georgia" w:eastAsia="Calibri" w:hAnsi="Georgia" w:cs="Calibri"/>
      <w:b/>
      <w:sz w:val="24"/>
    </w:rPr>
  </w:style>
  <w:style w:type="character" w:customStyle="1" w:styleId="3">
    <w:name w:val="3"/>
    <w:rsid w:val="001421CC"/>
    <w:rPr>
      <w:rFonts w:cs="Arial"/>
      <w:bCs/>
      <w:sz w:val="20"/>
      <w:u w:val="single"/>
      <w:lang w:val="en-US" w:eastAsia="en-US" w:bidi="ar-SA"/>
    </w:rPr>
  </w:style>
  <w:style w:type="character" w:customStyle="1" w:styleId="4">
    <w:name w:val="4"/>
    <w:rsid w:val="001421CC"/>
    <w:rPr>
      <w:rFonts w:cs="Arial"/>
      <w:bCs/>
      <w:sz w:val="20"/>
      <w:u w:val="single"/>
      <w:lang w:val="en-US" w:eastAsia="en-US" w:bidi="ar-SA"/>
    </w:rPr>
  </w:style>
  <w:style w:type="paragraph" w:customStyle="1" w:styleId="EmphasisText">
    <w:name w:val="Emphasis Text"/>
    <w:basedOn w:val="UnderlinedText"/>
    <w:link w:val="EmphasisTextChar"/>
    <w:qFormat/>
    <w:rsid w:val="001421CC"/>
    <w:pPr>
      <w:jc w:val="left"/>
    </w:pPr>
    <w:rPr>
      <w:rFonts w:ascii="Times New Roman" w:eastAsia="SimSun" w:hAnsi="Times New Roman"/>
      <w:u w:val="single"/>
    </w:rPr>
  </w:style>
  <w:style w:type="character" w:customStyle="1" w:styleId="EmphasisTextChar">
    <w:name w:val="Emphasis Text Char"/>
    <w:link w:val="EmphasisText"/>
    <w:rsid w:val="001421CC"/>
    <w:rPr>
      <w:rFonts w:ascii="Times New Roman" w:eastAsia="SimSun" w:hAnsi="Times New Roman"/>
      <w:b/>
      <w:sz w:val="24"/>
      <w:u w:val="single"/>
    </w:rPr>
  </w:style>
  <w:style w:type="character" w:customStyle="1" w:styleId="7">
    <w:name w:val="7"/>
    <w:rsid w:val="001421CC"/>
    <w:rPr>
      <w:rFonts w:cs="Arial"/>
      <w:bCs/>
      <w:sz w:val="20"/>
      <w:u w:val="single"/>
      <w:lang w:val="en-US" w:eastAsia="en-US" w:bidi="ar-SA"/>
    </w:rPr>
  </w:style>
  <w:style w:type="character" w:customStyle="1" w:styleId="StyleUnderlineChar19pt4">
    <w:name w:val="Style Underline Char1 + 9 pt4"/>
    <w:basedOn w:val="UnderlineChar1"/>
    <w:rsid w:val="001421CC"/>
    <w:rPr>
      <w:rFonts w:ascii="Times New Roman" w:hAnsi="Times New Roman"/>
      <w:sz w:val="20"/>
      <w:szCs w:val="24"/>
      <w:u w:val="single"/>
      <w:lang w:val="en-US" w:eastAsia="en-US" w:bidi="ar-SA"/>
    </w:rPr>
  </w:style>
  <w:style w:type="character" w:customStyle="1" w:styleId="StyleUnderlineChar19ptBold1">
    <w:name w:val="Style Underline Char1 + 9 pt Bold1"/>
    <w:rsid w:val="001421CC"/>
    <w:rPr>
      <w:rFonts w:ascii="Times New Roman" w:hAnsi="Times New Roman"/>
      <w:b/>
      <w:bCs/>
      <w:sz w:val="20"/>
      <w:szCs w:val="24"/>
      <w:u w:val="single"/>
      <w:lang w:val="en-US" w:eastAsia="en-US" w:bidi="ar-SA"/>
    </w:rPr>
  </w:style>
  <w:style w:type="character" w:customStyle="1" w:styleId="Style9ptUnderline3">
    <w:name w:val="Style 9 pt Underline3"/>
    <w:rsid w:val="001421CC"/>
    <w:rPr>
      <w:sz w:val="20"/>
      <w:u w:val="single"/>
    </w:rPr>
  </w:style>
  <w:style w:type="character" w:customStyle="1" w:styleId="Style9ptUnderline4">
    <w:name w:val="Style 9 pt Underline4"/>
    <w:rsid w:val="001421CC"/>
    <w:rPr>
      <w:sz w:val="20"/>
      <w:u w:val="single"/>
    </w:rPr>
  </w:style>
  <w:style w:type="character" w:customStyle="1" w:styleId="Styleunderline9ptBold">
    <w:name w:val="Style underline + 9 pt Bold"/>
    <w:rsid w:val="001421CC"/>
    <w:rPr>
      <w:b/>
      <w:bCs/>
      <w:sz w:val="20"/>
      <w:u w:val="single"/>
    </w:rPr>
  </w:style>
  <w:style w:type="character" w:customStyle="1" w:styleId="34">
    <w:name w:val="34"/>
    <w:rsid w:val="001421CC"/>
    <w:rPr>
      <w:rFonts w:ascii="Times New Roman" w:hAnsi="Times New Roman" w:cs="Arial"/>
      <w:bCs/>
      <w:sz w:val="20"/>
      <w:u w:val="single"/>
      <w:lang w:val="en-US" w:eastAsia="en-US" w:bidi="ar-SA"/>
    </w:rPr>
  </w:style>
  <w:style w:type="character" w:customStyle="1" w:styleId="45">
    <w:name w:val="45"/>
    <w:rsid w:val="001421CC"/>
    <w:rPr>
      <w:rFonts w:ascii="Times New Roman" w:hAnsi="Times New Roman" w:cs="Arial"/>
      <w:b/>
      <w:bCs/>
      <w:sz w:val="20"/>
      <w:u w:val="single"/>
      <w:lang w:val="en-US" w:eastAsia="en-US" w:bidi="ar-SA"/>
    </w:rPr>
  </w:style>
  <w:style w:type="character" w:customStyle="1" w:styleId="Style9ptUnderline5">
    <w:name w:val="Style 9 pt Underline5"/>
    <w:rsid w:val="001421CC"/>
    <w:rPr>
      <w:rFonts w:ascii="Times New Roman" w:hAnsi="Times New Roman"/>
      <w:sz w:val="20"/>
      <w:u w:val="single"/>
    </w:rPr>
  </w:style>
  <w:style w:type="character" w:customStyle="1" w:styleId="Style9ptBoldUnderline2">
    <w:name w:val="Style 9 pt Bold Underline2"/>
    <w:rsid w:val="001421C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421C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1421CC"/>
    <w:rPr>
      <w:rFonts w:ascii="Calibri" w:eastAsia="Calibri" w:hAnsi="Calibri"/>
      <w:sz w:val="20"/>
    </w:rPr>
  </w:style>
  <w:style w:type="character" w:customStyle="1" w:styleId="StyleStyle49pt1Char">
    <w:name w:val="Style Style4 + 9 pt1 Char"/>
    <w:basedOn w:val="Style4Char"/>
    <w:link w:val="StyleStyle49pt1"/>
    <w:rsid w:val="001421CC"/>
    <w:rPr>
      <w:rFonts w:ascii="Calibri" w:eastAsia="Calibri" w:hAnsi="Calibri"/>
      <w:sz w:val="20"/>
      <w:u w:val="single"/>
    </w:rPr>
  </w:style>
  <w:style w:type="paragraph" w:customStyle="1" w:styleId="StyleStyle49ptBold1">
    <w:name w:val="Style Style4 + 9 pt Bold1"/>
    <w:basedOn w:val="Style4"/>
    <w:link w:val="StyleStyle49ptBold1Char"/>
    <w:qFormat/>
    <w:rsid w:val="001421CC"/>
    <w:rPr>
      <w:rFonts w:ascii="Calibri" w:eastAsia="Calibri" w:hAnsi="Calibri"/>
      <w:b/>
      <w:bCs/>
    </w:rPr>
  </w:style>
  <w:style w:type="character" w:customStyle="1" w:styleId="StyleStyle49ptBold1Char">
    <w:name w:val="Style Style4 + 9 pt Bold1 Char"/>
    <w:link w:val="StyleStyle49ptBold1"/>
    <w:rsid w:val="001421CC"/>
    <w:rPr>
      <w:rFonts w:ascii="Calibri" w:eastAsia="Calibri" w:hAnsi="Calibri"/>
      <w:b/>
      <w:bCs/>
      <w:sz w:val="24"/>
      <w:u w:val="single"/>
    </w:rPr>
  </w:style>
  <w:style w:type="paragraph" w:customStyle="1" w:styleId="StyleStyle49pt2">
    <w:name w:val="Style Style4 + 9 pt2"/>
    <w:basedOn w:val="Style4"/>
    <w:link w:val="StyleStyle49pt2Char"/>
    <w:qFormat/>
    <w:rsid w:val="001421CC"/>
    <w:rPr>
      <w:rFonts w:ascii="Calibri" w:eastAsia="Calibri" w:hAnsi="Calibri"/>
      <w:sz w:val="20"/>
    </w:rPr>
  </w:style>
  <w:style w:type="character" w:customStyle="1" w:styleId="StyleStyle49pt2Char">
    <w:name w:val="Style Style4 + 9 pt2 Char"/>
    <w:basedOn w:val="Style4Char"/>
    <w:link w:val="StyleStyle49pt2"/>
    <w:rsid w:val="001421CC"/>
    <w:rPr>
      <w:rFonts w:ascii="Calibri" w:eastAsia="Calibri" w:hAnsi="Calibri"/>
      <w:sz w:val="20"/>
      <w:u w:val="single"/>
    </w:rPr>
  </w:style>
  <w:style w:type="paragraph" w:customStyle="1" w:styleId="StyleStyle49ptBold2">
    <w:name w:val="Style Style4 + 9 pt Bold2"/>
    <w:basedOn w:val="Style4"/>
    <w:link w:val="StyleStyle49ptBold2Char"/>
    <w:qFormat/>
    <w:rsid w:val="001421CC"/>
    <w:rPr>
      <w:rFonts w:ascii="Calibri" w:eastAsia="Calibri" w:hAnsi="Calibri"/>
      <w:b/>
      <w:bCs/>
    </w:rPr>
  </w:style>
  <w:style w:type="character" w:customStyle="1" w:styleId="StyleStyle49ptBold2Char">
    <w:name w:val="Style Style4 + 9 pt Bold2 Char"/>
    <w:link w:val="StyleStyle49ptBold2"/>
    <w:rsid w:val="001421CC"/>
    <w:rPr>
      <w:rFonts w:ascii="Calibri" w:eastAsia="Calibri" w:hAnsi="Calibri"/>
      <w:b/>
      <w:bCs/>
      <w:sz w:val="24"/>
      <w:u w:val="single"/>
    </w:rPr>
  </w:style>
  <w:style w:type="character" w:customStyle="1" w:styleId="StyleArialNarrow9pt">
    <w:name w:val="Style Arial Narrow 9 pt"/>
    <w:rsid w:val="001421CC"/>
    <w:rPr>
      <w:rFonts w:ascii="Times New Roman" w:hAnsi="Times New Roman"/>
      <w:sz w:val="20"/>
    </w:rPr>
  </w:style>
  <w:style w:type="paragraph" w:customStyle="1" w:styleId="CiteBody">
    <w:name w:val="Cite Body"/>
    <w:basedOn w:val="Normal"/>
    <w:link w:val="CiteBodyChar"/>
    <w:qFormat/>
    <w:rsid w:val="001421CC"/>
    <w:rPr>
      <w:rFonts w:eastAsia="Calibri"/>
      <w:szCs w:val="16"/>
    </w:rPr>
  </w:style>
  <w:style w:type="character" w:customStyle="1" w:styleId="CiteBodyChar">
    <w:name w:val="Cite Body Char"/>
    <w:link w:val="CiteBody"/>
    <w:rsid w:val="001421CC"/>
    <w:rPr>
      <w:rFonts w:ascii="Calibri" w:eastAsia="Calibri" w:hAnsi="Calibri"/>
      <w:sz w:val="24"/>
      <w:szCs w:val="16"/>
    </w:rPr>
  </w:style>
  <w:style w:type="paragraph" w:customStyle="1" w:styleId="StyleCardBody11ptUnderline">
    <w:name w:val="Style Card Body + 11 pt Underline"/>
    <w:basedOn w:val="CardBody"/>
    <w:link w:val="StyleCardBody11ptUnderlineChar"/>
    <w:qFormat/>
    <w:rsid w:val="001421CC"/>
    <w:rPr>
      <w:rFonts w:eastAsia="Calibri"/>
      <w:sz w:val="20"/>
      <w:u w:val="single"/>
    </w:rPr>
  </w:style>
  <w:style w:type="character" w:customStyle="1" w:styleId="StyleCardBody11ptUnderlineChar">
    <w:name w:val="Style Card Body + 11 pt Underline Char"/>
    <w:link w:val="StyleCardBody11ptUnderline"/>
    <w:rsid w:val="001421CC"/>
    <w:rPr>
      <w:rFonts w:ascii="Calibri" w:eastAsia="Calibri" w:hAnsi="Calibri"/>
      <w:sz w:val="20"/>
      <w:u w:val="single"/>
    </w:rPr>
  </w:style>
  <w:style w:type="paragraph" w:customStyle="1" w:styleId="StyleStyle49pt4">
    <w:name w:val="Style Style4 + 9 pt4"/>
    <w:basedOn w:val="Style4"/>
    <w:link w:val="StyleStyle49pt4Char"/>
    <w:qFormat/>
    <w:rsid w:val="001421CC"/>
    <w:rPr>
      <w:rFonts w:ascii="Calibri" w:eastAsia="Calibri" w:hAnsi="Calibri"/>
      <w:sz w:val="20"/>
    </w:rPr>
  </w:style>
  <w:style w:type="character" w:customStyle="1" w:styleId="StyleStyle49pt4Char">
    <w:name w:val="Style Style4 + 9 pt4 Char"/>
    <w:basedOn w:val="Style4Char"/>
    <w:link w:val="StyleStyle49pt4"/>
    <w:rsid w:val="001421CC"/>
    <w:rPr>
      <w:rFonts w:ascii="Calibri" w:eastAsia="Calibri" w:hAnsi="Calibri"/>
      <w:sz w:val="20"/>
      <w:u w:val="single"/>
    </w:rPr>
  </w:style>
  <w:style w:type="paragraph" w:customStyle="1" w:styleId="StyleStyle49ptBold4">
    <w:name w:val="Style Style4 + 9 pt Bold4"/>
    <w:basedOn w:val="Style4"/>
    <w:link w:val="StyleStyle49ptBold4Char"/>
    <w:qFormat/>
    <w:rsid w:val="001421CC"/>
    <w:rPr>
      <w:rFonts w:ascii="Calibri" w:eastAsia="Calibri" w:hAnsi="Calibri"/>
      <w:b/>
      <w:bCs/>
    </w:rPr>
  </w:style>
  <w:style w:type="character" w:customStyle="1" w:styleId="StyleStyle49ptBold4Char">
    <w:name w:val="Style Style4 + 9 pt Bold4 Char"/>
    <w:link w:val="StyleStyle49ptBold4"/>
    <w:rsid w:val="001421CC"/>
    <w:rPr>
      <w:rFonts w:ascii="Calibri" w:eastAsia="Calibri" w:hAnsi="Calibri"/>
      <w:b/>
      <w:bCs/>
      <w:sz w:val="24"/>
      <w:u w:val="single"/>
    </w:rPr>
  </w:style>
  <w:style w:type="character" w:customStyle="1" w:styleId="StyleUnderlineCharChar9pt2">
    <w:name w:val="Style Underline Char Char + 9 pt2"/>
    <w:basedOn w:val="DefaultParagraphFont"/>
    <w:rsid w:val="001421C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1421C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1421CC"/>
    <w:rPr>
      <w:b/>
      <w:bCs/>
      <w:sz w:val="20"/>
      <w:u w:val="single"/>
      <w:bdr w:val="single" w:sz="4" w:space="0" w:color="auto"/>
    </w:rPr>
  </w:style>
  <w:style w:type="character" w:customStyle="1" w:styleId="Style9ptUnderline7">
    <w:name w:val="Style 9 pt Underline7"/>
    <w:rsid w:val="001421CC"/>
    <w:rPr>
      <w:sz w:val="20"/>
      <w:u w:val="single"/>
    </w:rPr>
  </w:style>
  <w:style w:type="character" w:customStyle="1" w:styleId="Style9ptBoldUnderline3">
    <w:name w:val="Style 9 pt Bold Underline3"/>
    <w:rsid w:val="001421CC"/>
    <w:rPr>
      <w:b/>
      <w:bCs/>
      <w:sz w:val="20"/>
      <w:u w:val="single"/>
    </w:rPr>
  </w:style>
  <w:style w:type="character" w:customStyle="1" w:styleId="Style9ptUnderline8">
    <w:name w:val="Style 9 pt Underline8"/>
    <w:rsid w:val="001421CC"/>
    <w:rPr>
      <w:sz w:val="20"/>
      <w:u w:val="single"/>
    </w:rPr>
  </w:style>
  <w:style w:type="paragraph" w:customStyle="1" w:styleId="StyleStyle49pt5">
    <w:name w:val="Style Style4 + 9 pt5"/>
    <w:basedOn w:val="Style4"/>
    <w:link w:val="StyleStyle49pt5Char"/>
    <w:qFormat/>
    <w:rsid w:val="001421CC"/>
    <w:rPr>
      <w:rFonts w:ascii="Calibri" w:eastAsia="Calibri" w:hAnsi="Calibri"/>
      <w:sz w:val="20"/>
    </w:rPr>
  </w:style>
  <w:style w:type="character" w:customStyle="1" w:styleId="StyleStyle49pt5Char">
    <w:name w:val="Style Style4 + 9 pt5 Char"/>
    <w:basedOn w:val="Style4Char"/>
    <w:link w:val="StyleStyle49pt5"/>
    <w:rsid w:val="001421CC"/>
    <w:rPr>
      <w:rFonts w:ascii="Calibri" w:eastAsia="Calibri" w:hAnsi="Calibri"/>
      <w:sz w:val="20"/>
      <w:u w:val="single"/>
    </w:rPr>
  </w:style>
  <w:style w:type="character" w:customStyle="1" w:styleId="66">
    <w:name w:val="66"/>
    <w:rsid w:val="001421CC"/>
    <w:rPr>
      <w:rFonts w:cs="Arial"/>
      <w:bCs/>
      <w:sz w:val="20"/>
      <w:u w:val="single"/>
      <w:lang w:val="en-US" w:eastAsia="en-US" w:bidi="ar-SA"/>
    </w:rPr>
  </w:style>
  <w:style w:type="character" w:customStyle="1" w:styleId="Style9ptUnderline9">
    <w:name w:val="Style 9 pt Underline9"/>
    <w:rsid w:val="001421CC"/>
    <w:rPr>
      <w:sz w:val="20"/>
      <w:u w:val="single"/>
    </w:rPr>
  </w:style>
  <w:style w:type="paragraph" w:customStyle="1" w:styleId="StyleStyle49ptBold5">
    <w:name w:val="Style Style4 + 9 pt Bold5"/>
    <w:basedOn w:val="Style4"/>
    <w:link w:val="StyleStyle49ptBold5Char"/>
    <w:qFormat/>
    <w:rsid w:val="001421CC"/>
    <w:rPr>
      <w:rFonts w:ascii="Calibri" w:eastAsia="Calibri" w:hAnsi="Calibri"/>
      <w:b/>
      <w:bCs/>
    </w:rPr>
  </w:style>
  <w:style w:type="character" w:customStyle="1" w:styleId="StyleStyle49ptBold5Char">
    <w:name w:val="Style Style4 + 9 pt Bold5 Char"/>
    <w:link w:val="StyleStyle49ptBold5"/>
    <w:rsid w:val="001421CC"/>
    <w:rPr>
      <w:rFonts w:ascii="Calibri" w:eastAsia="Calibri" w:hAnsi="Calibri"/>
      <w:b/>
      <w:bCs/>
      <w:sz w:val="24"/>
      <w:u w:val="single"/>
    </w:rPr>
  </w:style>
  <w:style w:type="character" w:customStyle="1" w:styleId="Style9ptBoldUnderline4">
    <w:name w:val="Style 9 pt Bold Underline4"/>
    <w:rsid w:val="001421CC"/>
    <w:rPr>
      <w:b/>
      <w:bCs/>
      <w:sz w:val="20"/>
      <w:u w:val="single"/>
    </w:rPr>
  </w:style>
  <w:style w:type="paragraph" w:customStyle="1" w:styleId="StyleStyle49pt7">
    <w:name w:val="Style Style4 + 9 pt7"/>
    <w:basedOn w:val="Style4"/>
    <w:link w:val="StyleStyle49pt7Char"/>
    <w:qFormat/>
    <w:rsid w:val="001421CC"/>
    <w:rPr>
      <w:rFonts w:ascii="Calibri" w:eastAsia="Calibri" w:hAnsi="Calibri"/>
      <w:sz w:val="20"/>
    </w:rPr>
  </w:style>
  <w:style w:type="character" w:customStyle="1" w:styleId="StyleStyle49pt7Char">
    <w:name w:val="Style Style4 + 9 pt7 Char"/>
    <w:basedOn w:val="Style4Char"/>
    <w:link w:val="StyleStyle49pt7"/>
    <w:rsid w:val="001421CC"/>
    <w:rPr>
      <w:rFonts w:ascii="Calibri" w:eastAsia="Calibri" w:hAnsi="Calibri"/>
      <w:sz w:val="20"/>
      <w:u w:val="single"/>
    </w:rPr>
  </w:style>
  <w:style w:type="character" w:customStyle="1" w:styleId="titleblue14">
    <w:name w:val="titleblue14"/>
    <w:basedOn w:val="DefaultParagraphFont"/>
    <w:rsid w:val="001421CC"/>
  </w:style>
  <w:style w:type="paragraph" w:customStyle="1" w:styleId="FONT7">
    <w:name w:val="FONT 7"/>
    <w:qFormat/>
    <w:rsid w:val="001421CC"/>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421CC"/>
    <w:rPr>
      <w:rFonts w:ascii="Calibri" w:eastAsia="Calibri" w:hAnsi="Calibri"/>
    </w:rPr>
  </w:style>
  <w:style w:type="paragraph" w:customStyle="1" w:styleId="StyleHeading2Underline">
    <w:name w:val="Style Heading 2 + Underline"/>
    <w:basedOn w:val="Heading2"/>
    <w:link w:val="StyleHeading2UnderlineChar"/>
    <w:qFormat/>
    <w:rsid w:val="001421CC"/>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1421CC"/>
    <w:rPr>
      <w:rFonts w:ascii="Calibri" w:eastAsia="Times New Roman" w:hAnsi="Calibri" w:cs="Times New Roman"/>
      <w:b/>
      <w:sz w:val="24"/>
      <w:szCs w:val="26"/>
      <w:u w:val="single"/>
    </w:rPr>
  </w:style>
  <w:style w:type="paragraph" w:customStyle="1" w:styleId="StyleCardText11ptBoldUnderline">
    <w:name w:val="Style Card Text + 11 pt Bold Underline"/>
    <w:link w:val="StyleCardText11ptBoldUnderlineChar"/>
    <w:qFormat/>
    <w:rsid w:val="001421CC"/>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421CC"/>
    <w:rPr>
      <w:rFonts w:eastAsia="Calibri"/>
      <w:b/>
      <w:bCs/>
      <w:szCs w:val="24"/>
      <w:u w:val="single"/>
    </w:rPr>
  </w:style>
  <w:style w:type="paragraph" w:customStyle="1" w:styleId="StyleStyle49pt9">
    <w:name w:val="Style Style4 + 9 pt9"/>
    <w:basedOn w:val="Style4"/>
    <w:link w:val="StyleStyle49pt9Char"/>
    <w:qFormat/>
    <w:rsid w:val="001421CC"/>
    <w:rPr>
      <w:rFonts w:ascii="Calibri" w:eastAsia="Calibri" w:hAnsi="Calibri"/>
      <w:sz w:val="20"/>
    </w:rPr>
  </w:style>
  <w:style w:type="character" w:customStyle="1" w:styleId="StyleStyle49pt9Char">
    <w:name w:val="Style Style4 + 9 pt9 Char"/>
    <w:basedOn w:val="Style4Char"/>
    <w:link w:val="StyleStyle49pt9"/>
    <w:rsid w:val="001421CC"/>
    <w:rPr>
      <w:rFonts w:ascii="Calibri" w:eastAsia="Calibri" w:hAnsi="Calibri"/>
      <w:sz w:val="20"/>
      <w:u w:val="single"/>
    </w:rPr>
  </w:style>
  <w:style w:type="paragraph" w:customStyle="1" w:styleId="StyleStyle49ptBold6">
    <w:name w:val="Style Style4 + 9 pt Bold6"/>
    <w:basedOn w:val="Style4"/>
    <w:link w:val="StyleStyle49ptBold6Char"/>
    <w:qFormat/>
    <w:rsid w:val="001421CC"/>
    <w:rPr>
      <w:rFonts w:ascii="Calibri" w:eastAsia="Calibri" w:hAnsi="Calibri"/>
      <w:b/>
      <w:bCs/>
    </w:rPr>
  </w:style>
  <w:style w:type="character" w:customStyle="1" w:styleId="StyleStyle49ptBold6Char">
    <w:name w:val="Style Style4 + 9 pt Bold6 Char"/>
    <w:link w:val="StyleStyle49ptBold6"/>
    <w:rsid w:val="001421CC"/>
    <w:rPr>
      <w:rFonts w:ascii="Calibri" w:eastAsia="Calibri" w:hAnsi="Calibri"/>
      <w:b/>
      <w:bCs/>
      <w:sz w:val="24"/>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1421CC"/>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1421CC"/>
    <w:rPr>
      <w:rFonts w:eastAsia="Calibri"/>
      <w:b/>
      <w:bCs/>
      <w:szCs w:val="24"/>
      <w:u w:val="single"/>
      <w:bdr w:val="single" w:sz="4" w:space="0" w:color="auto"/>
    </w:rPr>
  </w:style>
  <w:style w:type="character" w:customStyle="1" w:styleId="StyleUnderlineCharChar9pt3">
    <w:name w:val="Style Underline Char Char + 9 pt3"/>
    <w:basedOn w:val="DefaultParagraphFont"/>
    <w:rsid w:val="001421C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421CC"/>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421CC"/>
    <w:rPr>
      <w:rFonts w:asciiTheme="minorHAnsi" w:hAnsiTheme="minorHAns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421CC"/>
    <w:rPr>
      <w:rFonts w:asciiTheme="minorHAnsi" w:hAnsiTheme="minorHAnsi"/>
      <w:b/>
      <w:sz w:val="22"/>
      <w:u w:val="single"/>
    </w:rPr>
  </w:style>
  <w:style w:type="paragraph" w:customStyle="1" w:styleId="textboldChar">
    <w:name w:val="text bold Char"/>
    <w:basedOn w:val="Normal"/>
    <w:link w:val="textboldCharChar"/>
    <w:qFormat/>
    <w:rsid w:val="001421CC"/>
    <w:pPr>
      <w:ind w:left="720"/>
    </w:pPr>
    <w:rPr>
      <w:rFonts w:eastAsia="Calibri"/>
      <w:b/>
      <w:u w:val="thick"/>
    </w:rPr>
  </w:style>
  <w:style w:type="character" w:customStyle="1" w:styleId="textboldCharChar">
    <w:name w:val="text bold Char Char"/>
    <w:link w:val="textboldChar"/>
    <w:rsid w:val="001421CC"/>
    <w:rPr>
      <w:rFonts w:ascii="Calibri" w:eastAsia="Calibri" w:hAnsi="Calibri"/>
      <w:b/>
      <w:sz w:val="24"/>
      <w:u w:val="thick"/>
    </w:rPr>
  </w:style>
  <w:style w:type="character" w:customStyle="1" w:styleId="snapnoshots">
    <w:name w:val="snap_noshots"/>
    <w:basedOn w:val="DefaultParagraphFont"/>
    <w:rsid w:val="001421CC"/>
  </w:style>
  <w:style w:type="character" w:customStyle="1" w:styleId="manchettebig2">
    <w:name w:val="manchettebig2"/>
    <w:basedOn w:val="DefaultParagraphFont"/>
    <w:rsid w:val="001421CC"/>
  </w:style>
  <w:style w:type="character" w:customStyle="1" w:styleId="cnbcsbhdcomp">
    <w:name w:val="cnbc_sbhd_comp"/>
    <w:rsid w:val="001421CC"/>
  </w:style>
  <w:style w:type="character" w:customStyle="1" w:styleId="blox-headline">
    <w:name w:val="blox-headline"/>
    <w:rsid w:val="001421CC"/>
  </w:style>
  <w:style w:type="paragraph" w:customStyle="1" w:styleId="StyleJustified">
    <w:name w:val="Style Justified"/>
    <w:basedOn w:val="Normal"/>
    <w:qFormat/>
    <w:rsid w:val="001421CC"/>
    <w:rPr>
      <w:rFonts w:eastAsia="Times New Roman"/>
      <w:szCs w:val="20"/>
    </w:rPr>
  </w:style>
  <w:style w:type="character" w:customStyle="1" w:styleId="Heading2CharCharCharCharCharChar1CharChar">
    <w:name w:val="Heading 2 Char Char Char Char Char Char1 Char Char"/>
    <w:basedOn w:val="DefaultParagraphFont"/>
    <w:uiPriority w:val="99"/>
    <w:rsid w:val="001421CC"/>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1421CC"/>
    <w:rPr>
      <w:rFonts w:ascii="Georgia" w:hAnsi="Georgia"/>
      <w:b w:val="0"/>
      <w:bCs/>
      <w:sz w:val="24"/>
      <w:u w:val="single"/>
    </w:rPr>
  </w:style>
  <w:style w:type="paragraph" w:customStyle="1" w:styleId="ember-view">
    <w:name w:val="ember-view"/>
    <w:basedOn w:val="Normal"/>
    <w:rsid w:val="001421CC"/>
    <w:pPr>
      <w:spacing w:before="100" w:beforeAutospacing="1" w:after="100" w:afterAutospacing="1"/>
    </w:pPr>
    <w:rPr>
      <w:rFonts w:ascii="Times New Roman" w:eastAsia="Times New Roman" w:hAnsi="Times New Roman"/>
    </w:rPr>
  </w:style>
  <w:style w:type="paragraph" w:customStyle="1" w:styleId="first-text">
    <w:name w:val="first-text"/>
    <w:basedOn w:val="Normal"/>
    <w:rsid w:val="001421CC"/>
    <w:pPr>
      <w:spacing w:before="100" w:beforeAutospacing="1" w:after="100" w:afterAutospacing="1"/>
    </w:pPr>
    <w:rPr>
      <w:rFonts w:ascii="Times New Roman" w:eastAsia="Times New Roman" w:hAnsi="Times New Roman"/>
    </w:rPr>
  </w:style>
  <w:style w:type="paragraph" w:customStyle="1" w:styleId="shirttail">
    <w:name w:val="shirttail"/>
    <w:basedOn w:val="Normal"/>
    <w:rsid w:val="001421CC"/>
    <w:pPr>
      <w:spacing w:before="100" w:beforeAutospacing="1" w:after="100" w:afterAutospacing="1"/>
    </w:pPr>
    <w:rPr>
      <w:rFonts w:ascii="Times New Roman" w:eastAsia="Times New Roman" w:hAnsi="Times New Roman"/>
    </w:rPr>
  </w:style>
  <w:style w:type="paragraph" w:customStyle="1" w:styleId="bylinename2">
    <w:name w:val="byline_name_2"/>
    <w:basedOn w:val="Normal"/>
    <w:rsid w:val="001421CC"/>
    <w:pPr>
      <w:spacing w:before="100" w:beforeAutospacing="1" w:after="100" w:afterAutospacing="1"/>
    </w:pPr>
    <w:rPr>
      <w:rFonts w:ascii="Times New Roman" w:eastAsia="Times New Roman" w:hAnsi="Times New Roman"/>
    </w:rPr>
  </w:style>
  <w:style w:type="paragraph" w:customStyle="1" w:styleId="p">
    <w:name w:val="p"/>
    <w:basedOn w:val="Normal"/>
    <w:qFormat/>
    <w:rsid w:val="001421CC"/>
    <w:pPr>
      <w:spacing w:before="100" w:beforeAutospacing="1" w:after="100" w:afterAutospacing="1"/>
    </w:pPr>
    <w:rPr>
      <w:rFonts w:ascii="Times New Roman" w:eastAsia="Times New Roman" w:hAnsi="Times New Roman"/>
    </w:rPr>
  </w:style>
  <w:style w:type="paragraph" w:customStyle="1" w:styleId="PhoHat">
    <w:name w:val="PhoHat"/>
    <w:basedOn w:val="Normal"/>
    <w:next w:val="Default"/>
    <w:uiPriority w:val="99"/>
    <w:qFormat/>
    <w:rsid w:val="001421CC"/>
    <w:pPr>
      <w:spacing w:after="0" w:line="240" w:lineRule="auto"/>
      <w:jc w:val="center"/>
      <w:outlineLvl w:val="0"/>
    </w:pPr>
    <w:rPr>
      <w:b/>
      <w:sz w:val="32"/>
      <w:u w:val="single"/>
    </w:rPr>
  </w:style>
  <w:style w:type="paragraph" w:customStyle="1" w:styleId="PhoHeading2">
    <w:name w:val="PhoHeading 2"/>
    <w:basedOn w:val="Normal"/>
    <w:uiPriority w:val="99"/>
    <w:qFormat/>
    <w:rsid w:val="001421CC"/>
    <w:pPr>
      <w:spacing w:after="0" w:line="240" w:lineRule="auto"/>
      <w:jc w:val="center"/>
    </w:pPr>
    <w:rPr>
      <w:b/>
      <w:sz w:val="28"/>
      <w:u w:val="single"/>
    </w:rPr>
  </w:style>
  <w:style w:type="paragraph" w:customStyle="1" w:styleId="PhoTag">
    <w:name w:val="PhoTag"/>
    <w:basedOn w:val="Normal"/>
    <w:next w:val="Normal"/>
    <w:autoRedefine/>
    <w:qFormat/>
    <w:rsid w:val="001421CC"/>
    <w:pPr>
      <w:spacing w:after="0" w:line="240" w:lineRule="auto"/>
    </w:pPr>
    <w:rPr>
      <w:b/>
      <w:sz w:val="20"/>
    </w:rPr>
  </w:style>
  <w:style w:type="character" w:customStyle="1" w:styleId="PhoNormal">
    <w:name w:val="PhoNormal"/>
    <w:uiPriority w:val="1"/>
    <w:qFormat/>
    <w:rsid w:val="001421CC"/>
    <w:rPr>
      <w:rFonts w:ascii="Georgia" w:hAnsi="Georgia" w:hint="default"/>
      <w:sz w:val="22"/>
    </w:rPr>
  </w:style>
  <w:style w:type="character" w:customStyle="1" w:styleId="NormalF6Char">
    <w:name w:val="Normal F6 Char"/>
    <w:link w:val="NormalF6"/>
    <w:locked/>
    <w:rsid w:val="001421CC"/>
  </w:style>
  <w:style w:type="paragraph" w:customStyle="1" w:styleId="NormalF6">
    <w:name w:val="Normal F6"/>
    <w:basedOn w:val="Normal"/>
    <w:link w:val="NormalF6Char"/>
    <w:rsid w:val="001421CC"/>
    <w:pPr>
      <w:spacing w:after="0" w:line="240" w:lineRule="auto"/>
    </w:pPr>
    <w:rPr>
      <w:rFonts w:asciiTheme="minorHAnsi" w:hAnsiTheme="minorHAnsi"/>
      <w:sz w:val="22"/>
    </w:rPr>
  </w:style>
  <w:style w:type="character" w:customStyle="1" w:styleId="UnreadF7Char">
    <w:name w:val="Unread F7 Char"/>
    <w:link w:val="UnreadF7"/>
    <w:locked/>
    <w:rsid w:val="001421CC"/>
    <w:rPr>
      <w:sz w:val="12"/>
    </w:rPr>
  </w:style>
  <w:style w:type="paragraph" w:customStyle="1" w:styleId="UnreadF7">
    <w:name w:val="Unread F7"/>
    <w:basedOn w:val="Normal"/>
    <w:next w:val="NormalF6"/>
    <w:link w:val="UnreadF7Char"/>
    <w:rsid w:val="001421CC"/>
    <w:pPr>
      <w:spacing w:after="0" w:line="240" w:lineRule="auto"/>
    </w:pPr>
    <w:rPr>
      <w:rFonts w:asciiTheme="minorHAnsi" w:hAnsiTheme="minorHAnsi"/>
      <w:sz w:val="12"/>
    </w:rPr>
  </w:style>
  <w:style w:type="character" w:customStyle="1" w:styleId="TagCiteF8Char">
    <w:name w:val="Tag/Cite F8 Char"/>
    <w:link w:val="TagCiteF8"/>
    <w:locked/>
    <w:rsid w:val="001421CC"/>
    <w:rPr>
      <w:b/>
    </w:rPr>
  </w:style>
  <w:style w:type="paragraph" w:customStyle="1" w:styleId="TagCiteF8">
    <w:name w:val="Tag/Cite F8"/>
    <w:basedOn w:val="Normal"/>
    <w:next w:val="NormalF6"/>
    <w:link w:val="TagCiteF8Char"/>
    <w:rsid w:val="001421CC"/>
    <w:pPr>
      <w:spacing w:after="0" w:line="240" w:lineRule="auto"/>
    </w:pPr>
    <w:rPr>
      <w:rFonts w:asciiTheme="minorHAnsi" w:hAnsiTheme="minorHAnsi"/>
      <w:b/>
      <w:sz w:val="22"/>
    </w:rPr>
  </w:style>
  <w:style w:type="character" w:customStyle="1" w:styleId="DebateUnderlinedChar">
    <w:name w:val="Debate Underlined Char"/>
    <w:basedOn w:val="DefaultParagraphFont"/>
    <w:rsid w:val="001421CC"/>
    <w:rPr>
      <w:rFonts w:ascii="Times New Roman" w:eastAsia="Calibri" w:hAnsi="Times New Roman" w:cs="Times New Roman"/>
      <w:b/>
      <w:sz w:val="20"/>
      <w:u w:val="single"/>
    </w:rPr>
  </w:style>
  <w:style w:type="character" w:customStyle="1" w:styleId="DebateTagChar">
    <w:name w:val="Debate Tag Char"/>
    <w:basedOn w:val="DefaultParagraphFont"/>
    <w:link w:val="DebateTag0"/>
    <w:rsid w:val="001421CC"/>
    <w:rPr>
      <w:rFonts w:ascii="Garamond" w:eastAsia="Times New Roman" w:hAnsi="Garamond" w:cs="Times New Roman"/>
      <w:b/>
      <w:color w:val="000000"/>
      <w:sz w:val="24"/>
    </w:rPr>
  </w:style>
  <w:style w:type="paragraph" w:customStyle="1" w:styleId="RyanEvText1">
    <w:name w:val="RyanEvText1"/>
    <w:basedOn w:val="Normal"/>
    <w:autoRedefine/>
    <w:rsid w:val="001421CC"/>
    <w:pPr>
      <w:keepLines/>
      <w:spacing w:line="190" w:lineRule="exact"/>
      <w:ind w:left="648" w:firstLine="360"/>
    </w:pPr>
    <w:rPr>
      <w:rFonts w:eastAsia="Times New Roman"/>
      <w:sz w:val="18"/>
      <w:szCs w:val="18"/>
    </w:rPr>
  </w:style>
  <w:style w:type="paragraph" w:customStyle="1" w:styleId="BBCite">
    <w:name w:val="BB Cite"/>
    <w:basedOn w:val="Normal"/>
    <w:autoRedefine/>
    <w:rsid w:val="001421CC"/>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1421CC"/>
    <w:pPr>
      <w:tabs>
        <w:tab w:val="left" w:pos="0"/>
      </w:tabs>
    </w:pPr>
    <w:rPr>
      <w:rFonts w:eastAsia="Calibri"/>
      <w:sz w:val="18"/>
    </w:rPr>
  </w:style>
  <w:style w:type="character" w:customStyle="1" w:styleId="CiteJVChar">
    <w:name w:val="CiteJV Char"/>
    <w:link w:val="CiteJV"/>
    <w:rsid w:val="001421CC"/>
    <w:rPr>
      <w:rFonts w:ascii="Calibri" w:eastAsia="Calibri" w:hAnsi="Calibri"/>
      <w:sz w:val="18"/>
    </w:rPr>
  </w:style>
  <w:style w:type="paragraph" w:customStyle="1" w:styleId="Card-text">
    <w:name w:val="Card-text"/>
    <w:basedOn w:val="Normal"/>
    <w:link w:val="Card-textChar"/>
    <w:rsid w:val="001421CC"/>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1421CC"/>
    <w:rPr>
      <w:rFonts w:ascii="Book Antiqua" w:eastAsia="Times New Roman" w:hAnsi="Book Antiqua"/>
      <w:sz w:val="24"/>
      <w:szCs w:val="20"/>
    </w:rPr>
  </w:style>
  <w:style w:type="paragraph" w:customStyle="1" w:styleId="TagAuthorNameYear">
    <w:name w:val="Tag+Author Name/Year"/>
    <w:basedOn w:val="Card-text"/>
    <w:link w:val="TagAuthorNameYearChar"/>
    <w:rsid w:val="001421CC"/>
    <w:rPr>
      <w:b/>
      <w:bCs/>
      <w:smallCaps/>
    </w:rPr>
  </w:style>
  <w:style w:type="character" w:customStyle="1" w:styleId="TagAuthorNameYearChar">
    <w:name w:val="Tag+Author Name/Year Char"/>
    <w:basedOn w:val="Card-textChar"/>
    <w:link w:val="TagAuthorNameYear"/>
    <w:rsid w:val="001421CC"/>
    <w:rPr>
      <w:rFonts w:ascii="Book Antiqua" w:eastAsia="Times New Roman" w:hAnsi="Book Antiqua"/>
      <w:b/>
      <w:bCs/>
      <w:smallCaps/>
      <w:sz w:val="24"/>
      <w:szCs w:val="20"/>
    </w:rPr>
  </w:style>
  <w:style w:type="paragraph" w:customStyle="1" w:styleId="CardText-Verbalized">
    <w:name w:val="Card Text-Verbalized"/>
    <w:basedOn w:val="Card-text"/>
    <w:link w:val="CardText-VerbalizedChar"/>
    <w:rsid w:val="001421CC"/>
    <w:rPr>
      <w:u w:val="single"/>
    </w:rPr>
  </w:style>
  <w:style w:type="character" w:customStyle="1" w:styleId="CardText-VerbalizedChar">
    <w:name w:val="Card Text-Verbalized Char"/>
    <w:basedOn w:val="Card-textChar"/>
    <w:link w:val="CardText-Verbalized"/>
    <w:rsid w:val="001421CC"/>
    <w:rPr>
      <w:rFonts w:ascii="Book Antiqua" w:eastAsia="Times New Roman" w:hAnsi="Book Antiqua"/>
      <w:sz w:val="24"/>
      <w:szCs w:val="20"/>
      <w:u w:val="single"/>
    </w:rPr>
  </w:style>
  <w:style w:type="paragraph" w:customStyle="1" w:styleId="blurb">
    <w:name w:val="blurb"/>
    <w:basedOn w:val="Normal"/>
    <w:rsid w:val="001421CC"/>
    <w:pPr>
      <w:spacing w:before="100" w:beforeAutospacing="1" w:after="100" w:afterAutospacing="1"/>
    </w:pPr>
    <w:rPr>
      <w:rFonts w:eastAsia="Times New Roman"/>
    </w:rPr>
  </w:style>
  <w:style w:type="character" w:customStyle="1" w:styleId="articlesubtitle0">
    <w:name w:val="article_subtitle"/>
    <w:rsid w:val="001421CC"/>
  </w:style>
  <w:style w:type="character" w:customStyle="1" w:styleId="bodystrong">
    <w:name w:val="bodystrong"/>
    <w:rsid w:val="001421CC"/>
  </w:style>
  <w:style w:type="paragraph" w:customStyle="1" w:styleId="meta">
    <w:name w:val="meta"/>
    <w:basedOn w:val="Normal"/>
    <w:rsid w:val="001421CC"/>
    <w:pPr>
      <w:spacing w:before="100" w:beforeAutospacing="1" w:after="100" w:afterAutospacing="1"/>
    </w:pPr>
    <w:rPr>
      <w:rFonts w:ascii="Times New Roman" w:eastAsia="Times New Roman" w:hAnsi="Times New Roman"/>
    </w:rPr>
  </w:style>
  <w:style w:type="character" w:customStyle="1" w:styleId="pipe">
    <w:name w:val="pipe"/>
    <w:basedOn w:val="DefaultParagraphFont"/>
    <w:rsid w:val="001421CC"/>
  </w:style>
  <w:style w:type="paragraph" w:customStyle="1" w:styleId="KooCard">
    <w:name w:val="KooCard"/>
    <w:basedOn w:val="Normal"/>
    <w:link w:val="KooCardChar"/>
    <w:qFormat/>
    <w:rsid w:val="001421CC"/>
    <w:pPr>
      <w:ind w:left="288" w:right="288"/>
    </w:pPr>
    <w:rPr>
      <w:rFonts w:eastAsiaTheme="majorEastAsia"/>
      <w:bCs/>
      <w:sz w:val="52"/>
      <w:szCs w:val="28"/>
    </w:rPr>
  </w:style>
  <w:style w:type="character" w:customStyle="1" w:styleId="KooCardChar">
    <w:name w:val="KooCard Char"/>
    <w:basedOn w:val="DefaultParagraphFont"/>
    <w:link w:val="KooCard"/>
    <w:rsid w:val="001421CC"/>
    <w:rPr>
      <w:rFonts w:ascii="Calibri" w:eastAsiaTheme="majorEastAsia" w:hAnsi="Calibri"/>
      <w:bCs/>
      <w:sz w:val="52"/>
      <w:szCs w:val="28"/>
    </w:rPr>
  </w:style>
  <w:style w:type="paragraph" w:customStyle="1" w:styleId="Indent0">
    <w:name w:val="Indent"/>
    <w:basedOn w:val="Normal"/>
    <w:autoRedefine/>
    <w:qFormat/>
    <w:rsid w:val="001421CC"/>
    <w:pPr>
      <w:spacing w:after="0" w:line="240" w:lineRule="auto"/>
      <w:ind w:left="288"/>
    </w:pPr>
  </w:style>
  <w:style w:type="character" w:customStyle="1" w:styleId="m-5156237671796814033gmail-styleunderline">
    <w:name w:val="m_-5156237671796814033gmail-styleunderline"/>
    <w:basedOn w:val="DefaultParagraphFont"/>
    <w:rsid w:val="001421CC"/>
  </w:style>
  <w:style w:type="character" w:customStyle="1" w:styleId="m-5156237671796814033gmail-style13ptbold">
    <w:name w:val="m_-5156237671796814033gmail-style13ptbold"/>
    <w:basedOn w:val="DefaultParagraphFont"/>
    <w:rsid w:val="001421CC"/>
  </w:style>
  <w:style w:type="character" w:customStyle="1" w:styleId="review--authors">
    <w:name w:val="review--authors"/>
    <w:basedOn w:val="DefaultParagraphFont"/>
    <w:rsid w:val="001421CC"/>
  </w:style>
  <w:style w:type="character" w:customStyle="1" w:styleId="m3874072174869965789gmail-heading4char">
    <w:name w:val="m_3874072174869965789gmail-heading4char"/>
    <w:basedOn w:val="DefaultParagraphFont"/>
    <w:rsid w:val="001421CC"/>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1421CC"/>
    <w:pPr>
      <w:spacing w:after="200" w:line="240" w:lineRule="auto"/>
      <w:contextualSpacing/>
    </w:pPr>
    <w:rPr>
      <w:rFonts w:ascii="Arial Narrow" w:eastAsia="Calibri" w:hAnsi="Arial Narrow"/>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1421CC"/>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1421CC"/>
    <w:pPr>
      <w:spacing w:after="0" w:line="240" w:lineRule="auto"/>
      <w:contextualSpacing/>
    </w:pPr>
    <w:rPr>
      <w:rFonts w:ascii="Arial Narrow" w:eastAsia="Calibri" w:hAnsi="Arial Narrow"/>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1421CC"/>
    <w:rPr>
      <w:rFonts w:ascii="Arial Narrow" w:eastAsia="Calibri" w:hAnsi="Arial Narrow"/>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1421CC"/>
    <w:rPr>
      <w:rFonts w:ascii="Arial Narrow" w:eastAsia="Calibri" w:hAnsi="Arial Narrow"/>
      <w:b/>
      <w:sz w:val="20"/>
      <w:u w:val="single"/>
    </w:rPr>
  </w:style>
  <w:style w:type="character" w:customStyle="1" w:styleId="Debate-EmphasizedText-F5CharCharChar">
    <w:name w:val="Debate- Emphasized Text- F5 Char Char Char"/>
    <w:basedOn w:val="Debate-CardTextUnderlined-F3CharCharCharCharCharChar"/>
    <w:link w:val="Debate-EmphasizedText-F5CharChar"/>
    <w:rsid w:val="001421CC"/>
    <w:rPr>
      <w:rFonts w:ascii="Arial Narrow" w:eastAsia="Calibri" w:hAnsi="Arial Narrow"/>
      <w:b/>
      <w:sz w:val="18"/>
      <w:u w:val="single"/>
    </w:rPr>
  </w:style>
  <w:style w:type="character" w:customStyle="1" w:styleId="Debate-CardSmalltextF2CharChar">
    <w:name w:val="Debate- Card Small text F2 Char Char"/>
    <w:basedOn w:val="DefaultParagraphFont"/>
    <w:rsid w:val="001421CC"/>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1421CC"/>
    <w:pPr>
      <w:spacing w:before="100" w:beforeAutospacing="1" w:after="100" w:afterAutospacing="1" w:line="240" w:lineRule="auto"/>
    </w:pPr>
    <w:rPr>
      <w:rFonts w:ascii="Times New Roman" w:eastAsia="Times New Roman" w:hAnsi="Times New Roman"/>
    </w:rPr>
  </w:style>
  <w:style w:type="paragraph" w:customStyle="1" w:styleId="m6644278047421238569gmail-msolistparagraph">
    <w:name w:val="m_6644278047421238569gmail-msolistparagraph"/>
    <w:basedOn w:val="Normal"/>
    <w:rsid w:val="001421CC"/>
    <w:pPr>
      <w:spacing w:before="100" w:beforeAutospacing="1" w:after="100" w:afterAutospacing="1"/>
    </w:pPr>
    <w:rPr>
      <w:rFonts w:ascii="Times New Roman" w:eastAsia="Times New Roman" w:hAnsi="Times New Roman" w:cs="Times New Roman"/>
      <w:lang w:eastAsia="ko-KR"/>
    </w:rPr>
  </w:style>
  <w:style w:type="character" w:customStyle="1" w:styleId="NotBold10Final">
    <w:name w:val="NotBold10Final"/>
    <w:uiPriority w:val="1"/>
    <w:qFormat/>
    <w:rsid w:val="001421CC"/>
    <w:rPr>
      <w:rFonts w:ascii="Times New Roman" w:hAnsi="Times New Roman"/>
      <w:b w:val="0"/>
      <w:i w:val="0"/>
      <w:sz w:val="20"/>
    </w:rPr>
  </w:style>
  <w:style w:type="character" w:customStyle="1" w:styleId="Bold12">
    <w:name w:val="Bold12"/>
    <w:uiPriority w:val="1"/>
    <w:qFormat/>
    <w:rsid w:val="001421CC"/>
    <w:rPr>
      <w:rFonts w:ascii="Times New Roman" w:hAnsi="Times New Roman"/>
      <w:b/>
      <w:sz w:val="24"/>
    </w:rPr>
  </w:style>
  <w:style w:type="paragraph" w:customStyle="1" w:styleId="StyleHeading4TagBigcardNotBold">
    <w:name w:val="Style Heading 4TagBig card + Not Bold"/>
    <w:basedOn w:val="Heading4"/>
    <w:qFormat/>
    <w:rsid w:val="001421CC"/>
    <w:pPr>
      <w:spacing w:before="0"/>
    </w:pPr>
    <w:rPr>
      <w:rFonts w:eastAsia="Times New Roman" w:cs="Times New Roman"/>
      <w:iCs w:val="0"/>
    </w:rPr>
  </w:style>
  <w:style w:type="paragraph" w:customStyle="1" w:styleId="Stylecardtext8pt">
    <w:name w:val="Style card text + 8 pt"/>
    <w:basedOn w:val="Normal"/>
    <w:qFormat/>
    <w:rsid w:val="001421CC"/>
    <w:pPr>
      <w:ind w:right="288"/>
    </w:pPr>
    <w:rPr>
      <w:rFonts w:eastAsia="Calibri" w:cs="Times New Roman"/>
      <w:sz w:val="16"/>
    </w:rPr>
  </w:style>
  <w:style w:type="paragraph" w:customStyle="1" w:styleId="Stylecardtext5pt">
    <w:name w:val="Style card text + 5 pt"/>
    <w:basedOn w:val="Normal"/>
    <w:qFormat/>
    <w:rsid w:val="001421CC"/>
    <w:pPr>
      <w:ind w:right="288"/>
    </w:pPr>
    <w:rPr>
      <w:rFonts w:eastAsia="Calibri" w:cs="Times New Roman"/>
      <w:sz w:val="10"/>
    </w:rPr>
  </w:style>
  <w:style w:type="character" w:customStyle="1" w:styleId="StyleBox12ptBold">
    <w:name w:val="Style Box + 12 pt Bold"/>
    <w:rsid w:val="001421CC"/>
    <w:rPr>
      <w:rFonts w:ascii="Georgia" w:hAnsi="Georgia" w:hint="default"/>
      <w:b/>
      <w:bCs/>
      <w:sz w:val="22"/>
      <w:u w:val="single"/>
      <w:bdr w:val="none" w:sz="0" w:space="0" w:color="auto" w:frame="1"/>
    </w:rPr>
  </w:style>
  <w:style w:type="character" w:customStyle="1" w:styleId="StyleBox12pt">
    <w:name w:val="Style Box + 12 pt"/>
    <w:rsid w:val="001421CC"/>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rsid w:val="001421CC"/>
    <w:rPr>
      <w:rFonts w:ascii="Georgia" w:hAnsi="Georgia" w:cs="Calibri" w:hint="default"/>
      <w:b/>
      <w:bCs/>
      <w:i w:val="0"/>
      <w:iCs w:val="0"/>
      <w:sz w:val="22"/>
      <w:u w:val="single"/>
      <w:bdr w:val="none" w:sz="0" w:space="0" w:color="auto" w:frame="1"/>
    </w:rPr>
  </w:style>
  <w:style w:type="character" w:customStyle="1" w:styleId="StyleGaramondText1">
    <w:name w:val="Style Garamond Text 1"/>
    <w:rsid w:val="001421CC"/>
    <w:rPr>
      <w:rFonts w:ascii="Georgia" w:hAnsi="Georgia" w:hint="default"/>
      <w:color w:val="0D0D0D"/>
      <w:sz w:val="22"/>
    </w:rPr>
  </w:style>
  <w:style w:type="character" w:customStyle="1" w:styleId="StyleGaramondText1Underline">
    <w:name w:val="Style Garamond Text 1 Underline"/>
    <w:rsid w:val="001421CC"/>
    <w:rPr>
      <w:rFonts w:ascii="Georgia" w:hAnsi="Georgia" w:hint="default"/>
      <w:color w:val="0D0D0D"/>
      <w:sz w:val="22"/>
      <w:u w:val="single"/>
    </w:rPr>
  </w:style>
  <w:style w:type="character" w:customStyle="1" w:styleId="StyleStyleBoldUnderlineUnderlineIntenseEmphasisIntenseEmpha">
    <w:name w:val="Style Style Bold UnderlineUnderlineIntense EmphasisIntense Empha..."/>
    <w:rsid w:val="001421CC"/>
    <w:rPr>
      <w:b w:val="0"/>
      <w:bCs w:val="0"/>
      <w:strike w:val="0"/>
      <w:dstrike w:val="0"/>
      <w:sz w:val="14"/>
      <w:u w:val="none"/>
      <w:effect w:val="none"/>
    </w:rPr>
  </w:style>
  <w:style w:type="character" w:customStyle="1" w:styleId="Style7ptBold">
    <w:name w:val="Style 7 pt Bold"/>
    <w:rsid w:val="001421CC"/>
    <w:rPr>
      <w:b w:val="0"/>
      <w:bCs/>
      <w:sz w:val="14"/>
    </w:rPr>
  </w:style>
  <w:style w:type="character" w:customStyle="1" w:styleId="sanserif">
    <w:name w:val="sanserif"/>
    <w:rsid w:val="001421CC"/>
  </w:style>
  <w:style w:type="character" w:customStyle="1" w:styleId="job-title">
    <w:name w:val="job-title"/>
    <w:rsid w:val="001421CC"/>
  </w:style>
  <w:style w:type="character" w:customStyle="1" w:styleId="schoolname">
    <w:name w:val="schoolname"/>
    <w:rsid w:val="001421CC"/>
  </w:style>
  <w:style w:type="character" w:customStyle="1" w:styleId="cit-print-date">
    <w:name w:val="cit-print-date"/>
    <w:rsid w:val="001421CC"/>
  </w:style>
  <w:style w:type="character" w:customStyle="1" w:styleId="cit-sep">
    <w:name w:val="cit-sep"/>
    <w:rsid w:val="001421CC"/>
  </w:style>
  <w:style w:type="character" w:customStyle="1" w:styleId="cit-vol">
    <w:name w:val="cit-vol"/>
    <w:rsid w:val="001421CC"/>
  </w:style>
  <w:style w:type="character" w:customStyle="1" w:styleId="cit-issue">
    <w:name w:val="cit-issue"/>
    <w:rsid w:val="001421CC"/>
  </w:style>
  <w:style w:type="character" w:customStyle="1" w:styleId="cit-first-page">
    <w:name w:val="cit-first-page"/>
    <w:rsid w:val="001421CC"/>
  </w:style>
  <w:style w:type="character" w:customStyle="1" w:styleId="cit-last-page">
    <w:name w:val="cit-last-page"/>
    <w:rsid w:val="001421CC"/>
  </w:style>
  <w:style w:type="character" w:customStyle="1" w:styleId="ellipsistext">
    <w:name w:val="ellipsis_text"/>
    <w:rsid w:val="001421CC"/>
  </w:style>
  <w:style w:type="character" w:customStyle="1" w:styleId="threedotsellipsis">
    <w:name w:val="threedots_ellipsis"/>
    <w:rsid w:val="001421CC"/>
  </w:style>
  <w:style w:type="character" w:customStyle="1" w:styleId="citationtext">
    <w:name w:val="citation_text"/>
    <w:basedOn w:val="DefaultParagraphFont"/>
    <w:rsid w:val="001421CC"/>
  </w:style>
  <w:style w:type="character" w:customStyle="1" w:styleId="uficommentbody">
    <w:name w:val="uficommentbody"/>
    <w:basedOn w:val="DefaultParagraphFont"/>
    <w:rsid w:val="001421CC"/>
  </w:style>
  <w:style w:type="paragraph" w:customStyle="1" w:styleId="Cardunderlining">
    <w:name w:val="Card underlining"/>
    <w:basedOn w:val="Normal"/>
    <w:qFormat/>
    <w:rsid w:val="001421CC"/>
    <w:rPr>
      <w:u w:val="single"/>
    </w:rPr>
  </w:style>
  <w:style w:type="character" w:customStyle="1" w:styleId="IntenseReference1">
    <w:name w:val="Intense Reference1"/>
    <w:qFormat/>
    <w:rsid w:val="001421CC"/>
    <w:rPr>
      <w:rFonts w:ascii="Arial" w:hAnsi="Arial"/>
      <w:bCs/>
      <w:color w:val="auto"/>
      <w:spacing w:val="5"/>
      <w:sz w:val="20"/>
      <w:u w:val="thick"/>
    </w:rPr>
  </w:style>
  <w:style w:type="character" w:customStyle="1" w:styleId="IntenseReference2">
    <w:name w:val="Intense Reference2"/>
    <w:qFormat/>
    <w:rsid w:val="001421CC"/>
    <w:rPr>
      <w:rFonts w:ascii="Arial" w:hAnsi="Arial"/>
      <w:bCs/>
      <w:color w:val="auto"/>
      <w:spacing w:val="5"/>
      <w:sz w:val="20"/>
      <w:u w:val="thick"/>
    </w:rPr>
  </w:style>
  <w:style w:type="paragraph" w:customStyle="1" w:styleId="MicroMicroText">
    <w:name w:val="MicroMicroText"/>
    <w:basedOn w:val="Normal"/>
    <w:next w:val="Normal"/>
    <w:link w:val="MicroMicroTextChar"/>
    <w:qFormat/>
    <w:rsid w:val="001421CC"/>
    <w:rPr>
      <w:rFonts w:eastAsia="Cambria"/>
      <w:b/>
      <w:iCs/>
      <w:sz w:val="8"/>
      <w:szCs w:val="26"/>
    </w:rPr>
  </w:style>
  <w:style w:type="character" w:customStyle="1" w:styleId="MicroMicroTextChar">
    <w:name w:val="MicroMicroText Char"/>
    <w:link w:val="MicroMicroText"/>
    <w:rsid w:val="001421CC"/>
    <w:rPr>
      <w:rFonts w:ascii="Calibri" w:eastAsia="Cambria" w:hAnsi="Calibri"/>
      <w:b/>
      <w:iCs/>
      <w:sz w:val="8"/>
      <w:szCs w:val="26"/>
    </w:rPr>
  </w:style>
  <w:style w:type="paragraph" w:customStyle="1" w:styleId="TashmaHeader2">
    <w:name w:val="Tashma_Header2"/>
    <w:basedOn w:val="Heading2"/>
    <w:uiPriority w:val="99"/>
    <w:qFormat/>
    <w:rsid w:val="001421CC"/>
    <w:pPr>
      <w:spacing w:before="240" w:after="60"/>
    </w:pPr>
    <w:rPr>
      <w:rFonts w:eastAsia="SimSun" w:cs="Times New Roman"/>
      <w:bCs/>
      <w:sz w:val="28"/>
      <w:szCs w:val="28"/>
      <w:u w:val="single"/>
    </w:rPr>
  </w:style>
  <w:style w:type="paragraph" w:customStyle="1" w:styleId="TashmaHeading1">
    <w:name w:val="Tashma_Heading1"/>
    <w:basedOn w:val="Heading1"/>
    <w:uiPriority w:val="99"/>
    <w:qFormat/>
    <w:rsid w:val="001421CC"/>
    <w:pPr>
      <w:pBdr>
        <w:top w:val="none" w:sz="0" w:space="0" w:color="auto"/>
        <w:left w:val="none" w:sz="0" w:space="0" w:color="auto"/>
        <w:bottom w:val="none" w:sz="0" w:space="0" w:color="auto"/>
        <w:right w:val="none" w:sz="0" w:space="0" w:color="auto"/>
      </w:pBdr>
      <w:spacing w:before="480" w:after="60"/>
    </w:pPr>
    <w:rPr>
      <w:rFonts w:eastAsia="Calibri" w:cs="Times New Roman"/>
      <w:sz w:val="32"/>
      <w:szCs w:val="28"/>
      <w:u w:val="single"/>
    </w:rPr>
  </w:style>
  <w:style w:type="character" w:customStyle="1" w:styleId="Underline21">
    <w:name w:val="Underline 2"/>
    <w:basedOn w:val="DefaultParagraphFont"/>
    <w:uiPriority w:val="1"/>
    <w:qFormat/>
    <w:rsid w:val="001421CC"/>
    <w:rPr>
      <w:b/>
      <w:u w:val="single"/>
    </w:rPr>
  </w:style>
  <w:style w:type="paragraph" w:customStyle="1" w:styleId="ColorfulList-Accent11">
    <w:name w:val="Colorful List - Accent 11"/>
    <w:basedOn w:val="Normal"/>
    <w:uiPriority w:val="34"/>
    <w:qFormat/>
    <w:rsid w:val="001421CC"/>
    <w:pPr>
      <w:ind w:left="720"/>
      <w:contextualSpacing/>
    </w:pPr>
    <w:rPr>
      <w:rFonts w:eastAsia="Calibri" w:cs="Times New Roman"/>
    </w:rPr>
  </w:style>
  <w:style w:type="character" w:customStyle="1" w:styleId="Heh">
    <w:name w:val="Heh"/>
    <w:basedOn w:val="DefaultParagraphFont"/>
    <w:uiPriority w:val="6"/>
    <w:qFormat/>
    <w:rsid w:val="001421CC"/>
    <w:rPr>
      <w:rFonts w:ascii="Arial" w:hAnsi="Arial"/>
      <w:b/>
      <w:sz w:val="22"/>
      <w:u w:val="single"/>
    </w:rPr>
  </w:style>
  <w:style w:type="paragraph" w:customStyle="1" w:styleId="ihatethisshit">
    <w:name w:val="i hate this shit"/>
    <w:basedOn w:val="Normal"/>
    <w:link w:val="ihatethisshitChar"/>
    <w:uiPriority w:val="4"/>
    <w:qFormat/>
    <w:rsid w:val="001421CC"/>
  </w:style>
  <w:style w:type="character" w:customStyle="1" w:styleId="ihatethisshitChar">
    <w:name w:val="i hate this shit Char"/>
    <w:basedOn w:val="DefaultParagraphFont"/>
    <w:link w:val="ihatethisshit"/>
    <w:uiPriority w:val="4"/>
    <w:rsid w:val="001421CC"/>
    <w:rPr>
      <w:rFonts w:ascii="Calibri" w:hAnsi="Calibri"/>
      <w:sz w:val="24"/>
    </w:rPr>
  </w:style>
  <w:style w:type="character" w:customStyle="1" w:styleId="ok">
    <w:name w:val="ok"/>
    <w:rsid w:val="001421CC"/>
    <w:rPr>
      <w:u w:val="single"/>
      <w:lang w:val="en-US"/>
    </w:rPr>
  </w:style>
  <w:style w:type="character" w:customStyle="1" w:styleId="drop-capinner">
    <w:name w:val="drop-cap__inner"/>
    <w:basedOn w:val="DefaultParagraphFont"/>
    <w:rsid w:val="001421CC"/>
  </w:style>
  <w:style w:type="character" w:customStyle="1" w:styleId="inline-garnett-quote">
    <w:name w:val="inline-garnett-quote"/>
    <w:basedOn w:val="DefaultParagraphFont"/>
    <w:rsid w:val="001421CC"/>
  </w:style>
  <w:style w:type="paragraph" w:customStyle="1" w:styleId="pullquote-paragraph">
    <w:name w:val="pullquote-paragraph"/>
    <w:basedOn w:val="Normal"/>
    <w:rsid w:val="001421CC"/>
    <w:pPr>
      <w:spacing w:before="100" w:beforeAutospacing="1" w:after="100" w:afterAutospacing="1" w:line="240" w:lineRule="auto"/>
    </w:pPr>
    <w:rPr>
      <w:rFonts w:ascii="Times New Roman" w:eastAsia="Times New Roman" w:hAnsi="Times New Roman" w:cs="Times New Roman"/>
    </w:rPr>
  </w:style>
  <w:style w:type="numbering" w:customStyle="1" w:styleId="NoList21">
    <w:name w:val="No List21"/>
    <w:next w:val="NoList"/>
    <w:semiHidden/>
    <w:unhideWhenUsed/>
    <w:rsid w:val="001421CC"/>
  </w:style>
  <w:style w:type="paragraph" w:customStyle="1" w:styleId="BalloonText1">
    <w:name w:val="Balloon Text1"/>
    <w:basedOn w:val="Normal"/>
    <w:next w:val="BalloonText"/>
    <w:uiPriority w:val="99"/>
    <w:semiHidden/>
    <w:unhideWhenUsed/>
    <w:rsid w:val="001421CC"/>
    <w:rPr>
      <w:rFonts w:ascii="Lucida Grande" w:hAnsi="Lucida Grande" w:cs="Lucida Grande"/>
      <w:sz w:val="18"/>
      <w:szCs w:val="18"/>
    </w:rPr>
  </w:style>
  <w:style w:type="paragraph" w:customStyle="1" w:styleId="CommentText1">
    <w:name w:val="Comment Text1"/>
    <w:basedOn w:val="Normal"/>
    <w:next w:val="CommentText"/>
    <w:uiPriority w:val="99"/>
    <w:unhideWhenUsed/>
    <w:rsid w:val="001421CC"/>
    <w:rPr>
      <w:sz w:val="20"/>
      <w:szCs w:val="20"/>
    </w:rPr>
  </w:style>
  <w:style w:type="paragraph" w:customStyle="1" w:styleId="List1">
    <w:name w:val="List1"/>
    <w:basedOn w:val="Normal"/>
    <w:next w:val="List"/>
    <w:uiPriority w:val="99"/>
    <w:semiHidden/>
    <w:unhideWhenUsed/>
    <w:rsid w:val="001421CC"/>
    <w:pPr>
      <w:contextualSpacing/>
    </w:pPr>
  </w:style>
  <w:style w:type="paragraph" w:customStyle="1" w:styleId="CommentSubject1">
    <w:name w:val="Comment Subject1"/>
    <w:basedOn w:val="CommentText"/>
    <w:next w:val="CommentText"/>
    <w:uiPriority w:val="99"/>
    <w:semiHidden/>
    <w:unhideWhenUsed/>
    <w:rsid w:val="001421CC"/>
    <w:rPr>
      <w:rFonts w:eastAsiaTheme="minorHAnsi"/>
      <w:b/>
      <w:bCs/>
      <w:sz w:val="20"/>
    </w:rPr>
  </w:style>
  <w:style w:type="paragraph" w:customStyle="1" w:styleId="Revision1">
    <w:name w:val="Revision1"/>
    <w:next w:val="Revision"/>
    <w:hidden/>
    <w:uiPriority w:val="99"/>
    <w:semiHidden/>
    <w:rsid w:val="001421CC"/>
    <w:pPr>
      <w:spacing w:after="0" w:line="240" w:lineRule="auto"/>
    </w:pPr>
    <w:rPr>
      <w:rFonts w:ascii="Georgia" w:eastAsia="Calibri" w:hAnsi="Georgia"/>
    </w:rPr>
  </w:style>
  <w:style w:type="character" w:customStyle="1" w:styleId="BalloonTextChar2">
    <w:name w:val="Balloon Text Char2"/>
    <w:basedOn w:val="DefaultParagraphFont"/>
    <w:uiPriority w:val="99"/>
    <w:semiHidden/>
    <w:rsid w:val="001421CC"/>
    <w:rPr>
      <w:rFonts w:ascii="Segoe UI" w:eastAsiaTheme="minorHAnsi" w:hAnsi="Segoe UI" w:cs="Segoe UI"/>
      <w:sz w:val="18"/>
      <w:szCs w:val="18"/>
    </w:rPr>
  </w:style>
  <w:style w:type="paragraph" w:customStyle="1" w:styleId="DebateCitation">
    <w:name w:val="Debate Citation"/>
    <w:basedOn w:val="Normal"/>
    <w:autoRedefine/>
    <w:rsid w:val="001421CC"/>
    <w:rPr>
      <w:szCs w:val="16"/>
    </w:rPr>
  </w:style>
  <w:style w:type="paragraph" w:customStyle="1" w:styleId="paragraph">
    <w:name w:val="paragraph"/>
    <w:basedOn w:val="Normal"/>
    <w:qFormat/>
    <w:rsid w:val="001421CC"/>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421CC"/>
  </w:style>
  <w:style w:type="character" w:customStyle="1" w:styleId="spellingerror">
    <w:name w:val="spellingerror"/>
    <w:basedOn w:val="DefaultParagraphFont"/>
    <w:rsid w:val="001421CC"/>
  </w:style>
  <w:style w:type="character" w:customStyle="1" w:styleId="eop">
    <w:name w:val="eop"/>
    <w:basedOn w:val="DefaultParagraphFont"/>
    <w:rsid w:val="001421CC"/>
  </w:style>
  <w:style w:type="character" w:customStyle="1" w:styleId="c-messageeditedlabel">
    <w:name w:val="c-message__edited_label"/>
    <w:basedOn w:val="DefaultParagraphFont"/>
    <w:rsid w:val="001421CC"/>
  </w:style>
  <w:style w:type="character" w:customStyle="1" w:styleId="c-messagesender">
    <w:name w:val="c-message__sender"/>
    <w:basedOn w:val="DefaultParagraphFont"/>
    <w:rsid w:val="001421CC"/>
  </w:style>
  <w:style w:type="character" w:customStyle="1" w:styleId="c-messagekitfilemetatext">
    <w:name w:val="c-message_kit__file__meta__text"/>
    <w:basedOn w:val="DefaultParagraphFont"/>
    <w:rsid w:val="001421CC"/>
  </w:style>
  <w:style w:type="character" w:customStyle="1" w:styleId="c-pillowfiletitle">
    <w:name w:val="c-pillow_file__title"/>
    <w:basedOn w:val="DefaultParagraphFont"/>
    <w:rsid w:val="001421CC"/>
  </w:style>
  <w:style w:type="character" w:customStyle="1" w:styleId="Headerorfooter">
    <w:name w:val="Header or footer_"/>
    <w:basedOn w:val="DefaultParagraphFont"/>
    <w:link w:val="Headerorfooter0"/>
    <w:rsid w:val="001421CC"/>
    <w:rPr>
      <w:rFonts w:ascii="Times New Roman" w:hAnsi="Times New Roman" w:cs="Times New Roman"/>
      <w:sz w:val="20"/>
      <w:szCs w:val="20"/>
      <w:shd w:val="clear" w:color="auto" w:fill="FFFFFF"/>
    </w:rPr>
  </w:style>
  <w:style w:type="paragraph" w:customStyle="1" w:styleId="Headerorfooter0">
    <w:name w:val="Header or footer"/>
    <w:basedOn w:val="Normal"/>
    <w:link w:val="Headerorfooter"/>
    <w:rsid w:val="001421CC"/>
    <w:pPr>
      <w:shd w:val="clear" w:color="auto" w:fill="FFFFFF"/>
    </w:pPr>
    <w:rPr>
      <w:rFonts w:ascii="Times New Roman" w:hAnsi="Times New Roman" w:cs="Times New Roman"/>
      <w:sz w:val="20"/>
      <w:szCs w:val="20"/>
    </w:rPr>
  </w:style>
  <w:style w:type="character" w:customStyle="1" w:styleId="BodytextBold12">
    <w:name w:val="Body text + Bold12"/>
    <w:aliases w:val="Small Caps13,Spacing 1 pt14,Body text + Bold4,Body text + 9 pt7"/>
    <w:basedOn w:val="DefaultParagraphFont"/>
    <w:uiPriority w:val="99"/>
    <w:rsid w:val="001421CC"/>
    <w:rPr>
      <w:rFonts w:ascii="Constantia" w:hAnsi="Constantia" w:cs="Constantia"/>
      <w:b/>
      <w:bCs/>
      <w:smallCaps/>
      <w:spacing w:val="20"/>
      <w:sz w:val="17"/>
      <w:szCs w:val="17"/>
      <w:shd w:val="clear" w:color="auto" w:fill="FFFFFF"/>
    </w:rPr>
  </w:style>
  <w:style w:type="character" w:customStyle="1" w:styleId="Bodytext95pt21">
    <w:name w:val="Body text + 9.5 pt21"/>
    <w:aliases w:val="Italic23,Body text (3) + 8 pt"/>
    <w:basedOn w:val="DefaultParagraphFont"/>
    <w:uiPriority w:val="99"/>
    <w:rsid w:val="001421CC"/>
    <w:rPr>
      <w:rFonts w:ascii="Constantia" w:hAnsi="Constantia" w:cs="Constantia"/>
      <w:i/>
      <w:iCs/>
      <w:spacing w:val="0"/>
      <w:sz w:val="19"/>
      <w:szCs w:val="19"/>
      <w:shd w:val="clear" w:color="auto" w:fill="FFFFFF"/>
    </w:rPr>
  </w:style>
  <w:style w:type="character" w:customStyle="1" w:styleId="Bodytext95pt20">
    <w:name w:val="Body text + 9.5 pt20"/>
    <w:aliases w:val="Italic22,Body text (3) + 9.5 pt"/>
    <w:basedOn w:val="DefaultParagraphFont"/>
    <w:uiPriority w:val="99"/>
    <w:rsid w:val="001421CC"/>
    <w:rPr>
      <w:rFonts w:ascii="Constantia" w:hAnsi="Constantia" w:cs="Constantia"/>
      <w:i/>
      <w:iCs/>
      <w:spacing w:val="0"/>
      <w:sz w:val="19"/>
      <w:szCs w:val="19"/>
      <w:shd w:val="clear" w:color="auto" w:fill="FFFFFF"/>
    </w:rPr>
  </w:style>
  <w:style w:type="character" w:customStyle="1" w:styleId="Bodytext95pt19">
    <w:name w:val="Body text + 9.5 pt19"/>
    <w:aliases w:val="Italic21,Body text (4) + 9.5 pt"/>
    <w:basedOn w:val="DefaultParagraphFont"/>
    <w:uiPriority w:val="99"/>
    <w:rsid w:val="001421CC"/>
    <w:rPr>
      <w:rFonts w:ascii="Constantia" w:hAnsi="Constantia" w:cs="Constantia"/>
      <w:i/>
      <w:iCs/>
      <w:spacing w:val="0"/>
      <w:sz w:val="19"/>
      <w:szCs w:val="19"/>
      <w:shd w:val="clear" w:color="auto" w:fill="FFFFFF"/>
    </w:rPr>
  </w:style>
  <w:style w:type="character" w:customStyle="1" w:styleId="Bodytext9pt8">
    <w:name w:val="Body text + 9 pt8"/>
    <w:aliases w:val="Small Caps14,Spacing 1 pt12"/>
    <w:basedOn w:val="DefaultParagraphFont"/>
    <w:uiPriority w:val="99"/>
    <w:rsid w:val="001421CC"/>
    <w:rPr>
      <w:rFonts w:ascii="Constantia" w:hAnsi="Constantia" w:cs="Constantia"/>
      <w:smallCaps/>
      <w:spacing w:val="20"/>
      <w:sz w:val="18"/>
      <w:szCs w:val="18"/>
    </w:rPr>
  </w:style>
  <w:style w:type="character" w:customStyle="1" w:styleId="Bodytext95pt17">
    <w:name w:val="Body text + 9.5 pt17"/>
    <w:aliases w:val="Italic17"/>
    <w:basedOn w:val="DefaultParagraphFont"/>
    <w:uiPriority w:val="99"/>
    <w:rsid w:val="001421CC"/>
    <w:rPr>
      <w:rFonts w:ascii="Constantia" w:hAnsi="Constantia" w:cs="Constantia"/>
      <w:i/>
      <w:iCs/>
      <w:spacing w:val="0"/>
      <w:sz w:val="19"/>
      <w:szCs w:val="19"/>
    </w:rPr>
  </w:style>
  <w:style w:type="character" w:customStyle="1" w:styleId="Bodytext95pt16">
    <w:name w:val="Body text + 9.5 pt16"/>
    <w:aliases w:val="Italic16,Body text + 9.5 pt14"/>
    <w:basedOn w:val="DefaultParagraphFont"/>
    <w:uiPriority w:val="99"/>
    <w:rsid w:val="001421CC"/>
    <w:rPr>
      <w:rFonts w:ascii="Constantia" w:hAnsi="Constantia" w:cs="Constantia"/>
      <w:i/>
      <w:iCs/>
      <w:spacing w:val="0"/>
      <w:sz w:val="19"/>
      <w:szCs w:val="19"/>
    </w:rPr>
  </w:style>
  <w:style w:type="character" w:customStyle="1" w:styleId="Bodytext6">
    <w:name w:val="Body text (6)_"/>
    <w:basedOn w:val="DefaultParagraphFont"/>
    <w:link w:val="Bodytext60"/>
    <w:rsid w:val="001421CC"/>
    <w:rPr>
      <w:rFonts w:ascii="Constantia" w:hAnsi="Constantia" w:cs="Constantia"/>
      <w:i/>
      <w:iCs/>
      <w:sz w:val="19"/>
      <w:szCs w:val="19"/>
      <w:shd w:val="clear" w:color="auto" w:fill="FFFFFF"/>
    </w:rPr>
  </w:style>
  <w:style w:type="paragraph" w:customStyle="1" w:styleId="Bodytext60">
    <w:name w:val="Body text (6)"/>
    <w:basedOn w:val="Normal"/>
    <w:link w:val="Bodytext6"/>
    <w:rsid w:val="001421CC"/>
    <w:pPr>
      <w:shd w:val="clear" w:color="auto" w:fill="FFFFFF"/>
      <w:spacing w:line="269" w:lineRule="exact"/>
      <w:jc w:val="both"/>
    </w:pPr>
    <w:rPr>
      <w:rFonts w:ascii="Constantia" w:hAnsi="Constantia" w:cs="Constantia"/>
      <w:i/>
      <w:iCs/>
      <w:sz w:val="19"/>
      <w:szCs w:val="19"/>
    </w:rPr>
  </w:style>
  <w:style w:type="character" w:customStyle="1" w:styleId="m-7486435707138050327gmail-styleunderline">
    <w:name w:val="m_-7486435707138050327gmail-styleunderline"/>
    <w:basedOn w:val="DefaultParagraphFont"/>
    <w:rsid w:val="001421CC"/>
  </w:style>
  <w:style w:type="paragraph" w:customStyle="1" w:styleId="m5562427531322223799gmail-msolistparagraph">
    <w:name w:val="m_5562427531322223799gmail-msolistparagraph"/>
    <w:basedOn w:val="Normal"/>
    <w:rsid w:val="001421CC"/>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421CC"/>
  </w:style>
  <w:style w:type="paragraph" w:customStyle="1" w:styleId="Genealogy">
    <w:name w:val="Genealogy"/>
    <w:basedOn w:val="Heading4"/>
    <w:autoRedefine/>
    <w:qFormat/>
    <w:rsid w:val="001421CC"/>
    <w:rPr>
      <w:rFonts w:cs="Calibri"/>
    </w:rPr>
  </w:style>
  <w:style w:type="character" w:customStyle="1" w:styleId="letter">
    <w:name w:val="letter"/>
    <w:basedOn w:val="DefaultParagraphFont"/>
    <w:rsid w:val="001421CC"/>
  </w:style>
  <w:style w:type="character" w:customStyle="1" w:styleId="mdash">
    <w:name w:val="mdash"/>
    <w:basedOn w:val="DefaultParagraphFont"/>
    <w:rsid w:val="001421CC"/>
  </w:style>
  <w:style w:type="character" w:customStyle="1" w:styleId="untext">
    <w:name w:val="untext"/>
    <w:basedOn w:val="DefaultParagraphFont"/>
    <w:rsid w:val="001421CC"/>
  </w:style>
  <w:style w:type="character" w:customStyle="1" w:styleId="vis">
    <w:name w:val="vis"/>
    <w:basedOn w:val="DefaultParagraphFont"/>
    <w:rsid w:val="001421CC"/>
  </w:style>
  <w:style w:type="character" w:customStyle="1" w:styleId="ex-sent">
    <w:name w:val="ex-sent"/>
    <w:basedOn w:val="DefaultParagraphFont"/>
    <w:rsid w:val="001421CC"/>
  </w:style>
  <w:style w:type="character" w:customStyle="1" w:styleId="mwtwi">
    <w:name w:val="mw_t_wi"/>
    <w:basedOn w:val="DefaultParagraphFont"/>
    <w:rsid w:val="001421CC"/>
  </w:style>
  <w:style w:type="character" w:customStyle="1" w:styleId="n">
    <w:name w:val="n"/>
    <w:rsid w:val="001421CC"/>
  </w:style>
  <w:style w:type="paragraph" w:customStyle="1" w:styleId="Debate">
    <w:name w:val="Debate"/>
    <w:basedOn w:val="Normal"/>
    <w:qFormat/>
    <w:rsid w:val="001421CC"/>
    <w:pPr>
      <w:autoSpaceDE w:val="0"/>
      <w:autoSpaceDN w:val="0"/>
      <w:adjustRightInd w:val="0"/>
    </w:pPr>
    <w:rPr>
      <w:rFonts w:eastAsia="SimSun" w:cs="Courier"/>
      <w:lang w:eastAsia="zh-CN"/>
    </w:rPr>
  </w:style>
  <w:style w:type="character" w:customStyle="1" w:styleId="mainfeaturesubtext">
    <w:name w:val="main_feature_subtext"/>
    <w:rsid w:val="001421CC"/>
  </w:style>
  <w:style w:type="character" w:customStyle="1" w:styleId="m6213045495989588786gmail-style13ptbold">
    <w:name w:val="m_6213045495989588786gmail-style13ptbold"/>
    <w:basedOn w:val="DefaultParagraphFont"/>
    <w:rsid w:val="001421CC"/>
  </w:style>
  <w:style w:type="character" w:customStyle="1" w:styleId="m-8497948306993107372gmail-style13ptbold">
    <w:name w:val="m_-8497948306993107372gmail-style13ptbold"/>
    <w:basedOn w:val="DefaultParagraphFont"/>
    <w:rsid w:val="001421CC"/>
  </w:style>
  <w:style w:type="character" w:customStyle="1" w:styleId="m-1385903690022297875gmail-style13ptbold">
    <w:name w:val="m_-1385903690022297875gmail-style13ptbold"/>
    <w:basedOn w:val="DefaultParagraphFont"/>
    <w:rsid w:val="001421CC"/>
  </w:style>
  <w:style w:type="character" w:customStyle="1" w:styleId="m-1385903690022297875gmail-styleunderline">
    <w:name w:val="m_-1385903690022297875gmail-styleunderline"/>
    <w:basedOn w:val="DefaultParagraphFont"/>
    <w:rsid w:val="001421CC"/>
  </w:style>
  <w:style w:type="character" w:customStyle="1" w:styleId="tweetquote">
    <w:name w:val="tweet_quote"/>
    <w:basedOn w:val="DefaultParagraphFont"/>
    <w:rsid w:val="001421CC"/>
  </w:style>
  <w:style w:type="paragraph" w:customStyle="1" w:styleId="css-1i0edl6">
    <w:name w:val="css-1i0edl6"/>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icon-text">
    <w:name w:val="icon-text"/>
    <w:basedOn w:val="DefaultParagraphFont"/>
    <w:rsid w:val="001421CC"/>
  </w:style>
  <w:style w:type="paragraph" w:customStyle="1" w:styleId="legal-disclaimer">
    <w:name w:val="legal-disclaimer"/>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category">
    <w:name w:val="category"/>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c-recirc-item">
    <w:name w:val="c-recirc-item"/>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clay-paragraph">
    <w:name w:val="clay-paragraph"/>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styles-interactivesummary--1ja8y">
    <w:name w:val="styles-interactivesummary--1ja8y"/>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tml-image--caption">
    <w:name w:val="tml-image--caption"/>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tml-image--attribution">
    <w:name w:val="tml-image--attribution"/>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css-1ly73wi">
    <w:name w:val="css-1ly73wi"/>
    <w:basedOn w:val="DefaultParagraphFont"/>
    <w:rsid w:val="001421CC"/>
  </w:style>
  <w:style w:type="character" w:customStyle="1" w:styleId="Bodytext21">
    <w:name w:val="Body text (2)_"/>
    <w:basedOn w:val="DefaultParagraphFont"/>
    <w:link w:val="Bodytext22"/>
    <w:rsid w:val="001421CC"/>
    <w:rPr>
      <w:rFonts w:ascii="Times New Roman" w:eastAsia="Times New Roman" w:hAnsi="Times New Roman" w:cs="Times New Roman"/>
      <w:sz w:val="20"/>
      <w:szCs w:val="20"/>
      <w:shd w:val="clear" w:color="auto" w:fill="FFFFFF"/>
    </w:rPr>
  </w:style>
  <w:style w:type="paragraph" w:customStyle="1" w:styleId="Bodytext22">
    <w:name w:val="Body text (2)"/>
    <w:basedOn w:val="Normal"/>
    <w:link w:val="Bodytext21"/>
    <w:rsid w:val="001421CC"/>
    <w:pPr>
      <w:widowControl w:val="0"/>
      <w:shd w:val="clear" w:color="auto" w:fill="FFFFFF"/>
      <w:spacing w:after="1080" w:line="252" w:lineRule="exact"/>
      <w:jc w:val="both"/>
    </w:pPr>
    <w:rPr>
      <w:rFonts w:ascii="Times New Roman" w:eastAsia="Times New Roman" w:hAnsi="Times New Roman" w:cs="Times New Roman"/>
      <w:sz w:val="20"/>
      <w:szCs w:val="20"/>
    </w:rPr>
  </w:style>
  <w:style w:type="character" w:customStyle="1" w:styleId="Bodytext2Spacing0pt">
    <w:name w:val="Body text (2) + Spacing 0 pt"/>
    <w:basedOn w:val="Bodytext21"/>
    <w:rsid w:val="001421CC"/>
    <w:rPr>
      <w:rFonts w:ascii="Sylfaen" w:eastAsia="Sylfaen" w:hAnsi="Sylfaen" w:cs="Sylfaen"/>
      <w:b w:val="0"/>
      <w:bCs w:val="0"/>
      <w:i w:val="0"/>
      <w:iCs w:val="0"/>
      <w:smallCaps w:val="0"/>
      <w:strike w:val="0"/>
      <w:color w:val="000000"/>
      <w:spacing w:val="-10"/>
      <w:w w:val="100"/>
      <w:position w:val="0"/>
      <w:sz w:val="19"/>
      <w:szCs w:val="19"/>
      <w:u w:val="none"/>
      <w:shd w:val="clear" w:color="auto" w:fill="FFFFFF"/>
      <w:lang w:val="en-US" w:eastAsia="en-US" w:bidi="en-US"/>
    </w:rPr>
  </w:style>
  <w:style w:type="character" w:customStyle="1" w:styleId="Bodytext32">
    <w:name w:val="Body text (3)_"/>
    <w:basedOn w:val="DefaultParagraphFont"/>
    <w:rsid w:val="001421CC"/>
    <w:rPr>
      <w:rFonts w:ascii="Candara" w:eastAsia="Candara" w:hAnsi="Candara" w:cs="Candara"/>
      <w:sz w:val="20"/>
      <w:szCs w:val="20"/>
      <w:shd w:val="clear" w:color="auto" w:fill="FFFFFF"/>
    </w:rPr>
  </w:style>
  <w:style w:type="character" w:customStyle="1" w:styleId="Heading10">
    <w:name w:val="Heading #1_"/>
    <w:basedOn w:val="DefaultParagraphFont"/>
    <w:link w:val="Heading11"/>
    <w:rsid w:val="001421CC"/>
    <w:rPr>
      <w:rFonts w:ascii="Times New Roman" w:eastAsia="Times New Roman" w:hAnsi="Times New Roman" w:cs="Times New Roman"/>
      <w:sz w:val="26"/>
      <w:szCs w:val="26"/>
      <w:shd w:val="clear" w:color="auto" w:fill="FFFFFF"/>
    </w:rPr>
  </w:style>
  <w:style w:type="paragraph" w:customStyle="1" w:styleId="Heading11">
    <w:name w:val="Heading #1"/>
    <w:basedOn w:val="Normal"/>
    <w:link w:val="Heading10"/>
    <w:rsid w:val="001421CC"/>
    <w:pPr>
      <w:widowControl w:val="0"/>
      <w:shd w:val="clear" w:color="auto" w:fill="FFFFFF"/>
      <w:spacing w:after="180" w:line="0" w:lineRule="atLeast"/>
      <w:jc w:val="both"/>
      <w:outlineLvl w:val="0"/>
    </w:pPr>
    <w:rPr>
      <w:rFonts w:ascii="Times New Roman" w:eastAsia="Times New Roman" w:hAnsi="Times New Roman" w:cs="Times New Roman"/>
      <w:sz w:val="26"/>
      <w:szCs w:val="26"/>
    </w:rPr>
  </w:style>
  <w:style w:type="character" w:customStyle="1" w:styleId="infotext2xq7t">
    <w:name w:val="infotext___2xq7t"/>
    <w:basedOn w:val="DefaultParagraphFont"/>
    <w:rsid w:val="001421CC"/>
  </w:style>
  <w:style w:type="character" w:customStyle="1" w:styleId="date2i7u0">
    <w:name w:val="date___2i7u0"/>
    <w:basedOn w:val="DefaultParagraphFont"/>
    <w:rsid w:val="001421CC"/>
  </w:style>
  <w:style w:type="character" w:customStyle="1" w:styleId="mr3">
    <w:name w:val="mr3"/>
    <w:basedOn w:val="DefaultParagraphFont"/>
    <w:rsid w:val="001421CC"/>
  </w:style>
  <w:style w:type="character" w:customStyle="1" w:styleId="f2">
    <w:name w:val="f2"/>
    <w:basedOn w:val="DefaultParagraphFont"/>
    <w:rsid w:val="001421CC"/>
  </w:style>
  <w:style w:type="paragraph" w:customStyle="1" w:styleId="tweet-action">
    <w:name w:val="tweet-action"/>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dfm-title">
    <w:name w:val="dfm-title"/>
    <w:basedOn w:val="DefaultParagraphFont"/>
    <w:rsid w:val="001421CC"/>
  </w:style>
  <w:style w:type="character" w:customStyle="1" w:styleId="photo-by">
    <w:name w:val="photo-by"/>
    <w:basedOn w:val="DefaultParagraphFont"/>
    <w:rsid w:val="001421CC"/>
  </w:style>
  <w:style w:type="character" w:customStyle="1" w:styleId="most-read-title-text">
    <w:name w:val="most-read-title-text"/>
    <w:basedOn w:val="DefaultParagraphFont"/>
    <w:rsid w:val="001421CC"/>
  </w:style>
  <w:style w:type="paragraph" w:customStyle="1" w:styleId="most-read-item">
    <w:name w:val="most-read-item"/>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list-index">
    <w:name w:val="list-index"/>
    <w:basedOn w:val="DefaultParagraphFont"/>
    <w:rsid w:val="001421CC"/>
  </w:style>
  <w:style w:type="paragraph" w:customStyle="1" w:styleId="d1-article-sidebar-subscribe-title">
    <w:name w:val="d1-article-sidebar-subscribe-title"/>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d1-article-sidebar-subscribe-title-text">
    <w:name w:val="d1-article-sidebar-subscribe-title-text"/>
    <w:basedOn w:val="DefaultParagraphFont"/>
    <w:rsid w:val="001421CC"/>
  </w:style>
  <w:style w:type="paragraph" w:customStyle="1" w:styleId="d1-article-sidebar-subscribe-msg">
    <w:name w:val="d1-article-sidebar-subscribe-msg"/>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d1-article-ad-instream-tag">
    <w:name w:val="d1-article-ad-instream-tag"/>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v2-processed">
    <w:name w:val="v2-processed"/>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form-required">
    <w:name w:val="form-required"/>
    <w:basedOn w:val="DefaultParagraphFont"/>
    <w:rsid w:val="001421CC"/>
  </w:style>
  <w:style w:type="character" w:customStyle="1" w:styleId="txt">
    <w:name w:val="txt"/>
    <w:basedOn w:val="DefaultParagraphFont"/>
    <w:rsid w:val="001421CC"/>
  </w:style>
  <w:style w:type="paragraph" w:customStyle="1" w:styleId="ctapolicy">
    <w:name w:val="cta__policy"/>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automated-trending--orderedtz">
    <w:name w:val="automated-trending--ordered__tz"/>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automated-related-label">
    <w:name w:val="automated-related-label"/>
    <w:basedOn w:val="DefaultParagraphFont"/>
    <w:rsid w:val="001421CC"/>
  </w:style>
  <w:style w:type="character" w:customStyle="1" w:styleId="bgpercentchange">
    <w:name w:val="bgpercentchange"/>
    <w:basedOn w:val="DefaultParagraphFont"/>
    <w:rsid w:val="001421CC"/>
  </w:style>
  <w:style w:type="character" w:customStyle="1" w:styleId="relatedcoveragerelated-headline">
    <w:name w:val="relatedcoverage_related-headline"/>
    <w:basedOn w:val="DefaultParagraphFont"/>
    <w:rsid w:val="001421CC"/>
  </w:style>
  <w:style w:type="character" w:customStyle="1" w:styleId="teads-ui-components-credits-colored">
    <w:name w:val="teads-ui-components-credits-colored"/>
    <w:basedOn w:val="DefaultParagraphFont"/>
    <w:rsid w:val="001421CC"/>
  </w:style>
  <w:style w:type="character" w:customStyle="1" w:styleId="dont-miss-title-text">
    <w:name w:val="dont-miss-title-text"/>
    <w:basedOn w:val="DefaultParagraphFont"/>
    <w:rsid w:val="001421CC"/>
  </w:style>
  <w:style w:type="paragraph" w:customStyle="1" w:styleId="dont-miss-item">
    <w:name w:val="dont-miss-item"/>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storydl">
    <w:name w:val="story_dl"/>
    <w:basedOn w:val="DefaultParagraphFont"/>
    <w:rsid w:val="001421CC"/>
  </w:style>
  <w:style w:type="character" w:customStyle="1" w:styleId="m1369636318946377164gmail-byline">
    <w:name w:val="m_1369636318946377164gmail-byline"/>
    <w:basedOn w:val="DefaultParagraphFont"/>
    <w:rsid w:val="001421CC"/>
  </w:style>
  <w:style w:type="character" w:customStyle="1" w:styleId="m1369636318946377164gmail-listingauthor">
    <w:name w:val="m_1369636318946377164gmail-listing__author"/>
    <w:basedOn w:val="DefaultParagraphFont"/>
    <w:rsid w:val="001421CC"/>
  </w:style>
  <w:style w:type="character" w:customStyle="1" w:styleId="m1369636318946377164gmail-commentcount">
    <w:name w:val="m_1369636318946377164gmail-comment__count"/>
    <w:basedOn w:val="DefaultParagraphFont"/>
    <w:rsid w:val="001421CC"/>
  </w:style>
  <w:style w:type="paragraph" w:customStyle="1" w:styleId="m1369636318946377164gmail-listingexcerpt">
    <w:name w:val="m_1369636318946377164gmail-listing__excerpt"/>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m1369636318946377164gmail-specialbutton">
    <w:name w:val="m_1369636318946377164gmail-special__button"/>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post-author-name">
    <w:name w:val="post-author-name"/>
    <w:basedOn w:val="DefaultParagraphFont"/>
    <w:rsid w:val="001421CC"/>
  </w:style>
  <w:style w:type="paragraph" w:customStyle="1" w:styleId="bb-p">
    <w:name w:val="bb-p"/>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a-sidebar-contentlist-item">
    <w:name w:val="a-sidebar-content__list-item"/>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c-cardbyline">
    <w:name w:val="c-card__byline"/>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c-cardbyline-prefix">
    <w:name w:val="c-card__byline-prefix"/>
    <w:basedOn w:val="DefaultParagraphFont"/>
    <w:rsid w:val="001421CC"/>
  </w:style>
  <w:style w:type="character" w:customStyle="1" w:styleId="c-cardbyline-name">
    <w:name w:val="c-card__byline-name"/>
    <w:basedOn w:val="DefaultParagraphFont"/>
    <w:rsid w:val="001421CC"/>
  </w:style>
  <w:style w:type="paragraph" w:customStyle="1" w:styleId="bb-cardtag">
    <w:name w:val="bb-card__tag"/>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c-topic-striplist-item">
    <w:name w:val="c-topic-strip__list-item"/>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inset-left-componentel">
    <w:name w:val="inset-left-component__el"/>
    <w:basedOn w:val="Normal"/>
    <w:rsid w:val="001421CC"/>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m-6900425920718346205gmail-style13ptbold">
    <w:name w:val="m_-6900425920718346205gmail-style13ptbold"/>
    <w:basedOn w:val="DefaultParagraphFont"/>
    <w:rsid w:val="001421CC"/>
  </w:style>
  <w:style w:type="character" w:customStyle="1" w:styleId="m-6900425920718346205gmail-styleunderline">
    <w:name w:val="m_-6900425920718346205gmail-styleunderline"/>
    <w:basedOn w:val="DefaultParagraphFont"/>
    <w:rsid w:val="001421CC"/>
  </w:style>
  <w:style w:type="character" w:customStyle="1" w:styleId="m-7132783935570312610gmail-style13ptbold">
    <w:name w:val="m_-7132783935570312610gmail-style13ptbold"/>
    <w:basedOn w:val="DefaultParagraphFont"/>
    <w:rsid w:val="001421CC"/>
  </w:style>
  <w:style w:type="character" w:customStyle="1" w:styleId="m-7132783935570312610gmail-styleunderline">
    <w:name w:val="m_-7132783935570312610gmail-styleunderline"/>
    <w:basedOn w:val="DefaultParagraphFont"/>
    <w:rsid w:val="001421CC"/>
  </w:style>
  <w:style w:type="character" w:customStyle="1" w:styleId="m-6981990450395113625gmail-style13ptbold">
    <w:name w:val="m_-6981990450395113625gmail-style13ptbold"/>
    <w:basedOn w:val="DefaultParagraphFont"/>
    <w:rsid w:val="001421CC"/>
  </w:style>
  <w:style w:type="character" w:customStyle="1" w:styleId="m-6981990450395113625gmail-styleunderline">
    <w:name w:val="m_-6981990450395113625gmail-styleunderline"/>
    <w:basedOn w:val="DefaultParagraphFont"/>
    <w:rsid w:val="001421CC"/>
  </w:style>
  <w:style w:type="character" w:customStyle="1" w:styleId="m3174821491603330868gmail-style13ptbold">
    <w:name w:val="m_3174821491603330868gmail-style13ptbold"/>
    <w:basedOn w:val="DefaultParagraphFont"/>
    <w:rsid w:val="001421CC"/>
  </w:style>
  <w:style w:type="character" w:customStyle="1" w:styleId="m3174821491603330868gmail-styleunderline">
    <w:name w:val="m_3174821491603330868gmail-styleunderline"/>
    <w:basedOn w:val="DefaultParagraphFont"/>
    <w:rsid w:val="001421CC"/>
  </w:style>
  <w:style w:type="character" w:customStyle="1" w:styleId="m-1346525051414388495gmail-style13ptbold">
    <w:name w:val="m_-1346525051414388495gmail-style13ptbold"/>
    <w:basedOn w:val="DefaultParagraphFont"/>
    <w:rsid w:val="001421CC"/>
  </w:style>
  <w:style w:type="character" w:customStyle="1" w:styleId="m-1346525051414388495gmail-styleunderline">
    <w:name w:val="m_-1346525051414388495gmail-styleunderline"/>
    <w:basedOn w:val="DefaultParagraphFont"/>
    <w:rsid w:val="001421CC"/>
  </w:style>
  <w:style w:type="character" w:customStyle="1" w:styleId="m-1841161667384407837gmail-style13ptbold">
    <w:name w:val="m_-1841161667384407837gmail-style13ptbold"/>
    <w:basedOn w:val="DefaultParagraphFont"/>
    <w:rsid w:val="001421CC"/>
  </w:style>
  <w:style w:type="character" w:customStyle="1" w:styleId="m-1841161667384407837gmail-styleunderline">
    <w:name w:val="m_-1841161667384407837gmail-styleunderline"/>
    <w:basedOn w:val="DefaultParagraphFont"/>
    <w:rsid w:val="001421CC"/>
  </w:style>
  <w:style w:type="character" w:customStyle="1" w:styleId="m-2090357458226654767gmail-style13ptbold">
    <w:name w:val="m_-2090357458226654767gmail-style13ptbold"/>
    <w:basedOn w:val="DefaultParagraphFont"/>
    <w:rsid w:val="001421CC"/>
  </w:style>
  <w:style w:type="character" w:customStyle="1" w:styleId="m-2090357458226654767gmail-styleunderline">
    <w:name w:val="m_-2090357458226654767gmail-styleunderline"/>
    <w:basedOn w:val="DefaultParagraphFont"/>
    <w:rsid w:val="001421CC"/>
  </w:style>
  <w:style w:type="character" w:customStyle="1" w:styleId="m-750723176661811423gmail-style13ptbold">
    <w:name w:val="m_-750723176661811423gmail-style13ptbold"/>
    <w:basedOn w:val="DefaultParagraphFont"/>
    <w:rsid w:val="001421CC"/>
  </w:style>
  <w:style w:type="character" w:customStyle="1" w:styleId="m-3856049602494806935gmail-style13ptbold">
    <w:name w:val="m_-3856049602494806935gmail-style13ptbold"/>
    <w:basedOn w:val="DefaultParagraphFont"/>
    <w:rsid w:val="001421CC"/>
  </w:style>
  <w:style w:type="character" w:customStyle="1" w:styleId="m-3856049602494806935gmail-styleunderline">
    <w:name w:val="m_-3856049602494806935gmail-styleunderline"/>
    <w:basedOn w:val="DefaultParagraphFont"/>
    <w:rsid w:val="001421CC"/>
  </w:style>
  <w:style w:type="paragraph" w:customStyle="1" w:styleId="removeTag">
    <w:name w:val="removeTag"/>
    <w:basedOn w:val="Normal"/>
    <w:link w:val="removeTagChar"/>
    <w:uiPriority w:val="4"/>
    <w:qFormat/>
    <w:rsid w:val="001421CC"/>
    <w:pPr>
      <w:keepNext/>
      <w:keepLines/>
      <w:spacing w:before="40" w:after="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421CC"/>
    <w:rPr>
      <w:rFonts w:ascii="Calibri" w:eastAsiaTheme="majorEastAsia" w:hAnsi="Calibri" w:cstheme="majorBidi"/>
      <w:b/>
      <w:iCs/>
      <w:sz w:val="26"/>
    </w:rPr>
  </w:style>
  <w:style w:type="character" w:customStyle="1" w:styleId="m9047186238153359583gmail-style13ptbold">
    <w:name w:val="m_9047186238153359583gmail-style13ptbold"/>
    <w:basedOn w:val="DefaultParagraphFont"/>
    <w:rsid w:val="001421CC"/>
  </w:style>
  <w:style w:type="character" w:customStyle="1" w:styleId="m-2509213172314986545style13ptbold">
    <w:name w:val="m_-2509213172314986545style13ptbold"/>
    <w:basedOn w:val="DefaultParagraphFont"/>
    <w:rsid w:val="001421CC"/>
  </w:style>
  <w:style w:type="character" w:customStyle="1" w:styleId="m-2509213172314986545styleunderline">
    <w:name w:val="m_-2509213172314986545styleunderline"/>
    <w:basedOn w:val="DefaultParagraphFont"/>
    <w:rsid w:val="001421CC"/>
  </w:style>
  <w:style w:type="character" w:customStyle="1" w:styleId="article-sdn">
    <w:name w:val="article-sdn"/>
    <w:basedOn w:val="DefaultParagraphFont"/>
    <w:rsid w:val="001421CC"/>
  </w:style>
  <w:style w:type="character" w:customStyle="1" w:styleId="Char1">
    <w:name w:val="Char1"/>
    <w:basedOn w:val="DefaultParagraphFont"/>
    <w:rsid w:val="001421CC"/>
    <w:rPr>
      <w:rFonts w:cs="Arial"/>
      <w:b/>
      <w:bCs/>
      <w:iCs/>
      <w:sz w:val="24"/>
      <w:szCs w:val="28"/>
      <w:lang w:val="en-US" w:eastAsia="en-US" w:bidi="ar-SA"/>
    </w:rPr>
  </w:style>
  <w:style w:type="paragraph" w:customStyle="1" w:styleId="UnderlineStyle0">
    <w:name w:val="Underline Style"/>
    <w:basedOn w:val="Normal"/>
    <w:link w:val="UnderlineStyleChar"/>
    <w:qFormat/>
    <w:rsid w:val="001421CC"/>
    <w:rPr>
      <w:rFonts w:eastAsia="Times New Roman"/>
      <w:b/>
      <w:sz w:val="22"/>
      <w:u w:val="single"/>
    </w:rPr>
  </w:style>
  <w:style w:type="character" w:customStyle="1" w:styleId="m-4851586476605706605gmail-styleunderline">
    <w:name w:val="m_-4851586476605706605gmail-styleunderline"/>
    <w:basedOn w:val="DefaultParagraphFont"/>
    <w:rsid w:val="001421CC"/>
  </w:style>
  <w:style w:type="character" w:customStyle="1" w:styleId="CitationCharChar">
    <w:name w:val="Citation Char Char"/>
    <w:basedOn w:val="DefaultParagraphFont"/>
    <w:rsid w:val="001421CC"/>
    <w:rPr>
      <w:rFonts w:ascii="Times New Roman" w:eastAsia="Times New Roman" w:hAnsi="Times New Roman"/>
      <w:bCs/>
      <w:sz w:val="14"/>
    </w:rPr>
  </w:style>
  <w:style w:type="character" w:customStyle="1" w:styleId="italics">
    <w:name w:val="italics"/>
    <w:basedOn w:val="DefaultParagraphFont"/>
    <w:rsid w:val="001421CC"/>
  </w:style>
  <w:style w:type="character" w:customStyle="1" w:styleId="StyleStyleBoldUnderlineUnderlineIntenseEmphasis1apple-style-">
    <w:name w:val="Style Style Bold UnderlineUnderlineIntense Emphasis1apple-style-..."/>
    <w:basedOn w:val="DefaultParagraphFont"/>
    <w:rsid w:val="001421C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421C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421CC"/>
    <w:rPr>
      <w:rFonts w:ascii="Georgia" w:hAnsi="Georgia"/>
      <w:u w:val="single"/>
    </w:rPr>
  </w:style>
  <w:style w:type="paragraph" w:customStyle="1" w:styleId="StyleCardsGeorgia12ptBoldThickunderlineBorderSin">
    <w:name w:val="Style Cards + Georgia 12 pt Bold Thick underline Border: : (Sin..."/>
    <w:basedOn w:val="Normal"/>
    <w:qFormat/>
    <w:rsid w:val="001421CC"/>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421CC"/>
    <w:rPr>
      <w:rFonts w:ascii="Georgia" w:hAnsi="Georgia"/>
      <w:sz w:val="24"/>
      <w:u w:val="single"/>
    </w:rPr>
  </w:style>
  <w:style w:type="paragraph" w:customStyle="1" w:styleId="StyleCardsGeorgia">
    <w:name w:val="Style Cards + Georgia"/>
    <w:basedOn w:val="Normal"/>
    <w:qFormat/>
    <w:rsid w:val="001421C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421C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421CC"/>
    <w:pPr>
      <w:spacing w:after="200" w:line="276" w:lineRule="auto"/>
      <w:contextualSpacing/>
    </w:pPr>
    <w:rPr>
      <w:rFonts w:eastAsia="Malgun Gothic"/>
      <w:sz w:val="24"/>
      <w:u w:val="single"/>
    </w:rPr>
  </w:style>
  <w:style w:type="paragraph" w:customStyle="1" w:styleId="Hat1">
    <w:name w:val="Hat1"/>
    <w:basedOn w:val="Normal"/>
    <w:next w:val="Normal"/>
    <w:uiPriority w:val="2"/>
    <w:qFormat/>
    <w:rsid w:val="001421CC"/>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qFormat/>
    <w:rsid w:val="001421CC"/>
    <w:pPr>
      <w:spacing w:before="100" w:beforeAutospacing="1" w:after="100" w:afterAutospacing="1"/>
    </w:pPr>
    <w:rPr>
      <w:rFonts w:eastAsia="Times New Roman"/>
    </w:rPr>
  </w:style>
  <w:style w:type="paragraph" w:customStyle="1" w:styleId="tagline1">
    <w:name w:val="tagline"/>
    <w:basedOn w:val="Normal"/>
    <w:qFormat/>
    <w:rsid w:val="001421CC"/>
    <w:pPr>
      <w:spacing w:before="100" w:beforeAutospacing="1" w:after="100" w:afterAutospacing="1"/>
    </w:pPr>
    <w:rPr>
      <w:rFonts w:eastAsia="Times New Roman"/>
    </w:rPr>
  </w:style>
  <w:style w:type="paragraph" w:customStyle="1" w:styleId="Block1">
    <w:name w:val="Block1"/>
    <w:basedOn w:val="Normal"/>
    <w:next w:val="Normal"/>
    <w:uiPriority w:val="3"/>
    <w:qFormat/>
    <w:rsid w:val="001421CC"/>
    <w:pPr>
      <w:keepNext/>
      <w:keepLines/>
      <w:pageBreakBefore/>
      <w:spacing w:before="200"/>
      <w:jc w:val="center"/>
      <w:outlineLvl w:val="2"/>
    </w:pPr>
    <w:rPr>
      <w:rFonts w:eastAsia="Times New Roman"/>
      <w:b/>
      <w:bCs/>
      <w:sz w:val="32"/>
      <w:u w:val="single"/>
    </w:rPr>
  </w:style>
  <w:style w:type="paragraph" w:customStyle="1" w:styleId="ReallySamllText">
    <w:name w:val="ReallySamllText"/>
    <w:basedOn w:val="Normal"/>
    <w:link w:val="ReallySamllTextChar"/>
    <w:autoRedefine/>
    <w:qFormat/>
    <w:rsid w:val="001421CC"/>
    <w:rPr>
      <w:rFonts w:asciiTheme="minorHAnsi" w:hAnsiTheme="minorHAnsi"/>
      <w:sz w:val="12"/>
    </w:rPr>
  </w:style>
  <w:style w:type="paragraph" w:customStyle="1" w:styleId="CardCites">
    <w:name w:val="Card Cites"/>
    <w:basedOn w:val="Normal"/>
    <w:next w:val="Normal"/>
    <w:qFormat/>
    <w:rsid w:val="001421CC"/>
    <w:rPr>
      <w:rFonts w:eastAsia="Times New Roman"/>
      <w:b/>
      <w:sz w:val="20"/>
    </w:rPr>
  </w:style>
  <w:style w:type="paragraph" w:customStyle="1" w:styleId="NormalWeb3">
    <w:name w:val="Normal (Web)3"/>
    <w:basedOn w:val="Normal"/>
    <w:qFormat/>
    <w:rsid w:val="001421CC"/>
    <w:pPr>
      <w:spacing w:before="100" w:beforeAutospacing="1" w:after="100" w:afterAutospacing="1" w:line="255" w:lineRule="atLeast"/>
    </w:pPr>
    <w:rPr>
      <w:rFonts w:eastAsia="Times New Roman"/>
      <w:color w:val="000000"/>
      <w:sz w:val="20"/>
      <w:szCs w:val="20"/>
    </w:rPr>
  </w:style>
  <w:style w:type="paragraph" w:customStyle="1" w:styleId="TagCiteChar4">
    <w:name w:val="Tag / Cite Char"/>
    <w:basedOn w:val="Normal"/>
    <w:qFormat/>
    <w:rsid w:val="001421CC"/>
    <w:rPr>
      <w:rFonts w:eastAsia="Times New Roman"/>
      <w:b/>
      <w:color w:val="000000"/>
    </w:rPr>
  </w:style>
  <w:style w:type="paragraph" w:customStyle="1" w:styleId="PageNumber2">
    <w:name w:val="Page Number2"/>
    <w:basedOn w:val="Normal"/>
    <w:next w:val="Normal"/>
    <w:qFormat/>
    <w:rsid w:val="001421CC"/>
    <w:rPr>
      <w:rFonts w:eastAsia="Times New Roman"/>
      <w:sz w:val="20"/>
    </w:rPr>
  </w:style>
  <w:style w:type="paragraph" w:customStyle="1" w:styleId="HeaderFooter">
    <w:name w:val="Header &amp; Footer"/>
    <w:qFormat/>
    <w:rsid w:val="001421CC"/>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1421CC"/>
    <w:rPr>
      <w:rFonts w:ascii="Arial Narrow" w:eastAsia="Times New Roman" w:hAnsi="Arial Narrow"/>
      <w:color w:val="000000"/>
      <w:sz w:val="16"/>
    </w:rPr>
  </w:style>
  <w:style w:type="paragraph" w:customStyle="1" w:styleId="CardTextUnderlined">
    <w:name w:val="Card Text Underlined"/>
    <w:basedOn w:val="Normal"/>
    <w:qFormat/>
    <w:rsid w:val="001421CC"/>
    <w:rPr>
      <w:rFonts w:ascii="Arial Narrow" w:eastAsia="Times New Roman" w:hAnsi="Arial Narrow"/>
      <w:u w:val="single"/>
    </w:rPr>
  </w:style>
  <w:style w:type="paragraph" w:customStyle="1" w:styleId="HeaderDebate">
    <w:name w:val="Header Debate"/>
    <w:basedOn w:val="Normal"/>
    <w:qFormat/>
    <w:rsid w:val="001421CC"/>
    <w:pPr>
      <w:jc w:val="center"/>
      <w:outlineLvl w:val="0"/>
    </w:pPr>
    <w:rPr>
      <w:rFonts w:eastAsia="Times New Roman"/>
      <w:b/>
      <w:sz w:val="48"/>
      <w:u w:val="words"/>
    </w:rPr>
  </w:style>
  <w:style w:type="paragraph" w:customStyle="1" w:styleId="NormalWeb1">
    <w:name w:val="Normal (Web)1"/>
    <w:basedOn w:val="Normal"/>
    <w:qFormat/>
    <w:rsid w:val="001421CC"/>
    <w:pPr>
      <w:spacing w:before="100" w:beforeAutospacing="1" w:after="100" w:afterAutospacing="1"/>
    </w:pPr>
    <w:rPr>
      <w:rFonts w:eastAsia="Times New Roman"/>
      <w:sz w:val="20"/>
      <w:szCs w:val="20"/>
    </w:rPr>
  </w:style>
  <w:style w:type="paragraph" w:customStyle="1" w:styleId="CardTagCharChar">
    <w:name w:val="Card Tag Char Char"/>
    <w:basedOn w:val="Normal"/>
    <w:qFormat/>
    <w:rsid w:val="001421CC"/>
    <w:rPr>
      <w:rFonts w:eastAsia="Times New Roman"/>
      <w:b/>
    </w:rPr>
  </w:style>
  <w:style w:type="paragraph" w:customStyle="1" w:styleId="fixed">
    <w:name w:val="fixed"/>
    <w:basedOn w:val="Normal"/>
    <w:qFormat/>
    <w:rsid w:val="001421C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1421CC"/>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1421CC"/>
    <w:pPr>
      <w:autoSpaceDE w:val="0"/>
      <w:autoSpaceDN w:val="0"/>
      <w:adjustRightInd w:val="0"/>
    </w:pPr>
    <w:rPr>
      <w:rFonts w:eastAsia="Times New Roman"/>
    </w:rPr>
  </w:style>
  <w:style w:type="character" w:customStyle="1" w:styleId="NormalUnderlineChar1">
    <w:name w:val="Normal Underline Char1"/>
    <w:locked/>
    <w:rsid w:val="001421CC"/>
    <w:rPr>
      <w:u w:val="single"/>
    </w:rPr>
  </w:style>
  <w:style w:type="paragraph" w:customStyle="1" w:styleId="byline1">
    <w:name w:val="byline1"/>
    <w:basedOn w:val="Normal"/>
    <w:qFormat/>
    <w:rsid w:val="001421CC"/>
    <w:pPr>
      <w:spacing w:after="240" w:line="360" w:lineRule="atLeast"/>
    </w:pPr>
    <w:rPr>
      <w:rFonts w:eastAsia="Times New Roman"/>
      <w:b/>
      <w:bCs/>
      <w:sz w:val="16"/>
      <w:szCs w:val="16"/>
    </w:rPr>
  </w:style>
  <w:style w:type="paragraph" w:customStyle="1" w:styleId="PlaceholderText1">
    <w:name w:val="Placeholder Text1"/>
    <w:basedOn w:val="Normal"/>
    <w:qFormat/>
    <w:rsid w:val="001421CC"/>
    <w:pPr>
      <w:keepNext/>
      <w:numPr>
        <w:numId w:val="15"/>
      </w:numPr>
      <w:outlineLvl w:val="0"/>
    </w:pPr>
    <w:rPr>
      <w:rFonts w:eastAsia="MS Gothic"/>
    </w:rPr>
  </w:style>
  <w:style w:type="character" w:customStyle="1" w:styleId="ImportantTextChar">
    <w:name w:val="Important Text Char"/>
    <w:link w:val="ImportantText"/>
    <w:locked/>
    <w:rsid w:val="001421C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421C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2"/>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421CC"/>
    <w:rPr>
      <w:rFonts w:ascii="HNKAOE+Arial" w:hAnsi="HNKAOE+Arial"/>
    </w:rPr>
  </w:style>
  <w:style w:type="paragraph" w:customStyle="1" w:styleId="StyleBodyText11ptBlackUnderline">
    <w:name w:val="Style Body Text + 11 pt Black Underline"/>
    <w:basedOn w:val="BodyText"/>
    <w:link w:val="StyleBodyText11ptBlackUnderlineChar"/>
    <w:qFormat/>
    <w:rsid w:val="001421CC"/>
    <w:pPr>
      <w:autoSpaceDE w:val="0"/>
      <w:autoSpaceDN w:val="0"/>
      <w:adjustRightInd w:val="0"/>
      <w:spacing w:after="0"/>
    </w:pPr>
    <w:rPr>
      <w:rFonts w:ascii="HNKAOE+Arial" w:eastAsiaTheme="minorHAnsi" w:hAnsi="HNKAOE+Arial"/>
      <w:sz w:val="22"/>
      <w:szCs w:val="22"/>
    </w:rPr>
  </w:style>
  <w:style w:type="character" w:customStyle="1" w:styleId="Normal2BoldChar">
    <w:name w:val="Normal2 + Bold Char"/>
    <w:link w:val="Normal2Bold"/>
    <w:locked/>
    <w:rsid w:val="001421CC"/>
    <w:rPr>
      <w:rFonts w:ascii="Times New Roman" w:eastAsia="Times New Roman" w:hAnsi="Times New Roman" w:cs="Arial"/>
      <w:b/>
      <w:szCs w:val="44"/>
    </w:rPr>
  </w:style>
  <w:style w:type="paragraph" w:customStyle="1" w:styleId="Normal2Bold">
    <w:name w:val="Normal2 + Bold"/>
    <w:basedOn w:val="Normal"/>
    <w:link w:val="Normal2BoldChar"/>
    <w:qFormat/>
    <w:rsid w:val="001421CC"/>
    <w:pPr>
      <w:tabs>
        <w:tab w:val="left" w:pos="1440"/>
      </w:tabs>
    </w:pPr>
    <w:rPr>
      <w:rFonts w:ascii="Times New Roman" w:eastAsia="Times New Roman" w:hAnsi="Times New Roman" w:cs="Arial"/>
      <w:b/>
      <w:sz w:val="22"/>
      <w:szCs w:val="44"/>
    </w:rPr>
  </w:style>
  <w:style w:type="character" w:customStyle="1" w:styleId="ListContentsChar">
    <w:name w:val="List Contents Char"/>
    <w:link w:val="ListContents"/>
    <w:locked/>
    <w:rsid w:val="001421CC"/>
    <w:rPr>
      <w:rFonts w:ascii="Times New Roman" w:eastAsia="Times New Roman" w:hAnsi="Times New Roman"/>
      <w:lang w:eastAsia="ar-SA"/>
    </w:rPr>
  </w:style>
  <w:style w:type="paragraph" w:customStyle="1" w:styleId="ListContents">
    <w:name w:val="List Contents"/>
    <w:basedOn w:val="Normal"/>
    <w:link w:val="ListContentsChar"/>
    <w:qFormat/>
    <w:rsid w:val="001421CC"/>
    <w:pPr>
      <w:widowControl w:val="0"/>
      <w:suppressAutoHyphens/>
      <w:ind w:left="567"/>
    </w:pPr>
    <w:rPr>
      <w:rFonts w:ascii="Times New Roman" w:eastAsia="Times New Roman" w:hAnsi="Times New Roman"/>
      <w:sz w:val="22"/>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421C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421CC"/>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1421CC"/>
    <w:rPr>
      <w:rFonts w:ascii="Calibri" w:hAnsi="Calibri"/>
      <w:sz w:val="24"/>
      <w:u w:val="thick"/>
    </w:rPr>
  </w:style>
  <w:style w:type="character" w:customStyle="1" w:styleId="UnimportantCharChar">
    <w:name w:val="Unimportant Char Char"/>
    <w:link w:val="Unimportant"/>
    <w:locked/>
    <w:rsid w:val="001421CC"/>
    <w:rPr>
      <w:rFonts w:ascii="Arial" w:eastAsia="Times New Roman" w:hAnsi="Arial"/>
      <w:sz w:val="12"/>
    </w:rPr>
  </w:style>
  <w:style w:type="paragraph" w:customStyle="1" w:styleId="Unimportant">
    <w:name w:val="Unimportant"/>
    <w:basedOn w:val="Normal"/>
    <w:link w:val="UnimportantCharChar"/>
    <w:qFormat/>
    <w:rsid w:val="001421CC"/>
    <w:pPr>
      <w:jc w:val="both"/>
    </w:pPr>
    <w:rPr>
      <w:rFonts w:ascii="Arial" w:eastAsia="Times New Roman" w:hAnsi="Arial"/>
      <w:sz w:val="12"/>
    </w:rPr>
  </w:style>
  <w:style w:type="paragraph" w:customStyle="1" w:styleId="StyleHeading1Justified">
    <w:name w:val="Style Heading 1 + Justified"/>
    <w:basedOn w:val="Normal"/>
    <w:next w:val="Normal"/>
    <w:qFormat/>
    <w:rsid w:val="001421CC"/>
    <w:rPr>
      <w:rFonts w:eastAsia="Times New Roman"/>
      <w:sz w:val="20"/>
      <w:szCs w:val="20"/>
    </w:rPr>
  </w:style>
  <w:style w:type="paragraph" w:customStyle="1" w:styleId="textunderline0">
    <w:name w:val="text underline"/>
    <w:basedOn w:val="Normal"/>
    <w:link w:val="textunderlineChar0"/>
    <w:autoRedefine/>
    <w:qFormat/>
    <w:rsid w:val="001421CC"/>
    <w:rPr>
      <w:rFonts w:asciiTheme="minorHAnsi" w:hAnsiTheme="minorHAnsi"/>
      <w:sz w:val="22"/>
      <w:u w:val="thick"/>
    </w:rPr>
  </w:style>
  <w:style w:type="paragraph" w:customStyle="1" w:styleId="DebateCite">
    <w:name w:val="Debate Cite"/>
    <w:basedOn w:val="Normal"/>
    <w:autoRedefine/>
    <w:qFormat/>
    <w:rsid w:val="001421CC"/>
    <w:pPr>
      <w:tabs>
        <w:tab w:val="left" w:pos="270"/>
      </w:tabs>
    </w:pPr>
    <w:rPr>
      <w:rFonts w:eastAsia="Times New Roman"/>
      <w:sz w:val="20"/>
    </w:rPr>
  </w:style>
  <w:style w:type="paragraph" w:customStyle="1" w:styleId="BlockTitle10">
    <w:name w:val="Block Title #1"/>
    <w:basedOn w:val="Heading1"/>
    <w:qFormat/>
    <w:rsid w:val="001421C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1421CC"/>
    <w:pPr>
      <w:widowControl w:val="0"/>
      <w:suppressAutoHyphens/>
    </w:pPr>
    <w:rPr>
      <w:rFonts w:ascii="Courier New" w:eastAsia="Courier New" w:hAnsi="Courier New"/>
      <w:sz w:val="20"/>
      <w:szCs w:val="20"/>
    </w:rPr>
  </w:style>
  <w:style w:type="paragraph" w:customStyle="1" w:styleId="DottedUnderline1">
    <w:name w:val="DottedUnderline"/>
    <w:basedOn w:val="Cites"/>
    <w:qFormat/>
    <w:rsid w:val="001421CC"/>
    <w:pPr>
      <w:autoSpaceDE w:val="0"/>
      <w:autoSpaceDN w:val="0"/>
      <w:adjustRightInd w:val="0"/>
    </w:pPr>
    <w:rPr>
      <w:rFonts w:eastAsia="Times New Roman" w:cs="Times-Roman"/>
      <w:b w:val="0"/>
      <w:bCs/>
      <w:szCs w:val="22"/>
      <w:u w:val="dash"/>
      <w:lang w:bidi="en-US"/>
    </w:rPr>
  </w:style>
  <w:style w:type="paragraph" w:customStyle="1" w:styleId="PageNumber3">
    <w:name w:val="Page Number3"/>
    <w:basedOn w:val="Normal"/>
    <w:next w:val="Normal"/>
    <w:qFormat/>
    <w:rsid w:val="001421CC"/>
    <w:rPr>
      <w:rFonts w:eastAsia="Times New Roman"/>
      <w:sz w:val="20"/>
    </w:rPr>
  </w:style>
  <w:style w:type="paragraph" w:customStyle="1" w:styleId="PageNumber4">
    <w:name w:val="Page Number4"/>
    <w:basedOn w:val="Normal"/>
    <w:next w:val="Normal"/>
    <w:qFormat/>
    <w:rsid w:val="001421CC"/>
    <w:rPr>
      <w:rFonts w:eastAsia="Times New Roman"/>
      <w:sz w:val="20"/>
    </w:rPr>
  </w:style>
  <w:style w:type="paragraph" w:customStyle="1" w:styleId="PageNumber5">
    <w:name w:val="Page Number5"/>
    <w:basedOn w:val="Normal"/>
    <w:next w:val="Normal"/>
    <w:qFormat/>
    <w:rsid w:val="001421CC"/>
    <w:rPr>
      <w:rFonts w:eastAsia="Times New Roman"/>
      <w:sz w:val="20"/>
    </w:rPr>
  </w:style>
  <w:style w:type="paragraph" w:customStyle="1" w:styleId="smalltext10">
    <w:name w:val="small text1"/>
    <w:basedOn w:val="Normal"/>
    <w:next w:val="Normal"/>
    <w:uiPriority w:val="4"/>
    <w:qFormat/>
    <w:rsid w:val="001421CC"/>
    <w:pPr>
      <w:keepNext/>
      <w:keepLines/>
      <w:spacing w:before="200"/>
      <w:outlineLvl w:val="3"/>
    </w:pPr>
    <w:rPr>
      <w:rFonts w:eastAsia="Times New Roman"/>
      <w:b/>
      <w:bCs/>
      <w:iCs/>
      <w:sz w:val="26"/>
    </w:rPr>
  </w:style>
  <w:style w:type="character" w:customStyle="1" w:styleId="CircleChar">
    <w:name w:val="Circle Char"/>
    <w:link w:val="Circle"/>
    <w:locked/>
    <w:rsid w:val="001421CC"/>
    <w:rPr>
      <w:rFonts w:ascii="Calibri" w:eastAsia="Times New Roman" w:hAnsi="Calibri"/>
      <w:b/>
      <w:i/>
      <w:sz w:val="24"/>
      <w:szCs w:val="18"/>
      <w:u w:val="thick"/>
    </w:rPr>
  </w:style>
  <w:style w:type="paragraph" w:customStyle="1" w:styleId="PageNumber6">
    <w:name w:val="Page Number6"/>
    <w:basedOn w:val="Normal"/>
    <w:next w:val="Normal"/>
    <w:qFormat/>
    <w:rsid w:val="001421CC"/>
    <w:rPr>
      <w:rFonts w:eastAsia="Times New Roman"/>
      <w:sz w:val="20"/>
    </w:rPr>
  </w:style>
  <w:style w:type="paragraph" w:customStyle="1" w:styleId="user">
    <w:name w:val="user"/>
    <w:basedOn w:val="Normal"/>
    <w:qFormat/>
    <w:rsid w:val="001421CC"/>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1421CC"/>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1421CC"/>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1421C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421C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421C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1421CC"/>
    <w:rPr>
      <w:rFonts w:eastAsia="Times New Roman"/>
      <w:sz w:val="20"/>
    </w:rPr>
  </w:style>
  <w:style w:type="character" w:customStyle="1" w:styleId="Style8ptChar">
    <w:name w:val="Style 8 pt Char"/>
    <w:rsid w:val="001421CC"/>
    <w:rPr>
      <w:rFonts w:ascii="Garamond" w:eastAsia="Calibri" w:hAnsi="Garamond" w:hint="default"/>
      <w:sz w:val="16"/>
      <w:szCs w:val="22"/>
    </w:rPr>
  </w:style>
  <w:style w:type="character" w:customStyle="1" w:styleId="message-item">
    <w:name w:val="message-item"/>
    <w:rsid w:val="001421CC"/>
  </w:style>
  <w:style w:type="character" w:customStyle="1" w:styleId="datestamp">
    <w:name w:val="datestamp"/>
    <w:rsid w:val="001421CC"/>
  </w:style>
  <w:style w:type="character" w:customStyle="1" w:styleId="forenames">
    <w:name w:val="forenames"/>
    <w:rsid w:val="001421CC"/>
  </w:style>
  <w:style w:type="character" w:customStyle="1" w:styleId="surname">
    <w:name w:val="surname"/>
    <w:rsid w:val="001421CC"/>
  </w:style>
  <w:style w:type="character" w:customStyle="1" w:styleId="refpreview">
    <w:name w:val="refpreview"/>
    <w:rsid w:val="001421CC"/>
  </w:style>
  <w:style w:type="character" w:customStyle="1" w:styleId="loose1">
    <w:name w:val="loose1"/>
    <w:rsid w:val="001421CC"/>
  </w:style>
  <w:style w:type="character" w:customStyle="1" w:styleId="gsa">
    <w:name w:val="gs_a"/>
    <w:rsid w:val="001421CC"/>
  </w:style>
  <w:style w:type="character" w:customStyle="1" w:styleId="mainarttitle">
    <w:name w:val="mainarttitle"/>
    <w:rsid w:val="001421CC"/>
  </w:style>
  <w:style w:type="character" w:customStyle="1" w:styleId="mainartauthor">
    <w:name w:val="mainartauthor"/>
    <w:rsid w:val="001421CC"/>
  </w:style>
  <w:style w:type="character" w:customStyle="1" w:styleId="mainartdate">
    <w:name w:val="mainartdate"/>
    <w:rsid w:val="001421CC"/>
  </w:style>
  <w:style w:type="character" w:customStyle="1" w:styleId="gsggs">
    <w:name w:val="gs_ggs"/>
    <w:rsid w:val="001421CC"/>
  </w:style>
  <w:style w:type="character" w:customStyle="1" w:styleId="ahead">
    <w:name w:val="a_head"/>
    <w:rsid w:val="001421CC"/>
  </w:style>
  <w:style w:type="character" w:customStyle="1" w:styleId="docbody">
    <w:name w:val="docbody"/>
    <w:rsid w:val="001421CC"/>
  </w:style>
  <w:style w:type="character" w:customStyle="1" w:styleId="superscript">
    <w:name w:val="superscript"/>
    <w:rsid w:val="001421CC"/>
  </w:style>
  <w:style w:type="character" w:customStyle="1" w:styleId="bwxsm">
    <w:name w:val="b w xsm"/>
    <w:rsid w:val="001421CC"/>
  </w:style>
  <w:style w:type="character" w:customStyle="1" w:styleId="fstd">
    <w:name w:val="f std"/>
    <w:rsid w:val="001421CC"/>
  </w:style>
  <w:style w:type="character" w:customStyle="1" w:styleId="heading2char2charchar1">
    <w:name w:val="heading2char2charchar1"/>
    <w:rsid w:val="001421CC"/>
  </w:style>
  <w:style w:type="character" w:customStyle="1" w:styleId="charchar60">
    <w:name w:val="charchar6"/>
    <w:rsid w:val="001421CC"/>
  </w:style>
  <w:style w:type="character" w:customStyle="1" w:styleId="bio1">
    <w:name w:val="bio1"/>
    <w:rsid w:val="001421CC"/>
    <w:rPr>
      <w:rFonts w:ascii="Arial" w:hAnsi="Arial" w:cs="Arial" w:hint="default"/>
      <w:i/>
      <w:iCs/>
      <w:color w:val="000000"/>
      <w:sz w:val="20"/>
      <w:szCs w:val="20"/>
    </w:rPr>
  </w:style>
  <w:style w:type="character" w:customStyle="1" w:styleId="cardCharCharCharCharCharChar">
    <w:name w:val="card Char Char Char Char Char Char"/>
    <w:rsid w:val="001421CC"/>
    <w:rPr>
      <w:sz w:val="24"/>
      <w:szCs w:val="24"/>
      <w:lang w:val="en-US" w:eastAsia="en-US" w:bidi="ar-SA"/>
    </w:rPr>
  </w:style>
  <w:style w:type="character" w:customStyle="1" w:styleId="Style24ptBoldUnderlineCenteredCharChar">
    <w:name w:val="Style 24 pt Bold Underline Centered Char Char"/>
    <w:rsid w:val="001421CC"/>
    <w:rPr>
      <w:b/>
      <w:bCs/>
      <w:sz w:val="48"/>
      <w:szCs w:val="24"/>
      <w:u w:val="single"/>
      <w:lang w:val="en-US" w:eastAsia="en-US" w:bidi="ar-SA"/>
    </w:rPr>
  </w:style>
  <w:style w:type="character" w:customStyle="1" w:styleId="TagCiteCharChar0">
    <w:name w:val="Tag / Cite Char Char"/>
    <w:rsid w:val="001421CC"/>
    <w:rPr>
      <w:b/>
      <w:bCs w:val="0"/>
      <w:color w:val="000000"/>
      <w:sz w:val="24"/>
      <w:szCs w:val="24"/>
      <w:lang w:val="en-US" w:eastAsia="en-US" w:bidi="ar-SA"/>
    </w:rPr>
  </w:style>
  <w:style w:type="character" w:customStyle="1" w:styleId="CardTextUnderlinedCharChar">
    <w:name w:val="Card Text Underlined Char Char"/>
    <w:rsid w:val="001421CC"/>
    <w:rPr>
      <w:rFonts w:ascii="Arial Narrow" w:hAnsi="Arial Narrow" w:hint="default"/>
      <w:szCs w:val="24"/>
      <w:u w:val="single"/>
      <w:lang w:val="en-US" w:eastAsia="en-US" w:bidi="ar-SA"/>
    </w:rPr>
  </w:style>
  <w:style w:type="character" w:customStyle="1" w:styleId="CardTagCharCharChar">
    <w:name w:val="Card Tag Char Char Char"/>
    <w:rsid w:val="001421CC"/>
    <w:rPr>
      <w:b/>
      <w:bCs w:val="0"/>
      <w:sz w:val="24"/>
      <w:szCs w:val="24"/>
      <w:lang w:val="en-US" w:eastAsia="en-US" w:bidi="ar-SA"/>
    </w:rPr>
  </w:style>
  <w:style w:type="character" w:customStyle="1" w:styleId="mainbody">
    <w:name w:val="mainbody"/>
    <w:rsid w:val="001421CC"/>
  </w:style>
  <w:style w:type="character" w:customStyle="1" w:styleId="UnderlineStyleChar20">
    <w:name w:val="Underline Style Char2"/>
    <w:rsid w:val="001421CC"/>
    <w:rPr>
      <w:rFonts w:ascii="Garamond" w:hAnsi="Garamond" w:hint="default"/>
      <w:sz w:val="22"/>
      <w:szCs w:val="24"/>
      <w:u w:val="single"/>
      <w:lang w:val="en-US" w:eastAsia="en-US" w:bidi="ar-SA"/>
    </w:rPr>
  </w:style>
  <w:style w:type="character" w:customStyle="1" w:styleId="t13">
    <w:name w:val="t13"/>
    <w:rsid w:val="001421CC"/>
  </w:style>
  <w:style w:type="character" w:customStyle="1" w:styleId="lead">
    <w:name w:val="lead"/>
    <w:rsid w:val="001421CC"/>
  </w:style>
  <w:style w:type="character" w:customStyle="1" w:styleId="CharChar17">
    <w:name w:val="Char Char17"/>
    <w:locked/>
    <w:rsid w:val="001421CC"/>
    <w:rPr>
      <w:rFonts w:ascii="Arial" w:hAnsi="Arial" w:cs="Arial" w:hint="default"/>
      <w:b/>
      <w:bCs/>
      <w:sz w:val="26"/>
      <w:szCs w:val="26"/>
    </w:rPr>
  </w:style>
  <w:style w:type="character" w:customStyle="1" w:styleId="ilspan">
    <w:name w:val="il_span"/>
    <w:rsid w:val="001421CC"/>
  </w:style>
  <w:style w:type="character" w:customStyle="1" w:styleId="leftidx1">
    <w:name w:val="leftidx1"/>
    <w:rsid w:val="001421CC"/>
    <w:rPr>
      <w:rFonts w:ascii="Verdana" w:hAnsi="Verdana" w:hint="default"/>
      <w:sz w:val="22"/>
      <w:szCs w:val="22"/>
    </w:rPr>
  </w:style>
  <w:style w:type="character" w:customStyle="1" w:styleId="blue1">
    <w:name w:val="blue1"/>
    <w:rsid w:val="001421CC"/>
    <w:rPr>
      <w:color w:val="0000FF"/>
    </w:rPr>
  </w:style>
  <w:style w:type="character" w:customStyle="1" w:styleId="author-link1">
    <w:name w:val="author-link1"/>
    <w:rsid w:val="001421CC"/>
    <w:rPr>
      <w:b w:val="0"/>
      <w:bCs w:val="0"/>
    </w:rPr>
  </w:style>
  <w:style w:type="character" w:customStyle="1" w:styleId="black1">
    <w:name w:val="black1"/>
    <w:rsid w:val="001421CC"/>
    <w:rPr>
      <w:color w:val="000000"/>
    </w:rPr>
  </w:style>
  <w:style w:type="character" w:customStyle="1" w:styleId="StyleunderlinedCharBold">
    <w:name w:val="Style underlined Char + Bold"/>
    <w:rsid w:val="001421CC"/>
    <w:rPr>
      <w:rFonts w:ascii="Times New Roman" w:hAnsi="Times New Roman" w:cs="Times New Roman" w:hint="default"/>
      <w:b/>
      <w:bCs/>
      <w:sz w:val="21"/>
      <w:szCs w:val="24"/>
      <w:u w:val="single"/>
    </w:rPr>
  </w:style>
  <w:style w:type="character" w:customStyle="1" w:styleId="CardUnderline">
    <w:name w:val="Card Underline"/>
    <w:rsid w:val="001421CC"/>
    <w:rPr>
      <w:rFonts w:ascii="Times New Roman" w:hAnsi="Times New Roman" w:cs="Times New Roman" w:hint="default"/>
      <w:sz w:val="20"/>
      <w:u w:val="single"/>
    </w:rPr>
  </w:style>
  <w:style w:type="character" w:customStyle="1" w:styleId="lingoregion">
    <w:name w:val="lingo_region"/>
    <w:rsid w:val="001421CC"/>
  </w:style>
  <w:style w:type="character" w:customStyle="1" w:styleId="tmplheaderlink">
    <w:name w:val="tmplheaderlink"/>
    <w:rsid w:val="001421CC"/>
    <w:rPr>
      <w:rFonts w:ascii="Times New Roman" w:hAnsi="Times New Roman" w:cs="Times New Roman" w:hint="default"/>
    </w:rPr>
  </w:style>
  <w:style w:type="character" w:customStyle="1" w:styleId="role">
    <w:name w:val="role"/>
    <w:rsid w:val="001421CC"/>
  </w:style>
  <w:style w:type="character" w:customStyle="1" w:styleId="pagination0">
    <w:name w:val="pagination"/>
    <w:rsid w:val="001421CC"/>
  </w:style>
  <w:style w:type="character" w:customStyle="1" w:styleId="doi">
    <w:name w:val="doi"/>
    <w:rsid w:val="001421CC"/>
  </w:style>
  <w:style w:type="character" w:customStyle="1" w:styleId="bodycontents">
    <w:name w:val="bodycontents"/>
    <w:rsid w:val="001421CC"/>
  </w:style>
  <w:style w:type="character" w:customStyle="1" w:styleId="comma">
    <w:name w:val="comma"/>
    <w:rsid w:val="001421CC"/>
  </w:style>
  <w:style w:type="character" w:customStyle="1" w:styleId="pad5right">
    <w:name w:val="pad5right"/>
    <w:rsid w:val="001421CC"/>
  </w:style>
  <w:style w:type="character" w:customStyle="1" w:styleId="divider">
    <w:name w:val="divider"/>
    <w:rsid w:val="001421CC"/>
  </w:style>
  <w:style w:type="character" w:customStyle="1" w:styleId="blogdate">
    <w:name w:val="blogdate"/>
    <w:rsid w:val="001421CC"/>
  </w:style>
  <w:style w:type="character" w:customStyle="1" w:styleId="dot">
    <w:name w:val="dot"/>
    <w:rsid w:val="001421CC"/>
  </w:style>
  <w:style w:type="character" w:customStyle="1" w:styleId="hn-date">
    <w:name w:val="hn-date"/>
    <w:rsid w:val="001421CC"/>
  </w:style>
  <w:style w:type="character" w:customStyle="1" w:styleId="dropcap-letter">
    <w:name w:val="dropcap-letter"/>
    <w:rsid w:val="001421CC"/>
  </w:style>
  <w:style w:type="character" w:customStyle="1" w:styleId="offscreen">
    <w:name w:val="offscreen"/>
    <w:rsid w:val="001421CC"/>
  </w:style>
  <w:style w:type="character" w:customStyle="1" w:styleId="linked-in">
    <w:name w:val="linked-in"/>
    <w:rsid w:val="001421CC"/>
  </w:style>
  <w:style w:type="character" w:customStyle="1" w:styleId="in-widget">
    <w:name w:val="in-widget"/>
    <w:rsid w:val="001421CC"/>
  </w:style>
  <w:style w:type="character" w:customStyle="1" w:styleId="in-right">
    <w:name w:val="in-right"/>
    <w:rsid w:val="001421CC"/>
  </w:style>
  <w:style w:type="character" w:customStyle="1" w:styleId="tickerwrap">
    <w:name w:val="ticker_wrap"/>
    <w:rsid w:val="001421CC"/>
  </w:style>
  <w:style w:type="character" w:customStyle="1" w:styleId="divs">
    <w:name w:val="divs"/>
    <w:rsid w:val="001421CC"/>
  </w:style>
  <w:style w:type="character" w:customStyle="1" w:styleId="in-top">
    <w:name w:val="in-top"/>
    <w:rsid w:val="001421CC"/>
  </w:style>
  <w:style w:type="numbering" w:customStyle="1" w:styleId="1ai1">
    <w:name w:val="1 / a / i1"/>
    <w:rsid w:val="001421CC"/>
    <w:pPr>
      <w:numPr>
        <w:numId w:val="15"/>
      </w:numPr>
    </w:pPr>
  </w:style>
  <w:style w:type="character" w:customStyle="1" w:styleId="FontStyle310">
    <w:name w:val="Font Style310"/>
    <w:uiPriority w:val="99"/>
    <w:rsid w:val="001421CC"/>
    <w:rPr>
      <w:rFonts w:ascii="Times New Roman" w:hAnsi="Times New Roman" w:cs="Times New Roman"/>
      <w:b/>
      <w:bCs/>
      <w:i/>
      <w:iCs/>
      <w:spacing w:val="-10"/>
      <w:sz w:val="18"/>
      <w:szCs w:val="18"/>
    </w:rPr>
  </w:style>
  <w:style w:type="character" w:customStyle="1" w:styleId="FontStyle370">
    <w:name w:val="Font Style370"/>
    <w:uiPriority w:val="99"/>
    <w:rsid w:val="001421CC"/>
    <w:rPr>
      <w:rFonts w:ascii="Cambria" w:hAnsi="Cambria" w:cs="Cambria"/>
      <w:b/>
      <w:bCs/>
      <w:spacing w:val="-10"/>
      <w:sz w:val="18"/>
      <w:szCs w:val="18"/>
    </w:rPr>
  </w:style>
  <w:style w:type="character" w:customStyle="1" w:styleId="FontStyle302">
    <w:name w:val="Font Style302"/>
    <w:uiPriority w:val="99"/>
    <w:rsid w:val="001421CC"/>
    <w:rPr>
      <w:rFonts w:ascii="Times New Roman" w:hAnsi="Times New Roman" w:cs="Times New Roman"/>
      <w:b/>
      <w:bCs/>
      <w:sz w:val="22"/>
      <w:szCs w:val="22"/>
    </w:rPr>
  </w:style>
  <w:style w:type="character" w:customStyle="1" w:styleId="FontStyle347">
    <w:name w:val="Font Style347"/>
    <w:uiPriority w:val="99"/>
    <w:rsid w:val="001421CC"/>
    <w:rPr>
      <w:rFonts w:ascii="Times New Roman" w:hAnsi="Times New Roman" w:cs="Times New Roman"/>
      <w:b/>
      <w:bCs/>
      <w:spacing w:val="-10"/>
      <w:sz w:val="20"/>
      <w:szCs w:val="20"/>
    </w:rPr>
  </w:style>
  <w:style w:type="paragraph" w:customStyle="1" w:styleId="Style27">
    <w:name w:val="Style27"/>
    <w:basedOn w:val="Normal"/>
    <w:uiPriority w:val="99"/>
    <w:rsid w:val="001421CC"/>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1421CC"/>
    <w:rPr>
      <w:rFonts w:ascii="Times New Roman" w:hAnsi="Times New Roman" w:cs="Times New Roman"/>
      <w:spacing w:val="-10"/>
      <w:sz w:val="18"/>
      <w:szCs w:val="18"/>
    </w:rPr>
  </w:style>
  <w:style w:type="character" w:customStyle="1" w:styleId="FontStyle312">
    <w:name w:val="Font Style312"/>
    <w:uiPriority w:val="99"/>
    <w:rsid w:val="001421CC"/>
    <w:rPr>
      <w:rFonts w:ascii="Times New Roman" w:hAnsi="Times New Roman" w:cs="Times New Roman"/>
      <w:b/>
      <w:bCs/>
      <w:spacing w:val="-10"/>
      <w:sz w:val="16"/>
      <w:szCs w:val="16"/>
    </w:rPr>
  </w:style>
  <w:style w:type="character" w:customStyle="1" w:styleId="FontStyle346">
    <w:name w:val="Font Style346"/>
    <w:uiPriority w:val="99"/>
    <w:rsid w:val="001421CC"/>
    <w:rPr>
      <w:rFonts w:ascii="Times New Roman" w:hAnsi="Times New Roman" w:cs="Times New Roman"/>
      <w:b/>
      <w:bCs/>
      <w:spacing w:val="-10"/>
      <w:sz w:val="18"/>
      <w:szCs w:val="18"/>
    </w:rPr>
  </w:style>
  <w:style w:type="character" w:customStyle="1" w:styleId="FontStyle330">
    <w:name w:val="Font Style330"/>
    <w:uiPriority w:val="99"/>
    <w:rsid w:val="001421CC"/>
    <w:rPr>
      <w:rFonts w:ascii="Times New Roman" w:hAnsi="Times New Roman" w:cs="Times New Roman"/>
      <w:b/>
      <w:bCs/>
      <w:sz w:val="16"/>
      <w:szCs w:val="16"/>
    </w:rPr>
  </w:style>
  <w:style w:type="character" w:customStyle="1" w:styleId="FontStyle372">
    <w:name w:val="Font Style372"/>
    <w:uiPriority w:val="99"/>
    <w:rsid w:val="001421CC"/>
    <w:rPr>
      <w:rFonts w:ascii="Times New Roman" w:hAnsi="Times New Roman" w:cs="Times New Roman"/>
      <w:b/>
      <w:bCs/>
      <w:sz w:val="16"/>
      <w:szCs w:val="16"/>
    </w:rPr>
  </w:style>
  <w:style w:type="paragraph" w:customStyle="1" w:styleId="Style59">
    <w:name w:val="Style59"/>
    <w:basedOn w:val="Normal"/>
    <w:uiPriority w:val="99"/>
    <w:rsid w:val="001421CC"/>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1421CC"/>
    <w:rPr>
      <w:rFonts w:ascii="Times New Roman" w:hAnsi="Times New Roman" w:cs="Times New Roman"/>
      <w:b/>
      <w:bCs/>
      <w:i/>
      <w:iCs/>
      <w:sz w:val="16"/>
      <w:szCs w:val="16"/>
    </w:rPr>
  </w:style>
  <w:style w:type="paragraph" w:customStyle="1" w:styleId="Style200">
    <w:name w:val="Style20"/>
    <w:basedOn w:val="Normal"/>
    <w:uiPriority w:val="99"/>
    <w:rsid w:val="001421CC"/>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1421CC"/>
    <w:rPr>
      <w:rFonts w:ascii="Times New Roman" w:hAnsi="Times New Roman" w:cs="Times New Roman"/>
      <w:smallCaps/>
      <w:sz w:val="14"/>
      <w:szCs w:val="14"/>
    </w:rPr>
  </w:style>
  <w:style w:type="paragraph" w:customStyle="1" w:styleId="Style89">
    <w:name w:val="Style89"/>
    <w:basedOn w:val="Normal"/>
    <w:uiPriority w:val="99"/>
    <w:rsid w:val="001421CC"/>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1421CC"/>
    <w:rPr>
      <w:rFonts w:ascii="Times New Roman" w:hAnsi="Times New Roman" w:cs="Times New Roman"/>
      <w:b/>
      <w:bCs/>
      <w:spacing w:val="-10"/>
      <w:sz w:val="22"/>
      <w:szCs w:val="22"/>
    </w:rPr>
  </w:style>
  <w:style w:type="character" w:customStyle="1" w:styleId="FontStyle320">
    <w:name w:val="Font Style320"/>
    <w:uiPriority w:val="99"/>
    <w:rsid w:val="001421CC"/>
    <w:rPr>
      <w:rFonts w:ascii="Times New Roman" w:hAnsi="Times New Roman" w:cs="Times New Roman"/>
      <w:b/>
      <w:bCs/>
      <w:spacing w:val="-10"/>
      <w:sz w:val="22"/>
      <w:szCs w:val="22"/>
    </w:rPr>
  </w:style>
  <w:style w:type="character" w:customStyle="1" w:styleId="FontStyle352">
    <w:name w:val="Font Style352"/>
    <w:uiPriority w:val="99"/>
    <w:rsid w:val="001421CC"/>
    <w:rPr>
      <w:rFonts w:ascii="Times New Roman" w:hAnsi="Times New Roman" w:cs="Times New Roman"/>
      <w:b/>
      <w:bCs/>
      <w:sz w:val="16"/>
      <w:szCs w:val="16"/>
    </w:rPr>
  </w:style>
  <w:style w:type="character" w:customStyle="1" w:styleId="FontStyle356">
    <w:name w:val="Font Style356"/>
    <w:uiPriority w:val="99"/>
    <w:rsid w:val="001421CC"/>
    <w:rPr>
      <w:rFonts w:ascii="Times New Roman" w:hAnsi="Times New Roman" w:cs="Times New Roman"/>
      <w:b/>
      <w:bCs/>
      <w:spacing w:val="-10"/>
      <w:sz w:val="22"/>
      <w:szCs w:val="22"/>
    </w:rPr>
  </w:style>
  <w:style w:type="character" w:customStyle="1" w:styleId="FontStyle298">
    <w:name w:val="Font Style298"/>
    <w:uiPriority w:val="99"/>
    <w:rsid w:val="001421CC"/>
    <w:rPr>
      <w:rFonts w:ascii="Times New Roman" w:hAnsi="Times New Roman" w:cs="Times New Roman"/>
      <w:sz w:val="18"/>
      <w:szCs w:val="18"/>
    </w:rPr>
  </w:style>
  <w:style w:type="character" w:customStyle="1" w:styleId="FontStyle311">
    <w:name w:val="Font Style311"/>
    <w:uiPriority w:val="99"/>
    <w:rsid w:val="001421CC"/>
    <w:rPr>
      <w:rFonts w:ascii="Times New Roman" w:hAnsi="Times New Roman" w:cs="Times New Roman"/>
      <w:b/>
      <w:bCs/>
      <w:spacing w:val="-10"/>
      <w:sz w:val="18"/>
      <w:szCs w:val="18"/>
    </w:rPr>
  </w:style>
  <w:style w:type="character" w:customStyle="1" w:styleId="FontStyle332">
    <w:name w:val="Font Style332"/>
    <w:uiPriority w:val="99"/>
    <w:rsid w:val="001421CC"/>
    <w:rPr>
      <w:rFonts w:ascii="Times New Roman" w:hAnsi="Times New Roman" w:cs="Times New Roman"/>
      <w:b/>
      <w:bCs/>
      <w:i/>
      <w:iCs/>
      <w:spacing w:val="-10"/>
      <w:sz w:val="20"/>
      <w:szCs w:val="20"/>
    </w:rPr>
  </w:style>
  <w:style w:type="character" w:customStyle="1" w:styleId="FontStyle371">
    <w:name w:val="Font Style371"/>
    <w:uiPriority w:val="99"/>
    <w:rsid w:val="001421CC"/>
    <w:rPr>
      <w:rFonts w:ascii="Times New Roman" w:hAnsi="Times New Roman" w:cs="Times New Roman"/>
      <w:sz w:val="16"/>
      <w:szCs w:val="16"/>
    </w:rPr>
  </w:style>
  <w:style w:type="character" w:customStyle="1" w:styleId="FontStyle350">
    <w:name w:val="Font Style350"/>
    <w:uiPriority w:val="99"/>
    <w:rsid w:val="001421CC"/>
    <w:rPr>
      <w:rFonts w:ascii="Times New Roman" w:hAnsi="Times New Roman" w:cs="Times New Roman"/>
      <w:b/>
      <w:bCs/>
      <w:i/>
      <w:iCs/>
      <w:sz w:val="20"/>
      <w:szCs w:val="20"/>
    </w:rPr>
  </w:style>
  <w:style w:type="paragraph" w:customStyle="1" w:styleId="Style8">
    <w:name w:val="Style8"/>
    <w:basedOn w:val="Normal"/>
    <w:uiPriority w:val="99"/>
    <w:rsid w:val="001421CC"/>
    <w:pPr>
      <w:widowControl w:val="0"/>
      <w:autoSpaceDE w:val="0"/>
      <w:autoSpaceDN w:val="0"/>
      <w:adjustRightInd w:val="0"/>
    </w:pPr>
    <w:rPr>
      <w:rFonts w:eastAsia="Times New Roman"/>
    </w:rPr>
  </w:style>
  <w:style w:type="paragraph" w:customStyle="1" w:styleId="Style5">
    <w:name w:val="Style5"/>
    <w:basedOn w:val="Normal"/>
    <w:link w:val="Style5Char"/>
    <w:uiPriority w:val="99"/>
    <w:qFormat/>
    <w:rsid w:val="001421CC"/>
    <w:pPr>
      <w:widowControl w:val="0"/>
      <w:autoSpaceDE w:val="0"/>
      <w:autoSpaceDN w:val="0"/>
      <w:adjustRightInd w:val="0"/>
      <w:spacing w:line="230" w:lineRule="exact"/>
      <w:jc w:val="both"/>
    </w:pPr>
    <w:rPr>
      <w:rFonts w:eastAsia="Times New Roman"/>
    </w:rPr>
  </w:style>
  <w:style w:type="character" w:customStyle="1" w:styleId="FontStyle351">
    <w:name w:val="Font Style351"/>
    <w:uiPriority w:val="99"/>
    <w:rsid w:val="001421CC"/>
    <w:rPr>
      <w:rFonts w:ascii="Times New Roman" w:hAnsi="Times New Roman" w:cs="Times New Roman"/>
      <w:b/>
      <w:bCs/>
      <w:sz w:val="22"/>
      <w:szCs w:val="22"/>
    </w:rPr>
  </w:style>
  <w:style w:type="paragraph" w:customStyle="1" w:styleId="Style100">
    <w:name w:val="Style10"/>
    <w:basedOn w:val="Normal"/>
    <w:link w:val="Style10Char"/>
    <w:uiPriority w:val="99"/>
    <w:qFormat/>
    <w:rsid w:val="001421CC"/>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1421CC"/>
    <w:pPr>
      <w:widowControl w:val="0"/>
      <w:autoSpaceDE w:val="0"/>
      <w:autoSpaceDN w:val="0"/>
      <w:adjustRightInd w:val="0"/>
      <w:jc w:val="both"/>
    </w:pPr>
    <w:rPr>
      <w:rFonts w:eastAsia="Times New Roman"/>
    </w:rPr>
  </w:style>
  <w:style w:type="character" w:customStyle="1" w:styleId="FontStyle369">
    <w:name w:val="Font Style369"/>
    <w:uiPriority w:val="99"/>
    <w:rsid w:val="001421CC"/>
    <w:rPr>
      <w:rFonts w:ascii="Times New Roman" w:hAnsi="Times New Roman" w:cs="Times New Roman"/>
      <w:b/>
      <w:bCs/>
      <w:spacing w:val="-10"/>
      <w:sz w:val="20"/>
      <w:szCs w:val="20"/>
    </w:rPr>
  </w:style>
  <w:style w:type="character" w:customStyle="1" w:styleId="FontStyle357">
    <w:name w:val="Font Style357"/>
    <w:uiPriority w:val="99"/>
    <w:rsid w:val="001421CC"/>
    <w:rPr>
      <w:rFonts w:ascii="Times New Roman" w:hAnsi="Times New Roman" w:cs="Times New Roman"/>
      <w:b/>
      <w:bCs/>
      <w:spacing w:val="-10"/>
      <w:sz w:val="22"/>
      <w:szCs w:val="22"/>
    </w:rPr>
  </w:style>
  <w:style w:type="paragraph" w:customStyle="1" w:styleId="Style67">
    <w:name w:val="Style67"/>
    <w:basedOn w:val="Normal"/>
    <w:uiPriority w:val="99"/>
    <w:rsid w:val="001421CC"/>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1421CC"/>
    <w:rPr>
      <w:rFonts w:ascii="Times New Roman" w:hAnsi="Times New Roman" w:cs="Times New Roman"/>
      <w:sz w:val="20"/>
      <w:szCs w:val="20"/>
    </w:rPr>
  </w:style>
  <w:style w:type="character" w:customStyle="1" w:styleId="FontStyle374">
    <w:name w:val="Font Style374"/>
    <w:uiPriority w:val="99"/>
    <w:rsid w:val="001421CC"/>
    <w:rPr>
      <w:rFonts w:ascii="Times New Roman" w:hAnsi="Times New Roman" w:cs="Times New Roman"/>
      <w:b/>
      <w:bCs/>
      <w:spacing w:val="-10"/>
      <w:sz w:val="22"/>
      <w:szCs w:val="22"/>
    </w:rPr>
  </w:style>
  <w:style w:type="paragraph" w:customStyle="1" w:styleId="Style300">
    <w:name w:val="Style30"/>
    <w:basedOn w:val="Normal"/>
    <w:uiPriority w:val="99"/>
    <w:rsid w:val="001421CC"/>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1421CC"/>
    <w:rPr>
      <w:rFonts w:ascii="Times New Roman" w:hAnsi="Times New Roman" w:cs="Times New Roman"/>
      <w:smallCaps/>
      <w:sz w:val="16"/>
      <w:szCs w:val="16"/>
    </w:rPr>
  </w:style>
  <w:style w:type="paragraph" w:customStyle="1" w:styleId="Style93">
    <w:name w:val="Style93"/>
    <w:basedOn w:val="Normal"/>
    <w:uiPriority w:val="99"/>
    <w:rsid w:val="001421CC"/>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1421CC"/>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1421CC"/>
    <w:rPr>
      <w:rFonts w:eastAsia="Times New Roman"/>
      <w:b/>
      <w:sz w:val="28"/>
      <w:u w:val="thick"/>
    </w:rPr>
  </w:style>
  <w:style w:type="character" w:customStyle="1" w:styleId="CardsCharCharChar">
    <w:name w:val="Cards Char Char Char"/>
    <w:rsid w:val="001421CC"/>
    <w:rPr>
      <w:szCs w:val="24"/>
      <w:lang w:val="en-US" w:eastAsia="en-US" w:bidi="ar-SA"/>
    </w:rPr>
  </w:style>
  <w:style w:type="character" w:customStyle="1" w:styleId="CardsCharCharCharChar">
    <w:name w:val="Cards Char Char Char Char"/>
    <w:rsid w:val="001421CC"/>
    <w:rPr>
      <w:szCs w:val="24"/>
      <w:lang w:val="en-US" w:eastAsia="en-US" w:bidi="ar-SA"/>
    </w:rPr>
  </w:style>
  <w:style w:type="paragraph" w:customStyle="1" w:styleId="NoSpacingCharCharChar">
    <w:name w:val="No Spacing Char Char Char"/>
    <w:next w:val="Normal"/>
    <w:rsid w:val="001421C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421C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StyleTimesNewRoman">
    <w:name w:val="Style Times New Roman"/>
    <w:rsid w:val="001421CC"/>
    <w:rPr>
      <w:rFonts w:ascii="Garamond" w:hAnsi="Garamond"/>
    </w:rPr>
  </w:style>
  <w:style w:type="paragraph" w:customStyle="1" w:styleId="INDENTEDPARAGRAPH">
    <w:name w:val="INDENTED PARAGRAPH"/>
    <w:rsid w:val="001421CC"/>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1421CC"/>
  </w:style>
  <w:style w:type="paragraph" w:customStyle="1" w:styleId="TagChar1CharCharCharChar">
    <w:name w:val="Tag Char1 Char Char Char Char"/>
    <w:basedOn w:val="Normal"/>
    <w:rsid w:val="001421CC"/>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421CC"/>
    <w:rPr>
      <w:rFonts w:eastAsia="Times New Roman"/>
      <w:b/>
    </w:rPr>
  </w:style>
  <w:style w:type="paragraph" w:customStyle="1" w:styleId="RepeatHeader0">
    <w:name w:val="Repeat Header"/>
    <w:basedOn w:val="HeaderDebate"/>
    <w:rsid w:val="001421CC"/>
    <w:pPr>
      <w:outlineLvl w:val="1"/>
    </w:pPr>
    <w:rPr>
      <w:szCs w:val="48"/>
    </w:rPr>
  </w:style>
  <w:style w:type="character" w:customStyle="1" w:styleId="sectiontitle">
    <w:name w:val="sectiontitle"/>
    <w:basedOn w:val="DefaultParagraphFont"/>
    <w:rsid w:val="001421CC"/>
  </w:style>
  <w:style w:type="character" w:customStyle="1" w:styleId="sectionsubtitle">
    <w:name w:val="sectionsubtitle"/>
    <w:basedOn w:val="DefaultParagraphFont"/>
    <w:rsid w:val="001421CC"/>
  </w:style>
  <w:style w:type="character" w:customStyle="1" w:styleId="EvidenceTag">
    <w:name w:val="Evidence Tag"/>
    <w:rsid w:val="001421C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421C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421C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421C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421C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1421CC"/>
  </w:style>
  <w:style w:type="character" w:customStyle="1" w:styleId="StyleUnderlineUnderlineChar">
    <w:name w:val="Style Underline + Underline Char"/>
    <w:rsid w:val="001421CC"/>
    <w:rPr>
      <w:rFonts w:ascii="Trebuchet MS" w:hAnsi="Trebuchet MS"/>
      <w:szCs w:val="18"/>
      <w:u w:val="single"/>
      <w:lang w:val="en-US" w:eastAsia="en-US" w:bidi="ar-SA"/>
    </w:rPr>
  </w:style>
  <w:style w:type="paragraph" w:customStyle="1" w:styleId="Number">
    <w:name w:val="Number"/>
    <w:basedOn w:val="Heading2"/>
    <w:qFormat/>
    <w:rsid w:val="001421CC"/>
    <w:pPr>
      <w:keepLines w:val="0"/>
      <w:pageBreakBefore w:val="0"/>
      <w:numPr>
        <w:numId w:val="16"/>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1421CC"/>
    <w:pPr>
      <w:ind w:left="288"/>
      <w:jc w:val="left"/>
    </w:pPr>
    <w:rPr>
      <w:rFonts w:eastAsia="Times New Roman"/>
      <w:szCs w:val="24"/>
      <w:u w:val="thick"/>
    </w:rPr>
  </w:style>
  <w:style w:type="character" w:customStyle="1" w:styleId="UnderlineCardsChar">
    <w:name w:val="Underline Cards Char"/>
    <w:link w:val="UnderlineCards"/>
    <w:rsid w:val="001421CC"/>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421CC"/>
    <w:pPr>
      <w:ind w:left="288"/>
      <w:jc w:val="left"/>
    </w:pPr>
    <w:rPr>
      <w:rFonts w:eastAsia="Times New Roman"/>
      <w:sz w:val="14"/>
      <w:szCs w:val="24"/>
    </w:rPr>
  </w:style>
  <w:style w:type="character" w:customStyle="1" w:styleId="SmallCardsChar">
    <w:name w:val="Small Cards Char"/>
    <w:link w:val="SmallCards"/>
    <w:rsid w:val="001421CC"/>
    <w:rPr>
      <w:rFonts w:ascii="Times New Roman" w:eastAsia="Times New Roman" w:hAnsi="Times New Roman" w:cs="Times New Roman"/>
      <w:sz w:val="14"/>
      <w:szCs w:val="24"/>
    </w:rPr>
  </w:style>
  <w:style w:type="paragraph" w:customStyle="1" w:styleId="ReadingCites">
    <w:name w:val="Reading Cites"/>
    <w:basedOn w:val="Normal"/>
    <w:link w:val="ReadingCitesChar"/>
    <w:rsid w:val="001421CC"/>
    <w:rPr>
      <w:rFonts w:eastAsia="Times New Roman"/>
      <w:b/>
      <w:sz w:val="20"/>
      <w:szCs w:val="20"/>
    </w:rPr>
  </w:style>
  <w:style w:type="character" w:customStyle="1" w:styleId="ReadingCitesChar">
    <w:name w:val="Reading Cites Char"/>
    <w:link w:val="ReadingCites"/>
    <w:rsid w:val="001421CC"/>
    <w:rPr>
      <w:rFonts w:ascii="Calibri" w:eastAsia="Times New Roman" w:hAnsi="Calibri"/>
      <w:b/>
      <w:sz w:val="20"/>
      <w:szCs w:val="20"/>
    </w:rPr>
  </w:style>
  <w:style w:type="paragraph" w:customStyle="1" w:styleId="ContentsHeading">
    <w:name w:val="Contents Heading"/>
    <w:basedOn w:val="Heading1"/>
    <w:next w:val="Normal"/>
    <w:rsid w:val="001421C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1421CC"/>
    <w:pPr>
      <w:spacing w:before="100" w:beforeAutospacing="1" w:after="100" w:afterAutospacing="1"/>
    </w:pPr>
    <w:rPr>
      <w:rFonts w:eastAsia="Times New Roman"/>
      <w:sz w:val="20"/>
    </w:rPr>
  </w:style>
  <w:style w:type="character" w:customStyle="1" w:styleId="CharacterStyle8">
    <w:name w:val="Character Style 8"/>
    <w:rsid w:val="001421CC"/>
    <w:rPr>
      <w:sz w:val="22"/>
      <w:szCs w:val="22"/>
    </w:rPr>
  </w:style>
  <w:style w:type="paragraph" w:customStyle="1" w:styleId="Style110">
    <w:name w:val="Style 11"/>
    <w:rsid w:val="001421C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421C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1421CC"/>
    <w:rPr>
      <w:rFonts w:ascii="Arial Narrow" w:hAnsi="Arial Narrow"/>
      <w:color w:val="000000"/>
      <w:sz w:val="22"/>
      <w:szCs w:val="22"/>
      <w:u w:val="single"/>
      <w:lang w:val="en-US" w:eastAsia="en-US" w:bidi="ar-SA"/>
    </w:rPr>
  </w:style>
  <w:style w:type="character" w:customStyle="1" w:styleId="CardText1Char1">
    <w:name w:val="Card Text 1 Char1"/>
    <w:rsid w:val="001421CC"/>
    <w:rPr>
      <w:rFonts w:ascii="Arial Narrow" w:hAnsi="Arial Narrow"/>
      <w:color w:val="000000"/>
      <w:sz w:val="22"/>
      <w:szCs w:val="22"/>
      <w:u w:val="single"/>
      <w:lang w:val="en-US" w:eastAsia="en-US" w:bidi="ar-SA"/>
    </w:rPr>
  </w:style>
  <w:style w:type="paragraph" w:customStyle="1" w:styleId="Style52">
    <w:name w:val="Style 5"/>
    <w:rsid w:val="001421C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421CC"/>
    <w:rPr>
      <w:rFonts w:ascii="Times New Roman" w:eastAsia="Times" w:hAnsi="Times New Roman" w:cs="Arial"/>
      <w:b/>
      <w:bCs/>
      <w:iCs/>
      <w:noProof/>
      <w:sz w:val="24"/>
      <w:szCs w:val="24"/>
      <w:lang w:val="en-US" w:eastAsia="en-US" w:bidi="ar-SA"/>
    </w:rPr>
  </w:style>
  <w:style w:type="character" w:customStyle="1" w:styleId="arttitle1">
    <w:name w:val="arttitle1"/>
    <w:rsid w:val="001421CC"/>
    <w:rPr>
      <w:b/>
      <w:bCs/>
      <w:color w:val="695B54"/>
    </w:rPr>
  </w:style>
  <w:style w:type="paragraph" w:customStyle="1" w:styleId="Heading110">
    <w:name w:val="Heading 11"/>
    <w:basedOn w:val="Normal"/>
    <w:next w:val="Normal"/>
    <w:rsid w:val="001421CC"/>
    <w:pPr>
      <w:keepNext/>
      <w:widowControl w:val="0"/>
      <w:suppressAutoHyphens/>
      <w:jc w:val="center"/>
    </w:pPr>
    <w:rPr>
      <w:rFonts w:eastAsia="Tahoma"/>
      <w:b/>
      <w:sz w:val="48"/>
      <w:szCs w:val="32"/>
      <w:u w:val="single"/>
    </w:rPr>
  </w:style>
  <w:style w:type="paragraph" w:customStyle="1" w:styleId="TextHeading">
    <w:name w:val="Text Heading"/>
    <w:basedOn w:val="Heading3"/>
    <w:rsid w:val="001421CC"/>
    <w:pPr>
      <w:keepLines w:val="0"/>
      <w:pageBreakBefore w:val="0"/>
      <w:spacing w:before="0"/>
      <w:jc w:val="left"/>
    </w:pPr>
    <w:rPr>
      <w:rFonts w:eastAsia="Times New Roman" w:cs="Arial"/>
      <w:bCs/>
      <w:sz w:val="22"/>
      <w:szCs w:val="26"/>
    </w:rPr>
  </w:style>
  <w:style w:type="character" w:customStyle="1" w:styleId="TextHeadingChar">
    <w:name w:val="Text Heading Char"/>
    <w:rsid w:val="001421CC"/>
    <w:rPr>
      <w:rFonts w:cs="Arial"/>
      <w:b/>
      <w:bCs/>
      <w:sz w:val="22"/>
      <w:szCs w:val="26"/>
      <w:u w:val="single"/>
      <w:lang w:val="en-US" w:eastAsia="en-US" w:bidi="ar-SA"/>
    </w:rPr>
  </w:style>
  <w:style w:type="character" w:customStyle="1" w:styleId="FootnoteCharacters">
    <w:name w:val="Footnote Characters"/>
    <w:rsid w:val="001421CC"/>
    <w:rPr>
      <w:vertAlign w:val="superscript"/>
    </w:rPr>
  </w:style>
  <w:style w:type="paragraph" w:customStyle="1" w:styleId="StyleHeading1BlockTitleHeading1Char1ALEXHeadingBrief-He2">
    <w:name w:val="Style Heading 1Block TitleHeading 1 Char1ALEXHeadingBrief - He...2"/>
    <w:basedOn w:val="Heading1"/>
    <w:autoRedefine/>
    <w:rsid w:val="001421C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421C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421C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DebateBody">
    <w:name w:val="Debate Body"/>
    <w:basedOn w:val="Normal"/>
    <w:qFormat/>
    <w:rsid w:val="001421CC"/>
    <w:rPr>
      <w:rFonts w:ascii="Cambria" w:eastAsia="Cambria" w:hAnsi="Cambria"/>
      <w:b/>
      <w:caps/>
    </w:rPr>
  </w:style>
  <w:style w:type="paragraph" w:customStyle="1" w:styleId="StyleDebateBodyBefore12pt">
    <w:name w:val="Style Debate Body + Before:  12 pt"/>
    <w:basedOn w:val="Normal"/>
    <w:next w:val="Normal"/>
    <w:rsid w:val="001421CC"/>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1421CC"/>
    <w:pPr>
      <w:spacing w:before="240"/>
    </w:pPr>
    <w:rPr>
      <w:rFonts w:ascii="Garamond" w:eastAsia="Times New Roman" w:hAnsi="Garamond"/>
      <w:bCs/>
      <w:sz w:val="20"/>
      <w:szCs w:val="20"/>
    </w:rPr>
  </w:style>
  <w:style w:type="paragraph" w:customStyle="1" w:styleId="PageNumber11">
    <w:name w:val="Page Number11"/>
    <w:basedOn w:val="Normal"/>
    <w:next w:val="Normal"/>
    <w:rsid w:val="001421CC"/>
    <w:rPr>
      <w:rFonts w:eastAsia="Times New Roman"/>
      <w:sz w:val="20"/>
    </w:rPr>
  </w:style>
  <w:style w:type="character" w:customStyle="1" w:styleId="Heading2CharCharCharCharCharCharCharCharCharCharCharCharCharChar1">
    <w:name w:val="Heading 2 Char Char Char Char Char Char Char Char Char Char Char Char Char Char1"/>
    <w:rsid w:val="001421CC"/>
    <w:rPr>
      <w:rFonts w:eastAsia="SimSun" w:cs="Arial"/>
      <w:b/>
      <w:bCs/>
      <w:iCs/>
      <w:sz w:val="24"/>
      <w:szCs w:val="28"/>
      <w:lang w:val="en-US" w:eastAsia="zh-CN" w:bidi="ar-SA"/>
    </w:rPr>
  </w:style>
  <w:style w:type="character" w:customStyle="1" w:styleId="Char31">
    <w:name w:val="Char31"/>
    <w:rsid w:val="001421CC"/>
    <w:rPr>
      <w:rFonts w:cs="Arial"/>
      <w:bCs/>
      <w:u w:val="thick"/>
      <w:lang w:val="en-US" w:eastAsia="en-US" w:bidi="ar-SA"/>
    </w:rPr>
  </w:style>
  <w:style w:type="paragraph" w:customStyle="1" w:styleId="StyleHeading1Centered">
    <w:name w:val="Style Heading 1 + Centered"/>
    <w:basedOn w:val="Heading1"/>
    <w:rsid w:val="001421C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1421C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1421C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1421CC"/>
    <w:pPr>
      <w:spacing w:before="120"/>
    </w:pPr>
    <w:rPr>
      <w:rFonts w:eastAsia="Times New Roman"/>
      <w:sz w:val="20"/>
    </w:rPr>
  </w:style>
  <w:style w:type="character" w:customStyle="1" w:styleId="underliningChar3">
    <w:name w:val="underlining Char"/>
    <w:rsid w:val="001421CC"/>
    <w:rPr>
      <w:b/>
      <w:szCs w:val="24"/>
      <w:u w:val="single"/>
      <w:lang w:val="en-US" w:eastAsia="en-US" w:bidi="ar-SA"/>
    </w:rPr>
  </w:style>
  <w:style w:type="character" w:customStyle="1" w:styleId="notreadChar">
    <w:name w:val="not read Char"/>
    <w:rsid w:val="001421CC"/>
    <w:rPr>
      <w:sz w:val="18"/>
      <w:szCs w:val="24"/>
      <w:lang w:val="en-US" w:eastAsia="en-US" w:bidi="ar-SA"/>
    </w:rPr>
  </w:style>
  <w:style w:type="paragraph" w:customStyle="1" w:styleId="StyleStrong10ptNotBold">
    <w:name w:val="Style Strong + 10 pt Not Bold"/>
    <w:basedOn w:val="Normal"/>
    <w:autoRedefine/>
    <w:rsid w:val="001421CC"/>
    <w:pPr>
      <w:ind w:left="720" w:hanging="360"/>
    </w:pPr>
    <w:rPr>
      <w:rFonts w:eastAsia="Times New Roman"/>
      <w:sz w:val="26"/>
      <w:szCs w:val="26"/>
    </w:rPr>
  </w:style>
  <w:style w:type="character" w:customStyle="1" w:styleId="prbodytext1">
    <w:name w:val="pr_bodytext1"/>
    <w:rsid w:val="001421CC"/>
    <w:rPr>
      <w:rFonts w:ascii="Arial" w:hAnsi="Arial" w:cs="Arial" w:hint="default"/>
      <w:sz w:val="20"/>
      <w:szCs w:val="20"/>
    </w:rPr>
  </w:style>
  <w:style w:type="character" w:customStyle="1" w:styleId="smallCharChar0">
    <w:name w:val="small Char Char"/>
    <w:rsid w:val="001421CC"/>
    <w:rPr>
      <w:rFonts w:ascii="Times New Roman" w:eastAsia="Times New Roman" w:hAnsi="Times New Roman" w:cs="Times New Roman"/>
      <w:sz w:val="12"/>
      <w:szCs w:val="16"/>
    </w:rPr>
  </w:style>
  <w:style w:type="character" w:customStyle="1" w:styleId="Undlerine">
    <w:name w:val="Undlerine"/>
    <w:qFormat/>
    <w:rsid w:val="001421CC"/>
    <w:rPr>
      <w:rFonts w:ascii="Times New Roman" w:hAnsi="Times New Roman"/>
      <w:w w:val="110"/>
      <w:sz w:val="20"/>
      <w:szCs w:val="20"/>
      <w:u w:val="single"/>
      <w:bdr w:val="none" w:sz="0" w:space="0" w:color="auto"/>
      <w:lang w:bidi="he-IL"/>
    </w:rPr>
  </w:style>
  <w:style w:type="character" w:customStyle="1" w:styleId="Boxes">
    <w:name w:val="Boxes"/>
    <w:qFormat/>
    <w:rsid w:val="001421CC"/>
    <w:rPr>
      <w:rFonts w:ascii="Times New Roman" w:hAnsi="Times New Roman"/>
      <w:sz w:val="20"/>
      <w:u w:val="single"/>
      <w:bdr w:val="single" w:sz="4" w:space="0" w:color="auto"/>
    </w:rPr>
  </w:style>
  <w:style w:type="character" w:customStyle="1" w:styleId="tim">
    <w:name w:val="tim"/>
    <w:qFormat/>
    <w:rsid w:val="001421CC"/>
    <w:rPr>
      <w:rFonts w:ascii="Times New Roman" w:hAnsi="Times New Roman"/>
      <w:sz w:val="20"/>
      <w:u w:val="single"/>
    </w:rPr>
  </w:style>
  <w:style w:type="character" w:customStyle="1" w:styleId="hl">
    <w:name w:val="hl"/>
    <w:basedOn w:val="DefaultParagraphFont"/>
    <w:rsid w:val="001421CC"/>
  </w:style>
  <w:style w:type="character" w:customStyle="1" w:styleId="clock1">
    <w:name w:val="clock1"/>
    <w:rsid w:val="001421CC"/>
    <w:rPr>
      <w:color w:val="B51B1B"/>
    </w:rPr>
  </w:style>
  <w:style w:type="character" w:customStyle="1" w:styleId="smallChar10">
    <w:name w:val="small Char1"/>
    <w:rsid w:val="001421CC"/>
    <w:rPr>
      <w:sz w:val="12"/>
      <w:szCs w:val="16"/>
      <w:lang w:val="en-US" w:eastAsia="en-US" w:bidi="ar-SA"/>
    </w:rPr>
  </w:style>
  <w:style w:type="character" w:customStyle="1" w:styleId="SmallCardsCharChar">
    <w:name w:val="Small Cards Char Char"/>
    <w:rsid w:val="001421CC"/>
    <w:rPr>
      <w:sz w:val="14"/>
      <w:szCs w:val="24"/>
      <w:lang w:val="en-US" w:eastAsia="en-US" w:bidi="ar-SA"/>
    </w:rPr>
  </w:style>
  <w:style w:type="paragraph" w:customStyle="1" w:styleId="NormalCards">
    <w:name w:val="Normal Cards"/>
    <w:basedOn w:val="Normal"/>
    <w:rsid w:val="001421CC"/>
    <w:pPr>
      <w:ind w:left="288"/>
    </w:pPr>
    <w:rPr>
      <w:rFonts w:eastAsia="Times New Roman"/>
      <w:sz w:val="20"/>
    </w:rPr>
  </w:style>
  <w:style w:type="character" w:customStyle="1" w:styleId="iniciales">
    <w:name w:val="iniciales"/>
    <w:basedOn w:val="DefaultParagraphFont"/>
    <w:rsid w:val="001421CC"/>
  </w:style>
  <w:style w:type="character" w:customStyle="1" w:styleId="Style10ptBoldUnderline">
    <w:name w:val="Style 10 pt Bold Underline"/>
    <w:rsid w:val="001421CC"/>
    <w:rPr>
      <w:b/>
      <w:bCs/>
      <w:sz w:val="20"/>
      <w:u w:val="single"/>
    </w:rPr>
  </w:style>
  <w:style w:type="paragraph" w:customStyle="1" w:styleId="outdent">
    <w:name w:val="outdent"/>
    <w:basedOn w:val="Normal"/>
    <w:rsid w:val="001421CC"/>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1421CC"/>
    <w:pPr>
      <w:spacing w:before="100" w:beforeAutospacing="1" w:after="100" w:afterAutospacing="1"/>
    </w:pPr>
    <w:rPr>
      <w:rFonts w:eastAsia="Times New Roman"/>
    </w:rPr>
  </w:style>
  <w:style w:type="paragraph" w:customStyle="1" w:styleId="bulletfollow">
    <w:name w:val="bulletfollow"/>
    <w:basedOn w:val="Normal"/>
    <w:rsid w:val="001421CC"/>
    <w:pPr>
      <w:spacing w:before="100" w:beforeAutospacing="1" w:after="100" w:afterAutospacing="1"/>
    </w:pPr>
    <w:rPr>
      <w:rFonts w:eastAsia="Times New Roman"/>
    </w:rPr>
  </w:style>
  <w:style w:type="paragraph" w:customStyle="1" w:styleId="bulleted">
    <w:name w:val="bulleted"/>
    <w:basedOn w:val="Normal"/>
    <w:rsid w:val="001421CC"/>
    <w:pPr>
      <w:spacing w:before="100" w:beforeAutospacing="1" w:after="100" w:afterAutospacing="1"/>
    </w:pPr>
    <w:rPr>
      <w:rFonts w:eastAsia="Times New Roman"/>
    </w:rPr>
  </w:style>
  <w:style w:type="paragraph" w:customStyle="1" w:styleId="Strikethrough0">
    <w:name w:val="Strikethrough"/>
    <w:next w:val="Normal"/>
    <w:link w:val="StrikethroughChar"/>
    <w:qFormat/>
    <w:rsid w:val="001421CC"/>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421CC"/>
    <w:rPr>
      <w:rFonts w:ascii="Times New Roman" w:eastAsia="Times New Roman" w:hAnsi="Times New Roman" w:cs="Times New Roman"/>
      <w:strike/>
      <w:sz w:val="20"/>
      <w:szCs w:val="20"/>
    </w:rPr>
  </w:style>
  <w:style w:type="character" w:customStyle="1" w:styleId="UnderlineCardsCharChar">
    <w:name w:val="Underline Cards Char Char"/>
    <w:rsid w:val="001421CC"/>
    <w:rPr>
      <w:rFonts w:eastAsia="SimSun"/>
      <w:szCs w:val="24"/>
      <w:u w:val="thick"/>
      <w:lang w:val="en-US" w:eastAsia="en-US" w:bidi="ar-SA"/>
    </w:rPr>
  </w:style>
  <w:style w:type="paragraph" w:customStyle="1" w:styleId="authorgroup">
    <w:name w:val="authorgroup"/>
    <w:basedOn w:val="Normal"/>
    <w:rsid w:val="001421CC"/>
    <w:pPr>
      <w:spacing w:before="100" w:beforeAutospacing="1" w:after="100" w:afterAutospacing="1"/>
    </w:pPr>
    <w:rPr>
      <w:rFonts w:eastAsia="Calibri"/>
    </w:rPr>
  </w:style>
  <w:style w:type="paragraph" w:customStyle="1" w:styleId="affiliation1">
    <w:name w:val="affiliation1"/>
    <w:basedOn w:val="Normal"/>
    <w:rsid w:val="001421CC"/>
    <w:pPr>
      <w:spacing w:before="100" w:beforeAutospacing="1" w:after="100" w:afterAutospacing="1"/>
    </w:pPr>
    <w:rPr>
      <w:rFonts w:eastAsia="Calibri"/>
    </w:rPr>
  </w:style>
  <w:style w:type="character" w:customStyle="1" w:styleId="smallcapitals">
    <w:name w:val="smallcapitals"/>
    <w:basedOn w:val="DefaultParagraphFont"/>
    <w:rsid w:val="001421CC"/>
  </w:style>
  <w:style w:type="character" w:customStyle="1" w:styleId="number0">
    <w:name w:val="number"/>
    <w:basedOn w:val="DefaultParagraphFont"/>
    <w:rsid w:val="001421CC"/>
  </w:style>
  <w:style w:type="character" w:customStyle="1" w:styleId="articlebody1">
    <w:name w:val="articlebody1"/>
    <w:rsid w:val="001421CC"/>
  </w:style>
  <w:style w:type="character" w:customStyle="1" w:styleId="small1">
    <w:name w:val="small1"/>
    <w:rsid w:val="001421CC"/>
  </w:style>
  <w:style w:type="paragraph" w:customStyle="1" w:styleId="AuthorDate2">
    <w:name w:val="Author/Date"/>
    <w:basedOn w:val="Normal"/>
    <w:link w:val="AuthorDateChar1"/>
    <w:qFormat/>
    <w:rsid w:val="001421CC"/>
    <w:rPr>
      <w:rFonts w:eastAsia="Times New Roman"/>
      <w:b/>
      <w:u w:val="single"/>
    </w:rPr>
  </w:style>
  <w:style w:type="character" w:customStyle="1" w:styleId="AuthorDateChar1">
    <w:name w:val="Author/Date Char1"/>
    <w:link w:val="AuthorDate2"/>
    <w:rsid w:val="001421CC"/>
    <w:rPr>
      <w:rFonts w:ascii="Calibri" w:eastAsia="Times New Roman" w:hAnsi="Calibri"/>
      <w:b/>
      <w:sz w:val="24"/>
      <w:u w:val="single"/>
    </w:rPr>
  </w:style>
  <w:style w:type="character" w:customStyle="1" w:styleId="Normal30">
    <w:name w:val="Normal3"/>
    <w:basedOn w:val="DefaultParagraphFont"/>
    <w:rsid w:val="001421CC"/>
  </w:style>
  <w:style w:type="paragraph" w:customStyle="1" w:styleId="PageNumber8">
    <w:name w:val="Page Number8"/>
    <w:basedOn w:val="Normal"/>
    <w:next w:val="Normal"/>
    <w:qFormat/>
    <w:rsid w:val="001421CC"/>
    <w:pPr>
      <w:spacing w:after="0" w:line="240" w:lineRule="auto"/>
    </w:pPr>
    <w:rPr>
      <w:rFonts w:ascii="Times New Roman" w:eastAsia="Times New Roman" w:hAnsi="Times New Roman"/>
      <w:sz w:val="20"/>
    </w:rPr>
  </w:style>
  <w:style w:type="paragraph" w:customStyle="1" w:styleId="Header2">
    <w:name w:val="Header2"/>
    <w:basedOn w:val="Heading1"/>
    <w:next w:val="Heading1"/>
    <w:link w:val="Header2Char"/>
    <w:qFormat/>
    <w:rsid w:val="001421C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1421C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1421CC"/>
  </w:style>
  <w:style w:type="character" w:customStyle="1" w:styleId="articledate">
    <w:name w:val="articledate"/>
    <w:basedOn w:val="DefaultParagraphFont"/>
    <w:rsid w:val="001421CC"/>
  </w:style>
  <w:style w:type="character" w:customStyle="1" w:styleId="post-byline">
    <w:name w:val="post-byline"/>
    <w:basedOn w:val="DefaultParagraphFont"/>
    <w:rsid w:val="001421CC"/>
  </w:style>
  <w:style w:type="character" w:customStyle="1" w:styleId="metadate">
    <w:name w:val="meta_date"/>
    <w:basedOn w:val="DefaultParagraphFont"/>
    <w:rsid w:val="001421CC"/>
  </w:style>
  <w:style w:type="character" w:customStyle="1" w:styleId="fa">
    <w:name w:val="fa"/>
    <w:basedOn w:val="DefaultParagraphFont"/>
    <w:rsid w:val="001421CC"/>
  </w:style>
  <w:style w:type="character" w:customStyle="1" w:styleId="longname">
    <w:name w:val="longname"/>
    <w:basedOn w:val="DefaultParagraphFont"/>
    <w:rsid w:val="001421CC"/>
  </w:style>
  <w:style w:type="character" w:customStyle="1" w:styleId="echocontainer">
    <w:name w:val="echo_container"/>
    <w:basedOn w:val="DefaultParagraphFont"/>
    <w:rsid w:val="001421CC"/>
  </w:style>
  <w:style w:type="character" w:customStyle="1" w:styleId="comment-display">
    <w:name w:val="comment-display"/>
    <w:basedOn w:val="DefaultParagraphFont"/>
    <w:rsid w:val="001421CC"/>
  </w:style>
  <w:style w:type="paragraph" w:customStyle="1" w:styleId="comment-count-label">
    <w:name w:val="comment-count-label"/>
    <w:basedOn w:val="Normal"/>
    <w:rsid w:val="001421CC"/>
    <w:pPr>
      <w:spacing w:before="100" w:beforeAutospacing="1" w:after="100" w:afterAutospacing="1"/>
    </w:pPr>
    <w:rPr>
      <w:rFonts w:ascii="Times" w:hAnsi="Times"/>
      <w:sz w:val="20"/>
      <w:szCs w:val="20"/>
    </w:rPr>
  </w:style>
  <w:style w:type="character" w:customStyle="1" w:styleId="echo-counter">
    <w:name w:val="echo-counter"/>
    <w:basedOn w:val="DefaultParagraphFont"/>
    <w:rsid w:val="001421CC"/>
  </w:style>
  <w:style w:type="character" w:customStyle="1" w:styleId="discussion-policy">
    <w:name w:val="discussion-policy"/>
    <w:basedOn w:val="DefaultParagraphFont"/>
    <w:rsid w:val="001421CC"/>
  </w:style>
  <w:style w:type="character" w:customStyle="1" w:styleId="echo-apps-conversations-streamcaption">
    <w:name w:val="echo-apps-conversations-streamcaption"/>
    <w:basedOn w:val="DefaultParagraphFont"/>
    <w:rsid w:val="001421CC"/>
  </w:style>
  <w:style w:type="character" w:customStyle="1" w:styleId="echo-streamserver-controls-stream-item-text">
    <w:name w:val="echo-streamserver-controls-stream-item-text"/>
    <w:basedOn w:val="DefaultParagraphFont"/>
    <w:rsid w:val="001421CC"/>
  </w:style>
  <w:style w:type="character" w:customStyle="1" w:styleId="echo-streamserver-controls-facepile-more">
    <w:name w:val="echo-streamserver-controls-facepile-more"/>
    <w:basedOn w:val="DefaultParagraphFont"/>
    <w:rsid w:val="001421CC"/>
  </w:style>
  <w:style w:type="character" w:customStyle="1" w:styleId="echo-primaryfont">
    <w:name w:val="echo-primaryfont"/>
    <w:basedOn w:val="DefaultParagraphFont"/>
    <w:rsid w:val="001421CC"/>
  </w:style>
  <w:style w:type="character" w:customStyle="1" w:styleId="section">
    <w:name w:val="section"/>
    <w:basedOn w:val="DefaultParagraphFont"/>
    <w:rsid w:val="001421CC"/>
  </w:style>
  <w:style w:type="character" w:customStyle="1" w:styleId="wpsr-txt-headline">
    <w:name w:val="wpsr-txt-headline"/>
    <w:basedOn w:val="DefaultParagraphFont"/>
    <w:rsid w:val="001421CC"/>
  </w:style>
  <w:style w:type="character" w:customStyle="1" w:styleId="asset-metabar-author">
    <w:name w:val="asset-metabar-author"/>
    <w:basedOn w:val="DefaultParagraphFont"/>
    <w:rsid w:val="001421CC"/>
  </w:style>
  <w:style w:type="character" w:customStyle="1" w:styleId="asset-metabar-time">
    <w:name w:val="asset-metabar-time"/>
    <w:basedOn w:val="DefaultParagraphFont"/>
    <w:rsid w:val="001421CC"/>
  </w:style>
  <w:style w:type="character" w:customStyle="1" w:styleId="eza-dateline">
    <w:name w:val="eza-dateline"/>
    <w:basedOn w:val="DefaultParagraphFont"/>
    <w:rsid w:val="001421CC"/>
  </w:style>
  <w:style w:type="character" w:customStyle="1" w:styleId="eza-authors">
    <w:name w:val="eza-authors"/>
    <w:basedOn w:val="DefaultParagraphFont"/>
    <w:rsid w:val="001421CC"/>
  </w:style>
  <w:style w:type="character" w:customStyle="1" w:styleId="csmstaff">
    <w:name w:val="csm_staff"/>
    <w:basedOn w:val="DefaultParagraphFont"/>
    <w:rsid w:val="001421CC"/>
  </w:style>
  <w:style w:type="paragraph" w:customStyle="1" w:styleId="mol-para-with-font">
    <w:name w:val="mol-para-with-font"/>
    <w:basedOn w:val="Normal"/>
    <w:rsid w:val="001421C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421CC"/>
  </w:style>
  <w:style w:type="character" w:customStyle="1" w:styleId="byline-text">
    <w:name w:val="byline-text"/>
    <w:basedOn w:val="DefaultParagraphFont"/>
    <w:rsid w:val="001421CC"/>
  </w:style>
  <w:style w:type="character" w:customStyle="1" w:styleId="itemauthor">
    <w:name w:val="itemauthor"/>
    <w:basedOn w:val="DefaultParagraphFont"/>
    <w:rsid w:val="001421CC"/>
  </w:style>
  <w:style w:type="character" w:customStyle="1" w:styleId="itemdatecreated">
    <w:name w:val="itemdatecreated"/>
    <w:basedOn w:val="DefaultParagraphFont"/>
    <w:rsid w:val="001421CC"/>
  </w:style>
  <w:style w:type="character" w:customStyle="1" w:styleId="slug-metadata-note">
    <w:name w:val="slug-metadata-note"/>
    <w:basedOn w:val="DefaultParagraphFont"/>
    <w:rsid w:val="001421CC"/>
  </w:style>
  <w:style w:type="character" w:customStyle="1" w:styleId="drop-capped">
    <w:name w:val="drop-capped"/>
    <w:basedOn w:val="DefaultParagraphFont"/>
    <w:rsid w:val="001421CC"/>
  </w:style>
  <w:style w:type="paragraph" w:customStyle="1" w:styleId="articleopinion-standfirst">
    <w:name w:val="articleopinion-standfirst"/>
    <w:basedOn w:val="Normal"/>
    <w:rsid w:val="001421CC"/>
    <w:pPr>
      <w:spacing w:before="100" w:beforeAutospacing="1" w:after="100" w:afterAutospacing="1"/>
    </w:pPr>
    <w:rPr>
      <w:rFonts w:ascii="Times" w:hAnsi="Times"/>
      <w:sz w:val="20"/>
      <w:szCs w:val="20"/>
    </w:rPr>
  </w:style>
  <w:style w:type="paragraph" w:customStyle="1" w:styleId="snippet">
    <w:name w:val="snippet"/>
    <w:basedOn w:val="Normal"/>
    <w:rsid w:val="001421CC"/>
    <w:pPr>
      <w:spacing w:before="100" w:beforeAutospacing="1" w:after="100" w:afterAutospacing="1"/>
    </w:pPr>
    <w:rPr>
      <w:rFonts w:ascii="Times" w:hAnsi="Times"/>
      <w:sz w:val="20"/>
      <w:szCs w:val="20"/>
    </w:rPr>
  </w:style>
  <w:style w:type="character" w:customStyle="1" w:styleId="thetitle">
    <w:name w:val="the_title"/>
    <w:basedOn w:val="DefaultParagraphFont"/>
    <w:rsid w:val="001421CC"/>
  </w:style>
  <w:style w:type="character" w:customStyle="1" w:styleId="rupee">
    <w:name w:val="rupee"/>
    <w:basedOn w:val="DefaultParagraphFont"/>
    <w:rsid w:val="001421CC"/>
  </w:style>
  <w:style w:type="character" w:customStyle="1" w:styleId="grey1">
    <w:name w:val="grey1"/>
    <w:basedOn w:val="DefaultParagraphFont"/>
    <w:rsid w:val="001421CC"/>
  </w:style>
  <w:style w:type="paragraph" w:customStyle="1" w:styleId="Pa13">
    <w:name w:val="Pa13"/>
    <w:basedOn w:val="Default"/>
    <w:next w:val="Default"/>
    <w:uiPriority w:val="99"/>
    <w:rsid w:val="001421CC"/>
    <w:pPr>
      <w:widowControl w:val="0"/>
      <w:spacing w:line="201" w:lineRule="atLeast"/>
    </w:pPr>
    <w:rPr>
      <w:rFonts w:eastAsiaTheme="minorEastAsia"/>
      <w:color w:val="auto"/>
      <w:szCs w:val="22"/>
    </w:rPr>
  </w:style>
  <w:style w:type="paragraph" w:customStyle="1" w:styleId="Pa14">
    <w:name w:val="Pa14"/>
    <w:basedOn w:val="Default"/>
    <w:next w:val="Default"/>
    <w:uiPriority w:val="99"/>
    <w:qFormat/>
    <w:rsid w:val="001421CC"/>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1421CC"/>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1421CC"/>
  </w:style>
  <w:style w:type="character" w:customStyle="1" w:styleId="reporttitle">
    <w:name w:val="report_title"/>
    <w:basedOn w:val="DefaultParagraphFont"/>
    <w:rsid w:val="001421CC"/>
  </w:style>
  <w:style w:type="character" w:customStyle="1" w:styleId="documenttype-longreleases">
    <w:name w:val="document_type_-_long_releases"/>
    <w:basedOn w:val="DefaultParagraphFont"/>
    <w:rsid w:val="001421CC"/>
  </w:style>
  <w:style w:type="character" w:customStyle="1" w:styleId="alt-date">
    <w:name w:val="alt-date"/>
    <w:basedOn w:val="DefaultParagraphFont"/>
    <w:rsid w:val="001421CC"/>
  </w:style>
  <w:style w:type="character" w:customStyle="1" w:styleId="entry-byline">
    <w:name w:val="entry-byline"/>
    <w:basedOn w:val="DefaultParagraphFont"/>
    <w:rsid w:val="001421CC"/>
  </w:style>
  <w:style w:type="character" w:customStyle="1" w:styleId="taglinecontrib">
    <w:name w:val="tagline_contrib"/>
    <w:basedOn w:val="DefaultParagraphFont"/>
    <w:rsid w:val="001421CC"/>
  </w:style>
  <w:style w:type="character" w:customStyle="1" w:styleId="articledate0">
    <w:name w:val="article_date"/>
    <w:basedOn w:val="DefaultParagraphFont"/>
    <w:rsid w:val="001421CC"/>
  </w:style>
  <w:style w:type="paragraph" w:customStyle="1" w:styleId="hg-daily">
    <w:name w:val="hg-daily"/>
    <w:basedOn w:val="Normal"/>
    <w:rsid w:val="001421CC"/>
    <w:pPr>
      <w:spacing w:before="100" w:beforeAutospacing="1" w:after="100" w:afterAutospacing="1"/>
    </w:pPr>
    <w:rPr>
      <w:rFonts w:ascii="Times" w:hAnsi="Times"/>
      <w:sz w:val="20"/>
      <w:szCs w:val="20"/>
    </w:rPr>
  </w:style>
  <w:style w:type="character" w:customStyle="1" w:styleId="cit">
    <w:name w:val="cit"/>
    <w:basedOn w:val="DefaultParagraphFont"/>
    <w:rsid w:val="001421CC"/>
  </w:style>
  <w:style w:type="paragraph" w:customStyle="1" w:styleId="buttonheading">
    <w:name w:val="buttonheading"/>
    <w:basedOn w:val="Normal"/>
    <w:rsid w:val="001421CC"/>
    <w:pPr>
      <w:spacing w:before="100" w:beforeAutospacing="1" w:after="100" w:afterAutospacing="1"/>
    </w:pPr>
    <w:rPr>
      <w:rFonts w:ascii="Times" w:hAnsi="Times"/>
      <w:sz w:val="20"/>
      <w:szCs w:val="20"/>
    </w:rPr>
  </w:style>
  <w:style w:type="character" w:customStyle="1" w:styleId="createdate">
    <w:name w:val="createdate"/>
    <w:basedOn w:val="DefaultParagraphFont"/>
    <w:rsid w:val="001421CC"/>
  </w:style>
  <w:style w:type="character" w:customStyle="1" w:styleId="text-label">
    <w:name w:val="text-label"/>
    <w:basedOn w:val="DefaultParagraphFont"/>
    <w:rsid w:val="001421CC"/>
  </w:style>
  <w:style w:type="paragraph" w:customStyle="1" w:styleId="TOC3Char">
    <w:name w:val="TOC 3 Char"/>
    <w:basedOn w:val="Normal"/>
    <w:next w:val="Normal"/>
    <w:rsid w:val="001421CC"/>
    <w:rPr>
      <w:rFonts w:eastAsia="Times New Roman"/>
      <w:szCs w:val="20"/>
    </w:rPr>
  </w:style>
  <w:style w:type="paragraph" w:customStyle="1" w:styleId="TOC1Char">
    <w:name w:val="TOC 1 Char"/>
    <w:basedOn w:val="Normal"/>
    <w:next w:val="Normal"/>
    <w:rsid w:val="001421CC"/>
    <w:rPr>
      <w:rFonts w:eastAsia="Times New Roman"/>
      <w:b/>
      <w:szCs w:val="20"/>
    </w:rPr>
  </w:style>
  <w:style w:type="paragraph" w:customStyle="1" w:styleId="NoteLevel11">
    <w:name w:val="Note Level 11"/>
    <w:basedOn w:val="Normal"/>
    <w:uiPriority w:val="99"/>
    <w:qFormat/>
    <w:rsid w:val="001421C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1421CC"/>
    <w:pPr>
      <w:keepNext/>
      <w:tabs>
        <w:tab w:val="num" w:pos="1440"/>
      </w:tabs>
      <w:ind w:left="1800" w:hanging="360"/>
      <w:outlineLvl w:val="2"/>
    </w:pPr>
    <w:rPr>
      <w:rFonts w:eastAsia="MS Gothic"/>
    </w:rPr>
  </w:style>
  <w:style w:type="paragraph" w:customStyle="1" w:styleId="NoteLevel41">
    <w:name w:val="Note Level 41"/>
    <w:basedOn w:val="Normal"/>
    <w:qFormat/>
    <w:rsid w:val="001421CC"/>
    <w:pPr>
      <w:keepNext/>
      <w:tabs>
        <w:tab w:val="num" w:pos="2160"/>
      </w:tabs>
      <w:ind w:left="2520" w:hanging="360"/>
      <w:outlineLvl w:val="3"/>
    </w:pPr>
    <w:rPr>
      <w:rFonts w:eastAsia="MS Gothic"/>
    </w:rPr>
  </w:style>
  <w:style w:type="paragraph" w:customStyle="1" w:styleId="NoteLevel51">
    <w:name w:val="Note Level 51"/>
    <w:basedOn w:val="Normal"/>
    <w:qFormat/>
    <w:rsid w:val="001421CC"/>
    <w:pPr>
      <w:keepNext/>
      <w:tabs>
        <w:tab w:val="num" w:pos="2880"/>
      </w:tabs>
      <w:ind w:left="3240" w:hanging="360"/>
      <w:outlineLvl w:val="4"/>
    </w:pPr>
    <w:rPr>
      <w:rFonts w:eastAsia="MS Gothic"/>
    </w:rPr>
  </w:style>
  <w:style w:type="paragraph" w:customStyle="1" w:styleId="NoteLevel61">
    <w:name w:val="Note Level 61"/>
    <w:basedOn w:val="Normal"/>
    <w:qFormat/>
    <w:rsid w:val="001421CC"/>
    <w:pPr>
      <w:keepNext/>
      <w:tabs>
        <w:tab w:val="num" w:pos="3600"/>
      </w:tabs>
      <w:ind w:left="3960" w:hanging="360"/>
      <w:outlineLvl w:val="5"/>
    </w:pPr>
    <w:rPr>
      <w:rFonts w:eastAsia="MS Gothic"/>
    </w:rPr>
  </w:style>
  <w:style w:type="paragraph" w:customStyle="1" w:styleId="NoteLevel71">
    <w:name w:val="Note Level 71"/>
    <w:basedOn w:val="Normal"/>
    <w:qFormat/>
    <w:rsid w:val="001421CC"/>
    <w:pPr>
      <w:keepNext/>
      <w:tabs>
        <w:tab w:val="num" w:pos="4320"/>
      </w:tabs>
      <w:ind w:left="4680" w:hanging="360"/>
      <w:outlineLvl w:val="6"/>
    </w:pPr>
    <w:rPr>
      <w:rFonts w:eastAsia="MS Gothic"/>
    </w:rPr>
  </w:style>
  <w:style w:type="paragraph" w:customStyle="1" w:styleId="NoteLevel81">
    <w:name w:val="Note Level 81"/>
    <w:basedOn w:val="Normal"/>
    <w:qFormat/>
    <w:rsid w:val="001421CC"/>
    <w:pPr>
      <w:keepNext/>
      <w:tabs>
        <w:tab w:val="num" w:pos="5040"/>
      </w:tabs>
      <w:ind w:left="5400" w:hanging="360"/>
      <w:outlineLvl w:val="7"/>
    </w:pPr>
    <w:rPr>
      <w:rFonts w:eastAsia="MS Gothic"/>
    </w:rPr>
  </w:style>
  <w:style w:type="paragraph" w:customStyle="1" w:styleId="NoteLevel91">
    <w:name w:val="Note Level 91"/>
    <w:basedOn w:val="Normal"/>
    <w:qFormat/>
    <w:rsid w:val="001421CC"/>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1421CC"/>
    <w:pPr>
      <w:jc w:val="both"/>
    </w:pPr>
    <w:rPr>
      <w:rFonts w:eastAsia="Times New Roman"/>
      <w:i/>
      <w:iCs/>
      <w:color w:val="000000"/>
      <w:sz w:val="20"/>
    </w:rPr>
  </w:style>
  <w:style w:type="character" w:customStyle="1" w:styleId="MediumGrid11">
    <w:name w:val="Medium Grid 11"/>
    <w:uiPriority w:val="99"/>
    <w:rsid w:val="001421CC"/>
    <w:rPr>
      <w:color w:val="808080"/>
    </w:rPr>
  </w:style>
  <w:style w:type="numbering" w:customStyle="1" w:styleId="NoList8">
    <w:name w:val="No List8"/>
    <w:next w:val="NoList"/>
    <w:semiHidden/>
    <w:unhideWhenUsed/>
    <w:rsid w:val="001421CC"/>
  </w:style>
  <w:style w:type="numbering" w:customStyle="1" w:styleId="NoList9">
    <w:name w:val="No List9"/>
    <w:next w:val="NoList"/>
    <w:semiHidden/>
    <w:unhideWhenUsed/>
    <w:rsid w:val="001421CC"/>
  </w:style>
  <w:style w:type="numbering" w:customStyle="1" w:styleId="NoList10">
    <w:name w:val="No List10"/>
    <w:next w:val="NoList"/>
    <w:semiHidden/>
    <w:unhideWhenUsed/>
    <w:rsid w:val="001421CC"/>
  </w:style>
  <w:style w:type="numbering" w:customStyle="1" w:styleId="NoList12">
    <w:name w:val="No List12"/>
    <w:next w:val="NoList"/>
    <w:semiHidden/>
    <w:unhideWhenUsed/>
    <w:rsid w:val="001421CC"/>
  </w:style>
  <w:style w:type="numbering" w:customStyle="1" w:styleId="NoList13">
    <w:name w:val="No List13"/>
    <w:next w:val="NoList"/>
    <w:semiHidden/>
    <w:unhideWhenUsed/>
    <w:rsid w:val="001421CC"/>
  </w:style>
  <w:style w:type="numbering" w:customStyle="1" w:styleId="NoList14">
    <w:name w:val="No List14"/>
    <w:next w:val="NoList"/>
    <w:semiHidden/>
    <w:unhideWhenUsed/>
    <w:rsid w:val="001421CC"/>
  </w:style>
  <w:style w:type="numbering" w:customStyle="1" w:styleId="NoList15">
    <w:name w:val="No List15"/>
    <w:next w:val="NoList"/>
    <w:uiPriority w:val="99"/>
    <w:semiHidden/>
    <w:unhideWhenUsed/>
    <w:rsid w:val="001421CC"/>
  </w:style>
  <w:style w:type="numbering" w:customStyle="1" w:styleId="NoList16">
    <w:name w:val="No List16"/>
    <w:next w:val="NoList"/>
    <w:uiPriority w:val="99"/>
    <w:semiHidden/>
    <w:unhideWhenUsed/>
    <w:rsid w:val="001421CC"/>
  </w:style>
  <w:style w:type="numbering" w:customStyle="1" w:styleId="NoList17">
    <w:name w:val="No List17"/>
    <w:next w:val="NoList"/>
    <w:semiHidden/>
    <w:unhideWhenUsed/>
    <w:rsid w:val="001421CC"/>
  </w:style>
  <w:style w:type="numbering" w:customStyle="1" w:styleId="NoList18">
    <w:name w:val="No List18"/>
    <w:next w:val="NoList"/>
    <w:uiPriority w:val="99"/>
    <w:semiHidden/>
    <w:unhideWhenUsed/>
    <w:rsid w:val="001421CC"/>
  </w:style>
  <w:style w:type="numbering" w:customStyle="1" w:styleId="NoList19">
    <w:name w:val="No List19"/>
    <w:next w:val="NoList"/>
    <w:uiPriority w:val="99"/>
    <w:semiHidden/>
    <w:unhideWhenUsed/>
    <w:rsid w:val="001421CC"/>
  </w:style>
  <w:style w:type="numbering" w:customStyle="1" w:styleId="NoList20">
    <w:name w:val="No List20"/>
    <w:next w:val="NoList"/>
    <w:semiHidden/>
    <w:unhideWhenUsed/>
    <w:rsid w:val="001421CC"/>
  </w:style>
  <w:style w:type="paragraph" w:customStyle="1" w:styleId="PlaceholderText2">
    <w:name w:val="Placeholder Text2"/>
    <w:basedOn w:val="Normal"/>
    <w:uiPriority w:val="99"/>
    <w:rsid w:val="001421C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421CC"/>
    <w:pPr>
      <w:keepNext/>
      <w:tabs>
        <w:tab w:val="num" w:pos="1440"/>
      </w:tabs>
      <w:ind w:left="1800" w:hanging="360"/>
      <w:outlineLvl w:val="2"/>
    </w:pPr>
    <w:rPr>
      <w:rFonts w:eastAsia="MS Gothic"/>
    </w:rPr>
  </w:style>
  <w:style w:type="paragraph" w:customStyle="1" w:styleId="LightList1">
    <w:name w:val="Light List1"/>
    <w:basedOn w:val="Normal"/>
    <w:rsid w:val="001421CC"/>
    <w:pPr>
      <w:keepNext/>
      <w:tabs>
        <w:tab w:val="num" w:pos="2160"/>
      </w:tabs>
      <w:ind w:left="2520" w:hanging="360"/>
      <w:outlineLvl w:val="3"/>
    </w:pPr>
    <w:rPr>
      <w:rFonts w:eastAsia="MS Gothic"/>
    </w:rPr>
  </w:style>
  <w:style w:type="paragraph" w:customStyle="1" w:styleId="LightGrid1">
    <w:name w:val="Light Grid1"/>
    <w:basedOn w:val="Normal"/>
    <w:rsid w:val="001421CC"/>
    <w:pPr>
      <w:keepNext/>
      <w:tabs>
        <w:tab w:val="num" w:pos="2880"/>
      </w:tabs>
      <w:ind w:left="3240" w:hanging="360"/>
      <w:outlineLvl w:val="4"/>
    </w:pPr>
    <w:rPr>
      <w:rFonts w:eastAsia="MS Gothic"/>
    </w:rPr>
  </w:style>
  <w:style w:type="paragraph" w:customStyle="1" w:styleId="MediumShading11">
    <w:name w:val="Medium Shading 11"/>
    <w:basedOn w:val="Normal"/>
    <w:rsid w:val="001421CC"/>
    <w:pPr>
      <w:keepNext/>
      <w:tabs>
        <w:tab w:val="num" w:pos="3600"/>
      </w:tabs>
      <w:ind w:left="3960" w:hanging="360"/>
      <w:outlineLvl w:val="5"/>
    </w:pPr>
    <w:rPr>
      <w:rFonts w:eastAsia="MS Gothic"/>
    </w:rPr>
  </w:style>
  <w:style w:type="paragraph" w:customStyle="1" w:styleId="MediumShading21">
    <w:name w:val="Medium Shading 21"/>
    <w:basedOn w:val="Normal"/>
    <w:rsid w:val="001421CC"/>
    <w:pPr>
      <w:keepNext/>
      <w:tabs>
        <w:tab w:val="num" w:pos="4320"/>
      </w:tabs>
      <w:ind w:left="4680" w:hanging="360"/>
      <w:outlineLvl w:val="6"/>
    </w:pPr>
    <w:rPr>
      <w:rFonts w:eastAsia="MS Gothic"/>
    </w:rPr>
  </w:style>
  <w:style w:type="paragraph" w:customStyle="1" w:styleId="MediumList11">
    <w:name w:val="Medium List 11"/>
    <w:basedOn w:val="Normal"/>
    <w:rsid w:val="001421CC"/>
    <w:pPr>
      <w:keepNext/>
      <w:tabs>
        <w:tab w:val="num" w:pos="5040"/>
      </w:tabs>
      <w:ind w:left="5400" w:hanging="360"/>
      <w:outlineLvl w:val="7"/>
    </w:pPr>
    <w:rPr>
      <w:rFonts w:eastAsia="MS Gothic"/>
    </w:rPr>
  </w:style>
  <w:style w:type="paragraph" w:customStyle="1" w:styleId="MediumList21">
    <w:name w:val="Medium List 21"/>
    <w:basedOn w:val="Normal"/>
    <w:rsid w:val="001421CC"/>
    <w:pPr>
      <w:keepNext/>
      <w:tabs>
        <w:tab w:val="num" w:pos="5760"/>
      </w:tabs>
      <w:ind w:left="6120" w:hanging="360"/>
      <w:outlineLvl w:val="8"/>
    </w:pPr>
    <w:rPr>
      <w:rFonts w:eastAsia="MS Gothic"/>
    </w:rPr>
  </w:style>
  <w:style w:type="character" w:customStyle="1" w:styleId="m-3583723223135346788gmail-style13ptbold">
    <w:name w:val="m_-3583723223135346788gmail-style13ptbold"/>
    <w:basedOn w:val="DefaultParagraphFont"/>
    <w:rsid w:val="001421CC"/>
  </w:style>
  <w:style w:type="character" w:customStyle="1" w:styleId="m-3583723223135346788gmail-styleunderline">
    <w:name w:val="m_-3583723223135346788gmail-styleunderline"/>
    <w:basedOn w:val="DefaultParagraphFont"/>
    <w:rsid w:val="001421CC"/>
  </w:style>
  <w:style w:type="character" w:customStyle="1" w:styleId="10garamond">
    <w:name w:val="10 garamond"/>
    <w:rsid w:val="001421CC"/>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Tag1">
    <w:name w:val="Tag1"/>
    <w:basedOn w:val="Normal"/>
    <w:next w:val="Normal"/>
    <w:uiPriority w:val="4"/>
    <w:qFormat/>
    <w:rsid w:val="001421CC"/>
    <w:pPr>
      <w:keepNext/>
      <w:keepLines/>
      <w:spacing w:before="200"/>
      <w:outlineLvl w:val="3"/>
    </w:pPr>
    <w:rPr>
      <w:rFonts w:eastAsia="Times New Roman"/>
      <w:b/>
      <w:bCs/>
      <w:iCs/>
      <w:sz w:val="26"/>
    </w:rPr>
  </w:style>
  <w:style w:type="character" w:customStyle="1" w:styleId="c-messagebody">
    <w:name w:val="c-message__body"/>
    <w:basedOn w:val="DefaultParagraphFont"/>
    <w:rsid w:val="001421CC"/>
  </w:style>
  <w:style w:type="character" w:customStyle="1" w:styleId="textexposedshow">
    <w:name w:val="text_exposed_show"/>
    <w:basedOn w:val="DefaultParagraphFont"/>
    <w:rsid w:val="001421CC"/>
  </w:style>
  <w:style w:type="character" w:customStyle="1" w:styleId="m6996517068433683380gmail-style13ptbold">
    <w:name w:val="m_6996517068433683380gmail-style13ptbold"/>
    <w:basedOn w:val="DefaultParagraphFont"/>
    <w:rsid w:val="001421CC"/>
  </w:style>
  <w:style w:type="character" w:customStyle="1" w:styleId="m6996517068433683380gmail-styleunderline">
    <w:name w:val="m_6996517068433683380gmail-styleunderline"/>
    <w:basedOn w:val="DefaultParagraphFont"/>
    <w:rsid w:val="001421CC"/>
  </w:style>
  <w:style w:type="paragraph" w:customStyle="1" w:styleId="analytics0">
    <w:name w:val="analytics"/>
    <w:basedOn w:val="Normal"/>
    <w:link w:val="analyticsChar0"/>
    <w:uiPriority w:val="4"/>
    <w:qFormat/>
    <w:rsid w:val="001421CC"/>
    <w:rPr>
      <w:b/>
      <w:color w:val="C00000"/>
      <w:sz w:val="26"/>
    </w:rPr>
  </w:style>
  <w:style w:type="character" w:customStyle="1" w:styleId="analyticsChar0">
    <w:name w:val="analytics Char"/>
    <w:basedOn w:val="DefaultParagraphFont"/>
    <w:link w:val="analytics0"/>
    <w:uiPriority w:val="4"/>
    <w:rsid w:val="001421CC"/>
    <w:rPr>
      <w:rFonts w:ascii="Calibri" w:hAnsi="Calibri"/>
      <w:b/>
      <w:color w:val="C00000"/>
      <w:sz w:val="26"/>
    </w:rPr>
  </w:style>
  <w:style w:type="character" w:customStyle="1" w:styleId="m-295881671861464791gmail-style13ptbold">
    <w:name w:val="m_-295881671861464791gmail-style13ptbold"/>
    <w:basedOn w:val="DefaultParagraphFont"/>
    <w:rsid w:val="001421CC"/>
  </w:style>
  <w:style w:type="character" w:customStyle="1" w:styleId="m-6800285380327296172gmail-style13ptbold">
    <w:name w:val="m_-6800285380327296172gmail-style13ptbold"/>
    <w:basedOn w:val="DefaultParagraphFont"/>
    <w:rsid w:val="001421CC"/>
  </w:style>
  <w:style w:type="character" w:customStyle="1" w:styleId="m-6800285380327296172gmail-styleunderline">
    <w:name w:val="m_-6800285380327296172gmail-styleunderline"/>
    <w:basedOn w:val="DefaultParagraphFont"/>
    <w:rsid w:val="001421CC"/>
  </w:style>
  <w:style w:type="character" w:customStyle="1" w:styleId="gmail-style13ptbold">
    <w:name w:val="gmail-style13ptbold"/>
    <w:basedOn w:val="DefaultParagraphFont"/>
    <w:rsid w:val="001421CC"/>
  </w:style>
  <w:style w:type="character" w:customStyle="1" w:styleId="gmail-styleunderline">
    <w:name w:val="gmail-styleunderline"/>
    <w:basedOn w:val="DefaultParagraphFont"/>
    <w:rsid w:val="001421CC"/>
  </w:style>
  <w:style w:type="character" w:customStyle="1" w:styleId="m-8899101075591056128gmail-msohyperlink">
    <w:name w:val="m_-8899101075591056128gmail-msohyperlink"/>
    <w:basedOn w:val="DefaultParagraphFont"/>
    <w:rsid w:val="001421CC"/>
  </w:style>
  <w:style w:type="character" w:customStyle="1" w:styleId="m-8899101075591056128gmail-styleunderline">
    <w:name w:val="m_-8899101075591056128gmail-styleunderline"/>
    <w:basedOn w:val="DefaultParagraphFont"/>
    <w:rsid w:val="001421CC"/>
  </w:style>
  <w:style w:type="paragraph" w:customStyle="1" w:styleId="endmarkenabled">
    <w:name w:val="endmarkenabled"/>
    <w:basedOn w:val="Normal"/>
    <w:rsid w:val="001421CC"/>
    <w:pPr>
      <w:spacing w:before="100" w:beforeAutospacing="1" w:after="100" w:afterAutospacing="1"/>
    </w:pPr>
  </w:style>
  <w:style w:type="character" w:customStyle="1" w:styleId="c-messagelistunreaddividerlabel">
    <w:name w:val="c-message_list__unread_divider__label"/>
    <w:basedOn w:val="DefaultParagraphFont"/>
    <w:rsid w:val="001421CC"/>
  </w:style>
  <w:style w:type="paragraph" w:customStyle="1" w:styleId="ssrcss-1q0x1qg-paragraph">
    <w:name w:val="ssrcss-1q0x1qg-paragraph"/>
    <w:basedOn w:val="Normal"/>
    <w:rsid w:val="001421CC"/>
    <w:pPr>
      <w:spacing w:before="100" w:beforeAutospacing="1" w:after="100" w:afterAutospacing="1"/>
    </w:pPr>
    <w:rPr>
      <w:rFonts w:ascii="Times New Roman" w:eastAsia="Times New Roman" w:hAnsi="Times New Roman" w:cs="Times New Roman"/>
    </w:rPr>
  </w:style>
  <w:style w:type="paragraph" w:customStyle="1" w:styleId="basewrap-sc-twddq">
    <w:name w:val="basewrap-sc-twddq"/>
    <w:basedOn w:val="Normal"/>
    <w:rsid w:val="001421CC"/>
    <w:pPr>
      <w:spacing w:before="100" w:beforeAutospacing="1" w:after="100" w:afterAutospacing="1"/>
    </w:pPr>
    <w:rPr>
      <w:rFonts w:ascii="Times New Roman" w:eastAsia="Times New Roman" w:hAnsi="Times New Roman" w:cs="Times New Roman"/>
    </w:rPr>
  </w:style>
  <w:style w:type="paragraph" w:customStyle="1" w:styleId="cm-rail-header">
    <w:name w:val="cm-rail-header"/>
    <w:basedOn w:val="Normal"/>
    <w:rsid w:val="001421CC"/>
    <w:pPr>
      <w:spacing w:before="100" w:beforeAutospacing="1" w:after="100" w:afterAutospacing="1"/>
    </w:pPr>
    <w:rPr>
      <w:rFonts w:ascii="Times New Roman" w:eastAsia="Times New Roman" w:hAnsi="Times New Roman" w:cs="Times New Roman"/>
    </w:rPr>
  </w:style>
  <w:style w:type="character" w:customStyle="1" w:styleId="cm-rail-subscribe">
    <w:name w:val="cm-rail-subscribe"/>
    <w:basedOn w:val="DefaultParagraphFont"/>
    <w:rsid w:val="001421CC"/>
  </w:style>
  <w:style w:type="character" w:customStyle="1" w:styleId="basewrap-sc-twddq1">
    <w:name w:val="basewrap-sc-twddq1"/>
    <w:basedOn w:val="DefaultParagraphFont"/>
    <w:rsid w:val="001421CC"/>
  </w:style>
  <w:style w:type="character" w:customStyle="1" w:styleId="rubricname-eybtuq">
    <w:name w:val="rubricname-eybtuq"/>
    <w:basedOn w:val="DefaultParagraphFont"/>
    <w:rsid w:val="001421CC"/>
  </w:style>
  <w:style w:type="paragraph" w:customStyle="1" w:styleId="bylinewrapper-ijboum">
    <w:name w:val="bylinewrapper-ijboum"/>
    <w:basedOn w:val="Normal"/>
    <w:rsid w:val="001421CC"/>
    <w:pPr>
      <w:spacing w:before="100" w:beforeAutospacing="1" w:after="100" w:afterAutospacing="1"/>
    </w:pPr>
    <w:rPr>
      <w:rFonts w:ascii="Times New Roman" w:eastAsia="Times New Roman" w:hAnsi="Times New Roman" w:cs="Times New Roman"/>
    </w:rPr>
  </w:style>
  <w:style w:type="character" w:customStyle="1" w:styleId="bylinename-clfbpm">
    <w:name w:val="bylinename-clfbpm"/>
    <w:basedOn w:val="DefaultParagraphFont"/>
    <w:rsid w:val="001421CC"/>
  </w:style>
  <w:style w:type="character" w:customStyle="1" w:styleId="table-captionlabel">
    <w:name w:val="table-caption__label"/>
    <w:basedOn w:val="DefaultParagraphFont"/>
    <w:rsid w:val="001421CC"/>
  </w:style>
  <w:style w:type="character" w:customStyle="1" w:styleId="a-list-item">
    <w:name w:val="a-list-item"/>
    <w:basedOn w:val="DefaultParagraphFont"/>
    <w:rsid w:val="001421CC"/>
  </w:style>
  <w:style w:type="character" w:customStyle="1" w:styleId="boldunderlineChar5">
    <w:name w:val="bold underline Char"/>
    <w:basedOn w:val="DefaultParagraphFont"/>
    <w:rsid w:val="001421CC"/>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1421CC"/>
    <w:rPr>
      <w:rFonts w:eastAsia="Times New Roman"/>
      <w:szCs w:val="20"/>
    </w:rPr>
  </w:style>
  <w:style w:type="character" w:customStyle="1" w:styleId="ReallySmallChar">
    <w:name w:val="Really Small Char"/>
    <w:basedOn w:val="DefaultParagraphFont"/>
    <w:link w:val="ReallySmall"/>
    <w:rsid w:val="001421CC"/>
    <w:rPr>
      <w:rFonts w:ascii="Calibri" w:eastAsia="Times New Roman" w:hAnsi="Calibri"/>
      <w:sz w:val="24"/>
      <w:szCs w:val="20"/>
    </w:rPr>
  </w:style>
  <w:style w:type="paragraph" w:customStyle="1" w:styleId="PageTitle0">
    <w:name w:val="Page Title"/>
    <w:basedOn w:val="Normal"/>
    <w:next w:val="Normal"/>
    <w:qFormat/>
    <w:rsid w:val="001421CC"/>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1421CC"/>
    <w:rPr>
      <w:rFonts w:eastAsia="Calibri"/>
      <w:b/>
      <w:color w:val="000000"/>
      <w:u w:val="single"/>
    </w:rPr>
  </w:style>
  <w:style w:type="character" w:customStyle="1" w:styleId="UnderlineEmphasisChar">
    <w:name w:val="Underline + Emphasis Char"/>
    <w:link w:val="UnderlineEmphasis"/>
    <w:rsid w:val="001421CC"/>
    <w:rPr>
      <w:rFonts w:ascii="Calibri" w:eastAsia="Calibri" w:hAnsi="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1421CC"/>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1421CC"/>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421CC"/>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421CC"/>
    <w:rPr>
      <w:rFonts w:ascii="Calibri" w:eastAsia="Times New Roman" w:hAnsi="Calibri" w:cs="Times New Roman"/>
      <w:bCs/>
      <w:color w:val="000000"/>
      <w:sz w:val="16"/>
      <w:szCs w:val="28"/>
    </w:rPr>
  </w:style>
  <w:style w:type="paragraph" w:customStyle="1" w:styleId="TxBr5p1">
    <w:name w:val="TxBr_5p1"/>
    <w:basedOn w:val="Normal"/>
    <w:rsid w:val="001421CC"/>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1421CC"/>
    <w:pPr>
      <w:ind w:left="400"/>
    </w:pPr>
    <w:rPr>
      <w:rFonts w:eastAsia="Calibri"/>
      <w:color w:val="000000"/>
    </w:rPr>
  </w:style>
  <w:style w:type="numbering" w:customStyle="1" w:styleId="NoList211">
    <w:name w:val="No List211"/>
    <w:next w:val="NoList"/>
    <w:uiPriority w:val="99"/>
    <w:semiHidden/>
    <w:unhideWhenUsed/>
    <w:rsid w:val="001421CC"/>
  </w:style>
  <w:style w:type="character" w:customStyle="1" w:styleId="A12">
    <w:name w:val="A12"/>
    <w:uiPriority w:val="99"/>
    <w:rsid w:val="001421CC"/>
    <w:rPr>
      <w:rFonts w:ascii="Minion Pro" w:hAnsi="Minion Pro" w:cs="Minion Pro" w:hint="default"/>
      <w:color w:val="211D1E"/>
      <w:sz w:val="22"/>
      <w:szCs w:val="22"/>
    </w:rPr>
  </w:style>
  <w:style w:type="character" w:customStyle="1" w:styleId="CitationChar1">
    <w:name w:val="Citation Char1"/>
    <w:basedOn w:val="DefaultParagraphFont"/>
    <w:rsid w:val="001421CC"/>
    <w:rPr>
      <w:rFonts w:ascii="Times New Roman" w:eastAsia="Times New Roman" w:hAnsi="Times New Roman" w:cs="Arial"/>
      <w:b/>
      <w:sz w:val="20"/>
      <w:szCs w:val="36"/>
    </w:rPr>
  </w:style>
  <w:style w:type="character" w:customStyle="1" w:styleId="bold-italic-sub-c">
    <w:name w:val="bold-italic-sub-c"/>
    <w:basedOn w:val="DefaultParagraphFont"/>
    <w:rsid w:val="001421CC"/>
  </w:style>
  <w:style w:type="character" w:customStyle="1" w:styleId="charoverride-4">
    <w:name w:val="charoverride-4"/>
    <w:basedOn w:val="DefaultParagraphFont"/>
    <w:rsid w:val="001421CC"/>
  </w:style>
  <w:style w:type="character" w:customStyle="1" w:styleId="charoverride-3">
    <w:name w:val="charoverride-3"/>
    <w:basedOn w:val="DefaultParagraphFont"/>
    <w:rsid w:val="001421CC"/>
  </w:style>
  <w:style w:type="character" w:customStyle="1" w:styleId="BlockTitle2Char">
    <w:name w:val="Block Title2 Char"/>
    <w:link w:val="BlockTitle2"/>
    <w:uiPriority w:val="99"/>
    <w:rsid w:val="001421CC"/>
    <w:rPr>
      <w:rFonts w:ascii="Calibri" w:eastAsia="Times New Roman" w:hAnsi="Calibri"/>
      <w:b/>
      <w:sz w:val="32"/>
      <w:szCs w:val="20"/>
      <w:u w:val="single"/>
    </w:rPr>
  </w:style>
  <w:style w:type="paragraph" w:customStyle="1" w:styleId="tag10">
    <w:name w:val="tag1"/>
    <w:basedOn w:val="Normal"/>
    <w:qFormat/>
    <w:rsid w:val="001421CC"/>
    <w:rPr>
      <w:rFonts w:eastAsia="Times New Roman"/>
      <w:b/>
      <w:szCs w:val="20"/>
    </w:rPr>
  </w:style>
  <w:style w:type="paragraph" w:customStyle="1" w:styleId="tagcite3">
    <w:name w:val="tagcite"/>
    <w:basedOn w:val="Normal"/>
    <w:qFormat/>
    <w:rsid w:val="001421CC"/>
    <w:rPr>
      <w:rFonts w:eastAsia="Times New Roman"/>
      <w:b/>
    </w:rPr>
  </w:style>
  <w:style w:type="paragraph" w:customStyle="1" w:styleId="SmallFontCharCharChar">
    <w:name w:val="Small Font Char Char Char"/>
    <w:basedOn w:val="Normal"/>
    <w:uiPriority w:val="99"/>
    <w:qFormat/>
    <w:rsid w:val="001421CC"/>
    <w:rPr>
      <w:rFonts w:eastAsia="Times New Roman"/>
      <w:sz w:val="12"/>
    </w:rPr>
  </w:style>
  <w:style w:type="character" w:customStyle="1" w:styleId="tag1Char">
    <w:name w:val="tag1 Char"/>
    <w:rsid w:val="001421CC"/>
    <w:rPr>
      <w:b/>
      <w:bCs w:val="0"/>
      <w:sz w:val="24"/>
    </w:rPr>
  </w:style>
  <w:style w:type="character" w:customStyle="1" w:styleId="SmallFontCharCharCharChar">
    <w:name w:val="Small Font Char Char Char Char"/>
    <w:rsid w:val="001421CC"/>
    <w:rPr>
      <w:rFonts w:ascii="Arial" w:hAnsi="Arial" w:cs="Arial" w:hint="default"/>
      <w:sz w:val="12"/>
      <w:szCs w:val="24"/>
    </w:rPr>
  </w:style>
  <w:style w:type="character" w:customStyle="1" w:styleId="TagCiteChar5">
    <w:name w:val="TagCite Char"/>
    <w:rsid w:val="001421CC"/>
    <w:rPr>
      <w:rFonts w:ascii="Garamond" w:hAnsi="Garamond" w:hint="default"/>
      <w:b/>
      <w:bCs w:val="0"/>
      <w:sz w:val="24"/>
      <w:szCs w:val="24"/>
    </w:rPr>
  </w:style>
  <w:style w:type="character" w:customStyle="1" w:styleId="searchtermbold">
    <w:name w:val="searchtermbold"/>
    <w:rsid w:val="001421CC"/>
  </w:style>
  <w:style w:type="character" w:customStyle="1" w:styleId="bps-topic-ident">
    <w:name w:val="bps-topic-ident"/>
    <w:rsid w:val="001421CC"/>
  </w:style>
  <w:style w:type="paragraph" w:customStyle="1" w:styleId="FreeForm">
    <w:name w:val="Free Form"/>
    <w:qFormat/>
    <w:rsid w:val="001421CC"/>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ocked/>
    <w:rsid w:val="001421CC"/>
    <w:rPr>
      <w:rFonts w:cs="Calibri"/>
      <w:b/>
      <w:u w:val="single"/>
    </w:rPr>
  </w:style>
  <w:style w:type="character" w:customStyle="1" w:styleId="HilightChar">
    <w:name w:val="Hilight Char"/>
    <w:rsid w:val="001421CC"/>
    <w:rPr>
      <w:rFonts w:eastAsia="Calibri"/>
      <w:b/>
      <w:noProof w:val="0"/>
      <w:sz w:val="22"/>
      <w:szCs w:val="22"/>
      <w:u w:val="single"/>
      <w:lang w:val="en-US" w:eastAsia="ar-SA" w:bidi="ar-SA"/>
    </w:rPr>
  </w:style>
  <w:style w:type="character" w:customStyle="1" w:styleId="StyleUnderlineCharChar">
    <w:name w:val="Style Underline Char Char"/>
    <w:rsid w:val="001421CC"/>
    <w:rPr>
      <w:rFonts w:ascii="Times New Roman" w:eastAsia="Times New Roman" w:hAnsi="Times New Roman" w:cs="Times New Roman"/>
      <w:sz w:val="20"/>
      <w:szCs w:val="20"/>
      <w:u w:val="single"/>
    </w:rPr>
  </w:style>
  <w:style w:type="character" w:customStyle="1" w:styleId="c1">
    <w:name w:val="c1"/>
    <w:rsid w:val="001421CC"/>
  </w:style>
  <w:style w:type="paragraph" w:customStyle="1" w:styleId="Hat2">
    <w:name w:val="Hat2"/>
    <w:basedOn w:val="Heading2"/>
    <w:next w:val="Heading2"/>
    <w:autoRedefine/>
    <w:uiPriority w:val="99"/>
    <w:qFormat/>
    <w:rsid w:val="001421CC"/>
    <w:pPr>
      <w:keepNext w:val="0"/>
      <w:keepLines w:val="0"/>
      <w:pageBreakBefore w:val="0"/>
      <w:jc w:val="left"/>
    </w:pPr>
    <w:rPr>
      <w:rFonts w:eastAsia="Calibri" w:cs="Times New Roman"/>
      <w:caps/>
      <w:sz w:val="20"/>
      <w:u w:val="none"/>
    </w:rPr>
  </w:style>
  <w:style w:type="paragraph" w:customStyle="1" w:styleId="StyleCardTextUnderline3">
    <w:name w:val="Style Card Text + Underline3"/>
    <w:link w:val="StyleCardTextUnderline3Char"/>
    <w:qFormat/>
    <w:rsid w:val="001421CC"/>
    <w:pPr>
      <w:spacing w:after="200" w:line="276" w:lineRule="auto"/>
    </w:pPr>
    <w:rPr>
      <w:rFonts w:eastAsia="SimSun"/>
      <w:u w:val="thick"/>
      <w:lang w:eastAsia="zh-CN"/>
    </w:rPr>
  </w:style>
  <w:style w:type="character" w:customStyle="1" w:styleId="Underline4">
    <w:name w:val="*Underline*"/>
    <w:rsid w:val="001421CC"/>
    <w:rPr>
      <w:rFonts w:ascii="Times New Roman" w:hAnsi="Times New Roman"/>
      <w:b/>
      <w:sz w:val="24"/>
      <w:u w:val="single"/>
    </w:rPr>
  </w:style>
  <w:style w:type="paragraph" w:customStyle="1" w:styleId="TxBr33p1">
    <w:name w:val="TxBr_33p1"/>
    <w:basedOn w:val="Normal"/>
    <w:uiPriority w:val="99"/>
    <w:qFormat/>
    <w:rsid w:val="001421CC"/>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1421CC"/>
    <w:rPr>
      <w:rFonts w:eastAsia="SimSun"/>
      <w:lang w:eastAsia="zh-CN"/>
    </w:rPr>
  </w:style>
  <w:style w:type="character" w:customStyle="1" w:styleId="comments-post">
    <w:name w:val="comments-post"/>
    <w:rsid w:val="001421CC"/>
  </w:style>
  <w:style w:type="paragraph" w:customStyle="1" w:styleId="Irrelevant6font">
    <w:name w:val="Irrelevant (6 font)"/>
    <w:basedOn w:val="Normal"/>
    <w:link w:val="Irrelevant6fontChar"/>
    <w:qFormat/>
    <w:rsid w:val="001421CC"/>
    <w:pPr>
      <w:ind w:left="547" w:right="648"/>
      <w:jc w:val="both"/>
    </w:pPr>
    <w:rPr>
      <w:rFonts w:eastAsia="Calibri"/>
      <w:sz w:val="12"/>
      <w:szCs w:val="12"/>
    </w:rPr>
  </w:style>
  <w:style w:type="character" w:customStyle="1" w:styleId="Irrelevant5fontChar">
    <w:name w:val="Irrelevant (5 font) Char"/>
    <w:rsid w:val="001421CC"/>
    <w:rPr>
      <w:sz w:val="10"/>
      <w:szCs w:val="10"/>
      <w:lang w:val="en-US" w:eastAsia="en-US" w:bidi="ar-SA"/>
    </w:rPr>
  </w:style>
  <w:style w:type="character" w:customStyle="1" w:styleId="Hyperlink13">
    <w:name w:val="Hyperlink13"/>
    <w:rsid w:val="001421CC"/>
    <w:rPr>
      <w:b w:val="0"/>
      <w:bCs w:val="0"/>
      <w:strike w:val="0"/>
      <w:dstrike w:val="0"/>
      <w:color w:val="008000"/>
      <w:sz w:val="20"/>
      <w:szCs w:val="20"/>
      <w:u w:val="none"/>
      <w:effect w:val="none"/>
    </w:rPr>
  </w:style>
  <w:style w:type="character" w:customStyle="1" w:styleId="standardcontent1">
    <w:name w:val="standardcontent1"/>
    <w:rsid w:val="001421CC"/>
    <w:rPr>
      <w:rFonts w:ascii="Arial" w:hAnsi="Arial" w:cs="Arial" w:hint="default"/>
      <w:strike w:val="0"/>
      <w:dstrike w:val="0"/>
      <w:sz w:val="24"/>
      <w:szCs w:val="24"/>
      <w:u w:val="none"/>
      <w:effect w:val="none"/>
    </w:rPr>
  </w:style>
  <w:style w:type="character" w:customStyle="1" w:styleId="Hyperlink4">
    <w:name w:val="Hyperlink4"/>
    <w:rsid w:val="001421CC"/>
    <w:rPr>
      <w:color w:val="000066"/>
      <w:u w:val="single"/>
    </w:rPr>
  </w:style>
  <w:style w:type="paragraph" w:customStyle="1" w:styleId="rddateline">
    <w:name w:val="rddateline"/>
    <w:basedOn w:val="Normal"/>
    <w:uiPriority w:val="99"/>
    <w:qFormat/>
    <w:rsid w:val="001421CC"/>
    <w:rPr>
      <w:rFonts w:eastAsia="Calibri"/>
      <w:szCs w:val="20"/>
    </w:rPr>
  </w:style>
  <w:style w:type="paragraph" w:customStyle="1" w:styleId="rdheadline">
    <w:name w:val="rdheadline"/>
    <w:basedOn w:val="Normal"/>
    <w:uiPriority w:val="99"/>
    <w:qFormat/>
    <w:rsid w:val="001421CC"/>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421CC"/>
    <w:pPr>
      <w:spacing w:after="100" w:afterAutospacing="1"/>
    </w:pPr>
    <w:rPr>
      <w:rFonts w:ascii="Verdana" w:eastAsia="Calibri" w:hAnsi="Verdana"/>
      <w:szCs w:val="20"/>
    </w:rPr>
  </w:style>
  <w:style w:type="character" w:customStyle="1" w:styleId="rddeckline1">
    <w:name w:val="rddeckline1"/>
    <w:rsid w:val="001421CC"/>
    <w:rPr>
      <w:rFonts w:ascii="Verdana" w:hAnsi="Verdana" w:hint="default"/>
      <w:b/>
      <w:bCs/>
      <w:sz w:val="22"/>
      <w:szCs w:val="22"/>
    </w:rPr>
  </w:style>
  <w:style w:type="character" w:customStyle="1" w:styleId="contact1">
    <w:name w:val="contact1"/>
    <w:rsid w:val="001421CC"/>
    <w:rPr>
      <w:rFonts w:ascii="Tahoma" w:hAnsi="Tahoma" w:cs="Tahoma" w:hint="default"/>
      <w:color w:val="999999"/>
      <w:sz w:val="20"/>
      <w:szCs w:val="20"/>
    </w:rPr>
  </w:style>
  <w:style w:type="character" w:customStyle="1" w:styleId="credits1">
    <w:name w:val="credits1"/>
    <w:rsid w:val="001421CC"/>
    <w:rPr>
      <w:rFonts w:ascii="Tahoma" w:hAnsi="Tahoma" w:cs="Tahoma" w:hint="default"/>
      <w:color w:val="999999"/>
      <w:sz w:val="16"/>
      <w:szCs w:val="16"/>
    </w:rPr>
  </w:style>
  <w:style w:type="paragraph" w:customStyle="1" w:styleId="Heading20">
    <w:name w:val="Heading2"/>
    <w:basedOn w:val="Normal"/>
    <w:link w:val="Heading2Char1"/>
    <w:qFormat/>
    <w:rsid w:val="001421CC"/>
    <w:pPr>
      <w:jc w:val="center"/>
    </w:pPr>
    <w:rPr>
      <w:rFonts w:eastAsia="Times New Roman"/>
      <w:b/>
      <w:caps/>
    </w:rPr>
  </w:style>
  <w:style w:type="character" w:customStyle="1" w:styleId="Heading2Char1">
    <w:name w:val="Heading2 Char"/>
    <w:link w:val="Heading20"/>
    <w:rsid w:val="001421CC"/>
    <w:rPr>
      <w:rFonts w:ascii="Calibri" w:eastAsia="Times New Roman" w:hAnsi="Calibri"/>
      <w:b/>
      <w:caps/>
      <w:sz w:val="24"/>
    </w:rPr>
  </w:style>
  <w:style w:type="character" w:customStyle="1" w:styleId="Header2Char">
    <w:name w:val="Header2 Char"/>
    <w:link w:val="Header2"/>
    <w:rsid w:val="001421CC"/>
    <w:rPr>
      <w:rFonts w:ascii="Times New Roman" w:eastAsia="Times New Roman" w:hAnsi="Times New Roman" w:cs="Times New Roman"/>
      <w:b/>
      <w:bCs/>
      <w:kern w:val="32"/>
      <w:sz w:val="48"/>
      <w:szCs w:val="24"/>
      <w:u w:val="single"/>
    </w:rPr>
  </w:style>
  <w:style w:type="paragraph" w:customStyle="1" w:styleId="Underlinedcard1">
    <w:name w:val="Underlined card"/>
    <w:basedOn w:val="Normal"/>
    <w:link w:val="UnderlinedcardChar1"/>
    <w:autoRedefine/>
    <w:qFormat/>
    <w:rsid w:val="001421CC"/>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421CC"/>
    <w:rPr>
      <w:rFonts w:ascii="Calibri" w:eastAsia="Times New Roman" w:hAnsi="Calibri"/>
      <w:sz w:val="24"/>
      <w:u w:val="thick"/>
    </w:rPr>
  </w:style>
  <w:style w:type="paragraph" w:customStyle="1" w:styleId="StyleHeading212pt">
    <w:name w:val="Style Heading2 + 12 pt"/>
    <w:basedOn w:val="Heading20"/>
    <w:link w:val="StyleHeading212ptChar"/>
    <w:qFormat/>
    <w:rsid w:val="001421CC"/>
    <w:rPr>
      <w:bCs/>
    </w:rPr>
  </w:style>
  <w:style w:type="character" w:customStyle="1" w:styleId="StyleHeading212ptChar">
    <w:name w:val="Style Heading2 + 12 pt Char"/>
    <w:link w:val="StyleHeading212pt"/>
    <w:rsid w:val="001421CC"/>
    <w:rPr>
      <w:rFonts w:ascii="Calibri" w:eastAsia="Times New Roman" w:hAnsi="Calibri"/>
      <w:b/>
      <w:bCs/>
      <w:caps/>
      <w:sz w:val="24"/>
    </w:rPr>
  </w:style>
  <w:style w:type="paragraph" w:customStyle="1" w:styleId="Heading212pt">
    <w:name w:val="Heading2 + 12 pt"/>
    <w:basedOn w:val="StyleHeading212pt"/>
    <w:link w:val="Heading212ptChar"/>
    <w:qFormat/>
    <w:rsid w:val="001421CC"/>
  </w:style>
  <w:style w:type="character" w:customStyle="1" w:styleId="Heading212ptChar">
    <w:name w:val="Heading2 + 12 pt Char"/>
    <w:link w:val="Heading212pt"/>
    <w:rsid w:val="001421CC"/>
    <w:rPr>
      <w:rFonts w:ascii="Calibri" w:eastAsia="Times New Roman" w:hAnsi="Calibri"/>
      <w:b/>
      <w:bCs/>
      <w:caps/>
      <w:sz w:val="24"/>
    </w:rPr>
  </w:style>
  <w:style w:type="character" w:customStyle="1" w:styleId="StyleBoldText12pt10ptNotBoldKernat16pt">
    <w:name w:val="Style Bold Text 12 pt + 10 pt Not Bold Kern at 16 pt"/>
    <w:rsid w:val="001421C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1421CC"/>
  </w:style>
  <w:style w:type="paragraph" w:customStyle="1" w:styleId="highlightcardtext">
    <w:name w:val="highlight card text"/>
    <w:basedOn w:val="evidencetext"/>
    <w:uiPriority w:val="99"/>
    <w:qFormat/>
    <w:rsid w:val="001421CC"/>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1421CC"/>
    <w:pPr>
      <w:ind w:left="1440" w:right="2016"/>
    </w:pPr>
    <w:rPr>
      <w:rFonts w:eastAsia="Calibri"/>
      <w:sz w:val="18"/>
      <w:u w:val="single"/>
      <w:lang w:val="en-US" w:eastAsia="en-US"/>
    </w:rPr>
  </w:style>
  <w:style w:type="paragraph" w:customStyle="1" w:styleId="underlinecard1">
    <w:name w:val="underline card"/>
    <w:basedOn w:val="Normal"/>
    <w:uiPriority w:val="99"/>
    <w:qFormat/>
    <w:rsid w:val="001421CC"/>
    <w:pPr>
      <w:ind w:left="1728" w:right="1728"/>
    </w:pPr>
    <w:rPr>
      <w:rFonts w:eastAsia="Calibri"/>
      <w:sz w:val="18"/>
      <w:u w:val="single"/>
    </w:rPr>
  </w:style>
  <w:style w:type="paragraph" w:customStyle="1" w:styleId="CardsChar2">
    <w:name w:val="Cards Char2"/>
    <w:basedOn w:val="Normal"/>
    <w:uiPriority w:val="99"/>
    <w:qFormat/>
    <w:rsid w:val="001421CC"/>
    <w:pPr>
      <w:autoSpaceDE w:val="0"/>
      <w:autoSpaceDN w:val="0"/>
      <w:adjustRightInd w:val="0"/>
      <w:ind w:left="432" w:right="432"/>
      <w:jc w:val="both"/>
    </w:pPr>
    <w:rPr>
      <w:rFonts w:eastAsia="Calibri"/>
      <w:szCs w:val="20"/>
    </w:rPr>
  </w:style>
  <w:style w:type="character" w:customStyle="1" w:styleId="UnderlinedCards">
    <w:name w:val="Underlined Cards"/>
    <w:rsid w:val="001421CC"/>
    <w:rPr>
      <w:sz w:val="24"/>
      <w:szCs w:val="24"/>
      <w:u w:val="thick"/>
      <w:lang w:val="en-US" w:eastAsia="en-US" w:bidi="ar-SA"/>
    </w:rPr>
  </w:style>
  <w:style w:type="character" w:customStyle="1" w:styleId="highlightcardtextChar">
    <w:name w:val="highlight card text Char"/>
    <w:rsid w:val="001421C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421CC"/>
    <w:pPr>
      <w:ind w:left="1728" w:right="1728"/>
    </w:pPr>
    <w:rPr>
      <w:rFonts w:eastAsia="Times New Roman"/>
      <w:sz w:val="18"/>
    </w:rPr>
  </w:style>
  <w:style w:type="character" w:customStyle="1" w:styleId="CardTextCharCharCharCharChar">
    <w:name w:val="Card Text Char Char Char Char Char"/>
    <w:link w:val="CardTextCharCharCharChar"/>
    <w:rsid w:val="001421CC"/>
    <w:rPr>
      <w:rFonts w:ascii="Calibri" w:eastAsia="Times New Roman" w:hAnsi="Calibri"/>
      <w:sz w:val="18"/>
    </w:rPr>
  </w:style>
  <w:style w:type="character" w:customStyle="1" w:styleId="TagsChar4">
    <w:name w:val="Tags Char4"/>
    <w:rsid w:val="001421CC"/>
    <w:rPr>
      <w:b/>
      <w:lang w:val="en-US" w:eastAsia="en-US" w:bidi="ar-SA"/>
    </w:rPr>
  </w:style>
  <w:style w:type="character" w:customStyle="1" w:styleId="tightinline1">
    <w:name w:val="tightinline1"/>
    <w:rsid w:val="001421CC"/>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1421CC"/>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1421CC"/>
  </w:style>
  <w:style w:type="character" w:customStyle="1" w:styleId="blsp-spelling-error">
    <w:name w:val="blsp-spelling-error"/>
    <w:rsid w:val="001421CC"/>
  </w:style>
  <w:style w:type="character" w:customStyle="1" w:styleId="sup">
    <w:name w:val="sup"/>
    <w:rsid w:val="001421CC"/>
  </w:style>
  <w:style w:type="character" w:customStyle="1" w:styleId="pgnum">
    <w:name w:val="pgnum"/>
    <w:rsid w:val="001421CC"/>
  </w:style>
  <w:style w:type="character" w:customStyle="1" w:styleId="SmallFontCharChar">
    <w:name w:val="Small Font Char Char"/>
    <w:rsid w:val="001421CC"/>
    <w:rPr>
      <w:rFonts w:ascii="Arial" w:hAnsi="Arial"/>
      <w:sz w:val="12"/>
      <w:szCs w:val="24"/>
      <w:lang w:val="en-US" w:eastAsia="en-US" w:bidi="ar-SA"/>
    </w:rPr>
  </w:style>
  <w:style w:type="paragraph" w:customStyle="1" w:styleId="textmargin">
    <w:name w:val="textmargin"/>
    <w:basedOn w:val="Normal"/>
    <w:uiPriority w:val="99"/>
    <w:qFormat/>
    <w:rsid w:val="001421CC"/>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1421CC"/>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1421CC"/>
    <w:rPr>
      <w:rFonts w:eastAsia="Calibri"/>
      <w:color w:val="000000"/>
    </w:rPr>
  </w:style>
  <w:style w:type="paragraph" w:customStyle="1" w:styleId="bc2">
    <w:name w:val="bc_2"/>
    <w:basedOn w:val="Normal"/>
    <w:uiPriority w:val="99"/>
    <w:qFormat/>
    <w:rsid w:val="001421CC"/>
    <w:pPr>
      <w:spacing w:before="100" w:beforeAutospacing="1" w:after="100" w:afterAutospacing="1"/>
    </w:pPr>
    <w:rPr>
      <w:rFonts w:eastAsia="Calibri"/>
      <w:color w:val="000000"/>
    </w:rPr>
  </w:style>
  <w:style w:type="character" w:customStyle="1" w:styleId="bc21">
    <w:name w:val="bc_21"/>
    <w:rsid w:val="001421CC"/>
  </w:style>
  <w:style w:type="paragraph" w:customStyle="1" w:styleId="style22">
    <w:name w:val="style2"/>
    <w:basedOn w:val="Normal"/>
    <w:uiPriority w:val="99"/>
    <w:qFormat/>
    <w:rsid w:val="001421CC"/>
    <w:rPr>
      <w:rFonts w:ascii="Verdana" w:eastAsia="Calibri" w:hAnsi="Verdana"/>
      <w:szCs w:val="20"/>
    </w:rPr>
  </w:style>
  <w:style w:type="paragraph" w:customStyle="1" w:styleId="quote2">
    <w:name w:val="quote2"/>
    <w:basedOn w:val="Normal"/>
    <w:uiPriority w:val="99"/>
    <w:qFormat/>
    <w:rsid w:val="001421CC"/>
    <w:rPr>
      <w:rFonts w:ascii="Verdana" w:eastAsia="Calibri" w:hAnsi="Verdana"/>
      <w:szCs w:val="20"/>
    </w:rPr>
  </w:style>
  <w:style w:type="character" w:customStyle="1" w:styleId="copystyle">
    <w:name w:val="copystyle"/>
    <w:rsid w:val="001421CC"/>
  </w:style>
  <w:style w:type="character" w:customStyle="1" w:styleId="boldciteCharChar1">
    <w:name w:val="bold cite Char Char1"/>
    <w:rsid w:val="001421CC"/>
    <w:rPr>
      <w:rFonts w:ascii="Arial" w:hAnsi="Arial" w:cs="Arial"/>
      <w:b/>
      <w:bCs/>
      <w:kern w:val="32"/>
      <w:sz w:val="24"/>
      <w:szCs w:val="24"/>
      <w:lang w:val="en-US" w:eastAsia="en-US" w:bidi="ar-SA"/>
    </w:rPr>
  </w:style>
  <w:style w:type="character" w:customStyle="1" w:styleId="ReadUnderline">
    <w:name w:val="Read Underline"/>
    <w:rsid w:val="001421CC"/>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421CC"/>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421CC"/>
    <w:rPr>
      <w:rFonts w:ascii="Century Gothic" w:eastAsia="Times New Roman" w:hAnsi="Century Gothic" w:cs="Arial"/>
      <w:caps/>
      <w:spacing w:val="-20"/>
      <w:kern w:val="32"/>
      <w:sz w:val="36"/>
      <w:szCs w:val="32"/>
    </w:rPr>
  </w:style>
  <w:style w:type="paragraph" w:customStyle="1" w:styleId="F4">
    <w:name w:val="F4"/>
    <w:basedOn w:val="Normal"/>
    <w:link w:val="F4Char"/>
    <w:qFormat/>
    <w:rsid w:val="001421CC"/>
    <w:pPr>
      <w:ind w:left="288" w:right="288"/>
    </w:pPr>
    <w:rPr>
      <w:rFonts w:eastAsia="Times New Roman"/>
      <w:szCs w:val="20"/>
      <w:u w:val="single"/>
    </w:rPr>
  </w:style>
  <w:style w:type="character" w:customStyle="1" w:styleId="F4Char">
    <w:name w:val="F4 Char"/>
    <w:link w:val="F4"/>
    <w:rsid w:val="001421CC"/>
    <w:rPr>
      <w:rFonts w:ascii="Calibri" w:eastAsia="Times New Roman" w:hAnsi="Calibri"/>
      <w:sz w:val="24"/>
      <w:szCs w:val="20"/>
      <w:u w:val="single"/>
    </w:rPr>
  </w:style>
  <w:style w:type="paragraph" w:customStyle="1" w:styleId="StyleCARD">
    <w:name w:val="Style CARD +"/>
    <w:basedOn w:val="Normal"/>
    <w:link w:val="StyleCARDChar"/>
    <w:qFormat/>
    <w:rsid w:val="001421CC"/>
    <w:pPr>
      <w:ind w:left="300" w:right="288"/>
    </w:pPr>
    <w:rPr>
      <w:rFonts w:eastAsia="Times New Roman"/>
      <w:szCs w:val="20"/>
    </w:rPr>
  </w:style>
  <w:style w:type="character" w:customStyle="1" w:styleId="StyleCARDChar">
    <w:name w:val="Style CARD + Char"/>
    <w:link w:val="StyleCARD"/>
    <w:rsid w:val="001421CC"/>
    <w:rPr>
      <w:rFonts w:ascii="Calibri" w:eastAsia="Times New Roman" w:hAnsi="Calibri"/>
      <w:sz w:val="24"/>
      <w:szCs w:val="20"/>
    </w:rPr>
  </w:style>
  <w:style w:type="character" w:customStyle="1" w:styleId="noiconheadline">
    <w:name w:val="noicon_headline"/>
    <w:rsid w:val="001421CC"/>
  </w:style>
  <w:style w:type="paragraph" w:styleId="MacroText">
    <w:name w:val="macro"/>
    <w:link w:val="MacroTextChar"/>
    <w:rsid w:val="001421C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421CC"/>
    <w:rPr>
      <w:rFonts w:ascii="Courier New" w:eastAsia="Times New Roman" w:hAnsi="Courier New" w:cs="Courier New"/>
      <w:sz w:val="20"/>
      <w:szCs w:val="20"/>
    </w:rPr>
  </w:style>
  <w:style w:type="character" w:customStyle="1" w:styleId="pp1">
    <w:name w:val="pp1"/>
    <w:rsid w:val="001421CC"/>
    <w:rPr>
      <w:rFonts w:ascii="Times New Roman" w:hAnsi="Times New Roman" w:cs="Times New Roman" w:hint="default"/>
      <w:i w:val="0"/>
      <w:iCs w:val="0"/>
      <w:smallCaps w:val="0"/>
      <w:sz w:val="30"/>
      <w:szCs w:val="30"/>
    </w:rPr>
  </w:style>
  <w:style w:type="character" w:customStyle="1" w:styleId="articlehead">
    <w:name w:val="articlehead"/>
    <w:rsid w:val="001421CC"/>
  </w:style>
  <w:style w:type="character" w:customStyle="1" w:styleId="blue3">
    <w:name w:val="blue3"/>
    <w:rsid w:val="001421CC"/>
  </w:style>
  <w:style w:type="paragraph" w:customStyle="1" w:styleId="issuedetails">
    <w:name w:val="issue_details"/>
    <w:basedOn w:val="Normal"/>
    <w:uiPriority w:val="99"/>
    <w:qFormat/>
    <w:rsid w:val="001421CC"/>
    <w:pPr>
      <w:spacing w:before="100" w:beforeAutospacing="1" w:after="100" w:afterAutospacing="1"/>
    </w:pPr>
    <w:rPr>
      <w:rFonts w:eastAsia="Times New Roman"/>
    </w:rPr>
  </w:style>
  <w:style w:type="character" w:customStyle="1" w:styleId="over-title">
    <w:name w:val="over-title"/>
    <w:rsid w:val="001421CC"/>
  </w:style>
  <w:style w:type="character" w:customStyle="1" w:styleId="contentheader">
    <w:name w:val="contentheader"/>
    <w:rsid w:val="001421CC"/>
  </w:style>
  <w:style w:type="character" w:customStyle="1" w:styleId="Stylecites10ptNotBoldChar">
    <w:name w:val="Style cites + 10 pt Not Bold Char"/>
    <w:rsid w:val="001421CC"/>
    <w:rPr>
      <w:rFonts w:eastAsia="SimSun"/>
      <w:szCs w:val="24"/>
      <w:lang w:val="en-US" w:eastAsia="zh-CN" w:bidi="ar-SA"/>
    </w:rPr>
  </w:style>
  <w:style w:type="character" w:customStyle="1" w:styleId="tagscharchar0">
    <w:name w:val="tagscharchar"/>
    <w:rsid w:val="001421CC"/>
  </w:style>
  <w:style w:type="character" w:customStyle="1" w:styleId="FontStyle16">
    <w:name w:val="Font Style16"/>
    <w:uiPriority w:val="99"/>
    <w:rsid w:val="001421CC"/>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1421CC"/>
    <w:pPr>
      <w:spacing w:before="100" w:beforeAutospacing="1" w:after="100" w:afterAutospacing="1"/>
    </w:pPr>
    <w:rPr>
      <w:rFonts w:eastAsia="Times New Roman"/>
    </w:rPr>
  </w:style>
  <w:style w:type="character" w:customStyle="1" w:styleId="spanstyle">
    <w:name w:val="spanstyle"/>
    <w:rsid w:val="001421CC"/>
  </w:style>
  <w:style w:type="paragraph" w:customStyle="1" w:styleId="tussenkop">
    <w:name w:val="tussenkop"/>
    <w:basedOn w:val="Normal"/>
    <w:uiPriority w:val="99"/>
    <w:qFormat/>
    <w:rsid w:val="001421CC"/>
    <w:pPr>
      <w:spacing w:before="100" w:beforeAutospacing="1" w:after="100" w:afterAutospacing="1"/>
    </w:pPr>
    <w:rPr>
      <w:rFonts w:eastAsia="Times New Roman"/>
    </w:rPr>
  </w:style>
  <w:style w:type="character" w:customStyle="1" w:styleId="docnumbertitle">
    <w:name w:val="doc_number_title"/>
    <w:basedOn w:val="DefaultParagraphFont"/>
    <w:rsid w:val="001421CC"/>
  </w:style>
  <w:style w:type="character" w:customStyle="1" w:styleId="Heading6Char1">
    <w:name w:val="Heading 6 Char1"/>
    <w:aliases w:val="Title (no index) Char1"/>
    <w:basedOn w:val="DefaultParagraphFont"/>
    <w:uiPriority w:val="9"/>
    <w:semiHidden/>
    <w:rsid w:val="001421CC"/>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1421CC"/>
    <w:rPr>
      <w:rFonts w:ascii="Consolas" w:hAnsi="Consolas" w:cs="Consolas"/>
      <w:sz w:val="20"/>
      <w:szCs w:val="20"/>
    </w:rPr>
  </w:style>
  <w:style w:type="paragraph" w:customStyle="1" w:styleId="StyleHeading3BlockLatinBodyCalibri">
    <w:name w:val="Style Heading 3Block + (Latin) +Body (Calibri)"/>
    <w:basedOn w:val="Heading3"/>
    <w:rsid w:val="001421CC"/>
    <w:rPr>
      <w:caps/>
    </w:rPr>
  </w:style>
  <w:style w:type="paragraph" w:customStyle="1" w:styleId="StyleHeading4Tagheading2Heading2Char2CharHeading2Char1">
    <w:name w:val="Style Heading 4Tagheading 2Heading 2 Char2 CharHeading 2 Char1 ..."/>
    <w:basedOn w:val="Heading4"/>
    <w:rsid w:val="001421CC"/>
    <w:rPr>
      <w:iCs w:val="0"/>
    </w:rPr>
  </w:style>
  <w:style w:type="character" w:customStyle="1" w:styleId="StyleStyleBoldUnderlineIntenseEmphasisUnderlineStyleapple-s1">
    <w:name w:val="Style Style Bold UnderlineIntense EmphasisUnderlineStyleapple-s...1"/>
    <w:basedOn w:val="DefaultParagraphFont"/>
    <w:rsid w:val="001421CC"/>
    <w:rPr>
      <w:rFonts w:ascii="Garamond" w:hAnsi="Garamond"/>
      <w:b w:val="0"/>
      <w:bCs w:val="0"/>
      <w:sz w:val="24"/>
      <w:u w:val="single"/>
    </w:rPr>
  </w:style>
  <w:style w:type="paragraph" w:customStyle="1" w:styleId="HeaderCharCharCharCharCharCharCharCha">
    <w:name w:val="Header Char Char Char Char Char Char Char Cha"/>
    <w:aliases w:val="Char Char Char Cha"/>
    <w:basedOn w:val="Normal"/>
    <w:qFormat/>
    <w:rsid w:val="001421CC"/>
    <w:pPr>
      <w:spacing w:before="100" w:beforeAutospacing="1" w:after="100" w:afterAutospacing="1"/>
    </w:pPr>
    <w:rPr>
      <w:rFonts w:eastAsia="Times New Roman"/>
    </w:rPr>
  </w:style>
  <w:style w:type="paragraph" w:customStyle="1" w:styleId="10ptfont">
    <w:name w:val="10pt font"/>
    <w:basedOn w:val="Normal"/>
    <w:link w:val="10ptfontChar"/>
    <w:autoRedefine/>
    <w:rsid w:val="001421CC"/>
    <w:rPr>
      <w:rFonts w:eastAsia="Times New Roman"/>
    </w:rPr>
  </w:style>
  <w:style w:type="character" w:customStyle="1" w:styleId="10ptfontChar">
    <w:name w:val="10pt font Char"/>
    <w:link w:val="10ptfont"/>
    <w:rsid w:val="001421CC"/>
    <w:rPr>
      <w:rFonts w:ascii="Calibri" w:eastAsia="Times New Roman" w:hAnsi="Calibri"/>
      <w:sz w:val="24"/>
    </w:rPr>
  </w:style>
  <w:style w:type="character" w:customStyle="1" w:styleId="StyleIntenseReferenceGaramond">
    <w:name w:val="Style Intense Reference + Garamond"/>
    <w:rsid w:val="001421CC"/>
    <w:rPr>
      <w:rFonts w:ascii="Garamond" w:hAnsi="Garamond"/>
      <w:bCs/>
      <w:color w:val="auto"/>
      <w:spacing w:val="5"/>
      <w:sz w:val="20"/>
      <w:u w:val="single"/>
    </w:rPr>
  </w:style>
  <w:style w:type="character" w:customStyle="1" w:styleId="StyleIntenseReferenceGaramondBold">
    <w:name w:val="Style Intense Reference + Garamond Bold"/>
    <w:rsid w:val="001421CC"/>
    <w:rPr>
      <w:rFonts w:ascii="Garamond" w:hAnsi="Garamond"/>
      <w:b/>
      <w:bCs/>
      <w:color w:val="auto"/>
      <w:spacing w:val="5"/>
      <w:sz w:val="20"/>
      <w:u w:val="single"/>
    </w:rPr>
  </w:style>
  <w:style w:type="character" w:customStyle="1" w:styleId="newstime">
    <w:name w:val="newstime"/>
    <w:basedOn w:val="DefaultParagraphFont"/>
    <w:rsid w:val="001421CC"/>
  </w:style>
  <w:style w:type="character" w:customStyle="1" w:styleId="StyleHeading2CharHeading2CharCharCharCharCharCharCharT">
    <w:name w:val="Style Heading 2 CharHeading 2 Char Char Char Char Char Char CharT..."/>
    <w:rsid w:val="001421CC"/>
    <w:rPr>
      <w:rFonts w:ascii="Garamond" w:hAnsi="Garamond"/>
      <w:b/>
      <w:sz w:val="24"/>
      <w:szCs w:val="26"/>
      <w:bdr w:val="none" w:sz="0" w:space="0" w:color="auto"/>
      <w:shd w:val="clear" w:color="auto" w:fill="FFFF00"/>
    </w:rPr>
  </w:style>
  <w:style w:type="character" w:customStyle="1" w:styleId="ilad1">
    <w:name w:val="il_ad1"/>
    <w:rsid w:val="001421CC"/>
    <w:rPr>
      <w:vanish/>
      <w:webHidden w:val="0"/>
      <w:color w:val="000000"/>
      <w:u w:val="single"/>
      <w:specVanish/>
    </w:rPr>
  </w:style>
  <w:style w:type="character" w:customStyle="1" w:styleId="tx">
    <w:name w:val="tx"/>
    <w:basedOn w:val="DefaultParagraphFont"/>
    <w:rsid w:val="001421CC"/>
  </w:style>
  <w:style w:type="character" w:customStyle="1" w:styleId="oneclick-link">
    <w:name w:val="oneclick-link"/>
    <w:basedOn w:val="DefaultParagraphFont"/>
    <w:rsid w:val="001421CC"/>
  </w:style>
  <w:style w:type="paragraph" w:customStyle="1" w:styleId="CardsFont12ptCharChar1Char">
    <w:name w:val="Cards + Font: 12 pt Char Char1 Char"/>
    <w:aliases w:val="Thick Underline Char Char Char,Cards + Font: 12 pt Char Char Char Char Char Char"/>
    <w:basedOn w:val="Normal"/>
    <w:qFormat/>
    <w:rsid w:val="001421CC"/>
  </w:style>
  <w:style w:type="character" w:customStyle="1" w:styleId="Bodytext5">
    <w:name w:val="Body text_"/>
    <w:basedOn w:val="DefaultParagraphFont"/>
    <w:locked/>
    <w:rsid w:val="001421CC"/>
    <w:rPr>
      <w:shd w:val="clear" w:color="auto" w:fill="FFFFFF"/>
    </w:rPr>
  </w:style>
  <w:style w:type="paragraph" w:customStyle="1" w:styleId="BodyText50">
    <w:name w:val="Body Text5"/>
    <w:basedOn w:val="Normal"/>
    <w:next w:val="wallacepara"/>
    <w:qFormat/>
    <w:rsid w:val="001421CC"/>
  </w:style>
  <w:style w:type="paragraph" w:customStyle="1" w:styleId="about">
    <w:name w:val="about"/>
    <w:basedOn w:val="Normal"/>
    <w:next w:val="audiolink"/>
    <w:qFormat/>
    <w:rsid w:val="001421CC"/>
  </w:style>
  <w:style w:type="paragraph" w:customStyle="1" w:styleId="t6">
    <w:name w:val="t6"/>
    <w:basedOn w:val="Normal"/>
    <w:next w:val="nav1"/>
    <w:qFormat/>
    <w:rsid w:val="001421CC"/>
  </w:style>
  <w:style w:type="paragraph" w:customStyle="1" w:styleId="thumbnail">
    <w:name w:val="thumbnail"/>
    <w:basedOn w:val="Normal"/>
    <w:next w:val="nav2"/>
    <w:qFormat/>
    <w:rsid w:val="001421CC"/>
  </w:style>
  <w:style w:type="paragraph" w:customStyle="1" w:styleId="stand-first-alone">
    <w:name w:val="stand-first-alone"/>
    <w:basedOn w:val="Normal"/>
    <w:next w:val="Pa0"/>
    <w:qFormat/>
    <w:rsid w:val="001421CC"/>
  </w:style>
  <w:style w:type="paragraph" w:customStyle="1" w:styleId="wallacepara">
    <w:name w:val="wallacepara"/>
    <w:basedOn w:val="Normal"/>
    <w:next w:val="CM45"/>
    <w:qFormat/>
    <w:rsid w:val="001421CC"/>
  </w:style>
  <w:style w:type="paragraph" w:customStyle="1" w:styleId="morelink">
    <w:name w:val="morelink"/>
    <w:basedOn w:val="Normal"/>
    <w:next w:val="CM46"/>
    <w:qFormat/>
    <w:rsid w:val="001421CC"/>
  </w:style>
  <w:style w:type="paragraph" w:customStyle="1" w:styleId="audiolink">
    <w:name w:val="audiolink"/>
    <w:basedOn w:val="Normal"/>
    <w:next w:val="F4-NormalText"/>
    <w:qFormat/>
    <w:rsid w:val="001421CC"/>
  </w:style>
  <w:style w:type="paragraph" w:customStyle="1" w:styleId="titlestyle1">
    <w:name w:val="titlestyle1"/>
    <w:basedOn w:val="Normal"/>
    <w:next w:val="FullText"/>
    <w:qFormat/>
    <w:rsid w:val="001421CC"/>
  </w:style>
  <w:style w:type="paragraph" w:customStyle="1" w:styleId="nav1">
    <w:name w:val="nav1"/>
    <w:basedOn w:val="Normal"/>
    <w:next w:val="TagLine"/>
    <w:qFormat/>
    <w:rsid w:val="001421CC"/>
  </w:style>
  <w:style w:type="paragraph" w:customStyle="1" w:styleId="nav2">
    <w:name w:val="nav2"/>
    <w:basedOn w:val="Normal"/>
    <w:qFormat/>
    <w:rsid w:val="001421CC"/>
  </w:style>
  <w:style w:type="paragraph" w:customStyle="1" w:styleId="CM45">
    <w:name w:val="CM45"/>
    <w:basedOn w:val="Normal"/>
    <w:uiPriority w:val="99"/>
    <w:qFormat/>
    <w:rsid w:val="001421CC"/>
  </w:style>
  <w:style w:type="paragraph" w:customStyle="1" w:styleId="CM46">
    <w:name w:val="CM46"/>
    <w:basedOn w:val="Normal"/>
    <w:uiPriority w:val="99"/>
    <w:qFormat/>
    <w:rsid w:val="001421CC"/>
  </w:style>
  <w:style w:type="character" w:customStyle="1" w:styleId="Heading18">
    <w:name w:val="Heading #18_"/>
    <w:basedOn w:val="DefaultParagraphFont"/>
    <w:locked/>
    <w:rsid w:val="001421CC"/>
  </w:style>
  <w:style w:type="paragraph" w:customStyle="1" w:styleId="Heading180">
    <w:name w:val="Heading #18"/>
    <w:basedOn w:val="Normal"/>
    <w:qFormat/>
    <w:rsid w:val="001421CC"/>
  </w:style>
  <w:style w:type="character" w:customStyle="1" w:styleId="Bodytext310">
    <w:name w:val="Body text (31)_"/>
    <w:basedOn w:val="DefaultParagraphFont"/>
    <w:locked/>
    <w:rsid w:val="001421CC"/>
  </w:style>
  <w:style w:type="paragraph" w:customStyle="1" w:styleId="Bodytext311">
    <w:name w:val="Body text (31)"/>
    <w:basedOn w:val="Normal"/>
    <w:qFormat/>
    <w:rsid w:val="001421CC"/>
  </w:style>
  <w:style w:type="character" w:customStyle="1" w:styleId="Heading22">
    <w:name w:val="Heading #22_"/>
    <w:basedOn w:val="DefaultParagraphFont"/>
    <w:locked/>
    <w:rsid w:val="001421CC"/>
  </w:style>
  <w:style w:type="paragraph" w:customStyle="1" w:styleId="Heading220">
    <w:name w:val="Heading #22"/>
    <w:basedOn w:val="Normal"/>
    <w:qFormat/>
    <w:rsid w:val="001421CC"/>
  </w:style>
  <w:style w:type="character" w:customStyle="1" w:styleId="Bodytext131">
    <w:name w:val="Body text (131)_"/>
    <w:basedOn w:val="DefaultParagraphFont"/>
    <w:locked/>
    <w:rsid w:val="001421CC"/>
  </w:style>
  <w:style w:type="paragraph" w:customStyle="1" w:styleId="Bodytext1310">
    <w:name w:val="Body text (131)"/>
    <w:basedOn w:val="Normal"/>
    <w:qFormat/>
    <w:rsid w:val="001421CC"/>
  </w:style>
  <w:style w:type="character" w:customStyle="1" w:styleId="Bodytext140">
    <w:name w:val="Body text (140)_"/>
    <w:basedOn w:val="DefaultParagraphFont"/>
    <w:locked/>
    <w:rsid w:val="001421CC"/>
  </w:style>
  <w:style w:type="paragraph" w:customStyle="1" w:styleId="Bodytext1400">
    <w:name w:val="Body text (140)"/>
    <w:basedOn w:val="Normal"/>
    <w:qFormat/>
    <w:rsid w:val="001421CC"/>
  </w:style>
  <w:style w:type="character" w:customStyle="1" w:styleId="Bodytext141">
    <w:name w:val="Body text (141)_"/>
    <w:basedOn w:val="DefaultParagraphFont"/>
    <w:locked/>
    <w:rsid w:val="001421CC"/>
  </w:style>
  <w:style w:type="paragraph" w:customStyle="1" w:styleId="Bodytext1410">
    <w:name w:val="Body text (141)"/>
    <w:basedOn w:val="Normal"/>
    <w:qFormat/>
    <w:rsid w:val="001421CC"/>
  </w:style>
  <w:style w:type="character" w:customStyle="1" w:styleId="Tableofcontents20">
    <w:name w:val="Table of contents (20)_"/>
    <w:basedOn w:val="DefaultParagraphFont"/>
    <w:locked/>
    <w:rsid w:val="001421CC"/>
  </w:style>
  <w:style w:type="paragraph" w:customStyle="1" w:styleId="Tableofcontents200">
    <w:name w:val="Table of contents (20)"/>
    <w:basedOn w:val="Normal"/>
    <w:qFormat/>
    <w:rsid w:val="001421CC"/>
  </w:style>
  <w:style w:type="character" w:customStyle="1" w:styleId="Tableofcontents21">
    <w:name w:val="Table of contents (21)_"/>
    <w:basedOn w:val="DefaultParagraphFont"/>
    <w:locked/>
    <w:rsid w:val="001421CC"/>
  </w:style>
  <w:style w:type="paragraph" w:customStyle="1" w:styleId="Tableofcontents210">
    <w:name w:val="Table of contents (21)"/>
    <w:basedOn w:val="Normal"/>
    <w:qFormat/>
    <w:rsid w:val="001421CC"/>
  </w:style>
  <w:style w:type="character" w:customStyle="1" w:styleId="Tableofcontents22">
    <w:name w:val="Table of contents (22)_"/>
    <w:basedOn w:val="DefaultParagraphFont"/>
    <w:locked/>
    <w:rsid w:val="001421CC"/>
  </w:style>
  <w:style w:type="paragraph" w:customStyle="1" w:styleId="Tableofcontents220">
    <w:name w:val="Table of contents (22)"/>
    <w:basedOn w:val="Normal"/>
    <w:qFormat/>
    <w:rsid w:val="001421CC"/>
  </w:style>
  <w:style w:type="character" w:customStyle="1" w:styleId="Bodytext142">
    <w:name w:val="Body text (142)_"/>
    <w:basedOn w:val="DefaultParagraphFont"/>
    <w:locked/>
    <w:rsid w:val="001421CC"/>
  </w:style>
  <w:style w:type="paragraph" w:customStyle="1" w:styleId="Bodytext1420">
    <w:name w:val="Body text (142)"/>
    <w:basedOn w:val="Normal"/>
    <w:qFormat/>
    <w:rsid w:val="001421CC"/>
  </w:style>
  <w:style w:type="character" w:customStyle="1" w:styleId="Bodytext143">
    <w:name w:val="Body text (143)_"/>
    <w:basedOn w:val="DefaultParagraphFont"/>
    <w:locked/>
    <w:rsid w:val="001421CC"/>
  </w:style>
  <w:style w:type="paragraph" w:customStyle="1" w:styleId="Bodytext1430">
    <w:name w:val="Body text (143)"/>
    <w:basedOn w:val="Normal"/>
    <w:qFormat/>
    <w:rsid w:val="001421CC"/>
  </w:style>
  <w:style w:type="character" w:customStyle="1" w:styleId="Bodytext144Exact">
    <w:name w:val="Body text (144) Exact"/>
    <w:basedOn w:val="DefaultParagraphFont"/>
    <w:locked/>
    <w:rsid w:val="001421CC"/>
  </w:style>
  <w:style w:type="paragraph" w:customStyle="1" w:styleId="Bodytext144">
    <w:name w:val="Body text (144)"/>
    <w:basedOn w:val="Normal"/>
    <w:qFormat/>
    <w:rsid w:val="001421CC"/>
  </w:style>
  <w:style w:type="character" w:customStyle="1" w:styleId="Bodytext145Exact">
    <w:name w:val="Body text (145) Exact"/>
    <w:basedOn w:val="DefaultParagraphFont"/>
    <w:locked/>
    <w:rsid w:val="001421CC"/>
  </w:style>
  <w:style w:type="paragraph" w:customStyle="1" w:styleId="Bodytext145">
    <w:name w:val="Body text (145)"/>
    <w:basedOn w:val="Normal"/>
    <w:qFormat/>
    <w:rsid w:val="001421CC"/>
  </w:style>
  <w:style w:type="character" w:customStyle="1" w:styleId="Bodytext146">
    <w:name w:val="Body text (146)_"/>
    <w:basedOn w:val="DefaultParagraphFont"/>
    <w:locked/>
    <w:rsid w:val="001421CC"/>
  </w:style>
  <w:style w:type="paragraph" w:customStyle="1" w:styleId="Bodytext1460">
    <w:name w:val="Body text (146)"/>
    <w:basedOn w:val="Normal"/>
    <w:qFormat/>
    <w:rsid w:val="001421CC"/>
  </w:style>
  <w:style w:type="character" w:customStyle="1" w:styleId="Heading230">
    <w:name w:val="Heading #23_"/>
    <w:basedOn w:val="DefaultParagraphFont"/>
    <w:locked/>
    <w:rsid w:val="001421CC"/>
  </w:style>
  <w:style w:type="paragraph" w:customStyle="1" w:styleId="Heading231">
    <w:name w:val="Heading #23"/>
    <w:basedOn w:val="Normal"/>
    <w:qFormat/>
    <w:rsid w:val="001421CC"/>
  </w:style>
  <w:style w:type="character" w:customStyle="1" w:styleId="Picturecaption36">
    <w:name w:val="Picture caption (36)_"/>
    <w:basedOn w:val="DefaultParagraphFont"/>
    <w:locked/>
    <w:rsid w:val="001421CC"/>
  </w:style>
  <w:style w:type="paragraph" w:customStyle="1" w:styleId="Picturecaption360">
    <w:name w:val="Picture caption (36)"/>
    <w:basedOn w:val="Normal"/>
    <w:qFormat/>
    <w:rsid w:val="001421CC"/>
  </w:style>
  <w:style w:type="character" w:customStyle="1" w:styleId="Picturecaption42">
    <w:name w:val="Picture caption (42)_"/>
    <w:basedOn w:val="DefaultParagraphFont"/>
    <w:locked/>
    <w:rsid w:val="001421CC"/>
  </w:style>
  <w:style w:type="paragraph" w:customStyle="1" w:styleId="Picturecaption420">
    <w:name w:val="Picture caption (42)"/>
    <w:basedOn w:val="Normal"/>
    <w:qFormat/>
    <w:rsid w:val="001421CC"/>
  </w:style>
  <w:style w:type="character" w:customStyle="1" w:styleId="Bodytext154">
    <w:name w:val="Body text (154)_"/>
    <w:basedOn w:val="DefaultParagraphFont"/>
    <w:locked/>
    <w:rsid w:val="001421CC"/>
  </w:style>
  <w:style w:type="paragraph" w:customStyle="1" w:styleId="Bodytext1540">
    <w:name w:val="Body text (154)"/>
    <w:basedOn w:val="Normal"/>
    <w:qFormat/>
    <w:rsid w:val="001421CC"/>
  </w:style>
  <w:style w:type="character" w:customStyle="1" w:styleId="Bodytext155">
    <w:name w:val="Body text (155)_"/>
    <w:basedOn w:val="DefaultParagraphFont"/>
    <w:locked/>
    <w:rsid w:val="001421CC"/>
  </w:style>
  <w:style w:type="paragraph" w:customStyle="1" w:styleId="Bodytext1550">
    <w:name w:val="Body text (155)"/>
    <w:basedOn w:val="Normal"/>
    <w:qFormat/>
    <w:rsid w:val="001421CC"/>
  </w:style>
  <w:style w:type="character" w:customStyle="1" w:styleId="Bodytext156">
    <w:name w:val="Body text (156)_"/>
    <w:basedOn w:val="DefaultParagraphFont"/>
    <w:locked/>
    <w:rsid w:val="001421CC"/>
  </w:style>
  <w:style w:type="paragraph" w:customStyle="1" w:styleId="Bodytext1560">
    <w:name w:val="Body text (156)"/>
    <w:basedOn w:val="Normal"/>
    <w:qFormat/>
    <w:rsid w:val="001421CC"/>
  </w:style>
  <w:style w:type="character" w:customStyle="1" w:styleId="Bodytext600">
    <w:name w:val="Body text (60)_"/>
    <w:basedOn w:val="DefaultParagraphFont"/>
    <w:locked/>
    <w:rsid w:val="001421CC"/>
  </w:style>
  <w:style w:type="paragraph" w:customStyle="1" w:styleId="Bodytext601">
    <w:name w:val="Body text (60)"/>
    <w:basedOn w:val="Normal"/>
    <w:qFormat/>
    <w:rsid w:val="001421CC"/>
  </w:style>
  <w:style w:type="character" w:customStyle="1" w:styleId="Bodytext158">
    <w:name w:val="Body text (158)_"/>
    <w:basedOn w:val="DefaultParagraphFont"/>
    <w:locked/>
    <w:rsid w:val="001421CC"/>
  </w:style>
  <w:style w:type="paragraph" w:customStyle="1" w:styleId="Bodytext1580">
    <w:name w:val="Body text (158)"/>
    <w:basedOn w:val="Normal"/>
    <w:qFormat/>
    <w:rsid w:val="001421CC"/>
  </w:style>
  <w:style w:type="character" w:customStyle="1" w:styleId="Bodytext159">
    <w:name w:val="Body text (159)_"/>
    <w:basedOn w:val="DefaultParagraphFont"/>
    <w:locked/>
    <w:rsid w:val="001421CC"/>
  </w:style>
  <w:style w:type="paragraph" w:customStyle="1" w:styleId="Bodytext1590">
    <w:name w:val="Body text (159)"/>
    <w:basedOn w:val="Normal"/>
    <w:qFormat/>
    <w:rsid w:val="001421CC"/>
  </w:style>
  <w:style w:type="character" w:customStyle="1" w:styleId="Bodytext160">
    <w:name w:val="Body text (160)_"/>
    <w:basedOn w:val="DefaultParagraphFont"/>
    <w:locked/>
    <w:rsid w:val="001421CC"/>
  </w:style>
  <w:style w:type="paragraph" w:customStyle="1" w:styleId="Bodytext1600">
    <w:name w:val="Body text (160)"/>
    <w:basedOn w:val="Normal"/>
    <w:qFormat/>
    <w:rsid w:val="001421CC"/>
  </w:style>
  <w:style w:type="character" w:customStyle="1" w:styleId="Picturecaption4">
    <w:name w:val="Picture caption (4)_"/>
    <w:basedOn w:val="DefaultParagraphFont"/>
    <w:locked/>
    <w:rsid w:val="001421CC"/>
  </w:style>
  <w:style w:type="paragraph" w:customStyle="1" w:styleId="Picturecaption40">
    <w:name w:val="Picture caption (4)"/>
    <w:basedOn w:val="Normal"/>
    <w:qFormat/>
    <w:rsid w:val="001421CC"/>
  </w:style>
  <w:style w:type="character" w:customStyle="1" w:styleId="Heading100">
    <w:name w:val="Heading #10_"/>
    <w:basedOn w:val="DefaultParagraphFont"/>
    <w:locked/>
    <w:rsid w:val="001421CC"/>
  </w:style>
  <w:style w:type="paragraph" w:customStyle="1" w:styleId="Heading101">
    <w:name w:val="Heading #10"/>
    <w:basedOn w:val="Normal"/>
    <w:qFormat/>
    <w:rsid w:val="001421CC"/>
  </w:style>
  <w:style w:type="character" w:customStyle="1" w:styleId="Picturecaption3">
    <w:name w:val="Picture caption (3)_"/>
    <w:basedOn w:val="DefaultParagraphFont"/>
    <w:locked/>
    <w:rsid w:val="001421CC"/>
  </w:style>
  <w:style w:type="paragraph" w:customStyle="1" w:styleId="Picturecaption30">
    <w:name w:val="Picture caption (3)"/>
    <w:basedOn w:val="Normal"/>
    <w:qFormat/>
    <w:rsid w:val="001421CC"/>
  </w:style>
  <w:style w:type="character" w:customStyle="1" w:styleId="Heading13">
    <w:name w:val="Heading #13_"/>
    <w:basedOn w:val="DefaultParagraphFont"/>
    <w:locked/>
    <w:rsid w:val="001421CC"/>
  </w:style>
  <w:style w:type="paragraph" w:customStyle="1" w:styleId="Heading130">
    <w:name w:val="Heading #13"/>
    <w:basedOn w:val="Normal"/>
    <w:qFormat/>
    <w:rsid w:val="001421CC"/>
  </w:style>
  <w:style w:type="character" w:customStyle="1" w:styleId="Heading92">
    <w:name w:val="Heading #9 (2)_"/>
    <w:basedOn w:val="DefaultParagraphFont"/>
    <w:locked/>
    <w:rsid w:val="001421CC"/>
  </w:style>
  <w:style w:type="paragraph" w:customStyle="1" w:styleId="Heading920">
    <w:name w:val="Heading #9 (2)"/>
    <w:basedOn w:val="Normal"/>
    <w:qFormat/>
    <w:rsid w:val="001421CC"/>
  </w:style>
  <w:style w:type="character" w:customStyle="1" w:styleId="Heading15">
    <w:name w:val="Heading #15_"/>
    <w:basedOn w:val="DefaultParagraphFont"/>
    <w:locked/>
    <w:rsid w:val="001421CC"/>
  </w:style>
  <w:style w:type="paragraph" w:customStyle="1" w:styleId="Heading150">
    <w:name w:val="Heading #15"/>
    <w:basedOn w:val="Normal"/>
    <w:qFormat/>
    <w:rsid w:val="001421CC"/>
  </w:style>
  <w:style w:type="character" w:customStyle="1" w:styleId="Bodytext38">
    <w:name w:val="Body text (38)_"/>
    <w:basedOn w:val="DefaultParagraphFont"/>
    <w:locked/>
    <w:rsid w:val="001421CC"/>
  </w:style>
  <w:style w:type="paragraph" w:customStyle="1" w:styleId="Bodytext380">
    <w:name w:val="Body text (38)"/>
    <w:basedOn w:val="Normal"/>
    <w:qFormat/>
    <w:rsid w:val="001421CC"/>
  </w:style>
  <w:style w:type="character" w:customStyle="1" w:styleId="Heading17">
    <w:name w:val="Heading #17_"/>
    <w:basedOn w:val="DefaultParagraphFont"/>
    <w:locked/>
    <w:rsid w:val="001421CC"/>
  </w:style>
  <w:style w:type="paragraph" w:customStyle="1" w:styleId="Heading170">
    <w:name w:val="Heading #17"/>
    <w:basedOn w:val="Normal"/>
    <w:qFormat/>
    <w:rsid w:val="001421CC"/>
  </w:style>
  <w:style w:type="character" w:customStyle="1" w:styleId="Bodytext97Exact">
    <w:name w:val="Body text (97) Exact"/>
    <w:basedOn w:val="DefaultParagraphFont"/>
    <w:locked/>
    <w:rsid w:val="001421CC"/>
  </w:style>
  <w:style w:type="paragraph" w:customStyle="1" w:styleId="Bodytext97">
    <w:name w:val="Body text (97)"/>
    <w:basedOn w:val="Normal"/>
    <w:qFormat/>
    <w:rsid w:val="001421CC"/>
  </w:style>
  <w:style w:type="character" w:customStyle="1" w:styleId="Bodytext42">
    <w:name w:val="Body text (42)_"/>
    <w:basedOn w:val="DefaultParagraphFont"/>
    <w:locked/>
    <w:rsid w:val="001421CC"/>
  </w:style>
  <w:style w:type="paragraph" w:customStyle="1" w:styleId="Bodytext420">
    <w:name w:val="Body text (42)"/>
    <w:basedOn w:val="Normal"/>
    <w:qFormat/>
    <w:rsid w:val="001421CC"/>
  </w:style>
  <w:style w:type="character" w:customStyle="1" w:styleId="Picturecaption9">
    <w:name w:val="Picture caption (9)_"/>
    <w:basedOn w:val="DefaultParagraphFont"/>
    <w:locked/>
    <w:rsid w:val="001421CC"/>
  </w:style>
  <w:style w:type="paragraph" w:customStyle="1" w:styleId="Picturecaption90">
    <w:name w:val="Picture caption (9)"/>
    <w:basedOn w:val="Normal"/>
    <w:qFormat/>
    <w:rsid w:val="001421CC"/>
  </w:style>
  <w:style w:type="character" w:customStyle="1" w:styleId="Bodytext96Exact">
    <w:name w:val="Body text (96) Exact"/>
    <w:basedOn w:val="DefaultParagraphFont"/>
    <w:locked/>
    <w:rsid w:val="001421CC"/>
  </w:style>
  <w:style w:type="paragraph" w:customStyle="1" w:styleId="Bodytext96">
    <w:name w:val="Body text (96)"/>
    <w:basedOn w:val="Normal"/>
    <w:qFormat/>
    <w:rsid w:val="001421CC"/>
  </w:style>
  <w:style w:type="character" w:customStyle="1" w:styleId="Heading142">
    <w:name w:val="Heading #14 (2)_"/>
    <w:basedOn w:val="DefaultParagraphFont"/>
    <w:locked/>
    <w:rsid w:val="001421CC"/>
  </w:style>
  <w:style w:type="paragraph" w:customStyle="1" w:styleId="Heading1420">
    <w:name w:val="Heading #14 (2)"/>
    <w:basedOn w:val="Normal"/>
    <w:qFormat/>
    <w:rsid w:val="001421CC"/>
  </w:style>
  <w:style w:type="character" w:customStyle="1" w:styleId="Picturecaption31">
    <w:name w:val="Picture caption (31)_"/>
    <w:basedOn w:val="DefaultParagraphFont"/>
    <w:locked/>
    <w:rsid w:val="001421CC"/>
  </w:style>
  <w:style w:type="paragraph" w:customStyle="1" w:styleId="Picturecaption310">
    <w:name w:val="Picture caption (31)"/>
    <w:basedOn w:val="Normal"/>
    <w:qFormat/>
    <w:rsid w:val="001421CC"/>
  </w:style>
  <w:style w:type="character" w:customStyle="1" w:styleId="Picturecaption27">
    <w:name w:val="Picture caption (27)_"/>
    <w:basedOn w:val="DefaultParagraphFont"/>
    <w:locked/>
    <w:rsid w:val="001421CC"/>
  </w:style>
  <w:style w:type="paragraph" w:customStyle="1" w:styleId="Picturecaption270">
    <w:name w:val="Picture caption (27)"/>
    <w:basedOn w:val="Normal"/>
    <w:qFormat/>
    <w:rsid w:val="001421CC"/>
  </w:style>
  <w:style w:type="character" w:customStyle="1" w:styleId="Bodytext43Exact">
    <w:name w:val="Body text (43) Exact"/>
    <w:basedOn w:val="DefaultParagraphFont"/>
    <w:locked/>
    <w:rsid w:val="001421CC"/>
  </w:style>
  <w:style w:type="paragraph" w:customStyle="1" w:styleId="Bodytext43">
    <w:name w:val="Body text (43)"/>
    <w:basedOn w:val="Normal"/>
    <w:qFormat/>
    <w:rsid w:val="001421CC"/>
  </w:style>
  <w:style w:type="character" w:customStyle="1" w:styleId="Bodytext109">
    <w:name w:val="Body text (109)_"/>
    <w:basedOn w:val="DefaultParagraphFont"/>
    <w:locked/>
    <w:rsid w:val="001421CC"/>
  </w:style>
  <w:style w:type="paragraph" w:customStyle="1" w:styleId="Bodytext1090">
    <w:name w:val="Body text (109)"/>
    <w:basedOn w:val="Normal"/>
    <w:qFormat/>
    <w:rsid w:val="001421CC"/>
  </w:style>
  <w:style w:type="character" w:customStyle="1" w:styleId="Bodytext110">
    <w:name w:val="Body text (110)_"/>
    <w:basedOn w:val="DefaultParagraphFont"/>
    <w:locked/>
    <w:rsid w:val="001421CC"/>
  </w:style>
  <w:style w:type="paragraph" w:customStyle="1" w:styleId="Bodytext1100">
    <w:name w:val="Body text (110)"/>
    <w:basedOn w:val="Normal"/>
    <w:qFormat/>
    <w:rsid w:val="001421CC"/>
  </w:style>
  <w:style w:type="character" w:customStyle="1" w:styleId="Bodytext111">
    <w:name w:val="Body text (111)_"/>
    <w:basedOn w:val="DefaultParagraphFont"/>
    <w:locked/>
    <w:rsid w:val="001421CC"/>
  </w:style>
  <w:style w:type="paragraph" w:customStyle="1" w:styleId="Bodytext1110">
    <w:name w:val="Body text (111)"/>
    <w:basedOn w:val="Normal"/>
    <w:qFormat/>
    <w:rsid w:val="001421CC"/>
  </w:style>
  <w:style w:type="character" w:customStyle="1" w:styleId="Tablecaption7">
    <w:name w:val="Table caption (7)_"/>
    <w:basedOn w:val="DefaultParagraphFont"/>
    <w:locked/>
    <w:rsid w:val="001421CC"/>
  </w:style>
  <w:style w:type="paragraph" w:customStyle="1" w:styleId="Tablecaption70">
    <w:name w:val="Table caption (7)"/>
    <w:basedOn w:val="Normal"/>
    <w:qFormat/>
    <w:rsid w:val="001421CC"/>
  </w:style>
  <w:style w:type="character" w:customStyle="1" w:styleId="Bodytext112">
    <w:name w:val="Body text (112)_"/>
    <w:basedOn w:val="DefaultParagraphFont"/>
    <w:locked/>
    <w:rsid w:val="001421CC"/>
  </w:style>
  <w:style w:type="paragraph" w:customStyle="1" w:styleId="Bodytext1120">
    <w:name w:val="Body text (112)"/>
    <w:basedOn w:val="Normal"/>
    <w:qFormat/>
    <w:rsid w:val="001421CC"/>
  </w:style>
  <w:style w:type="character" w:customStyle="1" w:styleId="Bodytext113">
    <w:name w:val="Body text (113)_"/>
    <w:basedOn w:val="DefaultParagraphFont"/>
    <w:locked/>
    <w:rsid w:val="001421CC"/>
  </w:style>
  <w:style w:type="paragraph" w:customStyle="1" w:styleId="Bodytext1130">
    <w:name w:val="Body text (113)"/>
    <w:basedOn w:val="Normal"/>
    <w:qFormat/>
    <w:rsid w:val="001421CC"/>
  </w:style>
  <w:style w:type="character" w:customStyle="1" w:styleId="Tableofcontents10">
    <w:name w:val="Table of contents (10)_"/>
    <w:basedOn w:val="DefaultParagraphFont"/>
    <w:locked/>
    <w:rsid w:val="001421CC"/>
  </w:style>
  <w:style w:type="paragraph" w:customStyle="1" w:styleId="Tableofcontents100">
    <w:name w:val="Table of contents (10)"/>
    <w:basedOn w:val="Normal"/>
    <w:qFormat/>
    <w:rsid w:val="001421CC"/>
  </w:style>
  <w:style w:type="character" w:customStyle="1" w:styleId="Tableofcontents12">
    <w:name w:val="Table of contents (12)_"/>
    <w:basedOn w:val="DefaultParagraphFont"/>
    <w:locked/>
    <w:rsid w:val="001421CC"/>
  </w:style>
  <w:style w:type="paragraph" w:customStyle="1" w:styleId="Tableofcontents120">
    <w:name w:val="Table of contents (12)"/>
    <w:basedOn w:val="Normal"/>
    <w:qFormat/>
    <w:rsid w:val="001421CC"/>
  </w:style>
  <w:style w:type="character" w:customStyle="1" w:styleId="Tableofcontents14">
    <w:name w:val="Table of contents (14)_"/>
    <w:basedOn w:val="DefaultParagraphFont"/>
    <w:locked/>
    <w:rsid w:val="001421CC"/>
  </w:style>
  <w:style w:type="paragraph" w:customStyle="1" w:styleId="Tableofcontents140">
    <w:name w:val="Table of contents (14)"/>
    <w:basedOn w:val="Normal"/>
    <w:qFormat/>
    <w:rsid w:val="001421CC"/>
  </w:style>
  <w:style w:type="character" w:customStyle="1" w:styleId="Heading162">
    <w:name w:val="Heading #16 (2)_"/>
    <w:basedOn w:val="DefaultParagraphFont"/>
    <w:locked/>
    <w:rsid w:val="001421CC"/>
  </w:style>
  <w:style w:type="paragraph" w:customStyle="1" w:styleId="Heading1620">
    <w:name w:val="Heading #16 (2)"/>
    <w:basedOn w:val="Normal"/>
    <w:qFormat/>
    <w:rsid w:val="001421CC"/>
  </w:style>
  <w:style w:type="paragraph" w:customStyle="1" w:styleId="txgreen">
    <w:name w:val="txgreen"/>
    <w:basedOn w:val="Normal"/>
    <w:uiPriority w:val="99"/>
    <w:qFormat/>
    <w:rsid w:val="001421CC"/>
  </w:style>
  <w:style w:type="paragraph" w:customStyle="1" w:styleId="rtecenter">
    <w:name w:val="rtecenter"/>
    <w:basedOn w:val="Normal"/>
    <w:uiPriority w:val="99"/>
    <w:qFormat/>
    <w:rsid w:val="001421CC"/>
  </w:style>
  <w:style w:type="character" w:customStyle="1" w:styleId="StyleLatinGaramond9ptUnderline">
    <w:name w:val="Style (Latin) Garamond 9 pt Underline"/>
    <w:rsid w:val="001421CC"/>
  </w:style>
  <w:style w:type="character" w:customStyle="1" w:styleId="cite00">
    <w:name w:val="cite0"/>
    <w:rsid w:val="001421CC"/>
  </w:style>
  <w:style w:type="character" w:customStyle="1" w:styleId="nukeled">
    <w:name w:val="nukeled"/>
    <w:rsid w:val="001421CC"/>
  </w:style>
  <w:style w:type="character" w:customStyle="1" w:styleId="contextlyrelated">
    <w:name w:val="contextly_related"/>
    <w:rsid w:val="001421CC"/>
  </w:style>
  <w:style w:type="character" w:customStyle="1" w:styleId="adtext0">
    <w:name w:val="ad_text"/>
    <w:rsid w:val="001421CC"/>
  </w:style>
  <w:style w:type="character" w:customStyle="1" w:styleId="linkrow">
    <w:name w:val="link_row"/>
    <w:rsid w:val="001421CC"/>
  </w:style>
  <w:style w:type="character" w:customStyle="1" w:styleId="revision-date">
    <w:name w:val="revision-date"/>
    <w:rsid w:val="001421CC"/>
  </w:style>
  <w:style w:type="character" w:customStyle="1" w:styleId="facebook-share">
    <w:name w:val="facebook-share"/>
    <w:rsid w:val="001421CC"/>
  </w:style>
  <w:style w:type="character" w:customStyle="1" w:styleId="facebook-share-label">
    <w:name w:val="facebook-share-label"/>
    <w:rsid w:val="001421CC"/>
  </w:style>
  <w:style w:type="character" w:customStyle="1" w:styleId="A24">
    <w:name w:val="A24"/>
    <w:uiPriority w:val="99"/>
    <w:rsid w:val="001421CC"/>
  </w:style>
  <w:style w:type="character" w:customStyle="1" w:styleId="A25">
    <w:name w:val="A25"/>
    <w:uiPriority w:val="99"/>
    <w:rsid w:val="001421CC"/>
  </w:style>
  <w:style w:type="character" w:customStyle="1" w:styleId="Bodytext31Exact">
    <w:name w:val="Body text (31) Exact"/>
    <w:basedOn w:val="DefaultParagraphFont"/>
    <w:rsid w:val="001421CC"/>
  </w:style>
  <w:style w:type="character" w:customStyle="1" w:styleId="Bodytext100">
    <w:name w:val="Body text (10)_"/>
    <w:basedOn w:val="DefaultParagraphFont"/>
    <w:rsid w:val="001421CC"/>
  </w:style>
  <w:style w:type="character" w:customStyle="1" w:styleId="Bodytext46">
    <w:name w:val="Body text (46)_"/>
    <w:basedOn w:val="DefaultParagraphFont"/>
    <w:rsid w:val="001421CC"/>
  </w:style>
  <w:style w:type="character" w:customStyle="1" w:styleId="Bodytext51">
    <w:name w:val="Body text (51)_"/>
    <w:basedOn w:val="DefaultParagraphFont"/>
    <w:rsid w:val="001421CC"/>
  </w:style>
  <w:style w:type="character" w:customStyle="1" w:styleId="Bodytext34">
    <w:name w:val="Body text (34)_"/>
    <w:basedOn w:val="DefaultParagraphFont"/>
    <w:rsid w:val="001421CC"/>
  </w:style>
  <w:style w:type="character" w:customStyle="1" w:styleId="Bodytext82">
    <w:name w:val="Body text (82)_"/>
    <w:basedOn w:val="DefaultParagraphFont"/>
    <w:rsid w:val="001421CC"/>
  </w:style>
  <w:style w:type="character" w:customStyle="1" w:styleId="Tableofcontents13">
    <w:name w:val="Table of contents (13)_"/>
    <w:basedOn w:val="DefaultParagraphFont"/>
    <w:rsid w:val="001421CC"/>
  </w:style>
  <w:style w:type="character" w:customStyle="1" w:styleId="Bodytext114">
    <w:name w:val="Body text (114)_"/>
    <w:basedOn w:val="DefaultParagraphFont"/>
    <w:rsid w:val="001421CC"/>
  </w:style>
  <w:style w:type="character" w:customStyle="1" w:styleId="Bodytext115">
    <w:name w:val="Body text (115)_"/>
    <w:basedOn w:val="DefaultParagraphFont"/>
    <w:rsid w:val="001421CC"/>
  </w:style>
  <w:style w:type="character" w:customStyle="1" w:styleId="Bodytext1150">
    <w:name w:val="Body text (115)"/>
    <w:basedOn w:val="Picturecaption2Spacing0ptExact"/>
    <w:rsid w:val="001421CC"/>
    <w:rPr>
      <w:rFonts w:ascii="Arial" w:eastAsia="Arial" w:hAnsi="Arial" w:cs="Arial"/>
      <w:b w:val="0"/>
      <w:bCs w:val="0"/>
      <w:color w:val="000000"/>
      <w:spacing w:val="-9"/>
      <w:w w:val="100"/>
      <w:position w:val="0"/>
      <w:sz w:val="15"/>
      <w:szCs w:val="15"/>
      <w:shd w:val="clear" w:color="auto" w:fill="FFFFFF"/>
      <w:lang w:val="en-US"/>
    </w:rPr>
  </w:style>
  <w:style w:type="character" w:customStyle="1" w:styleId="Bodytext820">
    <w:name w:val="Body text (82)"/>
    <w:rsid w:val="001421CC"/>
  </w:style>
  <w:style w:type="character" w:customStyle="1" w:styleId="Bodytext101">
    <w:name w:val="Body text (10)"/>
    <w:basedOn w:val="PicturecaptionSpacing0ptExact"/>
    <w:rsid w:val="001421CC"/>
    <w:rPr>
      <w:rFonts w:ascii="Arial" w:eastAsia="Arial" w:hAnsi="Arial" w:cs="Arial"/>
      <w:color w:val="000000"/>
      <w:spacing w:val="4"/>
      <w:w w:val="100"/>
      <w:position w:val="0"/>
      <w:sz w:val="18"/>
      <w:szCs w:val="18"/>
      <w:shd w:val="clear" w:color="auto" w:fill="FFFFFF"/>
      <w:lang w:val="en-US"/>
    </w:rPr>
  </w:style>
  <w:style w:type="character" w:customStyle="1" w:styleId="Bodytext82Spacing0ptExact">
    <w:name w:val="Body text (82) + Spacing 0 pt Exact"/>
    <w:basedOn w:val="Bodytext820"/>
    <w:rsid w:val="001421CC"/>
  </w:style>
  <w:style w:type="character" w:customStyle="1" w:styleId="Bodytext131Exact">
    <w:name w:val="Body text (131) Exact"/>
    <w:basedOn w:val="DefaultParagraphFont"/>
    <w:rsid w:val="001421CC"/>
  </w:style>
  <w:style w:type="character" w:customStyle="1" w:styleId="Bodytext114Exact">
    <w:name w:val="Body text (114) Exact"/>
    <w:basedOn w:val="Bodytext131Exact"/>
    <w:rsid w:val="001421CC"/>
  </w:style>
  <w:style w:type="character" w:customStyle="1" w:styleId="Bodytext340">
    <w:name w:val="Body text (34)"/>
    <w:basedOn w:val="BodyText4"/>
    <w:rsid w:val="001421C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1421CC"/>
  </w:style>
  <w:style w:type="character" w:customStyle="1" w:styleId="Bodytext510">
    <w:name w:val="Body text (51)"/>
    <w:basedOn w:val="Bodytext115"/>
    <w:rsid w:val="001421CC"/>
  </w:style>
  <w:style w:type="character" w:customStyle="1" w:styleId="Bodytext1140">
    <w:name w:val="Body text (114)"/>
    <w:basedOn w:val="Bodytext131Exact"/>
    <w:rsid w:val="001421CC"/>
  </w:style>
  <w:style w:type="character" w:customStyle="1" w:styleId="Tableofcontents130">
    <w:name w:val="Table of contents (13)"/>
    <w:basedOn w:val="Bodytext82Spacing0ptExact"/>
    <w:rsid w:val="001421CC"/>
  </w:style>
  <w:style w:type="character" w:customStyle="1" w:styleId="Bodytext460">
    <w:name w:val="Body text (46)"/>
    <w:basedOn w:val="Bodytext114"/>
    <w:rsid w:val="001421CC"/>
  </w:style>
  <w:style w:type="character" w:customStyle="1" w:styleId="Bodytext46NotBold">
    <w:name w:val="Body text (46) + Not Bold"/>
    <w:basedOn w:val="Bodytext114"/>
    <w:rsid w:val="001421CC"/>
  </w:style>
  <w:style w:type="character" w:customStyle="1" w:styleId="Bodytext46SegoeUI">
    <w:name w:val="Body text (46) + Segoe UI"/>
    <w:basedOn w:val="Bodytext114"/>
    <w:rsid w:val="001421CC"/>
  </w:style>
  <w:style w:type="character" w:customStyle="1" w:styleId="Bodytext115Spacing0ptExact">
    <w:name w:val="Body text (115) + Spacing 0 pt Exact"/>
    <w:basedOn w:val="Picturecaption2Spacing0ptExact"/>
    <w:rsid w:val="001421CC"/>
    <w:rPr>
      <w:rFonts w:ascii="Arial" w:eastAsia="Arial" w:hAnsi="Arial" w:cs="Arial"/>
      <w:b w:val="0"/>
      <w:bCs w:val="0"/>
      <w:color w:val="000000"/>
      <w:spacing w:val="-9"/>
      <w:w w:val="100"/>
      <w:position w:val="0"/>
      <w:sz w:val="15"/>
      <w:szCs w:val="15"/>
      <w:shd w:val="clear" w:color="auto" w:fill="FFFFFF"/>
      <w:lang w:val="en-US"/>
    </w:rPr>
  </w:style>
  <w:style w:type="character" w:customStyle="1" w:styleId="Picturecaption42SmallCaps">
    <w:name w:val="Picture caption (42) + Small Caps"/>
    <w:basedOn w:val="DefaultParagraphFont"/>
    <w:rsid w:val="001421CC"/>
  </w:style>
  <w:style w:type="character" w:customStyle="1" w:styleId="Bodytext155Exact">
    <w:name w:val="Body text (155) Exact"/>
    <w:basedOn w:val="DefaultParagraphFont"/>
    <w:rsid w:val="001421CC"/>
  </w:style>
  <w:style w:type="character" w:customStyle="1" w:styleId="Bodytext157">
    <w:name w:val="Body text (157)_"/>
    <w:basedOn w:val="DefaultParagraphFont"/>
    <w:rsid w:val="001421CC"/>
  </w:style>
  <w:style w:type="character" w:customStyle="1" w:styleId="Bodytext157Spacing0pt">
    <w:name w:val="Body text (157) + Spacing 0 pt"/>
    <w:basedOn w:val="Bodytext39"/>
    <w:rsid w:val="001421CC"/>
  </w:style>
  <w:style w:type="character" w:customStyle="1" w:styleId="Bodytext1570">
    <w:name w:val="Body text (157)"/>
    <w:basedOn w:val="Bodytext39"/>
    <w:rsid w:val="001421CC"/>
  </w:style>
  <w:style w:type="character" w:customStyle="1" w:styleId="Heading2213pt">
    <w:name w:val="Heading #22 + 13 pt"/>
    <w:basedOn w:val="DefaultParagraphFont"/>
    <w:rsid w:val="001421CC"/>
  </w:style>
  <w:style w:type="character" w:customStyle="1" w:styleId="Heading22125pt">
    <w:name w:val="Heading #22 + 12.5 pt"/>
    <w:basedOn w:val="DefaultParagraphFont"/>
    <w:rsid w:val="001421CC"/>
  </w:style>
  <w:style w:type="character" w:customStyle="1" w:styleId="Bodytext300">
    <w:name w:val="Body text (30)_"/>
    <w:basedOn w:val="DefaultParagraphFont"/>
    <w:rsid w:val="001421CC"/>
  </w:style>
  <w:style w:type="character" w:customStyle="1" w:styleId="Bodytext301">
    <w:name w:val="Body text (30)"/>
    <w:basedOn w:val="Bodytext3TimesNewRoman"/>
    <w:rsid w:val="001421CC"/>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39">
    <w:name w:val="Body text (39)_"/>
    <w:basedOn w:val="DefaultParagraphFont"/>
    <w:rsid w:val="001421CC"/>
  </w:style>
  <w:style w:type="character" w:customStyle="1" w:styleId="Bodytext390">
    <w:name w:val="Body text (39)"/>
    <w:basedOn w:val="BodytextExact"/>
    <w:rsid w:val="001421CC"/>
  </w:style>
  <w:style w:type="character" w:customStyle="1" w:styleId="Bodytext159Exact">
    <w:name w:val="Body text (159) Exact"/>
    <w:basedOn w:val="DefaultParagraphFont"/>
    <w:rsid w:val="001421CC"/>
  </w:style>
  <w:style w:type="character" w:customStyle="1" w:styleId="Bodytext60Spacing0pt">
    <w:name w:val="Body text (60) + Spacing 0 pt"/>
    <w:basedOn w:val="DefaultParagraphFont"/>
    <w:rsid w:val="001421CC"/>
  </w:style>
  <w:style w:type="character" w:customStyle="1" w:styleId="Bodytext3Spacing-1pt">
    <w:name w:val="Body text (3) + Spacing -1 pt"/>
    <w:basedOn w:val="Bodytext3Spacing0ptExact"/>
    <w:rsid w:val="001421CC"/>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3TimesNewRoman">
    <w:name w:val="Body text (3) + Times New Roman"/>
    <w:aliases w:val="11.5 pt"/>
    <w:basedOn w:val="Bodytext3Spacing0ptExact"/>
    <w:rsid w:val="001421CC"/>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2NotBold">
    <w:name w:val="Body text (2) + Not Bold"/>
    <w:basedOn w:val="Bodytext31"/>
    <w:rsid w:val="001421CC"/>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Exact">
    <w:name w:val="Body text Exact"/>
    <w:basedOn w:val="DefaultParagraphFont"/>
    <w:rsid w:val="001421CC"/>
  </w:style>
  <w:style w:type="character" w:customStyle="1" w:styleId="Heading13Italic">
    <w:name w:val="Heading #13 + Italic"/>
    <w:basedOn w:val="DefaultParagraphFont"/>
    <w:rsid w:val="001421CC"/>
  </w:style>
  <w:style w:type="character" w:customStyle="1" w:styleId="Heading92Spacing2pt">
    <w:name w:val="Heading #9 (2) + Spacing 2 pt"/>
    <w:basedOn w:val="DefaultParagraphFont"/>
    <w:rsid w:val="001421CC"/>
  </w:style>
  <w:style w:type="character" w:customStyle="1" w:styleId="Bodytext38Spacing0pt">
    <w:name w:val="Body text (38) + Spacing 0 pt"/>
    <w:basedOn w:val="DefaultParagraphFont"/>
    <w:rsid w:val="001421CC"/>
  </w:style>
  <w:style w:type="character" w:customStyle="1" w:styleId="Bodytext42Spacing-1pt">
    <w:name w:val="Body text (42) + Spacing -1 pt"/>
    <w:basedOn w:val="DefaultParagraphFont"/>
    <w:rsid w:val="001421CC"/>
  </w:style>
  <w:style w:type="character" w:customStyle="1" w:styleId="Bodytext35">
    <w:name w:val="Body text (35)_"/>
    <w:basedOn w:val="DefaultParagraphFont"/>
    <w:rsid w:val="001421CC"/>
  </w:style>
  <w:style w:type="character" w:customStyle="1" w:styleId="Picturecaption19">
    <w:name w:val="Picture caption (19)_"/>
    <w:basedOn w:val="DefaultParagraphFont"/>
    <w:rsid w:val="001421CC"/>
  </w:style>
  <w:style w:type="character" w:customStyle="1" w:styleId="Picturecaption9Exact">
    <w:name w:val="Picture caption (9) Exact"/>
    <w:basedOn w:val="DefaultParagraphFont"/>
    <w:rsid w:val="001421CC"/>
  </w:style>
  <w:style w:type="character" w:customStyle="1" w:styleId="Bodytext87">
    <w:name w:val="Body text (87)_"/>
    <w:basedOn w:val="DefaultParagraphFont"/>
    <w:rsid w:val="001421CC"/>
  </w:style>
  <w:style w:type="character" w:customStyle="1" w:styleId="Heading142SmallCaps">
    <w:name w:val="Heading #14 (2) + Small Caps"/>
    <w:basedOn w:val="DefaultParagraphFont"/>
    <w:rsid w:val="001421CC"/>
  </w:style>
  <w:style w:type="character" w:customStyle="1" w:styleId="Bodytext350">
    <w:name w:val="Body text (35)"/>
    <w:basedOn w:val="Picturecaption190"/>
    <w:rsid w:val="001421CC"/>
  </w:style>
  <w:style w:type="character" w:customStyle="1" w:styleId="Picturecaption190">
    <w:name w:val="Picture caption (19)"/>
    <w:basedOn w:val="Picturecaption27Spacing0pt"/>
    <w:rsid w:val="001421CC"/>
  </w:style>
  <w:style w:type="character" w:customStyle="1" w:styleId="Picturecaption27Spacing0pt">
    <w:name w:val="Picture caption (27) + Spacing 0 pt"/>
    <w:basedOn w:val="DefaultParagraphFont"/>
    <w:rsid w:val="001421CC"/>
  </w:style>
  <w:style w:type="character" w:customStyle="1" w:styleId="Bodytext43Spacing0ptExact">
    <w:name w:val="Body text (43) + Spacing 0 pt Exact"/>
    <w:basedOn w:val="DefaultParagraphFont"/>
    <w:rsid w:val="001421CC"/>
  </w:style>
  <w:style w:type="character" w:customStyle="1" w:styleId="Bodytext870">
    <w:name w:val="Body text (87)"/>
    <w:basedOn w:val="DefaultParagraphFont"/>
    <w:rsid w:val="001421CC"/>
  </w:style>
  <w:style w:type="character" w:customStyle="1" w:styleId="BodytextSegoeUI">
    <w:name w:val="Body text + Segoe UI"/>
    <w:aliases w:val="21.5 pt"/>
    <w:basedOn w:val="DefaultParagraphFont"/>
    <w:rsid w:val="001421CC"/>
  </w:style>
  <w:style w:type="character" w:customStyle="1" w:styleId="Bodytext68">
    <w:name w:val="Body text (68)_"/>
    <w:basedOn w:val="DefaultParagraphFont"/>
    <w:rsid w:val="001421CC"/>
  </w:style>
  <w:style w:type="character" w:customStyle="1" w:styleId="Bodytext112SmallCaps">
    <w:name w:val="Body text (112) + Small Caps"/>
    <w:basedOn w:val="DefaultParagraphFont"/>
    <w:rsid w:val="001421CC"/>
  </w:style>
  <w:style w:type="character" w:customStyle="1" w:styleId="Bodytext680">
    <w:name w:val="Body text (68)"/>
    <w:basedOn w:val="Heading162SmallCaps"/>
    <w:rsid w:val="001421CC"/>
  </w:style>
  <w:style w:type="character" w:customStyle="1" w:styleId="Tableofcontents11">
    <w:name w:val="Table of contents (11)_"/>
    <w:basedOn w:val="DefaultParagraphFont"/>
    <w:rsid w:val="001421CC"/>
  </w:style>
  <w:style w:type="character" w:customStyle="1" w:styleId="Tableofcontents110">
    <w:name w:val="Table of contents (11)"/>
    <w:basedOn w:val="article-quote-right"/>
    <w:rsid w:val="001421CC"/>
  </w:style>
  <w:style w:type="character" w:customStyle="1" w:styleId="Tableofcontents15">
    <w:name w:val="Table of contents (15)_"/>
    <w:basedOn w:val="DefaultParagraphFont"/>
    <w:rsid w:val="001421CC"/>
  </w:style>
  <w:style w:type="character" w:customStyle="1" w:styleId="Tableofcontents150">
    <w:name w:val="Table of contents (15)"/>
    <w:basedOn w:val="StyleBox12pt"/>
    <w:rsid w:val="001421CC"/>
    <w:rPr>
      <w:rFonts w:ascii="Georgia" w:hAnsi="Georgia" w:hint="default"/>
      <w:b w:val="0"/>
      <w:bCs w:val="0"/>
      <w:sz w:val="22"/>
      <w:u w:val="single"/>
      <w:bdr w:val="none" w:sz="0" w:space="0" w:color="auto" w:frame="1"/>
    </w:rPr>
  </w:style>
  <w:style w:type="character" w:customStyle="1" w:styleId="Heading162SmallCaps">
    <w:name w:val="Heading #16 (2) + Small Caps"/>
    <w:basedOn w:val="DefaultParagraphFont"/>
    <w:rsid w:val="001421CC"/>
  </w:style>
  <w:style w:type="character" w:customStyle="1" w:styleId="amp">
    <w:name w:val="amp"/>
    <w:basedOn w:val="DefaultParagraphFont"/>
    <w:rsid w:val="001421CC"/>
  </w:style>
  <w:style w:type="character" w:customStyle="1" w:styleId="article-quote-right">
    <w:name w:val="article-quote-right"/>
    <w:basedOn w:val="DefaultParagraphFont"/>
    <w:rsid w:val="001421CC"/>
  </w:style>
  <w:style w:type="character" w:customStyle="1" w:styleId="wikicreatelink">
    <w:name w:val="wikicreatelink"/>
    <w:basedOn w:val="DefaultParagraphFont"/>
    <w:rsid w:val="001421CC"/>
  </w:style>
  <w:style w:type="character" w:customStyle="1" w:styleId="facebook-share-count">
    <w:name w:val="facebook-share-count"/>
    <w:basedOn w:val="DefaultParagraphFont"/>
    <w:rsid w:val="001421CC"/>
  </w:style>
  <w:style w:type="character" w:customStyle="1" w:styleId="smallcaps0">
    <w:name w:val="small_caps"/>
    <w:basedOn w:val="DefaultParagraphFont"/>
    <w:rsid w:val="001421CC"/>
  </w:style>
  <w:style w:type="character" w:customStyle="1" w:styleId="cardunderlineChar0">
    <w:name w:val="card underline Char"/>
    <w:locked/>
    <w:rsid w:val="001421CC"/>
  </w:style>
  <w:style w:type="paragraph" w:customStyle="1" w:styleId="cardunderline0">
    <w:name w:val="card underline"/>
    <w:basedOn w:val="Normal"/>
    <w:next w:val="GAUnderline"/>
    <w:qFormat/>
    <w:rsid w:val="001421CC"/>
  </w:style>
  <w:style w:type="paragraph" w:customStyle="1" w:styleId="bodyintro">
    <w:name w:val="bodyintro"/>
    <w:basedOn w:val="Normal"/>
    <w:uiPriority w:val="99"/>
    <w:qFormat/>
    <w:rsid w:val="001421CC"/>
  </w:style>
  <w:style w:type="character" w:customStyle="1" w:styleId="Bodytext11">
    <w:name w:val="Body text (11)"/>
    <w:rsid w:val="001421C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421C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421CC"/>
  </w:style>
  <w:style w:type="character" w:customStyle="1" w:styleId="Style5Char">
    <w:name w:val="Style5 Char"/>
    <w:link w:val="Style5"/>
    <w:uiPriority w:val="99"/>
    <w:rsid w:val="001421CC"/>
    <w:rPr>
      <w:rFonts w:ascii="Calibri" w:eastAsia="Times New Roman" w:hAnsi="Calibri"/>
      <w:sz w:val="24"/>
    </w:rPr>
  </w:style>
  <w:style w:type="character" w:customStyle="1" w:styleId="Style10Char">
    <w:name w:val="Style10 Char"/>
    <w:link w:val="Style100"/>
    <w:uiPriority w:val="99"/>
    <w:rsid w:val="001421CC"/>
    <w:rPr>
      <w:rFonts w:ascii="Calibri" w:eastAsia="Times New Roman" w:hAnsi="Calibri"/>
      <w:sz w:val="24"/>
    </w:rPr>
  </w:style>
  <w:style w:type="character" w:customStyle="1" w:styleId="StyleStyleBoldUnderlineUnderlineapple-style-span6ptBoldK">
    <w:name w:val="Style Style Bold UnderlineUnderlineapple-style-span + 6 ptBoldK..."/>
    <w:basedOn w:val="DefaultParagraphFont"/>
    <w:rsid w:val="001421CC"/>
    <w:rPr>
      <w:b w:val="0"/>
      <w:bCs w:val="0"/>
      <w:sz w:val="22"/>
      <w:u w:val="single"/>
      <w:bdr w:val="none" w:sz="0" w:space="0" w:color="auto"/>
    </w:rPr>
  </w:style>
  <w:style w:type="paragraph" w:customStyle="1" w:styleId="UnderlinedEv">
    <w:name w:val="Underlined Ev"/>
    <w:basedOn w:val="Normal"/>
    <w:next w:val="Normal"/>
    <w:link w:val="UnderlinedEvChar"/>
    <w:qFormat/>
    <w:rsid w:val="001421CC"/>
    <w:rPr>
      <w:rFonts w:ascii="Times New Roman" w:eastAsia="Times New Roman" w:hAnsi="Times New Roman"/>
      <w:sz w:val="22"/>
      <w:u w:val="single"/>
    </w:rPr>
  </w:style>
  <w:style w:type="character" w:customStyle="1" w:styleId="StyleUnderlineBorderSinglesolidlineAuto225ptLine">
    <w:name w:val="Style Underline Border: : (Single solid line Auto  2.25 pt Line ..."/>
    <w:basedOn w:val="DefaultParagraphFont"/>
    <w:rsid w:val="001421CC"/>
    <w:rPr>
      <w:u w:val="single"/>
      <w:bdr w:val="none" w:sz="0" w:space="0" w:color="auto"/>
    </w:rPr>
  </w:style>
  <w:style w:type="character" w:customStyle="1" w:styleId="h4">
    <w:name w:val="h4"/>
    <w:rsid w:val="001421CC"/>
  </w:style>
  <w:style w:type="character" w:customStyle="1" w:styleId="postheader">
    <w:name w:val="postheader"/>
    <w:basedOn w:val="DefaultParagraphFont"/>
    <w:rsid w:val="001421CC"/>
  </w:style>
  <w:style w:type="numbering" w:customStyle="1" w:styleId="NoList31">
    <w:name w:val="No List31"/>
    <w:next w:val="NoList"/>
    <w:semiHidden/>
    <w:unhideWhenUsed/>
    <w:rsid w:val="001421CC"/>
  </w:style>
  <w:style w:type="numbering" w:customStyle="1" w:styleId="NoList41">
    <w:name w:val="No List41"/>
    <w:next w:val="NoList"/>
    <w:semiHidden/>
    <w:unhideWhenUsed/>
    <w:rsid w:val="001421CC"/>
  </w:style>
  <w:style w:type="numbering" w:customStyle="1" w:styleId="NoList51">
    <w:name w:val="No List51"/>
    <w:next w:val="NoList"/>
    <w:semiHidden/>
    <w:unhideWhenUsed/>
    <w:rsid w:val="001421CC"/>
  </w:style>
  <w:style w:type="numbering" w:customStyle="1" w:styleId="NoList61">
    <w:name w:val="No List61"/>
    <w:next w:val="NoList"/>
    <w:semiHidden/>
    <w:unhideWhenUsed/>
    <w:rsid w:val="001421CC"/>
  </w:style>
  <w:style w:type="numbering" w:customStyle="1" w:styleId="NoList71">
    <w:name w:val="No List71"/>
    <w:next w:val="NoList"/>
    <w:semiHidden/>
    <w:unhideWhenUsed/>
    <w:rsid w:val="001421CC"/>
  </w:style>
  <w:style w:type="numbering" w:customStyle="1" w:styleId="NoList81">
    <w:name w:val="No List81"/>
    <w:next w:val="NoList"/>
    <w:semiHidden/>
    <w:unhideWhenUsed/>
    <w:rsid w:val="001421CC"/>
  </w:style>
  <w:style w:type="numbering" w:customStyle="1" w:styleId="NoList91">
    <w:name w:val="No List91"/>
    <w:next w:val="NoList"/>
    <w:semiHidden/>
    <w:unhideWhenUsed/>
    <w:rsid w:val="001421CC"/>
  </w:style>
  <w:style w:type="numbering" w:customStyle="1" w:styleId="NoList101">
    <w:name w:val="No List101"/>
    <w:next w:val="NoList"/>
    <w:uiPriority w:val="99"/>
    <w:semiHidden/>
    <w:unhideWhenUsed/>
    <w:rsid w:val="001421CC"/>
  </w:style>
  <w:style w:type="numbering" w:customStyle="1" w:styleId="NoList121">
    <w:name w:val="No List121"/>
    <w:next w:val="NoList"/>
    <w:semiHidden/>
    <w:unhideWhenUsed/>
    <w:rsid w:val="001421CC"/>
  </w:style>
  <w:style w:type="numbering" w:customStyle="1" w:styleId="NoList131">
    <w:name w:val="No List131"/>
    <w:next w:val="NoList"/>
    <w:semiHidden/>
    <w:unhideWhenUsed/>
    <w:rsid w:val="001421CC"/>
  </w:style>
  <w:style w:type="numbering" w:customStyle="1" w:styleId="NoList141">
    <w:name w:val="No List141"/>
    <w:next w:val="NoList"/>
    <w:semiHidden/>
    <w:unhideWhenUsed/>
    <w:rsid w:val="001421CC"/>
  </w:style>
  <w:style w:type="character" w:customStyle="1" w:styleId="StyleLatinBaskervilleUnderline">
    <w:name w:val="Style (Latin) Baskerville Underline"/>
    <w:rsid w:val="001421CC"/>
    <w:rPr>
      <w:rFonts w:ascii="Baskerville" w:hAnsi="Baskerville"/>
      <w:sz w:val="26"/>
      <w:u w:val="single"/>
    </w:rPr>
  </w:style>
  <w:style w:type="numbering" w:customStyle="1" w:styleId="NoList22">
    <w:name w:val="No List22"/>
    <w:next w:val="NoList"/>
    <w:semiHidden/>
    <w:unhideWhenUsed/>
    <w:rsid w:val="001421CC"/>
  </w:style>
  <w:style w:type="numbering" w:customStyle="1" w:styleId="NoList23">
    <w:name w:val="No List23"/>
    <w:next w:val="NoList"/>
    <w:semiHidden/>
    <w:unhideWhenUsed/>
    <w:rsid w:val="001421CC"/>
  </w:style>
  <w:style w:type="numbering" w:customStyle="1" w:styleId="NoList24">
    <w:name w:val="No List24"/>
    <w:next w:val="NoList"/>
    <w:semiHidden/>
    <w:unhideWhenUsed/>
    <w:rsid w:val="001421CC"/>
  </w:style>
  <w:style w:type="numbering" w:customStyle="1" w:styleId="NoList25">
    <w:name w:val="No List25"/>
    <w:next w:val="NoList"/>
    <w:semiHidden/>
    <w:unhideWhenUsed/>
    <w:rsid w:val="001421CC"/>
  </w:style>
  <w:style w:type="character" w:customStyle="1" w:styleId="HighlightedUnderlineEmphasis">
    <w:name w:val="Highlighted Underline Emphasis"/>
    <w:rsid w:val="001421C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1">
    <w:name w:val="Style Style Bold UnderlineUnderlineIntense Emphasis1apple-style-...1"/>
    <w:basedOn w:val="DefaultParagraphFont"/>
    <w:rsid w:val="001421C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421CC"/>
    <w:rPr>
      <w:b w:val="0"/>
      <w:bCs w:val="0"/>
      <w:sz w:val="22"/>
      <w:u w:val="single"/>
      <w:bdr w:val="none" w:sz="0" w:space="0" w:color="auto"/>
    </w:rPr>
  </w:style>
  <w:style w:type="character" w:customStyle="1" w:styleId="cit-title">
    <w:name w:val="cit-title"/>
    <w:basedOn w:val="DefaultParagraphFont"/>
    <w:rsid w:val="001421CC"/>
  </w:style>
  <w:style w:type="paragraph" w:customStyle="1" w:styleId="txttitle">
    <w:name w:val="txttitle"/>
    <w:basedOn w:val="Normal"/>
    <w:rsid w:val="001421CC"/>
    <w:pPr>
      <w:spacing w:before="100" w:beforeAutospacing="1" w:after="100" w:afterAutospacing="1"/>
    </w:pPr>
  </w:style>
  <w:style w:type="character" w:customStyle="1" w:styleId="z3988">
    <w:name w:val="z3988"/>
    <w:basedOn w:val="DefaultParagraphFont"/>
    <w:rsid w:val="001421CC"/>
  </w:style>
  <w:style w:type="character" w:customStyle="1" w:styleId="nowrap">
    <w:name w:val="nowrap"/>
    <w:basedOn w:val="DefaultParagraphFont"/>
    <w:rsid w:val="001421CC"/>
  </w:style>
  <w:style w:type="character" w:customStyle="1" w:styleId="freeaccess">
    <w:name w:val="freeaccess"/>
    <w:basedOn w:val="DefaultParagraphFont"/>
    <w:rsid w:val="001421CC"/>
  </w:style>
  <w:style w:type="paragraph" w:customStyle="1" w:styleId="DebateBlocking">
    <w:name w:val="DebateBlocking"/>
    <w:basedOn w:val="Normal"/>
    <w:next w:val="Nothing"/>
    <w:uiPriority w:val="99"/>
    <w:qFormat/>
    <w:rsid w:val="001421CC"/>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1421CC"/>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421C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1421CC"/>
    <w:pPr>
      <w:spacing w:before="100" w:beforeAutospacing="1" w:after="100" w:afterAutospacing="1"/>
    </w:pPr>
    <w:rPr>
      <w:rFonts w:eastAsia="Times New Roman"/>
    </w:rPr>
  </w:style>
  <w:style w:type="paragraph" w:customStyle="1" w:styleId="bylinejb">
    <w:name w:val="bylinejb"/>
    <w:basedOn w:val="Normal"/>
    <w:rsid w:val="001421CC"/>
    <w:pPr>
      <w:spacing w:before="100" w:beforeAutospacing="1" w:after="100" w:afterAutospacing="1"/>
    </w:pPr>
    <w:rPr>
      <w:rFonts w:ascii="Times" w:hAnsi="Times"/>
      <w:szCs w:val="20"/>
    </w:rPr>
  </w:style>
  <w:style w:type="paragraph" w:customStyle="1" w:styleId="bylineaffiliation">
    <w:name w:val="bylineaffiliation"/>
    <w:basedOn w:val="Normal"/>
    <w:rsid w:val="001421CC"/>
    <w:pPr>
      <w:spacing w:before="100" w:beforeAutospacing="1" w:after="100" w:afterAutospacing="1"/>
    </w:pPr>
    <w:rPr>
      <w:rFonts w:ascii="Times" w:hAnsi="Times"/>
      <w:szCs w:val="20"/>
    </w:rPr>
  </w:style>
  <w:style w:type="character" w:customStyle="1" w:styleId="apple-tab-span">
    <w:name w:val="apple-tab-span"/>
    <w:basedOn w:val="DefaultParagraphFont"/>
    <w:rsid w:val="001421CC"/>
  </w:style>
  <w:style w:type="character" w:customStyle="1" w:styleId="action-menu-toggled-item">
    <w:name w:val="action-menu-toggled-item"/>
    <w:basedOn w:val="DefaultParagraphFont"/>
    <w:rsid w:val="001421CC"/>
    <w:rPr>
      <w:rFonts w:ascii="Times New Roman" w:hAnsi="Times New Roman"/>
    </w:rPr>
  </w:style>
  <w:style w:type="character" w:customStyle="1" w:styleId="1Tag">
    <w:name w:val="1) Tag"/>
    <w:rsid w:val="001421C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421C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421C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421C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421C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1421CC"/>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1421CC"/>
    <w:rPr>
      <w:rFonts w:ascii="Calibri" w:eastAsia="Times New Roman" w:hAnsi="Calibri"/>
      <w:b/>
      <w:caps/>
      <w:sz w:val="40"/>
      <w:szCs w:val="40"/>
    </w:rPr>
  </w:style>
  <w:style w:type="character" w:styleId="SubtleReference">
    <w:name w:val="Subtle Reference"/>
    <w:basedOn w:val="DefaultParagraphFont"/>
    <w:uiPriority w:val="31"/>
    <w:rsid w:val="001421C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1421CC"/>
    <w:rPr>
      <w:rFonts w:asciiTheme="minorHAnsi" w:hAnsiTheme="minorHAnsi"/>
      <w:bCs/>
    </w:rPr>
  </w:style>
  <w:style w:type="character" w:customStyle="1" w:styleId="BoxBoldUnderline">
    <w:name w:val="Box Bold Underline"/>
    <w:rsid w:val="001421CC"/>
    <w:rPr>
      <w:rFonts w:ascii="Times New Roman" w:hAnsi="Times New Roman" w:cs="Times New Roman" w:hint="default"/>
      <w:b/>
      <w:bCs/>
      <w:sz w:val="20"/>
      <w:u w:val="single"/>
      <w:bdr w:val="single" w:sz="4" w:space="0" w:color="auto" w:frame="1"/>
    </w:rPr>
  </w:style>
  <w:style w:type="paragraph" w:customStyle="1" w:styleId="TagNew">
    <w:name w:val="Tag New"/>
    <w:qFormat/>
    <w:rsid w:val="001421CC"/>
    <w:pPr>
      <w:spacing w:after="0" w:line="240" w:lineRule="auto"/>
    </w:pPr>
    <w:rPr>
      <w:rFonts w:ascii="Times New Roman" w:eastAsiaTheme="minorEastAsia" w:hAnsi="Times New Roman" w:cs="Times New Roman"/>
      <w:b/>
      <w:sz w:val="24"/>
      <w:szCs w:val="20"/>
    </w:rPr>
  </w:style>
  <w:style w:type="character" w:customStyle="1" w:styleId="moretop">
    <w:name w:val="more_top"/>
    <w:rsid w:val="001421CC"/>
  </w:style>
  <w:style w:type="paragraph" w:customStyle="1" w:styleId="TagNew0">
    <w:name w:val="Tag_New"/>
    <w:qFormat/>
    <w:rsid w:val="001421CC"/>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421CC"/>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1421CC"/>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1421CC"/>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1421CC"/>
  </w:style>
  <w:style w:type="character" w:customStyle="1" w:styleId="yshortcutscs4-ndcor">
    <w:name w:val="yshortcuts cs4-ndcor"/>
    <w:rsid w:val="001421CC"/>
  </w:style>
  <w:style w:type="character" w:customStyle="1" w:styleId="price">
    <w:name w:val="price"/>
    <w:rsid w:val="001421CC"/>
  </w:style>
  <w:style w:type="character" w:customStyle="1" w:styleId="price-change">
    <w:name w:val="price-change"/>
    <w:rsid w:val="001421CC"/>
  </w:style>
  <w:style w:type="character" w:customStyle="1" w:styleId="percent-change">
    <w:name w:val="percent-change"/>
    <w:rsid w:val="001421CC"/>
  </w:style>
  <w:style w:type="character" w:customStyle="1" w:styleId="bibfont">
    <w:name w:val="bibfont"/>
    <w:rsid w:val="001421CC"/>
    <w:rPr>
      <w:rFonts w:cs="Times New Roman"/>
    </w:rPr>
  </w:style>
  <w:style w:type="paragraph" w:customStyle="1" w:styleId="underlined1">
    <w:name w:val="underlined1"/>
    <w:next w:val="Normal"/>
    <w:autoRedefine/>
    <w:rsid w:val="001421CC"/>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1421CC"/>
    <w:pPr>
      <w:ind w:left="0"/>
    </w:pPr>
    <w:rPr>
      <w:rFonts w:eastAsia="Times New Roman"/>
      <w:b/>
      <w:color w:val="auto"/>
      <w:sz w:val="24"/>
      <w:szCs w:val="24"/>
    </w:rPr>
  </w:style>
  <w:style w:type="character" w:customStyle="1" w:styleId="SourceBoldedChar">
    <w:name w:val="Source Bolded Char"/>
    <w:link w:val="SourceBolded"/>
    <w:rsid w:val="001421CC"/>
    <w:rPr>
      <w:rFonts w:ascii="Calibri" w:eastAsia="Times New Roman" w:hAnsi="Calibri"/>
      <w:b/>
      <w:sz w:val="24"/>
      <w:szCs w:val="24"/>
      <w:lang w:val="x-none" w:eastAsia="x-none"/>
    </w:rPr>
  </w:style>
  <w:style w:type="paragraph" w:customStyle="1" w:styleId="CardDownSize">
    <w:name w:val="CardDownSize"/>
    <w:basedOn w:val="Normal"/>
    <w:link w:val="CardDownSizeChar"/>
    <w:rsid w:val="001421CC"/>
    <w:rPr>
      <w:rFonts w:eastAsia="Calibri"/>
      <w:szCs w:val="20"/>
      <w:lang w:val="x-none" w:eastAsia="x-none"/>
    </w:rPr>
  </w:style>
  <w:style w:type="character" w:customStyle="1" w:styleId="CardDownSizeChar">
    <w:name w:val="CardDownSize Char"/>
    <w:link w:val="CardDownSize"/>
    <w:rsid w:val="001421CC"/>
    <w:rPr>
      <w:rFonts w:ascii="Calibri" w:eastAsia="Calibri" w:hAnsi="Calibri"/>
      <w:sz w:val="24"/>
      <w:szCs w:val="20"/>
      <w:lang w:val="x-none" w:eastAsia="x-none"/>
    </w:rPr>
  </w:style>
  <w:style w:type="character" w:customStyle="1" w:styleId="leveluptitle">
    <w:name w:val="leveluptitle"/>
    <w:basedOn w:val="DefaultParagraphFont"/>
    <w:rsid w:val="001421CC"/>
  </w:style>
  <w:style w:type="character" w:customStyle="1" w:styleId="Irrelevant6fontChar">
    <w:name w:val="Irrelevant (6 font) Char"/>
    <w:basedOn w:val="DefaultParagraphFont"/>
    <w:link w:val="Irrelevant6font"/>
    <w:rsid w:val="001421CC"/>
    <w:rPr>
      <w:rFonts w:ascii="Calibri" w:eastAsia="Calibri" w:hAnsi="Calibri"/>
      <w:sz w:val="12"/>
      <w:szCs w:val="12"/>
    </w:rPr>
  </w:style>
  <w:style w:type="paragraph" w:customStyle="1" w:styleId="Non-NavPanelTag">
    <w:name w:val="Non-Nav Panel Tag"/>
    <w:basedOn w:val="Normal"/>
    <w:qFormat/>
    <w:rsid w:val="001421CC"/>
    <w:rPr>
      <w:b/>
      <w:sz w:val="26"/>
    </w:rPr>
  </w:style>
  <w:style w:type="character" w:customStyle="1" w:styleId="Hyperlink3">
    <w:name w:val="Hyperlink.3"/>
    <w:basedOn w:val="DefaultParagraphFont"/>
    <w:rsid w:val="001421CC"/>
    <w:rPr>
      <w:sz w:val="18"/>
      <w:szCs w:val="18"/>
    </w:rPr>
  </w:style>
  <w:style w:type="character" w:customStyle="1" w:styleId="Hyperlink40">
    <w:name w:val="Hyperlink.4"/>
    <w:basedOn w:val="DefaultParagraphFont"/>
    <w:rsid w:val="001421CC"/>
    <w:rPr>
      <w:sz w:val="18"/>
      <w:szCs w:val="18"/>
    </w:rPr>
  </w:style>
  <w:style w:type="paragraph" w:customStyle="1" w:styleId="StyleHeading4TagNotBold">
    <w:name w:val="Style Heading 4Tag + Not Bold"/>
    <w:basedOn w:val="Heading4"/>
    <w:rsid w:val="001421CC"/>
    <w:rPr>
      <w:iCs w:val="0"/>
    </w:rPr>
  </w:style>
  <w:style w:type="character" w:customStyle="1" w:styleId="aa">
    <w:name w:val="••••"/>
    <w:rsid w:val="001421CC"/>
    <w:rPr>
      <w:color w:val="000000"/>
    </w:rPr>
  </w:style>
  <w:style w:type="character" w:customStyle="1" w:styleId="UnderlineBox">
    <w:name w:val="Underline + Box"/>
    <w:uiPriority w:val="1"/>
    <w:qFormat/>
    <w:rsid w:val="001421CC"/>
    <w:rPr>
      <w:rFonts w:ascii="Georgia" w:hAnsi="Georgia"/>
      <w:b w:val="0"/>
      <w:sz w:val="22"/>
      <w:u w:val="single"/>
      <w:bdr w:val="single" w:sz="4" w:space="0" w:color="auto"/>
    </w:rPr>
  </w:style>
  <w:style w:type="character" w:customStyle="1" w:styleId="CharacterStyle14">
    <w:name w:val="Character Style 14"/>
    <w:rsid w:val="001421CC"/>
    <w:rPr>
      <w:sz w:val="30"/>
      <w:szCs w:val="30"/>
    </w:rPr>
  </w:style>
  <w:style w:type="character" w:customStyle="1" w:styleId="CharacterStyle13">
    <w:name w:val="Character Style 13"/>
    <w:rsid w:val="001421CC"/>
    <w:rPr>
      <w:i/>
      <w:iCs/>
      <w:sz w:val="17"/>
      <w:szCs w:val="17"/>
    </w:rPr>
  </w:style>
  <w:style w:type="character" w:customStyle="1" w:styleId="CardsNotUnderlined">
    <w:name w:val="Cards Not Underlined"/>
    <w:rsid w:val="001421CC"/>
    <w:rPr>
      <w:rFonts w:ascii="Times New Roman" w:hAnsi="Times New Roman"/>
      <w:sz w:val="16"/>
    </w:rPr>
  </w:style>
  <w:style w:type="character" w:customStyle="1" w:styleId="a13">
    <w:name w:val="a1"/>
    <w:rsid w:val="001421CC"/>
    <w:rPr>
      <w:color w:val="008000"/>
    </w:rPr>
  </w:style>
  <w:style w:type="paragraph" w:customStyle="1" w:styleId="Repeatblockheading0">
    <w:name w:val="Repeat block heading"/>
    <w:basedOn w:val="Normal"/>
    <w:rsid w:val="001421CC"/>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1421CC"/>
  </w:style>
  <w:style w:type="character" w:customStyle="1" w:styleId="hps">
    <w:name w:val="hps"/>
    <w:rsid w:val="001421CC"/>
  </w:style>
  <w:style w:type="character" w:customStyle="1" w:styleId="CitationCharCharCharCharCharCharCharChar">
    <w:name w:val="Citation Char Char Char Char Char Char Char Char"/>
    <w:link w:val="CitationCharCharCharCharCharCharChar"/>
    <w:locked/>
    <w:rsid w:val="001421CC"/>
    <w:rPr>
      <w:rFonts w:cs="Calibri"/>
    </w:rPr>
  </w:style>
  <w:style w:type="paragraph" w:customStyle="1" w:styleId="CitationCharCharCharCharCharCharChar">
    <w:name w:val="Citation Char Char Char Char Char Char Char"/>
    <w:basedOn w:val="Normal"/>
    <w:link w:val="CitationCharCharCharCharCharCharCharChar"/>
    <w:rsid w:val="001421CC"/>
    <w:pPr>
      <w:ind w:left="1440" w:right="1440"/>
    </w:pPr>
    <w:rPr>
      <w:rFonts w:asciiTheme="minorHAnsi" w:hAnsiTheme="minorHAnsi" w:cs="Calibri"/>
      <w:sz w:val="22"/>
    </w:rPr>
  </w:style>
  <w:style w:type="paragraph" w:customStyle="1" w:styleId="pagpag1">
    <w:name w:val="pagpag1"/>
    <w:basedOn w:val="Normal"/>
    <w:uiPriority w:val="99"/>
    <w:qFormat/>
    <w:rsid w:val="001421CC"/>
    <w:pPr>
      <w:spacing w:before="100" w:beforeAutospacing="1" w:after="100" w:afterAutospacing="1"/>
    </w:pPr>
    <w:rPr>
      <w:rFonts w:eastAsia="Times New Roman"/>
    </w:rPr>
  </w:style>
  <w:style w:type="paragraph" w:customStyle="1" w:styleId="pagpag2">
    <w:name w:val="pagpag2"/>
    <w:basedOn w:val="Normal"/>
    <w:uiPriority w:val="99"/>
    <w:qFormat/>
    <w:rsid w:val="001421CC"/>
    <w:pPr>
      <w:spacing w:before="100" w:beforeAutospacing="1" w:after="100" w:afterAutospacing="1"/>
    </w:pPr>
    <w:rPr>
      <w:rFonts w:eastAsia="Times New Roman"/>
    </w:rPr>
  </w:style>
  <w:style w:type="paragraph" w:customStyle="1" w:styleId="BodyText312">
    <w:name w:val="Body Text 31"/>
    <w:basedOn w:val="Normal"/>
    <w:next w:val="BodyText3"/>
    <w:unhideWhenUsed/>
    <w:rsid w:val="001421CC"/>
    <w:pPr>
      <w:spacing w:after="120"/>
    </w:pPr>
    <w:rPr>
      <w:bCs/>
      <w:color w:val="000000"/>
    </w:rPr>
  </w:style>
  <w:style w:type="paragraph" w:customStyle="1" w:styleId="BodyText210">
    <w:name w:val="Body Text 21"/>
    <w:basedOn w:val="Normal"/>
    <w:next w:val="BodyText2"/>
    <w:unhideWhenUsed/>
    <w:rsid w:val="001421CC"/>
    <w:pPr>
      <w:spacing w:after="120" w:line="480" w:lineRule="auto"/>
    </w:pPr>
    <w:rPr>
      <w:sz w:val="12"/>
    </w:rPr>
  </w:style>
  <w:style w:type="paragraph" w:customStyle="1" w:styleId="BodyTextIndent1">
    <w:name w:val="Body Text Indent1"/>
    <w:basedOn w:val="Normal"/>
    <w:next w:val="BodyTextIndent"/>
    <w:unhideWhenUsed/>
    <w:rsid w:val="001421CC"/>
    <w:pPr>
      <w:spacing w:after="120"/>
      <w:ind w:left="360"/>
    </w:pPr>
  </w:style>
  <w:style w:type="paragraph" w:customStyle="1" w:styleId="BodyTextIndent31">
    <w:name w:val="Body Text Indent 31"/>
    <w:basedOn w:val="Normal"/>
    <w:next w:val="BodyTextIndent3"/>
    <w:semiHidden/>
    <w:unhideWhenUsed/>
    <w:rsid w:val="001421CC"/>
    <w:pPr>
      <w:spacing w:after="120"/>
      <w:ind w:left="360"/>
    </w:pPr>
    <w:rPr>
      <w:sz w:val="14"/>
    </w:rPr>
  </w:style>
  <w:style w:type="paragraph" w:customStyle="1" w:styleId="BodyTextIndent21">
    <w:name w:val="Body Text Indent 21"/>
    <w:basedOn w:val="Normal"/>
    <w:next w:val="BodyTextIndent2"/>
    <w:unhideWhenUsed/>
    <w:rsid w:val="001421CC"/>
    <w:pPr>
      <w:spacing w:after="120" w:line="480" w:lineRule="auto"/>
      <w:ind w:left="360"/>
    </w:pPr>
  </w:style>
  <w:style w:type="character" w:customStyle="1" w:styleId="Caption11">
    <w:name w:val="Caption11"/>
    <w:rsid w:val="001421CC"/>
  </w:style>
  <w:style w:type="paragraph" w:customStyle="1" w:styleId="z-BottomofForm1">
    <w:name w:val="z-Bottom of Form1"/>
    <w:basedOn w:val="Normal"/>
    <w:next w:val="Normal"/>
    <w:hidden/>
    <w:unhideWhenUsed/>
    <w:rsid w:val="001421CC"/>
    <w:pPr>
      <w:pBdr>
        <w:top w:val="single" w:sz="6" w:space="1" w:color="auto"/>
      </w:pBdr>
      <w:jc w:val="center"/>
    </w:pPr>
    <w:rPr>
      <w:rFonts w:eastAsia="Times New Roman"/>
      <w:vanish/>
      <w:szCs w:val="16"/>
    </w:rPr>
  </w:style>
  <w:style w:type="paragraph" w:customStyle="1" w:styleId="arcticletext">
    <w:name w:val="arcticle_text"/>
    <w:basedOn w:val="Normal"/>
    <w:rsid w:val="001421CC"/>
    <w:pPr>
      <w:spacing w:before="100" w:beforeAutospacing="1" w:after="100" w:afterAutospacing="1"/>
    </w:pPr>
    <w:rPr>
      <w:rFonts w:eastAsia="Times New Roman"/>
    </w:rPr>
  </w:style>
  <w:style w:type="paragraph" w:customStyle="1" w:styleId="cptchblock">
    <w:name w:val="cptch_block"/>
    <w:basedOn w:val="Normal"/>
    <w:rsid w:val="001421CC"/>
    <w:pPr>
      <w:spacing w:before="100" w:beforeAutospacing="1" w:after="100" w:afterAutospacing="1"/>
    </w:pPr>
    <w:rPr>
      <w:rFonts w:eastAsia="Times New Roman"/>
    </w:rPr>
  </w:style>
  <w:style w:type="paragraph" w:customStyle="1" w:styleId="publisheddate">
    <w:name w:val="published_date"/>
    <w:basedOn w:val="Normal"/>
    <w:rsid w:val="001421CC"/>
    <w:pPr>
      <w:spacing w:before="100" w:beforeAutospacing="1" w:after="100" w:afterAutospacing="1"/>
    </w:pPr>
    <w:rPr>
      <w:rFonts w:eastAsia="Times New Roman"/>
    </w:rPr>
  </w:style>
  <w:style w:type="paragraph" w:customStyle="1" w:styleId="headline-title">
    <w:name w:val="headline-title"/>
    <w:basedOn w:val="Normal"/>
    <w:qFormat/>
    <w:rsid w:val="001421CC"/>
    <w:pPr>
      <w:spacing w:before="100" w:beforeAutospacing="1" w:after="100" w:afterAutospacing="1"/>
    </w:pPr>
    <w:rPr>
      <w:rFonts w:eastAsia="Times New Roman"/>
    </w:rPr>
  </w:style>
  <w:style w:type="character" w:customStyle="1" w:styleId="StyleCards12ptThickunderlineChar1">
    <w:name w:val="Style Cards + 12 pt Thick underline Char1"/>
    <w:rsid w:val="001421CC"/>
    <w:rPr>
      <w:sz w:val="24"/>
      <w:szCs w:val="24"/>
      <w:u w:val="thick"/>
    </w:rPr>
  </w:style>
  <w:style w:type="character" w:customStyle="1" w:styleId="BodyTextIndentChar2">
    <w:name w:val="Body Text Indent Char2"/>
    <w:basedOn w:val="DefaultParagraphFont"/>
    <w:uiPriority w:val="99"/>
    <w:semiHidden/>
    <w:rsid w:val="001421CC"/>
    <w:rPr>
      <w:rFonts w:ascii="Georgia" w:hAnsi="Georgia"/>
      <w:sz w:val="22"/>
      <w:szCs w:val="22"/>
    </w:rPr>
  </w:style>
  <w:style w:type="character" w:customStyle="1" w:styleId="BodyText2Char2">
    <w:name w:val="Body Text 2 Char2"/>
    <w:basedOn w:val="DefaultParagraphFont"/>
    <w:uiPriority w:val="99"/>
    <w:semiHidden/>
    <w:rsid w:val="001421CC"/>
    <w:rPr>
      <w:rFonts w:ascii="Georgia" w:hAnsi="Georgia"/>
      <w:sz w:val="22"/>
      <w:szCs w:val="22"/>
    </w:rPr>
  </w:style>
  <w:style w:type="character" w:customStyle="1" w:styleId="BodyText3Char2">
    <w:name w:val="Body Text 3 Char2"/>
    <w:basedOn w:val="DefaultParagraphFont"/>
    <w:uiPriority w:val="99"/>
    <w:semiHidden/>
    <w:rsid w:val="001421CC"/>
    <w:rPr>
      <w:rFonts w:ascii="Georgia" w:hAnsi="Georgia"/>
      <w:sz w:val="16"/>
      <w:szCs w:val="16"/>
    </w:rPr>
  </w:style>
  <w:style w:type="character" w:customStyle="1" w:styleId="BodyTextIndent2Char2">
    <w:name w:val="Body Text Indent 2 Char2"/>
    <w:basedOn w:val="DefaultParagraphFont"/>
    <w:uiPriority w:val="99"/>
    <w:semiHidden/>
    <w:rsid w:val="001421CC"/>
    <w:rPr>
      <w:rFonts w:ascii="Georgia" w:hAnsi="Georgia"/>
      <w:sz w:val="22"/>
      <w:szCs w:val="22"/>
    </w:rPr>
  </w:style>
  <w:style w:type="character" w:customStyle="1" w:styleId="BodyTextIndent3Char2">
    <w:name w:val="Body Text Indent 3 Char2"/>
    <w:basedOn w:val="DefaultParagraphFont"/>
    <w:uiPriority w:val="99"/>
    <w:semiHidden/>
    <w:rsid w:val="001421CC"/>
    <w:rPr>
      <w:rFonts w:ascii="Georgia" w:hAnsi="Georgia"/>
      <w:sz w:val="16"/>
      <w:szCs w:val="16"/>
    </w:rPr>
  </w:style>
  <w:style w:type="character" w:customStyle="1" w:styleId="z-BottomofFormChar2">
    <w:name w:val="z-Bottom of Form Char2"/>
    <w:basedOn w:val="DefaultParagraphFont"/>
    <w:uiPriority w:val="99"/>
    <w:semiHidden/>
    <w:rsid w:val="001421CC"/>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1421CC"/>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1421CC"/>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1421CC"/>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1421CC"/>
    <w:rPr>
      <w:rFonts w:ascii="Garamond" w:eastAsia="Cambria" w:hAnsi="Garamond"/>
      <w:sz w:val="20"/>
      <w:u w:val="single"/>
    </w:rPr>
  </w:style>
  <w:style w:type="character" w:customStyle="1" w:styleId="m5686307894942199640gmail-style13ptbold">
    <w:name w:val="m_5686307894942199640gmail-style13ptbold"/>
    <w:basedOn w:val="DefaultParagraphFont"/>
    <w:rsid w:val="001421CC"/>
  </w:style>
  <w:style w:type="character" w:customStyle="1" w:styleId="m5686307894942199640gmail-styleunderline">
    <w:name w:val="m_5686307894942199640gmail-styleunderline"/>
    <w:basedOn w:val="DefaultParagraphFont"/>
    <w:rsid w:val="001421CC"/>
  </w:style>
  <w:style w:type="paragraph" w:customStyle="1" w:styleId="Hyperlink2">
    <w:name w:val="Hyperlink2"/>
    <w:basedOn w:val="Normal"/>
    <w:qFormat/>
    <w:rsid w:val="001421CC"/>
    <w:rPr>
      <w:rFonts w:eastAsia="Calibri"/>
      <w:color w:val="00B0F0"/>
      <w:u w:val="single" w:color="00B0F0"/>
    </w:rPr>
  </w:style>
  <w:style w:type="paragraph" w:customStyle="1" w:styleId="UnderlineCharCharCharCharCharCharCharCharChar">
    <w:name w:val="Underline Char Char Char Char Char Char Char Char Char"/>
    <w:link w:val="UnderlineCharCharCharCharCharCharCharCharCharChar"/>
    <w:rsid w:val="001421CC"/>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1421CC"/>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421CC"/>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421CC"/>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421CC"/>
    <w:rPr>
      <w:rFonts w:ascii="Times New Roman" w:eastAsia="SimSun" w:hAnsi="Times New Roman" w:cs="Times New Roman"/>
      <w:sz w:val="24"/>
      <w:szCs w:val="24"/>
      <w:lang w:eastAsia="zh-CN"/>
    </w:rPr>
  </w:style>
  <w:style w:type="character" w:customStyle="1" w:styleId="Char1Char1">
    <w:name w:val="Char1 Char1"/>
    <w:rsid w:val="001421CC"/>
    <w:rPr>
      <w:rFonts w:ascii="Arial" w:hAnsi="Arial" w:cs="Arial"/>
      <w:b/>
      <w:bCs/>
      <w:kern w:val="32"/>
      <w:sz w:val="28"/>
      <w:szCs w:val="32"/>
      <w:lang w:val="en-US" w:eastAsia="en-US" w:bidi="ar-SA"/>
    </w:rPr>
  </w:style>
  <w:style w:type="character" w:customStyle="1" w:styleId="cardChar20">
    <w:name w:val="card Char2"/>
    <w:basedOn w:val="DefaultParagraphFont"/>
    <w:uiPriority w:val="6"/>
    <w:rsid w:val="001421CC"/>
    <w:rPr>
      <w:rFonts w:ascii="Times New Roman" w:hAnsi="Times New Roman" w:cs="Calibri"/>
      <w:szCs w:val="20"/>
    </w:rPr>
  </w:style>
  <w:style w:type="paragraph" w:customStyle="1" w:styleId="Pol">
    <w:name w:val="Pol"/>
    <w:basedOn w:val="Heading2"/>
    <w:uiPriority w:val="99"/>
    <w:qFormat/>
    <w:rsid w:val="001421CC"/>
  </w:style>
  <w:style w:type="paragraph" w:customStyle="1" w:styleId="xhead">
    <w:name w:val="xhead"/>
    <w:basedOn w:val="Normal"/>
    <w:uiPriority w:val="99"/>
    <w:qFormat/>
    <w:rsid w:val="001421CC"/>
    <w:pPr>
      <w:spacing w:before="100" w:beforeAutospacing="1" w:after="100" w:afterAutospacing="1"/>
    </w:pPr>
  </w:style>
  <w:style w:type="paragraph" w:customStyle="1" w:styleId="headlinemeta">
    <w:name w:val="headline_meta"/>
    <w:basedOn w:val="Normal"/>
    <w:uiPriority w:val="99"/>
    <w:qFormat/>
    <w:rsid w:val="001421CC"/>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1421CC"/>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1421CC"/>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1421CC"/>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1421CC"/>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1421CC"/>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1421CC"/>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1421CC"/>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1421CC"/>
    <w:rPr>
      <w:rFonts w:ascii="Lucida Grande" w:eastAsia="Cambria" w:hAnsi="Lucida Grande"/>
    </w:rPr>
  </w:style>
  <w:style w:type="paragraph" w:customStyle="1" w:styleId="Pa16">
    <w:name w:val="Pa16"/>
    <w:basedOn w:val="Default"/>
    <w:next w:val="Default"/>
    <w:uiPriority w:val="99"/>
    <w:qFormat/>
    <w:rsid w:val="001421CC"/>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1421CC"/>
    <w:pPr>
      <w:spacing w:before="100" w:beforeAutospacing="1" w:after="100" w:afterAutospacing="1"/>
    </w:pPr>
  </w:style>
  <w:style w:type="paragraph" w:customStyle="1" w:styleId="Pa22">
    <w:name w:val="Pa2+2"/>
    <w:basedOn w:val="Default"/>
    <w:next w:val="Default"/>
    <w:uiPriority w:val="99"/>
    <w:qFormat/>
    <w:rsid w:val="001421CC"/>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1421CC"/>
    <w:pPr>
      <w:spacing w:line="201" w:lineRule="atLeast"/>
    </w:pPr>
    <w:rPr>
      <w:rFonts w:ascii="Helvetica LT Std" w:eastAsiaTheme="minorHAnsi" w:hAnsi="Helvetica LT Std" w:cstheme="minorBidi"/>
      <w:color w:val="auto"/>
      <w:sz w:val="20"/>
    </w:rPr>
  </w:style>
  <w:style w:type="character" w:customStyle="1" w:styleId="viewstorydateline">
    <w:name w:val="viewstorydateline"/>
    <w:basedOn w:val="DefaultParagraphFont"/>
    <w:rsid w:val="001421CC"/>
  </w:style>
  <w:style w:type="character" w:customStyle="1" w:styleId="meta-sep">
    <w:name w:val="meta-sep"/>
    <w:basedOn w:val="DefaultParagraphFont"/>
    <w:rsid w:val="001421CC"/>
  </w:style>
  <w:style w:type="character" w:customStyle="1" w:styleId="A19">
    <w:name w:val="A19"/>
    <w:uiPriority w:val="99"/>
    <w:rsid w:val="001421CC"/>
    <w:rPr>
      <w:rFonts w:ascii="Georgia" w:hAnsi="Georgia" w:cs="Georgia" w:hint="default"/>
      <w:color w:val="000000"/>
      <w:sz w:val="20"/>
      <w:szCs w:val="20"/>
      <w:u w:val="single"/>
    </w:rPr>
  </w:style>
  <w:style w:type="character" w:customStyle="1" w:styleId="A130">
    <w:name w:val="A13"/>
    <w:uiPriority w:val="99"/>
    <w:rsid w:val="001421CC"/>
    <w:rPr>
      <w:rFonts w:ascii="Georgia" w:hAnsi="Georgia" w:cs="Georgia" w:hint="default"/>
      <w:color w:val="000000"/>
      <w:sz w:val="11"/>
      <w:szCs w:val="11"/>
    </w:rPr>
  </w:style>
  <w:style w:type="character" w:customStyle="1" w:styleId="ontext">
    <w:name w:val="ontext"/>
    <w:basedOn w:val="DefaultParagraphFont"/>
    <w:rsid w:val="001421CC"/>
  </w:style>
  <w:style w:type="character" w:customStyle="1" w:styleId="archive-title">
    <w:name w:val="archive-title"/>
    <w:basedOn w:val="DefaultParagraphFont"/>
    <w:rsid w:val="001421CC"/>
  </w:style>
  <w:style w:type="character" w:customStyle="1" w:styleId="imgleft">
    <w:name w:val="imgleft"/>
    <w:basedOn w:val="DefaultParagraphFont"/>
    <w:rsid w:val="001421CC"/>
  </w:style>
  <w:style w:type="character" w:customStyle="1" w:styleId="imgcenter">
    <w:name w:val="imgcenter"/>
    <w:basedOn w:val="DefaultParagraphFont"/>
    <w:rsid w:val="001421CC"/>
  </w:style>
  <w:style w:type="character" w:customStyle="1" w:styleId="A42">
    <w:name w:val="A4+2"/>
    <w:uiPriority w:val="99"/>
    <w:rsid w:val="001421CC"/>
    <w:rPr>
      <w:rFonts w:ascii="Helvetica LT Std" w:hAnsi="Helvetica LT Std" w:cs="Helvetica LT Std" w:hint="default"/>
      <w:color w:val="000000"/>
      <w:sz w:val="11"/>
      <w:szCs w:val="11"/>
    </w:rPr>
  </w:style>
  <w:style w:type="character" w:customStyle="1" w:styleId="fstitle">
    <w:name w:val="fs_title"/>
    <w:basedOn w:val="DefaultParagraphFont"/>
    <w:rsid w:val="001421CC"/>
  </w:style>
  <w:style w:type="character" w:customStyle="1" w:styleId="reportbody1">
    <w:name w:val="reportbody1"/>
    <w:basedOn w:val="DefaultParagraphFont"/>
    <w:rsid w:val="001421CC"/>
    <w:rPr>
      <w:rFonts w:ascii="Tahoma" w:hAnsi="Tahoma" w:cs="Tahoma" w:hint="default"/>
      <w:color w:val="000000"/>
      <w:sz w:val="14"/>
      <w:szCs w:val="14"/>
    </w:rPr>
  </w:style>
  <w:style w:type="character" w:customStyle="1" w:styleId="dateday">
    <w:name w:val="date_day"/>
    <w:basedOn w:val="DefaultParagraphFont"/>
    <w:rsid w:val="001421CC"/>
  </w:style>
  <w:style w:type="character" w:customStyle="1" w:styleId="datemonth">
    <w:name w:val="date_month"/>
    <w:basedOn w:val="DefaultParagraphFont"/>
    <w:rsid w:val="001421CC"/>
  </w:style>
  <w:style w:type="character" w:customStyle="1" w:styleId="dateyear">
    <w:name w:val="date_year"/>
    <w:basedOn w:val="DefaultParagraphFont"/>
    <w:rsid w:val="001421CC"/>
  </w:style>
  <w:style w:type="character" w:customStyle="1" w:styleId="Heading3CharCharCharCharCharChar">
    <w:name w:val="Heading 3 Char Char Char Char Char Char"/>
    <w:basedOn w:val="DefaultParagraphFont"/>
    <w:rsid w:val="001421C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421C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421CC"/>
    <w:rPr>
      <w:sz w:val="24"/>
      <w:szCs w:val="24"/>
      <w:lang w:val="en-US" w:eastAsia="en-US" w:bidi="ar-SA"/>
    </w:rPr>
  </w:style>
  <w:style w:type="character" w:customStyle="1" w:styleId="insideitro">
    <w:name w:val="insideitro"/>
    <w:basedOn w:val="DefaultParagraphFont"/>
    <w:rsid w:val="001421CC"/>
  </w:style>
  <w:style w:type="character" w:customStyle="1" w:styleId="wcfont">
    <w:name w:val="wcfont"/>
    <w:basedOn w:val="DefaultParagraphFont"/>
    <w:rsid w:val="001421CC"/>
  </w:style>
  <w:style w:type="character" w:customStyle="1" w:styleId="qftext">
    <w:name w:val="qftext"/>
    <w:basedOn w:val="DefaultParagraphFont"/>
    <w:rsid w:val="001421CC"/>
  </w:style>
  <w:style w:type="character" w:customStyle="1" w:styleId="leftidx">
    <w:name w:val="leftidx"/>
    <w:basedOn w:val="DefaultParagraphFont"/>
    <w:rsid w:val="001421CC"/>
  </w:style>
  <w:style w:type="paragraph" w:customStyle="1" w:styleId="width100">
    <w:name w:val="width100"/>
    <w:basedOn w:val="Normal"/>
    <w:uiPriority w:val="99"/>
    <w:qFormat/>
    <w:rsid w:val="001421CC"/>
    <w:pPr>
      <w:spacing w:before="100" w:beforeAutospacing="1" w:after="100" w:afterAutospacing="1"/>
    </w:pPr>
  </w:style>
  <w:style w:type="character" w:customStyle="1" w:styleId="eventtitle">
    <w:name w:val="eventtitle"/>
    <w:basedOn w:val="DefaultParagraphFont"/>
    <w:rsid w:val="001421CC"/>
  </w:style>
  <w:style w:type="character" w:customStyle="1" w:styleId="eventsubtitle">
    <w:name w:val="eventsubtitle"/>
    <w:basedOn w:val="DefaultParagraphFont"/>
    <w:rsid w:val="001421CC"/>
  </w:style>
  <w:style w:type="character" w:customStyle="1" w:styleId="eventdate">
    <w:name w:val="eventdate"/>
    <w:basedOn w:val="DefaultParagraphFont"/>
    <w:rsid w:val="001421CC"/>
  </w:style>
  <w:style w:type="character" w:customStyle="1" w:styleId="legend">
    <w:name w:val="legend"/>
    <w:basedOn w:val="DefaultParagraphFont"/>
    <w:rsid w:val="001421CC"/>
  </w:style>
  <w:style w:type="character" w:customStyle="1" w:styleId="slug-elocation">
    <w:name w:val="slug-elocation"/>
    <w:basedOn w:val="DefaultParagraphFont"/>
    <w:rsid w:val="001421CC"/>
  </w:style>
  <w:style w:type="character" w:customStyle="1" w:styleId="fu-autorenangabe-fu-beschreibung">
    <w:name w:val="fu-autorenangabe-fu-beschreibung"/>
    <w:rsid w:val="001421CC"/>
  </w:style>
  <w:style w:type="paragraph" w:customStyle="1" w:styleId="introshadow">
    <w:name w:val="intro_shadow"/>
    <w:basedOn w:val="Normal"/>
    <w:uiPriority w:val="99"/>
    <w:qFormat/>
    <w:rsid w:val="001421CC"/>
    <w:pPr>
      <w:spacing w:before="100" w:beforeAutospacing="1" w:after="100" w:afterAutospacing="1"/>
    </w:pPr>
  </w:style>
  <w:style w:type="paragraph" w:customStyle="1" w:styleId="articleintro">
    <w:name w:val="articleintro"/>
    <w:basedOn w:val="Normal"/>
    <w:uiPriority w:val="99"/>
    <w:qFormat/>
    <w:rsid w:val="001421CC"/>
    <w:pPr>
      <w:spacing w:before="100" w:beforeAutospacing="1" w:after="100" w:afterAutospacing="1"/>
    </w:pPr>
  </w:style>
  <w:style w:type="character" w:customStyle="1" w:styleId="commentscontainer">
    <w:name w:val="comments_container"/>
    <w:basedOn w:val="DefaultParagraphFont"/>
    <w:rsid w:val="001421CC"/>
  </w:style>
  <w:style w:type="paragraph" w:customStyle="1" w:styleId="Caption40">
    <w:name w:val="Caption4"/>
    <w:basedOn w:val="Normal"/>
    <w:uiPriority w:val="99"/>
    <w:qFormat/>
    <w:rsid w:val="001421CC"/>
    <w:pPr>
      <w:spacing w:before="100" w:beforeAutospacing="1" w:after="100" w:afterAutospacing="1"/>
    </w:pPr>
  </w:style>
  <w:style w:type="paragraph" w:customStyle="1" w:styleId="publishedon">
    <w:name w:val="published_on"/>
    <w:basedOn w:val="Normal"/>
    <w:uiPriority w:val="99"/>
    <w:qFormat/>
    <w:rsid w:val="001421CC"/>
    <w:pPr>
      <w:spacing w:before="100" w:beforeAutospacing="1" w:after="100" w:afterAutospacing="1"/>
    </w:pPr>
  </w:style>
  <w:style w:type="character" w:customStyle="1" w:styleId="hparticlefooter">
    <w:name w:val="hparticlefooter"/>
    <w:basedOn w:val="DefaultParagraphFont"/>
    <w:rsid w:val="001421CC"/>
  </w:style>
  <w:style w:type="table" w:customStyle="1" w:styleId="TableGrid2">
    <w:name w:val="Table Grid2"/>
    <w:basedOn w:val="TableNormal"/>
    <w:next w:val="TableGrid"/>
    <w:rsid w:val="001421C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421CC"/>
  </w:style>
  <w:style w:type="character" w:customStyle="1" w:styleId="BlockCharCharCharCharChar">
    <w:name w:val="Block Char Char Char Char Char"/>
    <w:aliases w:val="Block Char Char Char Char Char Char Char Char,Block Char Char Char Char Char Char Char1"/>
    <w:basedOn w:val="DefaultParagraphFont"/>
    <w:rsid w:val="001421C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1421CC"/>
    <w:rPr>
      <w:b/>
      <w:color w:val="000000"/>
      <w:u w:val="single"/>
    </w:rPr>
  </w:style>
  <w:style w:type="character" w:customStyle="1" w:styleId="CiteEmphasisChar">
    <w:name w:val="Cite/Emphasis Char"/>
    <w:basedOn w:val="DefaultParagraphFont"/>
    <w:link w:val="CiteEmphasis"/>
    <w:rsid w:val="001421CC"/>
    <w:rPr>
      <w:rFonts w:ascii="Calibri" w:hAnsi="Calibri"/>
      <w:b/>
      <w:color w:val="000000"/>
      <w:sz w:val="24"/>
      <w:u w:val="single"/>
    </w:rPr>
  </w:style>
  <w:style w:type="character" w:customStyle="1" w:styleId="ReadText">
    <w:name w:val="Read Text"/>
    <w:basedOn w:val="DefaultParagraphFont"/>
    <w:rsid w:val="001421CC"/>
    <w:rPr>
      <w:rFonts w:ascii="Times New Roman" w:hAnsi="Times New Roman"/>
      <w:b/>
      <w:bCs/>
      <w:sz w:val="24"/>
      <w:u w:val="single"/>
    </w:rPr>
  </w:style>
  <w:style w:type="paragraph" w:customStyle="1" w:styleId="Styleunread8pt">
    <w:name w:val="Style unread + 8 pt"/>
    <w:basedOn w:val="Normal"/>
    <w:link w:val="Styleunread8ptChar"/>
    <w:qFormat/>
    <w:rsid w:val="001421CC"/>
    <w:rPr>
      <w:color w:val="000000"/>
    </w:rPr>
  </w:style>
  <w:style w:type="character" w:customStyle="1" w:styleId="Styleunread8ptChar">
    <w:name w:val="Style unread + 8 pt Char"/>
    <w:basedOn w:val="DefaultParagraphFont"/>
    <w:link w:val="Styleunread8pt"/>
    <w:rsid w:val="001421CC"/>
    <w:rPr>
      <w:rFonts w:ascii="Calibri" w:hAnsi="Calibri"/>
      <w:color w:val="000000"/>
      <w:sz w:val="24"/>
    </w:rPr>
  </w:style>
  <w:style w:type="character" w:customStyle="1" w:styleId="main">
    <w:name w:val="main"/>
    <w:basedOn w:val="DefaultParagraphFont"/>
    <w:rsid w:val="001421CC"/>
  </w:style>
  <w:style w:type="character" w:customStyle="1" w:styleId="textunderlineCharChar">
    <w:name w:val="text underline Char Char"/>
    <w:basedOn w:val="DefaultParagraphFont"/>
    <w:rsid w:val="001421CC"/>
    <w:rPr>
      <w:rFonts w:ascii="Garamond" w:hAnsi="Garamond"/>
      <w:color w:val="000000"/>
      <w:u w:val="single"/>
    </w:rPr>
  </w:style>
  <w:style w:type="paragraph" w:customStyle="1" w:styleId="ekprop-p">
    <w:name w:val="ekprop-p"/>
    <w:basedOn w:val="Normal"/>
    <w:uiPriority w:val="99"/>
    <w:qFormat/>
    <w:rsid w:val="001421CC"/>
    <w:pPr>
      <w:spacing w:before="100" w:beforeAutospacing="1" w:after="100" w:afterAutospacing="1"/>
    </w:pPr>
    <w:rPr>
      <w:color w:val="58585B"/>
      <w:szCs w:val="16"/>
    </w:rPr>
  </w:style>
  <w:style w:type="paragraph" w:customStyle="1" w:styleId="ShrinkCharChar">
    <w:name w:val="Shrink Char Char"/>
    <w:link w:val="ShrinkCharCharChar"/>
    <w:qFormat/>
    <w:rsid w:val="001421CC"/>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1421CC"/>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1421CC"/>
    <w:rPr>
      <w:color w:val="000000"/>
    </w:rPr>
  </w:style>
  <w:style w:type="character" w:customStyle="1" w:styleId="SmalltextCharChar">
    <w:name w:val="Smalltext Char Char"/>
    <w:basedOn w:val="DefaultParagraphFont"/>
    <w:link w:val="SmalltextChar3"/>
    <w:rsid w:val="001421CC"/>
    <w:rPr>
      <w:rFonts w:ascii="Calibri" w:hAnsi="Calibri"/>
      <w:color w:val="000000"/>
      <w:sz w:val="24"/>
    </w:rPr>
  </w:style>
  <w:style w:type="character" w:customStyle="1" w:styleId="FullCiteCharChar">
    <w:name w:val="Full Cite Char Char"/>
    <w:basedOn w:val="DefaultParagraphFont"/>
    <w:rsid w:val="001421CC"/>
    <w:rPr>
      <w:rFonts w:ascii="Georgia" w:hAnsi="Georgia" w:cs="Calibri"/>
      <w:color w:val="000000"/>
      <w:sz w:val="20"/>
      <w:szCs w:val="24"/>
    </w:rPr>
  </w:style>
  <w:style w:type="character" w:customStyle="1" w:styleId="submitted-wrapper">
    <w:name w:val="submitted-wrapper"/>
    <w:basedOn w:val="DefaultParagraphFont"/>
    <w:rsid w:val="001421CC"/>
  </w:style>
  <w:style w:type="paragraph" w:customStyle="1" w:styleId="CardFormatCharCharCharCharCharChar">
    <w:name w:val="Card Format Char Char Char Char Char Char"/>
    <w:basedOn w:val="Normal"/>
    <w:uiPriority w:val="99"/>
    <w:qFormat/>
    <w:rsid w:val="001421CC"/>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1421CC"/>
  </w:style>
  <w:style w:type="character" w:customStyle="1" w:styleId="top-publish">
    <w:name w:val="top-publish"/>
    <w:basedOn w:val="DefaultParagraphFont"/>
    <w:rsid w:val="001421CC"/>
  </w:style>
  <w:style w:type="character" w:customStyle="1" w:styleId="byline-italic">
    <w:name w:val="byline-italic"/>
    <w:basedOn w:val="DefaultParagraphFont"/>
    <w:rsid w:val="001421CC"/>
  </w:style>
  <w:style w:type="character" w:customStyle="1" w:styleId="gd">
    <w:name w:val="gd"/>
    <w:basedOn w:val="DefaultParagraphFont"/>
    <w:rsid w:val="001421CC"/>
  </w:style>
  <w:style w:type="character" w:customStyle="1" w:styleId="g3">
    <w:name w:val="g3"/>
    <w:basedOn w:val="DefaultParagraphFont"/>
    <w:rsid w:val="001421CC"/>
  </w:style>
  <w:style w:type="character" w:customStyle="1" w:styleId="hb">
    <w:name w:val="hb"/>
    <w:basedOn w:val="DefaultParagraphFont"/>
    <w:rsid w:val="001421CC"/>
  </w:style>
  <w:style w:type="character" w:customStyle="1" w:styleId="g2">
    <w:name w:val="g2"/>
    <w:basedOn w:val="DefaultParagraphFont"/>
    <w:rsid w:val="001421CC"/>
  </w:style>
  <w:style w:type="character" w:customStyle="1" w:styleId="nameplatehead">
    <w:name w:val="nameplatehead"/>
    <w:basedOn w:val="DefaultParagraphFont"/>
    <w:rsid w:val="001421CC"/>
  </w:style>
  <w:style w:type="character" w:customStyle="1" w:styleId="nameplatelink">
    <w:name w:val="nameplatelink"/>
    <w:basedOn w:val="DefaultParagraphFont"/>
    <w:rsid w:val="001421CC"/>
  </w:style>
  <w:style w:type="paragraph" w:customStyle="1" w:styleId="calibre8">
    <w:name w:val="calibre8"/>
    <w:basedOn w:val="Normal"/>
    <w:uiPriority w:val="99"/>
    <w:qFormat/>
    <w:rsid w:val="001421CC"/>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1421CC"/>
  </w:style>
  <w:style w:type="character" w:customStyle="1" w:styleId="djhat-arrow">
    <w:name w:val="djhat-arrow"/>
    <w:basedOn w:val="DefaultParagraphFont"/>
    <w:rsid w:val="001421CC"/>
  </w:style>
  <w:style w:type="character" w:customStyle="1" w:styleId="mname">
    <w:name w:val="mname"/>
    <w:basedOn w:val="DefaultParagraphFont"/>
    <w:rsid w:val="001421CC"/>
  </w:style>
  <w:style w:type="character" w:customStyle="1" w:styleId="mvalue">
    <w:name w:val="mvalue"/>
    <w:basedOn w:val="DefaultParagraphFont"/>
    <w:rsid w:val="001421CC"/>
  </w:style>
  <w:style w:type="character" w:customStyle="1" w:styleId="mchange">
    <w:name w:val="mchange"/>
    <w:basedOn w:val="DefaultParagraphFont"/>
    <w:rsid w:val="001421CC"/>
  </w:style>
  <w:style w:type="character" w:customStyle="1" w:styleId="categoryaside">
    <w:name w:val="category__aside"/>
    <w:basedOn w:val="DefaultParagraphFont"/>
    <w:rsid w:val="001421CC"/>
  </w:style>
  <w:style w:type="character" w:customStyle="1" w:styleId="article-breadcrumb-wrapper">
    <w:name w:val="article-breadcrumb-wrapper"/>
    <w:basedOn w:val="DefaultParagraphFont"/>
    <w:rsid w:val="001421CC"/>
  </w:style>
  <w:style w:type="character" w:customStyle="1" w:styleId="commentscounticon">
    <w:name w:val="comments_count_icon"/>
    <w:basedOn w:val="DefaultParagraphFont"/>
    <w:rsid w:val="001421CC"/>
  </w:style>
  <w:style w:type="character" w:customStyle="1" w:styleId="comments-count-word">
    <w:name w:val="comments-count-word"/>
    <w:basedOn w:val="DefaultParagraphFont"/>
    <w:rsid w:val="001421CC"/>
  </w:style>
  <w:style w:type="character" w:customStyle="1" w:styleId="nav-prevnext-lbl">
    <w:name w:val="nav-prevnext-lbl"/>
    <w:basedOn w:val="DefaultParagraphFont"/>
    <w:rsid w:val="001421CC"/>
  </w:style>
  <w:style w:type="character" w:customStyle="1" w:styleId="nav-prevnext-hed">
    <w:name w:val="nav-prevnext-hed"/>
    <w:basedOn w:val="DefaultParagraphFont"/>
    <w:rsid w:val="001421CC"/>
  </w:style>
  <w:style w:type="character" w:customStyle="1" w:styleId="readcomments">
    <w:name w:val="readcomments"/>
    <w:basedOn w:val="DefaultParagraphFont"/>
    <w:rsid w:val="001421CC"/>
  </w:style>
  <w:style w:type="character" w:customStyle="1" w:styleId="selected-edition">
    <w:name w:val="selected-edition"/>
    <w:basedOn w:val="DefaultParagraphFont"/>
    <w:rsid w:val="001421CC"/>
  </w:style>
  <w:style w:type="character" w:customStyle="1" w:styleId="rotate">
    <w:name w:val="rotate"/>
    <w:basedOn w:val="DefaultParagraphFont"/>
    <w:rsid w:val="001421CC"/>
  </w:style>
  <w:style w:type="paragraph" w:customStyle="1" w:styleId="column-name">
    <w:name w:val="column-name"/>
    <w:basedOn w:val="Normal"/>
    <w:rsid w:val="001421CC"/>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1421CC"/>
  </w:style>
  <w:style w:type="character" w:customStyle="1" w:styleId="m-765514100411602794gmail-style13ptbold">
    <w:name w:val="m_-765514100411602794gmail-style13ptbold"/>
    <w:basedOn w:val="DefaultParagraphFont"/>
    <w:rsid w:val="001421CC"/>
  </w:style>
  <w:style w:type="character" w:customStyle="1" w:styleId="m-765514100411602794gmail-styleunderline">
    <w:name w:val="m_-765514100411602794gmail-styleunderline"/>
    <w:basedOn w:val="DefaultParagraphFont"/>
    <w:rsid w:val="001421CC"/>
  </w:style>
  <w:style w:type="character" w:customStyle="1" w:styleId="FontStyle40">
    <w:name w:val="Font Style40"/>
    <w:basedOn w:val="DefaultParagraphFont"/>
    <w:uiPriority w:val="99"/>
    <w:rsid w:val="001421CC"/>
    <w:rPr>
      <w:rFonts w:ascii="Cambria" w:hAnsi="Cambria" w:cs="Cambria"/>
      <w:i/>
      <w:iCs/>
      <w:sz w:val="22"/>
      <w:szCs w:val="22"/>
    </w:rPr>
  </w:style>
  <w:style w:type="character" w:customStyle="1" w:styleId="FontStyle42">
    <w:name w:val="Font Style42"/>
    <w:basedOn w:val="DefaultParagraphFont"/>
    <w:uiPriority w:val="99"/>
    <w:rsid w:val="001421CC"/>
    <w:rPr>
      <w:rFonts w:ascii="Cambria" w:hAnsi="Cambria" w:cs="Cambria"/>
      <w:sz w:val="22"/>
      <w:szCs w:val="22"/>
    </w:rPr>
  </w:style>
  <w:style w:type="paragraph" w:customStyle="1" w:styleId="Style17">
    <w:name w:val="Style17"/>
    <w:basedOn w:val="Normal"/>
    <w:uiPriority w:val="99"/>
    <w:rsid w:val="001421CC"/>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1421CC"/>
    <w:pPr>
      <w:widowControl w:val="0"/>
      <w:autoSpaceDE w:val="0"/>
      <w:autoSpaceDN w:val="0"/>
      <w:adjustRightInd w:val="0"/>
      <w:spacing w:line="274" w:lineRule="exact"/>
      <w:ind w:hanging="398"/>
      <w:jc w:val="both"/>
    </w:pPr>
    <w:rPr>
      <w:rFonts w:ascii="Cambria" w:eastAsia="Times New Roman" w:hAnsi="Cambria"/>
    </w:rPr>
  </w:style>
  <w:style w:type="character" w:customStyle="1" w:styleId="CardsFont6ptChar5">
    <w:name w:val="Cards + Font: 6 pt Char5"/>
    <w:basedOn w:val="DefaultParagraphFont"/>
    <w:locked/>
    <w:rsid w:val="001421CC"/>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1421CC"/>
  </w:style>
  <w:style w:type="character" w:customStyle="1" w:styleId="m-1146133537900874914m-2819420093854639792gmail-styleunderline">
    <w:name w:val="m_-1146133537900874914m_-2819420093854639792gmail-styleunderline"/>
    <w:basedOn w:val="DefaultParagraphFont"/>
    <w:rsid w:val="001421CC"/>
  </w:style>
  <w:style w:type="character" w:customStyle="1" w:styleId="m-7954869243461233974gmail-styleunderline">
    <w:name w:val="m_-7954869243461233974gmail-styleunderline"/>
    <w:basedOn w:val="DefaultParagraphFont"/>
    <w:rsid w:val="001421CC"/>
  </w:style>
  <w:style w:type="character" w:customStyle="1" w:styleId="m5577519854659992616gmail-styleunderline">
    <w:name w:val="m_5577519854659992616gmail-styleunderline"/>
    <w:basedOn w:val="DefaultParagraphFont"/>
    <w:rsid w:val="001421CC"/>
  </w:style>
  <w:style w:type="paragraph" w:customStyle="1" w:styleId="ui-ncbimenu-item-leaf">
    <w:name w:val="ui-ncbimenu-item-leaf"/>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mw-editsection">
    <w:name w:val="mw-editsection"/>
    <w:basedOn w:val="DefaultParagraphFont"/>
    <w:rsid w:val="001421CC"/>
  </w:style>
  <w:style w:type="character" w:customStyle="1" w:styleId="mw-editsection-bracket">
    <w:name w:val="mw-editsection-bracket"/>
    <w:basedOn w:val="DefaultParagraphFont"/>
    <w:rsid w:val="001421CC"/>
  </w:style>
  <w:style w:type="paragraph" w:customStyle="1" w:styleId="TextBody0">
    <w:name w:val="Text Body"/>
    <w:basedOn w:val="Normal"/>
    <w:rsid w:val="001421CC"/>
    <w:pPr>
      <w:spacing w:after="0" w:line="240" w:lineRule="auto"/>
    </w:pPr>
    <w:rPr>
      <w:rFonts w:ascii="Liberation Sans" w:hAnsi="Liberation Sans"/>
      <w:sz w:val="20"/>
    </w:rPr>
  </w:style>
  <w:style w:type="paragraph" w:customStyle="1" w:styleId="css-exrw3m">
    <w:name w:val="css-exrw3m"/>
    <w:basedOn w:val="Normal"/>
    <w:rsid w:val="001421CC"/>
    <w:pPr>
      <w:spacing w:before="100" w:beforeAutospacing="1" w:after="100" w:afterAutospacing="1" w:line="240" w:lineRule="auto"/>
    </w:pPr>
    <w:rPr>
      <w:rFonts w:ascii="Times New Roman" w:eastAsia="Times New Roman" w:hAnsi="Times New Roman" w:cs="Times New Roman"/>
      <w:spacing w:val="-8"/>
    </w:rPr>
  </w:style>
  <w:style w:type="character" w:customStyle="1" w:styleId="credit-label">
    <w:name w:val="credit-label"/>
    <w:basedOn w:val="DefaultParagraphFont"/>
    <w:rsid w:val="001421CC"/>
  </w:style>
  <w:style w:type="character" w:customStyle="1" w:styleId="credit-text">
    <w:name w:val="credit-text"/>
    <w:basedOn w:val="DefaultParagraphFont"/>
    <w:rsid w:val="001421CC"/>
  </w:style>
  <w:style w:type="character" w:customStyle="1" w:styleId="pull-quote">
    <w:name w:val="pull-quote"/>
    <w:basedOn w:val="DefaultParagraphFont"/>
    <w:rsid w:val="001421CC"/>
  </w:style>
  <w:style w:type="character" w:customStyle="1" w:styleId="a-size-base-plus">
    <w:name w:val="a-size-base-plus"/>
    <w:basedOn w:val="DefaultParagraphFont"/>
    <w:rsid w:val="001421CC"/>
  </w:style>
  <w:style w:type="character" w:customStyle="1" w:styleId="title-text">
    <w:name w:val="title-text"/>
    <w:basedOn w:val="DefaultParagraphFont"/>
    <w:rsid w:val="001421CC"/>
  </w:style>
  <w:style w:type="character" w:customStyle="1" w:styleId="sr-only">
    <w:name w:val="sr-only"/>
    <w:basedOn w:val="DefaultParagraphFont"/>
    <w:rsid w:val="001421CC"/>
  </w:style>
  <w:style w:type="character" w:customStyle="1" w:styleId="contribdegrees">
    <w:name w:val="contribdegrees"/>
    <w:basedOn w:val="DefaultParagraphFont"/>
    <w:rsid w:val="001421CC"/>
  </w:style>
  <w:style w:type="character" w:customStyle="1" w:styleId="facultytitle">
    <w:name w:val="faculty_title"/>
    <w:basedOn w:val="DefaultParagraphFont"/>
    <w:rsid w:val="001421CC"/>
  </w:style>
  <w:style w:type="character" w:customStyle="1" w:styleId="nlmattrib">
    <w:name w:val="nlm_attrib"/>
    <w:basedOn w:val="DefaultParagraphFont"/>
    <w:rsid w:val="001421CC"/>
  </w:style>
  <w:style w:type="character" w:customStyle="1" w:styleId="ref-lnk">
    <w:name w:val="ref-lnk"/>
    <w:basedOn w:val="DefaultParagraphFont"/>
    <w:rsid w:val="001421CC"/>
  </w:style>
  <w:style w:type="character" w:customStyle="1" w:styleId="ref-overlay">
    <w:name w:val="ref-overlay"/>
    <w:basedOn w:val="DefaultParagraphFont"/>
    <w:rsid w:val="001421CC"/>
  </w:style>
  <w:style w:type="character" w:customStyle="1" w:styleId="ref-fn-p">
    <w:name w:val="ref-fn-p"/>
    <w:basedOn w:val="DefaultParagraphFont"/>
    <w:rsid w:val="001421CC"/>
  </w:style>
  <w:style w:type="character" w:customStyle="1" w:styleId="nlmarticle-title">
    <w:name w:val="nlm_article-title"/>
    <w:basedOn w:val="DefaultParagraphFont"/>
    <w:rsid w:val="001421CC"/>
  </w:style>
  <w:style w:type="character" w:customStyle="1" w:styleId="specialtitle">
    <w:name w:val="specialtitle"/>
    <w:basedOn w:val="DefaultParagraphFont"/>
    <w:rsid w:val="001421CC"/>
  </w:style>
  <w:style w:type="paragraph" w:customStyle="1" w:styleId="ng-scope">
    <w:name w:val="ng-scope"/>
    <w:basedOn w:val="Normal"/>
    <w:rsid w:val="001421CC"/>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421CC"/>
  </w:style>
  <w:style w:type="character" w:customStyle="1" w:styleId="nlmgiven-names">
    <w:name w:val="nlm_given-names"/>
    <w:basedOn w:val="DefaultParagraphFont"/>
    <w:rsid w:val="001421CC"/>
  </w:style>
  <w:style w:type="character" w:customStyle="1" w:styleId="nlmyear">
    <w:name w:val="nlm_year"/>
    <w:basedOn w:val="DefaultParagraphFont"/>
    <w:rsid w:val="001421CC"/>
  </w:style>
  <w:style w:type="character" w:customStyle="1" w:styleId="nlmpublisher-loc">
    <w:name w:val="nlm_publisher-loc"/>
    <w:basedOn w:val="DefaultParagraphFont"/>
    <w:rsid w:val="001421CC"/>
  </w:style>
  <w:style w:type="character" w:customStyle="1" w:styleId="nlmpublisher-name">
    <w:name w:val="nlm_publisher-name"/>
    <w:basedOn w:val="DefaultParagraphFont"/>
    <w:rsid w:val="001421CC"/>
  </w:style>
  <w:style w:type="character" w:customStyle="1" w:styleId="ref-links">
    <w:name w:val="ref-links"/>
    <w:basedOn w:val="DefaultParagraphFont"/>
    <w:rsid w:val="001421CC"/>
  </w:style>
  <w:style w:type="character" w:customStyle="1" w:styleId="xlinks-container">
    <w:name w:val="xlinks-container"/>
    <w:basedOn w:val="DefaultParagraphFont"/>
    <w:rsid w:val="001421CC"/>
  </w:style>
  <w:style w:type="character" w:customStyle="1" w:styleId="googlescholar-container">
    <w:name w:val="googlescholar-container"/>
    <w:basedOn w:val="DefaultParagraphFont"/>
    <w:rsid w:val="001421CC"/>
  </w:style>
  <w:style w:type="character" w:customStyle="1" w:styleId="nlmfpage">
    <w:name w:val="nlm_fpage"/>
    <w:basedOn w:val="DefaultParagraphFont"/>
    <w:rsid w:val="001421CC"/>
  </w:style>
  <w:style w:type="character" w:customStyle="1" w:styleId="nlmlpage">
    <w:name w:val="nlm_lpage"/>
    <w:basedOn w:val="DefaultParagraphFont"/>
    <w:rsid w:val="001421CC"/>
  </w:style>
  <w:style w:type="character" w:customStyle="1" w:styleId="supnum">
    <w:name w:val="supnum"/>
    <w:basedOn w:val="DefaultParagraphFont"/>
    <w:rsid w:val="001421CC"/>
  </w:style>
  <w:style w:type="character" w:customStyle="1" w:styleId="pre">
    <w:name w:val="pre"/>
    <w:basedOn w:val="DefaultParagraphFont"/>
    <w:rsid w:val="001421CC"/>
  </w:style>
  <w:style w:type="paragraph" w:customStyle="1" w:styleId="kp">
    <w:name w:val="kp"/>
    <w:basedOn w:val="Normal"/>
    <w:rsid w:val="001421CC"/>
    <w:pPr>
      <w:spacing w:before="100" w:beforeAutospacing="1" w:after="100" w:afterAutospacing="1" w:line="240" w:lineRule="auto"/>
    </w:pPr>
    <w:rPr>
      <w:rFonts w:ascii="Times New Roman" w:eastAsia="Times New Roman" w:hAnsi="Times New Roman" w:cs="Times New Roman"/>
    </w:rPr>
  </w:style>
  <w:style w:type="character" w:customStyle="1" w:styleId="WarrantChar">
    <w:name w:val="Warrant Char"/>
    <w:basedOn w:val="DefaultParagraphFont"/>
    <w:link w:val="Warrant"/>
    <w:uiPriority w:val="4"/>
    <w:locked/>
    <w:rsid w:val="001421CC"/>
    <w:rPr>
      <w:rFonts w:ascii="Calibri" w:hAnsi="Calibri" w:cs="Arial"/>
    </w:rPr>
  </w:style>
  <w:style w:type="character" w:customStyle="1" w:styleId="m-2054744658166780348cite">
    <w:name w:val="m_-2054744658166780348cite"/>
    <w:rsid w:val="001421CC"/>
  </w:style>
  <w:style w:type="character" w:customStyle="1" w:styleId="m-3219784662334730384gmail-style13ptbold">
    <w:name w:val="m_-3219784662334730384gmail-style13ptbold"/>
    <w:basedOn w:val="DefaultParagraphFont"/>
    <w:rsid w:val="001421CC"/>
  </w:style>
  <w:style w:type="character" w:customStyle="1" w:styleId="emoji">
    <w:name w:val="emoji"/>
    <w:basedOn w:val="DefaultParagraphFont"/>
    <w:rsid w:val="001421CC"/>
  </w:style>
  <w:style w:type="paragraph" w:customStyle="1" w:styleId="AnalyticsGBN">
    <w:name w:val="AnalyticsGBN"/>
    <w:basedOn w:val="Normal"/>
    <w:link w:val="AnalyticsGBNChar"/>
    <w:uiPriority w:val="4"/>
    <w:qFormat/>
    <w:rsid w:val="001421CC"/>
    <w:pPr>
      <w:keepNext/>
      <w:keepLines/>
      <w:spacing w:before="40" w:after="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1421CC"/>
    <w:rPr>
      <w:rFonts w:ascii="Calibri" w:eastAsiaTheme="majorEastAsia" w:hAnsi="Calibri" w:cstheme="majorBidi"/>
      <w:b/>
      <w:iCs/>
      <w:color w:val="2E74B5" w:themeColor="accent1" w:themeShade="BF"/>
      <w:sz w:val="28"/>
      <w:szCs w:val="28"/>
    </w:rPr>
  </w:style>
  <w:style w:type="paragraph" w:customStyle="1" w:styleId="contributor">
    <w:name w:val="contributor"/>
    <w:basedOn w:val="Normal"/>
    <w:rsid w:val="001421CC"/>
    <w:pPr>
      <w:spacing w:before="100" w:beforeAutospacing="1" w:after="100" w:afterAutospacing="1"/>
    </w:pPr>
  </w:style>
  <w:style w:type="character" w:customStyle="1" w:styleId="xref-sep">
    <w:name w:val="xref-sep"/>
    <w:basedOn w:val="DefaultParagraphFont"/>
    <w:rsid w:val="001421CC"/>
  </w:style>
  <w:style w:type="paragraph" w:customStyle="1" w:styleId="kc">
    <w:name w:val="kc"/>
    <w:basedOn w:val="Normal"/>
    <w:rsid w:val="001421C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understanding-the-importance-of-monopsony-power-in-the-u-s-labor-mark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psnews.net/2019/02/economic-crisis-can-trigger-world-wa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quitablegrowth.org/kate-bahn-testimony-before-the-joint-economic-committee-on-monopsony-workers-and-corporate-"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equitablegrowth.org/rethinking-collective-action-and-u-s-labor-laws-in-a-monopsonistic-economy/" TargetMode="External"/><Relationship Id="rId4" Type="http://schemas.openxmlformats.org/officeDocument/2006/relationships/settings" Target="settings.xml"/><Relationship Id="rId9" Type="http://schemas.openxmlformats.org/officeDocument/2006/relationships/hyperlink" Target="https://equitablegrowth.org/working-papers/how-does-market-power-affect-wages-monopsony-and-collective-action-in-an-institutional-con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o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15977</Words>
  <Characters>91072</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5.1.1</cp:keywords>
  <dc:description/>
  <cp:lastModifiedBy>Allison Wang</cp:lastModifiedBy>
  <cp:revision>4</cp:revision>
  <dcterms:created xsi:type="dcterms:W3CDTF">2021-12-11T19:10:00Z</dcterms:created>
  <dcterms:modified xsi:type="dcterms:W3CDTF">2021-12-11T19:15:00Z</dcterms:modified>
</cp:coreProperties>
</file>