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E2FAF" w14:textId="77777777" w:rsidR="00E909B3" w:rsidRDefault="00E909B3" w:rsidP="00E909B3">
      <w:pPr>
        <w:pStyle w:val="Heading1"/>
      </w:pPr>
      <w:r>
        <w:t>1</w:t>
      </w:r>
    </w:p>
    <w:p w14:paraId="44984B21" w14:textId="77777777" w:rsidR="00E909B3" w:rsidRDefault="00E909B3" w:rsidP="00E909B3">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218702E3" w14:textId="77777777" w:rsidR="00E909B3" w:rsidRPr="00D92843" w:rsidRDefault="00E909B3" w:rsidP="00E909B3">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53868665" w14:textId="77777777" w:rsidR="00E909B3" w:rsidRDefault="00E909B3" w:rsidP="00E909B3">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6ADEB8EA" w14:textId="77777777" w:rsidR="00E909B3" w:rsidRPr="003915B7" w:rsidRDefault="00E909B3" w:rsidP="00E909B3">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i.e. the treating of Space as a “Global Commons”. </w:t>
      </w:r>
    </w:p>
    <w:p w14:paraId="7D68DC3E" w14:textId="77777777" w:rsidR="00E909B3" w:rsidRDefault="00E909B3" w:rsidP="00E909B3">
      <w:pPr>
        <w:pStyle w:val="Heading4"/>
      </w:pPr>
      <w:r>
        <w:t xml:space="preserve">3] </w:t>
      </w:r>
      <w:r>
        <w:rPr>
          <w:u w:val="single"/>
        </w:rPr>
        <w:t>Standards</w:t>
      </w:r>
      <w:r>
        <w:t xml:space="preserve"> – </w:t>
      </w:r>
    </w:p>
    <w:p w14:paraId="3AD644D0" w14:textId="77777777" w:rsidR="00E909B3" w:rsidRPr="003915B7" w:rsidRDefault="00E909B3" w:rsidP="00E909B3">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491AB701" w14:textId="77777777" w:rsidR="00E909B3" w:rsidRDefault="00E909B3" w:rsidP="00E909B3">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20EB7A3B" w14:textId="77777777" w:rsidR="00E909B3" w:rsidRPr="000E3034" w:rsidRDefault="00E909B3" w:rsidP="00E909B3">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Colonialism Advantage - both of which are voters for Limits and Predictability</w:t>
      </w:r>
    </w:p>
    <w:p w14:paraId="04BCED3F" w14:textId="77777777" w:rsidR="00E909B3" w:rsidRPr="003915B7" w:rsidRDefault="00E909B3" w:rsidP="00E909B3">
      <w:pPr>
        <w:pStyle w:val="Heading4"/>
      </w:pPr>
      <w:r>
        <w:t xml:space="preserve">4] </w:t>
      </w:r>
      <w:r>
        <w:rPr>
          <w:u w:val="single"/>
        </w:rPr>
        <w:t>TVA</w:t>
      </w:r>
      <w:r>
        <w:t xml:space="preserve"> – just defend that space appropriation is bad.</w:t>
      </w:r>
    </w:p>
    <w:p w14:paraId="5EE64C1F" w14:textId="77777777" w:rsidR="00E909B3" w:rsidRDefault="00E909B3" w:rsidP="00E909B3">
      <w:pPr>
        <w:pStyle w:val="Heading4"/>
      </w:pPr>
      <w:r>
        <w:t xml:space="preserve">a] Topicality is </w:t>
      </w:r>
      <w:r>
        <w:rPr>
          <w:u w:val="single"/>
        </w:rPr>
        <w:t>Drop the Debater</w:t>
      </w:r>
      <w:r>
        <w:t xml:space="preserve"> – it’s a fundamental baseline for debate-ability.</w:t>
      </w:r>
    </w:p>
    <w:p w14:paraId="440330FB" w14:textId="77777777" w:rsidR="00E909B3" w:rsidRDefault="00E909B3" w:rsidP="00E909B3">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97AE05B" w14:textId="77777777" w:rsidR="00E909B3" w:rsidRDefault="00E909B3" w:rsidP="00E909B3">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3376CA9" w14:textId="77777777" w:rsidR="00A80C3B" w:rsidRPr="00A80C3B" w:rsidRDefault="00A80C3B" w:rsidP="00A80C3B"/>
    <w:p w14:paraId="30507BF8" w14:textId="0332C186" w:rsidR="00A80C3B" w:rsidRDefault="00A80C3B" w:rsidP="00E909B3">
      <w:pPr>
        <w:pStyle w:val="Heading1"/>
      </w:pPr>
      <w:r>
        <w:t>2</w:t>
      </w:r>
    </w:p>
    <w:p w14:paraId="4D36E65B" w14:textId="77777777" w:rsidR="00A80C3B" w:rsidRDefault="00A80C3B" w:rsidP="00A80C3B">
      <w:pPr>
        <w:pStyle w:val="Heading4"/>
      </w:pPr>
      <w:r>
        <w:t xml:space="preserve">1] Interpretation – the Affirmative must specify what type of Private Actor Appropriation they effect. </w:t>
      </w:r>
    </w:p>
    <w:p w14:paraId="4E2FFF23" w14:textId="77777777" w:rsidR="00A80C3B" w:rsidRPr="00834900" w:rsidRDefault="00A80C3B" w:rsidP="00A80C3B">
      <w:pPr>
        <w:pStyle w:val="Heading4"/>
      </w:pPr>
      <w:r>
        <w:t xml:space="preserve">Appropriation is </w:t>
      </w:r>
      <w:r>
        <w:rPr>
          <w:u w:val="single"/>
        </w:rPr>
        <w:t>extremely vague</w:t>
      </w:r>
      <w:r>
        <w:t xml:space="preserve"> – no legal precedent which means </w:t>
      </w:r>
      <w:r>
        <w:rPr>
          <w:u w:val="single"/>
        </w:rPr>
        <w:t>no normal means</w:t>
      </w:r>
      <w:r>
        <w:t xml:space="preserve">. </w:t>
      </w:r>
    </w:p>
    <w:p w14:paraId="225BB689" w14:textId="77777777" w:rsidR="00A80C3B" w:rsidRPr="00433EC5" w:rsidRDefault="00A80C3B" w:rsidP="00A80C3B">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proofErr w:type="spellStart"/>
      <w:r w:rsidRPr="00433EC5">
        <w:t>Robina</w:t>
      </w:r>
      <w:proofErr w:type="spellEnd"/>
      <w:r w:rsidRPr="00433EC5">
        <w:t xml:space="preserve"> Fellow at European Court of Human Rights. European Court of Human Rights</w:t>
      </w:r>
      <w:r>
        <w:t xml:space="preserve"> </w:t>
      </w:r>
      <w:r w:rsidRPr="00433EC5">
        <w:t xml:space="preserve">Yale Law </w:t>
      </w:r>
      <w:r>
        <w:t xml:space="preserve">School)//Elmer </w:t>
      </w:r>
    </w:p>
    <w:p w14:paraId="337670EC" w14:textId="77777777" w:rsidR="00A80C3B" w:rsidRDefault="00A80C3B" w:rsidP="00A80C3B">
      <w:pPr>
        <w:rPr>
          <w:sz w:val="16"/>
        </w:rPr>
      </w:pPr>
      <w:r w:rsidRPr="00433EC5">
        <w:rPr>
          <w:rStyle w:val="StyleUnderline"/>
        </w:rPr>
        <w:t xml:space="preserve">Though </w:t>
      </w:r>
      <w:r w:rsidRPr="00280F6C">
        <w:rPr>
          <w:rStyle w:val="Emphasis"/>
          <w:highlight w:val="green"/>
        </w:rPr>
        <w:t>the 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280F6C">
        <w:rPr>
          <w:rStyle w:val="Emphasis"/>
          <w:highlight w:val="green"/>
          <w:bdr w:val="single" w:sz="18" w:space="0" w:color="auto"/>
        </w:rPr>
        <w:t xml:space="preserve">to what </w:t>
      </w:r>
      <w:proofErr w:type="gramStart"/>
      <w:r w:rsidRPr="00280F6C">
        <w:rPr>
          <w:rStyle w:val="Emphasis"/>
          <w:highlight w:val="green"/>
          <w:bdr w:val="single" w:sz="18" w:space="0" w:color="auto"/>
        </w:rPr>
        <w:t>actually counts</w:t>
      </w:r>
      <w:proofErr w:type="gramEnd"/>
      <w:r w:rsidRPr="00280F6C">
        <w:rPr>
          <w:rStyle w:val="Emphasis"/>
          <w:highlight w:val="green"/>
          <w:bdr w:val="single" w:sz="18" w:space="0" w:color="auto"/>
        </w:rPr>
        <w:t xml:space="preserve"> as appropriation</w:t>
      </w:r>
      <w:r w:rsidRPr="00433EC5">
        <w:rPr>
          <w:sz w:val="16"/>
        </w:rPr>
        <w:t xml:space="preserve">. As far back as 1969, scholars wondered about the implications of this article.151 </w:t>
      </w:r>
      <w:r w:rsidRPr="00433EC5">
        <w:rPr>
          <w:rStyle w:val="StyleUnderline"/>
        </w:rPr>
        <w:t xml:space="preserve">While </w:t>
      </w:r>
      <w:proofErr w:type="gramStart"/>
      <w:r w:rsidRPr="00433EC5">
        <w:rPr>
          <w:rStyle w:val="StyleUnderline"/>
        </w:rPr>
        <w:t>it is clear that a</w:t>
      </w:r>
      <w:proofErr w:type="gramEnd"/>
      <w:r w:rsidRPr="00433EC5">
        <w:rPr>
          <w:rStyle w:val="StyleUnderline"/>
        </w:rPr>
        <w:t xml:space="preserve"> nation may not claim ownership of the moon, other questions are not so clear. </w:t>
      </w:r>
      <w:r w:rsidRPr="00834900">
        <w:rPr>
          <w:rStyle w:val="Emphasis"/>
          <w:highlight w:val="green"/>
        </w:rPr>
        <w:t>Does the prohibition extend to collecting scientific samples?</w:t>
      </w:r>
      <w:r w:rsidRPr="00433EC5">
        <w:rPr>
          <w:rStyle w:val="StyleUnderline"/>
        </w:rPr>
        <w:t xml:space="preserve">152 </w:t>
      </w:r>
      <w:r w:rsidRPr="00834900">
        <w:rPr>
          <w:rStyle w:val="Emphasis"/>
          <w:highlight w:val="green"/>
        </w:rPr>
        <w:t>Does creating space debris count as appropriation by 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caused otherwise, </w:t>
      </w:r>
      <w:r w:rsidRPr="00834900">
        <w:rPr>
          <w:rStyle w:val="Emphasis"/>
          <w:highlight w:val="green"/>
        </w:rPr>
        <w:t xml:space="preserve">there are some questions that </w:t>
      </w:r>
      <w:r w:rsidRPr="00834900">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rPr>
          <w:sz w:val="16"/>
        </w:rPr>
        <w:t>nonappropriation</w:t>
      </w:r>
      <w:proofErr w:type="spellEnd"/>
      <w:r w:rsidRPr="00433EC5">
        <w:rPr>
          <w:sz w:val="16"/>
        </w:rPr>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 xml:space="preserve">very little substantive law on what </w:t>
      </w:r>
      <w:proofErr w:type="gramStart"/>
      <w:r w:rsidRPr="00280F6C">
        <w:rPr>
          <w:rStyle w:val="Emphasis"/>
          <w:highlight w:val="green"/>
        </w:rPr>
        <w:t>actually counts</w:t>
      </w:r>
      <w:proofErr w:type="gramEnd"/>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61D6EEB1" w14:textId="77777777" w:rsidR="00A80C3B" w:rsidRDefault="00A80C3B" w:rsidP="00A80C3B">
      <w:pPr>
        <w:pStyle w:val="Heading4"/>
      </w:pPr>
      <w:r>
        <w:t>2] Violation: they don’t</w:t>
      </w:r>
    </w:p>
    <w:p w14:paraId="0D8FD7CB" w14:textId="77777777" w:rsidR="00A80C3B" w:rsidRDefault="00A80C3B" w:rsidP="00A80C3B">
      <w:pPr>
        <w:pStyle w:val="Heading4"/>
      </w:pPr>
      <w:r>
        <w:t>3] Standards</w:t>
      </w:r>
    </w:p>
    <w:p w14:paraId="76096459" w14:textId="5A794A9C" w:rsidR="00A80C3B" w:rsidRPr="0010009A" w:rsidRDefault="00A80C3B" w:rsidP="0010009A">
      <w:pPr>
        <w:pStyle w:val="Heading4"/>
        <w:rPr>
          <w:sz w:val="16"/>
        </w:rPr>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types of appropriation like Space Mining, Space Col, and Satellites – absent 1AC specification, the 1AR can squirrel out of links by saying they don’t effect a certain type of appropriation or they don’t reduce private appropriation enough to trigger the link.</w:t>
      </w:r>
    </w:p>
    <w:p w14:paraId="615B9507" w14:textId="77777777" w:rsidR="00A80C3B" w:rsidRDefault="00A80C3B" w:rsidP="00A80C3B">
      <w:pPr>
        <w:pStyle w:val="Heading4"/>
      </w:pPr>
      <w:r>
        <w:t xml:space="preserve">Fairness is a </w:t>
      </w:r>
      <w:r>
        <w:rPr>
          <w:u w:val="single"/>
        </w:rPr>
        <w:t>voter</w:t>
      </w:r>
      <w:r>
        <w:t xml:space="preserve"> since it’s debate is a game so it’s a </w:t>
      </w:r>
      <w:r>
        <w:rPr>
          <w:u w:val="single"/>
        </w:rPr>
        <w:t>jurisdictional</w:t>
      </w:r>
      <w:r>
        <w:t xml:space="preserve"> question and </w:t>
      </w:r>
      <w:r>
        <w:rPr>
          <w:u w:val="single"/>
        </w:rPr>
        <w:t>sequencing</w:t>
      </w:r>
      <w:r>
        <w:t xml:space="preserve"> to evaluating any other argument in the debate.</w:t>
      </w:r>
    </w:p>
    <w:p w14:paraId="1AB09437" w14:textId="77777777" w:rsidR="00A80C3B" w:rsidRPr="00A80C3B" w:rsidRDefault="00A80C3B" w:rsidP="00A80C3B"/>
    <w:p w14:paraId="09FDCE5D" w14:textId="38E127EA" w:rsidR="00E909B3" w:rsidRDefault="00FD1E9F" w:rsidP="00E909B3">
      <w:pPr>
        <w:pStyle w:val="Heading1"/>
      </w:pPr>
      <w:r>
        <w:t>3</w:t>
      </w:r>
    </w:p>
    <w:p w14:paraId="68E28E50" w14:textId="77777777" w:rsidR="00E909B3" w:rsidRDefault="00E909B3" w:rsidP="00E909B3">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567A8CAC" w14:textId="77777777" w:rsidR="00E909B3" w:rsidRDefault="00E909B3" w:rsidP="00E909B3">
      <w:bookmarkStart w:id="0" w:name="_Hlk20506190"/>
      <w:r w:rsidRPr="001D416E">
        <w:rPr>
          <w:rStyle w:val="Style13ptBold"/>
        </w:rPr>
        <w:t xml:space="preserve">Autry and </w:t>
      </w:r>
      <w:proofErr w:type="spellStart"/>
      <w:r w:rsidRPr="001D416E">
        <w:rPr>
          <w:rStyle w:val="Style13ptBold"/>
        </w:rPr>
        <w:t>Kwast</w:t>
      </w:r>
      <w:proofErr w:type="spellEnd"/>
      <w:r w:rsidRPr="001D416E">
        <w:rPr>
          <w:rStyle w:val="Style13ptBold"/>
        </w:rPr>
        <w:t xml:space="preserve"> 19</w:t>
      </w:r>
      <w:r>
        <w:t xml:space="preserve"> </w:t>
      </w:r>
      <w:r w:rsidRPr="001B7733">
        <w:t>Gre</w:t>
      </w:r>
      <w:r>
        <w:t>g</w:t>
      </w:r>
      <w:r w:rsidRPr="001B7733">
        <w:t xml:space="preserve"> Autry and Steve </w:t>
      </w:r>
      <w:proofErr w:type="spellStart"/>
      <w:r w:rsidRPr="001B7733">
        <w:t>Kwast</w:t>
      </w:r>
      <w:proofErr w:type="spellEnd"/>
      <w:r w:rsidRPr="001B7733">
        <w:t xml:space="preserve"> 8-22-2019 "America Is Losing the Second Space Race to China"</w:t>
      </w:r>
      <w:r>
        <w:t xml:space="preserve"> (</w:t>
      </w:r>
      <w:r w:rsidRPr="001D416E">
        <w:t xml:space="preserve">Greg Autry, a clinical professor of space leadership, policy, and business at Arizona State University’s Thunderbird School of Global Management, and Steve </w:t>
      </w:r>
      <w:proofErr w:type="spellStart"/>
      <w:r w:rsidRPr="001D416E">
        <w:t>Kwast</w:t>
      </w:r>
      <w:proofErr w:type="spellEnd"/>
      <w:r>
        <w:t xml:space="preserve">)//Elmer </w:t>
      </w:r>
    </w:p>
    <w:bookmarkEnd w:id="0"/>
    <w:p w14:paraId="367374C2" w14:textId="77777777" w:rsidR="00E909B3" w:rsidRPr="008A4586" w:rsidRDefault="00E909B3" w:rsidP="00E909B3">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 xml:space="preserve">capabilities </w:t>
      </w:r>
      <w:r w:rsidRPr="00E864AD">
        <w:rPr>
          <w:rStyle w:val="Emphasis"/>
        </w:rPr>
        <w:t xml:space="preserve">and resources far </w:t>
      </w:r>
      <w:r w:rsidRPr="00006D1F">
        <w:rPr>
          <w:rStyle w:val="Emphasis"/>
          <w:highlight w:val="green"/>
        </w:rPr>
        <w:t>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 xml:space="preserve">can </w:t>
      </w:r>
      <w:r w:rsidRPr="00E864AD">
        <w:rPr>
          <w:rStyle w:val="Emphasis"/>
        </w:rPr>
        <w:t>fund,</w:t>
      </w:r>
      <w:r w:rsidRPr="00006D1F">
        <w:rPr>
          <w:rStyle w:val="Emphasis"/>
          <w:highlight w:val="green"/>
        </w:rPr>
        <w:t xml:space="preserve"> manage</w:t>
      </w:r>
      <w:r w:rsidRPr="00EC5DC6">
        <w:rPr>
          <w:rStyle w:val="StyleUnderline"/>
        </w:rPr>
        <w:t xml:space="preserve">, </w:t>
      </w:r>
      <w:r w:rsidRPr="00E864AD">
        <w:rPr>
          <w:rStyle w:val="Emphasis"/>
        </w:rPr>
        <w:t>or</w:t>
      </w:r>
      <w:r w:rsidRPr="00E864AD">
        <w:rPr>
          <w:rStyle w:val="StyleUnderline"/>
        </w:rPr>
        <w:t xml:space="preserve"> even </w:t>
      </w:r>
      <w:r w:rsidRPr="00E864AD">
        <w:rPr>
          <w:rStyle w:val="Emphasis"/>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w:t>
      </w:r>
      <w:r w:rsidRPr="00E864AD">
        <w:rPr>
          <w:sz w:val="16"/>
        </w:rPr>
        <w:t xml:space="preserve">Soviet empire. </w:t>
      </w:r>
      <w:r w:rsidRPr="00E864AD">
        <w:rPr>
          <w:rStyle w:val="Emphasis"/>
        </w:rPr>
        <w:t xml:space="preserve">Meanwhile, </w:t>
      </w:r>
      <w:r w:rsidRPr="00387035">
        <w:rPr>
          <w:rStyle w:val="Emphasis"/>
          <w:highlight w:val="green"/>
        </w:rPr>
        <w:t>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w:t>
      </w:r>
      <w:r w:rsidRPr="00E864AD">
        <w:rPr>
          <w:rStyle w:val="Emphasis"/>
        </w:rPr>
        <w:t>’s</w:t>
      </w:r>
      <w:r w:rsidRPr="00E864AD">
        <w:rPr>
          <w:rStyle w:val="StyleUnderline"/>
        </w:rPr>
        <w:t xml:space="preserve"> authoritarian </w:t>
      </w:r>
      <w:r w:rsidRPr="00E864AD">
        <w:rPr>
          <w:rStyle w:val="Emphasis"/>
        </w:rPr>
        <w:t>rulers</w:t>
      </w:r>
      <w:r w:rsidRPr="00E864AD">
        <w:rPr>
          <w:sz w:val="16"/>
        </w:rPr>
        <w:t xml:space="preserve">. </w:t>
      </w:r>
      <w:proofErr w:type="gramStart"/>
      <w:r w:rsidRPr="00E864AD">
        <w:rPr>
          <w:sz w:val="16"/>
        </w:rPr>
        <w:t>Despite</w:t>
      </w:r>
      <w:r w:rsidRPr="008A4586">
        <w:rPr>
          <w:sz w:val="16"/>
        </w:rPr>
        <w:t xml:space="preserve"> the fact that</w:t>
      </w:r>
      <w:proofErr w:type="gramEnd"/>
      <w:r w:rsidRPr="008A4586">
        <w:rPr>
          <w:sz w:val="16"/>
        </w:rPr>
        <w:t xml:space="preserve"> many in the policy and intelligence communities understand exactly what China is doing and have been trying to alert leadership, </w:t>
      </w:r>
      <w:r w:rsidRPr="00F14714">
        <w:rPr>
          <w:rStyle w:val="Emphasis"/>
          <w:highlight w:val="green"/>
        </w:rPr>
        <w:t xml:space="preserve">Air Force </w:t>
      </w:r>
      <w:r w:rsidRPr="00E864AD">
        <w:rPr>
          <w:rStyle w:val="Emphasis"/>
        </w:rPr>
        <w:t>leadership</w:t>
      </w:r>
      <w:r w:rsidRPr="00E864AD">
        <w:rPr>
          <w:rStyle w:val="StyleUnderline"/>
        </w:rPr>
        <w:t xml:space="preserve"> has</w:t>
      </w:r>
      <w:r w:rsidRPr="00387035">
        <w:rPr>
          <w:rStyle w:val="StyleUnderline"/>
        </w:rPr>
        <w:t xml:space="preserve">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w:t>
      </w:r>
      <w:proofErr w:type="gramStart"/>
      <w:r w:rsidRPr="008A4586">
        <w:rPr>
          <w:sz w:val="16"/>
        </w:rPr>
        <w:t>actually won</w:t>
      </w:r>
      <w:proofErr w:type="gramEnd"/>
      <w:r w:rsidRPr="008A4586">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w:t>
      </w:r>
      <w:proofErr w:type="spellStart"/>
      <w:r w:rsidRPr="008A4586">
        <w:rPr>
          <w:sz w:val="16"/>
        </w:rPr>
        <w:t>cislunar</w:t>
      </w:r>
      <w:proofErr w:type="spellEnd"/>
      <w:r w:rsidRPr="008A4586">
        <w:rPr>
          <w:sz w:val="16"/>
        </w:rPr>
        <w:t xml:space="preserve">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w:t>
      </w:r>
      <w:r w:rsidRPr="00E864AD">
        <w:rPr>
          <w:rStyle w:val="Emphasis"/>
          <w:bdr w:val="single" w:sz="18" w:space="0" w:color="auto"/>
        </w:rPr>
        <w:t>impending</w:t>
      </w:r>
      <w:r w:rsidRPr="00F14714">
        <w:rPr>
          <w:rStyle w:val="Emphasis"/>
          <w:highlight w:val="green"/>
          <w:bdr w:val="single" w:sz="18" w:space="0" w:color="auto"/>
        </w:rPr>
        <w:t xml:space="preserve"> dominance will neutralize U.S. geopolitical power </w:t>
      </w:r>
      <w:r w:rsidRPr="00E864AD">
        <w:rPr>
          <w:rStyle w:val="Emphasis"/>
        </w:rPr>
        <w:t xml:space="preserve">by allowing Beijing to </w:t>
      </w:r>
      <w:r w:rsidRPr="00F14714">
        <w:rPr>
          <w:rStyle w:val="Emphasis"/>
          <w:highlight w:val="green"/>
        </w:rPr>
        <w:t xml:space="preserve">control global information flows from </w:t>
      </w:r>
      <w:r w:rsidRPr="00E864AD">
        <w:rPr>
          <w:rStyle w:val="Emphasis"/>
        </w:rPr>
        <w:t xml:space="preserve">the high ground of </w:t>
      </w:r>
      <w:r w:rsidRPr="00F14714">
        <w:rPr>
          <w:rStyle w:val="Emphasis"/>
          <w:highlight w:val="green"/>
        </w:rPr>
        <w:t>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w:t>
      </w:r>
      <w:r w:rsidRPr="00FD1E9F">
        <w:rPr>
          <w:rStyle w:val="StyleUnderline"/>
        </w:rPr>
        <w:t xml:space="preserve">such </w:t>
      </w:r>
      <w:r w:rsidRPr="00FD1E9F">
        <w:rPr>
          <w:rStyle w:val="Emphasis"/>
        </w:rPr>
        <w:t>orbital power stations</w:t>
      </w:r>
      <w:r w:rsidRPr="00FD1E9F">
        <w:rPr>
          <w:rStyle w:val="StyleUnderline"/>
        </w:rPr>
        <w:t xml:space="preserve"> have dual use potential and, if properly designed, could serve as powerful offensive weapons platforms. China’s first step in this process is to conquer the growing small space launch market. </w:t>
      </w:r>
      <w:r w:rsidRPr="00FD1E9F">
        <w:rPr>
          <w:sz w:val="16"/>
        </w:rPr>
        <w:t>Beijing</w:t>
      </w:r>
      <w:r w:rsidRPr="008A4586">
        <w:rPr>
          <w:sz w:val="16"/>
        </w:rPr>
        <w:t xml:space="preserve">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05D52">
        <w:rPr>
          <w:rStyle w:val="Emphasis"/>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 xml:space="preserve">securing a better </w:t>
      </w:r>
      <w:r w:rsidRPr="00E864AD">
        <w:rPr>
          <w:rStyle w:val="Emphasis"/>
          <w:bdr w:val="single" w:sz="18" w:space="0" w:color="auto"/>
        </w:rPr>
        <w:t>economic</w:t>
      </w:r>
      <w:r w:rsidRPr="008A4586">
        <w:rPr>
          <w:rStyle w:val="Emphasis"/>
          <w:highlight w:val="green"/>
          <w:bdr w:val="single" w:sz="18" w:space="0" w:color="auto"/>
        </w:rPr>
        <w:t xml:space="preserve"> future</w:t>
      </w:r>
      <w:r w:rsidRPr="008A4586">
        <w:rPr>
          <w:rStyle w:val="Emphasis"/>
          <w:bdr w:val="single" w:sz="18" w:space="0" w:color="auto"/>
        </w:rPr>
        <w:t xml:space="preserve"> </w:t>
      </w:r>
      <w:r w:rsidRPr="00D00C24">
        <w:rPr>
          <w:rStyle w:val="StyleUnderline"/>
        </w:rPr>
        <w:t>for the nation and the world.</w:t>
      </w:r>
    </w:p>
    <w:p w14:paraId="0652FAE4" w14:textId="77777777" w:rsidR="00E909B3" w:rsidRPr="008A4586" w:rsidRDefault="00E909B3" w:rsidP="00E909B3">
      <w:pPr>
        <w:pStyle w:val="Heading4"/>
      </w:pPr>
      <w:r>
        <w:t xml:space="preserve">Hegemony solves </w:t>
      </w:r>
      <w:r>
        <w:rPr>
          <w:u w:val="single"/>
        </w:rPr>
        <w:t>Extinction</w:t>
      </w:r>
      <w:r>
        <w:t>.</w:t>
      </w:r>
    </w:p>
    <w:p w14:paraId="386FAA16" w14:textId="77777777" w:rsidR="00E909B3" w:rsidRPr="005761B6" w:rsidRDefault="00E909B3" w:rsidP="00E909B3">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10"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2EDCDCBE" w14:textId="77777777" w:rsidR="00E909B3" w:rsidRDefault="00E909B3" w:rsidP="00E909B3">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 xml:space="preserve">deep, worldwide transformations </w:t>
      </w:r>
      <w:r w:rsidRPr="00737DAD">
        <w:rPr>
          <w:rStyle w:val="Emphasis"/>
        </w:rPr>
        <w:t>unleashed by the forces of science, technology, and industrialism,</w:t>
      </w:r>
      <w:r w:rsidRPr="00737DAD">
        <w:rPr>
          <w:rStyle w:val="StyleUnderline"/>
        </w:rPr>
        <w:t xml:space="preserve"> or wh</w:t>
      </w:r>
      <w:r w:rsidRPr="005761B6">
        <w:rPr>
          <w:rStyle w:val="StyleUnderline"/>
        </w:rPr>
        <w:t xml:space="preserve">at the sociologist Ernest </w:t>
      </w:r>
      <w:proofErr w:type="spellStart"/>
      <w:r w:rsidRPr="005761B6">
        <w:rPr>
          <w:rStyle w:val="StyleUnderline"/>
        </w:rPr>
        <w:t>Gellner</w:t>
      </w:r>
      <w:proofErr w:type="spellEnd"/>
      <w:r w:rsidRPr="005761B6">
        <w:rPr>
          <w:rStyle w:val="StyleUnderline"/>
        </w:rPr>
        <w:t xml:space="preserve">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proofErr w:type="gramStart"/>
      <w:r w:rsidRPr="005761B6">
        <w:rPr>
          <w:rStyle w:val="StyleUnderline"/>
        </w:rPr>
        <w:t>So</w:t>
      </w:r>
      <w:proofErr w:type="gramEnd"/>
      <w:r w:rsidRPr="005761B6">
        <w:rPr>
          <w:rStyle w:val="StyleUnderline"/>
        </w:rPr>
        <w:t xml:space="preserve">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w:t>
      </w:r>
      <w:proofErr w:type="gramStart"/>
      <w:r w:rsidRPr="00FC095F">
        <w:rPr>
          <w:rStyle w:val="Emphasis"/>
        </w:rPr>
        <w:t>have to</w:t>
      </w:r>
      <w:proofErr w:type="gramEnd"/>
      <w:r w:rsidRPr="00FC095F">
        <w:rPr>
          <w:rStyle w:val="Emphasis"/>
        </w:rPr>
        <w:t xml:space="preserve">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w:t>
      </w:r>
      <w:r w:rsidRPr="00D320D2">
        <w:rPr>
          <w:rStyle w:val="Emphasis"/>
        </w:rPr>
        <w:t>its</w:t>
      </w:r>
      <w:r w:rsidRPr="00F20FFF">
        <w:rPr>
          <w:rStyle w:val="Emphasis"/>
          <w:highlight w:val="green"/>
        </w:rPr>
        <w:t xml:space="preserve">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 xml:space="preserve">build up their </w:t>
      </w:r>
      <w:r w:rsidRPr="00E864AD">
        <w:rPr>
          <w:rStyle w:val="StyleUnderline"/>
        </w:rPr>
        <w:t>conventional or even</w:t>
      </w:r>
      <w:r w:rsidRPr="005761B6">
        <w:rPr>
          <w:rStyle w:val="StyleUnderline"/>
        </w:rPr>
        <w:t xml:space="preserve">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w:t>
      </w:r>
      <w:r w:rsidRPr="003727E3">
        <w:rPr>
          <w:rStyle w:val="StyleUnderline"/>
        </w:rPr>
        <w:t xml:space="preserve">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6A0D3B30" w14:textId="77777777" w:rsidR="00E909B3" w:rsidRDefault="00E909B3" w:rsidP="00E909B3">
      <w:pPr>
        <w:pStyle w:val="Heading4"/>
      </w:pPr>
      <w:r>
        <w:t>Specifically, solves Nuclear War – shift causes Transition Wars.</w:t>
      </w:r>
    </w:p>
    <w:p w14:paraId="18A49C4C" w14:textId="77777777" w:rsidR="00E909B3" w:rsidRPr="0027722A" w:rsidRDefault="00E909B3" w:rsidP="00E909B3">
      <w:proofErr w:type="spellStart"/>
      <w:r w:rsidRPr="0027722A">
        <w:rPr>
          <w:rStyle w:val="Style13ptBold"/>
        </w:rPr>
        <w:t>Khalizad</w:t>
      </w:r>
      <w:proofErr w:type="spellEnd"/>
      <w:r w:rsidRPr="0027722A">
        <w:rPr>
          <w:rStyle w:val="Style13ptBold"/>
        </w:rPr>
        <w:t xml:space="preserve"> 16</w:t>
      </w:r>
      <w:r>
        <w:t xml:space="preserve"> </w:t>
      </w:r>
      <w:proofErr w:type="spellStart"/>
      <w:r>
        <w:t>Zalmay</w:t>
      </w:r>
      <w:proofErr w:type="spellEnd"/>
      <w:r>
        <w:t xml:space="preserve"> </w:t>
      </w:r>
      <w:proofErr w:type="spellStart"/>
      <w:r>
        <w:t>Khalizad</w:t>
      </w:r>
      <w:proofErr w:type="spellEnd"/>
      <w:r>
        <w:t xml:space="preserve"> 3-23-2016 “4 Lessons about America's Role in the World” http://nationalinterest.org/feature/4-lessons-about-americas-role-the-world-15574?page=show (former U.S. ambassador to the United Nations, counselor at the CSIS)//Elmer</w:t>
      </w:r>
    </w:p>
    <w:p w14:paraId="7E0CCCBF" w14:textId="77777777" w:rsidR="00E909B3" w:rsidRPr="00AD34F0" w:rsidRDefault="00E909B3" w:rsidP="00E909B3">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proofErr w:type="spellStart"/>
      <w:r w:rsidRPr="004274D0">
        <w:rPr>
          <w:rStyle w:val="StyleUnderline"/>
          <w:highlight w:val="green"/>
        </w:rPr>
        <w:t>Multipolarity</w:t>
      </w:r>
      <w:proofErr w:type="spellEnd"/>
      <w:r w:rsidRPr="004274D0">
        <w:rPr>
          <w:rStyle w:val="StyleUnderline"/>
          <w:highlight w:val="green"/>
        </w:rPr>
        <w:t xml:space="preserve"> led to</w:t>
      </w:r>
      <w:r w:rsidRPr="0027722A">
        <w:rPr>
          <w:rStyle w:val="StyleUnderline"/>
        </w:rPr>
        <w:t xml:space="preserve"> two </w:t>
      </w:r>
      <w:r w:rsidRPr="004274D0">
        <w:rPr>
          <w:rStyle w:val="StyleUnderline"/>
          <w:bCs/>
          <w:highlight w:val="green"/>
        </w:rPr>
        <w:t>world wars</w:t>
      </w:r>
      <w:r w:rsidRPr="0027722A">
        <w:rPr>
          <w:rStyle w:val="StyleUnderline"/>
          <w:bCs/>
        </w:rPr>
        <w:t xml:space="preserve"> and </w:t>
      </w:r>
      <w:r w:rsidRPr="004274D0">
        <w:rPr>
          <w:rStyle w:val="StyleUnderline"/>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capabilities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China, Russia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Europe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4C17C3FB" w14:textId="77777777" w:rsidR="00E909B3" w:rsidRPr="00E864AD" w:rsidRDefault="00E909B3" w:rsidP="00E909B3"/>
    <w:p w14:paraId="46C6531E" w14:textId="10D61AAF" w:rsidR="00E909B3" w:rsidRDefault="00FD1E9F" w:rsidP="00E909B3">
      <w:pPr>
        <w:pStyle w:val="Heading1"/>
      </w:pPr>
      <w:r>
        <w:t>4</w:t>
      </w:r>
    </w:p>
    <w:p w14:paraId="416F850F" w14:textId="77777777" w:rsidR="00E909B3" w:rsidRDefault="00E909B3" w:rsidP="00E909B3">
      <w:pPr>
        <w:pStyle w:val="Heading4"/>
      </w:pPr>
      <w:r>
        <w:t xml:space="preserve">Text – Private Appropriation of Outer Space except for Space Elevators is Unjust. </w:t>
      </w:r>
    </w:p>
    <w:p w14:paraId="6E505E26" w14:textId="77777777" w:rsidR="00E909B3" w:rsidRDefault="00E909B3" w:rsidP="00E909B3">
      <w:pPr>
        <w:pStyle w:val="Heading4"/>
      </w:pPr>
      <w:r>
        <w:t xml:space="preserve">Space Elevators constitute Appropriation – they impede orbits. </w:t>
      </w:r>
    </w:p>
    <w:p w14:paraId="1C38BF82" w14:textId="77777777" w:rsidR="00E909B3" w:rsidRPr="005F1160" w:rsidRDefault="00E909B3" w:rsidP="00E909B3">
      <w:proofErr w:type="spellStart"/>
      <w:r w:rsidRPr="005F1160">
        <w:rPr>
          <w:rStyle w:val="Style13ptBold"/>
        </w:rPr>
        <w:t>Matignon</w:t>
      </w:r>
      <w:proofErr w:type="spellEnd"/>
      <w:r w:rsidRPr="005F1160">
        <w:rPr>
          <w:rStyle w:val="Style13ptBold"/>
        </w:rPr>
        <w:t xml:space="preserve"> 19</w:t>
      </w:r>
      <w:r>
        <w:t xml:space="preserve"> </w:t>
      </w:r>
      <w:r w:rsidRPr="005F1160">
        <w:t xml:space="preserve">Louis de </w:t>
      </w:r>
      <w:proofErr w:type="spellStart"/>
      <w:r w:rsidRPr="005F1160">
        <w:t>Gouyon</w:t>
      </w:r>
      <w:proofErr w:type="spellEnd"/>
      <w:r w:rsidRPr="005F1160">
        <w:t xml:space="preserve"> </w:t>
      </w:r>
      <w:proofErr w:type="spellStart"/>
      <w:r w:rsidRPr="005F1160">
        <w:t>Matignon</w:t>
      </w:r>
      <w:proofErr w:type="spellEnd"/>
      <w:r>
        <w:t xml:space="preserve"> </w:t>
      </w:r>
      <w:r w:rsidRPr="005F1160">
        <w:t>3-3-2019 "LEGAL ASPECTS OF THE SPACE ELEVATOR TRANSPORTATION SYSTEM"</w:t>
      </w:r>
      <w:r>
        <w:t xml:space="preserve"> </w:t>
      </w:r>
      <w:hyperlink r:id="rId11"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w:t>
      </w:r>
      <w:proofErr w:type="spellStart"/>
      <w:r>
        <w:t>Panthéon</w:t>
      </w:r>
      <w:proofErr w:type="spellEnd"/>
      <w:r>
        <w:t xml:space="preserve">-Sorbonne,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4817A0B0" w14:textId="77777777" w:rsidR="00E909B3" w:rsidRPr="00C71C98" w:rsidRDefault="00E909B3" w:rsidP="00E909B3">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4D7C5E32" w14:textId="77777777" w:rsidR="00E909B3" w:rsidRDefault="00E909B3" w:rsidP="00E909B3">
      <w:pPr>
        <w:pStyle w:val="Heading4"/>
      </w:pPr>
      <w:r>
        <w:t xml:space="preserve">Private Companies are pursuing Space Elevators. </w:t>
      </w:r>
    </w:p>
    <w:p w14:paraId="37369156" w14:textId="77777777" w:rsidR="00E909B3" w:rsidRPr="005F1160" w:rsidRDefault="00E909B3" w:rsidP="00E909B3">
      <w:proofErr w:type="spellStart"/>
      <w:r w:rsidRPr="005F1160">
        <w:rPr>
          <w:rStyle w:val="Style13ptBold"/>
        </w:rPr>
        <w:t>Alfano</w:t>
      </w:r>
      <w:proofErr w:type="spellEnd"/>
      <w:r w:rsidRPr="005F1160">
        <w:rPr>
          <w:rStyle w:val="Style13ptBold"/>
        </w:rPr>
        <w:t xml:space="preserve"> 15</w:t>
      </w:r>
      <w:r>
        <w:t xml:space="preserve"> Andrea </w:t>
      </w:r>
      <w:proofErr w:type="spellStart"/>
      <w:r>
        <w:t>Alfano</w:t>
      </w:r>
      <w:proofErr w:type="spellEnd"/>
      <w:r>
        <w:t xml:space="preserve"> 8-18-2015 “</w:t>
      </w:r>
      <w:r w:rsidRPr="005F1160">
        <w:t xml:space="preserve">All </w:t>
      </w:r>
      <w:proofErr w:type="gramStart"/>
      <w:r w:rsidRPr="005F1160">
        <w:t>Of</w:t>
      </w:r>
      <w:proofErr w:type="gramEnd"/>
      <w:r w:rsidRPr="005F1160">
        <w:t xml:space="preserve"> </w:t>
      </w:r>
      <w:r w:rsidRPr="00001B27">
        <w:rPr>
          <w:rStyle w:val="Emphasis"/>
          <w:highlight w:val="green"/>
          <w:bdr w:val="single" w:sz="18" w:space="0" w:color="auto"/>
        </w:rPr>
        <w:t>These Companies Are Working On A Space Elevator</w:t>
      </w:r>
      <w:r>
        <w:t xml:space="preserve">” </w:t>
      </w:r>
      <w:hyperlink r:id="rId12" w:history="1">
        <w:r w:rsidRPr="00473E10">
          <w:rPr>
            <w:rStyle w:val="Hyperlink"/>
          </w:rPr>
          <w:t>https://www.techtimes.com/articles/77612/20150818/companies-working-space-elevator.htm</w:t>
        </w:r>
      </w:hyperlink>
      <w:r>
        <w:t xml:space="preserve"> (Writer at the Tech Times)//Elmer </w:t>
      </w:r>
    </w:p>
    <w:p w14:paraId="43725CAB" w14:textId="77777777" w:rsidR="00E909B3" w:rsidRPr="00C71C98" w:rsidRDefault="00E909B3" w:rsidP="00E909B3">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w:t>
      </w:r>
      <w:proofErr w:type="gramStart"/>
      <w:r w:rsidRPr="00C71C98">
        <w:rPr>
          <w:rStyle w:val="StyleUnderline"/>
        </w:rPr>
        <w:t>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plans, but stuck to the Earth instead of to the moon</w:t>
      </w:r>
      <w:r w:rsidRPr="00C71C98">
        <w:rPr>
          <w:sz w:val="16"/>
        </w:rPr>
        <w:t>.</w:t>
      </w:r>
    </w:p>
    <w:p w14:paraId="1559F074" w14:textId="77777777" w:rsidR="00E909B3" w:rsidRPr="00001B27" w:rsidRDefault="00E909B3" w:rsidP="00E909B3">
      <w:pPr>
        <w:pStyle w:val="Heading4"/>
      </w:pPr>
      <w:r>
        <w:t xml:space="preserve">Regardless of completion, Elevators spur </w:t>
      </w:r>
      <w:r>
        <w:rPr>
          <w:u w:val="single"/>
        </w:rPr>
        <w:t>investment</w:t>
      </w:r>
      <w:r>
        <w:t xml:space="preserve"> in Nanotechnology</w:t>
      </w:r>
    </w:p>
    <w:p w14:paraId="366A4DEF" w14:textId="77777777" w:rsidR="00E909B3" w:rsidRDefault="00E909B3" w:rsidP="00E909B3">
      <w:r>
        <w:t xml:space="preserve">Liam </w:t>
      </w:r>
      <w:r w:rsidRPr="006F17E7">
        <w:rPr>
          <w:rStyle w:val="Style13ptBold"/>
        </w:rPr>
        <w:t>O’Brien 16</w:t>
      </w:r>
      <w:r>
        <w:t>. University of Wollongong. 07/2016. “Nanotechnology in Space.” Young Scientists Journal; Canterbury, no. 19, p. 22.</w:t>
      </w:r>
    </w:p>
    <w:p w14:paraId="273CA1B8" w14:textId="77777777" w:rsidR="00E909B3" w:rsidRDefault="00E909B3" w:rsidP="00E909B3">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w:t>
      </w:r>
      <w:proofErr w:type="gramStart"/>
      <w:r w:rsidRPr="00F84047">
        <w:rPr>
          <w:sz w:val="16"/>
        </w:rPr>
        <w:t>a distance of 100 000</w:t>
      </w:r>
      <w:proofErr w:type="gramEnd"/>
      <w:r w:rsidRPr="00F84047">
        <w:rPr>
          <w:sz w:val="16"/>
        </w:rPr>
        <w:t xml:space="preserve">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5C14C5CA" w14:textId="77777777" w:rsidR="00E909B3" w:rsidRDefault="00E909B3" w:rsidP="00E909B3">
      <w:pPr>
        <w:pStyle w:val="Heading4"/>
      </w:pPr>
      <w:r>
        <w:t xml:space="preserve">Nano tech solves warming </w:t>
      </w:r>
    </w:p>
    <w:p w14:paraId="23F4CE32" w14:textId="77777777" w:rsidR="00E909B3" w:rsidRDefault="00E909B3" w:rsidP="00E909B3">
      <w:r>
        <w:t xml:space="preserve"> </w:t>
      </w:r>
      <w:proofErr w:type="spellStart"/>
      <w:r>
        <w:t>Bhavya</w:t>
      </w:r>
      <w:proofErr w:type="spellEnd"/>
      <w:r>
        <w:t xml:space="preserve"> </w:t>
      </w:r>
      <w:proofErr w:type="spellStart"/>
      <w:r w:rsidRPr="00DE0A93">
        <w:rPr>
          <w:rStyle w:val="Style13ptBold"/>
        </w:rPr>
        <w:t>Khullar</w:t>
      </w:r>
      <w:proofErr w:type="spellEnd"/>
      <w:r>
        <w:t>. September 4, 20</w:t>
      </w:r>
      <w:r w:rsidRPr="00DE0A93">
        <w:rPr>
          <w:rStyle w:val="Style13ptBold"/>
        </w:rPr>
        <w:t>17</w:t>
      </w:r>
      <w:r>
        <w:t>. Nanomaterials Could Combat Climate Change and Reduce Pollution. https://www.scientificamerican.com/article/nanomaterials-could-combat-climate-change-and-reduce-pollution/</w:t>
      </w:r>
    </w:p>
    <w:p w14:paraId="019718A7" w14:textId="77777777" w:rsidR="00E909B3" w:rsidRPr="00001B27" w:rsidRDefault="00E909B3" w:rsidP="00E909B3">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thousands of </w:t>
      </w:r>
      <w:proofErr w:type="gramStart"/>
      <w:r w:rsidRPr="00DE0A93">
        <w:rPr>
          <w:rStyle w:val="StyleUnderline"/>
        </w:rPr>
        <w:t>times</w:t>
      </w:r>
      <w:proofErr w:type="gramEnd"/>
      <w:r w:rsidRPr="00DE0A93">
        <w:rPr>
          <w:rStyle w:val="StyleUnderline"/>
        </w:rPr>
        <w:t xml:space="preserve">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w:t>
      </w:r>
      <w:proofErr w:type="gramStart"/>
      <w:r w:rsidRPr="00001B27">
        <w:rPr>
          <w:sz w:val="16"/>
        </w:rPr>
        <w:t>have to</w:t>
      </w:r>
      <w:proofErr w:type="gramEnd"/>
      <w:r w:rsidRPr="00001B27">
        <w:rPr>
          <w:sz w:val="16"/>
        </w:rPr>
        <w:t xml:space="preserve"> become economical for commercialization and better to replace present-day technologies completely,” says </w:t>
      </w:r>
      <w:hyperlink r:id="rId13" w:history="1">
        <w:proofErr w:type="spellStart"/>
        <w:r w:rsidRPr="00001B27">
          <w:rPr>
            <w:rStyle w:val="Hyperlink"/>
            <w:sz w:val="16"/>
          </w:rPr>
          <w:t>Arun</w:t>
        </w:r>
        <w:proofErr w:type="spellEnd"/>
        <w:r w:rsidRPr="00001B27">
          <w:rPr>
            <w:rStyle w:val="Hyperlink"/>
            <w:sz w:val="16"/>
          </w:rPr>
          <w:t xml:space="preserve">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w:t>
      </w:r>
      <w:proofErr w:type="gramStart"/>
      <w:r w:rsidRPr="00001B27">
        <w:rPr>
          <w:sz w:val="16"/>
        </w:rPr>
        <w:t>a large number of</w:t>
      </w:r>
      <w:proofErr w:type="gramEnd"/>
      <w:r w:rsidRPr="00001B27">
        <w:rPr>
          <w:sz w:val="16"/>
        </w:rPr>
        <w:t xml:space="preserve"> sites on their 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w:t>
      </w:r>
      <w:proofErr w:type="gramStart"/>
      <w:r w:rsidRPr="00001B27">
        <w:rPr>
          <w:sz w:val="16"/>
        </w:rPr>
        <w:t>has to</w:t>
      </w:r>
      <w:proofErr w:type="gramEnd"/>
      <w:r w:rsidRPr="00001B27">
        <w:rPr>
          <w:sz w:val="16"/>
        </w:rPr>
        <w:t xml:space="preserve">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w:t>
      </w:r>
      <w:proofErr w:type="spellStart"/>
      <w:r w:rsidRPr="00001B27">
        <w:rPr>
          <w:sz w:val="16"/>
        </w:rPr>
        <w:t>Ajayan</w:t>
      </w:r>
      <w:proofErr w:type="spellEnd"/>
      <w:r w:rsidRPr="00001B27">
        <w:rPr>
          <w:sz w:val="16"/>
        </w:rPr>
        <w:t xml:space="preserve">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1C9972E5" w14:textId="77777777" w:rsidR="00E909B3" w:rsidRDefault="00E909B3" w:rsidP="00E909B3">
      <w:pPr>
        <w:pStyle w:val="Heading4"/>
        <w:rPr>
          <w:rFonts w:cs="Times New Roman"/>
        </w:rPr>
      </w:pPr>
      <w:r>
        <w:rPr>
          <w:rFonts w:cs="Times New Roman"/>
        </w:rPr>
        <w:t>Warming causes Extinction</w:t>
      </w:r>
    </w:p>
    <w:p w14:paraId="45D985D2" w14:textId="77777777" w:rsidR="00E909B3" w:rsidRPr="00601C82" w:rsidRDefault="00E909B3" w:rsidP="00E909B3">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4EFAB55" w14:textId="03416B4E" w:rsidR="00E909B3" w:rsidRDefault="00E909B3" w:rsidP="00E909B3">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w:t>
      </w:r>
      <w:proofErr w:type="gramStart"/>
      <w:r w:rsidRPr="00D5251F">
        <w:rPr>
          <w:rFonts w:asciiTheme="minorHAnsi" w:hAnsiTheme="minorHAnsi" w:cstheme="minorHAnsi"/>
          <w:sz w:val="16"/>
        </w:rPr>
        <w:t>assessment</w:t>
      </w:r>
      <w:proofErr w:type="gramEnd"/>
      <w:r w:rsidRPr="00D5251F">
        <w:rPr>
          <w:rFonts w:asciiTheme="minorHAnsi" w:hAnsiTheme="minorHAnsi" w:cstheme="minorHAnsi"/>
          <w:sz w:val="16"/>
        </w:rPr>
        <w:t xml:space="preserve"> do not represent existential risks. </w:t>
      </w:r>
      <w:r w:rsidRPr="00D5251F">
        <w:rPr>
          <w:rFonts w:asciiTheme="minorHAnsi" w:hAnsiTheme="minorHAnsi" w:cstheme="minorHAnsi"/>
          <w:sz w:val="24"/>
          <w:u w:val="single"/>
        </w:rPr>
        <w:t>However, the three remaining boundaries (</w:t>
      </w:r>
      <w:r w:rsidRPr="00001B27">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001B27">
        <w:rPr>
          <w:rFonts w:asciiTheme="minorHAnsi" w:hAnsiTheme="minorHAnsi" w:cstheme="minorHAnsi"/>
          <w:b/>
          <w:sz w:val="24"/>
          <w:highlight w:val="green"/>
          <w:u w:val="single"/>
        </w:rPr>
        <w:t>freshwater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001B27">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001B27">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001B27">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001B27">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001B27">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001B27">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001B27">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001B27">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evaporation and reduced groundwater recharge. </w:t>
      </w:r>
      <w:r w:rsidRPr="00001B27">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001B27">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w:t>
      </w:r>
      <w:proofErr w:type="gramStart"/>
      <w:r w:rsidRPr="00D5251F">
        <w:rPr>
          <w:rFonts w:asciiTheme="minorHAnsi" w:hAnsiTheme="minorHAnsi" w:cstheme="minorHAnsi"/>
          <w:sz w:val="16"/>
        </w:rPr>
        <w:t>by definition “</w:t>
      </w:r>
      <w:proofErr w:type="gramEnd"/>
      <w:r w:rsidRPr="00D5251F">
        <w:rPr>
          <w:rFonts w:asciiTheme="minorHAnsi" w:hAnsiTheme="minorHAnsi" w:cstheme="minorHAnsi"/>
          <w:sz w:val="16"/>
        </w:rPr>
        <w:t>rare” (once every hundred years), and changes in their likelihood are challenging to detect because of their rarity, but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ingenious, and </w:t>
      </w:r>
      <w:r w:rsidRPr="00001B27">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001B27">
        <w:rPr>
          <w:rFonts w:asciiTheme="minorHAnsi" w:hAnsiTheme="minorHAnsi" w:cstheme="minorHAnsi"/>
          <w:b/>
          <w:sz w:val="24"/>
          <w:highlight w:val="green"/>
          <w:u w:val="single"/>
        </w:rPr>
        <w:t>throughout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001B27">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001B27">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001B27">
        <w:rPr>
          <w:rFonts w:asciiTheme="minorHAnsi" w:hAnsiTheme="minorHAnsi" w:cstheme="minorHAnsi"/>
          <w:b/>
          <w:sz w:val="24"/>
          <w:highlight w:val="green"/>
          <w:u w:val="single"/>
        </w:rPr>
        <w:t>stories</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001B27">
        <w:rPr>
          <w:rFonts w:asciiTheme="minorHAnsi" w:hAnsiTheme="minorHAnsi" w:cstheme="minorHAnsi"/>
          <w:b/>
          <w:sz w:val="24"/>
          <w:highlight w:val="green"/>
          <w:u w:val="single"/>
        </w:rPr>
        <w:t>successfully</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addressing</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001B27">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001B27">
        <w:rPr>
          <w:rFonts w:asciiTheme="minorHAnsi" w:hAnsiTheme="minorHAnsi" w:cstheme="minorHAnsi"/>
          <w:sz w:val="24"/>
          <w:highlight w:val="green"/>
          <w:u w:val="single"/>
        </w:rPr>
        <w:t>c</w:t>
      </w:r>
      <w:r w:rsidRPr="00001B27">
        <w:rPr>
          <w:rFonts w:asciiTheme="minorHAnsi" w:hAnsiTheme="minorHAnsi" w:cstheme="minorHAnsi"/>
          <w:b/>
          <w:sz w:val="24"/>
          <w:highlight w:val="green"/>
          <w:u w:val="single"/>
        </w:rPr>
        <w:t>hallenges that are</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001B27">
        <w:rPr>
          <w:rFonts w:asciiTheme="minorHAnsi" w:hAnsiTheme="minorHAnsi" w:cstheme="minorHAnsi"/>
          <w:b/>
          <w:sz w:val="24"/>
          <w:highlight w:val="green"/>
          <w:u w:val="single"/>
        </w:rPr>
        <w:t>linear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001B27">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w:t>
      </w:r>
    </w:p>
    <w:p w14:paraId="398CBC8A" w14:textId="77777777" w:rsidR="00E909B3" w:rsidRDefault="00E909B3" w:rsidP="00E909B3">
      <w:pPr>
        <w:pStyle w:val="Heading4"/>
      </w:pPr>
      <w:r>
        <w:t>Space Elevators solve Space Debris – reduces Rocket Launches</w:t>
      </w:r>
    </w:p>
    <w:p w14:paraId="6729B9BF" w14:textId="77777777" w:rsidR="00E909B3" w:rsidRPr="000E7582" w:rsidRDefault="00E909B3" w:rsidP="00E909B3">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46C7B665" w14:textId="77777777" w:rsidR="00E909B3" w:rsidRDefault="00E909B3" w:rsidP="00E909B3">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w:t>
      </w:r>
      <w:proofErr w:type="gramStart"/>
      <w:r w:rsidRPr="00193A76">
        <w:rPr>
          <w:rStyle w:val="StyleUnderline"/>
        </w:rPr>
        <w:t>These pose</w:t>
      </w:r>
      <w:proofErr w:type="gramEnd"/>
      <w:r w:rsidRPr="00193A76">
        <w:rPr>
          <w:rStyle w:val="StyleUnderline"/>
        </w:rPr>
        <w:t xml:space="preserv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r w:rsidRPr="00193A76">
        <w:rPr>
          <w:sz w:val="16"/>
        </w:rPr>
        <w:t xml:space="preserve">The </w:t>
      </w:r>
      <w:proofErr w:type="gramStart"/>
      <w:r w:rsidRPr="00193A76">
        <w:rPr>
          <w:sz w:val="16"/>
        </w:rPr>
        <w:t>vast majority</w:t>
      </w:r>
      <w:proofErr w:type="gramEnd"/>
      <w:r w:rsidRPr="00193A76">
        <w:rPr>
          <w:sz w:val="16"/>
        </w:rPr>
        <w:t xml:space="preserve">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w:t>
      </w:r>
      <w:proofErr w:type="spellStart"/>
      <w:r w:rsidRPr="00193A76">
        <w:rPr>
          <w:sz w:val="16"/>
        </w:rPr>
        <w:t>Fengyun</w:t>
      </w:r>
      <w:proofErr w:type="spellEnd"/>
      <w:r w:rsidRPr="00193A76">
        <w:rPr>
          <w:sz w:val="16"/>
        </w:rPr>
        <w:t xml:space="preserve">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 xml:space="preserve">man-made debris could pose </w:t>
      </w:r>
      <w:r w:rsidRPr="004A7CF1">
        <w:rPr>
          <w:rStyle w:val="StyleUnderline"/>
        </w:rPr>
        <w:t>an</w:t>
      </w:r>
      <w:r w:rsidRPr="004A7CF1">
        <w:rPr>
          <w:sz w:val="16"/>
        </w:rPr>
        <w:t xml:space="preserve"> </w:t>
      </w:r>
      <w:r w:rsidRPr="004A7CF1">
        <w:rPr>
          <w:rStyle w:val="Emphasis"/>
        </w:rPr>
        <w:t>existential risk</w:t>
      </w:r>
      <w:r w:rsidRPr="004A7CF1">
        <w:rPr>
          <w:sz w:val="16"/>
        </w:rPr>
        <w:t xml:space="preserve"> </w:t>
      </w:r>
      <w:r w:rsidRPr="004A7CF1">
        <w:rPr>
          <w:rStyle w:val="StyleUnderline"/>
        </w:rPr>
        <w:t>to</w:t>
      </w:r>
      <w:r w:rsidRPr="004A7CF1">
        <w:rPr>
          <w:sz w:val="16"/>
        </w:rPr>
        <w:t xml:space="preserve"> </w:t>
      </w:r>
      <w:r w:rsidRPr="004A7CF1">
        <w:rPr>
          <w:rStyle w:val="Emphasis"/>
        </w:rPr>
        <w:t>space op</w:t>
      </w:r>
      <w:r w:rsidRPr="004A7CF1">
        <w:rPr>
          <w:rStyle w:val="StyleUnderline"/>
        </w:rPr>
        <w:t>eration</w:t>
      </w:r>
      <w:r w:rsidRPr="004A7CF1">
        <w:rPr>
          <w:rStyle w:val="Emphasis"/>
        </w:rPr>
        <w:t>s</w:t>
      </w:r>
      <w:r w:rsidRPr="004A7CF1">
        <w:rPr>
          <w:sz w:val="16"/>
        </w:rPr>
        <w:t xml:space="preserve">. Kessler and </w:t>
      </w:r>
      <w:proofErr w:type="spellStart"/>
      <w:r w:rsidRPr="004A7CF1">
        <w:rPr>
          <w:sz w:val="16"/>
        </w:rPr>
        <w:t>Cour-Palais</w:t>
      </w:r>
      <w:proofErr w:type="spellEnd"/>
      <w:r w:rsidRPr="004A7CF1">
        <w:rPr>
          <w:sz w:val="16"/>
        </w:rPr>
        <w:t xml:space="preserve">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4A7CF1">
        <w:rPr>
          <w:sz w:val="16"/>
        </w:rPr>
        <w:t>vrei</w:t>
      </w:r>
      <w:proofErr w:type="spellEnd"/>
      <w:r w:rsidRPr="004A7CF1">
        <w:rPr>
          <w:sz w:val="16"/>
        </w:rPr>
        <w:t xml:space="preserve">* and the cross-sectional area </w:t>
      </w:r>
      <w:proofErr w:type="spellStart"/>
      <w:r w:rsidRPr="004A7CF1">
        <w:rPr>
          <w:sz w:val="16"/>
        </w:rPr>
        <w:t>ct</w:t>
      </w:r>
      <w:proofErr w:type="spellEnd"/>
      <w:r w:rsidRPr="004A7CF1">
        <w:rPr>
          <w:sz w:val="16"/>
        </w:rPr>
        <w:t xml:space="preserve">: </w:t>
      </w:r>
      <w:r w:rsidRPr="004A7CF1">
        <w:t xml:space="preserve">[[EQUATION 13.5 OMITTED]] </w:t>
      </w:r>
      <w:r w:rsidRPr="004A7CF1">
        <w:rPr>
          <w:sz w:val="16"/>
        </w:rPr>
        <w:t xml:space="preserve">Each impact increases p without substantially altering </w:t>
      </w:r>
      <w:proofErr w:type="spellStart"/>
      <w:r w:rsidRPr="004A7CF1">
        <w:rPr>
          <w:sz w:val="16"/>
        </w:rPr>
        <w:t>vrel</w:t>
      </w:r>
      <w:proofErr w:type="spellEnd"/>
      <w:r w:rsidRPr="004A7CF1">
        <w:rPr>
          <w:sz w:val="16"/>
        </w:rPr>
        <w:t xml:space="preserve"> or o. </w:t>
      </w:r>
      <w:r w:rsidRPr="004A7CF1">
        <w:rPr>
          <w:rStyle w:val="StyleUnderline"/>
        </w:rPr>
        <w:t>We should</w:t>
      </w:r>
      <w:r w:rsidRPr="004A7CF1">
        <w:rPr>
          <w:sz w:val="16"/>
        </w:rPr>
        <w:t xml:space="preserve"> there- fore </w:t>
      </w:r>
      <w:r w:rsidRPr="004A7CF1">
        <w:rPr>
          <w:rStyle w:val="StyleUnderline"/>
        </w:rPr>
        <w:t>expect the impact rate (and hence the</w:t>
      </w:r>
      <w:r w:rsidRPr="004A7CF1">
        <w:rPr>
          <w:sz w:val="16"/>
        </w:rPr>
        <w:t xml:space="preserve"> </w:t>
      </w:r>
      <w:r w:rsidRPr="004A7CF1">
        <w:rPr>
          <w:rStyle w:val="Emphasis"/>
        </w:rPr>
        <w:t>density of objects</w:t>
      </w:r>
      <w:r w:rsidRPr="004A7CF1">
        <w:rPr>
          <w:sz w:val="16"/>
        </w:rPr>
        <w:t xml:space="preserve">) </w:t>
      </w:r>
      <w:r w:rsidRPr="004A7CF1">
        <w:rPr>
          <w:rStyle w:val="StyleUnderline"/>
        </w:rPr>
        <w:t>to continue</w:t>
      </w:r>
      <w:r w:rsidRPr="004A7CF1">
        <w:rPr>
          <w:sz w:val="16"/>
        </w:rPr>
        <w:t xml:space="preserve"> </w:t>
      </w:r>
      <w:r w:rsidRPr="004A7CF1">
        <w:rPr>
          <w:rStyle w:val="Emphasis"/>
        </w:rPr>
        <w:t>growing</w:t>
      </w:r>
      <w:r w:rsidRPr="004A7CF1">
        <w:rPr>
          <w:sz w:val="16"/>
        </w:rPr>
        <w:t xml:space="preserve"> </w:t>
      </w:r>
      <w:r w:rsidRPr="004A7CF1">
        <w:rPr>
          <w:rStyle w:val="StyleUnderline"/>
        </w:rPr>
        <w:t>at an</w:t>
      </w:r>
      <w:r w:rsidRPr="004A7CF1">
        <w:rPr>
          <w:sz w:val="16"/>
        </w:rPr>
        <w:t xml:space="preserve"> </w:t>
      </w:r>
      <w:r w:rsidRPr="004A7CF1">
        <w:rPr>
          <w:rStyle w:val="Emphasis"/>
        </w:rPr>
        <w:t>ex</w:t>
      </w:r>
      <w:r w:rsidRPr="00193A76">
        <w:rPr>
          <w:rStyle w:val="Emphasis"/>
        </w:rPr>
        <w:t>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Cour-Palais</w:t>
      </w:r>
      <w:proofErr w:type="spellEnd"/>
      <w:r w:rsidRPr="00193A76">
        <w:rPr>
          <w:sz w:val="16"/>
        </w:rPr>
        <w:t xml:space="preserve">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w:t>
      </w:r>
      <w:proofErr w:type="spellStart"/>
      <w:r w:rsidRPr="00193A76">
        <w:rPr>
          <w:rStyle w:val="StyleUnderline"/>
        </w:rPr>
        <w:t>overprediction</w:t>
      </w:r>
      <w:proofErr w:type="spellEnd"/>
      <w:r w:rsidRPr="00193A76">
        <w:rPr>
          <w:rStyle w:val="StyleUnderline"/>
        </w:rPr>
        <w:t xml:space="preserve">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w:t>
      </w:r>
      <w:r w:rsidRPr="004A7CF1">
        <w:rPr>
          <w:rStyle w:val="Emphasis"/>
        </w:rPr>
        <w:t>of a collisional cascade</w:t>
      </w:r>
      <w:r w:rsidRPr="004A7CF1">
        <w:rPr>
          <w:sz w:val="16"/>
        </w:rPr>
        <w:t xml:space="preserve"> (often referred to as Kessler syndrome) </w:t>
      </w:r>
      <w:r w:rsidRPr="004A7CF1">
        <w:rPr>
          <w:rStyle w:val="StyleUnderline"/>
        </w:rPr>
        <w:t>still</w:t>
      </w:r>
      <w:r w:rsidRPr="004A7CF1">
        <w:rPr>
          <w:sz w:val="16"/>
        </w:rPr>
        <w:t xml:space="preserve"> </w:t>
      </w:r>
      <w:r w:rsidRPr="004A7CF1">
        <w:rPr>
          <w:rStyle w:val="Emphasis"/>
        </w:rPr>
        <w:t>looms over</w:t>
      </w:r>
      <w:r w:rsidRPr="00193A76">
        <w:rPr>
          <w:rStyle w:val="Emphasis"/>
        </w:rPr>
        <w:t xml:space="preserve">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xml:space="preserve">, </w:t>
      </w:r>
      <w:r w:rsidRPr="004A7CF1">
        <w:rPr>
          <w:rStyle w:val="StyleUnderline"/>
        </w:rPr>
        <w:t>leaving our highly</w:t>
      </w:r>
      <w:r w:rsidRPr="004A7CF1">
        <w:rPr>
          <w:sz w:val="16"/>
        </w:rPr>
        <w:t xml:space="preserve"> </w:t>
      </w:r>
      <w:r w:rsidRPr="004A7CF1">
        <w:rPr>
          <w:rStyle w:val="Emphasis"/>
        </w:rPr>
        <w:t>satellite-dependent society</w:t>
      </w:r>
      <w:r w:rsidRPr="004A7CF1">
        <w:rPr>
          <w:sz w:val="16"/>
        </w:rPr>
        <w:t xml:space="preserve"> </w:t>
      </w:r>
      <w:r w:rsidRPr="004A7CF1">
        <w:rPr>
          <w:rStyle w:val="StyleUnderline"/>
        </w:rPr>
        <w:t>at</w:t>
      </w:r>
      <w:r w:rsidRPr="004A7CF1">
        <w:rPr>
          <w:sz w:val="16"/>
        </w:rPr>
        <w:t xml:space="preserve"> </w:t>
      </w:r>
      <w:r w:rsidRPr="004A7CF1">
        <w:rPr>
          <w:rStyle w:val="Emphasis"/>
        </w:rPr>
        <w:t>deep risk</w:t>
      </w:r>
      <w:r w:rsidRPr="004A7CF1">
        <w:rPr>
          <w:sz w:val="16"/>
        </w:rPr>
        <w:t xml:space="preserve">. What strategies can be deployed to remove space debris? Almost all debris removal techniques rely on using the Earth’s atmosphere as a waste disposal sys- tem. Most debris </w:t>
      </w:r>
      <w:proofErr w:type="gramStart"/>
      <w:r w:rsidRPr="004A7CF1">
        <w:rPr>
          <w:sz w:val="16"/>
        </w:rPr>
        <w:t>is</w:t>
      </w:r>
      <w:proofErr w:type="gramEnd"/>
      <w:r w:rsidRPr="004A7CF1">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w:t>
      </w:r>
      <w:r w:rsidRPr="00193A76">
        <w:rPr>
          <w:sz w:val="16"/>
        </w:rPr>
        <w:t xml:space="preserve">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w:t>
      </w:r>
      <w:proofErr w:type="spellStart"/>
      <w:r w:rsidRPr="00193A76">
        <w:rPr>
          <w:sz w:val="16"/>
        </w:rPr>
        <w:t>Aravind</w:t>
      </w:r>
      <w:proofErr w:type="spellEnd"/>
      <w:r w:rsidRPr="00193A76">
        <w:rPr>
          <w:sz w:val="16"/>
        </w:rPr>
        <w:t xml:space="preserve">. 2007). Originally conceived by </w:t>
      </w:r>
      <w:proofErr w:type="spellStart"/>
      <w:r w:rsidRPr="00193A76">
        <w:rPr>
          <w:sz w:val="16"/>
        </w:rPr>
        <w:t>Tsiolkovsky</w:t>
      </w:r>
      <w:proofErr w:type="spellEnd"/>
      <w:r w:rsidRPr="00193A76">
        <w:rPr>
          <w:sz w:val="16"/>
        </w:rPr>
        <w:t xml:space="preserve">,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cable tens of thousands of </w:t>
      </w:r>
      <w:proofErr w:type="spellStart"/>
      <w:r w:rsidRPr="00193A76">
        <w:rPr>
          <w:sz w:val="16"/>
        </w:rPr>
        <w:t>kilometres</w:t>
      </w:r>
      <w:proofErr w:type="spell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001B27">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launch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w:t>
      </w:r>
      <w:r w:rsidRPr="004A7CF1">
        <w:rPr>
          <w:rStyle w:val="Emphasis"/>
        </w:rPr>
        <w:t>syndrome</w:t>
      </w:r>
      <w:r w:rsidRPr="004A7CF1">
        <w:rPr>
          <w:rStyle w:val="StyleUnderline"/>
        </w:rPr>
        <w:t>, with</w:t>
      </w:r>
      <w:r w:rsidRPr="004A7CF1">
        <w:rPr>
          <w:sz w:val="16"/>
        </w:rPr>
        <w:t xml:space="preserve"> potentially </w:t>
      </w:r>
      <w:r w:rsidRPr="004A7CF1">
        <w:rPr>
          <w:rStyle w:val="Emphasis"/>
        </w:rPr>
        <w:t>drastic consequences</w:t>
      </w:r>
      <w:r w:rsidRPr="004A7CF1">
        <w:rPr>
          <w:sz w:val="16"/>
        </w:rPr>
        <w:t xml:space="preserve"> </w:t>
      </w:r>
      <w:r w:rsidRPr="004A7CF1">
        <w:rPr>
          <w:rStyle w:val="StyleUnderline"/>
        </w:rPr>
        <w:t xml:space="preserve">for future space use, with </w:t>
      </w:r>
      <w:r w:rsidRPr="004A7CF1">
        <w:rPr>
          <w:rStyle w:val="Emphasis"/>
        </w:rPr>
        <w:t xml:space="preserve">likely </w:t>
      </w:r>
      <w:proofErr w:type="spellStart"/>
      <w:r w:rsidRPr="004A7CF1">
        <w:rPr>
          <w:rStyle w:val="Emphasis"/>
        </w:rPr>
        <w:t>civilisation</w:t>
      </w:r>
      <w:proofErr w:type="spellEnd"/>
      <w:r w:rsidRPr="004A7CF1">
        <w:rPr>
          <w:rStyle w:val="Emphasis"/>
        </w:rPr>
        <w:t>-ending effects</w:t>
      </w:r>
      <w:r w:rsidRPr="004A7CF1">
        <w:rPr>
          <w:sz w:val="16"/>
        </w:rPr>
        <w:t xml:space="preserve"> (Solution C.13).</w:t>
      </w:r>
    </w:p>
    <w:p w14:paraId="76AD0AA5" w14:textId="77777777" w:rsidR="00E909B3" w:rsidRPr="00AD34F0" w:rsidRDefault="00E909B3" w:rsidP="00E909B3"/>
    <w:p w14:paraId="677E407E" w14:textId="6FDDF9AF" w:rsidR="00E909B3" w:rsidRDefault="00FD1E9F" w:rsidP="00E909B3">
      <w:pPr>
        <w:pStyle w:val="Heading1"/>
      </w:pPr>
      <w:r>
        <w:t>5</w:t>
      </w:r>
    </w:p>
    <w:p w14:paraId="717D18FB" w14:textId="77777777" w:rsidR="00E909B3" w:rsidRDefault="00E909B3" w:rsidP="00E909B3">
      <w:pPr>
        <w:pStyle w:val="Heading4"/>
      </w:pPr>
      <w:r>
        <w:t xml:space="preserve">Space Commercialization </w:t>
      </w:r>
      <w:proofErr w:type="gramStart"/>
      <w:r>
        <w:rPr>
          <w:u w:val="single"/>
        </w:rPr>
        <w:t>drives</w:t>
      </w:r>
      <w:proofErr w:type="gramEnd"/>
      <w:r>
        <w:t xml:space="preserve"> Tech Innovation in the Status Quo – it provides a </w:t>
      </w:r>
      <w:r>
        <w:rPr>
          <w:u w:val="single"/>
        </w:rPr>
        <w:t>unique impetus</w:t>
      </w:r>
      <w:r>
        <w:t>.</w:t>
      </w:r>
    </w:p>
    <w:p w14:paraId="67345502" w14:textId="77777777" w:rsidR="00E909B3" w:rsidRDefault="00E909B3" w:rsidP="00E909B3">
      <w:r w:rsidRPr="000C5DFB">
        <w:rPr>
          <w:rStyle w:val="Style13ptBold"/>
        </w:rPr>
        <w:t>Hampson 17</w:t>
      </w:r>
      <w:r>
        <w:t xml:space="preserve"> Joshua Hampson 1-25-2017 “The Future of Space Commercialization” </w:t>
      </w:r>
      <w:hyperlink r:id="rId14"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5DAE296F" w14:textId="77777777" w:rsidR="00E909B3" w:rsidRDefault="00E909B3" w:rsidP="00E909B3">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w:t>
      </w:r>
      <w:proofErr w:type="gramStart"/>
      <w:r w:rsidRPr="00D428FF">
        <w:rPr>
          <w:sz w:val="16"/>
        </w:rPr>
        <w:t>particular industry</w:t>
      </w:r>
      <w:proofErr w:type="gramEnd"/>
      <w:r w:rsidRPr="00D428FF">
        <w:rPr>
          <w:sz w:val="16"/>
        </w:rPr>
        <w:t xml:space="preserve">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Because each object launched into orbit costs a significant amount of money—</w:t>
      </w:r>
      <w:proofErr w:type="gramStart"/>
      <w:r w:rsidRPr="00D428FF">
        <w:rPr>
          <w:sz w:val="16"/>
        </w:rPr>
        <w:t>at the moment</w:t>
      </w:r>
      <w:proofErr w:type="gramEnd"/>
      <w:r w:rsidRPr="00D428FF">
        <w:rPr>
          <w:sz w:val="16"/>
        </w:rPr>
        <w:t xml:space="preserve">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w:t>
      </w:r>
      <w:r w:rsidRPr="00E864AD">
        <w:rPr>
          <w:rStyle w:val="StyleUnderline"/>
        </w:rPr>
        <w:t>material used in memory-foam pillows, was developed for NASA for seat covers. As more companies pursue their own space goals, more innovations will likely come from the commercial sector. Outer</w:t>
      </w:r>
      <w:r w:rsidRPr="00D428FF">
        <w:rPr>
          <w:rStyle w:val="StyleUnderline"/>
        </w:rPr>
        <w:t xml:space="preserve">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7D785CE4" w14:textId="77777777" w:rsidR="00E909B3" w:rsidRDefault="00E909B3" w:rsidP="00E909B3">
      <w:pPr>
        <w:pStyle w:val="Heading4"/>
        <w:rPr>
          <w:rStyle w:val="StyleUnderline"/>
          <w:sz w:val="24"/>
          <w:u w:val="none"/>
        </w:rPr>
      </w:pPr>
      <w:r>
        <w:rPr>
          <w:rStyle w:val="StyleUnderline"/>
          <w:sz w:val="24"/>
          <w:u w:val="none"/>
        </w:rPr>
        <w:t>Space</w:t>
      </w:r>
      <w:r w:rsidRPr="00FF3866">
        <w:rPr>
          <w:rStyle w:val="StyleUnderline"/>
          <w:sz w:val="24"/>
          <w:u w:val="none"/>
        </w:rPr>
        <w:t xml:space="preserve"> innovations </w:t>
      </w:r>
      <w:r>
        <w:rPr>
          <w:rStyle w:val="StyleUnderline"/>
          <w:sz w:val="24"/>
          <w:u w:val="none"/>
        </w:rPr>
        <w:t>spillover commercially.</w:t>
      </w:r>
    </w:p>
    <w:p w14:paraId="0D90814E" w14:textId="77777777" w:rsidR="00E909B3" w:rsidRPr="00FF3866" w:rsidRDefault="00E909B3" w:rsidP="00E909B3">
      <w:pPr>
        <w:rPr>
          <w:b/>
          <w:sz w:val="26"/>
        </w:rPr>
      </w:pPr>
      <w:r>
        <w:rPr>
          <w:rStyle w:val="Style13ptBold"/>
        </w:rPr>
        <w:t xml:space="preserve">Andrew ’19 </w:t>
      </w:r>
      <w:r w:rsidRPr="00FF3866">
        <w:rPr>
          <w:sz w:val="16"/>
          <w:szCs w:val="16"/>
        </w:rPr>
        <w:t xml:space="preserve">[Can Spaceflight Save the </w:t>
      </w:r>
      <w:proofErr w:type="gramStart"/>
      <w:r w:rsidRPr="00FF3866">
        <w:rPr>
          <w:sz w:val="16"/>
          <w:szCs w:val="16"/>
        </w:rPr>
        <w:t>Planet?,</w:t>
      </w:r>
      <w:proofErr w:type="gramEnd"/>
      <w:r w:rsidRPr="00FF3866">
        <w:rPr>
          <w:sz w:val="16"/>
          <w:szCs w:val="16"/>
        </w:rPr>
        <w:t xml:space="preserve"> Robin George Andrews, September 6 2019, </w:t>
      </w:r>
      <w:hyperlink r:id="rId15" w:history="1">
        <w:r w:rsidRPr="00FF3866">
          <w:rPr>
            <w:sz w:val="16"/>
            <w:szCs w:val="16"/>
          </w:rPr>
          <w:t>https://www.scientificamerican.com/article/can-spaceflight-save-the-planet/</w:t>
        </w:r>
      </w:hyperlink>
      <w:r w:rsidRPr="00FF3866">
        <w:rPr>
          <w:sz w:val="16"/>
          <w:szCs w:val="16"/>
        </w:rPr>
        <w:t>] [SS]</w:t>
      </w:r>
    </w:p>
    <w:p w14:paraId="7BBD4527" w14:textId="77777777" w:rsidR="00E909B3" w:rsidRPr="00E864AD" w:rsidRDefault="00E909B3" w:rsidP="00E909B3">
      <w:pPr>
        <w:rPr>
          <w:sz w:val="14"/>
        </w:rPr>
      </w:pPr>
      <w:r w:rsidRPr="00FF67DA">
        <w:rPr>
          <w:highlight w:val="green"/>
          <w:u w:val="single"/>
        </w:rPr>
        <w:t>The planet is warming</w:t>
      </w:r>
      <w:r w:rsidRPr="00FF3866">
        <w:rPr>
          <w:sz w:val="14"/>
        </w:rPr>
        <w:t xml:space="preserve">, the oceans are acidifying, the Amazon is burning down, and plastic is snowing on </w:t>
      </w:r>
      <w:r w:rsidRPr="00E864AD">
        <w:rPr>
          <w:sz w:val="14"/>
        </w:rPr>
        <w:t xml:space="preserve">the Arctic. </w:t>
      </w:r>
      <w:r w:rsidRPr="00E864AD">
        <w:rPr>
          <w:u w:val="single"/>
        </w:rPr>
        <w:t xml:space="preserve">Humanity’s </w:t>
      </w:r>
      <w:r w:rsidRPr="00FF67DA">
        <w:rPr>
          <w:highlight w:val="green"/>
          <w:u w:val="single"/>
        </w:rPr>
        <w:t xml:space="preserve">environmental devastation </w:t>
      </w:r>
      <w:r w:rsidRPr="00E864AD">
        <w:rPr>
          <w:u w:val="single"/>
        </w:rPr>
        <w:t>is</w:t>
      </w:r>
      <w:r w:rsidRPr="00E864AD">
        <w:rPr>
          <w:sz w:val="14"/>
        </w:rPr>
        <w:t xml:space="preserve"> so </w:t>
      </w:r>
      <w:r w:rsidRPr="00E864AD">
        <w:rPr>
          <w:u w:val="single"/>
        </w:rPr>
        <w:t>severe,</w:t>
      </w:r>
      <w:r w:rsidRPr="00FF3866">
        <w:rPr>
          <w:sz w:val="14"/>
        </w:rPr>
        <w:t xml:space="preserve"> experts say, that a global-scale ecological catastrophe is already underway.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 </w:t>
      </w:r>
      <w:r w:rsidRPr="00FF67DA">
        <w:rPr>
          <w:highlight w:val="green"/>
          <w:u w:val="single"/>
        </w:rPr>
        <w:t>Spaceflight,</w:t>
      </w:r>
      <w:r w:rsidRPr="00FF3866">
        <w:rPr>
          <w:sz w:val="14"/>
        </w:rPr>
        <w:t xml:space="preserve"> however, </w:t>
      </w:r>
      <w:r w:rsidRPr="00FF67DA">
        <w:rPr>
          <w:highlight w:val="green"/>
          <w:u w:val="single"/>
        </w:rPr>
        <w:t>has the potential to be more than</w:t>
      </w:r>
      <w:r w:rsidRPr="00FF3866">
        <w:rPr>
          <w:sz w:val="14"/>
        </w:rPr>
        <w:t xml:space="preserve"> just </w:t>
      </w:r>
      <w:r w:rsidRPr="00FF67DA">
        <w:rPr>
          <w:highlight w:val="green"/>
          <w:u w:val="single"/>
        </w:rPr>
        <w:t>a planetary escape</w:t>
      </w:r>
      <w:r w:rsidRPr="00FF3866">
        <w:rPr>
          <w:sz w:val="14"/>
          <w:highlight w:val="green"/>
        </w:rPr>
        <w:t xml:space="preserve"> </w:t>
      </w:r>
      <w:r w:rsidRPr="00FF3866">
        <w:rPr>
          <w:sz w:val="14"/>
        </w:rPr>
        <w:t xml:space="preserve">hatch for eccentric billionaires. Whether in today’s Earth-orbiting spacecraft or the outposts that may someday be built on the moon and Mars, to exist beyond Earth, we must somehow replicate </w:t>
      </w:r>
      <w:proofErr w:type="gramStart"/>
      <w:r w:rsidRPr="00FF3866">
        <w:rPr>
          <w:sz w:val="14"/>
        </w:rPr>
        <w:t>all of</w:t>
      </w:r>
      <w:proofErr w:type="gramEnd"/>
      <w:r w:rsidRPr="00FF3866">
        <w:rPr>
          <w:sz w:val="14"/>
        </w:rPr>
        <w:t xml:space="preserve"> our planet’s life-giving essentials off-world. Technologies that recycle practically everything—that make water, air and food as renewable and self-sustaining as possible—are essential for current and future human spaceflight. Then again, we already know how we are jeopardizing the planet and what needs to be done about it. “We have almost all of the tools we need to live sustainably right here, right now,” says Kate Marvel, a climate scientist at Columbia University and NASA. “Our failure to address climate change is not just because we’re interested in space.” Similarly, spaceflight alone cannot save Earth, but that does not mean it solely aids and abets naive dreams of leaving our planet behind</w:t>
      </w:r>
      <w:r w:rsidRPr="00FF67DA">
        <w:rPr>
          <w:highlight w:val="green"/>
          <w:u w:val="single"/>
        </w:rPr>
        <w:t>. Astronauts need technological innovations</w:t>
      </w:r>
      <w:r w:rsidRPr="00FF3866">
        <w:rPr>
          <w:sz w:val="14"/>
        </w:rPr>
        <w:t xml:space="preserve"> to survive in space, but in the past, those solutions have been somewhat temporary—think of NASA’s crewed Apollo missions to the moon, which maxed out at just more than 12 days in duration. Change is afoot: </w:t>
      </w:r>
      <w:proofErr w:type="gramStart"/>
      <w:r w:rsidRPr="00FF3866">
        <w:rPr>
          <w:sz w:val="14"/>
        </w:rPr>
        <w:t>the</w:t>
      </w:r>
      <w:proofErr w:type="gramEnd"/>
      <w:r w:rsidRPr="00FF3866">
        <w:rPr>
          <w:sz w:val="14"/>
        </w:rPr>
        <w:t xml:space="preserve"> Trump administration now wants boots on the moon by 2024. Luke Roberson, senior principal investigator for </w:t>
      </w:r>
      <w:r w:rsidRPr="00972294">
        <w:rPr>
          <w:sz w:val="14"/>
        </w:rPr>
        <w:t xml:space="preserve">flight research at </w:t>
      </w:r>
      <w:r w:rsidRPr="00972294">
        <w:rPr>
          <w:u w:val="single"/>
        </w:rPr>
        <w:t>NASA’</w:t>
      </w:r>
      <w:r w:rsidRPr="00972294">
        <w:rPr>
          <w:sz w:val="14"/>
        </w:rPr>
        <w:t xml:space="preserve">s Kennedy Space Center, says the agency is </w:t>
      </w:r>
      <w:r w:rsidRPr="00972294">
        <w:rPr>
          <w:u w:val="single"/>
        </w:rPr>
        <w:t xml:space="preserve">pursuing </w:t>
      </w:r>
      <w:r w:rsidRPr="00FF67DA">
        <w:rPr>
          <w:highlight w:val="green"/>
          <w:u w:val="single"/>
        </w:rPr>
        <w:t>sustainable architecture on the lunar surface</w:t>
      </w:r>
      <w:r w:rsidRPr="00FF3866">
        <w:rPr>
          <w:sz w:val="14"/>
          <w:highlight w:val="green"/>
        </w:rPr>
        <w:t xml:space="preserve"> </w:t>
      </w:r>
      <w:r w:rsidRPr="00FF3866">
        <w:rPr>
          <w:sz w:val="14"/>
        </w:rPr>
        <w:t xml:space="preserve">as early as 2028—the sort requiring technology to provide long-term, regenerating caches of food, air and water. Some of this </w:t>
      </w:r>
      <w:r w:rsidRPr="00FF67DA">
        <w:rPr>
          <w:highlight w:val="green"/>
          <w:u w:val="single"/>
        </w:rPr>
        <w:t>tech may not remain in space</w:t>
      </w:r>
      <w:r w:rsidRPr="00FF3866">
        <w:rPr>
          <w:sz w:val="14"/>
        </w:rPr>
        <w:t xml:space="preserve">. After all, a surprising number of </w:t>
      </w:r>
      <w:r w:rsidRPr="00FF67DA">
        <w:rPr>
          <w:highlight w:val="green"/>
          <w:u w:val="single"/>
        </w:rPr>
        <w:t>inventions</w:t>
      </w:r>
      <w:r w:rsidRPr="00FF3866">
        <w:rPr>
          <w:sz w:val="14"/>
        </w:rPr>
        <w:t xml:space="preserve"> funded or designed by space agencies </w:t>
      </w:r>
      <w:r w:rsidRPr="00FF67DA">
        <w:rPr>
          <w:highlight w:val="green"/>
          <w:u w:val="single"/>
        </w:rPr>
        <w:t>have been transferred to the commercial sector</w:t>
      </w:r>
      <w:r w:rsidRPr="00FF3866">
        <w:rPr>
          <w:sz w:val="14"/>
        </w:rPr>
        <w:t xml:space="preserve">. These include several ecology-focused projects, including one to make sustainable oil and another that uses LED color combinations, or “light recipes,” to trigger different styles of crop growth. Growing crops in space is anything but trivial. But, says </w:t>
      </w:r>
      <w:proofErr w:type="spellStart"/>
      <w:r w:rsidRPr="00FF3866">
        <w:rPr>
          <w:sz w:val="14"/>
        </w:rPr>
        <w:t>Gioia</w:t>
      </w:r>
      <w:proofErr w:type="spellEnd"/>
      <w:r w:rsidRPr="00FF3866">
        <w:rPr>
          <w:sz w:val="14"/>
        </w:rPr>
        <w:t xml:space="preserve">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 NASA has also worked with </w:t>
      </w:r>
      <w:proofErr w:type="spellStart"/>
      <w:r w:rsidRPr="00FF3866">
        <w:rPr>
          <w:sz w:val="14"/>
        </w:rPr>
        <w:t>Florikan</w:t>
      </w:r>
      <w:proofErr w:type="spellEnd"/>
      <w:r w:rsidRPr="00FF3866">
        <w:rPr>
          <w:sz w:val="14"/>
        </w:rPr>
        <w:t xml:space="preserve">,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 Some </w:t>
      </w:r>
      <w:r w:rsidRPr="00FF67DA">
        <w:rPr>
          <w:highlight w:val="green"/>
          <w:u w:val="single"/>
        </w:rPr>
        <w:t xml:space="preserve">eco-friendly innovations </w:t>
      </w:r>
      <w:r w:rsidRPr="00972294">
        <w:rPr>
          <w:u w:val="single"/>
        </w:rPr>
        <w:t xml:space="preserve">result from NASA </w:t>
      </w:r>
      <w:r w:rsidRPr="00972294">
        <w:rPr>
          <w:sz w:val="14"/>
        </w:rPr>
        <w:t>simply</w:t>
      </w:r>
      <w:r w:rsidRPr="00FF3866">
        <w:rPr>
          <w:sz w:val="14"/>
        </w:rPr>
        <w:t xml:space="preserve"> trying to be environmentally responsible, says Daniel Lockney, who oversees the agency’s technology transfer efforts. Building spacefaring equipment on Earth is a dirty business, with fuels, paints, solvents and other toxic materials threatening to infiltrate the natural environment. That is why NASA has developed emulsified zero-valent iron (EZVI), a material that adheres to chlorinated solvents in groundwater. When dirty </w:t>
      </w:r>
      <w:proofErr w:type="spellStart"/>
      <w:r w:rsidRPr="00FF3866">
        <w:rPr>
          <w:sz w:val="14"/>
        </w:rPr>
        <w:t>launchpads</w:t>
      </w:r>
      <w:proofErr w:type="spellEnd"/>
      <w:r w:rsidRPr="00FF3866">
        <w:rPr>
          <w:sz w:val="14"/>
        </w:rPr>
        <w:t xml:space="preserve"> are scrubbed with potent chemicals, EZVI helps clean them up afterward. Beyond the </w:t>
      </w:r>
      <w:proofErr w:type="spellStart"/>
      <w:r w:rsidRPr="00FF3866">
        <w:rPr>
          <w:sz w:val="14"/>
        </w:rPr>
        <w:t>launchpad</w:t>
      </w:r>
      <w:proofErr w:type="spellEnd"/>
      <w:r w:rsidRPr="00FF3866">
        <w:rPr>
          <w:sz w:val="14"/>
        </w:rPr>
        <w:t>, the compound has entered routine use at chemical-manufacturing plants and severely polluted Superfund sites across the country.</w:t>
      </w:r>
    </w:p>
    <w:p w14:paraId="2712F5BC" w14:textId="77777777" w:rsidR="00E909B3" w:rsidRDefault="00E909B3" w:rsidP="00E909B3">
      <w:pPr>
        <w:pStyle w:val="Heading4"/>
      </w:pPr>
      <w:r>
        <w:t xml:space="preserve">Strong Innovation </w:t>
      </w:r>
      <w:r>
        <w:rPr>
          <w:u w:val="single"/>
        </w:rPr>
        <w:t>solves Extinction</w:t>
      </w:r>
      <w:r>
        <w:t>.</w:t>
      </w:r>
    </w:p>
    <w:p w14:paraId="1D69FDD9" w14:textId="77777777" w:rsidR="00E909B3" w:rsidRPr="003C3DBE" w:rsidRDefault="00E909B3" w:rsidP="00E909B3">
      <w:r w:rsidRPr="00AB017F">
        <w:rPr>
          <w:rStyle w:val="Style13ptBold"/>
        </w:rPr>
        <w:t>Matthews 18</w:t>
      </w:r>
      <w:r>
        <w:t xml:space="preserve"> Dylan Matthews 10-26-2018 “How to help people millions of years from now” </w:t>
      </w:r>
      <w:hyperlink r:id="rId16" w:history="1">
        <w:r w:rsidRPr="000B047B">
          <w:rPr>
            <w:rStyle w:val="Hyperlink"/>
          </w:rPr>
          <w:t>https://www.vox.com/future-perfect/2018/10/26/18023366/far-future-effective-altruism-existential-risk-doing-good</w:t>
        </w:r>
      </w:hyperlink>
      <w:r>
        <w:t xml:space="preserve"> (Co-founder of </w:t>
      </w:r>
      <w:proofErr w:type="spellStart"/>
      <w:r>
        <w:t>Vox</w:t>
      </w:r>
      <w:proofErr w:type="spellEnd"/>
      <w:r>
        <w:t xml:space="preserve">, citing Nick </w:t>
      </w:r>
      <w:proofErr w:type="spellStart"/>
      <w:r>
        <w:t>Beckstead</w:t>
      </w:r>
      <w:proofErr w:type="spellEnd"/>
      <w:r>
        <w:t xml:space="preserve"> @ Rutgers University)//Re-cut by Elmer </w:t>
      </w:r>
    </w:p>
    <w:p w14:paraId="063C2B6D" w14:textId="77777777" w:rsidR="00E909B3" w:rsidRDefault="00E909B3" w:rsidP="00E909B3">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w:t>
      </w:r>
      <w:proofErr w:type="spellStart"/>
      <w:r w:rsidRPr="00AB017F">
        <w:rPr>
          <w:sz w:val="16"/>
        </w:rPr>
        <w:t>mindfuck</w:t>
      </w:r>
      <w:proofErr w:type="spellEnd"/>
      <w:r w:rsidRPr="00AB017F">
        <w:rPr>
          <w:sz w:val="16"/>
        </w:rPr>
        <w:t xml:space="preserve">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w:t>
      </w:r>
      <w:proofErr w:type="gramStart"/>
      <w:r w:rsidRPr="00AB017F">
        <w:rPr>
          <w:sz w:val="16"/>
        </w:rPr>
        <w:t>have to</w:t>
      </w:r>
      <w:proofErr w:type="gramEnd"/>
      <w:r w:rsidRPr="00AB017F">
        <w:rPr>
          <w:sz w:val="16"/>
        </w:rPr>
        <w:t xml:space="preserve">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w:t>
      </w:r>
      <w:proofErr w:type="gramStart"/>
      <w:r w:rsidRPr="00AB017F">
        <w:rPr>
          <w:u w:val="single"/>
        </w:rPr>
        <w:t>vast majority</w:t>
      </w:r>
      <w:proofErr w:type="gramEnd"/>
      <w:r w:rsidRPr="00AB017F">
        <w:rPr>
          <w:u w:val="single"/>
        </w:rPr>
        <w:t xml:space="preserve">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w:t>
      </w:r>
      <w:r w:rsidRPr="008238B2">
        <w:rPr>
          <w:rStyle w:val="StyleUnderline"/>
          <w:sz w:val="24"/>
        </w:rPr>
        <w:t>do for the</w:t>
      </w:r>
      <w:r w:rsidRPr="008238B2">
        <w:rPr>
          <w:u w:val="single"/>
        </w:rPr>
        <w:t xml:space="preserve"> </w:t>
      </w:r>
      <w:r w:rsidRPr="008238B2">
        <w:rPr>
          <w:rStyle w:val="Emphasis"/>
          <w:sz w:val="24"/>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w:t>
      </w:r>
      <w:proofErr w:type="spellStart"/>
      <w:r w:rsidRPr="00AB017F">
        <w:rPr>
          <w:u w:val="single"/>
        </w:rPr>
        <w:t>Chetty</w:t>
      </w:r>
      <w:proofErr w:type="spellEnd"/>
      <w:r w:rsidRPr="00AB017F">
        <w:rPr>
          <w:u w:val="single"/>
        </w:rPr>
        <w:t xml:space="preserve">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4D5AB3E9" w14:textId="77777777" w:rsidR="00E909B3" w:rsidRDefault="00E909B3" w:rsidP="00E909B3">
      <w:pPr>
        <w:pStyle w:val="Heading1"/>
      </w:pPr>
      <w:r>
        <w:t>Case</w:t>
      </w:r>
    </w:p>
    <w:p w14:paraId="2BB4DE24" w14:textId="77777777" w:rsidR="00E909B3" w:rsidRPr="00B44CD7" w:rsidRDefault="00E909B3" w:rsidP="00E909B3">
      <w:pPr>
        <w:pStyle w:val="Heading4"/>
        <w:rPr>
          <w:b w:val="0"/>
        </w:rPr>
      </w:pPr>
      <w:r>
        <w:rPr>
          <w:rStyle w:val="Style13ptBold"/>
          <w:b/>
        </w:rPr>
        <w:t>E</w:t>
      </w:r>
      <w:r w:rsidRPr="00B44CD7">
        <w:rPr>
          <w:rStyle w:val="Style13ptBold"/>
          <w:b/>
        </w:rPr>
        <w:t>xtinction first</w:t>
      </w:r>
      <w:r>
        <w:rPr>
          <w:rStyle w:val="Style13ptBold"/>
          <w:b/>
        </w:rPr>
        <w:t xml:space="preserve"> – that was cx </w:t>
      </w:r>
    </w:p>
    <w:p w14:paraId="54BAE584" w14:textId="77777777" w:rsidR="00E909B3" w:rsidRDefault="00E909B3" w:rsidP="00E909B3">
      <w:pPr>
        <w:pStyle w:val="Heading2"/>
      </w:pPr>
      <w:r>
        <w:t>case</w:t>
      </w:r>
    </w:p>
    <w:p w14:paraId="4EEA7A81" w14:textId="77777777" w:rsidR="00E909B3" w:rsidRPr="00B036CD" w:rsidRDefault="00E909B3" w:rsidP="00E909B3">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146A8DD1" w14:textId="77777777" w:rsidR="00E909B3" w:rsidRPr="00FE4F08" w:rsidRDefault="00E909B3" w:rsidP="00E909B3">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56CF546E" w14:textId="77777777" w:rsidR="00E909B3" w:rsidRPr="00FE4F08" w:rsidRDefault="00E909B3" w:rsidP="00E909B3">
      <w:pPr>
        <w:rPr>
          <w:sz w:val="16"/>
        </w:rPr>
      </w:pPr>
      <w:r w:rsidRPr="00B036CD">
        <w:rPr>
          <w:rStyle w:val="StyleUnderline"/>
        </w:rPr>
        <w:t xml:space="preserve">The orbital area around earth can be broken down into </w:t>
      </w:r>
      <w:r w:rsidRPr="00EB52AC">
        <w:rPr>
          <w:rStyle w:val="StyleUnderline"/>
          <w:highlight w:val="green"/>
        </w:rPr>
        <w:t>four regions.</w:t>
      </w:r>
      <w:r>
        <w:rPr>
          <w:rStyle w:val="StyleUnderline"/>
        </w:rPr>
        <w:t xml:space="preserve"> </w:t>
      </w:r>
      <w:r w:rsidRPr="00EB52AC">
        <w:rPr>
          <w:rStyle w:val="Emphasis"/>
          <w:highlight w:val="green"/>
        </w:rPr>
        <w:t>Low LEO</w:t>
      </w:r>
      <w:r w:rsidRPr="00B036CD">
        <w:rPr>
          <w:rStyle w:val="StyleUnderline"/>
        </w:rPr>
        <w:t xml:space="preserve"> - Up to about 400km. </w:t>
      </w:r>
      <w:r w:rsidRPr="00EB52AC">
        <w:rPr>
          <w:rStyle w:val="StyleUnderline"/>
          <w:highlight w:val="green"/>
        </w:rPr>
        <w:t>Things</w:t>
      </w:r>
      <w:r w:rsidRPr="00B036CD">
        <w:rPr>
          <w:rStyle w:val="StyleUnderline"/>
        </w:rPr>
        <w:t xml:space="preserve"> that orbit here </w:t>
      </w:r>
      <w:r w:rsidRPr="00EB52AC">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EB52AC">
        <w:rPr>
          <w:rStyle w:val="Emphasis"/>
          <w:highlight w:val="green"/>
        </w:rPr>
        <w:t>High LEO</w:t>
      </w:r>
      <w:r w:rsidRPr="00B036CD">
        <w:rPr>
          <w:rStyle w:val="StyleUnderline"/>
        </w:rPr>
        <w:t xml:space="preserve"> - 400km to 2000km. This </w:t>
      </w:r>
      <w:r w:rsidRPr="002A301D">
        <w:rPr>
          <w:rStyle w:val="StyleUnderline"/>
        </w:rPr>
        <w:t xml:space="preserve">where </w:t>
      </w:r>
      <w:r w:rsidRPr="00EB52AC">
        <w:rPr>
          <w:rStyle w:val="StyleUnderline"/>
          <w:highlight w:val="green"/>
        </w:rPr>
        <w:t>most</w:t>
      </w:r>
      <w:r w:rsidRPr="00B036CD">
        <w:rPr>
          <w:rStyle w:val="StyleUnderline"/>
        </w:rPr>
        <w:t xml:space="preserve"> heavy satellites and most space </w:t>
      </w:r>
      <w:r w:rsidRPr="00EB52AC">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EB52AC">
        <w:rPr>
          <w:rStyle w:val="Emphasis"/>
          <w:highlight w:val="green"/>
        </w:rPr>
        <w:t>Mid Orbit</w:t>
      </w:r>
      <w:r w:rsidRPr="00EB52AC">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EB52AC">
        <w:rPr>
          <w:rStyle w:val="StyleUnderline"/>
          <w:highlight w:val="green"/>
        </w:rPr>
        <w:t>sat</w:t>
      </w:r>
      <w:r w:rsidRPr="00B036CD">
        <w:rPr>
          <w:rStyle w:val="StyleUnderline"/>
        </w:rPr>
        <w:t>ellite</w:t>
      </w:r>
      <w:r w:rsidRPr="00EB52AC">
        <w:rPr>
          <w:rStyle w:val="StyleUnderline"/>
          <w:highlight w:val="green"/>
        </w:rPr>
        <w:t>s travel here</w:t>
      </w:r>
      <w:r w:rsidRPr="00B036CD">
        <w:rPr>
          <w:rStyle w:val="StyleUnderline"/>
        </w:rPr>
        <w:t xml:space="preserve"> in lonely, long lives. The </w:t>
      </w:r>
      <w:r w:rsidRPr="00EB52AC">
        <w:rPr>
          <w:rStyle w:val="Emphasis"/>
          <w:highlight w:val="green"/>
        </w:rPr>
        <w:t>volume</w:t>
      </w:r>
      <w:r w:rsidRPr="00B036CD">
        <w:rPr>
          <w:rStyle w:val="Emphasis"/>
        </w:rPr>
        <w:t xml:space="preserve"> of space </w:t>
      </w:r>
      <w:r w:rsidRPr="00EB52AC">
        <w:rPr>
          <w:rStyle w:val="Emphasis"/>
          <w:highlight w:val="green"/>
        </w:rPr>
        <w:t>is so huge</w:t>
      </w:r>
      <w:r w:rsidRPr="00EB52AC">
        <w:rPr>
          <w:rStyle w:val="StyleUnderline"/>
          <w:highlight w:val="green"/>
        </w:rPr>
        <w:t>, and</w:t>
      </w:r>
      <w:r w:rsidRPr="00B036CD">
        <w:rPr>
          <w:rStyle w:val="StyleUnderline"/>
        </w:rPr>
        <w:t xml:space="preserve"> the </w:t>
      </w:r>
      <w:r w:rsidRPr="00EB52AC">
        <w:rPr>
          <w:rStyle w:val="Emphasis"/>
          <w:highlight w:val="green"/>
        </w:rPr>
        <w:t>number of sat</w:t>
      </w:r>
      <w:r w:rsidRPr="00B036CD">
        <w:rPr>
          <w:rStyle w:val="Emphasis"/>
        </w:rPr>
        <w:t>ellite</w:t>
      </w:r>
      <w:r w:rsidRPr="00EB52AC">
        <w:rPr>
          <w:rStyle w:val="Emphasis"/>
          <w:highlight w:val="green"/>
        </w:rPr>
        <w:t>s so few</w:t>
      </w:r>
      <w:r w:rsidRPr="00B036CD">
        <w:rPr>
          <w:rStyle w:val="StyleUnderline"/>
        </w:rPr>
        <w:t xml:space="preserve">, that </w:t>
      </w:r>
      <w:r w:rsidRPr="00EB52AC">
        <w:rPr>
          <w:rStyle w:val="StyleUnderline"/>
          <w:highlight w:val="green"/>
        </w:rPr>
        <w:t xml:space="preserve">we </w:t>
      </w:r>
      <w:r w:rsidRPr="00EB52AC">
        <w:rPr>
          <w:rStyle w:val="Emphasis"/>
          <w:highlight w:val="green"/>
        </w:rPr>
        <w:t>don’t</w:t>
      </w:r>
      <w:r w:rsidRPr="00B036CD">
        <w:rPr>
          <w:rStyle w:val="Emphasis"/>
        </w:rPr>
        <w:t xml:space="preserve"> need to </w:t>
      </w:r>
      <w:r w:rsidRPr="00EB52AC">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EB52AC">
        <w:rPr>
          <w:rStyle w:val="StyleUnderline"/>
          <w:highlight w:val="green"/>
        </w:rPr>
        <w:t>sat</w:t>
      </w:r>
      <w:r w:rsidRPr="00B036CD">
        <w:rPr>
          <w:rStyle w:val="StyleUnderline"/>
        </w:rPr>
        <w:t>ellite</w:t>
      </w:r>
      <w:r w:rsidRPr="00EB52AC">
        <w:rPr>
          <w:rStyle w:val="StyleUnderline"/>
          <w:highlight w:val="green"/>
        </w:rPr>
        <w:t>s</w:t>
      </w:r>
      <w:r w:rsidRPr="00B036CD">
        <w:rPr>
          <w:rStyle w:val="StyleUnderline"/>
        </w:rPr>
        <w:t xml:space="preserve"> here are </w:t>
      </w:r>
      <w:r w:rsidRPr="00EB52AC">
        <w:rPr>
          <w:rStyle w:val="StyleUnderline"/>
          <w:highlight w:val="green"/>
        </w:rPr>
        <w:t>moving the same</w:t>
      </w:r>
      <w:r w:rsidRPr="00B036CD">
        <w:rPr>
          <w:rStyle w:val="StyleUnderline"/>
        </w:rPr>
        <w:t xml:space="preserve"> direction at the same </w:t>
      </w:r>
      <w:r w:rsidRPr="00EB52AC">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EB52AC">
        <w:rPr>
          <w:rStyle w:val="Emphasis"/>
          <w:highlight w:val="green"/>
        </w:rPr>
        <w:t>one</w:t>
      </w:r>
      <w:r w:rsidRPr="00B036CD">
        <w:rPr>
          <w:rStyle w:val="Emphasis"/>
        </w:rPr>
        <w:t xml:space="preserve"> satellite </w:t>
      </w:r>
      <w:r w:rsidRPr="00EB52AC">
        <w:rPr>
          <w:rStyle w:val="Emphasis"/>
          <w:highlight w:val="green"/>
        </w:rPr>
        <w:t>per 1000km</w:t>
      </w:r>
      <w:r w:rsidRPr="00B036CD">
        <w:rPr>
          <w:rStyle w:val="StyleUnderline"/>
        </w:rPr>
        <w:t xml:space="preserve"> of the ring. Kessler is </w:t>
      </w:r>
      <w:r w:rsidRPr="00EB52AC">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EB52AC">
        <w:rPr>
          <w:rStyle w:val="Emphasis"/>
          <w:highlight w:val="green"/>
        </w:rPr>
        <w:t>worst case</w:t>
      </w:r>
      <w:proofErr w:type="gramEnd"/>
      <w:r w:rsidRPr="00EB52AC">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EB52AC">
        <w:rPr>
          <w:rStyle w:val="StyleUnderline"/>
          <w:highlight w:val="green"/>
        </w:rPr>
        <w:t>odds of hitting</w:t>
      </w:r>
      <w:r w:rsidRPr="00B036CD">
        <w:rPr>
          <w:rStyle w:val="StyleUnderline"/>
        </w:rPr>
        <w:t xml:space="preserve"> that cube </w:t>
      </w:r>
      <w:r w:rsidRPr="00EB52AC">
        <w:rPr>
          <w:rStyle w:val="StyleUnderline"/>
          <w:highlight w:val="green"/>
        </w:rPr>
        <w:t xml:space="preserve">are </w:t>
      </w:r>
      <w:r w:rsidRPr="00EB52AC">
        <w:rPr>
          <w:rStyle w:val="Emphasis"/>
          <w:highlight w:val="green"/>
        </w:rPr>
        <w:t xml:space="preserve">tiny </w:t>
      </w:r>
      <w:r w:rsidRPr="005E6353">
        <w:rPr>
          <w:rStyle w:val="Emphasis"/>
        </w:rPr>
        <w:t>- less than 1 in 10,000</w:t>
      </w:r>
      <w:r w:rsidRPr="00B036CD">
        <w:rPr>
          <w:sz w:val="16"/>
        </w:rPr>
        <w:t>.</w:t>
      </w:r>
    </w:p>
    <w:p w14:paraId="6AE6E111" w14:textId="77777777" w:rsidR="00E909B3" w:rsidRPr="001545B2" w:rsidRDefault="00E909B3" w:rsidP="00E909B3">
      <w:pPr>
        <w:pStyle w:val="Heading4"/>
      </w:pPr>
      <w:r w:rsidRPr="001545B2">
        <w:t>Active debris removal coming now – solves debris</w:t>
      </w:r>
    </w:p>
    <w:p w14:paraId="3655329A" w14:textId="77777777" w:rsidR="00E909B3" w:rsidRPr="001545B2" w:rsidRDefault="00E909B3" w:rsidP="00E909B3">
      <w:r w:rsidRPr="009647C3">
        <w:rPr>
          <w:rStyle w:val="Style13ptBold"/>
        </w:rPr>
        <w:t xml:space="preserve">Chow 18 </w:t>
      </w:r>
      <w:r w:rsidRPr="001545B2">
        <w:t xml:space="preserve">[Brian G. - PhD in physics from Case Western Reserve University, “Space Arms Control: A Hybrid Approach,” p. 115, </w:t>
      </w:r>
      <w:r w:rsidRPr="001545B2">
        <w:rPr>
          <w:i/>
          <w:iCs/>
        </w:rPr>
        <w:t>Strategic Studies Quarterly</w:t>
      </w:r>
      <w:r w:rsidRPr="001545B2">
        <w:t>, Volume 12, Number 2, JSTOR]</w:t>
      </w:r>
    </w:p>
    <w:p w14:paraId="7D83074C" w14:textId="77777777" w:rsidR="00E909B3" w:rsidRDefault="00E909B3" w:rsidP="00E909B3">
      <w:pPr>
        <w:rPr>
          <w:sz w:val="16"/>
        </w:rPr>
      </w:pPr>
      <w:r w:rsidRPr="001545B2">
        <w:rPr>
          <w:sz w:val="16"/>
        </w:rPr>
        <w:t xml:space="preserve">There are three reasons </w:t>
      </w:r>
      <w:r w:rsidRPr="003B4CDD">
        <w:rPr>
          <w:highlight w:val="green"/>
          <w:u w:val="single"/>
        </w:rPr>
        <w:t>the U</w:t>
      </w:r>
      <w:r w:rsidRPr="001545B2">
        <w:rPr>
          <w:sz w:val="16"/>
        </w:rPr>
        <w:t xml:space="preserve">nited </w:t>
      </w:r>
      <w:r w:rsidRPr="003B4CDD">
        <w:rPr>
          <w:highlight w:val="green"/>
          <w:u w:val="single"/>
        </w:rPr>
        <w:t>S</w:t>
      </w:r>
      <w:r w:rsidRPr="001545B2">
        <w:rPr>
          <w:sz w:val="16"/>
        </w:rPr>
        <w:t xml:space="preserve">tates </w:t>
      </w:r>
      <w:r w:rsidRPr="003B4CDD">
        <w:rPr>
          <w:b/>
          <w:iCs/>
          <w:highlight w:val="green"/>
          <w:u w:val="single"/>
          <w:bdr w:val="single" w:sz="8" w:space="0" w:color="auto"/>
        </w:rPr>
        <w:t>should not attempt to ban debris removal</w:t>
      </w:r>
      <w:r w:rsidRPr="001545B2">
        <w:rPr>
          <w:sz w:val="16"/>
        </w:rPr>
        <w:t xml:space="preserve"> and servicing spacecraft to deal with space stalking threat. First, </w:t>
      </w:r>
      <w:r w:rsidRPr="003B4CDD">
        <w:rPr>
          <w:highlight w:val="green"/>
          <w:u w:val="single"/>
        </w:rPr>
        <w:t>ADR spacecraft are necessary</w:t>
      </w:r>
      <w:r w:rsidRPr="001545B2">
        <w:rPr>
          <w:sz w:val="16"/>
        </w:rPr>
        <w:t xml:space="preserve"> in the emerging era </w:t>
      </w:r>
      <w:r w:rsidRPr="003B4CDD">
        <w:rPr>
          <w:b/>
          <w:iCs/>
          <w:highlight w:val="green"/>
          <w:u w:val="single"/>
          <w:bdr w:val="single" w:sz="8" w:space="0" w:color="auto"/>
        </w:rPr>
        <w:t>to prevent the</w:t>
      </w:r>
      <w:r w:rsidRPr="001545B2">
        <w:rPr>
          <w:b/>
          <w:iCs/>
          <w:u w:val="single"/>
          <w:bdr w:val="single" w:sz="8" w:space="0" w:color="auto"/>
        </w:rPr>
        <w:t xml:space="preserve"> space </w:t>
      </w:r>
      <w:r w:rsidRPr="003B4CDD">
        <w:rPr>
          <w:b/>
          <w:iCs/>
          <w:highlight w:val="green"/>
          <w:u w:val="single"/>
          <w:bdr w:val="single" w:sz="8" w:space="0" w:color="auto"/>
        </w:rPr>
        <w:t>debris population from</w:t>
      </w:r>
      <w:r w:rsidRPr="001545B2">
        <w:rPr>
          <w:b/>
          <w:iCs/>
          <w:u w:val="single"/>
          <w:bdr w:val="single" w:sz="8" w:space="0" w:color="auto"/>
        </w:rPr>
        <w:t xml:space="preserve"> increasing and </w:t>
      </w:r>
      <w:r w:rsidRPr="003B4CDD">
        <w:rPr>
          <w:b/>
          <w:iCs/>
          <w:highlight w:val="green"/>
          <w:u w:val="single"/>
          <w:bdr w:val="single" w:sz="8" w:space="0" w:color="auto"/>
        </w:rPr>
        <w:t>hindering the peaceful uses of space.</w:t>
      </w:r>
      <w:r w:rsidRPr="001545B2">
        <w:rPr>
          <w:sz w:val="16"/>
        </w:rPr>
        <w:t xml:space="preserve"> Also, as space technologies continue to become more capable and less expensive, it is highly advantageous to have some satellite services performed in space. Second, as noted earlier, </w:t>
      </w:r>
      <w:r w:rsidRPr="003B4CDD">
        <w:rPr>
          <w:highlight w:val="green"/>
          <w:u w:val="single"/>
        </w:rPr>
        <w:t>China will</w:t>
      </w:r>
      <w:r w:rsidRPr="001545B2">
        <w:rPr>
          <w:u w:val="single"/>
        </w:rPr>
        <w:t xml:space="preserve"> likely </w:t>
      </w:r>
      <w:r w:rsidRPr="003B4CDD">
        <w:rPr>
          <w:highlight w:val="green"/>
          <w:u w:val="single"/>
        </w:rPr>
        <w:t>deploy</w:t>
      </w:r>
      <w:r w:rsidRPr="001545B2">
        <w:rPr>
          <w:sz w:val="16"/>
        </w:rPr>
        <w:t xml:space="preserve"> both </w:t>
      </w:r>
      <w:r w:rsidRPr="003B4CDD">
        <w:rPr>
          <w:highlight w:val="green"/>
          <w:u w:val="single"/>
        </w:rPr>
        <w:t>ADR</w:t>
      </w:r>
      <w:r w:rsidRPr="001545B2">
        <w:rPr>
          <w:sz w:val="16"/>
        </w:rPr>
        <w:t xml:space="preserve"> and OOS spacecraft </w:t>
      </w:r>
      <w:r w:rsidRPr="003B4CDD">
        <w:rPr>
          <w:highlight w:val="green"/>
          <w:u w:val="single"/>
        </w:rPr>
        <w:t>in the early 2020s and Russia is likely to follow suit</w:t>
      </w:r>
      <w:r w:rsidRPr="001545B2">
        <w:rPr>
          <w:u w:val="single"/>
        </w:rPr>
        <w:t xml:space="preserve"> in the 2020s.</w:t>
      </w:r>
      <w:r w:rsidRPr="001545B2">
        <w:rPr>
          <w:sz w:val="16"/>
        </w:rPr>
        <w:t xml:space="preserve"> Even if the United States wanted to delay ADR and OOS deployment for the benefit of preventing space stalker threat, it could not dissuade China and Russia from such a deployment. Third, and most importantly, there is a way to both deter and defend against space stalkers and still </w:t>
      </w:r>
      <w:proofErr w:type="gramStart"/>
      <w:r w:rsidRPr="001545B2">
        <w:rPr>
          <w:sz w:val="16"/>
        </w:rPr>
        <w:t>be able to</w:t>
      </w:r>
      <w:proofErr w:type="gramEnd"/>
      <w:r w:rsidRPr="001545B2">
        <w:rPr>
          <w:sz w:val="16"/>
        </w:rPr>
        <w:t xml:space="preserve"> benefit from the presence of ADR and OOS spacecraft. </w:t>
      </w:r>
    </w:p>
    <w:p w14:paraId="26BBE825" w14:textId="77777777" w:rsidR="00E909B3" w:rsidRPr="00C84EDD" w:rsidRDefault="00E909B3" w:rsidP="00E909B3">
      <w:pPr>
        <w:pStyle w:val="Heading4"/>
      </w:pPr>
      <w:r>
        <w:t xml:space="preserve">Debris will be </w:t>
      </w:r>
      <w:r>
        <w:rPr>
          <w:u w:val="single"/>
        </w:rPr>
        <w:t>benign</w:t>
      </w:r>
      <w:r>
        <w:t xml:space="preserve"> and </w:t>
      </w:r>
      <w:r>
        <w:rPr>
          <w:u w:val="single"/>
        </w:rPr>
        <w:t>rare</w:t>
      </w:r>
      <w:r>
        <w:t xml:space="preserve">, even in a </w:t>
      </w:r>
      <w:r>
        <w:rPr>
          <w:u w:val="single"/>
        </w:rPr>
        <w:t>worst case</w:t>
      </w:r>
      <w:r>
        <w:t xml:space="preserve"> ‘cascade’</w:t>
      </w:r>
    </w:p>
    <w:p w14:paraId="11C59EE6" w14:textId="77777777" w:rsidR="00E909B3" w:rsidRDefault="00E909B3" w:rsidP="00E909B3">
      <w:proofErr w:type="spellStart"/>
      <w:r w:rsidRPr="00C94B34">
        <w:rPr>
          <w:rStyle w:val="Style13ptBold"/>
        </w:rPr>
        <w:t>Cairncross</w:t>
      </w:r>
      <w:proofErr w:type="spellEnd"/>
      <w:r w:rsidRPr="00C94B34">
        <w:rPr>
          <w:rStyle w:val="Style13ptBold"/>
        </w:rPr>
        <w:t xml:space="preserve"> 17</w:t>
      </w:r>
      <w:r>
        <w:t xml:space="preserve"> [</w:t>
      </w:r>
      <w:r w:rsidRPr="00BB446A">
        <w:t xml:space="preserve">Duncan </w:t>
      </w:r>
      <w:proofErr w:type="spellStart"/>
      <w:r w:rsidRPr="00BB446A">
        <w:t>Cairncross</w:t>
      </w:r>
      <w:proofErr w:type="spellEnd"/>
      <w:r w:rsidRPr="00BB446A">
        <w:t>, Retired</w:t>
      </w:r>
      <w:r>
        <w:t xml:space="preserve"> Planetary Science Engineer, BSc in Mechanical Engineering from the University of Glasgow, Diploma in Management DMS, Business Administration and Management, General from </w:t>
      </w:r>
      <w:proofErr w:type="spellStart"/>
      <w:r>
        <w:t>Teeside</w:t>
      </w:r>
      <w:proofErr w:type="spellEnd"/>
      <w:r>
        <w:t xml:space="preserve"> University, Former Asset Management Officer for the Gore District Council, “Is the Kessler Syndrome Disputed </w:t>
      </w:r>
      <w:proofErr w:type="gramStart"/>
      <w:r>
        <w:t>By</w:t>
      </w:r>
      <w:proofErr w:type="gramEnd"/>
      <w:r>
        <w:t xml:space="preserve"> Some Scientists?”, </w:t>
      </w:r>
      <w:proofErr w:type="spellStart"/>
      <w:r>
        <w:t>Quora</w:t>
      </w:r>
      <w:proofErr w:type="spellEnd"/>
      <w:r>
        <w:t>, 10/25/2017, https://www.quora.com/Is-the-Kessler-Syndrome-disputed-by-some-scientists</w:t>
      </w:r>
    </w:p>
    <w:p w14:paraId="656D8DA8" w14:textId="77777777" w:rsidR="00E909B3" w:rsidRPr="00C94B34" w:rsidRDefault="00E909B3" w:rsidP="00E909B3">
      <w:pPr>
        <w:rPr>
          <w:rStyle w:val="StyleUnderline"/>
        </w:rPr>
      </w:pPr>
      <w:proofErr w:type="spellStart"/>
      <w:proofErr w:type="gramStart"/>
      <w:r w:rsidRPr="00BB446A">
        <w:rPr>
          <w:sz w:val="16"/>
        </w:rPr>
        <w:t>Lets</w:t>
      </w:r>
      <w:proofErr w:type="spellEnd"/>
      <w:proofErr w:type="gramEnd"/>
      <w:r w:rsidRPr="00BB446A">
        <w:rPr>
          <w:sz w:val="16"/>
        </w:rPr>
        <w:t xml:space="preserve"> look at some numbers - </w:t>
      </w:r>
      <w:r w:rsidRPr="00C94B34">
        <w:rPr>
          <w:rStyle w:val="StyleUnderline"/>
        </w:rPr>
        <w:t xml:space="preserve">we are talking LEO - so </w:t>
      </w:r>
      <w:r w:rsidRPr="00A53BF8">
        <w:rPr>
          <w:rStyle w:val="StyleUnderline"/>
          <w:highlight w:val="green"/>
        </w:rPr>
        <w:t>anything</w:t>
      </w:r>
      <w:r w:rsidRPr="00C94B34">
        <w:rPr>
          <w:rStyle w:val="StyleUnderline"/>
        </w:rPr>
        <w:t xml:space="preserve"> very </w:t>
      </w:r>
      <w:r w:rsidRPr="00A53BF8">
        <w:rPr>
          <w:rStyle w:val="StyleUnderline"/>
          <w:highlight w:val="green"/>
        </w:rPr>
        <w:t xml:space="preserve">small will </w:t>
      </w:r>
      <w:r w:rsidRPr="00A53BF8">
        <w:rPr>
          <w:rStyle w:val="Emphasis"/>
          <w:highlight w:val="green"/>
        </w:rPr>
        <w:t>de-orbit</w:t>
      </w:r>
      <w:r w:rsidRPr="00BB446A">
        <w:rPr>
          <w:sz w:val="16"/>
        </w:rPr>
        <w:t xml:space="preserve"> itself </w:t>
      </w:r>
      <w:r w:rsidRPr="00A53BF8">
        <w:rPr>
          <w:rStyle w:val="Emphasis"/>
          <w:highlight w:val="green"/>
        </w:rPr>
        <w:t>quite fast</w:t>
      </w:r>
      <w:r w:rsidRPr="00A53BF8">
        <w:rPr>
          <w:rStyle w:val="StyleUnderline"/>
          <w:highlight w:val="green"/>
        </w:rPr>
        <w:t xml:space="preserve"> from</w:t>
      </w:r>
      <w:r w:rsidRPr="00C94B34">
        <w:rPr>
          <w:rStyle w:val="StyleUnderline"/>
        </w:rPr>
        <w:t xml:space="preserve"> atmospheric </w:t>
      </w:r>
      <w:r w:rsidRPr="00A53BF8">
        <w:rPr>
          <w:rStyle w:val="StyleUnderline"/>
          <w:highlight w:val="green"/>
        </w:rPr>
        <w:t>drag</w:t>
      </w:r>
    </w:p>
    <w:p w14:paraId="36E05766" w14:textId="77777777" w:rsidR="00E909B3" w:rsidRPr="00BB446A" w:rsidRDefault="00E909B3" w:rsidP="00E909B3">
      <w:pPr>
        <w:rPr>
          <w:sz w:val="16"/>
        </w:rPr>
      </w:pPr>
      <w:r w:rsidRPr="00BB446A">
        <w:rPr>
          <w:sz w:val="16"/>
        </w:rPr>
        <w:t xml:space="preserve">These </w:t>
      </w:r>
      <w:r w:rsidRPr="00C94B34">
        <w:rPr>
          <w:rStyle w:val="StyleUnderline"/>
        </w:rPr>
        <w:t>lumps are going the same direction - at similar speeds - as</w:t>
      </w:r>
      <w:r w:rsidRPr="00BB446A">
        <w:rPr>
          <w:sz w:val="16"/>
        </w:rPr>
        <w:t xml:space="preserve"> our </w:t>
      </w:r>
      <w:r w:rsidRPr="00C94B34">
        <w:rPr>
          <w:rStyle w:val="StyleUnderline"/>
        </w:rPr>
        <w:t>satellites - so we are</w:t>
      </w:r>
      <w:r w:rsidRPr="00BB446A">
        <w:rPr>
          <w:sz w:val="16"/>
        </w:rPr>
        <w:t xml:space="preserve"> </w:t>
      </w:r>
      <w:r w:rsidRPr="00C94B34">
        <w:rPr>
          <w:rStyle w:val="StyleUnderline"/>
        </w:rPr>
        <w:t xml:space="preserve">not talking about km/sec impacts - just rifle bullet speeds - 300 m/sec at maximum and the </w:t>
      </w:r>
      <w:proofErr w:type="gramStart"/>
      <w:r w:rsidRPr="00C94B34">
        <w:rPr>
          <w:rStyle w:val="StyleUnderline"/>
        </w:rPr>
        <w:t>vast majority</w:t>
      </w:r>
      <w:proofErr w:type="gramEnd"/>
      <w:r w:rsidRPr="00BB446A">
        <w:rPr>
          <w:sz w:val="16"/>
        </w:rPr>
        <w:t xml:space="preserve"> would have </w:t>
      </w:r>
      <w:r w:rsidRPr="00C94B34">
        <w:rPr>
          <w:rStyle w:val="StyleUnderline"/>
        </w:rPr>
        <w:t xml:space="preserve">much </w:t>
      </w:r>
      <w:proofErr w:type="spellStart"/>
      <w:r w:rsidRPr="00C94B34">
        <w:rPr>
          <w:rStyle w:val="StyleUnderline"/>
        </w:rPr>
        <w:t>much</w:t>
      </w:r>
      <w:proofErr w:type="spellEnd"/>
      <w:r w:rsidRPr="00C94B34">
        <w:rPr>
          <w:rStyle w:val="StyleUnderline"/>
        </w:rPr>
        <w:t xml:space="preserve"> lower</w:t>
      </w:r>
      <w:r w:rsidRPr="00BB446A">
        <w:rPr>
          <w:sz w:val="16"/>
        </w:rPr>
        <w:t xml:space="preserve"> speeds</w:t>
      </w:r>
    </w:p>
    <w:p w14:paraId="5785B713" w14:textId="77777777" w:rsidR="00E909B3" w:rsidRPr="00BB446A" w:rsidRDefault="00E909B3" w:rsidP="00E909B3">
      <w:pPr>
        <w:rPr>
          <w:sz w:val="16"/>
        </w:rPr>
      </w:pPr>
      <w:r w:rsidRPr="00BB446A">
        <w:rPr>
          <w:sz w:val="16"/>
        </w:rPr>
        <w:t>Everything is in a torus</w:t>
      </w:r>
    </w:p>
    <w:p w14:paraId="3FCD37A2" w14:textId="77777777" w:rsidR="00E909B3" w:rsidRPr="00BB446A" w:rsidRDefault="00E909B3" w:rsidP="00E909B3">
      <w:pPr>
        <w:rPr>
          <w:sz w:val="16"/>
        </w:rPr>
      </w:pPr>
      <w:r w:rsidRPr="00BB446A">
        <w:rPr>
          <w:sz w:val="16"/>
        </w:rPr>
        <w:t>Altitude 100 km to 300 km, - 1000 km North to 1000 km South - and about 40,000 km long</w:t>
      </w:r>
    </w:p>
    <w:p w14:paraId="3EDC12A0" w14:textId="77777777" w:rsidR="00E909B3" w:rsidRPr="00BB446A" w:rsidRDefault="00E909B3" w:rsidP="00E909B3">
      <w:pPr>
        <w:rPr>
          <w:sz w:val="16"/>
        </w:rPr>
      </w:pPr>
      <w:r w:rsidRPr="00BB446A">
        <w:rPr>
          <w:sz w:val="16"/>
        </w:rPr>
        <w:t>200 x 2000 x 40,000 = volume 16 billion cubic km -</w:t>
      </w:r>
    </w:p>
    <w:p w14:paraId="1BC356A0" w14:textId="77777777" w:rsidR="00E909B3" w:rsidRPr="00C94B34" w:rsidRDefault="00E909B3" w:rsidP="00E909B3">
      <w:pPr>
        <w:rPr>
          <w:rStyle w:val="StyleUnderline"/>
        </w:rPr>
      </w:pPr>
      <w:r w:rsidRPr="00C94B34">
        <w:rPr>
          <w:rStyle w:val="StyleUnderline"/>
        </w:rPr>
        <w:t>18,000 Big bits - 100 mm - including 1,200 satellites</w:t>
      </w:r>
    </w:p>
    <w:p w14:paraId="2FDEEB14" w14:textId="77777777" w:rsidR="00E909B3" w:rsidRPr="00BB446A" w:rsidRDefault="00E909B3" w:rsidP="00E909B3">
      <w:pPr>
        <w:rPr>
          <w:sz w:val="16"/>
        </w:rPr>
      </w:pPr>
      <w:r w:rsidRPr="00BB446A">
        <w:rPr>
          <w:sz w:val="16"/>
        </w:rPr>
        <w:t>750,000 “bullets” - 10 mm</w:t>
      </w:r>
    </w:p>
    <w:p w14:paraId="15ED2586" w14:textId="77777777" w:rsidR="00E909B3" w:rsidRPr="00BB446A" w:rsidRDefault="00E909B3" w:rsidP="00E909B3">
      <w:pPr>
        <w:rPr>
          <w:sz w:val="16"/>
        </w:rPr>
      </w:pPr>
      <w:r w:rsidRPr="00BB446A">
        <w:rPr>
          <w:sz w:val="16"/>
        </w:rPr>
        <w:t>150 million bits 1 mm</w:t>
      </w:r>
    </w:p>
    <w:p w14:paraId="45C5558E" w14:textId="77777777" w:rsidR="00E909B3" w:rsidRPr="00C94B34" w:rsidRDefault="00E909B3" w:rsidP="00E909B3">
      <w:pPr>
        <w:rPr>
          <w:rStyle w:val="Emphasis"/>
        </w:rPr>
      </w:pPr>
      <w:r w:rsidRPr="00A53BF8">
        <w:rPr>
          <w:rStyle w:val="StyleUnderline"/>
          <w:highlight w:val="green"/>
        </w:rPr>
        <w:t>Small bits</w:t>
      </w:r>
      <w:r w:rsidRPr="00C94B34">
        <w:rPr>
          <w:rStyle w:val="StyleUnderline"/>
        </w:rPr>
        <w:t xml:space="preserve"> we will </w:t>
      </w:r>
      <w:r w:rsidRPr="00C94B34">
        <w:rPr>
          <w:rStyle w:val="Emphasis"/>
        </w:rPr>
        <w:t>ignore</w:t>
      </w:r>
      <w:r w:rsidRPr="00C94B34">
        <w:rPr>
          <w:rStyle w:val="StyleUnderline"/>
        </w:rPr>
        <w:t xml:space="preserve"> as they </w:t>
      </w:r>
      <w:r w:rsidRPr="00A53BF8">
        <w:rPr>
          <w:rStyle w:val="StyleUnderline"/>
          <w:highlight w:val="green"/>
        </w:rPr>
        <w:t xml:space="preserve">will </w:t>
      </w:r>
      <w:r w:rsidRPr="00A53BF8">
        <w:rPr>
          <w:rStyle w:val="Emphasis"/>
          <w:highlight w:val="green"/>
        </w:rPr>
        <w:t>not be</w:t>
      </w:r>
      <w:r w:rsidRPr="00C94B34">
        <w:rPr>
          <w:rStyle w:val="Emphasis"/>
        </w:rPr>
        <w:t xml:space="preserve"> going </w:t>
      </w:r>
      <w:r w:rsidRPr="00A53BF8">
        <w:rPr>
          <w:rStyle w:val="Emphasis"/>
          <w:highlight w:val="green"/>
        </w:rPr>
        <w:t>fast enough</w:t>
      </w:r>
      <w:r w:rsidRPr="00C94B34">
        <w:rPr>
          <w:rStyle w:val="StyleUnderline"/>
        </w:rPr>
        <w:t xml:space="preserve"> relative to our satellite </w:t>
      </w:r>
      <w:r w:rsidRPr="00A53BF8">
        <w:rPr>
          <w:rStyle w:val="StyleUnderline"/>
          <w:highlight w:val="green"/>
        </w:rPr>
        <w:t>to cause damage</w:t>
      </w:r>
      <w:r w:rsidRPr="00C94B34">
        <w:rPr>
          <w:rStyle w:val="StyleUnderline"/>
        </w:rPr>
        <w:t xml:space="preserve"> - and they will </w:t>
      </w:r>
      <w:r w:rsidRPr="00C94B34">
        <w:rPr>
          <w:rStyle w:val="Emphasis"/>
        </w:rPr>
        <w:t>de-orbit quite fast</w:t>
      </w:r>
    </w:p>
    <w:p w14:paraId="3E6FF430" w14:textId="77777777" w:rsidR="00E909B3" w:rsidRPr="00C94B34" w:rsidRDefault="00E909B3" w:rsidP="00E909B3">
      <w:pPr>
        <w:rPr>
          <w:rStyle w:val="Emphasis"/>
        </w:rPr>
      </w:pPr>
      <w:proofErr w:type="gramStart"/>
      <w:r w:rsidRPr="00BB446A">
        <w:rPr>
          <w:sz w:val="16"/>
        </w:rPr>
        <w:t>So</w:t>
      </w:r>
      <w:proofErr w:type="gramEnd"/>
      <w:r w:rsidRPr="00BB446A">
        <w:rPr>
          <w:sz w:val="16"/>
        </w:rPr>
        <w:t xml:space="preserve"> </w:t>
      </w:r>
      <w:r w:rsidRPr="00A53BF8">
        <w:rPr>
          <w:rStyle w:val="Emphasis"/>
          <w:highlight w:val="green"/>
        </w:rPr>
        <w:t>one “bullet” for every 21,000 cubic km</w:t>
      </w:r>
    </w:p>
    <w:p w14:paraId="67F7B9D7" w14:textId="77777777" w:rsidR="00E909B3" w:rsidRPr="00C94B34" w:rsidRDefault="00E909B3" w:rsidP="00E909B3">
      <w:pPr>
        <w:rPr>
          <w:rStyle w:val="StyleUnderline"/>
        </w:rPr>
      </w:pPr>
      <w:r w:rsidRPr="00C94B34">
        <w:rPr>
          <w:rStyle w:val="StyleUnderline"/>
        </w:rPr>
        <w:t xml:space="preserve">That does </w:t>
      </w:r>
      <w:r w:rsidRPr="00A53BF8">
        <w:rPr>
          <w:rStyle w:val="Emphasis"/>
          <w:highlight w:val="green"/>
        </w:rPr>
        <w:t>not</w:t>
      </w:r>
      <w:r w:rsidRPr="00C94B34">
        <w:rPr>
          <w:rStyle w:val="StyleUnderline"/>
        </w:rPr>
        <w:t xml:space="preserve"> sound like </w:t>
      </w:r>
      <w:r w:rsidRPr="00A53BF8">
        <w:rPr>
          <w:rStyle w:val="StyleUnderline"/>
          <w:highlight w:val="green"/>
        </w:rPr>
        <w:t>too dangerous</w:t>
      </w:r>
      <w:r w:rsidRPr="00C94B34">
        <w:rPr>
          <w:rStyle w:val="StyleUnderline"/>
        </w:rPr>
        <w:t xml:space="preserve"> a neighborhood!</w:t>
      </w:r>
    </w:p>
    <w:p w14:paraId="25A1563B" w14:textId="77777777" w:rsidR="00E909B3" w:rsidRPr="00C94B34" w:rsidRDefault="00E909B3" w:rsidP="00E909B3">
      <w:pPr>
        <w:rPr>
          <w:rStyle w:val="StyleUnderline"/>
        </w:rPr>
      </w:pPr>
      <w:r w:rsidRPr="00C94B34">
        <w:rPr>
          <w:rStyle w:val="StyleUnderline"/>
        </w:rPr>
        <w:t>What happens if start some sort of cascade?</w:t>
      </w:r>
    </w:p>
    <w:p w14:paraId="3975E934" w14:textId="77777777" w:rsidR="00E909B3" w:rsidRPr="00C94B34" w:rsidRDefault="00E909B3" w:rsidP="00E909B3">
      <w:pPr>
        <w:rPr>
          <w:rStyle w:val="StyleUnderline"/>
        </w:rPr>
      </w:pPr>
      <w:r w:rsidRPr="00A53BF8">
        <w:rPr>
          <w:rStyle w:val="StyleUnderline"/>
          <w:highlight w:val="green"/>
        </w:rPr>
        <w:t xml:space="preserve">There is </w:t>
      </w:r>
      <w:r w:rsidRPr="00A53BF8">
        <w:rPr>
          <w:rStyle w:val="Emphasis"/>
          <w:highlight w:val="green"/>
        </w:rPr>
        <w:t>not much to cascade</w:t>
      </w:r>
      <w:r w:rsidRPr="00C94B34">
        <w:rPr>
          <w:rStyle w:val="StyleUnderline"/>
        </w:rPr>
        <w:t xml:space="preserve"> - 18,000 - “big bits” - </w:t>
      </w:r>
      <w:r w:rsidRPr="00A53BF8">
        <w:rPr>
          <w:rStyle w:val="Emphasis"/>
          <w:highlight w:val="green"/>
        </w:rPr>
        <w:t>if each</w:t>
      </w:r>
      <w:r w:rsidRPr="00C94B34">
        <w:rPr>
          <w:rStyle w:val="StyleUnderline"/>
        </w:rPr>
        <w:t xml:space="preserve"> of them </w:t>
      </w:r>
      <w:r w:rsidRPr="00A53BF8">
        <w:rPr>
          <w:rStyle w:val="Emphasis"/>
          <w:highlight w:val="green"/>
        </w:rPr>
        <w:t>became 1000</w:t>
      </w:r>
      <w:r w:rsidRPr="00C94B34">
        <w:rPr>
          <w:rStyle w:val="Emphasis"/>
        </w:rPr>
        <w:t xml:space="preserve"> “bullets”</w:t>
      </w:r>
      <w:r w:rsidRPr="00C94B34">
        <w:rPr>
          <w:rStyle w:val="StyleUnderline"/>
        </w:rPr>
        <w:t xml:space="preserve"> then </w:t>
      </w:r>
      <w:r w:rsidRPr="00A53BF8">
        <w:rPr>
          <w:rStyle w:val="Emphasis"/>
          <w:highlight w:val="green"/>
        </w:rPr>
        <w:t>we</w:t>
      </w:r>
      <w:r w:rsidRPr="00C94B34">
        <w:rPr>
          <w:rStyle w:val="Emphasis"/>
        </w:rPr>
        <w:t xml:space="preserve"> would </w:t>
      </w:r>
      <w:r w:rsidRPr="00A53BF8">
        <w:rPr>
          <w:rStyle w:val="Emphasis"/>
          <w:highlight w:val="green"/>
        </w:rPr>
        <w:t>have 18 million “bullets”</w:t>
      </w:r>
      <w:r w:rsidRPr="00C94B34">
        <w:rPr>
          <w:rStyle w:val="StyleUnderline"/>
        </w:rPr>
        <w:t xml:space="preserve"> + the existing 750,000 bullets</w:t>
      </w:r>
    </w:p>
    <w:p w14:paraId="7B804C93" w14:textId="77777777" w:rsidR="00E909B3" w:rsidRPr="00C94B34" w:rsidRDefault="00E909B3" w:rsidP="00E909B3">
      <w:pPr>
        <w:rPr>
          <w:rStyle w:val="StyleUnderline"/>
        </w:rPr>
      </w:pPr>
      <w:r w:rsidRPr="00C94B34">
        <w:rPr>
          <w:rStyle w:val="StyleUnderline"/>
        </w:rPr>
        <w:t xml:space="preserve">And </w:t>
      </w:r>
      <w:r w:rsidRPr="00A53BF8">
        <w:rPr>
          <w:rStyle w:val="StyleUnderline"/>
          <w:highlight w:val="green"/>
        </w:rPr>
        <w:t>that is</w:t>
      </w:r>
      <w:r w:rsidRPr="00C94B34">
        <w:rPr>
          <w:rStyle w:val="StyleUnderline"/>
        </w:rPr>
        <w:t xml:space="preserve"> erring on the </w:t>
      </w:r>
      <w:r w:rsidRPr="00A53BF8">
        <w:rPr>
          <w:rStyle w:val="Emphasis"/>
          <w:highlight w:val="green"/>
        </w:rPr>
        <w:t>generous</w:t>
      </w:r>
      <w:r w:rsidRPr="00C94B34">
        <w:rPr>
          <w:rStyle w:val="Emphasis"/>
        </w:rPr>
        <w:t xml:space="preserve"> side</w:t>
      </w:r>
      <w:r w:rsidRPr="00C94B34">
        <w:rPr>
          <w:rStyle w:val="StyleUnderline"/>
        </w:rPr>
        <w:t xml:space="preserve"> - these </w:t>
      </w:r>
      <w:r w:rsidRPr="00A53BF8">
        <w:rPr>
          <w:rStyle w:val="StyleUnderline"/>
          <w:highlight w:val="green"/>
        </w:rPr>
        <w:t xml:space="preserve">bits are </w:t>
      </w:r>
      <w:r w:rsidRPr="00A53BF8">
        <w:rPr>
          <w:rStyle w:val="Emphasis"/>
          <w:highlight w:val="green"/>
        </w:rPr>
        <w:t>mostly metallic</w:t>
      </w:r>
      <w:r w:rsidRPr="00A53BF8">
        <w:rPr>
          <w:rStyle w:val="StyleUnderline"/>
          <w:highlight w:val="green"/>
        </w:rPr>
        <w:t xml:space="preserve"> and</w:t>
      </w:r>
      <w:r w:rsidRPr="00C94B34">
        <w:rPr>
          <w:rStyle w:val="StyleUnderline"/>
        </w:rPr>
        <w:t xml:space="preserve"> metals </w:t>
      </w:r>
      <w:r w:rsidRPr="00A53BF8">
        <w:rPr>
          <w:rStyle w:val="Emphasis"/>
          <w:highlight w:val="green"/>
        </w:rPr>
        <w:t>don’t shatter</w:t>
      </w:r>
      <w:r w:rsidRPr="00C94B34">
        <w:rPr>
          <w:rStyle w:val="StyleUnderline"/>
        </w:rPr>
        <w:t xml:space="preserve"> into lots of 10 mm bits when hit by rifle bullets</w:t>
      </w:r>
    </w:p>
    <w:p w14:paraId="040697B2" w14:textId="77777777" w:rsidR="00E909B3" w:rsidRPr="00A53BF8" w:rsidRDefault="00E909B3" w:rsidP="00E909B3">
      <w:pPr>
        <w:rPr>
          <w:rStyle w:val="StyleUnderline"/>
          <w:sz w:val="24"/>
          <w:szCs w:val="26"/>
          <w:highlight w:val="green"/>
        </w:rPr>
      </w:pPr>
      <w:r w:rsidRPr="00A53BF8">
        <w:rPr>
          <w:rStyle w:val="StyleUnderline"/>
          <w:highlight w:val="green"/>
        </w:rPr>
        <w:t xml:space="preserve">That would be </w:t>
      </w:r>
      <w:r w:rsidRPr="00A53BF8">
        <w:rPr>
          <w:rStyle w:val="Emphasis"/>
          <w:sz w:val="24"/>
          <w:szCs w:val="26"/>
          <w:highlight w:val="green"/>
        </w:rPr>
        <w:t>one</w:t>
      </w:r>
      <w:r w:rsidRPr="00C94B34">
        <w:rPr>
          <w:rStyle w:val="Emphasis"/>
          <w:sz w:val="24"/>
          <w:szCs w:val="26"/>
        </w:rPr>
        <w:t xml:space="preserve"> “bullet” </w:t>
      </w:r>
      <w:r w:rsidRPr="00A53BF8">
        <w:rPr>
          <w:rStyle w:val="Emphasis"/>
          <w:sz w:val="24"/>
          <w:szCs w:val="26"/>
          <w:highlight w:val="green"/>
        </w:rPr>
        <w:t xml:space="preserve">for every </w:t>
      </w:r>
      <w:proofErr w:type="gramStart"/>
      <w:r w:rsidRPr="00A53BF8">
        <w:rPr>
          <w:rStyle w:val="Emphasis"/>
          <w:sz w:val="24"/>
          <w:szCs w:val="26"/>
          <w:highlight w:val="green"/>
        </w:rPr>
        <w:t>853 cubic</w:t>
      </w:r>
      <w:proofErr w:type="gramEnd"/>
      <w:r w:rsidRPr="00A53BF8">
        <w:rPr>
          <w:rStyle w:val="Emphasis"/>
          <w:sz w:val="24"/>
          <w:szCs w:val="26"/>
          <w:highlight w:val="green"/>
        </w:rPr>
        <w:t xml:space="preserve"> km</w:t>
      </w:r>
      <w:r w:rsidRPr="00A53BF8">
        <w:rPr>
          <w:rStyle w:val="StyleUnderline"/>
          <w:szCs w:val="26"/>
          <w:highlight w:val="green"/>
        </w:rPr>
        <w:t xml:space="preserve"> </w:t>
      </w:r>
      <w:r w:rsidRPr="00A53BF8">
        <w:rPr>
          <w:rStyle w:val="StyleUnderline"/>
          <w:highlight w:val="green"/>
        </w:rPr>
        <w:t xml:space="preserve">AND </w:t>
      </w:r>
      <w:r w:rsidRPr="00A53BF8">
        <w:rPr>
          <w:rStyle w:val="Emphasis"/>
          <w:highlight w:val="green"/>
        </w:rPr>
        <w:t>most</w:t>
      </w:r>
      <w:r w:rsidRPr="00C94B34">
        <w:rPr>
          <w:rStyle w:val="StyleUnderline"/>
        </w:rPr>
        <w:t xml:space="preserve"> of the “bullets” will </w:t>
      </w:r>
      <w:r w:rsidRPr="00A53BF8">
        <w:rPr>
          <w:rStyle w:val="Emphasis"/>
          <w:highlight w:val="green"/>
        </w:rPr>
        <w:t>not</w:t>
      </w:r>
      <w:r w:rsidRPr="00C94B34">
        <w:rPr>
          <w:rStyle w:val="Emphasis"/>
        </w:rPr>
        <w:t xml:space="preserve"> actually be </w:t>
      </w:r>
      <w:r w:rsidRPr="00A53BF8">
        <w:rPr>
          <w:rStyle w:val="Emphasis"/>
          <w:highlight w:val="green"/>
        </w:rPr>
        <w:t>going</w:t>
      </w:r>
      <w:r w:rsidRPr="00C94B34">
        <w:rPr>
          <w:rStyle w:val="Emphasis"/>
        </w:rPr>
        <w:t xml:space="preserve"> very </w:t>
      </w:r>
      <w:r w:rsidRPr="00A53BF8">
        <w:rPr>
          <w:rStyle w:val="Emphasis"/>
          <w:highlight w:val="green"/>
        </w:rPr>
        <w:t>fast</w:t>
      </w:r>
    </w:p>
    <w:p w14:paraId="0BF6378C" w14:textId="77777777" w:rsidR="00E909B3" w:rsidRPr="00BB446A" w:rsidRDefault="00E909B3" w:rsidP="00E909B3">
      <w:pPr>
        <w:rPr>
          <w:sz w:val="16"/>
        </w:rPr>
      </w:pPr>
      <w:proofErr w:type="spellStart"/>
      <w:r w:rsidRPr="00BB446A">
        <w:rPr>
          <w:sz w:val="16"/>
        </w:rPr>
        <w:t>Some time</w:t>
      </w:r>
      <w:proofErr w:type="spellEnd"/>
      <w:r w:rsidRPr="00BB446A">
        <w:rPr>
          <w:sz w:val="16"/>
        </w:rPr>
        <w:t xml:space="preserve"> in the future when we have a lot </w:t>
      </w:r>
      <w:proofErr w:type="spellStart"/>
      <w:proofErr w:type="gramStart"/>
      <w:r w:rsidRPr="00BB446A">
        <w:rPr>
          <w:sz w:val="16"/>
        </w:rPr>
        <w:t>mor,e</w:t>
      </w:r>
      <w:proofErr w:type="spellEnd"/>
      <w:proofErr w:type="gramEnd"/>
      <w:r w:rsidRPr="00BB446A">
        <w:rPr>
          <w:sz w:val="16"/>
        </w:rPr>
        <w:t xml:space="preserve"> as in a 100,000 times as much stuff in orbit then the Kessler Syndrome may be possible</w:t>
      </w:r>
    </w:p>
    <w:p w14:paraId="7FBDABF4" w14:textId="77777777" w:rsidR="00E909B3" w:rsidRPr="00BB446A" w:rsidRDefault="00E909B3" w:rsidP="00E909B3">
      <w:pPr>
        <w:rPr>
          <w:sz w:val="16"/>
        </w:rPr>
      </w:pPr>
      <w:r w:rsidRPr="00BB446A">
        <w:rPr>
          <w:sz w:val="16"/>
        </w:rPr>
        <w:t>If you are worried about communication satellites way up there in geostationary orbit then the situation is even better - there is a LOT more space up there and we have boosted a lot less junk up to those orbits</w:t>
      </w:r>
    </w:p>
    <w:p w14:paraId="2A7AB564" w14:textId="77777777" w:rsidR="00E909B3" w:rsidRPr="00BB446A" w:rsidRDefault="00E909B3" w:rsidP="00E909B3">
      <w:pPr>
        <w:rPr>
          <w:sz w:val="16"/>
        </w:rPr>
      </w:pPr>
      <w:r w:rsidRPr="00BB446A">
        <w:rPr>
          <w:sz w:val="16"/>
        </w:rPr>
        <w:t>It is worth tracking the big bits and making sure that most satellites are safely de-orbited? - YES</w:t>
      </w:r>
    </w:p>
    <w:p w14:paraId="408D79A5" w14:textId="77777777" w:rsidR="00E909B3" w:rsidRDefault="00E909B3" w:rsidP="00E909B3">
      <w:pPr>
        <w:rPr>
          <w:rStyle w:val="StyleUnderline"/>
        </w:rPr>
      </w:pPr>
      <w:r w:rsidRPr="00BB446A">
        <w:rPr>
          <w:sz w:val="16"/>
        </w:rPr>
        <w:t xml:space="preserve">But </w:t>
      </w:r>
      <w:r w:rsidRPr="00A53BF8">
        <w:rPr>
          <w:rStyle w:val="StyleUnderline"/>
          <w:highlight w:val="green"/>
        </w:rPr>
        <w:t>worrying about</w:t>
      </w:r>
      <w:r w:rsidRPr="00C94B34">
        <w:rPr>
          <w:rStyle w:val="StyleUnderline"/>
        </w:rPr>
        <w:t xml:space="preserve"> a </w:t>
      </w:r>
      <w:r w:rsidRPr="00A53BF8">
        <w:rPr>
          <w:rStyle w:val="StyleUnderline"/>
          <w:highlight w:val="green"/>
        </w:rPr>
        <w:t>Kessler</w:t>
      </w:r>
      <w:r w:rsidRPr="00C94B34">
        <w:rPr>
          <w:rStyle w:val="StyleUnderline"/>
        </w:rPr>
        <w:t xml:space="preserve"> Syndrome</w:t>
      </w:r>
      <w:r w:rsidRPr="00A53BF8">
        <w:rPr>
          <w:rStyle w:val="StyleUnderline"/>
          <w:highlight w:val="green"/>
        </w:rPr>
        <w:t xml:space="preserve">? - </w:t>
      </w:r>
      <w:r w:rsidRPr="00A53BF8">
        <w:rPr>
          <w:rStyle w:val="Emphasis"/>
          <w:highlight w:val="green"/>
        </w:rPr>
        <w:t>no</w:t>
      </w:r>
      <w:r w:rsidRPr="00C94B34">
        <w:rPr>
          <w:rStyle w:val="StyleUnderline"/>
        </w:rPr>
        <w:t xml:space="preserve"> not really</w:t>
      </w:r>
    </w:p>
    <w:p w14:paraId="17CAF078" w14:textId="77777777" w:rsidR="00A92456" w:rsidRPr="005F2223" w:rsidRDefault="00A92456" w:rsidP="00A92456">
      <w:pPr>
        <w:pStyle w:val="Heading4"/>
        <w:rPr>
          <w:u w:val="single"/>
        </w:rPr>
      </w:pPr>
      <w:r>
        <w:t xml:space="preserve">Low risk of collisions – it’s </w:t>
      </w:r>
      <w:r>
        <w:rPr>
          <w:u w:val="single"/>
        </w:rPr>
        <w:t>overhyped</w:t>
      </w:r>
    </w:p>
    <w:p w14:paraId="5F77F672" w14:textId="77777777" w:rsidR="00A92456" w:rsidRPr="005F2223" w:rsidRDefault="00A92456" w:rsidP="00A92456">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18365EDD" w14:textId="77777777" w:rsidR="00A92456" w:rsidRPr="00FA158C" w:rsidRDefault="00A92456" w:rsidP="00A92456">
      <w:pPr>
        <w:rPr>
          <w:sz w:val="16"/>
        </w:rPr>
      </w:pPr>
      <w:r w:rsidRPr="00A53BF8">
        <w:rPr>
          <w:rStyle w:val="TitleChar"/>
          <w:highlight w:val="green"/>
        </w:rPr>
        <w:t>Popular culture</w:t>
      </w:r>
      <w:r w:rsidRPr="00DD25A4">
        <w:rPr>
          <w:rStyle w:val="TitleChar"/>
        </w:rPr>
        <w:t xml:space="preserve"> has </w:t>
      </w:r>
      <w:r w:rsidRPr="00A53BF8">
        <w:rPr>
          <w:rStyle w:val="TitleChar"/>
          <w:highlight w:val="green"/>
        </w:rPr>
        <w:t>embraced</w:t>
      </w:r>
      <w:r w:rsidRPr="00DD25A4">
        <w:rPr>
          <w:rStyle w:val="TitleChar"/>
        </w:rPr>
        <w:t xml:space="preserve"> the </w:t>
      </w:r>
      <w:r w:rsidRPr="00A53BF8">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p>
    <w:p w14:paraId="78E209E4" w14:textId="77777777" w:rsidR="00A92456" w:rsidRPr="00DD25A4" w:rsidRDefault="00A92456" w:rsidP="00A92456">
      <w:pPr>
        <w:rPr>
          <w:rStyle w:val="Emphasis"/>
        </w:rPr>
      </w:pP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A53BF8">
        <w:rPr>
          <w:rStyle w:val="TitleChar"/>
          <w:highlight w:val="green"/>
        </w:rPr>
        <w:t xml:space="preserve">almost </w:t>
      </w:r>
      <w:proofErr w:type="gramStart"/>
      <w:r w:rsidRPr="00A53BF8">
        <w:rPr>
          <w:rStyle w:val="TitleChar"/>
          <w:highlight w:val="green"/>
        </w:rPr>
        <w:t>all</w:t>
      </w:r>
      <w:r w:rsidRPr="00DD25A4">
        <w:rPr>
          <w:rStyle w:val="TitleChar"/>
        </w:rPr>
        <w:t xml:space="preserve"> of these</w:t>
      </w:r>
      <w:proofErr w:type="gramEnd"/>
      <w:r w:rsidRPr="00DD25A4">
        <w:rPr>
          <w:rStyle w:val="TitleChar"/>
        </w:rPr>
        <w:t xml:space="preserve"> </w:t>
      </w:r>
      <w:r w:rsidRPr="00A53BF8">
        <w:rPr>
          <w:rStyle w:val="TitleChar"/>
          <w:highlight w:val="green"/>
        </w:rPr>
        <w:t>articles</w:t>
      </w:r>
      <w:r w:rsidRPr="00DD25A4">
        <w:rPr>
          <w:rStyle w:val="TitleChar"/>
        </w:rPr>
        <w:t xml:space="preserve">, movies, graphics, and simulations </w:t>
      </w:r>
      <w:r w:rsidRPr="00A53BF8">
        <w:rPr>
          <w:rStyle w:val="TitleChar"/>
          <w:highlight w:val="green"/>
        </w:rPr>
        <w:t xml:space="preserve">are </w:t>
      </w:r>
      <w:r w:rsidRPr="00A53BF8">
        <w:rPr>
          <w:rStyle w:val="Emphasis"/>
          <w:highlight w:val="green"/>
        </w:rPr>
        <w:t>exaggerated and misleading</w:t>
      </w:r>
      <w:r w:rsidRPr="00FA158C">
        <w:rPr>
          <w:sz w:val="16"/>
        </w:rPr>
        <w:t xml:space="preserve">. </w:t>
      </w:r>
      <w:r w:rsidRPr="00DD25A4">
        <w:rPr>
          <w:rStyle w:val="TitleChar"/>
        </w:rPr>
        <w:t xml:space="preserve">Space </w:t>
      </w:r>
      <w:r w:rsidRPr="00A53BF8">
        <w:rPr>
          <w:rStyle w:val="TitleChar"/>
          <w:highlight w:val="green"/>
        </w:rPr>
        <w:t>debris</w:t>
      </w:r>
      <w:r w:rsidRPr="00DD25A4">
        <w:rPr>
          <w:rStyle w:val="TitleChar"/>
        </w:rPr>
        <w:t xml:space="preserve"> and collision risk </w:t>
      </w:r>
      <w:r w:rsidRPr="00A53BF8">
        <w:rPr>
          <w:rStyle w:val="TitleChar"/>
          <w:highlight w:val="green"/>
        </w:rPr>
        <w:t>is</w:t>
      </w:r>
      <w:r w:rsidRPr="00FA158C">
        <w:rPr>
          <w:sz w:val="16"/>
        </w:rPr>
        <w:t xml:space="preserve"> real, but it </w:t>
      </w:r>
      <w:r w:rsidRPr="00DD25A4">
        <w:rPr>
          <w:rStyle w:val="Emphasis"/>
        </w:rPr>
        <w:t>certainly</w:t>
      </w:r>
      <w:r w:rsidRPr="00FA158C">
        <w:rPr>
          <w:sz w:val="16"/>
        </w:rPr>
        <w:t xml:space="preserve"> is </w:t>
      </w:r>
      <w:r w:rsidRPr="00A53BF8">
        <w:rPr>
          <w:rStyle w:val="Emphasis"/>
          <w:highlight w:val="green"/>
        </w:rPr>
        <w:t>not a crisis.</w:t>
      </w:r>
    </w:p>
    <w:p w14:paraId="12A26638" w14:textId="77777777" w:rsidR="00A92456" w:rsidRPr="00DD25A4" w:rsidRDefault="00A92456" w:rsidP="00A92456">
      <w:pPr>
        <w:rPr>
          <w:rStyle w:val="TitleChar"/>
        </w:rPr>
      </w:pPr>
      <w:proofErr w:type="gramStart"/>
      <w:r w:rsidRPr="00DD25A4">
        <w:rPr>
          <w:rStyle w:val="TitleChar"/>
        </w:rPr>
        <w:t>So</w:t>
      </w:r>
      <w:proofErr w:type="gramEnd"/>
      <w:r w:rsidRPr="00DD25A4">
        <w:rPr>
          <w:rStyle w:val="TitleChar"/>
        </w:rPr>
        <w:t xml:space="preserve"> what are </w:t>
      </w:r>
      <w:r w:rsidRPr="00DD25A4">
        <w:rPr>
          <w:rStyle w:val="Emphasis"/>
        </w:rPr>
        <w:t>the facts?</w:t>
      </w:r>
    </w:p>
    <w:p w14:paraId="7B382584" w14:textId="77777777" w:rsidR="00A92456" w:rsidRPr="00DD25A4" w:rsidRDefault="00A92456" w:rsidP="00A92456">
      <w:pPr>
        <w:rPr>
          <w:rStyle w:val="Emphasis"/>
        </w:rPr>
      </w:pPr>
      <w:r w:rsidRPr="00FA158C">
        <w:rPr>
          <w:sz w:val="16"/>
        </w:rPr>
        <w:t xml:space="preserve">On the positive side, </w:t>
      </w:r>
      <w:r w:rsidRPr="00A53BF8">
        <w:rPr>
          <w:rStyle w:val="TitleChar"/>
          <w:highlight w:val="green"/>
        </w:rPr>
        <w:t xml:space="preserve">space is </w:t>
      </w:r>
      <w:r w:rsidRPr="00A53BF8">
        <w:rPr>
          <w:rStyle w:val="Emphasis"/>
          <w:highlight w:val="green"/>
        </w:rPr>
        <w:t>empty</w:t>
      </w:r>
      <w:r w:rsidRPr="00A53BF8">
        <w:rPr>
          <w:rStyle w:val="TitleChar"/>
          <w:highlight w:val="green"/>
        </w:rPr>
        <w:t xml:space="preserve"> and</w:t>
      </w:r>
      <w:r w:rsidRPr="00DD25A4">
        <w:rPr>
          <w:rStyle w:val="TitleChar"/>
        </w:rPr>
        <w:t xml:space="preserve"> it is </w:t>
      </w:r>
      <w:r w:rsidRPr="00A53BF8">
        <w:rPr>
          <w:rStyle w:val="Emphasis"/>
          <w:highlight w:val="gree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A53BF8">
        <w:rPr>
          <w:rStyle w:val="Emphasis"/>
          <w:highlight w:val="green"/>
        </w:rPr>
        <w:t>one half a degree</w:t>
      </w:r>
      <w:r w:rsidRPr="00DD25A4">
        <w:rPr>
          <w:rStyle w:val="TitleChar"/>
        </w:rPr>
        <w:t xml:space="preserve"> of Earth longitude </w:t>
      </w:r>
      <w:r w:rsidRPr="00A53BF8">
        <w:rPr>
          <w:rStyle w:val="TitleChar"/>
          <w:highlight w:val="green"/>
        </w:rPr>
        <w:t>is</w:t>
      </w:r>
      <w:r w:rsidRPr="00DD25A4">
        <w:rPr>
          <w:rStyle w:val="TitleChar"/>
        </w:rPr>
        <w:t xml:space="preserve"> almost </w:t>
      </w:r>
      <w:r w:rsidRPr="00A53BF8">
        <w:rPr>
          <w:rStyle w:val="Emphasis"/>
          <w:highlight w:val="gree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A53BF8">
        <w:rPr>
          <w:rStyle w:val="Emphasis"/>
          <w:highlight w:val="green"/>
        </w:rPr>
        <w:t>we don’t</w:t>
      </w:r>
      <w:r w:rsidRPr="00FA158C">
        <w:rPr>
          <w:sz w:val="16"/>
        </w:rPr>
        <w:t xml:space="preserve"> intentionally </w:t>
      </w:r>
      <w:r w:rsidRPr="00A53BF8">
        <w:rPr>
          <w:rStyle w:val="Emphasis"/>
          <w:highlight w:val="gree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A53BF8">
        <w:rPr>
          <w:rStyle w:val="Emphasis"/>
          <w:highlight w:val="green"/>
        </w:rPr>
        <w:t>nothing gets in the way of orbiting objects</w:t>
      </w:r>
      <w:r w:rsidRPr="00FA158C">
        <w:rPr>
          <w:sz w:val="16"/>
        </w:rPr>
        <w:t xml:space="preserve"> </w:t>
      </w:r>
      <w:r w:rsidRPr="00A53BF8">
        <w:rPr>
          <w:rStyle w:val="TitleChar"/>
          <w:highlight w:val="green"/>
        </w:rPr>
        <w:t>and</w:t>
      </w:r>
      <w:r w:rsidRPr="00DD25A4">
        <w:rPr>
          <w:rStyle w:val="TitleChar"/>
        </w:rPr>
        <w:t xml:space="preserve"> </w:t>
      </w:r>
      <w:r w:rsidRPr="00A53BF8">
        <w:rPr>
          <w:rStyle w:val="Emphasis"/>
          <w:highlight w:val="green"/>
        </w:rPr>
        <w:t>they behave</w:t>
      </w:r>
      <w:r w:rsidRPr="00DD25A4">
        <w:rPr>
          <w:rStyle w:val="Emphasis"/>
        </w:rPr>
        <w:t xml:space="preserve"> quite </w:t>
      </w:r>
      <w:r w:rsidRPr="00A53BF8">
        <w:rPr>
          <w:rStyle w:val="Emphasis"/>
          <w:highlight w:val="gree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w:t>
      </w:r>
      <w:proofErr w:type="gramStart"/>
      <w:r w:rsidRPr="00FA158C">
        <w:rPr>
          <w:sz w:val="16"/>
        </w:rPr>
        <w:t xml:space="preserve">a </w:t>
      </w:r>
      <w:r w:rsidRPr="00DD25A4">
        <w:rPr>
          <w:rStyle w:val="Emphasis"/>
        </w:rPr>
        <w:t>1,000 feet</w:t>
      </w:r>
      <w:proofErr w:type="gramEnd"/>
      <w:r w:rsidRPr="00DD25A4">
        <w:rPr>
          <w:rStyle w:val="Emphasis"/>
        </w:rPr>
        <w:t>, 24 hours in advance.</w:t>
      </w:r>
    </w:p>
    <w:p w14:paraId="34043B7B" w14:textId="77777777" w:rsidR="00A92456" w:rsidRDefault="00A92456" w:rsidP="00A92456">
      <w:pPr>
        <w:rPr>
          <w:rStyle w:val="Emphasis"/>
        </w:rPr>
      </w:pPr>
      <w:r w:rsidRPr="00DD25A4">
        <w:rPr>
          <w:rStyle w:val="Emphasis"/>
        </w:rPr>
        <w:t>Since we first started placing objects into space</w:t>
      </w:r>
      <w:r w:rsidRPr="00FA158C">
        <w:rPr>
          <w:sz w:val="16"/>
        </w:rPr>
        <w:t xml:space="preserve"> </w:t>
      </w:r>
      <w:r w:rsidRPr="00DD25A4">
        <w:rPr>
          <w:rStyle w:val="TitleChar"/>
        </w:rPr>
        <w:t xml:space="preserve">there have been </w:t>
      </w:r>
      <w:r w:rsidRPr="00DD25A4">
        <w:rPr>
          <w:rStyle w:val="Emphasis"/>
        </w:rPr>
        <w:t>11 known low Earth orbit collisions</w:t>
      </w:r>
      <w:r w:rsidRPr="00FA158C">
        <w:rPr>
          <w:sz w:val="16"/>
        </w:rPr>
        <w:t xml:space="preserve">, </w:t>
      </w:r>
      <w:r w:rsidRPr="00DD25A4">
        <w:rPr>
          <w:rStyle w:val="TitleChar"/>
        </w:rPr>
        <w:t xml:space="preserve">and </w:t>
      </w:r>
      <w:r w:rsidRPr="00DD25A4">
        <w:rPr>
          <w:rStyle w:val="Emphasis"/>
        </w:rPr>
        <w:t>three</w:t>
      </w:r>
      <w:r w:rsidRPr="00FA158C">
        <w:rPr>
          <w:sz w:val="16"/>
        </w:rPr>
        <w:t xml:space="preserve"> known </w:t>
      </w:r>
      <w:r w:rsidRPr="00DD25A4">
        <w:rPr>
          <w:rStyle w:val="TitleChar"/>
        </w:rPr>
        <w:t xml:space="preserve">collisions at geostationary orbit. Think of it: </w:t>
      </w:r>
      <w:r w:rsidRPr="00A53BF8">
        <w:rPr>
          <w:rStyle w:val="Emphasis"/>
          <w:highlight w:val="green"/>
        </w:rPr>
        <w:t>135 space shuttle flights</w:t>
      </w:r>
      <w:r w:rsidRPr="00FA158C">
        <w:rPr>
          <w:sz w:val="16"/>
        </w:rPr>
        <w:t xml:space="preserve">, </w:t>
      </w:r>
      <w:proofErr w:type="gramStart"/>
      <w:r w:rsidRPr="00DD25A4">
        <w:rPr>
          <w:rStyle w:val="Emphasis"/>
        </w:rPr>
        <w:t>all of</w:t>
      </w:r>
      <w:proofErr w:type="gramEnd"/>
      <w:r w:rsidRPr="00DD25A4">
        <w:rPr>
          <w:rStyle w:val="Emphasis"/>
        </w:rPr>
        <w:t xml:space="preserve"> the Apollo</w:t>
      </w:r>
      <w:r w:rsidRPr="00FA158C">
        <w:rPr>
          <w:sz w:val="16"/>
        </w:rPr>
        <w:t xml:space="preserve">, </w:t>
      </w:r>
      <w:r w:rsidRPr="00DD25A4">
        <w:rPr>
          <w:rStyle w:val="Emphasis"/>
        </w:rPr>
        <w:t>Gemini</w:t>
      </w:r>
      <w:r w:rsidRPr="00FA158C">
        <w:rPr>
          <w:sz w:val="16"/>
        </w:rPr>
        <w:t xml:space="preserve"> </w:t>
      </w:r>
      <w:r w:rsidRPr="00DD25A4">
        <w:rPr>
          <w:rStyle w:val="TitleChar"/>
        </w:rPr>
        <w:t xml:space="preserve">and </w:t>
      </w:r>
      <w:r w:rsidRPr="00DD25A4">
        <w:rPr>
          <w:rStyle w:val="Emphasis"/>
        </w:rPr>
        <w:t>Mercury</w:t>
      </w:r>
      <w:r w:rsidRPr="00FA158C">
        <w:rPr>
          <w:sz w:val="16"/>
        </w:rPr>
        <w:t xml:space="preserve"> </w:t>
      </w:r>
      <w:r w:rsidRPr="00DD25A4">
        <w:rPr>
          <w:rStyle w:val="TitleChar"/>
        </w:rPr>
        <w:t xml:space="preserve">flights, </w:t>
      </w:r>
      <w:r w:rsidRPr="00A53BF8">
        <w:rPr>
          <w:rStyle w:val="Emphasis"/>
          <w:highlight w:val="green"/>
        </w:rPr>
        <w:t>hundreds</w:t>
      </w:r>
      <w:r w:rsidRPr="00A53BF8">
        <w:rPr>
          <w:rStyle w:val="TitleChar"/>
          <w:highlight w:val="green"/>
        </w:rPr>
        <w:t xml:space="preserve"> of</w:t>
      </w:r>
      <w:r w:rsidRPr="00DD25A4">
        <w:rPr>
          <w:rStyle w:val="TitleChar"/>
        </w:rPr>
        <w:t xml:space="preserve"> telecommunications </w:t>
      </w:r>
      <w:r w:rsidRPr="00A53BF8">
        <w:rPr>
          <w:rStyle w:val="TitleChar"/>
          <w:highlight w:val="green"/>
        </w:rPr>
        <w:t xml:space="preserve">satellites, </w:t>
      </w:r>
      <w:r w:rsidRPr="00A53BF8">
        <w:rPr>
          <w:rStyle w:val="Emphasis"/>
          <w:highlight w:val="green"/>
        </w:rPr>
        <w:t>1,300 functioning satellites</w:t>
      </w:r>
      <w:r w:rsidRPr="00FA158C">
        <w:rPr>
          <w:sz w:val="16"/>
        </w:rPr>
        <w:t xml:space="preserve"> </w:t>
      </w:r>
      <w:r w:rsidRPr="00DD25A4">
        <w:rPr>
          <w:rStyle w:val="TitleChar"/>
        </w:rPr>
        <w:t xml:space="preserve">on orbit today, </w:t>
      </w:r>
      <w:r w:rsidRPr="00A53BF8">
        <w:rPr>
          <w:rStyle w:val="Emphasis"/>
          <w:highlight w:val="green"/>
        </w:rPr>
        <w:t>half a million</w:t>
      </w:r>
      <w:r w:rsidRPr="00DD25A4">
        <w:rPr>
          <w:rStyle w:val="TitleChar"/>
        </w:rPr>
        <w:t xml:space="preserve"> total </w:t>
      </w:r>
      <w:r w:rsidRPr="00A53BF8">
        <w:rPr>
          <w:rStyle w:val="TitleChar"/>
          <w:highlight w:val="green"/>
        </w:rPr>
        <w:t>objects</w:t>
      </w:r>
      <w:r w:rsidRPr="00DD25A4">
        <w:rPr>
          <w:rStyle w:val="TitleChar"/>
        </w:rPr>
        <w:t xml:space="preserve"> in space larger than a marble, </w:t>
      </w:r>
      <w:r w:rsidRPr="00A53BF8">
        <w:rPr>
          <w:rStyle w:val="TitleChar"/>
          <w:highlight w:val="green"/>
        </w:rPr>
        <w:t xml:space="preserve">and </w:t>
      </w:r>
      <w:r w:rsidRPr="00A53BF8">
        <w:rPr>
          <w:rStyle w:val="Emphasis"/>
          <w:highlight w:val="green"/>
        </w:rPr>
        <w:t>fewer than 15</w:t>
      </w:r>
      <w:r w:rsidRPr="00DD25A4">
        <w:rPr>
          <w:rStyle w:val="Emphasis"/>
        </w:rPr>
        <w:t xml:space="preserve"> known </w:t>
      </w:r>
      <w:r w:rsidRPr="00A53BF8">
        <w:rPr>
          <w:rStyle w:val="Emphasis"/>
          <w:highlight w:val="green"/>
        </w:rPr>
        <w:t>collisions</w:t>
      </w:r>
      <w:r w:rsidRPr="00FA158C">
        <w:rPr>
          <w:sz w:val="16"/>
        </w:rPr>
        <w:t xml:space="preserve">. </w:t>
      </w:r>
      <w:r w:rsidRPr="00A53BF8">
        <w:rPr>
          <w:rStyle w:val="Emphasis"/>
          <w:highlight w:val="green"/>
        </w:rPr>
        <w:t>Why</w:t>
      </w:r>
      <w:r w:rsidRPr="00FA158C">
        <w:rPr>
          <w:sz w:val="16"/>
        </w:rPr>
        <w:t xml:space="preserve"> do people </w:t>
      </w:r>
      <w:r w:rsidRPr="00A53BF8">
        <w:rPr>
          <w:rStyle w:val="Emphasis"/>
          <w:highlight w:val="green"/>
        </w:rPr>
        <w:t>worry</w:t>
      </w:r>
      <w:r w:rsidRPr="00DD25A4">
        <w:rPr>
          <w:rStyle w:val="Emphasis"/>
        </w:rPr>
        <w:t>?</w:t>
      </w:r>
    </w:p>
    <w:p w14:paraId="0E809140" w14:textId="77777777" w:rsidR="00E909B3" w:rsidRPr="00012592" w:rsidRDefault="00E909B3" w:rsidP="00E909B3">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755103B6" w14:textId="77777777" w:rsidR="00E909B3" w:rsidRDefault="00E909B3" w:rsidP="00E909B3">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4008578D" w14:textId="77777777" w:rsidR="00E909B3" w:rsidRPr="001000BC" w:rsidRDefault="00E909B3" w:rsidP="00E909B3">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.”8 Similar to mission assurance but with a different focus</w:t>
      </w:r>
      <w:r w:rsidRPr="009769F4">
        <w:rPr>
          <w:sz w:val="16"/>
        </w:rPr>
        <w:t xml:space="preserve">, </w:t>
      </w:r>
      <w:r w:rsidRPr="009769F4">
        <w:rPr>
          <w:rStyle w:val="Emphasis"/>
        </w:rPr>
        <w:t>resilience is</w:t>
      </w:r>
      <w:r w:rsidRPr="009769F4">
        <w:rPr>
          <w:rStyle w:val="StyleUnderline"/>
        </w:rPr>
        <w:t xml:space="preserve"> an architecture’s </w:t>
      </w:r>
      <w:r w:rsidRPr="009769F4">
        <w:rPr>
          <w:rStyle w:val="Emphasis"/>
        </w:rPr>
        <w:t>ability to support mission success</w:t>
      </w:r>
      <w:r w:rsidRPr="009769F4">
        <w:rPr>
          <w:rStyle w:val="StyleUnderline"/>
        </w:rPr>
        <w:t xml:space="preserve"> 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w:t>
      </w:r>
      <w:r w:rsidRPr="001000BC">
        <w:rPr>
          <w:rStyle w:val="StyleUnderline"/>
        </w:rPr>
        <w:t xml:space="preserve">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w:t>
      </w:r>
      <w:r w:rsidRPr="009769F4">
        <w:rPr>
          <w:sz w:val="16"/>
        </w:rPr>
        <w:t xml:space="preserve">are </w:t>
      </w:r>
      <w:r w:rsidRPr="009769F4">
        <w:rPr>
          <w:rStyle w:val="Emphasis"/>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w:t>
      </w:r>
      <w:r w:rsidRPr="009769F4">
        <w:rPr>
          <w:sz w:val="16"/>
        </w:rPr>
        <w:t xml:space="preserve">the </w:t>
      </w:r>
      <w:r w:rsidRPr="009769F4">
        <w:rPr>
          <w:rStyle w:val="Emphasis"/>
        </w:rPr>
        <w:t xml:space="preserve">needed </w:t>
      </w:r>
      <w:r w:rsidRPr="001000BC">
        <w:rPr>
          <w:rStyle w:val="Emphasis"/>
          <w:highlight w:val="green"/>
        </w:rPr>
        <w:t>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 xml:space="preserve">commercial partners </w:t>
      </w:r>
      <w:r w:rsidRPr="009769F4">
        <w:rPr>
          <w:rStyle w:val="Emphasis"/>
        </w:rPr>
        <w:t>may cause a would-be adversary to act differently if</w:t>
      </w:r>
      <w:r w:rsidRPr="009769F4">
        <w:rPr>
          <w:sz w:val="16"/>
        </w:rPr>
        <w:t xml:space="preserve"> it perceives that its aggressive, illegal, or otherwise nefarious actions will be disclosed. Doing so can help bolster the perceived ability to conduct a legitimate response following a hostile attack, which may </w:t>
      </w:r>
      <w:r w:rsidRPr="009769F4">
        <w:rPr>
          <w:rStyle w:val="Emphasis"/>
          <w:highlight w:val="green"/>
        </w:rPr>
        <w:t>improve deterrence</w:t>
      </w:r>
      <w:r w:rsidRPr="009769F4">
        <w:rPr>
          <w:rStyle w:val="Emphasis"/>
        </w:rPr>
        <w:t xml:space="preserve"> by punishment</w:t>
      </w:r>
      <w:r w:rsidRPr="009769F4">
        <w:rPr>
          <w:sz w:val="16"/>
        </w:rPr>
        <w:t xml:space="preserve"> </w:t>
      </w:r>
      <w:r w:rsidRPr="009769F4">
        <w:rPr>
          <w:rStyle w:val="StyleUnderline"/>
        </w:rPr>
        <w:t>efforts. Commercial space capabilities may also facilitate the application of force to punish a potential aggressor. In addition to traditional military space systems, commercial sa</w:t>
      </w:r>
      <w:r w:rsidRPr="001000BC">
        <w:rPr>
          <w:rStyle w:val="StyleUnderline"/>
        </w:rPr>
        <w:t>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1B138E92" w14:textId="77777777" w:rsidR="00E909B3" w:rsidRDefault="00E909B3" w:rsidP="00E909B3">
      <w:pPr>
        <w:pStyle w:val="Heading4"/>
      </w:pPr>
      <w:r>
        <w:t xml:space="preserve">Space Deterrence Breakdowns causes </w:t>
      </w:r>
      <w:r>
        <w:rPr>
          <w:u w:val="single"/>
        </w:rPr>
        <w:t>War</w:t>
      </w:r>
      <w:r>
        <w:t xml:space="preserve"> and </w:t>
      </w:r>
      <w:r>
        <w:rPr>
          <w:u w:val="single"/>
        </w:rPr>
        <w:t>Extinction</w:t>
      </w:r>
      <w:r>
        <w:t>.</w:t>
      </w:r>
    </w:p>
    <w:p w14:paraId="5851426A" w14:textId="77777777" w:rsidR="00E909B3" w:rsidRPr="00B91998" w:rsidRDefault="00E909B3" w:rsidP="00E909B3">
      <w:r w:rsidRPr="00B91998">
        <w:rPr>
          <w:rStyle w:val="Style13ptBold"/>
        </w:rPr>
        <w:t>Parker 17</w:t>
      </w:r>
      <w:r>
        <w:t xml:space="preserve"> Clifton Parker 1-24-2017 “</w:t>
      </w:r>
      <w:r w:rsidRPr="00111AFC">
        <w:t>Deterrence in space key to U.S. security</w:t>
      </w:r>
      <w:r>
        <w:t xml:space="preserve">” </w:t>
      </w:r>
      <w:hyperlink r:id="rId17"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406DD25F" w14:textId="77777777" w:rsidR="00E909B3" w:rsidRPr="00012592" w:rsidRDefault="00E909B3" w:rsidP="00E909B3">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8"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19" w:history="1">
        <w:r w:rsidRPr="00012592">
          <w:rPr>
            <w:rStyle w:val="Hyperlink"/>
            <w:sz w:val="16"/>
          </w:rPr>
          <w:t>Center</w:t>
        </w:r>
      </w:hyperlink>
      <w:r w:rsidRPr="00012592">
        <w:rPr>
          <w:sz w:val="16"/>
        </w:rPr>
        <w:t xml:space="preserve"> for International Security and Cooperation. His </w:t>
      </w:r>
      <w:hyperlink r:id="rId20"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AB09AE">
        <w:rPr>
          <w:rStyle w:val="Emphasis"/>
          <w:highlight w:val="green"/>
        </w:rPr>
        <w:t xml:space="preserve">fundamental to every single military operation </w:t>
      </w:r>
      <w:r w:rsidRPr="000455E3">
        <w:rPr>
          <w:rStyle w:val="Emphasis"/>
        </w:rPr>
        <w:t>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w:t>
      </w:r>
      <w:r w:rsidRPr="000455E3">
        <w:rPr>
          <w:rStyle w:val="StyleUnderline"/>
        </w:rPr>
        <w:t xml:space="preserve">because it </w:t>
      </w:r>
      <w:r w:rsidRPr="000455E3">
        <w:rPr>
          <w:rStyle w:val="Emphasis"/>
        </w:rPr>
        <w:t xml:space="preserve">would </w:t>
      </w:r>
      <w:r w:rsidRPr="00AB09AE">
        <w:rPr>
          <w:rStyle w:val="Emphasis"/>
          <w:highlight w:val="green"/>
        </w:rPr>
        <w:t>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proofErr w:type="spellStart"/>
      <w:r w:rsidRPr="00AB09AE">
        <w:rPr>
          <w:rStyle w:val="StyleUnderline"/>
        </w:rPr>
        <w:t>Hyten</w:t>
      </w:r>
      <w:proofErr w:type="spellEnd"/>
      <w:r w:rsidRPr="00AB09AE">
        <w:rPr>
          <w:rStyle w:val="StyleUnderline"/>
        </w:rPr>
        <w:t xml:space="preserve"> </w:t>
      </w:r>
      <w:r w:rsidRPr="00AB09AE">
        <w:rPr>
          <w:rStyle w:val="Emphasis"/>
          <w:highlight w:val="green"/>
        </w:rPr>
        <w:t>advocates “strategic deterrence</w:t>
      </w:r>
      <w:r w:rsidRPr="00AB09AE">
        <w:rPr>
          <w:rStyle w:val="StyleUnderline"/>
        </w:rPr>
        <w:t xml:space="preserve">” and “norms of behavior” across space as well as land, water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w:t>
      </w:r>
      <w:proofErr w:type="gramStart"/>
      <w:r w:rsidRPr="00012592">
        <w:rPr>
          <w:sz w:val="16"/>
        </w:rPr>
        <w:t xml:space="preserve">In particular, </w:t>
      </w:r>
      <w:r w:rsidRPr="00AB09AE">
        <w:rPr>
          <w:rStyle w:val="StyleUnderline"/>
        </w:rPr>
        <w:t>this</w:t>
      </w:r>
      <w:proofErr w:type="gramEnd"/>
      <w:r w:rsidRPr="00AB09AE">
        <w:rPr>
          <w:rStyle w:val="StyleUnderline"/>
        </w:rPr>
        <w:t xml:space="preserve">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 and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ship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012592">
        <w:rPr>
          <w:rStyle w:val="Emphasis"/>
          <w:highlight w:val="green"/>
        </w:rPr>
        <w:t>“We have to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look at the stars,” but said he wants to make sure he’s not looking up at junk orbiting in the atmosphere</w:t>
      </w:r>
      <w:r w:rsidRPr="00012592">
        <w:rPr>
          <w:sz w:val="16"/>
        </w:rPr>
        <w:t>.</w:t>
      </w:r>
    </w:p>
    <w:p w14:paraId="502C55A3" w14:textId="77777777" w:rsidR="00E909B3" w:rsidRPr="009E3F8B" w:rsidRDefault="00E909B3" w:rsidP="00E909B3">
      <w:pPr>
        <w:pStyle w:val="Heading4"/>
      </w:pPr>
      <w:r>
        <w:rPr>
          <w:rFonts w:cs="Times New Roman"/>
        </w:rPr>
        <w:t>Colonization</w:t>
      </w:r>
      <w:r w:rsidRPr="009E3F8B">
        <w:rPr>
          <w:rFonts w:cs="Times New Roman"/>
        </w:rPr>
        <w:t xml:space="preserve"> </w:t>
      </w:r>
      <w:r>
        <w:rPr>
          <w:rFonts w:cs="Times New Roman"/>
        </w:rPr>
        <w:t>solves extinction.</w:t>
      </w:r>
      <w:r w:rsidRPr="009E3F8B">
        <w:rPr>
          <w:rFonts w:cs="Times New Roman"/>
        </w:rPr>
        <w:t xml:space="preserve">  </w:t>
      </w:r>
    </w:p>
    <w:p w14:paraId="4FDE20DC" w14:textId="77777777" w:rsidR="00E909B3" w:rsidRPr="009E3F8B" w:rsidRDefault="00E909B3" w:rsidP="00E909B3">
      <w:r w:rsidRPr="009E3F8B">
        <w:rPr>
          <w:rStyle w:val="Style13ptBold"/>
        </w:rPr>
        <w:t xml:space="preserve">Williams ’17 </w:t>
      </w:r>
      <w:r w:rsidRPr="009E3F8B">
        <w:t xml:space="preserve">[Matt Williams, Writer for Universe Today. Citing A. J. Berliner, UC Berkeley; C. P. McKay. Space Sciences Division, NASA Ames Research Center; </w:t>
      </w:r>
      <w:proofErr w:type="spellStart"/>
      <w:r w:rsidRPr="009E3F8B">
        <w:t>Valeriy</w:t>
      </w:r>
      <w:proofErr w:type="spellEnd"/>
      <w:r w:rsidRPr="009E3F8B">
        <w:t xml:space="preserve"> Yakovlev, an astrophysicist and hydrogeologist from Laboratory of Water Quality in Kharkov, Ukraine. 3/10/17, “The future of space colonization – terraforming or space habitats?” </w:t>
      </w:r>
      <w:hyperlink r:id="rId21" w:history="1">
        <w:r w:rsidRPr="009E3F8B">
          <w:rPr>
            <w:rStyle w:val="Hyperlink"/>
          </w:rPr>
          <w:t>https://phys.org/news/2017-03-future-space-colonization-terraforming-habitats.html Accessed 1/2/20</w:t>
        </w:r>
      </w:hyperlink>
      <w:r w:rsidRPr="009E3F8B">
        <w:t xml:space="preserve"> *edited for gendered language]</w:t>
      </w:r>
    </w:p>
    <w:p w14:paraId="179F7F2D" w14:textId="77777777" w:rsidR="00E909B3" w:rsidRPr="00F35472" w:rsidRDefault="00E909B3" w:rsidP="00E909B3">
      <w:pPr>
        <w:rPr>
          <w:sz w:val="16"/>
        </w:rPr>
      </w:pPr>
      <w:proofErr w:type="gramStart"/>
      <w:r w:rsidRPr="009E3F8B">
        <w:rPr>
          <w:sz w:val="16"/>
        </w:rPr>
        <w:t>In light of</w:t>
      </w:r>
      <w:proofErr w:type="gramEnd"/>
      <w:r w:rsidRPr="009E3F8B">
        <w:rPr>
          <w:sz w:val="16"/>
        </w:rPr>
        <w:t xml:space="preserve"> this, </w:t>
      </w:r>
      <w:proofErr w:type="spellStart"/>
      <w:r w:rsidRPr="009E3F8B">
        <w:rPr>
          <w:sz w:val="16"/>
        </w:rPr>
        <w:t>Yakolev</w:t>
      </w:r>
      <w:proofErr w:type="spellEnd"/>
      <w:r w:rsidRPr="009E3F8B">
        <w:rPr>
          <w:sz w:val="16"/>
        </w:rPr>
        <w:t xml:space="preserve">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35472">
        <w:rPr>
          <w:rStyle w:val="StyleUnderline"/>
          <w:highlight w:val="green"/>
        </w:rPr>
        <w:t xml:space="preserve">the first </w:t>
      </w:r>
      <w:r w:rsidRPr="00F35472">
        <w:rPr>
          <w:rStyle w:val="Emphasis"/>
          <w:highlight w:val="gree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35472">
        <w:rPr>
          <w:rStyle w:val="StyleUnderline"/>
          <w:highlight w:val="green"/>
        </w:rPr>
        <w:t>habitats could be serviced thanks to</w:t>
      </w:r>
      <w:r w:rsidRPr="009E3F8B">
        <w:rPr>
          <w:rStyle w:val="StyleUnderline"/>
        </w:rPr>
        <w:t xml:space="preserve"> the creation of</w:t>
      </w:r>
      <w:r w:rsidRPr="009E3F8B">
        <w:rPr>
          <w:sz w:val="16"/>
        </w:rPr>
        <w:t xml:space="preserve"> robotic </w:t>
      </w:r>
      <w:r w:rsidRPr="00F35472">
        <w:rPr>
          <w:rStyle w:val="StyleUnderline"/>
          <w:highlight w:val="green"/>
        </w:rPr>
        <w:t xml:space="preserve">spacecraft that could </w:t>
      </w:r>
      <w:r w:rsidRPr="00F35472">
        <w:rPr>
          <w:rStyle w:val="Emphasis"/>
          <w:highlight w:val="green"/>
        </w:rPr>
        <w:t>harvest resources</w:t>
      </w:r>
      <w:r w:rsidRPr="00F35472">
        <w:rPr>
          <w:rStyle w:val="StyleUnderline"/>
          <w:highlight w:val="green"/>
        </w:rPr>
        <w:t xml:space="preserve"> from</w:t>
      </w:r>
      <w:r w:rsidRPr="009E3F8B">
        <w:rPr>
          <w:sz w:val="16"/>
        </w:rPr>
        <w:t xml:space="preserve"> nearby bodies – such as the Moon and </w:t>
      </w:r>
      <w:r w:rsidRPr="009E3F8B">
        <w:rPr>
          <w:rStyle w:val="StyleUnderline"/>
        </w:rPr>
        <w:t>Near-Earth Objects (</w:t>
      </w:r>
      <w:r w:rsidRPr="00F35472">
        <w:rPr>
          <w:rStyle w:val="Emphasis"/>
          <w:highlight w:val="gree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i.e.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35472">
        <w:rPr>
          <w:rStyle w:val="StyleUnderline"/>
          <w:highlight w:val="green"/>
        </w:rPr>
        <w:t xml:space="preserve">The probability of </w:t>
      </w:r>
      <w:r w:rsidRPr="00F35472">
        <w:rPr>
          <w:rStyle w:val="Emphasis"/>
          <w:highlight w:val="green"/>
        </w:rPr>
        <w:t>death or degradation</w:t>
      </w:r>
      <w:r w:rsidRPr="00F35472">
        <w:rPr>
          <w:rStyle w:val="StyleUnderline"/>
          <w:highlight w:val="green"/>
        </w:rPr>
        <w:t xml:space="preserve"> of </w:t>
      </w:r>
      <w:r w:rsidRPr="00F35472">
        <w:rPr>
          <w:rStyle w:val="Emphasis"/>
          <w:highlight w:val="green"/>
        </w:rPr>
        <w:t>[</w:t>
      </w:r>
      <w:proofErr w:type="spellStart"/>
      <w:r w:rsidRPr="00F35472">
        <w:rPr>
          <w:rStyle w:val="Emphasis"/>
          <w:highlight w:val="green"/>
        </w:rPr>
        <w:t>hu</w:t>
      </w:r>
      <w:proofErr w:type="spellEnd"/>
      <w:r w:rsidRPr="00F35472">
        <w:rPr>
          <w:rStyle w:val="Emphasis"/>
          <w:highlight w:val="green"/>
        </w:rPr>
        <w:t>]mankind</w:t>
      </w:r>
      <w:r w:rsidRPr="00F35472">
        <w:rPr>
          <w:rStyle w:val="StyleUnderline"/>
          <w:highlight w:val="green"/>
        </w:rPr>
        <w:t xml:space="preserve"> </w:t>
      </w:r>
      <w:proofErr w:type="gramStart"/>
      <w:r w:rsidRPr="009E3F8B">
        <w:rPr>
          <w:rStyle w:val="StyleUnderline"/>
        </w:rPr>
        <w:t>as a result of</w:t>
      </w:r>
      <w:proofErr w:type="gramEnd"/>
      <w:r w:rsidRPr="009E3F8B">
        <w:rPr>
          <w:rStyle w:val="StyleUnderline"/>
        </w:rPr>
        <w:t xml:space="preserve"> the </w:t>
      </w:r>
      <w:r w:rsidRPr="009E3F8B">
        <w:rPr>
          <w:rStyle w:val="Emphasis"/>
        </w:rPr>
        <w:t>global catastrophe</w:t>
      </w:r>
      <w:r w:rsidRPr="009E3F8B">
        <w:rPr>
          <w:rStyle w:val="StyleUnderline"/>
        </w:rPr>
        <w:t xml:space="preserve"> </w:t>
      </w:r>
      <w:r w:rsidRPr="00F35472">
        <w:rPr>
          <w:rStyle w:val="StyleUnderline"/>
          <w:highlight w:val="gree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35472">
        <w:rPr>
          <w:rStyle w:val="StyleUnderline"/>
          <w:highlight w:val="green"/>
        </w:rPr>
        <w:t>It would</w:t>
      </w:r>
      <w:r w:rsidRPr="009E3F8B">
        <w:rPr>
          <w:rStyle w:val="StyleUnderline"/>
        </w:rPr>
        <w:t xml:space="preserve"> also </w:t>
      </w:r>
      <w:r w:rsidRPr="00F35472">
        <w:rPr>
          <w:rStyle w:val="StyleUnderline"/>
          <w:highlight w:val="green"/>
        </w:rPr>
        <w:t xml:space="preserve">facilitate the </w:t>
      </w:r>
      <w:r w:rsidRPr="00F35472">
        <w:rPr>
          <w:rStyle w:val="Emphasis"/>
          <w:highlight w:val="green"/>
        </w:rPr>
        <w:t>development of reliable space shuttles</w:t>
      </w:r>
      <w:r w:rsidRPr="00F35472">
        <w:rPr>
          <w:rStyle w:val="StyleUnderline"/>
          <w:highlight w:val="green"/>
        </w:rPr>
        <w:t xml:space="preserve"> and </w:t>
      </w:r>
      <w:r w:rsidRPr="00F35472">
        <w:rPr>
          <w:rStyle w:val="Emphasis"/>
          <w:highlight w:val="green"/>
        </w:rPr>
        <w:t>resource extraction tech</w:t>
      </w:r>
      <w:r w:rsidRPr="009E3F8B">
        <w:rPr>
          <w:rStyle w:val="StyleUnderline"/>
        </w:rPr>
        <w:t xml:space="preserve">nologies, </w:t>
      </w:r>
      <w:r w:rsidRPr="00F35472">
        <w:rPr>
          <w:rStyle w:val="StyleUnderline"/>
          <w:highlight w:val="green"/>
        </w:rPr>
        <w:t xml:space="preserve">which will come in handy for the </w:t>
      </w:r>
      <w:r w:rsidRPr="00F35472">
        <w:rPr>
          <w:rStyle w:val="Emphasis"/>
          <w:highlight w:val="green"/>
        </w:rPr>
        <w:t>settlement of other bodies</w:t>
      </w:r>
      <w:r w:rsidRPr="009E3F8B">
        <w:rPr>
          <w:sz w:val="16"/>
        </w:rPr>
        <w:t xml:space="preserve"> – like the Moon, Mars, and even exoplanets. Ultimately, </w:t>
      </w:r>
      <w:proofErr w:type="spellStart"/>
      <w:r w:rsidRPr="009E3F8B">
        <w:rPr>
          <w:sz w:val="16"/>
        </w:rPr>
        <w:t>Yakolev</w:t>
      </w:r>
      <w:proofErr w:type="spellEnd"/>
      <w:r w:rsidRPr="009E3F8B">
        <w:rPr>
          <w:sz w:val="16"/>
        </w:rPr>
        <w:t xml:space="preserve"> thinks that </w:t>
      </w:r>
      <w:r w:rsidRPr="009E3F8B">
        <w:rPr>
          <w:rStyle w:val="StyleUnderline"/>
        </w:rPr>
        <w:t>space biospheres could also be accomplished within a</w:t>
      </w:r>
      <w:r w:rsidRPr="009E3F8B">
        <w:rPr>
          <w:sz w:val="16"/>
        </w:rPr>
        <w:t xml:space="preserve"> reasonable timeframe – i.e.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w:t>
      </w:r>
      <w:proofErr w:type="spellStart"/>
      <w:r w:rsidRPr="009E3F8B">
        <w:rPr>
          <w:sz w:val="16"/>
        </w:rPr>
        <w:t>Yakolev</w:t>
      </w:r>
      <w:proofErr w:type="spellEnd"/>
      <w:r w:rsidRPr="009E3F8B">
        <w:rPr>
          <w:sz w:val="16"/>
        </w:rPr>
        <w:t xml:space="preserve"> also believed </w:t>
      </w:r>
      <w:r w:rsidRPr="00F35472">
        <w:rPr>
          <w:rStyle w:val="StyleUnderline"/>
          <w:highlight w:val="green"/>
        </w:rPr>
        <w:t xml:space="preserve">a lot of the </w:t>
      </w:r>
      <w:r w:rsidRPr="00F35472">
        <w:rPr>
          <w:rStyle w:val="Emphasis"/>
          <w:highlight w:val="green"/>
        </w:rPr>
        <w:t>infrastructure that is necessary</w:t>
      </w:r>
      <w:r w:rsidRPr="00F35472">
        <w:rPr>
          <w:rStyle w:val="StyleUnderline"/>
          <w:highlight w:val="green"/>
        </w:rPr>
        <w:t xml:space="preserve"> is </w:t>
      </w:r>
      <w:r w:rsidRPr="00F35472">
        <w:rPr>
          <w:rStyle w:val="Emphasis"/>
          <w:highlight w:val="gree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w:t>
      </w:r>
      <w:proofErr w:type="spellStart"/>
      <w:r w:rsidRPr="009E3F8B">
        <w:rPr>
          <w:sz w:val="16"/>
        </w:rPr>
        <w:t>Landorp</w:t>
      </w:r>
      <w:proofErr w:type="spellEnd"/>
      <w:r w:rsidRPr="009E3F8B">
        <w:rPr>
          <w:sz w:val="16"/>
        </w:rPr>
        <w:t xml:space="preserve"> looking to colonize Mars </w:t>
      </w:r>
      <w:proofErr w:type="gramStart"/>
      <w:r w:rsidRPr="009E3F8B">
        <w:rPr>
          <w:sz w:val="16"/>
        </w:rPr>
        <w:t>in the near future</w:t>
      </w:r>
      <w:proofErr w:type="gramEnd"/>
      <w:r w:rsidRPr="009E3F8B">
        <w:rPr>
          <w:sz w:val="16"/>
        </w:rPr>
        <w:t xml:space="preserv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35472">
        <w:rPr>
          <w:rStyle w:val="StyleUnderline"/>
          <w:highlight w:val="green"/>
        </w:rPr>
        <w:t>humans will begin developing a degree of "</w:t>
      </w:r>
      <w:r w:rsidRPr="00F35472">
        <w:rPr>
          <w:rStyle w:val="Emphasis"/>
          <w:highlight w:val="green"/>
        </w:rPr>
        <w:t>space expertise</w:t>
      </w:r>
      <w:r w:rsidRPr="009E3F8B">
        <w:rPr>
          <w:rStyle w:val="StyleUnderline"/>
        </w:rPr>
        <w:t>" in this century</w:t>
      </w:r>
      <w:r w:rsidRPr="009E3F8B">
        <w:rPr>
          <w:sz w:val="16"/>
        </w:rPr>
        <w:t xml:space="preserve">, </w:t>
      </w:r>
      <w:r w:rsidRPr="00F35472">
        <w:rPr>
          <w:rStyle w:val="StyleUnderline"/>
          <w:highlight w:val="green"/>
        </w:rPr>
        <w:t>which will</w:t>
      </w:r>
      <w:r w:rsidRPr="009E3F8B">
        <w:rPr>
          <w:rStyle w:val="StyleUnderline"/>
        </w:rPr>
        <w:t xml:space="preserve"> certainly </w:t>
      </w:r>
      <w:r w:rsidRPr="00F35472">
        <w:rPr>
          <w:rStyle w:val="StyleUnderline"/>
          <w:highlight w:val="green"/>
        </w:rPr>
        <w:t>come in handy when we start pushing the boundaries of</w:t>
      </w:r>
      <w:r w:rsidRPr="009E3F8B">
        <w:rPr>
          <w:rStyle w:val="StyleUnderline"/>
        </w:rPr>
        <w:t xml:space="preserve"> exploration and </w:t>
      </w:r>
      <w:r w:rsidRPr="00F35472">
        <w:rPr>
          <w:rStyle w:val="StyleUnderline"/>
          <w:highlight w:val="green"/>
        </w:rPr>
        <w:t>colonization</w:t>
      </w:r>
      <w:r w:rsidRPr="009E3F8B">
        <w:rPr>
          <w:rStyle w:val="StyleUnderline"/>
        </w:rPr>
        <w:t xml:space="preserve"> even further</w:t>
      </w:r>
      <w:r w:rsidRPr="009E3F8B">
        <w:rPr>
          <w:sz w:val="16"/>
        </w:rPr>
        <w:t>.</w:t>
      </w:r>
    </w:p>
    <w:p w14:paraId="5CDEA05C" w14:textId="77777777" w:rsidR="00E909B3" w:rsidRPr="00CC4F97" w:rsidRDefault="00E909B3" w:rsidP="00E909B3">
      <w:pPr>
        <w:pStyle w:val="Heading4"/>
      </w:pPr>
      <w:r>
        <w:t>No extinction from neoliberalism.</w:t>
      </w:r>
    </w:p>
    <w:p w14:paraId="63BAE068" w14:textId="77777777" w:rsidR="00E909B3" w:rsidRPr="00DD4672" w:rsidRDefault="00E909B3" w:rsidP="00E909B3">
      <w:pPr>
        <w:rPr>
          <w:rFonts w:eastAsia="Calibri"/>
          <w:sz w:val="16"/>
        </w:rPr>
      </w:pPr>
      <w:proofErr w:type="spellStart"/>
      <w:r w:rsidRPr="00DD4672">
        <w:rPr>
          <w:rStyle w:val="Style13ptBold"/>
        </w:rPr>
        <w:t>Kaletsky</w:t>
      </w:r>
      <w:proofErr w:type="spellEnd"/>
      <w:r w:rsidRPr="00DD4672">
        <w:rPr>
          <w:rStyle w:val="Style13ptBold"/>
        </w:rPr>
        <w:t xml:space="preserve">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w:t>
      </w:r>
      <w:proofErr w:type="spellStart"/>
      <w:r w:rsidRPr="00DD4672">
        <w:rPr>
          <w:rFonts w:eastAsia="Calibri"/>
          <w:sz w:val="16"/>
        </w:rPr>
        <w:t>relationsand</w:t>
      </w:r>
      <w:proofErr w:type="spellEnd"/>
      <w:r w:rsidRPr="00DD4672">
        <w:rPr>
          <w:rFonts w:eastAsia="Calibri"/>
          <w:sz w:val="16"/>
        </w:rPr>
        <w:t xml:space="preserve">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14:paraId="133FE0B5" w14:textId="77777777" w:rsidR="00E909B3" w:rsidRDefault="00E909B3" w:rsidP="00E909B3">
      <w:pPr>
        <w:rPr>
          <w:sz w:val="16"/>
        </w:rPr>
      </w:pPr>
      <w:r w:rsidRPr="00336178">
        <w:rPr>
          <w:sz w:val="16"/>
        </w:rPr>
        <w:t xml:space="preserve">Democratic </w:t>
      </w:r>
      <w:r w:rsidRPr="00336178">
        <w:rPr>
          <w:rStyle w:val="Emphasis"/>
          <w:highlight w:val="green"/>
        </w:rPr>
        <w:t>cap</w:t>
      </w:r>
      <w:r w:rsidRPr="00C10CA1">
        <w:rPr>
          <w:rStyle w:val="Emphasis"/>
        </w:rPr>
        <w:t xml:space="preserve">italism </w:t>
      </w:r>
      <w:r w:rsidRPr="00336178">
        <w:rPr>
          <w:rStyle w:val="Emphasis"/>
          <w:highlight w:val="green"/>
        </w:rPr>
        <w:t>is</w:t>
      </w:r>
      <w:r w:rsidRPr="00C10CA1">
        <w:rPr>
          <w:rStyle w:val="Emphasis"/>
        </w:rPr>
        <w:t xml:space="preserve"> a system </w:t>
      </w:r>
      <w:r w:rsidRPr="00336178">
        <w:rPr>
          <w:rStyle w:val="Emphasis"/>
          <w:highlight w:val="green"/>
        </w:rPr>
        <w:t>built for survival.</w:t>
      </w:r>
      <w:r w:rsidRPr="00C10CA1">
        <w:rPr>
          <w:rStyle w:val="Emphasis"/>
        </w:rPr>
        <w:t xml:space="preserve"> </w:t>
      </w:r>
      <w:r w:rsidRPr="00336178">
        <w:rPr>
          <w:rStyle w:val="Emphasis"/>
          <w:highlight w:val="green"/>
        </w:rPr>
        <w:t>It</w:t>
      </w:r>
      <w:r w:rsidRPr="00C10CA1">
        <w:rPr>
          <w:rStyle w:val="Emphasis"/>
        </w:rPr>
        <w:t xml:space="preserve"> has </w:t>
      </w:r>
      <w:r w:rsidRPr="00336178">
        <w:rPr>
          <w:rStyle w:val="Emphasis"/>
          <w:highlight w:val="green"/>
        </w:rPr>
        <w:t xml:space="preserve">adapted </w:t>
      </w:r>
      <w:r w:rsidRPr="009769F4">
        <w:rPr>
          <w:rStyle w:val="Emphasis"/>
        </w:rPr>
        <w:t>successfully</w:t>
      </w:r>
      <w:r w:rsidRPr="00336178">
        <w:rPr>
          <w:rStyle w:val="Emphasis"/>
          <w:highlight w:val="green"/>
        </w:rPr>
        <w:t xml:space="preserve"> to shocks</w:t>
      </w:r>
      <w:r w:rsidRPr="00C10CA1">
        <w:rPr>
          <w:rStyle w:val="Emphasis"/>
        </w:rPr>
        <w:t xml:space="preserve"> of every kind, to </w:t>
      </w:r>
      <w:r w:rsidRPr="00336178">
        <w:rPr>
          <w:rStyle w:val="Emphasis"/>
          <w:highlight w:val="green"/>
        </w:rPr>
        <w:t>upheavals in tec</w:t>
      </w:r>
      <w:r w:rsidRPr="00C10CA1">
        <w:rPr>
          <w:rStyle w:val="Emphasis"/>
        </w:rPr>
        <w:t xml:space="preserve">hnology </w:t>
      </w:r>
      <w:r w:rsidRPr="00336178">
        <w:rPr>
          <w:rStyle w:val="Emphasis"/>
          <w:highlight w:val="green"/>
        </w:rPr>
        <w:t>and economics</w:t>
      </w:r>
      <w:r w:rsidRPr="00C10CA1">
        <w:rPr>
          <w:rStyle w:val="Emphasis"/>
        </w:rPr>
        <w:t xml:space="preserve">, to political revolutions </w:t>
      </w:r>
      <w:r w:rsidRPr="009769F4">
        <w:rPr>
          <w:rStyle w:val="Emphasis"/>
        </w:rPr>
        <w:t xml:space="preserve">and world wars. Capitalism </w:t>
      </w:r>
      <w:r w:rsidRPr="009769F4">
        <w:rPr>
          <w:sz w:val="16"/>
        </w:rPr>
        <w:t xml:space="preserve">has been able to do this because, unlike communism or socialism or feudalism, it </w:t>
      </w:r>
      <w:r w:rsidRPr="009769F4">
        <w:rPr>
          <w:rStyle w:val="Emphasis"/>
        </w:rPr>
        <w:t>has an inner dynamic akin to a living thing. It can adapt and refine itself in response to the changing environment.</w:t>
      </w:r>
      <w:r w:rsidRPr="009769F4">
        <w:rPr>
          <w:sz w:val="16"/>
        </w:rPr>
        <w:t xml:space="preserve"> And it will evolve into a new sp</w:t>
      </w:r>
      <w:r w:rsidRPr="00336178">
        <w:rPr>
          <w:sz w:val="16"/>
        </w:rPr>
        <w:t xml:space="preserve">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36178">
        <w:rPr>
          <w:rStyle w:val="Emphasis"/>
          <w:highlight w:val="green"/>
        </w:rPr>
        <w:t>The self-correcting mechanisms</w:t>
      </w:r>
      <w:r w:rsidRPr="00C10CA1">
        <w:rPr>
          <w:rStyle w:val="Emphasis"/>
        </w:rPr>
        <w:t xml:space="preserve"> that market economies and democratic societies </w:t>
      </w:r>
      <w:r w:rsidRPr="00336178">
        <w:rPr>
          <w:rStyle w:val="Emphasis"/>
          <w:highlight w:val="green"/>
        </w:rPr>
        <w:t xml:space="preserve">have evolved </w:t>
      </w:r>
      <w:r w:rsidRPr="009769F4">
        <w:rPr>
          <w:rStyle w:val="Emphasis"/>
        </w:rPr>
        <w:t>over several centuries were</w:t>
      </w:r>
      <w:r w:rsidRPr="00C10CA1">
        <w:rPr>
          <w:rStyle w:val="Emphasis"/>
        </w:rPr>
        <w:t xml:space="preserve"> either forgotten or assumed defunct.</w:t>
      </w:r>
      <w:r w:rsidRPr="00336178">
        <w:rPr>
          <w:sz w:val="16"/>
        </w:rPr>
        <w:t xml:space="preserve"> The language of biology has been applied to politics and economics, but rarely to the way they interact. </w:t>
      </w:r>
      <w:r w:rsidRPr="00C10CA1">
        <w:rPr>
          <w:rStyle w:val="Emphasis"/>
        </w:rPr>
        <w:t xml:space="preserve">Democratic </w:t>
      </w:r>
      <w:r w:rsidRPr="00336178">
        <w:rPr>
          <w:rStyle w:val="Emphasis"/>
          <w:highlight w:val="green"/>
        </w:rPr>
        <w:t>capitalism’s</w:t>
      </w:r>
      <w:r w:rsidRPr="00C10CA1">
        <w:rPr>
          <w:rStyle w:val="Emphasis"/>
        </w:rPr>
        <w:t xml:space="preserve"> equivalent of the biological survival instinct is a </w:t>
      </w:r>
      <w:r w:rsidRPr="00336178">
        <w:rPr>
          <w:rStyle w:val="Emphasis"/>
          <w:highlight w:val="green"/>
        </w:rPr>
        <w:t>built-in capacity for solving</w:t>
      </w:r>
      <w:r w:rsidRPr="00C10CA1">
        <w:rPr>
          <w:rStyle w:val="Emphasis"/>
        </w:rPr>
        <w:t xml:space="preserve"> social </w:t>
      </w:r>
      <w:r w:rsidRPr="00336178">
        <w:rPr>
          <w:rStyle w:val="Emphasis"/>
          <w:highlight w:val="green"/>
        </w:rPr>
        <w:t>problem</w:t>
      </w:r>
      <w:r w:rsidRPr="00C10CA1">
        <w:rPr>
          <w:rStyle w:val="Emphasis"/>
        </w:rPr>
        <w:t xml:space="preserve">s and meeting material needs. This capacity </w:t>
      </w:r>
      <w:r w:rsidRPr="00336178">
        <w:rPr>
          <w:rStyle w:val="Emphasis"/>
          <w:highlight w:val="green"/>
        </w:rPr>
        <w:t>stems from t</w:t>
      </w:r>
      <w:r w:rsidRPr="009769F4">
        <w:rPr>
          <w:rStyle w:val="Emphasis"/>
        </w:rPr>
        <w:t xml:space="preserve">he principle of </w:t>
      </w:r>
      <w:r w:rsidRPr="00336178">
        <w:rPr>
          <w:rStyle w:val="Emphasis"/>
          <w:highlight w:val="green"/>
        </w:rPr>
        <w:t>competition</w:t>
      </w:r>
      <w:r w:rsidRPr="00C10CA1">
        <w:rPr>
          <w:rStyle w:val="Emphasis"/>
        </w:rPr>
        <w:t xml:space="preserve">, </w:t>
      </w:r>
      <w:r w:rsidRPr="00336178">
        <w:rPr>
          <w:rStyle w:val="Emphasis"/>
          <w:highlight w:val="green"/>
        </w:rPr>
        <w:t xml:space="preserve">which </w:t>
      </w:r>
      <w:r w:rsidRPr="009769F4">
        <w:rPr>
          <w:rStyle w:val="Emphasis"/>
        </w:rPr>
        <w:t xml:space="preserve">drives both democratic politics and capitalist markets. Because market forces generally </w:t>
      </w:r>
      <w:r w:rsidRPr="00336178">
        <w:rPr>
          <w:rStyle w:val="Emphasis"/>
          <w:highlight w:val="green"/>
        </w:rPr>
        <w:t>reward</w:t>
      </w:r>
      <w:r w:rsidRPr="00C10CA1">
        <w:rPr>
          <w:rStyle w:val="Emphasis"/>
        </w:rPr>
        <w:t xml:space="preserve"> the creation of </w:t>
      </w:r>
      <w:r w:rsidRPr="00336178">
        <w:rPr>
          <w:rStyle w:val="Emphasis"/>
          <w:highlight w:val="green"/>
        </w:rPr>
        <w:t>wealth</w:t>
      </w:r>
      <w:r w:rsidRPr="00C10CA1">
        <w:rPr>
          <w:rStyle w:val="Emphasis"/>
        </w:rPr>
        <w:t xml:space="preserve"> rather than its destruction, </w:t>
      </w:r>
      <w:r w:rsidRPr="00336178">
        <w:rPr>
          <w:rStyle w:val="Emphasis"/>
          <w:highlight w:val="green"/>
        </w:rPr>
        <w:t>they direct the</w:t>
      </w:r>
      <w:r w:rsidRPr="00C10CA1">
        <w:rPr>
          <w:rStyle w:val="Emphasis"/>
        </w:rPr>
        <w:t xml:space="preserve"> independent </w:t>
      </w:r>
      <w:r w:rsidRPr="00336178">
        <w:rPr>
          <w:rStyle w:val="Emphasis"/>
          <w:highlight w:val="green"/>
        </w:rPr>
        <w:t>efforts and ambitions of millions</w:t>
      </w:r>
      <w:r w:rsidRPr="00C10CA1">
        <w:rPr>
          <w:rStyle w:val="Emphasis"/>
        </w:rPr>
        <w:t xml:space="preserve"> of individuals </w:t>
      </w:r>
      <w:r w:rsidRPr="00336178">
        <w:rPr>
          <w:rStyle w:val="Emphasis"/>
          <w:highlight w:val="green"/>
        </w:rPr>
        <w:t>toward</w:t>
      </w:r>
      <w:r w:rsidRPr="00C10CA1">
        <w:rPr>
          <w:rStyle w:val="Emphasis"/>
        </w:rPr>
        <w:t xml:space="preserve"> satisfying </w:t>
      </w:r>
      <w:r w:rsidRPr="00336178">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336178">
        <w:rPr>
          <w:rStyle w:val="Emphasis"/>
          <w:highlight w:val="green"/>
        </w:rPr>
        <w:t>competition directs</w:t>
      </w:r>
      <w:r w:rsidRPr="00D2748D">
        <w:rPr>
          <w:rStyle w:val="Emphasis"/>
        </w:rPr>
        <w:t xml:space="preserve"> </w:t>
      </w:r>
      <w:r w:rsidRPr="00336178">
        <w:rPr>
          <w:rStyle w:val="Emphasis"/>
          <w:highlight w:val="green"/>
        </w:rPr>
        <w:t>political institutions toward solving</w:t>
      </w:r>
      <w:r w:rsidRPr="00D2748D">
        <w:rPr>
          <w:rStyle w:val="Emphasis"/>
        </w:rPr>
        <w:t xml:space="preserve"> rather than aggravating society’s </w:t>
      </w:r>
      <w:r w:rsidRPr="00336178">
        <w:rPr>
          <w:rStyle w:val="Emphasis"/>
          <w:highlight w:val="green"/>
        </w:rPr>
        <w:t>problems</w:t>
      </w:r>
      <w:r w:rsidRPr="00336178">
        <w:rPr>
          <w:sz w:val="16"/>
        </w:rPr>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r w:rsidRPr="00336178">
        <w:rPr>
          <w:sz w:val="16"/>
        </w:rPr>
        <w:t xml:space="preserve">But regardless of the difference in timescale, </w:t>
      </w:r>
      <w:r w:rsidRPr="00336178">
        <w:rPr>
          <w:rStyle w:val="Emphasis"/>
          <w:highlight w:val="green"/>
        </w:rPr>
        <w:t>cap</w:t>
      </w:r>
      <w:r w:rsidRPr="00D2748D">
        <w:rPr>
          <w:rStyle w:val="Emphasis"/>
        </w:rPr>
        <w:t>italism</w:t>
      </w:r>
      <w:r w:rsidRPr="00336178">
        <w:rPr>
          <w:sz w:val="16"/>
        </w:rPr>
        <w:t xml:space="preserve"> and democracy have one crucial feature in common: Both are mechanisms that </w:t>
      </w:r>
      <w:r w:rsidRPr="00336178">
        <w:rPr>
          <w:rStyle w:val="Emphasis"/>
          <w:highlight w:val="green"/>
        </w:rPr>
        <w:t>encourage individuals to channel</w:t>
      </w:r>
      <w:r w:rsidRPr="00D2748D">
        <w:rPr>
          <w:rStyle w:val="Emphasis"/>
        </w:rPr>
        <w:t xml:space="preserve"> their </w:t>
      </w:r>
      <w:r w:rsidRPr="009769F4">
        <w:rPr>
          <w:rStyle w:val="Emphasis"/>
        </w:rPr>
        <w:t>creativity</w:t>
      </w:r>
      <w:r w:rsidRPr="00336178">
        <w:rPr>
          <w:rStyle w:val="Emphasis"/>
          <w:highlight w:val="green"/>
        </w:rPr>
        <w:t xml:space="preserve">, efforts, </w:t>
      </w:r>
      <w:r w:rsidRPr="009769F4">
        <w:rPr>
          <w:rStyle w:val="Emphasis"/>
        </w:rPr>
        <w:t>and competitive spiri</w:t>
      </w:r>
      <w:r w:rsidRPr="00336178">
        <w:rPr>
          <w:rStyle w:val="Emphasis"/>
          <w:highlight w:val="green"/>
        </w:rPr>
        <w:t>t into finding solutions</w:t>
      </w:r>
      <w:r w:rsidRPr="00D2748D">
        <w:rPr>
          <w:rStyle w:val="Emphasis"/>
        </w:rPr>
        <w:t xml:space="preserve"> for material and social problems.</w:t>
      </w:r>
      <w:r w:rsidRPr="00336178">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w:t>
      </w:r>
      <w:proofErr w:type="gramStart"/>
      <w:r w:rsidRPr="00336178">
        <w:rPr>
          <w:sz w:val="16"/>
        </w:rPr>
        <w:t>democracy</w:t>
      </w:r>
      <w:proofErr w:type="gramEnd"/>
      <w:r w:rsidRPr="00336178">
        <w:rPr>
          <w:sz w:val="16"/>
        </w:rPr>
        <w:t xml:space="preserve"> whose raison </w:t>
      </w:r>
      <w:proofErr w:type="spellStart"/>
      <w:r w:rsidRPr="00336178">
        <w:rPr>
          <w:sz w:val="16"/>
        </w:rPr>
        <w:t>d’etre</w:t>
      </w:r>
      <w:proofErr w:type="spellEnd"/>
      <w:r w:rsidRPr="00336178">
        <w:rPr>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149C3AF3" w14:textId="6DF6618F" w:rsidR="00E909B3" w:rsidRDefault="00B73670" w:rsidP="00B73670">
      <w:pPr>
        <w:pStyle w:val="Heading1"/>
      </w:pPr>
      <w:r>
        <w:t>2N</w:t>
      </w:r>
      <w:bookmarkStart w:id="1" w:name="_GoBack"/>
      <w:bookmarkEnd w:id="1"/>
    </w:p>
    <w:sectPr w:rsidR="00E909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15D265E"/>
    <w:multiLevelType w:val="hybridMultilevel"/>
    <w:tmpl w:val="2E1422C6"/>
    <w:lvl w:ilvl="0" w:tplc="02C0C676">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909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AA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09A"/>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D52"/>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94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C3F"/>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38B2"/>
    <w:rsid w:val="008266F9"/>
    <w:rsid w:val="008267E2"/>
    <w:rsid w:val="00826A9B"/>
    <w:rsid w:val="00834842"/>
    <w:rsid w:val="00840E7B"/>
    <w:rsid w:val="008536AF"/>
    <w:rsid w:val="00853821"/>
    <w:rsid w:val="00853D40"/>
    <w:rsid w:val="008564FC"/>
    <w:rsid w:val="00864E76"/>
    <w:rsid w:val="00867EB9"/>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FF0"/>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0C3B"/>
    <w:rsid w:val="00A81FD2"/>
    <w:rsid w:val="00A8441A"/>
    <w:rsid w:val="00A8674A"/>
    <w:rsid w:val="00A9245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610"/>
    <w:rsid w:val="00B12933"/>
    <w:rsid w:val="00B12B88"/>
    <w:rsid w:val="00B137E0"/>
    <w:rsid w:val="00B13BC8"/>
    <w:rsid w:val="00B24662"/>
    <w:rsid w:val="00B3569C"/>
    <w:rsid w:val="00B43676"/>
    <w:rsid w:val="00B5602D"/>
    <w:rsid w:val="00B60125"/>
    <w:rsid w:val="00B6656B"/>
    <w:rsid w:val="00B71625"/>
    <w:rsid w:val="00B73670"/>
    <w:rsid w:val="00B75C54"/>
    <w:rsid w:val="00B75DAC"/>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C32"/>
    <w:rsid w:val="00E42E4C"/>
    <w:rsid w:val="00E47013"/>
    <w:rsid w:val="00E541F9"/>
    <w:rsid w:val="00E57B79"/>
    <w:rsid w:val="00E63419"/>
    <w:rsid w:val="00E64496"/>
    <w:rsid w:val="00E72115"/>
    <w:rsid w:val="00E8322E"/>
    <w:rsid w:val="00E903E0"/>
    <w:rsid w:val="00E909B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19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E9F"/>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604B2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909B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09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09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909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T"/>
    <w:basedOn w:val="Normal"/>
    <w:next w:val="Normal"/>
    <w:link w:val="Heading4Char"/>
    <w:uiPriority w:val="9"/>
    <w:unhideWhenUsed/>
    <w:qFormat/>
    <w:rsid w:val="00E909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09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09B3"/>
  </w:style>
  <w:style w:type="character" w:customStyle="1" w:styleId="Heading1Char">
    <w:name w:val="Heading 1 Char"/>
    <w:aliases w:val="Pocket Char"/>
    <w:basedOn w:val="DefaultParagraphFont"/>
    <w:link w:val="Heading1"/>
    <w:uiPriority w:val="9"/>
    <w:rsid w:val="00E909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09B3"/>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909B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E909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909B3"/>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B"/>
    <w:basedOn w:val="DefaultParagraphFont"/>
    <w:uiPriority w:val="6"/>
    <w:qFormat/>
    <w:rsid w:val="00E909B3"/>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E909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09B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E909B3"/>
    <w:rPr>
      <w:color w:val="auto"/>
      <w:u w:val="none"/>
    </w:rPr>
  </w:style>
  <w:style w:type="paragraph" w:styleId="DocumentMap">
    <w:name w:val="Document Map"/>
    <w:basedOn w:val="Normal"/>
    <w:link w:val="DocumentMapChar"/>
    <w:uiPriority w:val="99"/>
    <w:semiHidden/>
    <w:unhideWhenUsed/>
    <w:rsid w:val="00E909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09B3"/>
    <w:rPr>
      <w:rFonts w:ascii="Lucida Grande" w:hAnsi="Lucida Grande" w:cs="Lucida Grande"/>
    </w:rPr>
  </w:style>
  <w:style w:type="paragraph" w:customStyle="1" w:styleId="Emphasis1">
    <w:name w:val="Emphasis1"/>
    <w:basedOn w:val="Normal"/>
    <w:link w:val="Emphasis"/>
    <w:autoRedefine/>
    <w:uiPriority w:val="20"/>
    <w:qFormat/>
    <w:rsid w:val="00E909B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card,Medium Grid 21,No Spacing111111,No Spacing31,No Spacing22,No Spacing3,tag,No Spacing41,No Spacing111112,No Spacing5,Small Text,nonunderlined,Tag and Cite,Tag and Ci,No Spacing11211,Very Small Text,No Spacing6,No Spacing7,Tags,tags"/>
    <w:basedOn w:val="Heading1"/>
    <w:link w:val="Hyperlink"/>
    <w:autoRedefine/>
    <w:uiPriority w:val="99"/>
    <w:qFormat/>
    <w:rsid w:val="00E909B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E909B3"/>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HAnsi"/>
      <w:b/>
      <w:iCs/>
      <w:szCs w:val="22"/>
      <w:u w:val="single"/>
    </w:rPr>
  </w:style>
  <w:style w:type="paragraph" w:styleId="NoSpacing">
    <w:name w:val="No Spacing"/>
    <w:aliases w:val="Card Format,DDI Tag,Tag Title,No Spacing tnr,ClearFormatting,Hidden Block Title,No Spacing311,No Spacing51,No Spacing8,Dont u,No Spacing1111111,Clear,Note Level 21,Dont use"/>
    <w:basedOn w:val="Heading1"/>
    <w:autoRedefine/>
    <w:uiPriority w:val="99"/>
    <w:qFormat/>
    <w:rsid w:val="00E909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Title">
    <w:name w:val="Title"/>
    <w:aliases w:val="Cites and Cards,UNDERLINE,Bold Underlined,Read This,title,Block Heading"/>
    <w:basedOn w:val="Normal"/>
    <w:next w:val="Normal"/>
    <w:link w:val="TitleChar"/>
    <w:uiPriority w:val="6"/>
    <w:qFormat/>
    <w:rsid w:val="00E909B3"/>
    <w:pPr>
      <w:spacing w:line="256" w:lineRule="auto"/>
      <w:ind w:left="720"/>
      <w:outlineLvl w:val="0"/>
    </w:pPr>
    <w:rPr>
      <w:rFonts w:asciiTheme="minorHAnsi" w:hAnsiTheme="minorHAnsi" w:cs="Calibr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E909B3"/>
    <w:rPr>
      <w:rFonts w:cs="Calibri"/>
      <w:sz w:val="22"/>
      <w:u w:val="single"/>
    </w:rPr>
  </w:style>
  <w:style w:type="paragraph" w:styleId="ListParagraph">
    <w:name w:val="List Paragraph"/>
    <w:basedOn w:val="Normal"/>
    <w:uiPriority w:val="34"/>
    <w:qFormat/>
    <w:rsid w:val="00B75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thelawdictionary.org/unjust/" TargetMode="External"/><Relationship Id="rId20" Type="http://schemas.openxmlformats.org/officeDocument/2006/relationships/hyperlink" Target="http://cisac.fsi.stanford.edu/events/us-strategic-command-perspectives-deterrence-and-assurance" TargetMode="External"/><Relationship Id="rId21" Type="http://schemas.openxmlformats.org/officeDocument/2006/relationships/hyperlink" Target="https://phys.org/news/2017-03-future-space-colonization-terraforming-habitats.html%20Accessed%201/2/20"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foreignaffairs.com/articles/united-states/2020-06-09/next-liberal-order" TargetMode="External"/><Relationship Id="rId11" Type="http://schemas.openxmlformats.org/officeDocument/2006/relationships/hyperlink" Target="https://www.spacelegalissues.com/space-law-legal-aspects-of-the-space-elevator-transportation-system/" TargetMode="External"/><Relationship Id="rId12" Type="http://schemas.openxmlformats.org/officeDocument/2006/relationships/hyperlink" Target="https://www.techtimes.com/articles/77612/20150818/companies-working-space-elevator.htm" TargetMode="External"/><Relationship Id="rId13" Type="http://schemas.openxmlformats.org/officeDocument/2006/relationships/hyperlink" Target="http://www.iitg.ac.in/arun/" TargetMode="External"/><Relationship Id="rId14" Type="http://schemas.openxmlformats.org/officeDocument/2006/relationships/hyperlink" Target="https://republicans-science.house.gov/sites/republicans.science.house.gov/files/documents/TheFutureofSpaceCommercializationFinal.pdf" TargetMode="External"/><Relationship Id="rId15" Type="http://schemas.openxmlformats.org/officeDocument/2006/relationships/hyperlink" Target="https://www.scientificamerican.com/article/can-spaceflight-save-the-planet/" TargetMode="External"/><Relationship Id="rId16" Type="http://schemas.openxmlformats.org/officeDocument/2006/relationships/hyperlink" Target="https://www.vox.com/future-perfect/2018/10/26/18023366/far-future-effective-altruism-existential-risk-doing-good" TargetMode="External"/><Relationship Id="rId17" Type="http://schemas.openxmlformats.org/officeDocument/2006/relationships/hyperlink" Target="https://cisac.fsi.stanford.edu/news/deterrence-space-key-us-security" TargetMode="External"/><Relationship Id="rId18" Type="http://schemas.openxmlformats.org/officeDocument/2006/relationships/hyperlink" Target="http://www.af.mil/AboutUs/Biographies/Display/tabid/225/Article/108115/general-john-e-hyten.aspx" TargetMode="External"/><Relationship Id="rId19" Type="http://schemas.openxmlformats.org/officeDocument/2006/relationships/hyperlink" Target="http://cisac.fsi.stanford.edu/"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05AF637-3846-5D4F-9331-CC90CC010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15044</Words>
  <Characters>85757</Characters>
  <Application>Microsoft Macintosh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100600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5</cp:revision>
  <dcterms:created xsi:type="dcterms:W3CDTF">2022-02-06T18:29:00Z</dcterms:created>
  <dcterms:modified xsi:type="dcterms:W3CDTF">2022-02-06T21:04:00Z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