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88BB25" w14:textId="77777777" w:rsidR="00E42E4C" w:rsidRDefault="008007EB" w:rsidP="00853CEF">
      <w:pPr>
        <w:pStyle w:val="Heading1"/>
      </w:pPr>
      <w:r>
        <w:t>1</w:t>
      </w:r>
    </w:p>
    <w:p w14:paraId="3F806D28" w14:textId="77777777" w:rsidR="009D454B" w:rsidRDefault="009D454B" w:rsidP="009D454B">
      <w:pPr>
        <w:pStyle w:val="Heading4"/>
      </w:pPr>
      <w:r w:rsidRPr="006C434D">
        <w:rPr>
          <w:rFonts w:cs="Calibri"/>
        </w:rPr>
        <w:t>Interpretation: “</w:t>
      </w:r>
      <w:r>
        <w:rPr>
          <w:rFonts w:cs="Calibri"/>
        </w:rPr>
        <w:t>the appropriation of outer space</w:t>
      </w:r>
      <w:r w:rsidRPr="006C434D">
        <w:rPr>
          <w:rFonts w:cs="Calibri"/>
        </w:rPr>
        <w:t xml:space="preserve">” is a generic </w:t>
      </w:r>
      <w:r>
        <w:rPr>
          <w:rFonts w:cs="Calibri"/>
        </w:rPr>
        <w:t>indefinite singular</w:t>
      </w:r>
      <w:r w:rsidRPr="006C434D">
        <w:rPr>
          <w:rFonts w:cs="Calibri"/>
        </w:rPr>
        <w:t xml:space="preserve">. The aff may not defend </w:t>
      </w:r>
      <w:r>
        <w:t>a subset of appropriation of outer space by private entities being unjust.</w:t>
      </w:r>
    </w:p>
    <w:p w14:paraId="3CE874E4" w14:textId="77777777" w:rsidR="009D454B" w:rsidRPr="00772C2C" w:rsidRDefault="009D454B" w:rsidP="009D454B">
      <w:pPr>
        <w:pStyle w:val="Heading4"/>
        <w:rPr>
          <w:rFonts w:cs="Calibri"/>
        </w:rPr>
      </w:pPr>
      <w:bookmarkStart w:id="0" w:name="_Hlk49427414"/>
      <w:bookmarkStart w:id="1" w:name="_Hlk49426946"/>
      <w:r>
        <w:rPr>
          <w:rFonts w:cs="Calibri"/>
        </w:rPr>
        <w:t xml:space="preserve">The definite article </w:t>
      </w:r>
      <w:r w:rsidRPr="00772C2C">
        <w:rPr>
          <w:rFonts w:cs="Calibri"/>
        </w:rPr>
        <w:t>“</w:t>
      </w:r>
      <w:r>
        <w:rPr>
          <w:rFonts w:cs="Calibri"/>
        </w:rPr>
        <w:t>the</w:t>
      </w:r>
      <w:r w:rsidRPr="00772C2C">
        <w:rPr>
          <w:rFonts w:cs="Calibri"/>
        </w:rPr>
        <w:t>”</w:t>
      </w:r>
      <w:r>
        <w:rPr>
          <w:rFonts w:cs="Calibri"/>
        </w:rPr>
        <w:t xml:space="preserve"> makes the </w:t>
      </w:r>
      <w:proofErr w:type="spellStart"/>
      <w:r>
        <w:rPr>
          <w:rFonts w:cs="Calibri"/>
        </w:rPr>
        <w:t>rez</w:t>
      </w:r>
      <w:proofErr w:type="spellEnd"/>
      <w:r>
        <w:rPr>
          <w:rFonts w:cs="Calibri"/>
        </w:rPr>
        <w:t xml:space="preserve"> a definite singular – it’s generic</w:t>
      </w:r>
    </w:p>
    <w:p w14:paraId="3CD9351B" w14:textId="77777777" w:rsidR="009D454B" w:rsidRPr="00772C2C" w:rsidRDefault="009D454B" w:rsidP="009D454B">
      <w:bookmarkStart w:id="2" w:name="_Hlk49427914"/>
      <w:bookmarkEnd w:id="0"/>
      <w:r w:rsidRPr="0003190C">
        <w:rPr>
          <w:rStyle w:val="Style13ptBold"/>
        </w:rPr>
        <w:t xml:space="preserve">CCC </w:t>
      </w:r>
      <w:proofErr w:type="spellStart"/>
      <w:r w:rsidRPr="0003190C">
        <w:rPr>
          <w:rStyle w:val="Style13ptBold"/>
        </w:rPr>
        <w:t>n.d.</w:t>
      </w:r>
      <w:proofErr w:type="spellEnd"/>
      <w:r w:rsidRPr="00772C2C">
        <w:t xml:space="preserve"> </w:t>
      </w:r>
      <w:r>
        <w:t>[</w:t>
      </w:r>
      <w:r w:rsidRPr="00772C2C">
        <w:rPr>
          <w:szCs w:val="16"/>
        </w:rPr>
        <w:t>Capital Community College, a nonprofit 501 c-3 organization that supports scholarships, faculty development, and curriculum innovation</w:t>
      </w:r>
      <w:r>
        <w:rPr>
          <w:szCs w:val="16"/>
        </w:rPr>
        <w:t xml:space="preserve">.] </w:t>
      </w:r>
      <w:r w:rsidRPr="00772C2C">
        <w:rPr>
          <w:szCs w:val="16"/>
        </w:rPr>
        <w:t>“Articles, Determiners, and Quantifiers</w:t>
      </w:r>
      <w:r>
        <w:rPr>
          <w:szCs w:val="16"/>
        </w:rPr>
        <w:t xml:space="preserve">.” </w:t>
      </w:r>
      <w:r w:rsidRPr="00772C2C">
        <w:rPr>
          <w:szCs w:val="16"/>
        </w:rPr>
        <w:t>Capital Community College</w:t>
      </w:r>
      <w:r>
        <w:rPr>
          <w:szCs w:val="16"/>
        </w:rPr>
        <w:t xml:space="preserve">. </w:t>
      </w:r>
      <w:hyperlink r:id="rId11" w:anchor="articles" w:history="1">
        <w:r w:rsidRPr="005145DA">
          <w:rPr>
            <w:rStyle w:val="Hyperlink"/>
            <w:szCs w:val="16"/>
          </w:rPr>
          <w:t>http://grammar.ccc.commnet.edu/grammar/determiners/determiners.htm#articles</w:t>
        </w:r>
      </w:hyperlink>
      <w:r>
        <w:rPr>
          <w:rStyle w:val="Hyperlink"/>
          <w:szCs w:val="16"/>
        </w:rPr>
        <w:t xml:space="preserve"> TG</w:t>
      </w:r>
    </w:p>
    <w:p w14:paraId="73D72452" w14:textId="77777777" w:rsidR="009D454B" w:rsidRPr="00F57AFD" w:rsidRDefault="009D454B" w:rsidP="009D454B">
      <w:bookmarkStart w:id="3" w:name="_Hlk49428306"/>
      <w:bookmarkEnd w:id="2"/>
      <w:r w:rsidRPr="00BA5AED">
        <w:t xml:space="preserve">The three articles — a, an, </w:t>
      </w:r>
      <w:proofErr w:type="spellStart"/>
      <w:r w:rsidRPr="00BA5AED">
        <w:t>the</w:t>
      </w:r>
      <w:proofErr w:type="spellEnd"/>
      <w:r w:rsidRPr="00BA5AED">
        <w:t xml:space="preserve"> — are a kind of adjective.</w:t>
      </w:r>
      <w:r w:rsidRPr="00772C2C">
        <w:t xml:space="preserve"> </w:t>
      </w:r>
      <w:r w:rsidRPr="00770C26">
        <w:rPr>
          <w:rStyle w:val="StyleUnderline"/>
          <w:highlight w:val="green"/>
        </w:rPr>
        <w:t>The is</w:t>
      </w:r>
      <w:r w:rsidRPr="00BA5AED">
        <w:rPr>
          <w:rStyle w:val="StyleUnderline"/>
        </w:rPr>
        <w:t xml:space="preserve"> called </w:t>
      </w:r>
      <w:r w:rsidRPr="00770C26">
        <w:rPr>
          <w:rStyle w:val="StyleUnderline"/>
          <w:highlight w:val="green"/>
        </w:rPr>
        <w:t>the definite article</w:t>
      </w:r>
      <w:r w:rsidRPr="00772C2C">
        <w:t xml:space="preserve"> because it usually </w:t>
      </w:r>
      <w:r w:rsidRPr="00BA5AED">
        <w:t xml:space="preserve">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w:t>
      </w:r>
      <w:proofErr w:type="spellStart"/>
      <w:r w:rsidRPr="00BA5AED">
        <w:t>CAUTION</w:t>
      </w:r>
      <w:proofErr w:type="spellEnd"/>
      <w:r w:rsidRPr="00BA5AED">
        <w:t>! Even after you learn all the principles behind the use of these articles, you will find an abundance of situations where choosing the</w:t>
      </w:r>
      <w:r w:rsidRPr="00772C2C">
        <w:t xml:space="preserv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772C2C">
        <w:t>below..</w:t>
      </w:r>
      <w:proofErr w:type="gramEnd"/>
      <w:r w:rsidRPr="00772C2C">
        <w:t xml:space="preserve">) If you would like help with the distinction between count and non-count nouns, please refer to Count and Non-Count Nouns. We use a before singular count-nouns that begin with consonants (a cow, a barn, a sheep); we use </w:t>
      </w:r>
      <w:proofErr w:type="gramStart"/>
      <w:r w:rsidRPr="00772C2C">
        <w:t>an</w:t>
      </w:r>
      <w:proofErr w:type="gramEnd"/>
      <w:r w:rsidRPr="00772C2C">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772C2C">
        <w:t>an</w:t>
      </w:r>
      <w:proofErr w:type="spellEnd"/>
      <w:r w:rsidRPr="00772C2C">
        <w:t xml:space="preserve"> (as in an hour, an honor). We would say a useful device and a union matter because the u of those words </w:t>
      </w:r>
      <w:proofErr w:type="gramStart"/>
      <w:r w:rsidRPr="00772C2C">
        <w:t>actually sounds</w:t>
      </w:r>
      <w:proofErr w:type="gramEnd"/>
      <w:r w:rsidRPr="00772C2C">
        <w:t xml:space="preserve"> like </w:t>
      </w:r>
      <w:proofErr w:type="spellStart"/>
      <w:r w:rsidRPr="00772C2C">
        <w:t>yoo</w:t>
      </w:r>
      <w:proofErr w:type="spellEnd"/>
      <w:r w:rsidRPr="00772C2C">
        <w:t xml:space="preserve"> (as opposed, say, to the u of an ugly incident). The same is true of a European and a Euro (because of that consonantal "</w:t>
      </w:r>
      <w:proofErr w:type="spellStart"/>
      <w:r w:rsidRPr="00772C2C">
        <w:t>Yoo</w:t>
      </w:r>
      <w:proofErr w:type="spellEnd"/>
      <w:r w:rsidRPr="00772C2C">
        <w:t xml:space="preserve">" sound). We would say a once-in-a-lifetime experience or a one-time hero because the words once and one begin with a w sound (as if they were spelled </w:t>
      </w:r>
      <w:proofErr w:type="spellStart"/>
      <w:r w:rsidRPr="00772C2C">
        <w:t>wuntz</w:t>
      </w:r>
      <w:proofErr w:type="spellEnd"/>
      <w:r w:rsidRPr="00772C2C">
        <w:t xml:space="preserve"> and won). Merriam-Webster's Dictionary says that we can use </w:t>
      </w:r>
      <w:proofErr w:type="gramStart"/>
      <w:r w:rsidRPr="00772C2C">
        <w:t>an</w:t>
      </w:r>
      <w:proofErr w:type="gramEnd"/>
      <w:r w:rsidRPr="00772C2C">
        <w:t xml:space="preserve"> before an h- word that begins with an unstressed syllable. Thus, we might say an </w:t>
      </w:r>
      <w:proofErr w:type="spellStart"/>
      <w:r w:rsidRPr="00772C2C">
        <w:t>hisTORical</w:t>
      </w:r>
      <w:proofErr w:type="spellEnd"/>
      <w:r w:rsidRPr="00772C2C">
        <w:t xml:space="preserve"> moment, but we would say a </w:t>
      </w:r>
      <w:proofErr w:type="spellStart"/>
      <w:r w:rsidRPr="00772C2C">
        <w:t>HIStory</w:t>
      </w:r>
      <w:proofErr w:type="spellEnd"/>
      <w:r w:rsidRPr="00772C2C">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F57AFD">
        <w:rPr>
          <w:rStyle w:val="StyleUnderline"/>
        </w:rPr>
        <w:t xml:space="preserve">We can </w:t>
      </w:r>
      <w:r w:rsidRPr="00770C26">
        <w:rPr>
          <w:rStyle w:val="StyleUnderline"/>
          <w:highlight w:val="green"/>
        </w:rPr>
        <w:t>refer to something in a generic way</w:t>
      </w:r>
      <w:r w:rsidRPr="00F57AFD">
        <w:rPr>
          <w:rStyle w:val="StyleUnderline"/>
        </w:rPr>
        <w:t xml:space="preserve"> by using any of the three articles</w:t>
      </w:r>
      <w:r w:rsidRPr="00772C2C">
        <w:t xml:space="preserve">. We can do the same thing by omitting </w:t>
      </w:r>
      <w:r w:rsidRPr="00F57AFD">
        <w:t>the article altogether. A beagle makes a great hunting dog</w:t>
      </w:r>
      <w:r w:rsidRPr="0039561E">
        <w:t xml:space="preserve"> and</w:t>
      </w:r>
      <w:r w:rsidRPr="00772C2C">
        <w:t xml:space="preserve"> family companion. An </w:t>
      </w:r>
      <w:proofErr w:type="spellStart"/>
      <w:r w:rsidRPr="00772C2C">
        <w:t>airedale</w:t>
      </w:r>
      <w:proofErr w:type="spellEnd"/>
      <w:r w:rsidRPr="00772C2C">
        <w:t xml:space="preserve"> is sometimes a rather skittish animal. </w:t>
      </w:r>
      <w:r w:rsidRPr="00770C26">
        <w:rPr>
          <w:rStyle w:val="StyleUnderline"/>
          <w:highlight w:val="green"/>
        </w:rPr>
        <w:t>The golden retriever is a marvelous pet</w:t>
      </w:r>
      <w:r w:rsidRPr="00F57AFD">
        <w:rPr>
          <w:rStyle w:val="StyleUnderline"/>
        </w:rPr>
        <w:t xml:space="preserve"> for children</w:t>
      </w:r>
      <w:r w:rsidRPr="0090310D">
        <w:t xml:space="preserve">. Irish setters are not the highly intelligent </w:t>
      </w:r>
      <w:r w:rsidRPr="00F57AFD">
        <w:t>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bookmarkEnd w:id="3"/>
    <w:p w14:paraId="1F9963FD" w14:textId="77777777" w:rsidR="009D454B" w:rsidRPr="00770C26" w:rsidRDefault="009D454B" w:rsidP="009D454B">
      <w:pPr>
        <w:rPr>
          <w:highlight w:val="green"/>
        </w:rPr>
      </w:pPr>
    </w:p>
    <w:p w14:paraId="5A9DA0AC" w14:textId="77777777" w:rsidR="009D454B" w:rsidRDefault="009D454B" w:rsidP="009D454B">
      <w:pPr>
        <w:pStyle w:val="Heading4"/>
      </w:pPr>
      <w:r>
        <w:rPr>
          <w:rFonts w:cs="Calibri"/>
        </w:rPr>
        <w:t>The upward entailment test and adverb test determine the genericity of a definite singular</w:t>
      </w:r>
    </w:p>
    <w:p w14:paraId="6C29D66D" w14:textId="77777777" w:rsidR="009D454B" w:rsidRDefault="009D454B" w:rsidP="009D454B">
      <w:r w:rsidRPr="0013327C">
        <w:rPr>
          <w:rStyle w:val="StyleUnderline"/>
        </w:rPr>
        <w:t xml:space="preserve">Leslie </w:t>
      </w:r>
      <w:r>
        <w:rPr>
          <w:rStyle w:val="StyleUnderline"/>
        </w:rPr>
        <w:t>16</w:t>
      </w:r>
      <w:r w:rsidRPr="00687702">
        <w:t xml:space="preserve"> </w:t>
      </w:r>
      <w:r>
        <w:t xml:space="preserve">[Sarah-Jane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12" w:history="1">
        <w:r>
          <w:rPr>
            <w:rStyle w:val="Hyperlink"/>
          </w:rPr>
          <w:t>https://plato.stanford.edu/entries/generics/</w:t>
        </w:r>
      </w:hyperlink>
      <w:r>
        <w:t xml:space="preserve"> TG</w:t>
      </w:r>
    </w:p>
    <w:p w14:paraId="1C13FBAD" w14:textId="77777777" w:rsidR="009D454B" w:rsidRPr="00760349" w:rsidRDefault="009D454B" w:rsidP="009D454B">
      <w:pPr>
        <w:rPr>
          <w:rStyle w:val="StyleUnderline"/>
        </w:rPr>
      </w:pPr>
      <w:r w:rsidRPr="00760349">
        <w:rPr>
          <w:rStyle w:val="StyleUnderline"/>
        </w:rPr>
        <w:t xml:space="preserve"> 1. Generics and Logical Form</w:t>
      </w:r>
    </w:p>
    <w:p w14:paraId="45AADADD" w14:textId="77777777" w:rsidR="009D454B" w:rsidRPr="00047C82" w:rsidRDefault="009D454B" w:rsidP="009D454B">
      <w:r w:rsidRPr="00047C82">
        <w:t xml:space="preserve">In English, </w:t>
      </w:r>
      <w:r w:rsidRPr="00770C26">
        <w:rPr>
          <w:rStyle w:val="StyleUnderline"/>
          <w:highlight w:val="green"/>
        </w:rPr>
        <w:t>generics can be expressed using</w:t>
      </w:r>
      <w:r w:rsidRPr="00DA605E">
        <w:rPr>
          <w:rStyle w:val="StyleUnderline"/>
        </w:rPr>
        <w:t xml:space="preserve"> a variety of syntactic forms: bare plurals (e.g., “tigers are striped”), </w:t>
      </w:r>
      <w:r w:rsidRPr="00F57AFD">
        <w:rPr>
          <w:rStyle w:val="StyleUnderline"/>
        </w:rPr>
        <w:t>indefinite singulars (e.g., “a tiger is striped”), and</w:t>
      </w:r>
      <w:r w:rsidRPr="00DA605E">
        <w:rPr>
          <w:rStyle w:val="StyleUnderline"/>
        </w:rPr>
        <w:t> </w:t>
      </w:r>
      <w:r w:rsidRPr="00770C26">
        <w:rPr>
          <w:rStyle w:val="StyleUnderline"/>
          <w:highlight w:val="green"/>
        </w:rPr>
        <w:t>definite singulars (“the tiger is striped”)</w:t>
      </w:r>
      <w:r w:rsidRPr="00831D15">
        <w:rPr>
          <w:rStyle w:val="StyleUnderline"/>
        </w:rPr>
        <w:t xml:space="preserve">. However, none of </w:t>
      </w:r>
      <w:r w:rsidRPr="00770C26">
        <w:rPr>
          <w:rStyle w:val="StyleUnderline"/>
          <w:highlight w:val="green"/>
        </w:rPr>
        <w:t>these</w:t>
      </w:r>
      <w:r w:rsidRPr="00831D15">
        <w:rPr>
          <w:rStyle w:val="StyleUnderline"/>
        </w:rPr>
        <w:t xml:space="preserve"> syntactic forms is dedicated to expressing generic claims; each </w:t>
      </w:r>
      <w:r w:rsidRPr="00770C26">
        <w:rPr>
          <w:rStyle w:val="StyleUnderline"/>
          <w:highlight w:val="green"/>
        </w:rPr>
        <w:t>can also</w:t>
      </w:r>
      <w:r w:rsidRPr="00151784">
        <w:rPr>
          <w:rStyle w:val="StyleUnderline"/>
        </w:rPr>
        <w:t xml:space="preserve"> be used to </w:t>
      </w:r>
      <w:r w:rsidRPr="00770C26">
        <w:rPr>
          <w:rStyle w:val="StyleUnderline"/>
          <w:highlight w:val="green"/>
        </w:rPr>
        <w:t>express existential</w:t>
      </w:r>
      <w:r w:rsidRPr="00151784">
        <w:rPr>
          <w:rStyle w:val="StyleUnderline"/>
        </w:rPr>
        <w:t xml:space="preserve"> and/or specific </w:t>
      </w:r>
      <w:r w:rsidRPr="00770C26">
        <w:rPr>
          <w:rStyle w:val="StyleUnderline"/>
          <w:highlight w:val="green"/>
        </w:rPr>
        <w:t>claims</w:t>
      </w:r>
      <w:r w:rsidRPr="00047C82">
        <w:t xml:space="preserve">. Further, some </w:t>
      </w:r>
      <w:r w:rsidRPr="00770C26">
        <w:rPr>
          <w:rStyle w:val="StyleUnderline"/>
          <w:highlight w:val="green"/>
        </w:rPr>
        <w:t>generics express</w:t>
      </w:r>
      <w:r w:rsidRPr="00047C82">
        <w:t xml:space="preserve"> what appear to be </w:t>
      </w:r>
      <w:r w:rsidRPr="00770C26">
        <w:rPr>
          <w:rStyle w:val="StyleUnderline"/>
          <w:highlight w:val="green"/>
        </w:rPr>
        <w:t>generalizations over individuals</w:t>
      </w:r>
      <w:r w:rsidRPr="00760349">
        <w:rPr>
          <w:rStyle w:val="StyleUnderline"/>
        </w:rPr>
        <w:t xml:space="preserve"> (e.g., “tigers are striped”)</w:t>
      </w:r>
      <w:r w:rsidRPr="00047C82">
        <w:t xml:space="preserve">, while others appear to predicate properties directly of the kind (e.g., “dodos are extinct”). These facts and others give rise to </w:t>
      </w:r>
      <w:proofErr w:type="gramStart"/>
      <w:r w:rsidRPr="00047C82">
        <w:t>a number of</w:t>
      </w:r>
      <w:proofErr w:type="gramEnd"/>
      <w:r w:rsidRPr="00047C82">
        <w:t xml:space="preserve"> questions concerning the logical forms of generic statements.</w:t>
      </w:r>
    </w:p>
    <w:p w14:paraId="469B20E8" w14:textId="77777777" w:rsidR="009D454B" w:rsidRPr="00760349" w:rsidRDefault="009D454B" w:rsidP="009D454B">
      <w:pPr>
        <w:rPr>
          <w:rStyle w:val="StyleUnderline"/>
        </w:rPr>
      </w:pPr>
      <w:r w:rsidRPr="00760349">
        <w:rPr>
          <w:rStyle w:val="StyleUnderline"/>
        </w:rPr>
        <w:t>1.1 Isolating the Generic Interpretation</w:t>
      </w:r>
    </w:p>
    <w:p w14:paraId="484A4F34" w14:textId="77777777" w:rsidR="009D454B" w:rsidRPr="00047C82" w:rsidRDefault="009D454B" w:rsidP="009D454B">
      <w:r w:rsidRPr="00047C82">
        <w:t>Consider the following pairs of sentences:</w:t>
      </w:r>
    </w:p>
    <w:p w14:paraId="65CD5F72" w14:textId="77777777" w:rsidR="009D454B" w:rsidRPr="00047C82" w:rsidRDefault="009D454B" w:rsidP="009D454B">
      <w:r w:rsidRPr="00047C82">
        <w:t>(</w:t>
      </w:r>
      <w:proofErr w:type="gramStart"/>
      <w:r w:rsidRPr="00047C82">
        <w:t>1)</w:t>
      </w:r>
      <w:proofErr w:type="spellStart"/>
      <w:r w:rsidRPr="00047C82">
        <w:t>a</w:t>
      </w:r>
      <w:proofErr w:type="gramEnd"/>
      <w:r w:rsidRPr="00047C82">
        <w:t>.Tigers</w:t>
      </w:r>
      <w:proofErr w:type="spellEnd"/>
      <w:r w:rsidRPr="00047C82">
        <w:t xml:space="preserve"> are striped.</w:t>
      </w:r>
    </w:p>
    <w:p w14:paraId="12D3854A" w14:textId="77777777" w:rsidR="009D454B" w:rsidRPr="00047C82" w:rsidRDefault="009D454B" w:rsidP="009D454B">
      <w:proofErr w:type="spellStart"/>
      <w:proofErr w:type="gramStart"/>
      <w:r w:rsidRPr="00047C82">
        <w:t>b.Tigers</w:t>
      </w:r>
      <w:proofErr w:type="spellEnd"/>
      <w:proofErr w:type="gramEnd"/>
      <w:r w:rsidRPr="00047C82">
        <w:t xml:space="preserve"> are on the front lawn.</w:t>
      </w:r>
    </w:p>
    <w:p w14:paraId="57AD186F" w14:textId="77777777" w:rsidR="009D454B" w:rsidRPr="00047C82" w:rsidRDefault="009D454B" w:rsidP="009D454B">
      <w:r w:rsidRPr="00047C82">
        <w:t>(</w:t>
      </w:r>
      <w:proofErr w:type="gramStart"/>
      <w:r w:rsidRPr="00047C82">
        <w:t>2)</w:t>
      </w:r>
      <w:proofErr w:type="spellStart"/>
      <w:r w:rsidRPr="00047C82">
        <w:t>a</w:t>
      </w:r>
      <w:proofErr w:type="gramEnd"/>
      <w:r w:rsidRPr="00047C82">
        <w:t>.A</w:t>
      </w:r>
      <w:proofErr w:type="spellEnd"/>
      <w:r w:rsidRPr="00047C82">
        <w:t xml:space="preserve"> tiger is striped.</w:t>
      </w:r>
    </w:p>
    <w:p w14:paraId="268F4F24" w14:textId="77777777" w:rsidR="009D454B" w:rsidRPr="00047C82" w:rsidRDefault="009D454B" w:rsidP="009D454B">
      <w:proofErr w:type="spellStart"/>
      <w:r w:rsidRPr="00047C82">
        <w:t>b.A</w:t>
      </w:r>
      <w:proofErr w:type="spellEnd"/>
      <w:r w:rsidRPr="00047C82">
        <w:t xml:space="preserve"> tiger is on the front lawn.</w:t>
      </w:r>
    </w:p>
    <w:p w14:paraId="62DBD25F" w14:textId="77777777" w:rsidR="009D454B" w:rsidRPr="00047C82" w:rsidRDefault="009D454B" w:rsidP="009D454B">
      <w:r w:rsidRPr="00047C82">
        <w:t>(</w:t>
      </w:r>
      <w:proofErr w:type="gramStart"/>
      <w:r w:rsidRPr="00047C82">
        <w:t>3)</w:t>
      </w:r>
      <w:proofErr w:type="spellStart"/>
      <w:r w:rsidRPr="00047C82">
        <w:t>a</w:t>
      </w:r>
      <w:proofErr w:type="gramEnd"/>
      <w:r w:rsidRPr="00047C82">
        <w:t>.The</w:t>
      </w:r>
      <w:proofErr w:type="spellEnd"/>
      <w:r w:rsidRPr="00047C82">
        <w:t xml:space="preserve"> tiger is striped.</w:t>
      </w:r>
    </w:p>
    <w:p w14:paraId="26226C7E" w14:textId="77777777" w:rsidR="009D454B" w:rsidRPr="00047C82" w:rsidRDefault="009D454B" w:rsidP="009D454B">
      <w:proofErr w:type="spellStart"/>
      <w:proofErr w:type="gramStart"/>
      <w:r w:rsidRPr="00047C82">
        <w:t>b.The</w:t>
      </w:r>
      <w:proofErr w:type="spellEnd"/>
      <w:proofErr w:type="gramEnd"/>
      <w:r w:rsidRPr="00047C82">
        <w:t xml:space="preserve"> tiger is on the front lawn.</w:t>
      </w:r>
    </w:p>
    <w:p w14:paraId="11A8D96B" w14:textId="77777777" w:rsidR="009D454B" w:rsidRPr="00047C82" w:rsidRDefault="009D454B" w:rsidP="009D454B">
      <w:r w:rsidRPr="00047C8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3" w:anchor="ex1b" w:history="1">
        <w:r w:rsidRPr="00047C82">
          <w:rPr>
            <w:rStyle w:val="Hyperlink"/>
          </w:rPr>
          <w:t>1b</w:t>
        </w:r>
      </w:hyperlink>
      <w:r w:rsidRPr="00047C82">
        <w:t>), some individual tiger in (</w:t>
      </w:r>
      <w:hyperlink r:id="rId14" w:anchor="ex2b" w:history="1">
        <w:r w:rsidRPr="00047C82">
          <w:rPr>
            <w:rStyle w:val="Hyperlink"/>
          </w:rPr>
          <w:t>2b</w:t>
        </w:r>
      </w:hyperlink>
      <w:r w:rsidRPr="00047C82">
        <w:t>), and some unique salient or familiar tiger in (</w:t>
      </w:r>
      <w:hyperlink r:id="rId15" w:anchor="ex3b" w:history="1">
        <w:r w:rsidRPr="00047C82">
          <w:rPr>
            <w:rStyle w:val="Hyperlink"/>
          </w:rPr>
          <w:t>3b</w:t>
        </w:r>
      </w:hyperlink>
      <w:r w:rsidRPr="00047C82">
        <w:t xml:space="preserve">)—a beloved pet, perhaps. In the first sentences, however, we are saying something general. There is/are no </w:t>
      </w:r>
      <w:proofErr w:type="gramStart"/>
      <w:r w:rsidRPr="00047C82">
        <w:t>particular tiger</w:t>
      </w:r>
      <w:proofErr w:type="gramEnd"/>
      <w:r w:rsidRPr="00047C82">
        <w:t xml:space="preserve"> or tigers that we are talking about.</w:t>
      </w:r>
    </w:p>
    <w:p w14:paraId="15A9A7D4" w14:textId="77777777" w:rsidR="009D454B" w:rsidRPr="00047C82" w:rsidRDefault="009D454B" w:rsidP="009D454B">
      <w:r w:rsidRPr="00047C8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047C82">
        <w:t>particular individual</w:t>
      </w:r>
      <w:proofErr w:type="gramEnd"/>
      <w:r w:rsidRPr="00047C82">
        <w:t>, not to a kind.</w:t>
      </w:r>
    </w:p>
    <w:p w14:paraId="28982E35" w14:textId="77777777" w:rsidR="009D454B" w:rsidRPr="00047C82" w:rsidRDefault="009D454B" w:rsidP="009D454B">
      <w:r w:rsidRPr="007E6EF6">
        <w:rPr>
          <w:rStyle w:val="StyleUnderline"/>
        </w:rPr>
        <w:t>There are some tests that are helpful in distinguishing these two readings</w:t>
      </w:r>
      <w:r w:rsidRPr="00047C82">
        <w:t xml:space="preserve">. For example, </w:t>
      </w:r>
      <w:r w:rsidRPr="00770C26">
        <w:rPr>
          <w:rStyle w:val="StyleUnderline"/>
          <w:highlight w:val="green"/>
        </w:rPr>
        <w:t>the existential</w:t>
      </w:r>
      <w:r w:rsidRPr="00B9480B">
        <w:rPr>
          <w:rStyle w:val="StyleUnderline"/>
        </w:rPr>
        <w:t xml:space="preserve"> interpretation </w:t>
      </w:r>
      <w:r w:rsidRPr="00770C26">
        <w:rPr>
          <w:rStyle w:val="StyleUnderline"/>
          <w:highlight w:val="green"/>
        </w:rPr>
        <w:t>is upward entailing, meaning</w:t>
      </w:r>
      <w:r w:rsidRPr="00B9480B">
        <w:rPr>
          <w:rStyle w:val="StyleUnderline"/>
        </w:rPr>
        <w:t xml:space="preserve"> that </w:t>
      </w:r>
      <w:r w:rsidRPr="00770C26">
        <w:rPr>
          <w:rStyle w:val="StyleUnderline"/>
          <w:highlight w:val="green"/>
        </w:rPr>
        <w:t>the statement will</w:t>
      </w:r>
      <w:r w:rsidRPr="00B9480B">
        <w:rPr>
          <w:rStyle w:val="StyleUnderline"/>
        </w:rPr>
        <w:t xml:space="preserve"> always </w:t>
      </w:r>
      <w:r w:rsidRPr="00770C26">
        <w:rPr>
          <w:rStyle w:val="StyleUnderline"/>
          <w:highlight w:val="green"/>
        </w:rPr>
        <w:t>remain true if we replace the subject</w:t>
      </w:r>
      <w:r w:rsidRPr="00B9480B">
        <w:rPr>
          <w:rStyle w:val="StyleUnderline"/>
        </w:rPr>
        <w:t xml:space="preserve"> term </w:t>
      </w:r>
      <w:r w:rsidRPr="00770C26">
        <w:rPr>
          <w:rStyle w:val="StyleUnderline"/>
          <w:highlight w:val="green"/>
        </w:rPr>
        <w:t>with a more inclusive term</w:t>
      </w:r>
      <w:r w:rsidRPr="00047C82">
        <w:t>. Consider our examples above. In (</w:t>
      </w:r>
      <w:hyperlink r:id="rId16" w:anchor="ex1b" w:history="1">
        <w:r w:rsidRPr="00047C82">
          <w:rPr>
            <w:rStyle w:val="Hyperlink"/>
          </w:rPr>
          <w:t>1b</w:t>
        </w:r>
      </w:hyperlink>
      <w:r w:rsidRPr="00047C82">
        <w:t>), we can replace “tiger” with “animal” </w:t>
      </w:r>
      <w:proofErr w:type="spellStart"/>
      <w:r w:rsidRPr="00047C82">
        <w:t>salva</w:t>
      </w:r>
      <w:proofErr w:type="spellEnd"/>
      <w:r w:rsidRPr="00047C82">
        <w:t xml:space="preserve"> </w:t>
      </w:r>
      <w:proofErr w:type="spellStart"/>
      <w:r w:rsidRPr="00047C82">
        <w:t>veritate</w:t>
      </w:r>
      <w:proofErr w:type="spellEnd"/>
      <w:r w:rsidRPr="00047C82">
        <w:t>, but in (</w:t>
      </w:r>
      <w:hyperlink r:id="rId17" w:anchor="ex1a" w:history="1">
        <w:r w:rsidRPr="00047C82">
          <w:rPr>
            <w:rStyle w:val="Hyperlink"/>
          </w:rPr>
          <w:t>1a</w:t>
        </w:r>
      </w:hyperlink>
      <w:r w:rsidRPr="00047C82">
        <w:t xml:space="preserve">) </w:t>
      </w:r>
      <w:r w:rsidRPr="00D3060B">
        <w:t xml:space="preserve">we cannot. </w:t>
      </w:r>
      <w:r w:rsidRPr="00D3060B">
        <w:rPr>
          <w:rStyle w:val="StyleUnderline"/>
        </w:rPr>
        <w:t>If “tigers are on the lawn” is true, then “animals are on the lawn” must be true.</w:t>
      </w:r>
      <w:r w:rsidRPr="00D3060B">
        <w:t xml:space="preserve"> However, “tigers are striped” is true, yet “animals are striped” is false. (</w:t>
      </w:r>
      <w:hyperlink r:id="rId18" w:anchor="ex1a" w:history="1">
        <w:r w:rsidRPr="00D3060B">
          <w:rPr>
            <w:rStyle w:val="Hyperlink"/>
          </w:rPr>
          <w:t>1a</w:t>
        </w:r>
      </w:hyperlink>
      <w:r w:rsidRPr="00D3060B">
        <w:t>) does not entail that animals are striped, but (</w:t>
      </w:r>
      <w:hyperlink r:id="rId19" w:anchor="ex1b" w:history="1">
        <w:r w:rsidRPr="00D3060B">
          <w:rPr>
            <w:rStyle w:val="Hyperlink"/>
          </w:rPr>
          <w:t>1b</w:t>
        </w:r>
      </w:hyperlink>
      <w:r w:rsidRPr="00D3060B">
        <w:t>) entails that animals are on the front la</w:t>
      </w:r>
      <w:r w:rsidRPr="00047C82">
        <w:t xml:space="preserve">wn (Lawler 1973; </w:t>
      </w:r>
      <w:proofErr w:type="spellStart"/>
      <w:r w:rsidRPr="00047C82">
        <w:t>Laca</w:t>
      </w:r>
      <w:proofErr w:type="spellEnd"/>
      <w:r w:rsidRPr="00047C82">
        <w:t xml:space="preserve"> 1990; </w:t>
      </w:r>
      <w:proofErr w:type="spellStart"/>
      <w:r w:rsidRPr="00047C82">
        <w:t>Krifka</w:t>
      </w:r>
      <w:proofErr w:type="spellEnd"/>
      <w:r w:rsidRPr="00047C82">
        <w:t xml:space="preserve"> et al. 1995).</w:t>
      </w:r>
    </w:p>
    <w:p w14:paraId="713177F3" w14:textId="77777777" w:rsidR="009D454B" w:rsidRDefault="009D454B" w:rsidP="009D454B">
      <w:r w:rsidRPr="00770C26">
        <w:rPr>
          <w:rStyle w:val="StyleUnderline"/>
          <w:highlight w:val="green"/>
        </w:rPr>
        <w:t>Another test concerns whether we can insert an adverb of quantification with minimal change of meaning</w:t>
      </w:r>
      <w:r w:rsidRPr="00047C82">
        <w:t xml:space="preserve"> (</w:t>
      </w:r>
      <w:proofErr w:type="spellStart"/>
      <w:r w:rsidRPr="00047C82">
        <w:t>Krifka</w:t>
      </w:r>
      <w:proofErr w:type="spellEnd"/>
      <w:r w:rsidRPr="00047C82">
        <w:t xml:space="preserve"> et al. 1995). </w:t>
      </w:r>
      <w:r w:rsidRPr="00B9480B">
        <w:rPr>
          <w:rStyle w:val="StyleUnderline"/>
        </w:rPr>
        <w:t xml:space="preserve">For </w:t>
      </w:r>
      <w:r w:rsidRPr="00D3060B">
        <w:rPr>
          <w:rStyle w:val="StyleUnderline"/>
        </w:rPr>
        <w:t>example, inserting “usually” in the sentences in (</w:t>
      </w:r>
      <w:hyperlink r:id="rId20" w:anchor="ex1a" w:history="1">
        <w:r w:rsidRPr="00D3060B">
          <w:rPr>
            <w:rStyle w:val="StyleUnderline"/>
          </w:rPr>
          <w:t>1a</w:t>
        </w:r>
      </w:hyperlink>
      <w:r w:rsidRPr="00D3060B">
        <w:rPr>
          <w:rStyle w:val="StyleUnderline"/>
        </w:rPr>
        <w:t>) (e.g., “tigers are usually striped”) produces only a small change in meaning, while inserting “usually” in (</w:t>
      </w:r>
      <w:hyperlink r:id="rId21" w:anchor="ex1b" w:history="1">
        <w:r w:rsidRPr="00D3060B">
          <w:rPr>
            <w:rStyle w:val="StyleUnderline"/>
          </w:rPr>
          <w:t>1b</w:t>
        </w:r>
      </w:hyperlink>
      <w:r w:rsidRPr="00D3060B">
        <w:rPr>
          <w:rStyle w:val="StyleUnderline"/>
        </w:rPr>
        <w:t>) dramatically alters the meaning of the sentence (e.g., “tig</w:t>
      </w:r>
      <w:r w:rsidRPr="00B9480B">
        <w:rPr>
          <w:rStyle w:val="StyleUnderline"/>
        </w:rPr>
        <w:t>ers are usually on the front lawn”).</w:t>
      </w:r>
      <w:r w:rsidRPr="00047C82">
        <w:t xml:space="preserve"> (For generics such as “mosquitoes carry malaria”, the adverb “sometimes” is perhaps better used than “usually” to mark off the generic reading.)</w:t>
      </w:r>
    </w:p>
    <w:p w14:paraId="11D3972C" w14:textId="77777777" w:rsidR="009D454B" w:rsidRPr="00770C26" w:rsidRDefault="009D454B" w:rsidP="009D454B">
      <w:pPr>
        <w:rPr>
          <w:highlight w:val="green"/>
        </w:rPr>
      </w:pPr>
    </w:p>
    <w:bookmarkEnd w:id="1"/>
    <w:p w14:paraId="7D5B2A0E" w14:textId="77777777" w:rsidR="009D454B" w:rsidRPr="00EA61AD" w:rsidRDefault="009D454B" w:rsidP="009D454B">
      <w:pPr>
        <w:pStyle w:val="Heading4"/>
        <w:rPr>
          <w:rFonts w:cs="Calibri"/>
        </w:rPr>
      </w:pPr>
      <w:r>
        <w:rPr>
          <w:rFonts w:cs="Calibri"/>
        </w:rPr>
        <w:t xml:space="preserve">It applies to “the appropriation of outer space” – 1] upward entailment test – “the appropriation of outer space is unjust” doesn’t entail that “the use of outer space is unjust”, 2] adverb test – </w:t>
      </w:r>
      <w:r>
        <w:t>“</w:t>
      </w:r>
      <w:r>
        <w:rPr>
          <w:rFonts w:cs="Calibri"/>
        </w:rPr>
        <w:t xml:space="preserve">the appropriation of outer space is </w:t>
      </w:r>
      <w:r>
        <w:rPr>
          <w:rFonts w:cs="Calibri"/>
          <w:u w:val="single"/>
        </w:rPr>
        <w:t>usually</w:t>
      </w:r>
      <w:r>
        <w:rPr>
          <w:rFonts w:cs="Calibri"/>
        </w:rPr>
        <w:t xml:space="preserve"> unjust</w:t>
      </w:r>
      <w:r>
        <w:t xml:space="preserve">” doesn’t mean anything substantially different from the </w:t>
      </w:r>
      <w:proofErr w:type="spellStart"/>
      <w:r>
        <w:t>rez</w:t>
      </w:r>
      <w:proofErr w:type="spellEnd"/>
    </w:p>
    <w:p w14:paraId="2D694855" w14:textId="77777777" w:rsidR="009D454B" w:rsidRPr="00F601E6" w:rsidRDefault="009D454B" w:rsidP="009D454B"/>
    <w:p w14:paraId="3B08B86D" w14:textId="77777777" w:rsidR="009D454B" w:rsidRPr="00123369" w:rsidRDefault="009D454B" w:rsidP="009D454B">
      <w:pPr>
        <w:pStyle w:val="Heading4"/>
        <w:rPr>
          <w:rFonts w:cs="Calibri"/>
          <w:bCs w:val="0"/>
        </w:rPr>
      </w:pPr>
      <w:r w:rsidRPr="0003190C">
        <w:rPr>
          <w:rStyle w:val="Emphasis"/>
          <w:b/>
        </w:rPr>
        <w:t xml:space="preserve">Violation </w:t>
      </w:r>
      <w:r>
        <w:rPr>
          <w:rStyle w:val="Emphasis"/>
          <w:b/>
        </w:rPr>
        <w:t xml:space="preserve">– </w:t>
      </w:r>
    </w:p>
    <w:p w14:paraId="5897F561" w14:textId="77777777" w:rsidR="009D454B" w:rsidRDefault="009D454B" w:rsidP="009D454B"/>
    <w:p w14:paraId="58AD6487" w14:textId="77777777" w:rsidR="009D454B" w:rsidRDefault="009D454B" w:rsidP="009D454B">
      <w:pPr>
        <w:pStyle w:val="Heading4"/>
      </w:pPr>
      <w:r>
        <w:t>Vote neg:</w:t>
      </w:r>
    </w:p>
    <w:p w14:paraId="0EF6642A" w14:textId="77777777" w:rsidR="009D454B" w:rsidRPr="00DA7945" w:rsidRDefault="009D454B" w:rsidP="009D454B">
      <w:pPr>
        <w:pStyle w:val="Heading4"/>
        <w:rPr>
          <w:color w:val="000000" w:themeColor="text1"/>
        </w:rPr>
      </w:pPr>
      <w:r w:rsidRPr="00910A32">
        <w:rPr>
          <w:rFonts w:cs="Calibri"/>
        </w:rPr>
        <w:t xml:space="preserve">1] Limits – </w:t>
      </w:r>
      <w:r>
        <w:rPr>
          <w:rFonts w:cs="Calibri"/>
        </w:rPr>
        <w:t xml:space="preserve">they can pick any form of appropriation from internet satellites to asteroid mining to moon basing to Mars colonization </w:t>
      </w:r>
      <w:r w:rsidRPr="00910A32">
        <w:rPr>
          <w:rFonts w:cs="Calibri"/>
        </w:rPr>
        <w:t xml:space="preserve">and there’s no universal </w:t>
      </w:r>
      <w:proofErr w:type="spellStart"/>
      <w:r w:rsidRPr="00910A32">
        <w:rPr>
          <w:rFonts w:cs="Calibri"/>
        </w:rPr>
        <w:t>disad</w:t>
      </w:r>
      <w:proofErr w:type="spellEnd"/>
      <w:r w:rsidRPr="00910A32">
        <w:rPr>
          <w:rFonts w:cs="Calibri"/>
        </w:rPr>
        <w:t xml:space="preserve"> since </w:t>
      </w:r>
      <w:r>
        <w:rPr>
          <w:rFonts w:cs="Calibri"/>
        </w:rPr>
        <w:t xml:space="preserve">they’re all different and require different uses space – </w:t>
      </w:r>
      <w:r w:rsidRPr="00910A32">
        <w:rPr>
          <w:rFonts w:cs="Calibri"/>
        </w:rPr>
        <w:t xml:space="preserve">explodes neg prep and leads to random </w:t>
      </w:r>
      <w:r>
        <w:rPr>
          <w:rFonts w:cs="Calibri"/>
        </w:rPr>
        <w:t xml:space="preserve">appropriation </w:t>
      </w:r>
      <w:r w:rsidRPr="00910A32">
        <w:rPr>
          <w:rFonts w:cs="Calibri"/>
        </w:rPr>
        <w:t xml:space="preserve">of the week </w:t>
      </w:r>
      <w:proofErr w:type="spellStart"/>
      <w:r w:rsidRPr="00910A32">
        <w:rPr>
          <w:rFonts w:cs="Calibri"/>
        </w:rPr>
        <w:t>affs</w:t>
      </w:r>
      <w:proofErr w:type="spellEnd"/>
      <w:r w:rsidRPr="00910A32">
        <w:rPr>
          <w:rFonts w:cs="Calibri"/>
        </w:rPr>
        <w:t xml:space="preserve"> which makes cutting stable neg links impossible</w:t>
      </w:r>
      <w:r>
        <w:rPr>
          <w:rFonts w:cs="Calibri"/>
        </w:rPr>
        <w:t xml:space="preserve">. </w:t>
      </w:r>
      <w:r w:rsidRPr="00910A32">
        <w:rPr>
          <w:rFonts w:cs="Calibri"/>
        </w:rPr>
        <w:t>PICs don’t solve – it’s absurd to say</w:t>
      </w:r>
      <w:r w:rsidRPr="00910A32">
        <w:rPr>
          <w:rFonts w:cs="Calibri"/>
          <w:color w:val="000000" w:themeColor="text1"/>
        </w:rPr>
        <w:t xml:space="preserve"> neg potential abuse justifies the aff being flat out not T, which leads to a race towards abuse. L</w:t>
      </w:r>
      <w:r w:rsidRPr="00910A32">
        <w:rPr>
          <w:rFonts w:cs="Calibri"/>
        </w:rPr>
        <w:t xml:space="preserve">imits key to reciprocal engagement since they create a </w:t>
      </w:r>
      <w:proofErr w:type="spellStart"/>
      <w:r w:rsidRPr="00910A32">
        <w:rPr>
          <w:rFonts w:cs="Calibri"/>
        </w:rPr>
        <w:t>caselist</w:t>
      </w:r>
      <w:proofErr w:type="spellEnd"/>
      <w:r w:rsidRPr="00910A32">
        <w:rPr>
          <w:rFonts w:cs="Calibri"/>
        </w:rPr>
        <w:t xml:space="preserve"> for neg prep.</w:t>
      </w:r>
      <w:r>
        <w:rPr>
          <w:rFonts w:cs="Calibri"/>
        </w:rPr>
        <w:t xml:space="preserve"> </w:t>
      </w:r>
    </w:p>
    <w:p w14:paraId="1D6D5FEC" w14:textId="77777777" w:rsidR="009D454B" w:rsidRDefault="009D454B" w:rsidP="009D454B">
      <w:pPr>
        <w:pStyle w:val="Heading4"/>
        <w:rPr>
          <w:rFonts w:cs="Calibri"/>
        </w:rPr>
      </w:pPr>
      <w:r w:rsidRPr="00FF172F">
        <w:rPr>
          <w:rFonts w:cs="Calibri"/>
        </w:rPr>
        <w:t xml:space="preserve">2] TVA – read the aff as an advantage to a whole </w:t>
      </w:r>
      <w:proofErr w:type="spellStart"/>
      <w:r w:rsidRPr="00FF172F">
        <w:rPr>
          <w:rFonts w:cs="Calibri"/>
        </w:rPr>
        <w:t>rez</w:t>
      </w:r>
      <w:proofErr w:type="spellEnd"/>
      <w:r w:rsidRPr="00FF172F">
        <w:rPr>
          <w:rFonts w:cs="Calibri"/>
        </w:rPr>
        <w:t xml:space="preserve"> aff.</w:t>
      </w:r>
    </w:p>
    <w:p w14:paraId="0805B136" w14:textId="77777777" w:rsidR="009D454B" w:rsidRPr="00516280" w:rsidRDefault="009D454B" w:rsidP="009D454B">
      <w:pPr>
        <w:pStyle w:val="Heading4"/>
      </w:pPr>
      <w:r>
        <w:t xml:space="preserve">3] </w:t>
      </w:r>
      <w:r w:rsidRPr="00BB44EF">
        <w:t xml:space="preserve">Precision outweighs pragmatics A) All pragmatic arguments concede the authority of semantics </w:t>
      </w:r>
      <w:proofErr w:type="gramStart"/>
      <w:r w:rsidRPr="00BB44EF">
        <w:t>in order to</w:t>
      </w:r>
      <w:proofErr w:type="gramEnd"/>
      <w:r w:rsidRPr="00BB44EF">
        <w:t xml:space="preserve"> convey pragmatic messages B) Key to predictability- the topic is the only thing that we have beforehand. Explodes neg prep burden and outweighs every other pragmatic consideration. C) Jurisdiction – it’s not in the judge’s jurisdiction to vote for an illegitimate aff. Independent voter -- even if they prove pragmatics they lose for not defending the resolution.</w:t>
      </w:r>
    </w:p>
    <w:p w14:paraId="5D6C1B3D" w14:textId="77777777" w:rsidR="009D454B" w:rsidRDefault="009D454B" w:rsidP="009D454B">
      <w:r>
        <w:t>CI, DTD, no RVIs</w:t>
      </w:r>
    </w:p>
    <w:p w14:paraId="175DDCF6" w14:textId="77777777" w:rsidR="00853CEF" w:rsidRDefault="00853CEF" w:rsidP="00853CEF"/>
    <w:p w14:paraId="0D3B9BD3" w14:textId="4E591931" w:rsidR="00853CEF" w:rsidRDefault="00635AC1" w:rsidP="00853CEF">
      <w:pPr>
        <w:pStyle w:val="Heading1"/>
      </w:pPr>
      <w:r>
        <w:t>2</w:t>
      </w:r>
    </w:p>
    <w:p w14:paraId="42D59CA2" w14:textId="77777777" w:rsidR="009D454B" w:rsidRPr="001736B8" w:rsidRDefault="009D454B" w:rsidP="009D454B">
      <w:pPr>
        <w:pStyle w:val="Heading4"/>
        <w:spacing w:line="276" w:lineRule="auto"/>
        <w:rPr>
          <w:rFonts w:cs="Calibri"/>
        </w:rPr>
      </w:pPr>
      <w:r w:rsidRPr="001736B8">
        <w:rPr>
          <w:rFonts w:cs="Calibri"/>
        </w:rPr>
        <w:t>Pleasure and pain are intrinsic value and disvalue – everything else regresses – robust neuroscience proves</w:t>
      </w:r>
    </w:p>
    <w:p w14:paraId="17E6C86C" w14:textId="77777777" w:rsidR="009D454B" w:rsidRPr="001736B8" w:rsidRDefault="009D454B" w:rsidP="009D454B">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1736B8">
          <w:rPr>
            <w:rStyle w:val="Hyperlink"/>
            <w:color w:val="000000"/>
            <w:szCs w:val="16"/>
          </w:rPr>
          <w:t>https://www.ncbi.nlm.nih.gov/pmc/articles/PMC6446569/</w:t>
        </w:r>
      </w:hyperlink>
      <w:r w:rsidRPr="001736B8">
        <w:rPr>
          <w:szCs w:val="16"/>
        </w:rPr>
        <w:t>, R.S.</w:t>
      </w:r>
    </w:p>
    <w:p w14:paraId="0BA39B59" w14:textId="77777777" w:rsidR="009D454B" w:rsidRPr="001736B8" w:rsidRDefault="009D454B" w:rsidP="009D454B">
      <w:pPr>
        <w:spacing w:line="276" w:lineRule="auto"/>
      </w:pPr>
      <w:r w:rsidRPr="001736B8">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736B8">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736B8">
        <w:rPr>
          <w:highlight w:val="green"/>
          <w:u w:val="single"/>
        </w:rPr>
        <w:t>reason why particular stimuli</w:t>
      </w:r>
      <w:r w:rsidRPr="001736B8">
        <w:rPr>
          <w:u w:val="single"/>
        </w:rPr>
        <w:t xml:space="preserve">, objects, events, situations, and activities </w:t>
      </w:r>
      <w:r w:rsidRPr="001736B8">
        <w:rPr>
          <w:highlight w:val="green"/>
          <w:u w:val="single"/>
        </w:rPr>
        <w:t>are rewarding</w:t>
      </w:r>
      <w:r w:rsidRPr="001736B8">
        <w:t xml:space="preserve"> may be </w:t>
      </w:r>
      <w:r w:rsidRPr="001736B8">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736B8">
        <w:rPr>
          <w:highlight w:val="green"/>
          <w:u w:val="single"/>
        </w:rPr>
        <w:t xml:space="preserve">provides the </w:t>
      </w:r>
      <w:r w:rsidRPr="001736B8">
        <w:rPr>
          <w:b/>
          <w:bCs/>
          <w:highlight w:val="green"/>
          <w:u w:val="single"/>
        </w:rPr>
        <w:t>basis for hedonic theories</w:t>
      </w:r>
      <w:r w:rsidRPr="001736B8">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1E8B5D15" w14:textId="77777777" w:rsidR="009D454B" w:rsidRPr="001736B8" w:rsidRDefault="009D454B" w:rsidP="009D454B">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637EA77F" w14:textId="77777777" w:rsidR="009D454B" w:rsidRPr="001736B8" w:rsidRDefault="009D454B" w:rsidP="009D454B">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CECAE2C" w14:textId="77777777" w:rsidR="009D454B" w:rsidRPr="001736B8" w:rsidRDefault="009D454B" w:rsidP="009D454B">
      <w:pPr>
        <w:spacing w:line="276" w:lineRule="auto"/>
      </w:pPr>
      <w:r w:rsidRPr="001736B8">
        <w:t xml:space="preserve">Evolutionary theories of pleasure: The love connection </w:t>
      </w:r>
      <w:proofErr w:type="gramStart"/>
      <w:r w:rsidRPr="001736B8">
        <w:t>BO:D</w:t>
      </w:r>
      <w:proofErr w:type="gramEnd"/>
    </w:p>
    <w:p w14:paraId="6EE28B33" w14:textId="77777777" w:rsidR="009D454B" w:rsidRPr="001736B8" w:rsidRDefault="009D454B" w:rsidP="009D454B">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4030CBB" w14:textId="77777777" w:rsidR="009D454B" w:rsidRPr="001736B8" w:rsidRDefault="009D454B" w:rsidP="009D454B">
      <w:pPr>
        <w:spacing w:line="276" w:lineRule="auto"/>
      </w:pPr>
      <w:r w:rsidRPr="001736B8">
        <w:t xml:space="preserve">It is well established that modern biological theory conjectures that </w:t>
      </w:r>
      <w:r w:rsidRPr="001736B8">
        <w:rPr>
          <w:b/>
          <w:bCs/>
          <w:highlight w:val="green"/>
          <w:u w:val="single"/>
        </w:rPr>
        <w:t>organisms are</w:t>
      </w:r>
      <w:r w:rsidRPr="001736B8">
        <w:rPr>
          <w:u w:val="single"/>
        </w:rPr>
        <w:t xml:space="preserve"> the </w:t>
      </w:r>
      <w:r w:rsidRPr="001736B8">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736B8">
        <w:rPr>
          <w:highlight w:val="green"/>
          <w:u w:val="single"/>
        </w:rPr>
        <w:t>rewards</w:t>
      </w:r>
      <w:r w:rsidRPr="001736B8">
        <w:rPr>
          <w:u w:val="single"/>
        </w:rPr>
        <w:t xml:space="preserve"> is to </w:t>
      </w:r>
      <w:r w:rsidRPr="001736B8">
        <w:rPr>
          <w:highlight w:val="green"/>
          <w:u w:val="single"/>
        </w:rPr>
        <w:t>increase</w:t>
      </w:r>
      <w:r w:rsidRPr="001736B8">
        <w:rPr>
          <w:u w:val="single"/>
        </w:rPr>
        <w:t xml:space="preserve"> evolutionary </w:t>
      </w:r>
      <w:r w:rsidRPr="001736B8">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40C1650" w14:textId="77777777" w:rsidR="009D454B" w:rsidRPr="001736B8" w:rsidRDefault="009D454B" w:rsidP="009D454B">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736B8">
        <w:rPr>
          <w:highlight w:val="green"/>
          <w:u w:val="single"/>
        </w:rPr>
        <w:t>foods, drinks, mates, and offspring are rewarding.</w:t>
      </w:r>
    </w:p>
    <w:p w14:paraId="5EC0AD43" w14:textId="77777777" w:rsidR="009D454B" w:rsidRPr="001736B8" w:rsidRDefault="009D454B" w:rsidP="009D454B">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0C3D801" w14:textId="77777777" w:rsidR="009D454B" w:rsidRPr="001736B8" w:rsidRDefault="009D454B" w:rsidP="009D454B">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4427116" w14:textId="77777777" w:rsidR="009D454B" w:rsidRPr="001736B8" w:rsidRDefault="009D454B" w:rsidP="009D454B">
      <w:pPr>
        <w:spacing w:line="276" w:lineRule="auto"/>
      </w:pPr>
      <w:r w:rsidRPr="001736B8">
        <w:t>Finding happiness is different between apes and humans</w:t>
      </w:r>
    </w:p>
    <w:p w14:paraId="53F920D9" w14:textId="77777777" w:rsidR="009D454B" w:rsidRPr="001736B8" w:rsidRDefault="009D454B" w:rsidP="009D454B">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76E0617" w14:textId="77777777" w:rsidR="009D454B" w:rsidRPr="001736B8" w:rsidRDefault="009D454B" w:rsidP="009D454B">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736B8">
        <w:rPr>
          <w:b/>
          <w:bCs/>
          <w:highlight w:val="green"/>
          <w:u w:val="single"/>
        </w:rPr>
        <w:t>many brain regions</w:t>
      </w:r>
      <w:r w:rsidRPr="001736B8">
        <w:t xml:space="preserve">, often termed hot and cold spots, </w:t>
      </w:r>
      <w:r w:rsidRPr="001736B8">
        <w:rPr>
          <w:u w:val="single"/>
        </w:rPr>
        <w:t xml:space="preserve">that significantly </w:t>
      </w:r>
      <w:r w:rsidRPr="001736B8">
        <w:rPr>
          <w:b/>
          <w:bCs/>
          <w:highlight w:val="green"/>
          <w:u w:val="single"/>
        </w:rPr>
        <w:t>modulate</w:t>
      </w:r>
      <w:r w:rsidRPr="001736B8">
        <w:t xml:space="preserve"> (increase or decrease) </w:t>
      </w:r>
      <w:r w:rsidRPr="001736B8">
        <w:rPr>
          <w:u w:val="single"/>
        </w:rPr>
        <w:t xml:space="preserve">our </w:t>
      </w:r>
      <w:r w:rsidRPr="001736B8">
        <w:rPr>
          <w:b/>
          <w:bCs/>
          <w:highlight w:val="green"/>
          <w:u w:val="single"/>
        </w:rPr>
        <w:t>pleasure or</w:t>
      </w:r>
      <w:r w:rsidRPr="001736B8">
        <w:rPr>
          <w:u w:val="single"/>
        </w:rPr>
        <w:t xml:space="preserve"> even produce</w:t>
      </w:r>
      <w:r w:rsidRPr="001736B8">
        <w:rPr>
          <w:b/>
          <w:bCs/>
          <w:u w:val="single"/>
        </w:rPr>
        <w:t xml:space="preserve"> </w:t>
      </w:r>
      <w:r w:rsidRPr="001736B8">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72EC715A" w14:textId="77777777" w:rsidR="009D454B" w:rsidRPr="001736B8" w:rsidRDefault="009D454B" w:rsidP="009D454B">
      <w:pPr>
        <w:spacing w:line="276" w:lineRule="auto"/>
      </w:pPr>
      <w:r w:rsidRPr="001736B8">
        <w:t>Desire and reward centers</w:t>
      </w:r>
    </w:p>
    <w:p w14:paraId="73C57118" w14:textId="77777777" w:rsidR="009D454B" w:rsidRPr="001736B8" w:rsidRDefault="009D454B" w:rsidP="009D454B">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8909908" w14:textId="77777777" w:rsidR="009D454B" w:rsidRPr="001736B8" w:rsidRDefault="009D454B" w:rsidP="009D454B">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5E4BB6B9" w14:textId="77777777" w:rsidR="009D454B" w:rsidRPr="001736B8" w:rsidRDefault="009D454B" w:rsidP="009D454B">
      <w:pPr>
        <w:spacing w:line="276" w:lineRule="auto"/>
      </w:pPr>
      <w:r w:rsidRPr="001736B8">
        <w:t xml:space="preserve">Furthermore, ordinary </w:t>
      </w:r>
      <w:r w:rsidRPr="001736B8">
        <w:rPr>
          <w:u w:val="single"/>
        </w:rPr>
        <w:t>“</w:t>
      </w:r>
      <w:r w:rsidRPr="001736B8">
        <w:rPr>
          <w:highlight w:val="green"/>
          <w:u w:val="single"/>
        </w:rPr>
        <w:t>liking</w:t>
      </w:r>
      <w:r w:rsidRPr="001736B8">
        <w:rPr>
          <w:u w:val="single"/>
        </w:rPr>
        <w:t xml:space="preserve">” of </w:t>
      </w:r>
      <w:r w:rsidRPr="001736B8">
        <w:rPr>
          <w:highlight w:val="green"/>
          <w:u w:val="single"/>
        </w:rPr>
        <w:t>something</w:t>
      </w:r>
      <w:r w:rsidRPr="001736B8">
        <w:rPr>
          <w:u w:val="single"/>
        </w:rPr>
        <w:t xml:space="preserve">, or pure pleasure, is </w:t>
      </w:r>
      <w:r w:rsidRPr="001736B8">
        <w:rPr>
          <w:highlight w:val="green"/>
          <w:u w:val="single"/>
        </w:rPr>
        <w:t>represented by</w:t>
      </w:r>
      <w:r w:rsidRPr="001736B8">
        <w:t xml:space="preserve"> small </w:t>
      </w:r>
      <w:r w:rsidRPr="001736B8">
        <w:rPr>
          <w:highlight w:val="green"/>
          <w:u w:val="single"/>
        </w:rPr>
        <w:t>regions</w:t>
      </w:r>
      <w:r w:rsidRPr="001736B8">
        <w:t xml:space="preserve"> mainly </w:t>
      </w:r>
      <w:r w:rsidRPr="001736B8">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9ADC9ED" w14:textId="77777777" w:rsidR="009D454B" w:rsidRPr="001736B8" w:rsidRDefault="009D454B" w:rsidP="009D454B">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B284018" w14:textId="77777777" w:rsidR="009D454B" w:rsidRPr="001736B8" w:rsidRDefault="009D454B" w:rsidP="009D454B">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22FBF00" w14:textId="77777777" w:rsidR="009D454B" w:rsidRPr="001736B8" w:rsidRDefault="009D454B" w:rsidP="009D454B">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CBF1427" w14:textId="77777777" w:rsidR="009D454B" w:rsidRPr="001736B8" w:rsidRDefault="009D454B" w:rsidP="009D454B">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974FC00" w14:textId="77777777" w:rsidR="009D454B" w:rsidRPr="001736B8" w:rsidRDefault="009D454B" w:rsidP="009D454B">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7F4720D" w14:textId="77777777" w:rsidR="009D454B" w:rsidRPr="001736B8" w:rsidRDefault="009D454B" w:rsidP="009D454B">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736B8">
        <w:rPr>
          <w:highlight w:val="green"/>
          <w:u w:val="single"/>
        </w:rPr>
        <w:t>researchers examined</w:t>
      </w:r>
      <w:r w:rsidRPr="001736B8">
        <w:rPr>
          <w:u w:val="single"/>
        </w:rPr>
        <w:t xml:space="preserve"> 247 specimens of </w:t>
      </w:r>
      <w:r w:rsidRPr="001736B8">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736B8">
        <w:rPr>
          <w:b/>
          <w:bCs/>
          <w:highlight w:val="green"/>
          <w:u w:val="single"/>
        </w:rPr>
        <w:t>there was</w:t>
      </w:r>
      <w:r w:rsidRPr="001736B8">
        <w:rPr>
          <w:u w:val="single"/>
        </w:rPr>
        <w:t xml:space="preserve"> a </w:t>
      </w:r>
      <w:r w:rsidRPr="001736B8">
        <w:rPr>
          <w:b/>
          <w:bCs/>
          <w:highlight w:val="green"/>
          <w:u w:val="single"/>
        </w:rPr>
        <w:t>remarkable contrast in</w:t>
      </w:r>
      <w:r w:rsidRPr="001736B8">
        <w:rPr>
          <w:u w:val="single"/>
        </w:rPr>
        <w:t xml:space="preserve"> the</w:t>
      </w:r>
      <w:r w:rsidRPr="001736B8">
        <w:rPr>
          <w:b/>
          <w:bCs/>
          <w:u w:val="single"/>
        </w:rPr>
        <w:t xml:space="preserve"> </w:t>
      </w:r>
      <w:r w:rsidRPr="001736B8">
        <w:rPr>
          <w:b/>
          <w:bCs/>
          <w:highlight w:val="green"/>
          <w:u w:val="single"/>
        </w:rPr>
        <w:t>neocortices</w:t>
      </w:r>
      <w:r w:rsidRPr="001736B8">
        <w:t xml:space="preserve">, specifically </w:t>
      </w:r>
      <w:r w:rsidRPr="001736B8">
        <w:rPr>
          <w:u w:val="single"/>
        </w:rPr>
        <w:t xml:space="preserve">in an </w:t>
      </w:r>
      <w:r w:rsidRPr="001736B8">
        <w:rPr>
          <w:highlight w:val="green"/>
          <w:u w:val="single"/>
        </w:rPr>
        <w:t>area of the brain</w:t>
      </w:r>
      <w:r w:rsidRPr="001736B8">
        <w:rPr>
          <w:u w:val="single"/>
        </w:rPr>
        <w:t xml:space="preserve"> that is much </w:t>
      </w:r>
      <w:r w:rsidRPr="001736B8">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7C845B2" w14:textId="77777777" w:rsidR="009D454B" w:rsidRPr="006E626C" w:rsidRDefault="009D454B" w:rsidP="009D454B">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1736B8">
        <w:rPr>
          <w:highlight w:val="green"/>
          <w:u w:val="single"/>
        </w:rPr>
        <w:t>dopamine plays</w:t>
      </w:r>
      <w:r w:rsidRPr="001736B8">
        <w:rPr>
          <w:u w:val="single"/>
        </w:rPr>
        <w:t xml:space="preserve"> a substantial </w:t>
      </w:r>
      <w:r w:rsidRPr="001736B8">
        <w:rPr>
          <w:highlight w:val="green"/>
          <w:u w:val="single"/>
        </w:rPr>
        <w:t>role in</w:t>
      </w:r>
      <w:r w:rsidRPr="001736B8">
        <w:rPr>
          <w:u w:val="single"/>
        </w:rPr>
        <w:t xml:space="preserve"> humans’ </w:t>
      </w:r>
      <w:r w:rsidRPr="001736B8">
        <w:rPr>
          <w:highlight w:val="green"/>
          <w:u w:val="single"/>
        </w:rPr>
        <w:t>ability to pursue</w:t>
      </w:r>
      <w:r w:rsidRPr="001736B8">
        <w:rPr>
          <w:u w:val="single"/>
        </w:rPr>
        <w:t xml:space="preserve"> various </w:t>
      </w:r>
      <w:r w:rsidRPr="001736B8">
        <w:rPr>
          <w:highlight w:val="green"/>
          <w:u w:val="single"/>
        </w:rPr>
        <w:t>rewards that are</w:t>
      </w:r>
      <w:r w:rsidRPr="001736B8">
        <w:rPr>
          <w:u w:val="single"/>
        </w:rPr>
        <w:t xml:space="preserve"> perhaps months or even </w:t>
      </w:r>
      <w:r w:rsidRPr="001736B8">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926A9EF" w14:textId="77777777" w:rsidR="009D454B" w:rsidRPr="00142844" w:rsidRDefault="009D454B" w:rsidP="009D454B"/>
    <w:p w14:paraId="3B5221CC" w14:textId="77777777" w:rsidR="009D454B" w:rsidRPr="0010436F" w:rsidRDefault="009D454B" w:rsidP="009D454B">
      <w:pPr>
        <w:rPr>
          <w:b/>
          <w:color w:val="000000" w:themeColor="text1"/>
        </w:rPr>
      </w:pPr>
      <w:r w:rsidRPr="0010436F">
        <w:rPr>
          <w:b/>
          <w:color w:val="000000" w:themeColor="text1"/>
        </w:rPr>
        <w:t xml:space="preserve">Morality is action guiding. </w:t>
      </w:r>
      <w:proofErr w:type="gramStart"/>
      <w:r w:rsidRPr="0010436F">
        <w:rPr>
          <w:b/>
          <w:color w:val="000000" w:themeColor="text1"/>
        </w:rPr>
        <w:t>Thus</w:t>
      </w:r>
      <w:proofErr w:type="gramEnd"/>
      <w:r w:rsidRPr="0010436F">
        <w:rPr>
          <w:b/>
          <w:color w:val="000000" w:themeColor="text1"/>
        </w:rPr>
        <w:t xml:space="preserve"> moral categories like ‘goodness’ must account for their action guiding properties. We can only understand moral actions as coherently action guiding if we adopt a principle of moral substitutability. </w:t>
      </w:r>
    </w:p>
    <w:p w14:paraId="58E75F22" w14:textId="77777777" w:rsidR="009D454B" w:rsidRDefault="009D454B" w:rsidP="009D454B">
      <w:pPr>
        <w:rPr>
          <w:b/>
          <w:color w:val="000000" w:themeColor="text1"/>
        </w:rPr>
      </w:pPr>
      <w:proofErr w:type="spellStart"/>
      <w:r w:rsidRPr="0010436F">
        <w:rPr>
          <w:b/>
          <w:color w:val="000000" w:themeColor="text1"/>
        </w:rPr>
        <w:t>Sinnot</w:t>
      </w:r>
      <w:proofErr w:type="spellEnd"/>
      <w:r w:rsidRPr="0010436F">
        <w:rPr>
          <w:b/>
          <w:color w:val="000000" w:themeColor="text1"/>
        </w:rPr>
        <w:t xml:space="preserve"> Armstrong</w:t>
      </w:r>
      <w:r w:rsidRPr="0010436F">
        <w:rPr>
          <w:rStyle w:val="FootnoteReference"/>
          <w:b/>
          <w:color w:val="000000" w:themeColor="text1"/>
        </w:rPr>
        <w:footnoteReference w:id="1"/>
      </w:r>
      <w:r w:rsidRPr="0010436F">
        <w:rPr>
          <w:b/>
          <w:color w:val="000000" w:themeColor="text1"/>
        </w:rPr>
        <w:t xml:space="preserve"> 1:</w:t>
      </w:r>
    </w:p>
    <w:p w14:paraId="3F3974E4" w14:textId="77777777" w:rsidR="009D454B" w:rsidRPr="0010436F" w:rsidRDefault="009D454B" w:rsidP="009D454B">
      <w:pPr>
        <w:rPr>
          <w:b/>
          <w:color w:val="000000" w:themeColor="text1"/>
        </w:rPr>
      </w:pPr>
      <w:proofErr w:type="spellStart"/>
      <w:r w:rsidRPr="004B3827">
        <w:rPr>
          <w:b/>
          <w:color w:val="000000" w:themeColor="text1"/>
        </w:rPr>
        <w:t>Sinnott</w:t>
      </w:r>
      <w:proofErr w:type="spellEnd"/>
      <w:r w:rsidRPr="004B3827">
        <w:rPr>
          <w:b/>
          <w:color w:val="000000" w:themeColor="text1"/>
        </w:rPr>
        <w:t>-Armstrong, Walter. "An argument for consequentialism." Philosophical Perspectives 6 (1992): 399-421.</w:t>
      </w:r>
    </w:p>
    <w:p w14:paraId="1A462AFE" w14:textId="77777777" w:rsidR="009D454B" w:rsidRDefault="009D454B" w:rsidP="009D454B">
      <w:pPr>
        <w:rPr>
          <w:b/>
          <w:color w:val="000000" w:themeColor="text1"/>
          <w:sz w:val="12"/>
        </w:rPr>
      </w:pPr>
      <w:r w:rsidRPr="00030954">
        <w:rPr>
          <w:b/>
          <w:color w:val="000000" w:themeColor="text1"/>
          <w:szCs w:val="30"/>
          <w:highlight w:val="yellow"/>
          <w:u w:val="single"/>
        </w:rPr>
        <w:t xml:space="preserve">I have a </w:t>
      </w:r>
      <w:r w:rsidRPr="0010436F">
        <w:rPr>
          <w:color w:val="000000" w:themeColor="text1"/>
          <w:sz w:val="12"/>
          <w:szCs w:val="30"/>
        </w:rPr>
        <w:t>moral</w:t>
      </w:r>
      <w:r w:rsidRPr="0010436F">
        <w:rPr>
          <w:b/>
          <w:color w:val="000000" w:themeColor="text1"/>
          <w:szCs w:val="30"/>
          <w:u w:val="single"/>
        </w:rPr>
        <w:t xml:space="preserve"> </w:t>
      </w:r>
      <w:r w:rsidRPr="00030954">
        <w:rPr>
          <w:b/>
          <w:color w:val="000000" w:themeColor="text1"/>
          <w:szCs w:val="30"/>
          <w:highlight w:val="yellow"/>
          <w:u w:val="single"/>
        </w:rPr>
        <w:t xml:space="preserve">reason to feed my child </w:t>
      </w:r>
      <w:r w:rsidRPr="0010436F">
        <w:rPr>
          <w:color w:val="000000" w:themeColor="text1"/>
          <w:sz w:val="12"/>
          <w:szCs w:val="30"/>
        </w:rPr>
        <w:t>tonight</w:t>
      </w:r>
      <w:r w:rsidRPr="0010436F">
        <w:rPr>
          <w:color w:val="000000" w:themeColor="text1"/>
          <w:szCs w:val="30"/>
          <w:u w:val="single"/>
        </w:rPr>
        <w:t>,</w:t>
      </w:r>
      <w:r w:rsidRPr="0010436F">
        <w:rPr>
          <w:color w:val="000000" w:themeColor="text1"/>
          <w:sz w:val="12"/>
        </w:rPr>
        <w:t xml:space="preserve"> both because I promised¶ my wife to do so, </w:t>
      </w:r>
      <w:proofErr w:type="gramStart"/>
      <w:r w:rsidRPr="0010436F">
        <w:rPr>
          <w:color w:val="000000" w:themeColor="text1"/>
          <w:sz w:val="12"/>
        </w:rPr>
        <w:t>and also</w:t>
      </w:r>
      <w:proofErr w:type="gramEnd"/>
      <w:r w:rsidRPr="0010436F">
        <w:rPr>
          <w:color w:val="000000" w:themeColor="text1"/>
          <w:sz w:val="12"/>
        </w:rPr>
        <w:t xml:space="preserve"> because of my special relation to my child along¶ with the fact that she will go hungry if I don't feed her.</w:t>
      </w:r>
      <w:r w:rsidRPr="0010436F">
        <w:rPr>
          <w:b/>
          <w:color w:val="000000" w:themeColor="text1"/>
          <w:sz w:val="12"/>
        </w:rPr>
        <w:t xml:space="preserve"> </w:t>
      </w:r>
      <w:r w:rsidRPr="00030954">
        <w:rPr>
          <w:b/>
          <w:color w:val="000000" w:themeColor="text1"/>
          <w:szCs w:val="30"/>
          <w:highlight w:val="yellow"/>
          <w:u w:val="single"/>
        </w:rPr>
        <w:t>I can't feed my child</w:t>
      </w:r>
      <w:r w:rsidRPr="0010436F">
        <w:rPr>
          <w:b/>
          <w:color w:val="000000" w:themeColor="text1"/>
          <w:szCs w:val="30"/>
          <w:u w:val="single"/>
        </w:rPr>
        <w:t xml:space="preserve">¶ </w:t>
      </w:r>
      <w:r w:rsidRPr="0010436F">
        <w:rPr>
          <w:color w:val="000000" w:themeColor="text1"/>
          <w:sz w:val="12"/>
          <w:szCs w:val="30"/>
        </w:rPr>
        <w:t>tonight</w:t>
      </w:r>
      <w:r w:rsidRPr="0010436F">
        <w:rPr>
          <w:b/>
          <w:color w:val="000000" w:themeColor="text1"/>
          <w:szCs w:val="30"/>
          <w:u w:val="single"/>
        </w:rPr>
        <w:t xml:space="preserve"> </w:t>
      </w:r>
      <w:r w:rsidRPr="00030954">
        <w:rPr>
          <w:b/>
          <w:color w:val="000000" w:themeColor="text1"/>
          <w:szCs w:val="30"/>
          <w:highlight w:val="yellow"/>
          <w:u w:val="single"/>
        </w:rPr>
        <w:t xml:space="preserve">without going home </w:t>
      </w:r>
      <w:r w:rsidRPr="0010436F">
        <w:rPr>
          <w:color w:val="000000" w:themeColor="text1"/>
          <w:sz w:val="12"/>
          <w:szCs w:val="30"/>
        </w:rPr>
        <w:t>soon</w:t>
      </w:r>
      <w:r w:rsidRPr="0010436F">
        <w:rPr>
          <w:b/>
          <w:color w:val="000000" w:themeColor="text1"/>
          <w:szCs w:val="30"/>
          <w:u w:val="single"/>
        </w:rPr>
        <w:t xml:space="preserve">, and going home </w:t>
      </w:r>
      <w:r w:rsidRPr="0010436F">
        <w:rPr>
          <w:color w:val="000000" w:themeColor="text1"/>
          <w:sz w:val="12"/>
          <w:szCs w:val="30"/>
        </w:rPr>
        <w:t>soon</w:t>
      </w:r>
      <w:r w:rsidRPr="0010436F">
        <w:rPr>
          <w:b/>
          <w:color w:val="000000" w:themeColor="text1"/>
          <w:szCs w:val="30"/>
          <w:u w:val="single"/>
        </w:rPr>
        <w:t xml:space="preserve"> will enable me to¶ feed her </w:t>
      </w:r>
      <w:r w:rsidRPr="0010436F">
        <w:rPr>
          <w:color w:val="000000" w:themeColor="text1"/>
          <w:sz w:val="12"/>
          <w:szCs w:val="30"/>
        </w:rPr>
        <w:t>tonight</w:t>
      </w:r>
      <w:r w:rsidRPr="0010436F">
        <w:rPr>
          <w:b/>
          <w:color w:val="000000" w:themeColor="text1"/>
          <w:szCs w:val="30"/>
          <w:u w:val="single"/>
        </w:rPr>
        <w:t xml:space="preserve">. </w:t>
      </w:r>
      <w:r w:rsidRPr="00030954">
        <w:rPr>
          <w:b/>
          <w:color w:val="000000" w:themeColor="text1"/>
          <w:szCs w:val="30"/>
          <w:highlight w:val="yellow"/>
          <w:u w:val="single"/>
        </w:rPr>
        <w:t>Therefore, there is a</w:t>
      </w:r>
      <w:r w:rsidRPr="0010436F">
        <w:rPr>
          <w:b/>
          <w:color w:val="000000" w:themeColor="text1"/>
          <w:szCs w:val="30"/>
          <w:u w:val="single"/>
        </w:rPr>
        <w:t xml:space="preserve"> </w:t>
      </w:r>
      <w:r w:rsidRPr="0010436F">
        <w:rPr>
          <w:color w:val="000000" w:themeColor="text1"/>
          <w:sz w:val="12"/>
          <w:szCs w:val="30"/>
        </w:rPr>
        <w:t>moral</w:t>
      </w:r>
      <w:r w:rsidRPr="0010436F">
        <w:rPr>
          <w:b/>
          <w:color w:val="000000" w:themeColor="text1"/>
          <w:szCs w:val="30"/>
          <w:u w:val="single"/>
        </w:rPr>
        <w:t xml:space="preserve"> </w:t>
      </w:r>
      <w:r w:rsidRPr="00030954">
        <w:rPr>
          <w:b/>
          <w:color w:val="000000" w:themeColor="text1"/>
          <w:szCs w:val="30"/>
          <w:highlight w:val="yellow"/>
          <w:u w:val="single"/>
        </w:rPr>
        <w:t xml:space="preserve">reason for me to go home </w:t>
      </w:r>
      <w:proofErr w:type="gramStart"/>
      <w:r w:rsidRPr="0010436F">
        <w:rPr>
          <w:color w:val="000000" w:themeColor="text1"/>
          <w:sz w:val="12"/>
          <w:szCs w:val="30"/>
        </w:rPr>
        <w:t>soon</w:t>
      </w:r>
      <w:r w:rsidRPr="0010436F">
        <w:rPr>
          <w:color w:val="000000" w:themeColor="text1"/>
          <w:szCs w:val="30"/>
          <w:u w:val="single"/>
        </w:rPr>
        <w:t>.¶</w:t>
      </w:r>
      <w:proofErr w:type="gramEnd"/>
      <w:r w:rsidRPr="0010436F">
        <w:rPr>
          <w:color w:val="000000" w:themeColor="text1"/>
          <w:szCs w:val="30"/>
          <w:u w:val="single"/>
        </w:rPr>
        <w:t xml:space="preserve"> </w:t>
      </w:r>
      <w:r w:rsidRPr="0010436F">
        <w:rPr>
          <w:color w:val="000000" w:themeColor="text1"/>
          <w:sz w:val="12"/>
          <w:szCs w:val="22"/>
        </w:rPr>
        <w:t>It need not be imprudent or ugly or sacrilegious or illegal for me not to feed¶ her, but the requirements of morality give me a moral reason to feed her.</w:t>
      </w:r>
      <w:r w:rsidRPr="0010436F">
        <w:rPr>
          <w:color w:val="000000" w:themeColor="text1"/>
          <w:szCs w:val="30"/>
          <w:u w:val="single"/>
        </w:rPr>
        <w:t>¶</w:t>
      </w:r>
      <w:r w:rsidRPr="0010436F">
        <w:rPr>
          <w:b/>
          <w:color w:val="000000" w:themeColor="text1"/>
          <w:szCs w:val="30"/>
          <w:u w:val="single"/>
        </w:rPr>
        <w:t xml:space="preserve"> </w:t>
      </w:r>
      <w:r w:rsidRPr="00030954">
        <w:rPr>
          <w:b/>
          <w:color w:val="000000" w:themeColor="text1"/>
          <w:szCs w:val="30"/>
          <w:highlight w:val="yellow"/>
          <w:u w:val="single"/>
        </w:rPr>
        <w:t xml:space="preserve">This argument assumes </w:t>
      </w:r>
      <w:r w:rsidRPr="0010436F">
        <w:rPr>
          <w:color w:val="000000" w:themeColor="text1"/>
          <w:sz w:val="12"/>
          <w:szCs w:val="30"/>
        </w:rPr>
        <w:t>a special case</w:t>
      </w:r>
      <w:r w:rsidRPr="0010436F">
        <w:rPr>
          <w:color w:val="000000" w:themeColor="text1"/>
          <w:szCs w:val="30"/>
          <w:u w:val="single"/>
        </w:rPr>
        <w:t xml:space="preserve"> </w:t>
      </w:r>
      <w:r w:rsidRPr="0010436F">
        <w:rPr>
          <w:color w:val="000000" w:themeColor="text1"/>
          <w:sz w:val="12"/>
          <w:szCs w:val="30"/>
        </w:rPr>
        <w:t>of</w:t>
      </w:r>
      <w:r w:rsidRPr="0010436F">
        <w:rPr>
          <w:b/>
          <w:color w:val="000000" w:themeColor="text1"/>
          <w:szCs w:val="30"/>
          <w:u w:val="single"/>
        </w:rPr>
        <w:t xml:space="preserve"> </w:t>
      </w:r>
      <w:r w:rsidRPr="00030954">
        <w:rPr>
          <w:b/>
          <w:color w:val="000000" w:themeColor="text1"/>
          <w:szCs w:val="30"/>
          <w:highlight w:val="yellow"/>
          <w:u w:val="single"/>
        </w:rPr>
        <w:t>substitutability</w:t>
      </w:r>
      <w:r w:rsidRPr="0010436F">
        <w:rPr>
          <w:b/>
          <w:color w:val="000000" w:themeColor="text1"/>
          <w:szCs w:val="30"/>
          <w:u w:val="single"/>
        </w:rPr>
        <w:t xml:space="preserve"> </w:t>
      </w:r>
      <w:r w:rsidRPr="0010436F">
        <w:rPr>
          <w:b/>
          <w:color w:val="000000" w:themeColor="text1"/>
          <w:sz w:val="12"/>
        </w:rPr>
        <w:t>(</w:t>
      </w:r>
      <w:r w:rsidRPr="0010436F">
        <w:rPr>
          <w:color w:val="000000" w:themeColor="text1"/>
          <w:sz w:val="12"/>
        </w:rPr>
        <w:t>MS)</w:t>
      </w:r>
      <w:r w:rsidRPr="0010436F">
        <w:rPr>
          <w:b/>
          <w:color w:val="000000" w:themeColor="text1"/>
          <w:sz w:val="12"/>
        </w:rPr>
        <w:t xml:space="preserve"> </w:t>
      </w:r>
      <w:r w:rsidRPr="0010436F">
        <w:rPr>
          <w:b/>
          <w:color w:val="000000" w:themeColor="text1"/>
          <w:szCs w:val="30"/>
          <w:u w:val="single"/>
        </w:rPr>
        <w:t xml:space="preserve">If there¶ is a </w:t>
      </w:r>
      <w:r w:rsidRPr="0010436F">
        <w:rPr>
          <w:color w:val="000000" w:themeColor="text1"/>
          <w:sz w:val="12"/>
          <w:szCs w:val="30"/>
        </w:rPr>
        <w:t>moral</w:t>
      </w:r>
      <w:r w:rsidRPr="0010436F">
        <w:rPr>
          <w:b/>
          <w:color w:val="000000" w:themeColor="text1"/>
          <w:szCs w:val="30"/>
          <w:u w:val="single"/>
        </w:rPr>
        <w:t xml:space="preserve"> reason for A to do X, and if A cannot do X¶ without doing Y, and if doing Y will enable A to do X, then¶ there is a </w:t>
      </w:r>
      <w:r w:rsidRPr="0010436F">
        <w:rPr>
          <w:color w:val="000000" w:themeColor="text1"/>
          <w:sz w:val="12"/>
          <w:szCs w:val="30"/>
        </w:rPr>
        <w:t>moral</w:t>
      </w:r>
      <w:r w:rsidRPr="0010436F">
        <w:rPr>
          <w:b/>
          <w:color w:val="000000" w:themeColor="text1"/>
          <w:szCs w:val="30"/>
          <w:u w:val="single"/>
        </w:rPr>
        <w:t xml:space="preserve"> reason for A to do Y</w:t>
      </w:r>
      <w:r w:rsidRPr="0010436F">
        <w:rPr>
          <w:b/>
          <w:color w:val="000000" w:themeColor="text1"/>
          <w:sz w:val="12"/>
        </w:rPr>
        <w:t xml:space="preserve">. </w:t>
      </w:r>
      <w:r w:rsidRPr="0010436F">
        <w:rPr>
          <w:color w:val="000000" w:themeColor="text1"/>
          <w:sz w:val="12"/>
        </w:rPr>
        <w:t xml:space="preserve">I will call this 'the principle¶ of moral substitutability', or just 'moral¶ </w:t>
      </w:r>
      <w:proofErr w:type="gramStart"/>
      <w:r w:rsidRPr="0010436F">
        <w:rPr>
          <w:color w:val="000000" w:themeColor="text1"/>
          <w:sz w:val="12"/>
        </w:rPr>
        <w:t>substitutability</w:t>
      </w:r>
      <w:r w:rsidRPr="0010436F">
        <w:rPr>
          <w:b/>
          <w:color w:val="000000" w:themeColor="text1"/>
          <w:sz w:val="12"/>
        </w:rPr>
        <w:t>.¶</w:t>
      </w:r>
      <w:proofErr w:type="gramEnd"/>
      <w:r w:rsidRPr="0010436F">
        <w:rPr>
          <w:b/>
          <w:color w:val="000000" w:themeColor="text1"/>
          <w:sz w:val="12"/>
        </w:rPr>
        <w:t xml:space="preserve"> </w:t>
      </w:r>
    </w:p>
    <w:p w14:paraId="10EC15C9" w14:textId="77777777" w:rsidR="009D454B" w:rsidRPr="0010436F" w:rsidRDefault="009D454B" w:rsidP="009D454B">
      <w:pPr>
        <w:rPr>
          <w:b/>
          <w:color w:val="000000" w:themeColor="text1"/>
          <w:sz w:val="12"/>
        </w:rPr>
      </w:pPr>
    </w:p>
    <w:p w14:paraId="4C0C8CBF" w14:textId="77777777" w:rsidR="009D454B" w:rsidRPr="0010436F" w:rsidRDefault="009D454B" w:rsidP="009D454B">
      <w:pPr>
        <w:rPr>
          <w:b/>
          <w:color w:val="000000" w:themeColor="text1"/>
          <w:szCs w:val="22"/>
        </w:rPr>
      </w:pPr>
      <w:r w:rsidRPr="0010436F">
        <w:rPr>
          <w:b/>
          <w:color w:val="000000" w:themeColor="text1"/>
          <w:szCs w:val="22"/>
        </w:rPr>
        <w:t xml:space="preserve">We cannot understand moral substitutability within non-consequentialist theories. </w:t>
      </w:r>
    </w:p>
    <w:p w14:paraId="1880553A" w14:textId="77777777" w:rsidR="009D454B" w:rsidRDefault="009D454B" w:rsidP="009D454B">
      <w:pPr>
        <w:rPr>
          <w:b/>
          <w:color w:val="000000" w:themeColor="text1"/>
          <w:szCs w:val="22"/>
        </w:rPr>
      </w:pPr>
      <w:proofErr w:type="spellStart"/>
      <w:r w:rsidRPr="0010436F">
        <w:rPr>
          <w:b/>
          <w:color w:val="000000" w:themeColor="text1"/>
          <w:szCs w:val="22"/>
        </w:rPr>
        <w:t>Sinnot</w:t>
      </w:r>
      <w:proofErr w:type="spellEnd"/>
      <w:r w:rsidRPr="0010436F">
        <w:rPr>
          <w:b/>
          <w:color w:val="000000" w:themeColor="text1"/>
          <w:szCs w:val="22"/>
        </w:rPr>
        <w:t xml:space="preserve"> Armstrong 2:</w:t>
      </w:r>
    </w:p>
    <w:p w14:paraId="0E5263BF" w14:textId="77777777" w:rsidR="009D454B" w:rsidRPr="0010436F" w:rsidRDefault="009D454B" w:rsidP="009D454B">
      <w:pPr>
        <w:rPr>
          <w:b/>
          <w:color w:val="000000" w:themeColor="text1"/>
          <w:szCs w:val="22"/>
        </w:rPr>
      </w:pPr>
      <w:proofErr w:type="spellStart"/>
      <w:r w:rsidRPr="004B3827">
        <w:rPr>
          <w:b/>
          <w:color w:val="000000" w:themeColor="text1"/>
          <w:szCs w:val="22"/>
        </w:rPr>
        <w:t>Sinnott</w:t>
      </w:r>
      <w:proofErr w:type="spellEnd"/>
      <w:r w:rsidRPr="004B3827">
        <w:rPr>
          <w:b/>
          <w:color w:val="000000" w:themeColor="text1"/>
          <w:szCs w:val="22"/>
        </w:rPr>
        <w:t>-Armstrong, Walter. "An argument for consequentialism." Philosophical Perspectives 6 (1992): 399-421.</w:t>
      </w:r>
    </w:p>
    <w:p w14:paraId="09C9496B" w14:textId="77777777" w:rsidR="009D454B" w:rsidRDefault="009D454B" w:rsidP="009D454B">
      <w:pPr>
        <w:rPr>
          <w:b/>
          <w:color w:val="000000" w:themeColor="text1"/>
          <w:sz w:val="8"/>
        </w:rPr>
      </w:pPr>
      <w:r w:rsidRPr="0010436F">
        <w:rPr>
          <w:b/>
          <w:color w:val="000000" w:themeColor="text1"/>
          <w:sz w:val="8"/>
        </w:rPr>
        <w:t xml:space="preserve">Of course, there are many other versions of deontology. I cannot discuss ¶ them all. Nonetheless, these examples suggest that </w:t>
      </w:r>
      <w:r w:rsidRPr="0010436F">
        <w:rPr>
          <w:b/>
          <w:color w:val="000000" w:themeColor="text1"/>
          <w:sz w:val="8"/>
          <w:szCs w:val="30"/>
        </w:rPr>
        <w:t>it is the very nature of</w:t>
      </w:r>
      <w:r w:rsidRPr="0010436F">
        <w:rPr>
          <w:b/>
          <w:color w:val="000000" w:themeColor="text1"/>
          <w:sz w:val="12"/>
          <w:szCs w:val="30"/>
          <w:u w:val="single"/>
        </w:rPr>
        <w:t xml:space="preserve"> </w:t>
      </w:r>
      <w:r w:rsidRPr="00030954">
        <w:rPr>
          <w:b/>
          <w:color w:val="000000" w:themeColor="text1"/>
          <w:szCs w:val="30"/>
          <w:highlight w:val="yellow"/>
          <w:u w:val="single"/>
        </w:rPr>
        <w:t xml:space="preserve">deontological reasons </w:t>
      </w:r>
      <w:r w:rsidRPr="0010436F">
        <w:rPr>
          <w:b/>
          <w:color w:val="000000" w:themeColor="text1"/>
          <w:sz w:val="8"/>
          <w:szCs w:val="30"/>
        </w:rPr>
        <w:t>that</w:t>
      </w:r>
      <w:r w:rsidRPr="0010436F">
        <w:rPr>
          <w:b/>
          <w:color w:val="000000" w:themeColor="text1"/>
          <w:sz w:val="12"/>
          <w:szCs w:val="30"/>
          <w:u w:val="single"/>
        </w:rPr>
        <w:t xml:space="preserve"> </w:t>
      </w:r>
      <w:r w:rsidRPr="00030954">
        <w:rPr>
          <w:b/>
          <w:color w:val="000000" w:themeColor="text1"/>
          <w:szCs w:val="30"/>
          <w:highlight w:val="yellow"/>
          <w:u w:val="single"/>
        </w:rPr>
        <w:t>make</w:t>
      </w:r>
      <w:r w:rsidRPr="00030954">
        <w:rPr>
          <w:b/>
          <w:color w:val="000000" w:themeColor="text1"/>
          <w:sz w:val="8"/>
          <w:szCs w:val="30"/>
          <w:highlight w:val="yellow"/>
        </w:rPr>
        <w:t>s</w:t>
      </w:r>
      <w:r w:rsidRPr="00030954">
        <w:rPr>
          <w:b/>
          <w:color w:val="000000" w:themeColor="text1"/>
          <w:sz w:val="18"/>
          <w:szCs w:val="30"/>
          <w:highlight w:val="yellow"/>
          <w:u w:val="single"/>
        </w:rPr>
        <w:t xml:space="preserve"> </w:t>
      </w:r>
      <w:r w:rsidRPr="00030954">
        <w:rPr>
          <w:b/>
          <w:color w:val="000000" w:themeColor="text1"/>
          <w:szCs w:val="30"/>
          <w:highlight w:val="yellow"/>
          <w:u w:val="single"/>
        </w:rPr>
        <w:t>deontological theories unable to explain moral substitutability</w:t>
      </w:r>
      <w:r w:rsidRPr="0010436F">
        <w:rPr>
          <w:b/>
          <w:color w:val="000000" w:themeColor="text1"/>
          <w:sz w:val="8"/>
        </w:rPr>
        <w:t xml:space="preserve">. This comes out clearly if we start from the other side ¶ and ask which properties create the moral reasons that are derived by moral ¶ </w:t>
      </w:r>
      <w:proofErr w:type="spellStart"/>
      <w:r w:rsidRPr="0010436F">
        <w:rPr>
          <w:b/>
          <w:color w:val="000000" w:themeColor="text1"/>
          <w:sz w:val="8"/>
        </w:rPr>
        <w:t>substitutabil</w:t>
      </w:r>
      <w:proofErr w:type="spellEnd"/>
      <w:r w:rsidRPr="0010436F">
        <w:rPr>
          <w:b/>
          <w:color w:val="000000" w:themeColor="text1"/>
          <w:sz w:val="8"/>
        </w:rPr>
        <w:t xml:space="preserve"> ty. </w:t>
      </w:r>
      <w:r w:rsidRPr="00030954">
        <w:rPr>
          <w:b/>
          <w:color w:val="000000" w:themeColor="text1"/>
          <w:szCs w:val="30"/>
          <w:highlight w:val="yellow"/>
          <w:u w:val="single"/>
        </w:rPr>
        <w:t xml:space="preserve">What gives me a </w:t>
      </w:r>
      <w:r w:rsidRPr="0010436F">
        <w:rPr>
          <w:b/>
          <w:color w:val="000000" w:themeColor="text1"/>
          <w:sz w:val="8"/>
          <w:szCs w:val="30"/>
        </w:rPr>
        <w:t>moral</w:t>
      </w:r>
      <w:r w:rsidRPr="0010436F">
        <w:rPr>
          <w:b/>
          <w:color w:val="000000" w:themeColor="text1"/>
          <w:sz w:val="12"/>
          <w:szCs w:val="30"/>
          <w:u w:val="single"/>
        </w:rPr>
        <w:t xml:space="preserve"> </w:t>
      </w:r>
      <w:r w:rsidRPr="00030954">
        <w:rPr>
          <w:b/>
          <w:color w:val="000000" w:themeColor="text1"/>
          <w:szCs w:val="30"/>
          <w:highlight w:val="yellow"/>
          <w:u w:val="single"/>
        </w:rPr>
        <w:t>reason to start the mower is the ¶ consequences of starting the mower</w:t>
      </w:r>
      <w:r w:rsidRPr="0010436F">
        <w:rPr>
          <w:b/>
          <w:color w:val="000000" w:themeColor="text1"/>
          <w:szCs w:val="30"/>
          <w:u w:val="single"/>
        </w:rPr>
        <w:t xml:space="preserve">. </w:t>
      </w:r>
      <w:r w:rsidRPr="0010436F">
        <w:rPr>
          <w:b/>
          <w:color w:val="000000" w:themeColor="text1"/>
          <w:sz w:val="8"/>
          <w:szCs w:val="30"/>
        </w:rPr>
        <w:t>Specifically</w:t>
      </w:r>
      <w:r w:rsidRPr="0010436F">
        <w:rPr>
          <w:b/>
          <w:color w:val="000000" w:themeColor="text1"/>
          <w:szCs w:val="30"/>
          <w:u w:val="single"/>
        </w:rPr>
        <w:t xml:space="preserve">, it has the consequence that ¶ I </w:t>
      </w:r>
      <w:proofErr w:type="gramStart"/>
      <w:r w:rsidRPr="0010436F">
        <w:rPr>
          <w:b/>
          <w:color w:val="000000" w:themeColor="text1"/>
          <w:szCs w:val="30"/>
          <w:u w:val="single"/>
        </w:rPr>
        <w:t>am able to</w:t>
      </w:r>
      <w:proofErr w:type="gramEnd"/>
      <w:r w:rsidRPr="0010436F">
        <w:rPr>
          <w:b/>
          <w:color w:val="000000" w:themeColor="text1"/>
          <w:szCs w:val="30"/>
          <w:u w:val="single"/>
        </w:rPr>
        <w:t xml:space="preserve"> mow the grass s</w:t>
      </w:r>
      <w:r w:rsidRPr="0010436F">
        <w:rPr>
          <w:b/>
          <w:color w:val="000000" w:themeColor="text1"/>
          <w:sz w:val="8"/>
        </w:rPr>
        <w:t xml:space="preserve">. This reason cannot derive from the same property ¶ as my moral reason to mow the lawn unless what gives me a moral reason ¶ to mow the lawn is its consequences s. </w:t>
      </w:r>
      <w:r w:rsidRPr="00030954">
        <w:rPr>
          <w:b/>
          <w:color w:val="000000" w:themeColor="text1"/>
          <w:szCs w:val="30"/>
          <w:highlight w:val="yellow"/>
          <w:u w:val="single"/>
        </w:rPr>
        <w:t xml:space="preserve">Thus, any non-consequentialist </w:t>
      </w:r>
      <w:r w:rsidRPr="0010436F">
        <w:rPr>
          <w:b/>
          <w:color w:val="000000" w:themeColor="text1"/>
          <w:sz w:val="8"/>
          <w:szCs w:val="30"/>
        </w:rPr>
        <w:t>moral</w:t>
      </w:r>
      <w:r w:rsidRPr="0010436F">
        <w:rPr>
          <w:b/>
          <w:color w:val="000000" w:themeColor="text1"/>
          <w:szCs w:val="30"/>
          <w:u w:val="single"/>
        </w:rPr>
        <w:t xml:space="preserve"> ¶ </w:t>
      </w:r>
      <w:r w:rsidRPr="00030954">
        <w:rPr>
          <w:b/>
          <w:color w:val="000000" w:themeColor="text1"/>
          <w:szCs w:val="30"/>
          <w:highlight w:val="yellow"/>
          <w:u w:val="single"/>
        </w:rPr>
        <w:t>theory will have to posit two</w:t>
      </w:r>
      <w:r w:rsidRPr="00030954">
        <w:rPr>
          <w:b/>
          <w:color w:val="000000" w:themeColor="text1"/>
          <w:sz w:val="18"/>
          <w:szCs w:val="30"/>
          <w:highlight w:val="yellow"/>
          <w:u w:val="single"/>
        </w:rPr>
        <w:t xml:space="preserve"> </w:t>
      </w:r>
      <w:r w:rsidRPr="0010436F">
        <w:rPr>
          <w:b/>
          <w:color w:val="000000" w:themeColor="text1"/>
          <w:sz w:val="8"/>
          <w:szCs w:val="30"/>
        </w:rPr>
        <w:t>distinct</w:t>
      </w:r>
      <w:r w:rsidRPr="0010436F">
        <w:rPr>
          <w:b/>
          <w:color w:val="000000" w:themeColor="text1"/>
          <w:sz w:val="12"/>
          <w:szCs w:val="30"/>
          <w:u w:val="single"/>
        </w:rPr>
        <w:t xml:space="preserve"> </w:t>
      </w:r>
      <w:r w:rsidRPr="0010436F">
        <w:rPr>
          <w:b/>
          <w:color w:val="000000" w:themeColor="text1"/>
          <w:szCs w:val="30"/>
          <w:u w:val="single"/>
        </w:rPr>
        <w:t xml:space="preserve">kinds of </w:t>
      </w:r>
      <w:r w:rsidRPr="0010436F">
        <w:rPr>
          <w:b/>
          <w:color w:val="000000" w:themeColor="text1"/>
          <w:sz w:val="8"/>
          <w:szCs w:val="30"/>
        </w:rPr>
        <w:t>moral</w:t>
      </w:r>
      <w:r w:rsidRPr="0010436F">
        <w:rPr>
          <w:b/>
          <w:color w:val="000000" w:themeColor="text1"/>
          <w:sz w:val="12"/>
          <w:szCs w:val="30"/>
          <w:u w:val="single"/>
        </w:rPr>
        <w:t xml:space="preserve"> </w:t>
      </w:r>
      <w:r w:rsidRPr="00030954">
        <w:rPr>
          <w:b/>
          <w:color w:val="000000" w:themeColor="text1"/>
          <w:szCs w:val="30"/>
          <w:highlight w:val="yellow"/>
          <w:u w:val="single"/>
        </w:rPr>
        <w:t>reasons: one for starting ¶ the mower and another for mowing the grass. Once these</w:t>
      </w:r>
      <w:r w:rsidRPr="00030954">
        <w:rPr>
          <w:b/>
          <w:color w:val="000000" w:themeColor="text1"/>
          <w:sz w:val="18"/>
          <w:szCs w:val="30"/>
          <w:highlight w:val="yellow"/>
          <w:u w:val="single"/>
        </w:rPr>
        <w:t xml:space="preserve"> </w:t>
      </w:r>
      <w:r w:rsidRPr="0010436F">
        <w:rPr>
          <w:b/>
          <w:color w:val="000000" w:themeColor="text1"/>
          <w:sz w:val="8"/>
          <w:szCs w:val="30"/>
        </w:rPr>
        <w:t>kinds</w:t>
      </w:r>
      <w:r w:rsidRPr="0010436F">
        <w:rPr>
          <w:b/>
          <w:color w:val="000000" w:themeColor="text1"/>
          <w:sz w:val="12"/>
          <w:szCs w:val="30"/>
          <w:u w:val="single"/>
        </w:rPr>
        <w:t xml:space="preserve"> </w:t>
      </w:r>
      <w:r w:rsidRPr="0010436F">
        <w:rPr>
          <w:b/>
          <w:color w:val="000000" w:themeColor="text1"/>
          <w:sz w:val="8"/>
          <w:szCs w:val="30"/>
        </w:rPr>
        <w:t>of</w:t>
      </w:r>
      <w:r w:rsidRPr="0010436F">
        <w:rPr>
          <w:b/>
          <w:color w:val="000000" w:themeColor="text1"/>
          <w:sz w:val="12"/>
          <w:szCs w:val="30"/>
          <w:u w:val="single"/>
        </w:rPr>
        <w:t xml:space="preserve"> </w:t>
      </w:r>
      <w:r w:rsidRPr="00030954">
        <w:rPr>
          <w:b/>
          <w:color w:val="000000" w:themeColor="text1"/>
          <w:szCs w:val="30"/>
          <w:highlight w:val="yellow"/>
          <w:u w:val="single"/>
        </w:rPr>
        <w:t>reasons ¶ are separated</w:t>
      </w:r>
      <w:r w:rsidRPr="0010436F">
        <w:rPr>
          <w:b/>
          <w:color w:val="000000" w:themeColor="text1"/>
          <w:szCs w:val="30"/>
          <w:u w:val="single"/>
        </w:rPr>
        <w:t xml:space="preserve">, we need to understand the connection between them </w:t>
      </w:r>
      <w:proofErr w:type="gramStart"/>
      <w:r w:rsidRPr="0010436F">
        <w:rPr>
          <w:b/>
          <w:color w:val="000000" w:themeColor="text1"/>
          <w:szCs w:val="30"/>
          <w:u w:val="single"/>
        </w:rPr>
        <w:t>But</w:t>
      </w:r>
      <w:proofErr w:type="gramEnd"/>
      <w:r w:rsidRPr="0010436F">
        <w:rPr>
          <w:b/>
          <w:color w:val="000000" w:themeColor="text1"/>
          <w:szCs w:val="30"/>
          <w:u w:val="single"/>
        </w:rPr>
        <w:t xml:space="preserve"> </w:t>
      </w:r>
      <w:r w:rsidRPr="00030954">
        <w:rPr>
          <w:b/>
          <w:color w:val="000000" w:themeColor="text1"/>
          <w:szCs w:val="30"/>
          <w:highlight w:val="yellow"/>
          <w:u w:val="single"/>
        </w:rPr>
        <w:t>this ¶ connection cannot be explained by</w:t>
      </w:r>
      <w:r w:rsidRPr="0010436F">
        <w:rPr>
          <w:b/>
          <w:color w:val="000000" w:themeColor="text1"/>
          <w:szCs w:val="30"/>
          <w:u w:val="single"/>
        </w:rPr>
        <w:t xml:space="preserve"> </w:t>
      </w:r>
      <w:r w:rsidRPr="0010436F">
        <w:rPr>
          <w:color w:val="000000" w:themeColor="text1"/>
          <w:sz w:val="8"/>
          <w:szCs w:val="30"/>
        </w:rPr>
        <w:t>the</w:t>
      </w:r>
      <w:r w:rsidRPr="0010436F">
        <w:rPr>
          <w:b/>
          <w:color w:val="000000" w:themeColor="text1"/>
          <w:sz w:val="18"/>
          <w:szCs w:val="30"/>
          <w:u w:val="single"/>
        </w:rPr>
        <w:t xml:space="preserve"> </w:t>
      </w:r>
      <w:r w:rsidRPr="0010436F">
        <w:rPr>
          <w:b/>
          <w:color w:val="000000" w:themeColor="text1"/>
          <w:sz w:val="8"/>
          <w:szCs w:val="30"/>
        </w:rPr>
        <w:t>substantive principles of</w:t>
      </w:r>
      <w:r w:rsidRPr="0010436F">
        <w:rPr>
          <w:b/>
          <w:color w:val="000000" w:themeColor="text1"/>
          <w:sz w:val="12"/>
          <w:szCs w:val="30"/>
          <w:u w:val="single"/>
        </w:rPr>
        <w:t xml:space="preserve"> </w:t>
      </w:r>
      <w:r w:rsidRPr="0010436F">
        <w:rPr>
          <w:b/>
          <w:color w:val="000000" w:themeColor="text1"/>
          <w:szCs w:val="30"/>
          <w:u w:val="single"/>
        </w:rPr>
        <w:t>the theory</w:t>
      </w:r>
      <w:r w:rsidRPr="0010436F">
        <w:rPr>
          <w:b/>
          <w:color w:val="000000" w:themeColor="text1"/>
          <w:sz w:val="8"/>
        </w:rPr>
        <w:t xml:space="preserve">. </w:t>
      </w:r>
    </w:p>
    <w:p w14:paraId="0A1235BD" w14:textId="77777777" w:rsidR="009D454B" w:rsidRPr="0010436F" w:rsidRDefault="009D454B" w:rsidP="009D454B">
      <w:pPr>
        <w:rPr>
          <w:b/>
          <w:color w:val="000000" w:themeColor="text1"/>
          <w:sz w:val="8"/>
        </w:rPr>
      </w:pPr>
    </w:p>
    <w:p w14:paraId="77A4390C" w14:textId="77777777" w:rsidR="009D454B" w:rsidRDefault="009D454B" w:rsidP="009D454B">
      <w:pPr>
        <w:pStyle w:val="Heading4"/>
        <w:rPr>
          <w:rStyle w:val="Style13ptBold"/>
          <w:b/>
        </w:rPr>
      </w:pPr>
      <w:r w:rsidRPr="00B44CD7">
        <w:rPr>
          <w:rStyle w:val="Style13ptBold"/>
          <w:b/>
        </w:rPr>
        <w:t xml:space="preserve">Thus, the standard is </w:t>
      </w:r>
      <w:r>
        <w:rPr>
          <w:rStyle w:val="Style13ptBold"/>
          <w:b/>
        </w:rPr>
        <w:t>maximizing expected well being</w:t>
      </w:r>
    </w:p>
    <w:p w14:paraId="722D73B2" w14:textId="77777777" w:rsidR="009D454B" w:rsidRPr="005E6B5F" w:rsidRDefault="009D454B" w:rsidP="009D454B"/>
    <w:p w14:paraId="54BC7B0F" w14:textId="77777777" w:rsidR="009D454B" w:rsidRPr="00B44CD7" w:rsidRDefault="009D454B" w:rsidP="009D454B">
      <w:pPr>
        <w:rPr>
          <w:rStyle w:val="Style13ptBold"/>
        </w:rPr>
      </w:pPr>
      <w:r w:rsidRPr="00B44CD7">
        <w:rPr>
          <w:rStyle w:val="Style13ptBold"/>
        </w:rPr>
        <w:t>Prefer additionally:</w:t>
      </w:r>
    </w:p>
    <w:p w14:paraId="5DC9D0FA" w14:textId="77777777" w:rsidR="009D454B" w:rsidRDefault="009D454B" w:rsidP="009D454B">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2263018E" w14:textId="77777777" w:rsidR="009D454B" w:rsidRPr="007F14D2" w:rsidRDefault="009D454B" w:rsidP="009D454B"/>
    <w:p w14:paraId="4B3F6C4B" w14:textId="77777777" w:rsidR="009D454B" w:rsidRPr="00B44CD7" w:rsidRDefault="009D454B" w:rsidP="009D454B">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w:t>
      </w:r>
      <w:proofErr w:type="spellStart"/>
      <w:r w:rsidRPr="00B44CD7">
        <w:rPr>
          <w:rStyle w:val="Style13ptBold"/>
          <w:b/>
        </w:rPr>
        <w:t>yemen</w:t>
      </w:r>
      <w:proofErr w:type="spellEnd"/>
      <w:r w:rsidRPr="00B44CD7">
        <w:rPr>
          <w:rStyle w:val="Style13ptBold"/>
          <w:b/>
        </w:rPr>
        <w:t xml:space="preserve"> war moral </w:t>
      </w:r>
    </w:p>
    <w:p w14:paraId="5B2A4C91" w14:textId="77777777" w:rsidR="009D454B" w:rsidRPr="00B44CD7" w:rsidRDefault="009D454B" w:rsidP="009D454B"/>
    <w:p w14:paraId="00C82FEB" w14:textId="77777777" w:rsidR="009D454B" w:rsidRPr="00B44CD7" w:rsidRDefault="009D454B" w:rsidP="009D454B">
      <w:pPr>
        <w:pStyle w:val="Heading4"/>
        <w:rPr>
          <w:b w:val="0"/>
        </w:rPr>
      </w:pPr>
      <w:r>
        <w:rPr>
          <w:rStyle w:val="Style13ptBold"/>
          <w:b/>
        </w:rPr>
        <w:t>3</w:t>
      </w:r>
      <w:r w:rsidRPr="00B44CD7">
        <w:rPr>
          <w:rStyle w:val="Style13ptBold"/>
          <w:b/>
        </w:rPr>
        <w:t>] extinction first</w:t>
      </w:r>
    </w:p>
    <w:p w14:paraId="1AE30AAA" w14:textId="77777777" w:rsidR="009D454B" w:rsidRPr="00B44CD7" w:rsidRDefault="009D454B" w:rsidP="009D454B">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131CC965" w14:textId="77777777" w:rsidR="009D454B" w:rsidRDefault="009D454B" w:rsidP="009D454B">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w:t>
      </w:r>
      <w:proofErr w:type="spellStart"/>
      <w:r w:rsidRPr="00B44CD7">
        <w:t>Scheffler’s</w:t>
      </w:r>
      <w:proofErr w:type="spellEnd"/>
      <w:r w:rsidRPr="00B44CD7">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B44CD7">
        <w:t>Scheffler</w:t>
      </w:r>
      <w:proofErr w:type="spellEnd"/>
      <w:r w:rsidRPr="00B44CD7">
        <w:t xml:space="preserve">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w:t>
      </w:r>
      <w:proofErr w:type="spellStart"/>
      <w:r w:rsidRPr="00B44CD7">
        <w:t>Parfit</w:t>
      </w:r>
      <w:proofErr w:type="spellEnd"/>
      <w:r w:rsidRPr="00B44CD7">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5266D80F" w14:textId="77777777" w:rsidR="009D454B" w:rsidRPr="00B44CD7" w:rsidRDefault="009D454B" w:rsidP="009D454B"/>
    <w:p w14:paraId="4E7B87A9" w14:textId="77777777" w:rsidR="009D454B" w:rsidRDefault="009D454B" w:rsidP="009D454B">
      <w:pPr>
        <w:pStyle w:val="Heading4"/>
        <w:rPr>
          <w:b w:val="0"/>
        </w:rPr>
      </w:pPr>
      <w:r>
        <w:rPr>
          <w:rStyle w:val="Style13ptBold"/>
          <w:b/>
        </w:rPr>
        <w:t>4] I</w:t>
      </w:r>
      <w:r w:rsidRPr="00B44CD7">
        <w:rPr>
          <w:rStyle w:val="Style13ptBold"/>
          <w:b/>
        </w:rPr>
        <w:t xml:space="preserve">ntuitions come </w:t>
      </w:r>
      <w:proofErr w:type="gramStart"/>
      <w:r w:rsidRPr="00B44CD7">
        <w:rPr>
          <w:rStyle w:val="Style13ptBold"/>
          <w:b/>
        </w:rPr>
        <w:t xml:space="preserve">first  </w:t>
      </w:r>
      <w:proofErr w:type="spellStart"/>
      <w:r w:rsidRPr="00B44CD7">
        <w:rPr>
          <w:b w:val="0"/>
        </w:rPr>
        <w:t>Huemer</w:t>
      </w:r>
      <w:proofErr w:type="spellEnd"/>
      <w:proofErr w:type="gramEnd"/>
      <w:r w:rsidRPr="00B44CD7">
        <w:rPr>
          <w:b w:val="0"/>
        </w:rPr>
        <w:t>:</w:t>
      </w:r>
      <w:r w:rsidRPr="00B44CD7">
        <w:rPr>
          <w:b w:val="0"/>
          <w:vertAlign w:val="superscript"/>
        </w:rPr>
        <w:footnoteReference w:id="2"/>
      </w:r>
    </w:p>
    <w:p w14:paraId="74103635" w14:textId="77777777" w:rsidR="009D454B" w:rsidRPr="004B3827" w:rsidRDefault="009D454B" w:rsidP="009D454B">
      <w:proofErr w:type="spellStart"/>
      <w:r w:rsidRPr="004B3827">
        <w:t>Huemer</w:t>
      </w:r>
      <w:proofErr w:type="spellEnd"/>
      <w:r w:rsidRPr="004B3827">
        <w:t>, Michael. "Moral Knowledge." Ethical Intuitionism. Palgrave Macmillan, London, 2005. 99-127.</w:t>
      </w:r>
    </w:p>
    <w:p w14:paraId="2CFC8AF6" w14:textId="77777777" w:rsidR="009D454B" w:rsidRPr="00B44CD7" w:rsidRDefault="009D454B" w:rsidP="009D454B">
      <w:pPr>
        <w:ind w:left="720"/>
        <w:jc w:val="both"/>
      </w:pPr>
      <w:r w:rsidRPr="00B44CD7">
        <w:rPr>
          <w:sz w:val="8"/>
        </w:rPr>
        <w:t xml:space="preserve">Other things being equal, </w:t>
      </w:r>
      <w:r w:rsidRPr="00B44CD7">
        <w:rPr>
          <w:u w:val="single"/>
        </w:rPr>
        <w:t>it</w:t>
      </w:r>
      <w:r w:rsidRPr="00B44CD7">
        <w:rPr>
          <w:sz w:val="8"/>
        </w:rPr>
        <w:t xml:space="preserve"> i</w:t>
      </w:r>
      <w:r w:rsidRPr="00B44CD7">
        <w:rPr>
          <w:u w:val="single"/>
        </w:rPr>
        <w:t>s reasonable to assume</w:t>
      </w:r>
      <w:r w:rsidRPr="00B44CD7">
        <w:rPr>
          <w:sz w:val="8"/>
        </w:rPr>
        <w:t xml:space="preserve"> that </w:t>
      </w:r>
      <w:r w:rsidRPr="00B44CD7">
        <w:rPr>
          <w:u w:val="single"/>
        </w:rPr>
        <w:t>things are the way they appear</w:t>
      </w:r>
      <w:r w:rsidRPr="00B44CD7">
        <w:t xml:space="preserve">. </w:t>
      </w:r>
      <w:r w:rsidRPr="00B44CD7">
        <w:rPr>
          <w:sz w:val="8"/>
        </w:rPr>
        <w:t xml:space="preserve">I call this principle 'Phenomenal Conservatism' ('phenomenal' meaning 'pertaining to appearances'). I have discussed the principle elsewhere, so here I will be relatively </w:t>
      </w:r>
      <w:proofErr w:type="gramStart"/>
      <w:r w:rsidRPr="00B44CD7">
        <w:rPr>
          <w:sz w:val="8"/>
        </w:rPr>
        <w:t>brief.(</w:t>
      </w:r>
      <w:proofErr w:type="gramEnd"/>
      <w:r w:rsidRPr="00B44CD7">
        <w:rPr>
          <w:sz w:val="8"/>
        </w:rPr>
        <w:t>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w:t>
      </w:r>
      <w:proofErr w:type="gramStart"/>
      <w:r w:rsidRPr="00B44CD7">
        <w:rPr>
          <w:sz w:val="8"/>
        </w:rPr>
        <w:t>'.(</w:t>
      </w:r>
      <w:proofErr w:type="gramEnd"/>
      <w:r w:rsidRPr="00B44CD7">
        <w:rPr>
          <w:sz w:val="8"/>
        </w:rPr>
        <w:t>2) All of those statements make sense, using the same sense of 'seems'. Appearances can be deceiving, and appearances can conflict with one another, as in the Müller-</w:t>
      </w:r>
      <w:proofErr w:type="spellStart"/>
      <w:r w:rsidRPr="00B44CD7">
        <w:rPr>
          <w:sz w:val="8"/>
        </w:rPr>
        <w:t>Lyer</w:t>
      </w:r>
      <w:proofErr w:type="spellEnd"/>
      <w:r w:rsidRPr="00B44CD7">
        <w:rPr>
          <w:sz w:val="8"/>
        </w:rPr>
        <w:t xml:space="preserve">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B44CD7">
        <w:rPr>
          <w:u w:val="single"/>
        </w:rPr>
        <w:t>Some appearances are</w:t>
      </w:r>
      <w:r w:rsidRPr="00B44CD7">
        <w:rPr>
          <w:sz w:val="8"/>
        </w:rPr>
        <w:t xml:space="preserve"> stronger than others--as we say, some things are '</w:t>
      </w:r>
      <w:r w:rsidRPr="00B44CD7">
        <w:rPr>
          <w:u w:val="single"/>
        </w:rPr>
        <w:t>more obvious</w:t>
      </w:r>
      <w:r w:rsidRPr="00B44CD7">
        <w:rPr>
          <w:sz w:val="8"/>
        </w:rPr>
        <w:t>'</w:t>
      </w:r>
      <w:r w:rsidRPr="00B44CD7">
        <w:rPr>
          <w:u w:val="single"/>
        </w:rPr>
        <w:t xml:space="preserve"> than others</w:t>
      </w:r>
      <w:r w:rsidRPr="00B44CD7">
        <w:rPr>
          <w:sz w:val="8"/>
        </w:rPr>
        <w:t>--</w:t>
      </w:r>
      <w:r w:rsidRPr="00B44CD7">
        <w:rPr>
          <w:u w:val="single"/>
        </w:rPr>
        <w:t>and this determines</w:t>
      </w:r>
      <w:r w:rsidRPr="00B44CD7">
        <w:rPr>
          <w:sz w:val="8"/>
        </w:rPr>
        <w:t xml:space="preserve"> what we hold on to and</w:t>
      </w:r>
      <w:r w:rsidRPr="00B44CD7">
        <w:t xml:space="preserve"> </w:t>
      </w:r>
      <w:r w:rsidRPr="00B44CD7">
        <w:rPr>
          <w:u w:val="single"/>
        </w:rPr>
        <w:t>what we reject in</w:t>
      </w:r>
      <w:r w:rsidRPr="00B44CD7">
        <w:rPr>
          <w:sz w:val="8"/>
        </w:rPr>
        <w:t xml:space="preserve"> case of </w:t>
      </w:r>
      <w:r w:rsidRPr="00B44CD7">
        <w:rPr>
          <w:u w:val="single"/>
        </w:rPr>
        <w:t>conflict</w:t>
      </w:r>
      <w:r w:rsidRPr="00B44CD7">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B44CD7">
        <w:rPr>
          <w:u w:val="single"/>
        </w:rPr>
        <w:t>Logic</w:t>
      </w:r>
      <w:r w:rsidRPr="00B44CD7">
        <w:rPr>
          <w:sz w:val="8"/>
        </w:rPr>
        <w:t xml:space="preserve">al judgments </w:t>
      </w:r>
      <w:r>
        <w:rPr>
          <w:u w:val="single"/>
        </w:rPr>
        <w:t>rest</w:t>
      </w:r>
      <w:r w:rsidRPr="00B44CD7">
        <w:rPr>
          <w:u w:val="single"/>
        </w:rPr>
        <w:t xml:space="preserve"> on</w:t>
      </w:r>
      <w:r w:rsidRPr="00B44CD7">
        <w:rPr>
          <w:sz w:val="8"/>
        </w:rPr>
        <w:t xml:space="preserve"> intellectual </w:t>
      </w:r>
      <w:r w:rsidRPr="00B44CD7">
        <w:rPr>
          <w:u w:val="single"/>
        </w:rPr>
        <w:t>appearances. We think the following</w:t>
      </w:r>
      <w:r w:rsidRPr="00B44CD7">
        <w:rPr>
          <w:sz w:val="8"/>
        </w:rPr>
        <w:t xml:space="preserve"> inference </w:t>
      </w:r>
      <w:r w:rsidRPr="00B44CD7">
        <w:rPr>
          <w:u w:val="single"/>
        </w:rPr>
        <w:t>logical</w:t>
      </w:r>
      <w:r w:rsidRPr="00B44CD7">
        <w:rPr>
          <w:sz w:val="8"/>
        </w:rPr>
        <w:t xml:space="preserve">ly valid (the premises entail the conclusion, regardless of whether the premises are true): </w:t>
      </w:r>
      <w:r w:rsidRPr="00B44CD7">
        <w:rPr>
          <w:u w:val="single"/>
        </w:rPr>
        <w:t>Socrates is</w:t>
      </w:r>
      <w:r w:rsidRPr="00B44CD7">
        <w:rPr>
          <w:sz w:val="8"/>
        </w:rPr>
        <w:t xml:space="preserve"> a </w:t>
      </w:r>
      <w:r w:rsidRPr="00B44CD7">
        <w:rPr>
          <w:u w:val="single"/>
        </w:rPr>
        <w:t>man. All men are inconsiderate. T</w:t>
      </w:r>
      <w:r w:rsidRPr="00E5631D">
        <w:rPr>
          <w:sz w:val="24"/>
          <w:u w:val="single"/>
        </w:rPr>
        <w:t>herefore</w:t>
      </w:r>
      <w:r w:rsidRPr="00B44CD7">
        <w:rPr>
          <w:sz w:val="8"/>
        </w:rPr>
        <w:t>,</w:t>
      </w:r>
      <w:r w:rsidRPr="00B44CD7">
        <w:rPr>
          <w:u w:val="single"/>
        </w:rPr>
        <w:t xml:space="preserve"> Socrates is inconsiderate</w:t>
      </w:r>
      <w:r w:rsidRPr="00B44CD7">
        <w:rPr>
          <w:sz w:val="8"/>
        </w:rPr>
        <w:t xml:space="preserve">.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w:t>
      </w:r>
      <w:proofErr w:type="gramStart"/>
      <w:r w:rsidRPr="00B44CD7">
        <w:rPr>
          <w:sz w:val="8"/>
        </w:rPr>
        <w:t>true.(</w:t>
      </w:r>
      <w:proofErr w:type="gramEnd"/>
      <w:r w:rsidRPr="00B44CD7">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B44CD7">
        <w:t xml:space="preserve"> </w:t>
      </w:r>
      <w:r w:rsidRPr="00B44CD7">
        <w:rPr>
          <w:u w:val="single"/>
        </w:rPr>
        <w:t xml:space="preserve">inquiry </w:t>
      </w:r>
      <w:r w:rsidRPr="00B44CD7">
        <w:rPr>
          <w:sz w:val="8"/>
        </w:rPr>
        <w:t>proceeds by</w:t>
      </w:r>
      <w:r>
        <w:rPr>
          <w:u w:val="single"/>
        </w:rPr>
        <w:t xml:space="preserve"> assum</w:t>
      </w:r>
      <w:r w:rsidRPr="00B44CD7">
        <w:rPr>
          <w:sz w:val="8"/>
        </w:rPr>
        <w:t>ing</w:t>
      </w:r>
      <w:r w:rsidRPr="00B44CD7">
        <w:rPr>
          <w:u w:val="single"/>
        </w:rPr>
        <w:t xml:space="preserve"> things are the way they appear, until evidence (itself drawn from appearances) </w:t>
      </w:r>
      <w:r w:rsidRPr="00B44CD7">
        <w:rPr>
          <w:sz w:val="8"/>
        </w:rPr>
        <w:t xml:space="preserve">arises to </w:t>
      </w:r>
      <w:r>
        <w:rPr>
          <w:u w:val="single"/>
        </w:rPr>
        <w:t>cast</w:t>
      </w:r>
      <w:r w:rsidRPr="00B44CD7">
        <w:rPr>
          <w:u w:val="single"/>
        </w:rPr>
        <w:t xml:space="preserve"> doubt </w:t>
      </w:r>
      <w:r w:rsidRPr="00B44CD7">
        <w:rPr>
          <w:sz w:val="8"/>
        </w:rPr>
        <w:t xml:space="preserve">on this. </w:t>
      </w:r>
      <w:r>
        <w:rPr>
          <w:u w:val="single"/>
        </w:rPr>
        <w:t xml:space="preserve">Even the </w:t>
      </w:r>
      <w:r w:rsidRPr="00B44CD7">
        <w:rPr>
          <w:u w:val="single"/>
        </w:rPr>
        <w:t xml:space="preserve">arguments </w:t>
      </w:r>
      <w:r w:rsidRPr="002F0C94">
        <w:rPr>
          <w:sz w:val="24"/>
          <w:u w:val="single"/>
        </w:rPr>
        <w:t>of a philosophical skeptic</w:t>
      </w:r>
      <w:r w:rsidRPr="00B44CD7">
        <w:rPr>
          <w:sz w:val="8"/>
        </w:rPr>
        <w:t xml:space="preserve"> who says we aren't justified in believing anything rest upon the skeptic's own beliefs, which are</w:t>
      </w:r>
      <w:r>
        <w:rPr>
          <w:u w:val="single"/>
        </w:rPr>
        <w:t xml:space="preserve"> </w:t>
      </w:r>
      <w:r w:rsidRPr="00B44CD7">
        <w:rPr>
          <w:u w:val="single"/>
        </w:rPr>
        <w:t xml:space="preserve">based </w:t>
      </w:r>
      <w:r w:rsidRPr="00B44CD7">
        <w:rPr>
          <w:sz w:val="8"/>
        </w:rPr>
        <w:t>up</w:t>
      </w:r>
      <w:r w:rsidRPr="00B44CD7">
        <w:rPr>
          <w:u w:val="single"/>
        </w:rPr>
        <w:t xml:space="preserve">on what seems to the skeptic </w:t>
      </w:r>
      <w:r w:rsidRPr="002F0C94">
        <w:rPr>
          <w:sz w:val="24"/>
          <w:u w:val="single"/>
        </w:rPr>
        <w:t>to be true.</w:t>
      </w:r>
    </w:p>
    <w:p w14:paraId="6F6BD502" w14:textId="77777777" w:rsidR="009D454B" w:rsidRDefault="009D454B" w:rsidP="009D454B">
      <w:pPr>
        <w:rPr>
          <w:b/>
        </w:rPr>
      </w:pPr>
    </w:p>
    <w:p w14:paraId="16D79F2C" w14:textId="77777777" w:rsidR="009D454B" w:rsidRDefault="009D454B" w:rsidP="009D454B">
      <w:pPr>
        <w:pStyle w:val="Heading4"/>
        <w:numPr>
          <w:ilvl w:val="0"/>
          <w:numId w:val="12"/>
        </w:numPr>
      </w:pPr>
      <w:r w:rsidRPr="00B44CD7">
        <w:t xml:space="preserve">You’ll say reasons override intuitions. That’s a false premise. The basis of logic isn’t justified by more logic; logic is just intuitive. </w:t>
      </w:r>
      <w:r>
        <w:t xml:space="preserve">Intuitions outweigh on </w:t>
      </w:r>
      <w:proofErr w:type="spellStart"/>
      <w:r>
        <w:t>bindingness</w:t>
      </w:r>
      <w:proofErr w:type="spellEnd"/>
      <w:r>
        <w:t>.</w:t>
      </w:r>
      <w:r w:rsidRPr="00B44CD7">
        <w:t xml:space="preserve"> </w:t>
      </w:r>
    </w:p>
    <w:p w14:paraId="1E42AD16" w14:textId="77777777" w:rsidR="009D454B" w:rsidRDefault="009D454B" w:rsidP="009D454B">
      <w:pPr>
        <w:tabs>
          <w:tab w:val="left" w:pos="5580"/>
        </w:tabs>
      </w:pPr>
      <w:r>
        <w:tab/>
      </w:r>
    </w:p>
    <w:p w14:paraId="7EF6F4B6" w14:textId="2ED34CBC" w:rsidR="009D454B" w:rsidRDefault="00050587" w:rsidP="00050587">
      <w:pPr>
        <w:pStyle w:val="Heading4"/>
      </w:pPr>
      <w:r>
        <w:t xml:space="preserve">B) </w:t>
      </w:r>
      <w:r w:rsidR="009D454B" w:rsidRPr="00B44CD7">
        <w:t>Intuitions outweigh e</w:t>
      </w:r>
      <w:r w:rsidR="009D454B">
        <w:t xml:space="preserve">ven dropped framework warrants. </w:t>
      </w:r>
      <w:r w:rsidR="009D454B" w:rsidRPr="00B44CD7">
        <w:t xml:space="preserve">When I can’t refute someone’s rant on the moon landing being faked, I don’t discount this evidence, but given my stronger justification to the contrary I retain my belief. [This likewise takes out dropped a </w:t>
      </w:r>
      <w:proofErr w:type="spellStart"/>
      <w:r w:rsidR="009D454B" w:rsidRPr="00B44CD7">
        <w:t>priori’s</w:t>
      </w:r>
      <w:proofErr w:type="spellEnd"/>
      <w:r w:rsidR="009D454B" w:rsidRPr="00B44CD7">
        <w:t>.]</w:t>
      </w:r>
    </w:p>
    <w:p w14:paraId="106A3243" w14:textId="77777777" w:rsidR="009D454B" w:rsidRPr="00F3222F" w:rsidRDefault="009D454B" w:rsidP="009D454B"/>
    <w:p w14:paraId="03C9F5DD" w14:textId="46374DE1" w:rsidR="009D454B" w:rsidRDefault="009D454B" w:rsidP="009D454B">
      <w:pPr>
        <w:pStyle w:val="Heading4"/>
      </w:pPr>
      <w:r>
        <w:t xml:space="preserve">5]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r w:rsidR="00050587">
        <w:t>. A</w:t>
      </w:r>
      <w:r>
        <w:t xml:space="preserve">ccessibility – util is the easiest to access A] it doesn’t require access to private sites like </w:t>
      </w:r>
      <w:proofErr w:type="spellStart"/>
      <w:r>
        <w:t>jstor</w:t>
      </w:r>
      <w:proofErr w:type="spellEnd"/>
      <w:r>
        <w:t xml:space="preserve"> B] it’s the easiest to understand which is good for novices – inclusion comes first since we need to maximize accessibility </w:t>
      </w:r>
      <w:proofErr w:type="gramStart"/>
      <w:r>
        <w:t>in order to</w:t>
      </w:r>
      <w:proofErr w:type="gramEnd"/>
      <w:r>
        <w:t xml:space="preserve"> have a real conversation</w:t>
      </w:r>
    </w:p>
    <w:p w14:paraId="75E9DE99" w14:textId="77777777" w:rsidR="009D454B" w:rsidRPr="000263B3" w:rsidRDefault="009D454B" w:rsidP="009D454B"/>
    <w:p w14:paraId="304292C0" w14:textId="665E0E64" w:rsidR="00853CEF" w:rsidRDefault="00635AC1" w:rsidP="00853CEF">
      <w:pPr>
        <w:pStyle w:val="Heading1"/>
      </w:pPr>
      <w:r>
        <w:t>3</w:t>
      </w:r>
    </w:p>
    <w:p w14:paraId="0504A5B2" w14:textId="77777777" w:rsidR="008007EB" w:rsidRDefault="008007EB" w:rsidP="00644C30">
      <w:pPr>
        <w:pStyle w:val="Heading4"/>
      </w:pPr>
      <w:r>
        <w:t>SAFE act passes now, but opposition means it’s still tough</w:t>
      </w:r>
    </w:p>
    <w:p w14:paraId="1E555E41" w14:textId="77777777" w:rsidR="008007EB" w:rsidRDefault="008007EB" w:rsidP="008007EB">
      <w:pPr>
        <w:widowControl w:val="0"/>
      </w:pPr>
      <w:r>
        <w:rPr>
          <w:b/>
          <w:sz w:val="26"/>
          <w:szCs w:val="26"/>
        </w:rPr>
        <w:t>CNN 4/20</w:t>
      </w:r>
      <w:r>
        <w:t xml:space="preserve">, "US lawmakers are warming up to the cannabis industry," No Publication, </w:t>
      </w:r>
      <w:hyperlink r:id="rId23">
        <w:r>
          <w:rPr>
            <w:color w:val="1155CC"/>
            <w:u w:val="single"/>
          </w:rPr>
          <w:t>https://www.kake.com/story/46328914/us-lawmakers-are-warming-up-to-the-cannabis-industry</w:t>
        </w:r>
      </w:hyperlink>
      <w:r>
        <w:t xml:space="preserve"> //SR</w:t>
      </w:r>
    </w:p>
    <w:p w14:paraId="4C0DAD1E" w14:textId="77777777" w:rsidR="008007EB" w:rsidRDefault="008007EB" w:rsidP="008007EB">
      <w:pPr>
        <w:widowControl w:val="0"/>
        <w:rPr>
          <w:sz w:val="18"/>
          <w:szCs w:val="18"/>
        </w:rPr>
      </w:pPr>
      <w:r>
        <w:rPr>
          <w:u w:val="single"/>
        </w:rPr>
        <w:t>April is</w:t>
      </w:r>
      <w:r>
        <w:rPr>
          <w:sz w:val="12"/>
          <w:szCs w:val="12"/>
        </w:rPr>
        <w:t xml:space="preserve"> typically a pretty </w:t>
      </w:r>
      <w:r>
        <w:rPr>
          <w:u w:val="single"/>
        </w:rPr>
        <w:t>eventful</w:t>
      </w:r>
      <w:r>
        <w:rPr>
          <w:sz w:val="12"/>
          <w:szCs w:val="12"/>
        </w:rPr>
        <w:t xml:space="preserve"> month </w:t>
      </w:r>
      <w:r>
        <w:rPr>
          <w:u w:val="single"/>
        </w:rPr>
        <w:t>for the cannabis industry</w:t>
      </w:r>
      <w:r>
        <w:rPr>
          <w:sz w:val="12"/>
          <w:szCs w:val="12"/>
        </w:rPr>
        <w:t xml:space="preserve">, with 4/20 celebrations bringing abundant attention -- and sales.  But things have been heating up much earlier this year. In the first four days of April, the US </w:t>
      </w:r>
      <w:r>
        <w:rPr>
          <w:highlight w:val="cyan"/>
          <w:u w:val="single"/>
        </w:rPr>
        <w:t>House of</w:t>
      </w:r>
      <w:r>
        <w:rPr>
          <w:sz w:val="12"/>
          <w:szCs w:val="12"/>
        </w:rPr>
        <w:t xml:space="preserve"> </w:t>
      </w:r>
      <w:r>
        <w:rPr>
          <w:highlight w:val="cyan"/>
          <w:u w:val="single"/>
        </w:rPr>
        <w:t>Rep</w:t>
      </w:r>
      <w:r>
        <w:rPr>
          <w:sz w:val="12"/>
          <w:szCs w:val="12"/>
        </w:rPr>
        <w:t>resentative</w:t>
      </w:r>
      <w:r>
        <w:rPr>
          <w:highlight w:val="cyan"/>
          <w:u w:val="single"/>
        </w:rPr>
        <w:t>s</w:t>
      </w:r>
      <w:r>
        <w:rPr>
          <w:sz w:val="12"/>
          <w:szCs w:val="12"/>
        </w:rPr>
        <w:t xml:space="preserve"> (once again and </w:t>
      </w:r>
      <w:r>
        <w:rPr>
          <w:highlight w:val="cyan"/>
          <w:u w:val="single"/>
        </w:rPr>
        <w:t>narrowly</w:t>
      </w:r>
      <w:r>
        <w:rPr>
          <w:sz w:val="12"/>
          <w:szCs w:val="12"/>
        </w:rPr>
        <w:t xml:space="preserve">) </w:t>
      </w:r>
      <w:r>
        <w:rPr>
          <w:highlight w:val="cyan"/>
          <w:u w:val="single"/>
        </w:rPr>
        <w:t>passed a bill to decriminalize marijuana</w:t>
      </w:r>
      <w:r>
        <w:rPr>
          <w:sz w:val="12"/>
          <w:szCs w:val="12"/>
        </w:rPr>
        <w:t xml:space="preserve"> and then, days later, (overwhelmingly) approved legislation to ease barriers to cannabis research. In addition, Maryland lawmakers voted to put an adult-use cannabis measure on their state's November ballot; New Mexico became the latest state to begin recreational sales; and this Thursday, New Jersey will start selling recreational cannabis.  The </w:t>
      </w:r>
      <w:r>
        <w:rPr>
          <w:u w:val="single"/>
        </w:rPr>
        <w:t xml:space="preserve">full-scale </w:t>
      </w:r>
      <w:r>
        <w:rPr>
          <w:highlight w:val="cyan"/>
          <w:u w:val="single"/>
        </w:rPr>
        <w:t>legalization</w:t>
      </w:r>
      <w:r>
        <w:rPr>
          <w:sz w:val="12"/>
          <w:szCs w:val="12"/>
        </w:rPr>
        <w:t xml:space="preserve"> of cannabis in America </w:t>
      </w:r>
      <w:r>
        <w:rPr>
          <w:highlight w:val="cyan"/>
          <w:u w:val="single"/>
        </w:rPr>
        <w:t>feels</w:t>
      </w:r>
      <w:r>
        <w:rPr>
          <w:sz w:val="12"/>
          <w:szCs w:val="12"/>
        </w:rPr>
        <w:t xml:space="preserve"> like it's </w:t>
      </w:r>
      <w:r>
        <w:rPr>
          <w:highlight w:val="cyan"/>
          <w:u w:val="single"/>
        </w:rPr>
        <w:t>closer than ever</w:t>
      </w:r>
      <w:r>
        <w:rPr>
          <w:sz w:val="12"/>
          <w:szCs w:val="12"/>
        </w:rPr>
        <w:t xml:space="preserve">: </w:t>
      </w:r>
      <w:r>
        <w:rPr>
          <w:u w:val="single"/>
        </w:rPr>
        <w:t>More states have passed recreational-use laws</w:t>
      </w:r>
      <w:r>
        <w:rPr>
          <w:sz w:val="12"/>
          <w:szCs w:val="12"/>
        </w:rPr>
        <w:t xml:space="preserve">; </w:t>
      </w:r>
      <w:r>
        <w:rPr>
          <w:u w:val="single"/>
        </w:rPr>
        <w:t xml:space="preserve">comprehensive </w:t>
      </w:r>
      <w:r>
        <w:rPr>
          <w:highlight w:val="cyan"/>
          <w:u w:val="single"/>
        </w:rPr>
        <w:t>legislation is gaining attention</w:t>
      </w:r>
      <w:r>
        <w:rPr>
          <w:sz w:val="12"/>
          <w:szCs w:val="12"/>
        </w:rPr>
        <w:t xml:space="preserve"> -- and votes -- in Congress; and the industry continues to steamroll to maturity with a stream of mega-mergers, high value investments and steady sales.  "The fact that the House of Representatives has passed [the Marijuana Opportunity Reinvestment and Expungement Act] in two successive sessions of Congress really is a sign that the end of federal prohibition is drawing near," said Steven Hawkins, president and chief executive officer of the US Cannabis Council, a trade and lobbying organization.  </w:t>
      </w:r>
      <w:r>
        <w:rPr>
          <w:highlight w:val="cyan"/>
          <w:u w:val="single"/>
        </w:rPr>
        <w:t>However</w:t>
      </w:r>
      <w:r>
        <w:rPr>
          <w:sz w:val="12"/>
          <w:szCs w:val="12"/>
        </w:rPr>
        <w:t xml:space="preserve">, while this is an industry that has long held a "not if, but when" belief toward legalization, what's viewed as inevitable is not necessarily imminent. The MORE Act, which mustered only three Republican votes, is not expected to succeed in the Senate. Additionally, </w:t>
      </w:r>
      <w:r>
        <w:rPr>
          <w:u w:val="single"/>
        </w:rPr>
        <w:t>a</w:t>
      </w:r>
      <w:r>
        <w:rPr>
          <w:sz w:val="12"/>
          <w:szCs w:val="12"/>
        </w:rPr>
        <w:t xml:space="preserve"> separate </w:t>
      </w:r>
      <w:r>
        <w:rPr>
          <w:u w:val="single"/>
        </w:rPr>
        <w:t>legalization bill</w:t>
      </w:r>
      <w:r>
        <w:rPr>
          <w:sz w:val="12"/>
          <w:szCs w:val="12"/>
        </w:rPr>
        <w:t xml:space="preserve"> that Senate Majority Leader Chuck </w:t>
      </w:r>
      <w:r>
        <w:rPr>
          <w:u w:val="single"/>
        </w:rPr>
        <w:t>Schumer</w:t>
      </w:r>
      <w:r>
        <w:rPr>
          <w:sz w:val="12"/>
          <w:szCs w:val="12"/>
        </w:rPr>
        <w:t xml:space="preserve"> is expected to </w:t>
      </w:r>
      <w:r>
        <w:rPr>
          <w:u w:val="single"/>
        </w:rPr>
        <w:t>introduce</w:t>
      </w:r>
      <w:r>
        <w:rPr>
          <w:sz w:val="12"/>
          <w:szCs w:val="12"/>
        </w:rPr>
        <w:t xml:space="preserve"> this summer also might not garner the 60 votes needed to pass.  "In terms of passage of either [bill], </w:t>
      </w:r>
      <w:r>
        <w:rPr>
          <w:highlight w:val="cyan"/>
          <w:u w:val="single"/>
        </w:rPr>
        <w:t xml:space="preserve">it's still a tough path </w:t>
      </w:r>
      <w:r>
        <w:rPr>
          <w:sz w:val="12"/>
          <w:szCs w:val="12"/>
        </w:rPr>
        <w:t xml:space="preserve">ahead </w:t>
      </w:r>
      <w:r>
        <w:rPr>
          <w:highlight w:val="cyan"/>
          <w:u w:val="single"/>
        </w:rPr>
        <w:t>in the Senate</w:t>
      </w:r>
      <w:r>
        <w:rPr>
          <w:sz w:val="12"/>
          <w:szCs w:val="12"/>
        </w:rPr>
        <w:t xml:space="preserve">," Hawkins said. "But we're not ruling anything out."  A $27 billion industry </w:t>
      </w:r>
      <w:proofErr w:type="gramStart"/>
      <w:r>
        <w:rPr>
          <w:sz w:val="12"/>
          <w:szCs w:val="12"/>
        </w:rPr>
        <w:t>The</w:t>
      </w:r>
      <w:proofErr w:type="gramEnd"/>
      <w:r>
        <w:rPr>
          <w:sz w:val="12"/>
          <w:szCs w:val="12"/>
        </w:rPr>
        <w:t xml:space="preserve"> absence of federal legalization has not slowed down one of the fastest-growing industries in the United States.  The cannabis industry reeled in an estimated $27 billion in sales in 2021, up 35% from 2020, according to data released earlier this month by </w:t>
      </w:r>
      <w:proofErr w:type="spellStart"/>
      <w:r>
        <w:rPr>
          <w:sz w:val="12"/>
          <w:szCs w:val="12"/>
        </w:rPr>
        <w:t>MJBiz</w:t>
      </w:r>
      <w:proofErr w:type="spellEnd"/>
      <w:r>
        <w:rPr>
          <w:sz w:val="12"/>
          <w:szCs w:val="12"/>
        </w:rPr>
        <w:t xml:space="preserve">, a cannabis trade publication and </w:t>
      </w:r>
      <w:proofErr w:type="spellStart"/>
      <w:r>
        <w:rPr>
          <w:sz w:val="12"/>
          <w:szCs w:val="12"/>
        </w:rPr>
        <w:t>events</w:t>
      </w:r>
      <w:proofErr w:type="spellEnd"/>
      <w:r>
        <w:rPr>
          <w:sz w:val="12"/>
          <w:szCs w:val="12"/>
        </w:rPr>
        <w:t xml:space="preserve"> organizer. And in the next five years, it projects sales will nearly double.  "Right now, over 425,000 jobs in the economy are tied to the cannabis industry. With that, we see the continued increase for public support for legalization," Hawkins said. "And we continue to see both red and blue states pass laws to legalize cannabis for either adult or medical use."  As more states allow for cannabis sales, companies within the budding industry aren't waiting for federal law changes to stake their claim.  In the past year, there have been a couple of multibillion-dollar mergers. The latest: Cresco's $2.1 billion acquisition of Columbia Care. If the deal closes as expected in the fourth quarter, the combined company would have upward of 120 retail locations and dozens of facilities in 17 states and Washington, D.C.  "It sets us up very well if federal change happens any time soon," Cresco CEO Charlie </w:t>
      </w:r>
      <w:proofErr w:type="spellStart"/>
      <w:r>
        <w:rPr>
          <w:sz w:val="12"/>
          <w:szCs w:val="12"/>
        </w:rPr>
        <w:t>Batchell</w:t>
      </w:r>
      <w:proofErr w:type="spellEnd"/>
      <w:r>
        <w:rPr>
          <w:sz w:val="12"/>
          <w:szCs w:val="12"/>
        </w:rPr>
        <w:t xml:space="preserve"> told CNN Business in an interview.  Other paths to legal reform More than two-thirds of US states have legalized cannabis in some capacity: Of the 37 that have medical marijuana laws, 18 of them have recreational cannabis laws, according to the National Conference of State Legislatures. And more could be on the way. States such as Delaware, New Hampshire and Rhode Island are debating recreational cannabis legalization. Petition drives and legislative efforts for medical marijuana programs are also underway in states such as Kansas, Nebraska, North Carolina and South Carolina, said Karen O'Keefe, director of state policies for the Marijuana Policy Project, a lobbying and advocacy organization.  One huge step toward broader reform is the Secure and Fair Enforcement (</w:t>
      </w:r>
      <w:r>
        <w:rPr>
          <w:highlight w:val="cyan"/>
          <w:u w:val="single"/>
        </w:rPr>
        <w:t>SAFE</w:t>
      </w:r>
      <w:r>
        <w:rPr>
          <w:sz w:val="12"/>
          <w:szCs w:val="12"/>
        </w:rPr>
        <w:t xml:space="preserve">) Banking Act, which would </w:t>
      </w:r>
      <w:r>
        <w:rPr>
          <w:highlight w:val="cyan"/>
          <w:u w:val="single"/>
        </w:rPr>
        <w:t>make it easier for cannabis businesses to access banking services</w:t>
      </w:r>
      <w:r>
        <w:rPr>
          <w:sz w:val="12"/>
          <w:szCs w:val="12"/>
        </w:rPr>
        <w:t xml:space="preserve">. Because marijuana remains illegal in the eyes of the federal government, and despite 2014 guidance from the Financial Crimes Enforcement Network, some financial </w:t>
      </w:r>
      <w:r>
        <w:rPr>
          <w:highlight w:val="cyan"/>
          <w:u w:val="single"/>
        </w:rPr>
        <w:t>institutions have been wary</w:t>
      </w:r>
      <w:r>
        <w:rPr>
          <w:sz w:val="12"/>
          <w:szCs w:val="12"/>
        </w:rPr>
        <w:t xml:space="preserve"> of serving cannabis-related businesses for fear of violating anti-money laundering laws.  The </w:t>
      </w:r>
      <w:r>
        <w:rPr>
          <w:highlight w:val="cyan"/>
          <w:u w:val="single"/>
        </w:rPr>
        <w:t>SAFE Act</w:t>
      </w:r>
      <w:r>
        <w:rPr>
          <w:sz w:val="12"/>
          <w:szCs w:val="12"/>
        </w:rPr>
        <w:t xml:space="preserve"> bill </w:t>
      </w:r>
      <w:r>
        <w:rPr>
          <w:highlight w:val="cyan"/>
          <w:u w:val="single"/>
        </w:rPr>
        <w:t>is gaining momentum</w:t>
      </w:r>
      <w:r>
        <w:rPr>
          <w:sz w:val="12"/>
          <w:szCs w:val="12"/>
        </w:rPr>
        <w:t xml:space="preserve"> in Congress </w:t>
      </w:r>
      <w:r>
        <w:rPr>
          <w:highlight w:val="cyan"/>
          <w:u w:val="single"/>
        </w:rPr>
        <w:t>and</w:t>
      </w:r>
      <w:r>
        <w:rPr>
          <w:sz w:val="12"/>
          <w:szCs w:val="12"/>
        </w:rPr>
        <w:t xml:space="preserve"> is now </w:t>
      </w:r>
      <w:r>
        <w:rPr>
          <w:highlight w:val="cyan"/>
          <w:u w:val="single"/>
        </w:rPr>
        <w:t>in a good position to become law</w:t>
      </w:r>
      <w:r>
        <w:rPr>
          <w:sz w:val="12"/>
          <w:szCs w:val="12"/>
        </w:rPr>
        <w:t xml:space="preserve">, Hawkins said.  Beyond making it easier for financial institutions to work with cannabis businesses, the SAFE Banking Act has long been touted </w:t>
      </w:r>
      <w:r>
        <w:rPr>
          <w:u w:val="single"/>
        </w:rPr>
        <w:t>as a public safety measure</w:t>
      </w:r>
      <w:r>
        <w:rPr>
          <w:sz w:val="12"/>
          <w:szCs w:val="12"/>
        </w:rPr>
        <w:t xml:space="preserve">. Colorado Rep. Ed </w:t>
      </w:r>
      <w:proofErr w:type="spellStart"/>
      <w:r>
        <w:rPr>
          <w:sz w:val="12"/>
          <w:szCs w:val="12"/>
        </w:rPr>
        <w:t>Perlmutter</w:t>
      </w:r>
      <w:proofErr w:type="spellEnd"/>
      <w:r>
        <w:rPr>
          <w:sz w:val="12"/>
          <w:szCs w:val="12"/>
        </w:rPr>
        <w:t xml:space="preserve"> first introduced the legislation five years ago following deadly robberies at cash-only dispensaries.  Re-upping those safety concerns after another recent stretch of criminal activity at dispensaries, </w:t>
      </w:r>
      <w:proofErr w:type="spellStart"/>
      <w:r>
        <w:rPr>
          <w:sz w:val="12"/>
          <w:szCs w:val="12"/>
        </w:rPr>
        <w:t>Perlmutter</w:t>
      </w:r>
      <w:proofErr w:type="spellEnd"/>
      <w:r>
        <w:rPr>
          <w:sz w:val="12"/>
          <w:szCs w:val="12"/>
        </w:rPr>
        <w:t xml:space="preserve"> asked Treasury Secretary Janet Yellen to "put the muscle of the administration behind getting it passed." Yellen responded that she was in support of the bill, in an exchange first reported by Marijuana Moment. </w:t>
      </w:r>
    </w:p>
    <w:p w14:paraId="43B73901" w14:textId="77777777" w:rsidR="008007EB" w:rsidRDefault="008007EB" w:rsidP="008007EB">
      <w:pPr>
        <w:widowControl w:val="0"/>
      </w:pPr>
    </w:p>
    <w:p w14:paraId="6712C4C9" w14:textId="77777777" w:rsidR="008007EB" w:rsidRDefault="008007EB" w:rsidP="00644C30">
      <w:pPr>
        <w:pStyle w:val="Heading4"/>
      </w:pPr>
      <w:r>
        <w:t>Space policy causes immense partisan backlash that wrecks the delicate balance</w:t>
      </w:r>
    </w:p>
    <w:p w14:paraId="561442A9" w14:textId="77777777" w:rsidR="008007EB" w:rsidRDefault="008007EB" w:rsidP="008007EB">
      <w:pPr>
        <w:widowControl w:val="0"/>
      </w:pPr>
      <w:r>
        <w:rPr>
          <w:b/>
          <w:sz w:val="26"/>
          <w:szCs w:val="26"/>
        </w:rPr>
        <w:t>Dreier 16</w:t>
      </w:r>
      <w:r>
        <w:t xml:space="preserve"> [Casey Dreier, Chief Advocate &amp; Senior Space Policy Adviser for The Planetary Society, April 13, 2016. “Does Presidential Intervention Undermine Consensus for NASA?” https://www.planetary.org/blogs/casey-dreier/2016/0413-does-a-strong-president-help-or-hurt-consensus-on-NASA.html]</w:t>
      </w:r>
    </w:p>
    <w:p w14:paraId="624E3FF5" w14:textId="77777777" w:rsidR="008007EB" w:rsidRDefault="008007EB" w:rsidP="008007EB">
      <w:pPr>
        <w:widowControl w:val="0"/>
        <w:rPr>
          <w:highlight w:val="cyan"/>
          <w:u w:val="single"/>
        </w:rPr>
      </w:pPr>
      <w:r>
        <w:rPr>
          <w:sz w:val="16"/>
          <w:szCs w:val="16"/>
        </w:rPr>
        <w:t>To see how this happens, I recommend reading the book “</w:t>
      </w:r>
      <w:hyperlink r:id="rId24">
        <w:r>
          <w:rPr>
            <w:color w:val="1155CC"/>
            <w:u w:val="single"/>
          </w:rPr>
          <w:t>Beyond Ideology</w:t>
        </w:r>
      </w:hyperlink>
      <w:r>
        <w:rPr>
          <w:sz w:val="16"/>
          <w:szCs w:val="16"/>
        </w:rPr>
        <w:t xml:space="preserve">” by Frances Lee. The author’s larger premise is that issues having no intrinsic relation to stated party ideology have become increasingly polarized in recent years. This is a function of the </w:t>
      </w:r>
      <w:proofErr w:type="gramStart"/>
      <w:r>
        <w:rPr>
          <w:sz w:val="16"/>
          <w:szCs w:val="16"/>
        </w:rPr>
        <w:t>two party</w:t>
      </w:r>
      <w:proofErr w:type="gramEnd"/>
      <w:r>
        <w:rPr>
          <w:sz w:val="16"/>
          <w:szCs w:val="16"/>
        </w:rPr>
        <w:t xml:space="preserve"> nature of </w:t>
      </w:r>
      <w:r>
        <w:rPr>
          <w:highlight w:val="cyan"/>
          <w:u w:val="single"/>
        </w:rPr>
        <w:t>our political system</w:t>
      </w:r>
      <w:r>
        <w:rPr>
          <w:sz w:val="16"/>
          <w:szCs w:val="16"/>
        </w:rPr>
        <w:t xml:space="preserve">. </w:t>
      </w:r>
      <w:r>
        <w:rPr>
          <w:u w:val="single"/>
        </w:rPr>
        <w:t>If your party coalition wins, the other one loses. It</w:t>
      </w:r>
      <w:r>
        <w:rPr>
          <w:highlight w:val="cyan"/>
          <w:u w:val="single"/>
        </w:rPr>
        <w:t>’s zero-sum</w:t>
      </w:r>
      <w:r>
        <w:rPr>
          <w:sz w:val="16"/>
          <w:szCs w:val="16"/>
        </w:rPr>
        <w:t xml:space="preserve">. </w:t>
      </w:r>
      <w:r>
        <w:rPr>
          <w:highlight w:val="cyan"/>
          <w:u w:val="single"/>
        </w:rPr>
        <w:t xml:space="preserve">Your party can </w:t>
      </w:r>
      <w:r>
        <w:rPr>
          <w:u w:val="single"/>
        </w:rPr>
        <w:t>win in one of two ways: you can make a better pitch to voters by demonstrating the superiority of your agenda; or</w:t>
      </w:r>
      <w:r>
        <w:rPr>
          <w:sz w:val="16"/>
          <w:szCs w:val="16"/>
        </w:rPr>
        <w:t xml:space="preserve"> </w:t>
      </w:r>
      <w:r>
        <w:rPr>
          <w:u w:val="single"/>
        </w:rPr>
        <w:t xml:space="preserve">you can </w:t>
      </w:r>
      <w:r>
        <w:rPr>
          <w:highlight w:val="cyan"/>
          <w:u w:val="single"/>
        </w:rPr>
        <w:t>undermine and stymie the agenda</w:t>
      </w:r>
      <w:r>
        <w:rPr>
          <w:sz w:val="16"/>
          <w:szCs w:val="16"/>
          <w:highlight w:val="cyan"/>
        </w:rPr>
        <w:t xml:space="preserve"> </w:t>
      </w:r>
      <w:r>
        <w:rPr>
          <w:highlight w:val="cyan"/>
          <w:u w:val="single"/>
        </w:rPr>
        <w:t>of the opposition</w:t>
      </w:r>
      <w:r>
        <w:rPr>
          <w:u w:val="single"/>
        </w:rPr>
        <w:t xml:space="preserve"> party</w:t>
      </w:r>
      <w:r>
        <w:rPr>
          <w:sz w:val="16"/>
          <w:szCs w:val="16"/>
        </w:rPr>
        <w:t xml:space="preserve">, making them unpopular with voters, and pick up the seats that they lose. Since you’re the only other political party, you gain in either scenario. I’m not sure if you’ve noticed, but </w:t>
      </w:r>
      <w:r>
        <w:rPr>
          <w:highlight w:val="cyan"/>
          <w:u w:val="single"/>
        </w:rPr>
        <w:t>the</w:t>
      </w:r>
      <w:r>
        <w:rPr>
          <w:sz w:val="16"/>
          <w:szCs w:val="16"/>
          <w:highlight w:val="cyan"/>
        </w:rPr>
        <w:t xml:space="preserve"> “</w:t>
      </w:r>
      <w:r>
        <w:rPr>
          <w:highlight w:val="cyan"/>
          <w:u w:val="single"/>
        </w:rPr>
        <w:t xml:space="preserve">undermine </w:t>
      </w:r>
      <w:r>
        <w:rPr>
          <w:u w:val="single"/>
        </w:rPr>
        <w:t>and stymie</w:t>
      </w:r>
      <w:r>
        <w:rPr>
          <w:sz w:val="16"/>
          <w:szCs w:val="16"/>
        </w:rPr>
        <w:t xml:space="preserve">” </w:t>
      </w:r>
      <w:r>
        <w:rPr>
          <w:highlight w:val="cyan"/>
          <w:u w:val="single"/>
        </w:rPr>
        <w:t>approach has been popular</w:t>
      </w:r>
      <w:r>
        <w:rPr>
          <w:sz w:val="16"/>
          <w:szCs w:val="16"/>
        </w:rPr>
        <w:t xml:space="preserve"> </w:t>
      </w:r>
      <w:r>
        <w:rPr>
          <w:u w:val="single"/>
        </w:rPr>
        <w:t xml:space="preserve">for quite some time now </w:t>
      </w:r>
      <w:r>
        <w:rPr>
          <w:highlight w:val="cyan"/>
          <w:u w:val="single"/>
        </w:rPr>
        <w:t>in</w:t>
      </w:r>
      <w:r>
        <w:rPr>
          <w:u w:val="single"/>
        </w:rPr>
        <w:t xml:space="preserve"> the U.S. </w:t>
      </w:r>
      <w:r>
        <w:rPr>
          <w:highlight w:val="cyan"/>
          <w:u w:val="single"/>
        </w:rPr>
        <w:t>Congress</w:t>
      </w:r>
      <w:r>
        <w:rPr>
          <w:sz w:val="16"/>
          <w:szCs w:val="16"/>
        </w:rPr>
        <w:t xml:space="preserve">. Given this situation, </w:t>
      </w:r>
      <w:r>
        <w:rPr>
          <w:u w:val="single"/>
        </w:rPr>
        <w:t>the President and their policies naturally become the symbolic target of the opposition party</w:t>
      </w:r>
      <w:r>
        <w:rPr>
          <w:sz w:val="16"/>
          <w:szCs w:val="16"/>
        </w:rPr>
        <w:t xml:space="preserve">. </w:t>
      </w:r>
      <w:r>
        <w:rPr>
          <w:highlight w:val="cyan"/>
          <w:u w:val="single"/>
        </w:rPr>
        <w:t>Anything</w:t>
      </w:r>
      <w:r>
        <w:rPr>
          <w:sz w:val="16"/>
          <w:szCs w:val="16"/>
        </w:rPr>
        <w:t xml:space="preserve"> </w:t>
      </w:r>
      <w:r>
        <w:rPr>
          <w:highlight w:val="cyan"/>
          <w:u w:val="single"/>
        </w:rPr>
        <w:t>promoted by the Pre</w:t>
      </w:r>
      <w:r>
        <w:rPr>
          <w:u w:val="single"/>
        </w:rPr>
        <w:t xml:space="preserve">sident effectively </w:t>
      </w:r>
      <w:r>
        <w:rPr>
          <w:highlight w:val="cyan"/>
          <w:u w:val="single"/>
        </w:rPr>
        <w:t>induces</w:t>
      </w:r>
      <w:r>
        <w:rPr>
          <w:sz w:val="16"/>
          <w:szCs w:val="16"/>
          <w:highlight w:val="cyan"/>
        </w:rPr>
        <w:t xml:space="preserve"> </w:t>
      </w:r>
      <w:r>
        <w:rPr>
          <w:highlight w:val="cyan"/>
          <w:u w:val="single"/>
        </w:rPr>
        <w:t>opposition by association</w:t>
      </w:r>
      <w:r>
        <w:rPr>
          <w:sz w:val="16"/>
          <w:szCs w:val="16"/>
        </w:rPr>
        <w:t xml:space="preserve">. Lee demonstrates </w:t>
      </w:r>
      <w:r>
        <w:rPr>
          <w:u w:val="single"/>
        </w:rPr>
        <w:t>the magnitude of this induced polarization on various types of issues</w:t>
      </w:r>
      <w:r>
        <w:rPr>
          <w:sz w:val="16"/>
          <w:szCs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Pr>
          <w:highlight w:val="cyan"/>
          <w:u w:val="single"/>
        </w:rPr>
        <w:t>for</w:t>
      </w:r>
      <w:r>
        <w:rPr>
          <w:u w:val="single"/>
        </w:rPr>
        <w:t xml:space="preserve"> </w:t>
      </w:r>
      <w:r>
        <w:rPr>
          <w:highlight w:val="cyan"/>
          <w:u w:val="single"/>
        </w:rPr>
        <w:t>issues</w:t>
      </w:r>
      <w:r>
        <w:rPr>
          <w:u w:val="single"/>
        </w:rPr>
        <w:t xml:space="preserve"> that do not fit readily into a predefined political ideology—</w:t>
      </w:r>
      <w:r>
        <w:rPr>
          <w:highlight w:val="cyan"/>
          <w:u w:val="single"/>
        </w:rPr>
        <w:t>like space</w:t>
      </w:r>
      <w:r>
        <w:rPr>
          <w:sz w:val="16"/>
          <w:szCs w:val="16"/>
        </w:rPr>
        <w:t>—</w:t>
      </w:r>
      <w:r>
        <w:rPr>
          <w:u w:val="single"/>
        </w:rPr>
        <w:t xml:space="preserve">the induced </w:t>
      </w:r>
      <w:r>
        <w:rPr>
          <w:highlight w:val="cyan"/>
          <w:u w:val="single"/>
        </w:rPr>
        <w:t xml:space="preserve">polarization </w:t>
      </w:r>
      <w:r>
        <w:rPr>
          <w:u w:val="single"/>
        </w:rPr>
        <w:t xml:space="preserve">by the President can be </w:t>
      </w:r>
      <w:r>
        <w:rPr>
          <w:highlight w:val="cyan"/>
          <w:u w:val="single"/>
        </w:rPr>
        <w:t>significant</w:t>
      </w:r>
      <w:r>
        <w:rPr>
          <w:sz w:val="16"/>
          <w:szCs w:val="16"/>
        </w:rPr>
        <w:t xml:space="preserve">. In fact, Lee showed that </w:t>
      </w:r>
      <w:r>
        <w:rPr>
          <w:u w:val="single"/>
        </w:rPr>
        <w:t>space</w:t>
      </w:r>
      <w:r>
        <w:rPr>
          <w:sz w:val="16"/>
          <w:szCs w:val="16"/>
        </w:rPr>
        <w:t xml:space="preserve">, science, and technology issues </w:t>
      </w:r>
      <w:r>
        <w:rPr>
          <w:u w:val="single"/>
        </w:rPr>
        <w:t>incur the greatest increase in partisanship</w:t>
      </w:r>
      <w:r>
        <w:rPr>
          <w:sz w:val="16"/>
          <w:szCs w:val="16"/>
        </w:rPr>
        <w:t xml:space="preserve"> </w:t>
      </w:r>
      <w:r>
        <w:rPr>
          <w:u w:val="single"/>
        </w:rPr>
        <w:t>based on their inclusion in the Presidential agenda</w:t>
      </w:r>
      <w:r>
        <w:rPr>
          <w:sz w:val="16"/>
          <w:szCs w:val="16"/>
        </w:rPr>
        <w:t xml:space="preserve">. </w:t>
      </w:r>
      <w:r>
        <w:rPr>
          <w:u w:val="single"/>
        </w:rPr>
        <w:t>One need only look to at the responses by political operatives of the opposing party to the strong human spaceflight proposals by</w:t>
      </w:r>
      <w:hyperlink r:id="rId25">
        <w:r>
          <w:rPr>
            <w:u w:val="single"/>
          </w:rPr>
          <w:t xml:space="preserve"> </w:t>
        </w:r>
      </w:hyperlink>
      <w:hyperlink r:id="rId26">
        <w:r>
          <w:rPr>
            <w:color w:val="1155CC"/>
            <w:u w:val="single"/>
          </w:rPr>
          <w:t>Barack Obama in 2010</w:t>
        </w:r>
      </w:hyperlink>
      <w:r>
        <w:rPr>
          <w:u w:val="single"/>
        </w:rPr>
        <w:t>,</w:t>
      </w:r>
      <w:hyperlink r:id="rId27" w:anchor=".Vw3UMRMrKHo">
        <w:r>
          <w:rPr>
            <w:u w:val="single"/>
          </w:rPr>
          <w:t xml:space="preserve"> </w:t>
        </w:r>
      </w:hyperlink>
      <w:hyperlink r:id="rId28" w:anchor=".Vw3UMRMrKHo">
        <w:r>
          <w:rPr>
            <w:color w:val="1155CC"/>
            <w:u w:val="single"/>
          </w:rPr>
          <w:t>George W. Bush in 2004</w:t>
        </w:r>
      </w:hyperlink>
      <w:r>
        <w:rPr>
          <w:u w:val="single"/>
        </w:rPr>
        <w:t>, and</w:t>
      </w:r>
      <w:hyperlink r:id="rId29">
        <w:r>
          <w:rPr>
            <w:u w:val="single"/>
          </w:rPr>
          <w:t xml:space="preserve"> </w:t>
        </w:r>
      </w:hyperlink>
      <w:hyperlink r:id="rId30">
        <w:r>
          <w:rPr>
            <w:color w:val="1155CC"/>
            <w:u w:val="single"/>
          </w:rPr>
          <w:t>George H.W. Bush in 1989</w:t>
        </w:r>
      </w:hyperlink>
      <w:r>
        <w:rPr>
          <w:u w:val="single"/>
        </w:rPr>
        <w:t xml:space="preserve"> to see this reflected in recent history</w:t>
      </w:r>
      <w:r>
        <w:rPr>
          <w:sz w:val="16"/>
          <w:szCs w:val="16"/>
        </w:rPr>
        <w:t xml:space="preserve">. </w:t>
      </w:r>
      <w:r>
        <w:rPr>
          <w:u w:val="single"/>
        </w:rPr>
        <w:t>This isn’t to say that Presidents can’t</w:t>
      </w:r>
      <w:r>
        <w:rPr>
          <w:sz w:val="16"/>
          <w:szCs w:val="16"/>
        </w:rPr>
        <w:t xml:space="preserve"> have a significant </w:t>
      </w:r>
      <w:r>
        <w:rPr>
          <w:u w:val="single"/>
        </w:rPr>
        <w:t>impact</w:t>
      </w:r>
      <w:r>
        <w:rPr>
          <w:sz w:val="16"/>
          <w:szCs w:val="16"/>
        </w:rPr>
        <w:t xml:space="preserve"> on </w:t>
      </w:r>
      <w:r>
        <w:rPr>
          <w:u w:val="single"/>
        </w:rPr>
        <w:t>the space program</w:t>
      </w:r>
      <w:r>
        <w:rPr>
          <w:sz w:val="16"/>
          <w:szCs w:val="16"/>
        </w:rPr>
        <w:t xml:space="preserve">. </w:t>
      </w:r>
      <w:proofErr w:type="gramStart"/>
      <w:r>
        <w:rPr>
          <w:u w:val="single"/>
        </w:rPr>
        <w:t>Clearly</w:t>
      </w:r>
      <w:proofErr w:type="gramEnd"/>
      <w:r>
        <w:rPr>
          <w:u w:val="single"/>
        </w:rPr>
        <w:t xml:space="preserve"> they can</w:t>
      </w:r>
      <w:r>
        <w:rPr>
          <w:sz w:val="16"/>
          <w:szCs w:val="16"/>
        </w:rPr>
        <w:t xml:space="preserve">. </w:t>
      </w:r>
      <w:r>
        <w:rPr>
          <w:u w:val="single"/>
        </w:rPr>
        <w:t>But the broad consensus needed for stability after their departure from office may be undermined by the very priority they gave it during their tenure</w:t>
      </w:r>
      <w:r>
        <w:rPr>
          <w:sz w:val="16"/>
          <w:szCs w:val="16"/>
        </w:rPr>
        <w:t xml:space="preserve">. It what amounts to a mixed blessing for NASA, </w:t>
      </w:r>
      <w:r>
        <w:rPr>
          <w:u w:val="single"/>
        </w:rPr>
        <w:t>the U.S. space program does have</w:t>
      </w:r>
      <w:r>
        <w:rPr>
          <w:sz w:val="16"/>
          <w:szCs w:val="16"/>
        </w:rPr>
        <w:t xml:space="preserve"> </w:t>
      </w:r>
      <w:r>
        <w:rPr>
          <w:u w:val="single"/>
        </w:rPr>
        <w:t>a</w:t>
      </w:r>
      <w:r>
        <w:rPr>
          <w:sz w:val="16"/>
          <w:szCs w:val="16"/>
        </w:rPr>
        <w:t xml:space="preserve">n unusually </w:t>
      </w:r>
      <w:r>
        <w:rPr>
          <w:u w:val="single"/>
        </w:rPr>
        <w:t>strong</w:t>
      </w:r>
      <w:r>
        <w:rPr>
          <w:sz w:val="16"/>
          <w:szCs w:val="16"/>
        </w:rPr>
        <w:t xml:space="preserve"> </w:t>
      </w:r>
      <w:r>
        <w:rPr>
          <w:u w:val="single"/>
        </w:rPr>
        <w:t>bipartisan group</w:t>
      </w:r>
      <w:r>
        <w:rPr>
          <w:sz w:val="16"/>
          <w:szCs w:val="16"/>
        </w:rPr>
        <w:t xml:space="preserve"> </w:t>
      </w:r>
      <w:r>
        <w:rPr>
          <w:u w:val="single"/>
        </w:rPr>
        <w:t xml:space="preserve">of politicians who </w:t>
      </w:r>
      <w:r>
        <w:rPr>
          <w:sz w:val="16"/>
          <w:szCs w:val="16"/>
        </w:rPr>
        <w:t xml:space="preserve">support the program due to NASA centers in a variety of states throughout the union. Berger notes this throughout his article, and it does, in a way, act as force that is resistant to change for good and bad. This </w:t>
      </w:r>
      <w:r>
        <w:rPr>
          <w:u w:val="single"/>
        </w:rPr>
        <w:t>mitigates somewhat</w:t>
      </w:r>
      <w:r>
        <w:rPr>
          <w:sz w:val="16"/>
          <w:szCs w:val="16"/>
        </w:rPr>
        <w:t xml:space="preserve"> the </w:t>
      </w:r>
      <w:r>
        <w:rPr>
          <w:u w:val="single"/>
        </w:rPr>
        <w:t>pure polarization</w:t>
      </w:r>
      <w:r>
        <w:rPr>
          <w:sz w:val="16"/>
          <w:szCs w:val="16"/>
        </w:rPr>
        <w:t xml:space="preserve"> seen </w:t>
      </w:r>
      <w:r>
        <w:rPr>
          <w:u w:val="single"/>
        </w:rPr>
        <w:t>on</w:t>
      </w:r>
      <w:r>
        <w:rPr>
          <w:sz w:val="16"/>
          <w:szCs w:val="16"/>
        </w:rPr>
        <w:t xml:space="preserve"> other </w:t>
      </w:r>
      <w:r>
        <w:rPr>
          <w:u w:val="single"/>
        </w:rPr>
        <w:t>science</w:t>
      </w:r>
      <w:r>
        <w:rPr>
          <w:sz w:val="16"/>
          <w:szCs w:val="16"/>
        </w:rPr>
        <w:t xml:space="preserve"> and technology </w:t>
      </w:r>
      <w:r>
        <w:rPr>
          <w:u w:val="single"/>
        </w:rPr>
        <w:t>issues</w:t>
      </w:r>
      <w:r>
        <w:rPr>
          <w:sz w:val="16"/>
          <w:szCs w:val="16"/>
        </w:rPr>
        <w:t xml:space="preserve">. </w:t>
      </w:r>
      <w:r>
        <w:rPr>
          <w:u w:val="single"/>
        </w:rPr>
        <w:t>But</w:t>
      </w:r>
      <w:r>
        <w:rPr>
          <w:sz w:val="16"/>
          <w:szCs w:val="16"/>
        </w:rPr>
        <w:t xml:space="preserve"> for a Journey to Mars—</w:t>
      </w:r>
      <w:r>
        <w:rPr>
          <w:highlight w:val="cyan"/>
          <w:u w:val="single"/>
        </w:rPr>
        <w:t>a major effort</w:t>
      </w:r>
      <w:r>
        <w:rPr>
          <w:sz w:val="16"/>
          <w:szCs w:val="16"/>
        </w:rPr>
        <w:t xml:space="preserve"> </w:t>
      </w:r>
      <w:r>
        <w:rPr>
          <w:highlight w:val="cyan"/>
          <w:u w:val="single"/>
        </w:rPr>
        <w:t xml:space="preserve">that </w:t>
      </w:r>
      <w:r>
        <w:rPr>
          <w:u w:val="single"/>
        </w:rPr>
        <w:t>would</w:t>
      </w:r>
      <w:r>
        <w:rPr>
          <w:sz w:val="16"/>
          <w:szCs w:val="16"/>
        </w:rPr>
        <w:t xml:space="preserve">, at best, </w:t>
      </w:r>
      <w:r>
        <w:rPr>
          <w:highlight w:val="cyan"/>
          <w:u w:val="single"/>
        </w:rPr>
        <w:t>require</w:t>
      </w:r>
      <w:r>
        <w:rPr>
          <w:sz w:val="16"/>
          <w:szCs w:val="16"/>
        </w:rPr>
        <w:t xml:space="preserve"> </w:t>
      </w:r>
      <w:r>
        <w:rPr>
          <w:highlight w:val="cyan"/>
          <w:u w:val="single"/>
        </w:rPr>
        <w:t xml:space="preserve">stability </w:t>
      </w:r>
      <w:r>
        <w:rPr>
          <w:u w:val="single"/>
        </w:rPr>
        <w:t>and significant funding</w:t>
      </w:r>
      <w:r>
        <w:rPr>
          <w:sz w:val="16"/>
          <w:szCs w:val="16"/>
        </w:rPr>
        <w:t xml:space="preserve"> </w:t>
      </w:r>
      <w:r>
        <w:rPr>
          <w:highlight w:val="cyan"/>
          <w:u w:val="single"/>
        </w:rPr>
        <w:t xml:space="preserve">over many </w:t>
      </w:r>
      <w:r>
        <w:rPr>
          <w:u w:val="single"/>
        </w:rPr>
        <w:t xml:space="preserve">Presidential </w:t>
      </w:r>
      <w:r>
        <w:rPr>
          <w:highlight w:val="cyan"/>
          <w:u w:val="single"/>
        </w:rPr>
        <w:t>admini</w:t>
      </w:r>
      <w:r>
        <w:rPr>
          <w:u w:val="single"/>
        </w:rPr>
        <w:t>stration</w:t>
      </w:r>
      <w:r>
        <w:rPr>
          <w:highlight w:val="cyan"/>
          <w:u w:val="single"/>
        </w:rPr>
        <w:t>s</w:t>
      </w:r>
      <w:r>
        <w:rPr>
          <w:sz w:val="16"/>
          <w:szCs w:val="16"/>
        </w:rPr>
        <w:t>—</w:t>
      </w:r>
      <w:r>
        <w:rPr>
          <w:u w:val="single"/>
        </w:rPr>
        <w:t xml:space="preserve">that </w:t>
      </w:r>
      <w:r>
        <w:rPr>
          <w:highlight w:val="cyan"/>
          <w:u w:val="single"/>
        </w:rPr>
        <w:t>may not be enough</w:t>
      </w:r>
      <w:r>
        <w:rPr>
          <w:sz w:val="16"/>
          <w:szCs w:val="16"/>
        </w:rPr>
        <w:t xml:space="preserve">. Perhaps </w:t>
      </w:r>
      <w:r>
        <w:rPr>
          <w:highlight w:val="cyan"/>
          <w:u w:val="single"/>
        </w:rPr>
        <w:t>the solution is for the</w:t>
      </w:r>
      <w:r>
        <w:rPr>
          <w:sz w:val="16"/>
          <w:szCs w:val="16"/>
        </w:rPr>
        <w:t xml:space="preserve"> next </w:t>
      </w:r>
      <w:r>
        <w:rPr>
          <w:highlight w:val="cyan"/>
          <w:u w:val="single"/>
        </w:rPr>
        <w:t>President to m</w:t>
      </w:r>
      <w:r>
        <w:rPr>
          <w:u w:val="single"/>
        </w:rPr>
        <w:t>aintain a light touch on space</w:t>
      </w:r>
      <w:r>
        <w:rPr>
          <w:sz w:val="16"/>
          <w:szCs w:val="16"/>
        </w:rPr>
        <w:t xml:space="preserve">. Maybe </w:t>
      </w:r>
      <w:r>
        <w:rPr>
          <w:u w:val="single"/>
        </w:rPr>
        <w:t>they should speak softly</w:t>
      </w:r>
      <w:r>
        <w:rPr>
          <w:sz w:val="16"/>
          <w:szCs w:val="16"/>
        </w:rPr>
        <w:t xml:space="preserve"> </w:t>
      </w:r>
      <w:r>
        <w:rPr>
          <w:u w:val="single"/>
        </w:rPr>
        <w:t>through the budget process</w:t>
      </w:r>
      <w:r>
        <w:rPr>
          <w:sz w:val="16"/>
          <w:szCs w:val="16"/>
        </w:rPr>
        <w:t xml:space="preserve">, </w:t>
      </w:r>
      <w:r>
        <w:rPr>
          <w:u w:val="single"/>
        </w:rPr>
        <w:t xml:space="preserve">and </w:t>
      </w:r>
      <w:r>
        <w:rPr>
          <w:highlight w:val="cyan"/>
          <w:u w:val="single"/>
        </w:rPr>
        <w:t xml:space="preserve">avoid the </w:t>
      </w:r>
      <w:proofErr w:type="spellStart"/>
      <w:r>
        <w:rPr>
          <w:highlight w:val="cyan"/>
          <w:u w:val="single"/>
        </w:rPr>
        <w:t>Kennedyesque</w:t>
      </w:r>
      <w:proofErr w:type="spellEnd"/>
      <w:r>
        <w:rPr>
          <w:highlight w:val="cyan"/>
          <w:u w:val="single"/>
        </w:rPr>
        <w:t xml:space="preserve"> speeches</w:t>
      </w:r>
      <w:r>
        <w:rPr>
          <w:sz w:val="16"/>
          <w:szCs w:val="16"/>
        </w:rPr>
        <w:t xml:space="preserve"> and declarations </w:t>
      </w:r>
      <w:r>
        <w:rPr>
          <w:u w:val="single"/>
        </w:rPr>
        <w:t xml:space="preserve">to Congress </w:t>
      </w:r>
      <w:r>
        <w:rPr>
          <w:highlight w:val="cyan"/>
          <w:u w:val="single"/>
        </w:rPr>
        <w:t>that induce</w:t>
      </w:r>
      <w:r>
        <w:rPr>
          <w:u w:val="single"/>
        </w:rPr>
        <w:t xml:space="preserve"> the types of </w:t>
      </w:r>
      <w:r>
        <w:rPr>
          <w:highlight w:val="cyan"/>
          <w:u w:val="single"/>
        </w:rPr>
        <w:t xml:space="preserve">partisanship we </w:t>
      </w:r>
      <w:r>
        <w:rPr>
          <w:u w:val="single"/>
        </w:rPr>
        <w:t xml:space="preserve">so dearly </w:t>
      </w:r>
      <w:r>
        <w:rPr>
          <w:highlight w:val="cyan"/>
          <w:u w:val="single"/>
        </w:rPr>
        <w:t>need to avoid.</w:t>
      </w:r>
    </w:p>
    <w:p w14:paraId="6EF88FCA" w14:textId="77777777" w:rsidR="008007EB" w:rsidRDefault="008007EB" w:rsidP="008007EB">
      <w:pPr>
        <w:widowControl w:val="0"/>
      </w:pPr>
    </w:p>
    <w:p w14:paraId="50B126E7" w14:textId="77777777" w:rsidR="008007EB" w:rsidRDefault="008007EB" w:rsidP="00644C30">
      <w:pPr>
        <w:pStyle w:val="Heading4"/>
      </w:pPr>
      <w:r>
        <w:t>SAFE solves capital investment in cannabis</w:t>
      </w:r>
    </w:p>
    <w:p w14:paraId="372E42C3" w14:textId="77777777" w:rsidR="008007EB" w:rsidRDefault="008007EB" w:rsidP="008007EB">
      <w:pPr>
        <w:widowControl w:val="0"/>
      </w:pPr>
      <w:proofErr w:type="spellStart"/>
      <w:r>
        <w:rPr>
          <w:b/>
          <w:sz w:val="26"/>
          <w:szCs w:val="26"/>
        </w:rPr>
        <w:t>Jergler</w:t>
      </w:r>
      <w:proofErr w:type="spellEnd"/>
      <w:r>
        <w:rPr>
          <w:b/>
          <w:sz w:val="26"/>
          <w:szCs w:val="26"/>
        </w:rPr>
        <w:t xml:space="preserve"> 20</w:t>
      </w:r>
      <w:r>
        <w:t xml:space="preserve"> --- Don </w:t>
      </w:r>
      <w:proofErr w:type="spellStart"/>
      <w:r>
        <w:t>Jergler</w:t>
      </w:r>
      <w:proofErr w:type="spellEnd"/>
      <w:r>
        <w:t>, Insurance Journal, “SAFE Banking in Stimulus Could Put Cannabis Industry on Steroids” May 14, 2020,</w:t>
      </w:r>
      <w:hyperlink r:id="rId31">
        <w:r>
          <w:t xml:space="preserve"> </w:t>
        </w:r>
      </w:hyperlink>
      <w:hyperlink r:id="rId32">
        <w:r>
          <w:rPr>
            <w:color w:val="1155CC"/>
          </w:rPr>
          <w:t>https://www.insurancejournal.com/news/west/2020/05/14/568608.htm</w:t>
        </w:r>
      </w:hyperlink>
      <w:r>
        <w:t xml:space="preserve"> (BJN)</w:t>
      </w:r>
    </w:p>
    <w:p w14:paraId="04C3FA53" w14:textId="77777777" w:rsidR="008007EB" w:rsidRDefault="008007EB" w:rsidP="008007EB">
      <w:pPr>
        <w:widowControl w:val="0"/>
        <w:rPr>
          <w:sz w:val="16"/>
          <w:szCs w:val="16"/>
        </w:rPr>
      </w:pPr>
      <w:r>
        <w:rPr>
          <w:highlight w:val="yellow"/>
          <w:u w:val="single"/>
        </w:rPr>
        <w:t>A</w:t>
      </w:r>
      <w:r>
        <w:rPr>
          <w:u w:val="single"/>
        </w:rPr>
        <w:t xml:space="preserve"> big and </w:t>
      </w:r>
      <w:r>
        <w:rPr>
          <w:highlight w:val="yellow"/>
          <w:u w:val="single"/>
        </w:rPr>
        <w:t>long-awaited boost for cannabis</w:t>
      </w:r>
      <w:r>
        <w:rPr>
          <w:sz w:val="16"/>
          <w:szCs w:val="16"/>
        </w:rPr>
        <w:t xml:space="preserve"> – and those who offer financial products to cannabis businesses – </w:t>
      </w:r>
      <w:r>
        <w:rPr>
          <w:u w:val="single"/>
        </w:rPr>
        <w:t>now in the hands of Congress may not only help usher the industry through the coming pandemic-ridden economic slump</w:t>
      </w:r>
      <w:r>
        <w:rPr>
          <w:sz w:val="16"/>
          <w:szCs w:val="16"/>
        </w:rPr>
        <w:t xml:space="preserve">, </w:t>
      </w:r>
      <w:r>
        <w:rPr>
          <w:u w:val="single"/>
        </w:rPr>
        <w:t xml:space="preserve">it </w:t>
      </w:r>
      <w:r>
        <w:rPr>
          <w:highlight w:val="yellow"/>
          <w:u w:val="single"/>
        </w:rPr>
        <w:t>could</w:t>
      </w:r>
      <w:r>
        <w:rPr>
          <w:u w:val="single"/>
        </w:rPr>
        <w:t xml:space="preserve"> have an impact akin to </w:t>
      </w:r>
      <w:r>
        <w:rPr>
          <w:highlight w:val="yellow"/>
          <w:u w:val="single"/>
        </w:rPr>
        <w:t>put</w:t>
      </w:r>
      <w:r>
        <w:rPr>
          <w:u w:val="single"/>
        </w:rPr>
        <w:t xml:space="preserve">ting </w:t>
      </w:r>
      <w:r>
        <w:rPr>
          <w:highlight w:val="yellow"/>
          <w:u w:val="single"/>
        </w:rPr>
        <w:t>the sector on steroids</w:t>
      </w:r>
      <w:r>
        <w:rPr>
          <w:u w:val="single"/>
        </w:rPr>
        <w:t xml:space="preserve">. </w:t>
      </w:r>
      <w:r>
        <w:rPr>
          <w:sz w:val="16"/>
          <w:szCs w:val="16"/>
        </w:rPr>
        <w:t xml:space="preserve">The leadership of the U.S. House has included wording from the </w:t>
      </w:r>
      <w:r>
        <w:rPr>
          <w:highlight w:val="yellow"/>
          <w:u w:val="single"/>
        </w:rPr>
        <w:t>SAFE</w:t>
      </w:r>
      <w:r>
        <w:rPr>
          <w:u w:val="single"/>
        </w:rPr>
        <w:t xml:space="preserve"> Banking </w:t>
      </w:r>
      <w:r>
        <w:rPr>
          <w:highlight w:val="yellow"/>
          <w:u w:val="single"/>
        </w:rPr>
        <w:t>Act</w:t>
      </w:r>
      <w:r>
        <w:rPr>
          <w:sz w:val="16"/>
          <w:szCs w:val="16"/>
        </w:rPr>
        <w:t xml:space="preserve"> in the latest proposed coronavirus economic relief package. A House vote on the COVID-19 package, a relief bill with a potential $3 trillion price tag that is being met with considerable political headwind, is expected as early as Friday. The proposed Health and Economic Recovery Omnibus Emergency Solutions Act, or the HEROES Act, includes more stimulus checks, moratoriums on evictions, pandemic pay for essential workers, and SAFE Banking provisions. The SAFE Banking bill had bipartisan momentum in the House until it stalled in committee last fall. If the SAFE Banking language remains the relief bill, and that bill is passed, it </w:t>
      </w:r>
      <w:r>
        <w:rPr>
          <w:highlight w:val="yellow"/>
          <w:u w:val="single"/>
        </w:rPr>
        <w:t>will pave the way for</w:t>
      </w:r>
      <w:r>
        <w:rPr>
          <w:u w:val="single"/>
        </w:rPr>
        <w:t xml:space="preserve"> several </w:t>
      </w:r>
      <w:r>
        <w:rPr>
          <w:highlight w:val="yellow"/>
          <w:u w:val="single"/>
        </w:rPr>
        <w:t>large commercial carriers to get right into the</w:t>
      </w:r>
      <w:r>
        <w:rPr>
          <w:u w:val="single"/>
        </w:rPr>
        <w:t xml:space="preserve"> cannabis </w:t>
      </w:r>
      <w:r>
        <w:rPr>
          <w:highlight w:val="yellow"/>
          <w:u w:val="single"/>
        </w:rPr>
        <w:t>market</w:t>
      </w:r>
      <w:r>
        <w:rPr>
          <w:u w:val="single"/>
        </w:rPr>
        <w:t xml:space="preserve">, as well as </w:t>
      </w:r>
      <w:r>
        <w:rPr>
          <w:highlight w:val="yellow"/>
          <w:u w:val="single"/>
        </w:rPr>
        <w:t>reinvigorate reinsurance</w:t>
      </w:r>
      <w:r>
        <w:rPr>
          <w:u w:val="single"/>
        </w:rPr>
        <w:t xml:space="preserve"> </w:t>
      </w:r>
      <w:r>
        <w:rPr>
          <w:highlight w:val="yellow"/>
          <w:u w:val="single"/>
        </w:rPr>
        <w:t>interest</w:t>
      </w:r>
      <w:r>
        <w:rPr>
          <w:sz w:val="16"/>
          <w:szCs w:val="16"/>
          <w:highlight w:val="yellow"/>
        </w:rPr>
        <w:t xml:space="preserve">, </w:t>
      </w:r>
      <w:r>
        <w:rPr>
          <w:highlight w:val="yellow"/>
          <w:u w:val="single"/>
        </w:rPr>
        <w:t>enable much-needed banking</w:t>
      </w:r>
      <w:r>
        <w:rPr>
          <w:u w:val="single"/>
        </w:rPr>
        <w:t xml:space="preserve"> services, </w:t>
      </w:r>
      <w:r>
        <w:rPr>
          <w:highlight w:val="yellow"/>
          <w:u w:val="single"/>
        </w:rPr>
        <w:t>and</w:t>
      </w:r>
      <w:r>
        <w:rPr>
          <w:u w:val="single"/>
        </w:rPr>
        <w:t xml:space="preserve"> bring in more </w:t>
      </w:r>
      <w:r>
        <w:rPr>
          <w:highlight w:val="yellow"/>
          <w:u w:val="single"/>
        </w:rPr>
        <w:t>capital</w:t>
      </w:r>
      <w:r>
        <w:rPr>
          <w:sz w:val="16"/>
          <w:szCs w:val="16"/>
        </w:rPr>
        <w:t xml:space="preserve">, said Ian Stewart, a partner in Wilson </w:t>
      </w:r>
      <w:proofErr w:type="spellStart"/>
      <w:r>
        <w:rPr>
          <w:sz w:val="16"/>
          <w:szCs w:val="16"/>
        </w:rPr>
        <w:t>Elser</w:t>
      </w:r>
      <w:proofErr w:type="spellEnd"/>
      <w:r>
        <w:rPr>
          <w:sz w:val="16"/>
          <w:szCs w:val="16"/>
        </w:rPr>
        <w:t xml:space="preserve"> Moskowitz Edelman &amp; Dicker LLP. “If it stays in there, it will put the cannabis industry on steroids,” Stewart said.</w:t>
      </w:r>
    </w:p>
    <w:p w14:paraId="6D670091" w14:textId="77777777" w:rsidR="008007EB" w:rsidRDefault="008007EB" w:rsidP="008007EB">
      <w:pPr>
        <w:widowControl w:val="0"/>
      </w:pPr>
    </w:p>
    <w:p w14:paraId="238DA048" w14:textId="77777777" w:rsidR="008007EB" w:rsidRDefault="008007EB" w:rsidP="00644C30">
      <w:pPr>
        <w:pStyle w:val="Heading4"/>
      </w:pPr>
      <w:r>
        <w:t>That’s key to ag tech innovation and food security</w:t>
      </w:r>
    </w:p>
    <w:p w14:paraId="0B4AA953" w14:textId="77777777" w:rsidR="008007EB" w:rsidRDefault="008007EB" w:rsidP="008007EB">
      <w:r>
        <w:rPr>
          <w:b/>
          <w:sz w:val="26"/>
          <w:szCs w:val="26"/>
        </w:rPr>
        <w:t>Yamazaki 17</w:t>
      </w:r>
      <w:r>
        <w:t xml:space="preserve"> Kevin Yamazaki (founder and CEO of </w:t>
      </w:r>
      <w:hyperlink r:id="rId33">
        <w:proofErr w:type="spellStart"/>
        <w:r>
          <w:t>Sidebench</w:t>
        </w:r>
        <w:proofErr w:type="spellEnd"/>
      </w:hyperlink>
      <w:r>
        <w:t>, a leading digital product and venture studio that creates custom software and apps), 3-27-2017, "High Tech: How Marijuana Legalization Breeds Innovation," Observer, https://observer.com/2017/03/high-tech-how-marijuana-legalization-breeds-innovation/, SJBE</w:t>
      </w:r>
    </w:p>
    <w:p w14:paraId="4A4E8D59" w14:textId="77777777" w:rsidR="008007EB" w:rsidRDefault="008007EB" w:rsidP="008007EB">
      <w:pPr>
        <w:rPr>
          <w:u w:val="single"/>
        </w:rPr>
      </w:pPr>
      <w:r>
        <w:rPr>
          <w:u w:val="single"/>
        </w:rPr>
        <w:t>With the competition blazing and increased legalization on the horizon, we can expect to see the weed market become a hotbed for tech innovations</w:t>
      </w:r>
      <w:r>
        <w:rPr>
          <w:sz w:val="16"/>
          <w:szCs w:val="16"/>
        </w:rPr>
        <w:t xml:space="preserve">. Forecasts indicate that revenue in the U.S. from medical marijuana alone will reach at least </w:t>
      </w:r>
      <w:hyperlink r:id="rId34">
        <w:r>
          <w:rPr>
            <w:sz w:val="16"/>
            <w:szCs w:val="16"/>
          </w:rPr>
          <w:t>$10.8 billion by 2018</w:t>
        </w:r>
      </w:hyperlink>
      <w:r>
        <w:rPr>
          <w:sz w:val="16"/>
          <w:szCs w:val="16"/>
        </w:rPr>
        <w:t xml:space="preserve">. </w:t>
      </w:r>
      <w:r>
        <w:rPr>
          <w:u w:val="single"/>
        </w:rPr>
        <w:t xml:space="preserve">When states expand to allow recreational use, this number will surely increase. </w:t>
      </w:r>
      <w:r>
        <w:rPr>
          <w:highlight w:val="cyan"/>
          <w:u w:val="single"/>
        </w:rPr>
        <w:t>As investors become more comfortable</w:t>
      </w:r>
      <w:r>
        <w:rPr>
          <w:u w:val="single"/>
        </w:rPr>
        <w:t xml:space="preserve"> deploying capital around cannabis, </w:t>
      </w:r>
      <w:r>
        <w:rPr>
          <w:highlight w:val="cyan"/>
          <w:u w:val="single"/>
        </w:rPr>
        <w:t>tech will revolutionize the marijuana ecosystem</w:t>
      </w:r>
      <w:r>
        <w:rPr>
          <w:u w:val="single"/>
        </w:rPr>
        <w:t xml:space="preserve"> for producers, distributors, and consumers alike.</w:t>
      </w:r>
      <w:r>
        <w:rPr>
          <w:sz w:val="16"/>
          <w:szCs w:val="16"/>
        </w:rPr>
        <w:t xml:space="preserve"> The future of marijuana innovation </w:t>
      </w:r>
      <w:proofErr w:type="spellStart"/>
      <w:r>
        <w:rPr>
          <w:sz w:val="16"/>
          <w:szCs w:val="16"/>
        </w:rPr>
        <w:t>Innovation</w:t>
      </w:r>
      <w:proofErr w:type="spellEnd"/>
      <w:r>
        <w:rPr>
          <w:sz w:val="16"/>
          <w:szCs w:val="16"/>
        </w:rPr>
        <w:t xml:space="preserve"> has begun to outpace legalization as tech organizations make groundbreaking strides in researching and developing applications for marijuana. For example, </w:t>
      </w:r>
      <w:hyperlink r:id="rId35">
        <w:proofErr w:type="spellStart"/>
        <w:r>
          <w:rPr>
            <w:sz w:val="16"/>
            <w:szCs w:val="16"/>
          </w:rPr>
          <w:t>Kalytera</w:t>
        </w:r>
        <w:proofErr w:type="spellEnd"/>
      </w:hyperlink>
      <w:r>
        <w:rPr>
          <w:sz w:val="16"/>
          <w:szCs w:val="16"/>
        </w:rPr>
        <w:t xml:space="preserve"> is exploring how </w:t>
      </w:r>
      <w:proofErr w:type="spellStart"/>
      <w:r>
        <w:rPr>
          <w:sz w:val="16"/>
          <w:szCs w:val="16"/>
        </w:rPr>
        <w:t>cannabidiol</w:t>
      </w:r>
      <w:proofErr w:type="spellEnd"/>
      <w:r>
        <w:rPr>
          <w:sz w:val="16"/>
          <w:szCs w:val="16"/>
        </w:rPr>
        <w:t xml:space="preserve"> — a non-psychoactive cannabinoid with </w:t>
      </w:r>
      <w:proofErr w:type="gramStart"/>
      <w:r>
        <w:rPr>
          <w:sz w:val="16"/>
          <w:szCs w:val="16"/>
        </w:rPr>
        <w:t>a number of</w:t>
      </w:r>
      <w:proofErr w:type="gramEnd"/>
      <w:r>
        <w:rPr>
          <w:sz w:val="16"/>
          <w:szCs w:val="16"/>
        </w:rPr>
        <w:t xml:space="preserve"> potential medical applications — can be used to target diseases such as obesity and osteoporosis. The findings of such research could transform how people cope with chronic illness and pain. Companies are also experimenting with improvements in </w:t>
      </w:r>
      <w:hyperlink r:id="rId36">
        <w:r>
          <w:rPr>
            <w:sz w:val="16"/>
            <w:szCs w:val="16"/>
          </w:rPr>
          <w:t>weed-growing processes</w:t>
        </w:r>
      </w:hyperlink>
      <w:r>
        <w:rPr>
          <w:sz w:val="16"/>
          <w:szCs w:val="16"/>
        </w:rPr>
        <w:t xml:space="preserve">. Cannabis is a finicky crop, so the ability to fine-tune growing processes could generate products far superior to today’s. </w:t>
      </w:r>
      <w:r>
        <w:rPr>
          <w:u w:val="single"/>
        </w:rPr>
        <w:t xml:space="preserve">Several </w:t>
      </w:r>
      <w:r>
        <w:rPr>
          <w:highlight w:val="cyan"/>
          <w:u w:val="single"/>
        </w:rPr>
        <w:t>organizations are devising</w:t>
      </w:r>
      <w:r>
        <w:rPr>
          <w:u w:val="single"/>
        </w:rPr>
        <w:t xml:space="preserve"> smart, </w:t>
      </w:r>
      <w:r>
        <w:rPr>
          <w:highlight w:val="cyan"/>
          <w:u w:val="single"/>
        </w:rPr>
        <w:t>energy-efficient systems that</w:t>
      </w:r>
      <w:r>
        <w:rPr>
          <w:u w:val="single"/>
        </w:rPr>
        <w:t xml:space="preserve"> automatically </w:t>
      </w:r>
      <w:r>
        <w:rPr>
          <w:highlight w:val="cyan"/>
          <w:u w:val="single"/>
        </w:rPr>
        <w:t>adjust growing environments</w:t>
      </w:r>
      <w:r>
        <w:rPr>
          <w:u w:val="single"/>
        </w:rPr>
        <w:t xml:space="preserve"> according to changes in moisture, temperature, and sunlight. Meanwhile, </w:t>
      </w:r>
      <w:r>
        <w:rPr>
          <w:highlight w:val="cyan"/>
          <w:u w:val="single"/>
        </w:rPr>
        <w:t xml:space="preserve">data-capture </w:t>
      </w:r>
      <w:r>
        <w:rPr>
          <w:u w:val="single"/>
        </w:rPr>
        <w:t xml:space="preserve">technologies </w:t>
      </w:r>
      <w:r>
        <w:rPr>
          <w:highlight w:val="cyan"/>
          <w:u w:val="single"/>
        </w:rPr>
        <w:t>enable growers to identify optimal conditions</w:t>
      </w:r>
      <w:r>
        <w:rPr>
          <w:u w:val="single"/>
        </w:rPr>
        <w:t xml:space="preserve"> for their plants, </w:t>
      </w:r>
      <w:r>
        <w:rPr>
          <w:highlight w:val="cyan"/>
          <w:u w:val="single"/>
        </w:rPr>
        <w:t xml:space="preserve">leading to larger and better-quality yields. The primary speed bump </w:t>
      </w:r>
      <w:r>
        <w:rPr>
          <w:u w:val="single"/>
        </w:rPr>
        <w:t xml:space="preserve">for the industry at this point </w:t>
      </w:r>
      <w:r>
        <w:rPr>
          <w:highlight w:val="cyan"/>
          <w:u w:val="single"/>
        </w:rPr>
        <w:t xml:space="preserve">is that </w:t>
      </w:r>
      <w:r>
        <w:rPr>
          <w:u w:val="single"/>
        </w:rPr>
        <w:t xml:space="preserve">marijuana is still classified as a Schedule I drug and is illegal at the federal level. Even if this factor doesn’t inhibit marijuana-centric technology innovation directly, it certainly has a strong indirect effect, as </w:t>
      </w:r>
      <w:r>
        <w:rPr>
          <w:highlight w:val="cyan"/>
          <w:u w:val="single"/>
        </w:rPr>
        <w:t xml:space="preserve">many </w:t>
      </w:r>
      <w:r>
        <w:rPr>
          <w:u w:val="single"/>
        </w:rPr>
        <w:t xml:space="preserve">potential </w:t>
      </w:r>
      <w:r>
        <w:rPr>
          <w:highlight w:val="cyan"/>
          <w:u w:val="single"/>
        </w:rPr>
        <w:t xml:space="preserve">financiers </w:t>
      </w:r>
      <w:r>
        <w:rPr>
          <w:u w:val="single"/>
        </w:rPr>
        <w:t xml:space="preserve">(and entrepreneurs) </w:t>
      </w:r>
      <w:r>
        <w:rPr>
          <w:highlight w:val="cyan"/>
          <w:u w:val="single"/>
        </w:rPr>
        <w:t>are scared away</w:t>
      </w:r>
      <w:r>
        <w:rPr>
          <w:u w:val="single"/>
        </w:rPr>
        <w:t xml:space="preserve"> by either fear of prosecution or skepticism about the industry’s stability. That said, as more states allow for medical marijuana or legalize the drug entirely, the potential market size for marijuana-centric products expands as well.</w:t>
      </w:r>
      <w:r>
        <w:rPr>
          <w:sz w:val="16"/>
          <w:szCs w:val="16"/>
        </w:rPr>
        <w:t xml:space="preserve"> Perhaps more importantly, with some form of state legalization becoming the norm rather than the exception, there is a degree of safety in numbers. </w:t>
      </w:r>
      <w:r>
        <w:rPr>
          <w:u w:val="single"/>
        </w:rPr>
        <w:t>Assuming we see the trend of legalization for medical and recreational uses continue, production will inevitably become an even bigger business. Technology will play an increasing role in ensuring quality, consistency, and efficiency on the production side.</w:t>
      </w:r>
      <w:r>
        <w:rPr>
          <w:sz w:val="16"/>
          <w:szCs w:val="16"/>
        </w:rPr>
        <w:t xml:space="preserve"> We’re already seeing startups like </w:t>
      </w:r>
      <w:hyperlink r:id="rId37">
        <w:proofErr w:type="spellStart"/>
        <w:r>
          <w:rPr>
            <w:sz w:val="16"/>
            <w:szCs w:val="16"/>
          </w:rPr>
          <w:t>Cannafuse</w:t>
        </w:r>
        <w:proofErr w:type="spellEnd"/>
      </w:hyperlink>
      <w:r>
        <w:rPr>
          <w:sz w:val="16"/>
          <w:szCs w:val="16"/>
        </w:rPr>
        <w:t xml:space="preserve"> and </w:t>
      </w:r>
      <w:hyperlink r:id="rId38">
        <w:proofErr w:type="spellStart"/>
        <w:r>
          <w:rPr>
            <w:sz w:val="16"/>
            <w:szCs w:val="16"/>
          </w:rPr>
          <w:t>Teewinoit</w:t>
        </w:r>
        <w:proofErr w:type="spellEnd"/>
        <w:r>
          <w:rPr>
            <w:sz w:val="16"/>
            <w:szCs w:val="16"/>
          </w:rPr>
          <w:t xml:space="preserve"> Life Sciences</w:t>
        </w:r>
      </w:hyperlink>
      <w:r>
        <w:rPr>
          <w:sz w:val="16"/>
          <w:szCs w:val="16"/>
        </w:rPr>
        <w:t xml:space="preserve"> focusing on providing a tech-enabled scientific approach to the mass scientific production and distribution of cannabis. Advances in the irrigation systems, efficiency lamps, and data tracking processes used to grow marijuana may have far-reaching effects beyond the cannabis industry. Industrial farmers could adopt these techniques to increase their outputs and reduce energy expenses, while building managers can use them to lower energy loads from their properties. On the consumer side, the medical marijuana industry</w:t>
      </w:r>
      <w:proofErr w:type="gramStart"/>
      <w:r>
        <w:rPr>
          <w:sz w:val="16"/>
          <w:szCs w:val="16"/>
        </w:rPr>
        <w:t>, in particular, will</w:t>
      </w:r>
      <w:proofErr w:type="gramEnd"/>
      <w:r>
        <w:rPr>
          <w:sz w:val="16"/>
          <w:szCs w:val="16"/>
        </w:rPr>
        <w:t xml:space="preserve"> likely see an explosion of on-demand delivery services. Consumers are accustomed to using their smartphones to book cars, buy groceries, and mail packages. Why wouldn’t they receive their medical marijuana that way, too? Expect to see personalized services as well — think apps that recommend strains of marijuana </w:t>
      </w:r>
      <w:proofErr w:type="gramStart"/>
      <w:r>
        <w:rPr>
          <w:sz w:val="16"/>
          <w:szCs w:val="16"/>
        </w:rPr>
        <w:t>on the basis of</w:t>
      </w:r>
      <w:proofErr w:type="gramEnd"/>
      <w:r>
        <w:rPr>
          <w:sz w:val="16"/>
          <w:szCs w:val="16"/>
        </w:rPr>
        <w:t xml:space="preserve"> your preferences. Apps such as </w:t>
      </w:r>
      <w:hyperlink r:id="rId39">
        <w:proofErr w:type="spellStart"/>
        <w:r>
          <w:rPr>
            <w:sz w:val="16"/>
            <w:szCs w:val="16"/>
          </w:rPr>
          <w:t>MassRoots</w:t>
        </w:r>
        <w:proofErr w:type="spellEnd"/>
      </w:hyperlink>
      <w:r>
        <w:rPr>
          <w:sz w:val="16"/>
          <w:szCs w:val="16"/>
        </w:rPr>
        <w:t xml:space="preserve"> bring the social media aspect to what is, for many people, a social product by connecting weed enthusiasts to one another through news updates and other types of content. Even Microsoft is throwing its hat into the ring with </w:t>
      </w:r>
      <w:hyperlink r:id="rId40">
        <w:r>
          <w:rPr>
            <w:sz w:val="16"/>
            <w:szCs w:val="16"/>
          </w:rPr>
          <w:t>marijuana tracking software</w:t>
        </w:r>
      </w:hyperlink>
      <w:r>
        <w:rPr>
          <w:sz w:val="16"/>
          <w:szCs w:val="16"/>
        </w:rPr>
        <w:t xml:space="preserve"> that ensures growers comply with their tax obligations and prevents legally grown pot from ending up on the black market. </w:t>
      </w:r>
      <w:r>
        <w:rPr>
          <w:u w:val="single"/>
        </w:rPr>
        <w:t xml:space="preserve">As the cannabis industry expands, the opportunities for growth are diverse and extensive. Tech-enabled </w:t>
      </w:r>
      <w:r>
        <w:rPr>
          <w:highlight w:val="cyan"/>
          <w:u w:val="single"/>
        </w:rPr>
        <w:t>companies will</w:t>
      </w:r>
      <w:r>
        <w:rPr>
          <w:u w:val="single"/>
        </w:rPr>
        <w:t xml:space="preserve"> inevitably </w:t>
      </w:r>
      <w:r>
        <w:rPr>
          <w:highlight w:val="cyan"/>
          <w:u w:val="single"/>
        </w:rPr>
        <w:t>spur</w:t>
      </w:r>
      <w:r>
        <w:rPr>
          <w:u w:val="single"/>
        </w:rPr>
        <w:t xml:space="preserve"> that </w:t>
      </w:r>
      <w:r>
        <w:rPr>
          <w:highlight w:val="cyan"/>
          <w:u w:val="single"/>
        </w:rPr>
        <w:t>growth</w:t>
      </w:r>
      <w:r>
        <w:rPr>
          <w:u w:val="single"/>
        </w:rPr>
        <w:t xml:space="preserve">, </w:t>
      </w:r>
      <w:r>
        <w:rPr>
          <w:highlight w:val="cyan"/>
          <w:u w:val="single"/>
        </w:rPr>
        <w:t xml:space="preserve">driving breakthroughs in </w:t>
      </w:r>
      <w:r>
        <w:rPr>
          <w:u w:val="single"/>
        </w:rPr>
        <w:t xml:space="preserve">medicine, </w:t>
      </w:r>
      <w:r>
        <w:rPr>
          <w:highlight w:val="cyan"/>
          <w:u w:val="single"/>
        </w:rPr>
        <w:t>crop development</w:t>
      </w:r>
      <w:r>
        <w:rPr>
          <w:u w:val="single"/>
        </w:rPr>
        <w:t xml:space="preserve">, and customer experiences. The momentum created by legalization will transform a once-taboo drug into a mainstream commodity, and the tech world stands to benefit enormously. </w:t>
      </w:r>
    </w:p>
    <w:p w14:paraId="42917203" w14:textId="77777777" w:rsidR="008007EB" w:rsidRDefault="008007EB" w:rsidP="008007EB"/>
    <w:p w14:paraId="60CFBF65" w14:textId="77777777" w:rsidR="008007EB" w:rsidRDefault="008007EB" w:rsidP="00644C30">
      <w:pPr>
        <w:pStyle w:val="Heading4"/>
        <w:rPr>
          <w:highlight w:val="white"/>
        </w:rPr>
      </w:pPr>
      <w:r>
        <w:rPr>
          <w:highlight w:val="white"/>
        </w:rPr>
        <w:t>Food insecurity causes extinction–now is key because of overpopulation</w:t>
      </w:r>
    </w:p>
    <w:p w14:paraId="1CEE6B85" w14:textId="77777777" w:rsidR="008007EB" w:rsidRDefault="008007EB" w:rsidP="008007EB">
      <w:pPr>
        <w:widowControl w:val="0"/>
        <w:rPr>
          <w:i/>
          <w:highlight w:val="white"/>
        </w:rPr>
      </w:pPr>
      <w:r>
        <w:rPr>
          <w:highlight w:val="white"/>
        </w:rPr>
        <w:t xml:space="preserve">Julian </w:t>
      </w:r>
      <w:r>
        <w:rPr>
          <w:b/>
          <w:sz w:val="26"/>
          <w:szCs w:val="26"/>
        </w:rPr>
        <w:t>Cribb</w:t>
      </w:r>
      <w:r>
        <w:rPr>
          <w:highlight w:val="white"/>
        </w:rPr>
        <w:t xml:space="preserve">, Distinguished science writer with more than thirty awards for journalism. He was a newspaper editor, founder of the influential </w:t>
      </w:r>
      <w:proofErr w:type="spellStart"/>
      <w:r>
        <w:rPr>
          <w:highlight w:val="white"/>
        </w:rPr>
        <w:t>ScienceAlert</w:t>
      </w:r>
      <w:proofErr w:type="spellEnd"/>
      <w:r>
        <w:rPr>
          <w:highlight w:val="white"/>
        </w:rPr>
        <w:t xml:space="preserve"> website and author of eight books, including The Coming Famine, Food as an Existential Risk. (</w:t>
      </w:r>
      <w:r>
        <w:rPr>
          <w:b/>
          <w:sz w:val="26"/>
          <w:szCs w:val="26"/>
        </w:rPr>
        <w:t>2019</w:t>
      </w:r>
      <w:r>
        <w:rPr>
          <w:highlight w:val="white"/>
        </w:rPr>
        <w:t xml:space="preserve">). </w:t>
      </w:r>
      <w:r>
        <w:rPr>
          <w:i/>
          <w:highlight w:val="white"/>
        </w:rPr>
        <w:t>Food or War, 174–</w:t>
      </w:r>
      <w:proofErr w:type="gramStart"/>
      <w:r>
        <w:rPr>
          <w:i/>
          <w:highlight w:val="white"/>
        </w:rPr>
        <w:t>202./</w:t>
      </w:r>
      <w:proofErr w:type="gramEnd"/>
      <w:r>
        <w:rPr>
          <w:i/>
          <w:highlight w:val="white"/>
        </w:rPr>
        <w:t>//AHS PB</w:t>
      </w:r>
    </w:p>
    <w:p w14:paraId="019FA164" w14:textId="77777777" w:rsidR="008007EB" w:rsidRDefault="008007EB" w:rsidP="008007EB">
      <w:pPr>
        <w:widowControl w:val="0"/>
        <w:rPr>
          <w:sz w:val="18"/>
          <w:szCs w:val="18"/>
        </w:rPr>
      </w:pPr>
      <w:r>
        <w:rPr>
          <w:sz w:val="12"/>
          <w:szCs w:val="12"/>
        </w:rPr>
        <w:t xml:space="preserve">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Pr>
          <w:highlight w:val="cyan"/>
          <w:u w:val="single"/>
        </w:rPr>
        <w:t>food insecurity is</w:t>
      </w:r>
      <w:r>
        <w:rPr>
          <w:sz w:val="12"/>
          <w:szCs w:val="12"/>
        </w:rPr>
        <w:t xml:space="preserve"> an </w:t>
      </w:r>
      <w:r>
        <w:rPr>
          <w:highlight w:val="cyan"/>
          <w:u w:val="single"/>
        </w:rPr>
        <w:t>existential</w:t>
      </w:r>
      <w:r>
        <w:rPr>
          <w:sz w:val="12"/>
          <w:szCs w:val="12"/>
        </w:rPr>
        <w:t xml:space="preserve"> threat </w:t>
      </w:r>
      <w:r>
        <w:rPr>
          <w:highlight w:val="cyan"/>
          <w:u w:val="single"/>
        </w:rPr>
        <w:t>to humanity</w:t>
      </w:r>
      <w:r>
        <w:rPr>
          <w:sz w:val="12"/>
          <w:szCs w:val="12"/>
        </w:rPr>
        <w:t xml:space="preserve"> should, by now, be abundantly clear from the earlier chapters of this book: present </w:t>
      </w:r>
      <w:r>
        <w:rPr>
          <w:highlight w:val="cyan"/>
          <w:u w:val="single"/>
        </w:rPr>
        <w:t>systems are unsustainable</w:t>
      </w:r>
      <w:r>
        <w:rPr>
          <w:sz w:val="12"/>
          <w:szCs w:val="12"/>
        </w:rPr>
        <w:t xml:space="preserve"> and, as they fail, will pose risks both to civilization and, should these spiral into nuclear conflict, to the future of the human species. The important thing to note in this chapter is that </w:t>
      </w:r>
      <w:r>
        <w:rPr>
          <w:highlight w:val="cyan"/>
          <w:u w:val="single"/>
        </w:rPr>
        <w:t>food insecurity plays into</w:t>
      </w:r>
      <w:r>
        <w:rPr>
          <w:sz w:val="12"/>
          <w:szCs w:val="12"/>
        </w:rPr>
        <w:t xml:space="preserve"> many, if not </w:t>
      </w:r>
      <w:r>
        <w:rPr>
          <w:highlight w:val="cyan"/>
          <w:u w:val="single"/>
        </w:rPr>
        <w:t>all</w:t>
      </w:r>
      <w:r>
        <w:rPr>
          <w:sz w:val="12"/>
          <w:szCs w:val="12"/>
        </w:rPr>
        <w:t xml:space="preserve">, of the </w:t>
      </w:r>
      <w:r>
        <w:rPr>
          <w:highlight w:val="cyan"/>
          <w:u w:val="single"/>
        </w:rPr>
        <w:t>other existential threats</w:t>
      </w:r>
      <w:r>
        <w:rPr>
          <w:sz w:val="12"/>
          <w:szCs w:val="12"/>
        </w:rPr>
        <w:t xml:space="preserve"> facing humanity. The food sector’s role in </w:t>
      </w:r>
      <w:r>
        <w:rPr>
          <w:highlight w:val="cyan"/>
          <w:u w:val="single"/>
        </w:rPr>
        <w:t>extinction</w:t>
      </w:r>
      <w:r>
        <w:rPr>
          <w:sz w:val="12"/>
          <w:szCs w:val="12"/>
        </w:rPr>
        <w:t xml:space="preserve">, </w:t>
      </w:r>
      <w:r>
        <w:rPr>
          <w:highlight w:val="cyan"/>
          <w:u w:val="single"/>
        </w:rPr>
        <w:t>resource scarcity</w:t>
      </w:r>
      <w:r>
        <w:rPr>
          <w:sz w:val="12"/>
          <w:szCs w:val="12"/>
        </w:rPr>
        <w:t xml:space="preserve">, </w:t>
      </w:r>
      <w:r>
        <w:rPr>
          <w:highlight w:val="cyan"/>
          <w:u w:val="single"/>
        </w:rPr>
        <w:t>global toxicity</w:t>
      </w:r>
      <w:r>
        <w:rPr>
          <w:sz w:val="12"/>
          <w:szCs w:val="12"/>
        </w:rPr>
        <w:t xml:space="preserve"> and potential nuclear war has already been explained. Its role in the suppression of conflict is discussed in the next chapter. Its role in securing the future of the megacities, and of a largely </w:t>
      </w:r>
      <w:proofErr w:type="spellStart"/>
      <w:r>
        <w:rPr>
          <w:sz w:val="12"/>
          <w:szCs w:val="12"/>
        </w:rPr>
        <w:t>urbanised</w:t>
      </w:r>
      <w:proofErr w:type="spellEnd"/>
      <w:r>
        <w:rPr>
          <w:sz w:val="12"/>
          <w:szCs w:val="12"/>
        </w:rPr>
        <w:t xml:space="preserve"> humanity, is covered in Chapter 8. And its role in sustaining humanity through the peak in population and into a sustainable world beyond is covered in Chapter 9. Food clearly has a pivotal role in the future of human population – both </w:t>
      </w:r>
      <w:r>
        <w:rPr>
          <w:highlight w:val="cyan"/>
          <w:u w:val="single"/>
        </w:rPr>
        <w:t>as a driver of</w:t>
      </w:r>
      <w:r>
        <w:rPr>
          <w:sz w:val="12"/>
          <w:szCs w:val="12"/>
        </w:rPr>
        <w:t xml:space="preserve"> population </w:t>
      </w:r>
      <w:r>
        <w:rPr>
          <w:highlight w:val="cyan"/>
          <w:u w:val="single"/>
        </w:rPr>
        <w:t>growth</w:t>
      </w:r>
      <w:r>
        <w:rPr>
          <w:sz w:val="12"/>
          <w:szCs w:val="12"/>
        </w:rPr>
        <w:t xml:space="preserve"> when supplies are abundant and as a potential driver of population decline, </w:t>
      </w:r>
      <w:r>
        <w:rPr>
          <w:highlight w:val="cyan"/>
          <w:u w:val="single"/>
        </w:rPr>
        <w:t>should food chains collapse</w:t>
      </w:r>
      <w:r>
        <w:rPr>
          <w:sz w:val="12"/>
          <w:szCs w:val="12"/>
        </w:rPr>
        <w:t xml:space="preserve">. It is no exaggeration to state that the fate of </w:t>
      </w:r>
      <w:proofErr w:type="spellStart"/>
      <w:r>
        <w:rPr>
          <w:highlight w:val="cyan"/>
          <w:u w:val="single"/>
        </w:rPr>
        <w:t>civilisation</w:t>
      </w:r>
      <w:proofErr w:type="spellEnd"/>
      <w:r>
        <w:rPr>
          <w:highlight w:val="cyan"/>
          <w:u w:val="single"/>
        </w:rPr>
        <w:t xml:space="preserve"> depends on it</w:t>
      </w:r>
      <w:r>
        <w:rPr>
          <w:sz w:val="12"/>
          <w:szCs w:val="12"/>
        </w:rPr>
        <w:t xml:space="preserve">. Pandemic Disease </w:t>
      </w:r>
      <w:proofErr w:type="spellStart"/>
      <w:r>
        <w:rPr>
          <w:sz w:val="12"/>
          <w:szCs w:val="12"/>
        </w:rPr>
        <w:t>Disease</w:t>
      </w:r>
      <w:proofErr w:type="spellEnd"/>
      <w:r>
        <w:rPr>
          <w:sz w:val="12"/>
          <w:szCs w:val="12"/>
        </w:rPr>
        <w:t xml:space="preserve"> pandemics have been a well-known existential risk to humanity since the plague of Athens in 430 BC – itself linked to a war. However, a point that escapes many people nowadays is that, as humans have become so numerous – indeed the predominant lifeform on the planet – we have also become the major food source for many microbes. We are now the ‘living compost heap’ on which they must dine and in which they must reproduce, if they are themselves to survive. As our own population grows, </w:t>
      </w:r>
      <w:r>
        <w:rPr>
          <w:highlight w:val="cyan"/>
          <w:u w:val="single"/>
        </w:rPr>
        <w:t>pandemics</w:t>
      </w:r>
      <w:r>
        <w:rPr>
          <w:sz w:val="12"/>
          <w:szCs w:val="12"/>
        </w:rPr>
        <w:t xml:space="preserve"> are thus likely to </w:t>
      </w:r>
      <w:r>
        <w:rPr>
          <w:highlight w:val="cyan"/>
          <w:u w:val="single"/>
        </w:rPr>
        <w:t>increase</w:t>
      </w:r>
      <w:r>
        <w:rPr>
          <w:sz w:val="12"/>
          <w:szCs w:val="12"/>
        </w:rPr>
        <w:t xml:space="preserve">, as more and more viruses and bacteria are forced to take refuge in humans following the depletion or total extinction of their natural hosts, the wild animals we are exterminating. This process is greatly assisted by our creation of megacities, tourism and air travel, schools and child-minding </w:t>
      </w:r>
      <w:proofErr w:type="spellStart"/>
      <w:r>
        <w:rPr>
          <w:sz w:val="12"/>
          <w:szCs w:val="12"/>
        </w:rPr>
        <w:t>centres</w:t>
      </w:r>
      <w:proofErr w:type="spellEnd"/>
      <w:r>
        <w:rPr>
          <w:sz w:val="12"/>
          <w:szCs w:val="12"/>
        </w:rPr>
        <w:t xml:space="preserve">, air-conditioned offices, night clubs, sex with strangers, pet and pest animals, insects which prosper from climate change or human modification of the environment (like mosquitoes), ignorance, poor public hygiene, lack of clean water, and deficient food processing and handling. So, while humanity is confronted with an ever-expanding array of parasites, we are simultaneously doing everything in our power to distribute them worldwide in record time – and to seed new pandemics. The World Health </w:t>
      </w:r>
      <w:proofErr w:type="spellStart"/>
      <w:r>
        <w:rPr>
          <w:sz w:val="12"/>
          <w:szCs w:val="12"/>
        </w:rPr>
        <w:t>Organisation</w:t>
      </w:r>
      <w:proofErr w:type="spellEnd"/>
      <w:r>
        <w:rPr>
          <w:sz w:val="12"/>
          <w:szCs w:val="12"/>
        </w:rPr>
        <w:t xml:space="preserve"> has identified 19 major infectious diseases with potential to become pandemic: chikungunya, cholera, Crimean-Congo </w:t>
      </w:r>
      <w:proofErr w:type="spellStart"/>
      <w:r>
        <w:rPr>
          <w:sz w:val="12"/>
          <w:szCs w:val="12"/>
        </w:rPr>
        <w:t>haemorrhagic</w:t>
      </w:r>
      <w:proofErr w:type="spellEnd"/>
      <w:r>
        <w:rPr>
          <w:sz w:val="12"/>
          <w:szCs w:val="12"/>
        </w:rPr>
        <w:t xml:space="preserve"> fever, Ebola, Hendra, influenza, Lassa fever, Marburg virus, meningitis, MERS-</w:t>
      </w:r>
      <w:proofErr w:type="spellStart"/>
      <w:r>
        <w:rPr>
          <w:sz w:val="12"/>
          <w:szCs w:val="12"/>
        </w:rPr>
        <w:t>CoV</w:t>
      </w:r>
      <w:proofErr w:type="spellEnd"/>
      <w:r>
        <w:rPr>
          <w:sz w:val="12"/>
          <w:szCs w:val="12"/>
        </w:rPr>
        <w:t xml:space="preserve">, </w:t>
      </w:r>
      <w:proofErr w:type="spellStart"/>
      <w:r>
        <w:rPr>
          <w:sz w:val="12"/>
          <w:szCs w:val="12"/>
        </w:rPr>
        <w:t>monkeypox</w:t>
      </w:r>
      <w:proofErr w:type="spellEnd"/>
      <w:r>
        <w:rPr>
          <w:sz w:val="12"/>
          <w:szCs w:val="12"/>
        </w:rPr>
        <w:t xml:space="preserve">, </w:t>
      </w:r>
      <w:proofErr w:type="spellStart"/>
      <w:r>
        <w:rPr>
          <w:sz w:val="12"/>
          <w:szCs w:val="12"/>
        </w:rPr>
        <w:t>Nipah</w:t>
      </w:r>
      <w:proofErr w:type="spellEnd"/>
      <w:r>
        <w:rPr>
          <w:sz w:val="12"/>
          <w:szCs w:val="12"/>
        </w:rPr>
        <w:t xml:space="preserve">, plague, Rift Valley fever, SARS, smallpox, </w:t>
      </w:r>
      <w:proofErr w:type="spellStart"/>
      <w:r>
        <w:rPr>
          <w:sz w:val="12"/>
          <w:szCs w:val="12"/>
        </w:rPr>
        <w:t>tularaemia</w:t>
      </w:r>
      <w:proofErr w:type="spellEnd"/>
      <w:r>
        <w:rPr>
          <w:sz w:val="12"/>
          <w:szCs w:val="12"/>
        </w:rPr>
        <w:t xml:space="preserve">, yellow fever and </w:t>
      </w:r>
      <w:proofErr w:type="spellStart"/>
      <w:r>
        <w:rPr>
          <w:sz w:val="12"/>
          <w:szCs w:val="12"/>
        </w:rPr>
        <w:t>Zika</w:t>
      </w:r>
      <w:proofErr w:type="spellEnd"/>
      <w:r>
        <w:rPr>
          <w:sz w:val="12"/>
          <w:szCs w:val="12"/>
        </w:rPr>
        <w:t xml:space="preserve"> virus disease.28 While none of these is likely to fulfil the Hollywood horror movie image of wiping out the human species – for the simple reason that viruses are usually smart enough to weaken to a </w:t>
      </w:r>
      <w:proofErr w:type="spellStart"/>
      <w:r>
        <w:rPr>
          <w:sz w:val="12"/>
          <w:szCs w:val="12"/>
        </w:rPr>
        <w:t>sublethal</w:t>
      </w:r>
      <w:proofErr w:type="spellEnd"/>
      <w:r>
        <w:rPr>
          <w:sz w:val="12"/>
          <w:szCs w:val="12"/>
        </w:rPr>
        <w:t xml:space="preserve"> state once comfortably ensconced in their new host – the apocalyptic horseman representing Pestilence and Death will nevertheless continue to play a synergetic role with his companions warfare, famine, climate change, global poisoning, ecological collapse, </w:t>
      </w:r>
      <w:proofErr w:type="spellStart"/>
      <w:r>
        <w:rPr>
          <w:sz w:val="12"/>
          <w:szCs w:val="12"/>
        </w:rPr>
        <w:t>urbanisation</w:t>
      </w:r>
      <w:proofErr w:type="spellEnd"/>
      <w:r>
        <w:rPr>
          <w:sz w:val="12"/>
          <w:szCs w:val="12"/>
        </w:rPr>
        <w:t xml:space="preserve"> and other existential threats. Food insecurity affects the progression of pandemic diseases, often in ways that are not entirely obvious. First, </w:t>
      </w:r>
      <w:r>
        <w:rPr>
          <w:highlight w:val="cyan"/>
          <w:u w:val="single"/>
        </w:rPr>
        <w:t>new pandemics</w:t>
      </w:r>
      <w:r>
        <w:rPr>
          <w:sz w:val="12"/>
          <w:szCs w:val="12"/>
        </w:rPr>
        <w:t xml:space="preserve"> of infectious disease tend to </w:t>
      </w:r>
      <w:r>
        <w:rPr>
          <w:highlight w:val="cyan"/>
          <w:u w:val="single"/>
        </w:rPr>
        <w:t>originate in developing regions</w:t>
      </w:r>
      <w:r>
        <w:rPr>
          <w:sz w:val="12"/>
          <w:szCs w:val="12"/>
        </w:rPr>
        <w:t xml:space="preserve"> where nutritional levels are poor or agricultural practices </w:t>
      </w:r>
      <w:proofErr w:type="spellStart"/>
      <w:r>
        <w:rPr>
          <w:highlight w:val="cyan"/>
          <w:u w:val="single"/>
        </w:rPr>
        <w:t>favour</w:t>
      </w:r>
      <w:proofErr w:type="spellEnd"/>
      <w:r>
        <w:rPr>
          <w:highlight w:val="cyan"/>
          <w:u w:val="single"/>
        </w:rPr>
        <w:t xml:space="preserve"> the evolution of novel pathogens</w:t>
      </w:r>
      <w:r>
        <w:rPr>
          <w:sz w:val="12"/>
          <w:szCs w:val="12"/>
        </w:rPr>
        <w:t xml:space="preserve"> such as, for example, the new flu strains seen every year – which arise mainly from places where people, pigs and poultry live side-by-side and shuffle viruses between them – </w:t>
      </w:r>
      <w:proofErr w:type="gramStart"/>
      <w:r>
        <w:rPr>
          <w:sz w:val="12"/>
          <w:szCs w:val="12"/>
        </w:rPr>
        <w:t>and also</w:t>
      </w:r>
      <w:proofErr w:type="gramEnd"/>
      <w:r>
        <w:rPr>
          <w:sz w:val="12"/>
          <w:szCs w:val="12"/>
        </w:rPr>
        <w:t xml:space="preserve"> novel diseases like SARS and MERS. Second, because totally unknown diseases tend to arise first in places </w:t>
      </w:r>
      <w:r>
        <w:rPr>
          <w:highlight w:val="cyan"/>
          <w:u w:val="single"/>
        </w:rPr>
        <w:t>where rainforests are being cut down for farming</w:t>
      </w:r>
      <w:r>
        <w:rPr>
          <w:sz w:val="12"/>
          <w:szCs w:val="12"/>
        </w:rPr>
        <w:t xml:space="preserve"> and viruses hitherto confined to wild animals and birds make an enforced transition into humans. Examples of novel human diseases escaping from the rainforest and tropical savannah in recent times include HIV/AIDS, Hendra, </w:t>
      </w:r>
      <w:proofErr w:type="spellStart"/>
      <w:r>
        <w:rPr>
          <w:sz w:val="12"/>
          <w:szCs w:val="12"/>
        </w:rPr>
        <w:t>Nipah</w:t>
      </w:r>
      <w:proofErr w:type="spellEnd"/>
      <w:r>
        <w:rPr>
          <w:sz w:val="12"/>
          <w:szCs w:val="12"/>
        </w:rPr>
        <w:t xml:space="preserve">, Ebola, Marburg, Lassa and Hanta, </w:t>
      </w:r>
      <w:proofErr w:type="spellStart"/>
      <w:r>
        <w:rPr>
          <w:sz w:val="12"/>
          <w:szCs w:val="12"/>
        </w:rPr>
        <w:t>Lujo</w:t>
      </w:r>
      <w:proofErr w:type="spellEnd"/>
      <w:r>
        <w:rPr>
          <w:sz w:val="12"/>
          <w:szCs w:val="12"/>
        </w:rPr>
        <w:t xml:space="preserve">, </w:t>
      </w:r>
      <w:proofErr w:type="spellStart"/>
      <w:r>
        <w:rPr>
          <w:sz w:val="12"/>
          <w:szCs w:val="12"/>
        </w:rPr>
        <w:t>Junin</w:t>
      </w:r>
      <w:proofErr w:type="spellEnd"/>
      <w:r>
        <w:rPr>
          <w:sz w:val="12"/>
          <w:szCs w:val="12"/>
        </w:rPr>
        <w:t xml:space="preserve">, </w:t>
      </w:r>
      <w:proofErr w:type="spellStart"/>
      <w:r>
        <w:rPr>
          <w:sz w:val="12"/>
          <w:szCs w:val="12"/>
        </w:rPr>
        <w:t>Machupo</w:t>
      </w:r>
      <w:proofErr w:type="spellEnd"/>
      <w:r>
        <w:rPr>
          <w:sz w:val="12"/>
          <w:szCs w:val="12"/>
        </w:rPr>
        <w:t xml:space="preserve">, Rift Valley, Congo and Zika.29 And thirdly, because </w:t>
      </w:r>
      <w:r>
        <w:rPr>
          <w:highlight w:val="cyan"/>
          <w:u w:val="single"/>
        </w:rPr>
        <w:t>the loss of vital micronutrients</w:t>
      </w:r>
      <w:r>
        <w:rPr>
          <w:sz w:val="12"/>
          <w:szCs w:val="12"/>
        </w:rPr>
        <w:t xml:space="preserve"> from heavily farmed soils and from food itself </w:t>
      </w:r>
      <w:r>
        <w:rPr>
          <w:highlight w:val="cyan"/>
          <w:u w:val="single"/>
        </w:rPr>
        <w:t>predisposes</w:t>
      </w:r>
      <w:r>
        <w:rPr>
          <w:sz w:val="12"/>
          <w:szCs w:val="12"/>
        </w:rPr>
        <w:t xml:space="preserve"> many populations to various </w:t>
      </w:r>
      <w:r>
        <w:rPr>
          <w:highlight w:val="cyan"/>
          <w:u w:val="single"/>
        </w:rPr>
        <w:t>deficiency</w:t>
      </w:r>
      <w:r>
        <w:rPr>
          <w:sz w:val="12"/>
          <w:szCs w:val="12"/>
        </w:rPr>
        <w:t xml:space="preserve"> diseases – for example, a lack of selenium in the diet has been linked with increased risk from both HIV/AIDS and bowel cancer.30 A key synergy is the way hunger and malnourishment exacerbate the spread of disease, classic examples being the 1918 Global Flu Pandemic which spread rapidly among war-starved populations, or the more recent cholera outbreak in war-torn Yemen. In a fresh twist, </w:t>
      </w:r>
      <w:proofErr w:type="spellStart"/>
      <w:r>
        <w:rPr>
          <w:sz w:val="12"/>
          <w:szCs w:val="12"/>
        </w:rPr>
        <w:t>Dr</w:t>
      </w:r>
      <w:proofErr w:type="spellEnd"/>
      <w:r>
        <w:rPr>
          <w:sz w:val="12"/>
          <w:szCs w:val="12"/>
        </w:rPr>
        <w:t xml:space="preserve"> Melinda Beck of North Carolina University has demonstrated that obesity – itself a form of malnutrition – may cause increased deaths from influenza by both aiding the virus and suppressing the patient’s immune response.31 At the same time, </w:t>
      </w:r>
      <w:r>
        <w:rPr>
          <w:highlight w:val="cyan"/>
          <w:u w:val="single"/>
        </w:rPr>
        <w:t>food is largely responsible</w:t>
      </w:r>
      <w:r>
        <w:rPr>
          <w:sz w:val="12"/>
          <w:szCs w:val="12"/>
        </w:rPr>
        <w:t xml:space="preserve"> for the fastest growing pandemic of all – the so-called </w:t>
      </w:r>
      <w:r>
        <w:rPr>
          <w:highlight w:val="cyan"/>
          <w:u w:val="single"/>
        </w:rPr>
        <w:t>‘lifestyle’</w:t>
      </w:r>
      <w:r>
        <w:rPr>
          <w:sz w:val="12"/>
          <w:szCs w:val="12"/>
        </w:rPr>
        <w:t xml:space="preserve">, chronic or </w:t>
      </w:r>
      <w:proofErr w:type="spellStart"/>
      <w:r>
        <w:rPr>
          <w:sz w:val="12"/>
          <w:szCs w:val="12"/>
        </w:rPr>
        <w:t>noncommunicable</w:t>
      </w:r>
      <w:proofErr w:type="spellEnd"/>
      <w:r>
        <w:rPr>
          <w:sz w:val="12"/>
          <w:szCs w:val="12"/>
        </w:rPr>
        <w:t xml:space="preserve"> diseases, such as cancer, heart disease, diabetes, obesity, kidney and liver failure and some mental conditions, all of which are diet-related. These are responsible for 71 per cent of deaths worldwide, killing around 42 million people a year.32 Food and dietary quality are therefore inseparable from worldwide efforts to prevent or contain new disease pandemics. Vaccines, public health and biosecurity alone are not enough. </w:t>
      </w:r>
      <w:r>
        <w:rPr>
          <w:highlight w:val="cyan"/>
          <w:u w:val="single"/>
        </w:rPr>
        <w:t>In an overpopulated world</w:t>
      </w:r>
      <w:r>
        <w:rPr>
          <w:sz w:val="12"/>
          <w:szCs w:val="12"/>
        </w:rPr>
        <w:t>, people must be sufficiently well-fed to avoid becoming fertile soil for the germination of fresh plagues. Diseases must be prevented – not just ‘cured’, and the key to prevention lies in a healthy diet.33</w:t>
      </w:r>
    </w:p>
    <w:p w14:paraId="4E4179B3" w14:textId="77777777" w:rsidR="009D454B" w:rsidRDefault="007C7D7F" w:rsidP="007C7D7F">
      <w:pPr>
        <w:pStyle w:val="Heading1"/>
      </w:pPr>
      <w:bookmarkStart w:id="4" w:name="_GoBack"/>
      <w:bookmarkEnd w:id="4"/>
      <w:r>
        <w:t>Case</w:t>
      </w:r>
    </w:p>
    <w:p w14:paraId="40E6AB3C" w14:textId="77777777" w:rsidR="008007EB" w:rsidRDefault="008007EB" w:rsidP="008007EB">
      <w:pPr>
        <w:pStyle w:val="Heading2"/>
      </w:pPr>
      <w:r>
        <w:t>1ar theory</w:t>
      </w:r>
    </w:p>
    <w:p w14:paraId="477749ED" w14:textId="465BF1C6" w:rsidR="00635AC1" w:rsidRPr="00635AC1" w:rsidRDefault="00635AC1" w:rsidP="00635AC1">
      <w:r>
        <w:t>Give us new 2AR responses</w:t>
      </w:r>
    </w:p>
    <w:p w14:paraId="6C43E327" w14:textId="77777777" w:rsidR="008007EB" w:rsidRPr="001227C5" w:rsidRDefault="008007EB" w:rsidP="008007EB">
      <w:pPr>
        <w:rPr>
          <w:rStyle w:val="Style13ptBold"/>
        </w:rPr>
      </w:pPr>
      <w:r w:rsidRPr="001227C5">
        <w:rPr>
          <w:rStyle w:val="Style13ptBold"/>
        </w:rPr>
        <w:t>Don’t give them 1AR theory</w:t>
      </w:r>
    </w:p>
    <w:p w14:paraId="036E3E84" w14:textId="77777777" w:rsidR="008007EB" w:rsidRPr="001227C5" w:rsidRDefault="008007EB" w:rsidP="008007EB">
      <w:pPr>
        <w:pStyle w:val="ListParagraph"/>
        <w:numPr>
          <w:ilvl w:val="0"/>
          <w:numId w:val="13"/>
        </w:numPr>
        <w:rPr>
          <w:rStyle w:val="Style13ptBold"/>
        </w:rPr>
      </w:pPr>
      <w:r w:rsidRPr="001227C5">
        <w:rPr>
          <w:rStyle w:val="Style13ptBold"/>
        </w:rPr>
        <w:t>It’s a bad norm because we have less speeches to have the theory debate – only three speeches</w:t>
      </w:r>
    </w:p>
    <w:p w14:paraId="3760FE6F" w14:textId="77777777" w:rsidR="008007EB" w:rsidRPr="001227C5" w:rsidRDefault="008007EB" w:rsidP="008007EB">
      <w:pPr>
        <w:pStyle w:val="ListParagraph"/>
        <w:numPr>
          <w:ilvl w:val="0"/>
          <w:numId w:val="13"/>
        </w:numPr>
        <w:rPr>
          <w:rStyle w:val="Style13ptBold"/>
        </w:rPr>
      </w:pPr>
      <w:r w:rsidRPr="001227C5">
        <w:rPr>
          <w:rStyle w:val="Style13ptBold"/>
        </w:rPr>
        <w:t xml:space="preserve">Leads to intervention since any counter </w:t>
      </w:r>
      <w:proofErr w:type="spellStart"/>
      <w:r w:rsidRPr="001227C5">
        <w:rPr>
          <w:rStyle w:val="Style13ptBold"/>
        </w:rPr>
        <w:t>interps</w:t>
      </w:r>
      <w:proofErr w:type="spellEnd"/>
      <w:r w:rsidRPr="001227C5">
        <w:rPr>
          <w:rStyle w:val="Style13ptBold"/>
        </w:rPr>
        <w:t xml:space="preserve"> or responses to the counter </w:t>
      </w:r>
      <w:proofErr w:type="spellStart"/>
      <w:r w:rsidRPr="001227C5">
        <w:rPr>
          <w:rStyle w:val="Style13ptBold"/>
        </w:rPr>
        <w:t>interps</w:t>
      </w:r>
      <w:proofErr w:type="spellEnd"/>
      <w:r w:rsidRPr="001227C5">
        <w:rPr>
          <w:rStyle w:val="Style13ptBold"/>
        </w:rPr>
        <w:t xml:space="preserve"> are new in the 2</w:t>
      </w:r>
    </w:p>
    <w:p w14:paraId="1F0DAFCF" w14:textId="77777777" w:rsidR="008007EB" w:rsidRPr="001227C5" w:rsidRDefault="008007EB" w:rsidP="008007EB">
      <w:pPr>
        <w:pStyle w:val="ListParagraph"/>
        <w:numPr>
          <w:ilvl w:val="0"/>
          <w:numId w:val="13"/>
        </w:numPr>
        <w:rPr>
          <w:rStyle w:val="Style13ptBold"/>
        </w:rPr>
      </w:pPr>
      <w:r w:rsidRPr="001227C5">
        <w:rPr>
          <w:rStyle w:val="Style13ptBold"/>
        </w:rPr>
        <w:t>Unfair since we only get one speech to respond so the 2ar can spin the shell and we can’t do anything about it</w:t>
      </w:r>
    </w:p>
    <w:p w14:paraId="6B1E569D" w14:textId="77777777" w:rsidR="008007EB" w:rsidRDefault="008007EB" w:rsidP="008007EB">
      <w:pPr>
        <w:pStyle w:val="ListParagraph"/>
        <w:numPr>
          <w:ilvl w:val="0"/>
          <w:numId w:val="13"/>
        </w:numPr>
        <w:rPr>
          <w:rStyle w:val="Style13ptBold"/>
        </w:rPr>
      </w:pPr>
      <w:r w:rsidRPr="001227C5">
        <w:rPr>
          <w:rStyle w:val="Style13ptBold"/>
        </w:rPr>
        <w:t>Cross apply neg flex</w:t>
      </w:r>
    </w:p>
    <w:p w14:paraId="05EDAAA4" w14:textId="77777777" w:rsidR="008007EB" w:rsidRDefault="008007EB" w:rsidP="008007EB">
      <w:pPr>
        <w:pStyle w:val="Heading4"/>
      </w:pPr>
      <w:r>
        <w:t>Evaluate substance before 1AR theory:</w:t>
      </w:r>
    </w:p>
    <w:p w14:paraId="09B814BF" w14:textId="77777777" w:rsidR="008007EB" w:rsidRDefault="008007EB" w:rsidP="008007EB">
      <w:pPr>
        <w:pStyle w:val="Heading4"/>
      </w:pPr>
      <w:proofErr w:type="gramStart"/>
      <w:r>
        <w:t>1 )</w:t>
      </w:r>
      <w:proofErr w:type="gramEnd"/>
      <w:r>
        <w:t xml:space="preserve"> Resolvability – more speeches develop substance, so there’s more weighing analysis and the judge won’t have to evaluate entirely new 2A responses to 2N </w:t>
      </w:r>
      <w:proofErr w:type="spellStart"/>
      <w:r>
        <w:t>counterinterps</w:t>
      </w:r>
      <w:proofErr w:type="spellEnd"/>
      <w:r>
        <w:t xml:space="preserve"> or arbitrarily decide what counts as a new </w:t>
      </w:r>
      <w:proofErr w:type="spellStart"/>
      <w:r>
        <w:t>argum</w:t>
      </w:r>
      <w:proofErr w:type="spellEnd"/>
    </w:p>
    <w:p w14:paraId="76009B94" w14:textId="77777777" w:rsidR="008007EB" w:rsidRDefault="008007EB" w:rsidP="008007EB">
      <w:pPr>
        <w:pStyle w:val="Heading4"/>
      </w:pPr>
      <w:proofErr w:type="gramStart"/>
      <w:r>
        <w:t>2 )</w:t>
      </w:r>
      <w:proofErr w:type="gramEnd"/>
      <w:r>
        <w:t xml:space="preserve"> The neg has 1 chance to respond – means we can’t resolve arguments or weigh like the aff; AND 2AR clarification furthers a massive skew in </w:t>
      </w:r>
      <w:proofErr w:type="spellStart"/>
      <w:r>
        <w:t>favour</w:t>
      </w:r>
      <w:proofErr w:type="spellEnd"/>
      <w:r>
        <w:t xml:space="preserve"> of the aff </w:t>
      </w:r>
    </w:p>
    <w:p w14:paraId="105D85D0" w14:textId="77777777" w:rsidR="008007EB" w:rsidRDefault="008007EB" w:rsidP="008007EB">
      <w:pPr>
        <w:pStyle w:val="Heading4"/>
      </w:pPr>
      <w:proofErr w:type="gramStart"/>
      <w:r>
        <w:t>3 )</w:t>
      </w:r>
      <w:proofErr w:type="gramEnd"/>
      <w:r>
        <w:t xml:space="preserve"> Prep skew—encourages bad theory debates since people have less prep time and less time to make responses—worse for norms setting—means even if they win their </w:t>
      </w:r>
      <w:proofErr w:type="spellStart"/>
      <w:r>
        <w:t>interp</w:t>
      </w:r>
      <w:proofErr w:type="spellEnd"/>
      <w:r>
        <w:t xml:space="preserve"> you should put low credence into it and look to resolve the debate elsewhere</w:t>
      </w:r>
    </w:p>
    <w:p w14:paraId="6EE33894" w14:textId="77777777" w:rsidR="008007EB" w:rsidRDefault="008007EB" w:rsidP="008007EB">
      <w:pPr>
        <w:pStyle w:val="Heading4"/>
      </w:pPr>
      <w:proofErr w:type="gramStart"/>
      <w:r>
        <w:t>4 )</w:t>
      </w:r>
      <w:proofErr w:type="gramEnd"/>
      <w:r>
        <w:t xml:space="preserve"> Solves abuse – we return the debate to substance</w:t>
      </w:r>
    </w:p>
    <w:p w14:paraId="50570941" w14:textId="77777777" w:rsidR="00635AC1" w:rsidRDefault="00635AC1" w:rsidP="00635AC1">
      <w:pPr>
        <w:pStyle w:val="Heading4"/>
      </w:pPr>
    </w:p>
    <w:p w14:paraId="0F2543D2" w14:textId="74CB98F3" w:rsidR="00635AC1" w:rsidRPr="00922919" w:rsidRDefault="00635AC1" w:rsidP="00922919">
      <w:pPr>
        <w:pStyle w:val="Heading4"/>
        <w:rPr>
          <w:rStyle w:val="Style13ptBold"/>
          <w:b/>
        </w:rPr>
      </w:pPr>
      <w:proofErr w:type="gramStart"/>
      <w:r>
        <w:t>Presumption  and</w:t>
      </w:r>
      <w:proofErr w:type="gramEnd"/>
      <w:r>
        <w:t xml:space="preserve"> permissibility affirm: A) we presume statements true before false– if I say my name is Saranya Singh then you believe me B) To negate means to deny the truth and if they neg hasn’t proved the aff wrong then they lose C) All truth statements depend on other statements so if we presume everything false then we can’t prove anything true D) we’d need to justify everything including breathing E) if anything is permissible then so is the aff because there’s no reason not to do it</w:t>
      </w:r>
    </w:p>
    <w:p w14:paraId="537A6AD4" w14:textId="77777777" w:rsidR="008007EB" w:rsidRDefault="008007EB" w:rsidP="008007EB">
      <w:pPr>
        <w:pStyle w:val="Heading2"/>
      </w:pPr>
      <w:r>
        <w:t>offense</w:t>
      </w:r>
    </w:p>
    <w:p w14:paraId="68039AFC" w14:textId="77777777" w:rsidR="000F6AAE" w:rsidRDefault="000F6AAE" w:rsidP="000F6AAE">
      <w:pPr>
        <w:pStyle w:val="Heading4"/>
      </w:pPr>
      <w:r>
        <w:t>Aliens don’t exist:</w:t>
      </w:r>
    </w:p>
    <w:p w14:paraId="6D5D9CA5" w14:textId="77777777" w:rsidR="000F6AAE" w:rsidRDefault="000F6AAE" w:rsidP="000F6AAE">
      <w:pPr>
        <w:pStyle w:val="Heading4"/>
      </w:pPr>
      <w:r>
        <w:t>1] Probes</w:t>
      </w:r>
    </w:p>
    <w:p w14:paraId="3B4F63BF" w14:textId="77777777" w:rsidR="000F6AAE" w:rsidRDefault="000F6AAE" w:rsidP="000F6AAE">
      <w:r w:rsidRPr="00AC23BE">
        <w:rPr>
          <w:rStyle w:val="Style13ptBold"/>
        </w:rPr>
        <w:t>Forgan 19</w:t>
      </w:r>
      <w:r>
        <w:t xml:space="preserve"> [Duncan Forgan, researcher in the School of Physics &amp; Astronomy at the University of St Andrews.] “Predator-Prey </w:t>
      </w:r>
      <w:proofErr w:type="spellStart"/>
      <w:r>
        <w:t>Behaviour</w:t>
      </w:r>
      <w:proofErr w:type="spellEnd"/>
      <w:r>
        <w:t xml:space="preserve"> in Self-Replicating Interstellar Probes” 2 March 2019 (</w:t>
      </w:r>
      <w:hyperlink r:id="rId41" w:history="1">
        <w:r w:rsidRPr="00CB3DBF">
          <w:rPr>
            <w:rStyle w:val="Hyperlink"/>
          </w:rPr>
          <w:t>https://arxiv.org/abs/1903.00770</w:t>
        </w:r>
      </w:hyperlink>
      <w:r>
        <w:t xml:space="preserve">) – </w:t>
      </w:r>
      <w:proofErr w:type="spellStart"/>
      <w:r>
        <w:t>MZhu</w:t>
      </w:r>
      <w:proofErr w:type="spellEnd"/>
      <w:r>
        <w:t xml:space="preserve"> </w:t>
      </w:r>
    </w:p>
    <w:p w14:paraId="6FB26F53" w14:textId="77777777" w:rsidR="000F6AAE" w:rsidRDefault="000F6AAE" w:rsidP="000F6AAE">
      <w:pPr>
        <w:rPr>
          <w:rStyle w:val="StyleUnderline"/>
        </w:rPr>
      </w:pPr>
      <w:r w:rsidRPr="00B279D5">
        <w:rPr>
          <w:rStyle w:val="StyleUnderline"/>
          <w:highlight w:val="green"/>
        </w:rPr>
        <w:t>Why have we detected no sign of</w:t>
      </w:r>
      <w:r w:rsidRPr="003C32EA">
        <w:rPr>
          <w:rStyle w:val="StyleUnderline"/>
        </w:rPr>
        <w:t xml:space="preserve"> intelligent </w:t>
      </w:r>
      <w:r w:rsidRPr="00B279D5">
        <w:rPr>
          <w:rStyle w:val="StyleUnderline"/>
          <w:highlight w:val="green"/>
        </w:rPr>
        <w:t>life</w:t>
      </w:r>
      <w:r w:rsidRPr="003C32EA">
        <w:rPr>
          <w:rStyle w:val="StyleUnderline"/>
        </w:rPr>
        <w:t xml:space="preserve"> beyond the Earth?</w:t>
      </w:r>
      <w:r w:rsidRPr="008B08D1">
        <w:rPr>
          <w:sz w:val="16"/>
        </w:rPr>
        <w:t xml:space="preserve"> This fundamental question continues to challenge our deepest-held beliefs about humanity and our place in the Universe. Fermi’s Paradox forces us to confront our Copernican assumptions about our lack of uniqueness with the lack of extraterrestrial intelligences (ETIs, see e.g. </w:t>
      </w:r>
      <w:proofErr w:type="spellStart"/>
      <w:r w:rsidRPr="008B08D1">
        <w:rPr>
          <w:sz w:val="16"/>
        </w:rPr>
        <w:t>Brin</w:t>
      </w:r>
      <w:proofErr w:type="spellEnd"/>
      <w:r w:rsidRPr="008B08D1">
        <w:rPr>
          <w:sz w:val="16"/>
        </w:rPr>
        <w:t xml:space="preserve">, 1983; </w:t>
      </w:r>
      <w:proofErr w:type="spellStart"/>
      <w:r w:rsidRPr="008B08D1">
        <w:rPr>
          <w:sz w:val="16"/>
        </w:rPr>
        <w:t>Cirkovi</w:t>
      </w:r>
      <w:proofErr w:type="spellEnd"/>
      <w:r w:rsidRPr="008B08D1">
        <w:rPr>
          <w:sz w:val="16"/>
        </w:rPr>
        <w:t xml:space="preserve"> ´ c, 2009). Its strongest formulation can be given as follows ´ (Tipler, 1980). </w:t>
      </w:r>
      <w:r w:rsidRPr="003C32EA">
        <w:rPr>
          <w:rStyle w:val="StyleUnderline"/>
        </w:rPr>
        <w:t xml:space="preserve">Imagine a </w:t>
      </w:r>
      <w:proofErr w:type="spellStart"/>
      <w:r w:rsidRPr="003C32EA">
        <w:rPr>
          <w:rStyle w:val="StyleUnderline"/>
        </w:rPr>
        <w:t>civilisation</w:t>
      </w:r>
      <w:proofErr w:type="spellEnd"/>
      <w:r w:rsidRPr="003C32EA">
        <w:rPr>
          <w:rStyle w:val="StyleUnderline"/>
        </w:rPr>
        <w:t xml:space="preserve"> constructs </w:t>
      </w:r>
      <w:r w:rsidRPr="00B279D5">
        <w:rPr>
          <w:rStyle w:val="StyleUnderline"/>
        </w:rPr>
        <w:t xml:space="preserve">an interstellar probe that is self-replicating. Such a probe would be able to produce a copy every time it visits a new star system. As each copy makes copies, </w:t>
      </w:r>
      <w:r w:rsidRPr="00B279D5">
        <w:rPr>
          <w:rStyle w:val="StyleUnderline"/>
          <w:highlight w:val="green"/>
        </w:rPr>
        <w:t>the number of</w:t>
      </w:r>
      <w:r w:rsidRPr="00B279D5">
        <w:rPr>
          <w:rStyle w:val="StyleUnderline"/>
        </w:rPr>
        <w:t xml:space="preserve"> self-replicating probes</w:t>
      </w:r>
      <w:r w:rsidRPr="003C32EA">
        <w:rPr>
          <w:rStyle w:val="StyleUnderline"/>
        </w:rPr>
        <w:t xml:space="preserve"> (</w:t>
      </w:r>
      <w:r w:rsidRPr="00B279D5">
        <w:rPr>
          <w:rStyle w:val="StyleUnderline"/>
          <w:highlight w:val="green"/>
        </w:rPr>
        <w:t>SRPs</w:t>
      </w:r>
      <w:r w:rsidRPr="003C32EA">
        <w:rPr>
          <w:rStyle w:val="StyleUnderline"/>
        </w:rPr>
        <w:t xml:space="preserve">) </w:t>
      </w:r>
      <w:r w:rsidRPr="00B279D5">
        <w:rPr>
          <w:rStyle w:val="StyleUnderline"/>
          <w:highlight w:val="green"/>
        </w:rPr>
        <w:t xml:space="preserve">grows exponentially, and every star in the Milky Way is explored on a timescale </w:t>
      </w:r>
      <w:r w:rsidRPr="00B279D5">
        <w:rPr>
          <w:rStyle w:val="StyleUnderline"/>
        </w:rPr>
        <w:t xml:space="preserve">much, much shorter than its age. Estimates for this exploration timescale vary, but are </w:t>
      </w:r>
      <w:r w:rsidRPr="00B279D5">
        <w:rPr>
          <w:rStyle w:val="StyleUnderline"/>
          <w:highlight w:val="green"/>
        </w:rPr>
        <w:t>as short as ten million years</w:t>
      </w:r>
      <w:r w:rsidRPr="008B08D1">
        <w:rPr>
          <w:sz w:val="16"/>
        </w:rPr>
        <w:t xml:space="preserve"> (Nicholson &amp; Forgan, 2013), </w:t>
      </w:r>
      <w:r w:rsidRPr="00B279D5">
        <w:rPr>
          <w:rStyle w:val="StyleUnderline"/>
        </w:rPr>
        <w:t>and perhaps shorter still</w:t>
      </w:r>
      <w:r w:rsidRPr="008B08D1">
        <w:rPr>
          <w:sz w:val="16"/>
        </w:rPr>
        <w:t xml:space="preserve">. </w:t>
      </w:r>
      <w:r w:rsidRPr="00B279D5">
        <w:rPr>
          <w:rStyle w:val="StyleUnderline"/>
        </w:rPr>
        <w:t xml:space="preserve">Given that this timescale is </w:t>
      </w:r>
      <w:r w:rsidRPr="00B279D5">
        <w:rPr>
          <w:rStyle w:val="StyleUnderline"/>
          <w:highlight w:val="green"/>
        </w:rPr>
        <w:t>much shorter than the age of the Earth</w:t>
      </w:r>
      <w:r w:rsidRPr="00B279D5">
        <w:rPr>
          <w:rStyle w:val="StyleUnderline"/>
        </w:rPr>
        <w:t>, and only one ETI constructing SRPs is sufficient to produce this scenario, on balance we should expect to see an interstellar probe orbiting the Sun. And yet, we do not</w:t>
      </w:r>
      <w:r w:rsidRPr="008B08D1">
        <w:rPr>
          <w:sz w:val="16"/>
        </w:rPr>
        <w:t xml:space="preserve">. How can this be resolved? Among many possibilities, we can include solutions that require </w:t>
      </w:r>
      <w:proofErr w:type="spellStart"/>
      <w:r w:rsidRPr="008B08D1">
        <w:rPr>
          <w:sz w:val="16"/>
        </w:rPr>
        <w:t>civilisations</w:t>
      </w:r>
      <w:proofErr w:type="spellEnd"/>
      <w:r w:rsidRPr="008B08D1">
        <w:rPr>
          <w:sz w:val="16"/>
        </w:rPr>
        <w:t xml:space="preserve"> to be rare. However, </w:t>
      </w:r>
      <w:r w:rsidRPr="00B279D5">
        <w:rPr>
          <w:rStyle w:val="StyleUnderline"/>
          <w:highlight w:val="green"/>
        </w:rPr>
        <w:t xml:space="preserve">as a single </w:t>
      </w:r>
      <w:proofErr w:type="spellStart"/>
      <w:r w:rsidRPr="00B279D5">
        <w:rPr>
          <w:rStyle w:val="StyleUnderline"/>
          <w:highlight w:val="green"/>
        </w:rPr>
        <w:t>civilisation</w:t>
      </w:r>
      <w:proofErr w:type="spellEnd"/>
      <w:r w:rsidRPr="00B279D5">
        <w:rPr>
          <w:rStyle w:val="StyleUnderline"/>
          <w:highlight w:val="green"/>
        </w:rPr>
        <w:t xml:space="preserve"> is sufficient to swamp the galaxy in SRPs, we are</w:t>
      </w:r>
      <w:r w:rsidRPr="00867E80">
        <w:rPr>
          <w:rStyle w:val="StyleUnderline"/>
        </w:rPr>
        <w:t xml:space="preserve"> </w:t>
      </w:r>
      <w:r w:rsidRPr="00B279D5">
        <w:rPr>
          <w:rStyle w:val="StyleUnderline"/>
          <w:highlight w:val="green"/>
        </w:rPr>
        <w:t>effectively asking for humanity to be alone</w:t>
      </w:r>
      <w:r w:rsidRPr="00867E80">
        <w:rPr>
          <w:rStyle w:val="StyleUnderline"/>
        </w:rPr>
        <w:t xml:space="preserve"> in the Universe.</w:t>
      </w:r>
    </w:p>
    <w:p w14:paraId="2B65B44C" w14:textId="77777777" w:rsidR="000F6AAE" w:rsidRPr="00C34C18" w:rsidRDefault="000F6AAE" w:rsidP="000F6AAE">
      <w:pPr>
        <w:pStyle w:val="Heading4"/>
      </w:pPr>
      <w:r>
        <w:t>2] Fermis Paradox</w:t>
      </w:r>
    </w:p>
    <w:p w14:paraId="77C285DF" w14:textId="77777777" w:rsidR="000F6AAE" w:rsidRPr="00C34C18" w:rsidRDefault="000F6AAE" w:rsidP="000F6AAE">
      <w:r>
        <w:rPr>
          <w:rStyle w:val="Style13ptBold"/>
        </w:rPr>
        <w:t xml:space="preserve">Parsons 19 </w:t>
      </w:r>
      <w:r w:rsidRPr="00C34C18">
        <w:t xml:space="preserve">Humans are likely alone in the universe, study concludes Jeff Parsons 26 Feb 2019 </w:t>
      </w:r>
      <w:hyperlink r:id="rId42" w:history="1">
        <w:r w:rsidRPr="00EC38BE">
          <w:rPr>
            <w:rStyle w:val="Hyperlink"/>
          </w:rPr>
          <w:t>https://metro.co.uk/2019/02/26/humans-likely-alone-universe-study-concludes-8747817/</w:t>
        </w:r>
      </w:hyperlink>
      <w:r>
        <w:t xml:space="preserve"> SM</w:t>
      </w:r>
    </w:p>
    <w:p w14:paraId="7C96BA0A" w14:textId="77777777" w:rsidR="000F6AAE" w:rsidRPr="00C34C18" w:rsidRDefault="000F6AAE" w:rsidP="000F6AAE">
      <w:pPr>
        <w:pBdr>
          <w:bottom w:val="single" w:sz="6" w:space="1" w:color="auto"/>
        </w:pBdr>
        <w:rPr>
          <w:rStyle w:val="StyleUnderline"/>
        </w:rPr>
      </w:pPr>
      <w:r w:rsidRPr="00740778">
        <w:rPr>
          <w:rStyle w:val="Emphasis"/>
          <w:highlight w:val="green"/>
          <w:bdr w:val="single" w:sz="18" w:space="0" w:color="auto"/>
        </w:rPr>
        <w:t>Humans are likely alone in the universe,</w:t>
      </w:r>
      <w:r w:rsidRPr="00740778">
        <w:rPr>
          <w:rStyle w:val="StyleUnderline"/>
          <w:highlight w:val="green"/>
        </w:rPr>
        <w:t xml:space="preserve"> </w:t>
      </w:r>
      <w:r w:rsidRPr="00C34C18">
        <w:rPr>
          <w:rStyle w:val="StyleUnderline"/>
        </w:rPr>
        <w:t>study concludes</w:t>
      </w:r>
      <w:r w:rsidRPr="00172521">
        <w:rPr>
          <w:sz w:val="16"/>
        </w:rPr>
        <w:t xml:space="preserve"> Jeff </w:t>
      </w:r>
      <w:proofErr w:type="spellStart"/>
      <w:r w:rsidRPr="00172521">
        <w:rPr>
          <w:sz w:val="16"/>
        </w:rPr>
        <w:t>ParsonsTuesday</w:t>
      </w:r>
      <w:proofErr w:type="spellEnd"/>
      <w:r w:rsidRPr="00172521">
        <w:rPr>
          <w:sz w:val="16"/>
        </w:rPr>
        <w:t xml:space="preserve"> 26 Feb 2019 9:51 am Share this article via </w:t>
      </w:r>
      <w:proofErr w:type="spellStart"/>
      <w:r w:rsidRPr="00172521">
        <w:rPr>
          <w:sz w:val="16"/>
        </w:rPr>
        <w:t>facebookShare</w:t>
      </w:r>
      <w:proofErr w:type="spellEnd"/>
      <w:r w:rsidRPr="00172521">
        <w:rPr>
          <w:sz w:val="16"/>
        </w:rPr>
        <w:t xml:space="preserve"> this article via </w:t>
      </w:r>
      <w:proofErr w:type="spellStart"/>
      <w:r w:rsidRPr="00172521">
        <w:rPr>
          <w:sz w:val="16"/>
        </w:rPr>
        <w:t>twitterShare</w:t>
      </w:r>
      <w:proofErr w:type="spellEnd"/>
      <w:r w:rsidRPr="00172521">
        <w:rPr>
          <w:sz w:val="16"/>
        </w:rPr>
        <w:t xml:space="preserve"> this article via messenger 162 SHARES </w:t>
      </w:r>
      <w:r w:rsidRPr="00C34C18">
        <w:rPr>
          <w:rStyle w:val="StyleUnderline"/>
        </w:rPr>
        <w:t xml:space="preserve">A </w:t>
      </w:r>
      <w:r w:rsidRPr="00172521">
        <w:rPr>
          <w:rStyle w:val="Emphasis"/>
          <w:highlight w:val="green"/>
        </w:rPr>
        <w:t>team of</w:t>
      </w:r>
      <w:r w:rsidRPr="00C34C18">
        <w:rPr>
          <w:rStyle w:val="StyleUnderline"/>
        </w:rPr>
        <w:t xml:space="preserve"> international </w:t>
      </w:r>
      <w:r w:rsidRPr="00172521">
        <w:rPr>
          <w:rStyle w:val="Emphasis"/>
          <w:highlight w:val="green"/>
        </w:rPr>
        <w:t>researchers</w:t>
      </w:r>
      <w:r w:rsidRPr="00172521">
        <w:rPr>
          <w:rStyle w:val="StyleUnderline"/>
          <w:highlight w:val="green"/>
        </w:rPr>
        <w:t xml:space="preserve"> </w:t>
      </w:r>
      <w:r w:rsidRPr="00C34C18">
        <w:rPr>
          <w:rStyle w:val="StyleUnderline"/>
        </w:rPr>
        <w:t xml:space="preserve">have </w:t>
      </w:r>
      <w:r w:rsidRPr="00172521">
        <w:rPr>
          <w:rStyle w:val="Emphasis"/>
          <w:highlight w:val="green"/>
        </w:rPr>
        <w:t xml:space="preserve">put the brakes on any idea of humankind </w:t>
      </w:r>
      <w:proofErr w:type="gramStart"/>
      <w:r w:rsidRPr="00172521">
        <w:rPr>
          <w:rStyle w:val="Emphasis"/>
          <w:highlight w:val="green"/>
        </w:rPr>
        <w:t>coming into contact with</w:t>
      </w:r>
      <w:proofErr w:type="gramEnd"/>
      <w:r w:rsidRPr="00172521">
        <w:rPr>
          <w:rStyle w:val="Emphasis"/>
          <w:highlight w:val="green"/>
        </w:rPr>
        <w:t xml:space="preserve"> extraterrestrials</w:t>
      </w:r>
      <w:r w:rsidRPr="00172521">
        <w:rPr>
          <w:sz w:val="16"/>
          <w:highlight w:val="green"/>
        </w:rPr>
        <w:t xml:space="preserve"> </w:t>
      </w:r>
      <w:r w:rsidRPr="00172521">
        <w:rPr>
          <w:sz w:val="16"/>
        </w:rPr>
        <w:t xml:space="preserve">in the near future. </w:t>
      </w:r>
      <w:r w:rsidRPr="00172521">
        <w:rPr>
          <w:rStyle w:val="Emphasis"/>
          <w:highlight w:val="green"/>
        </w:rPr>
        <w:t>In a new study</w:t>
      </w:r>
      <w:r w:rsidRPr="00172521">
        <w:rPr>
          <w:rStyle w:val="StyleUnderline"/>
          <w:highlight w:val="green"/>
        </w:rPr>
        <w:t xml:space="preserve"> </w:t>
      </w:r>
      <w:r w:rsidRPr="00C34C18">
        <w:rPr>
          <w:rStyle w:val="StyleUnderline"/>
        </w:rPr>
        <w:t xml:space="preserve">published online they conclude that we are the only intelligent life in the known universe. The team </w:t>
      </w:r>
      <w:r w:rsidRPr="00172521">
        <w:rPr>
          <w:rStyle w:val="Emphasis"/>
          <w:highlight w:val="green"/>
        </w:rPr>
        <w:t>used</w:t>
      </w:r>
      <w:r w:rsidRPr="00172521">
        <w:rPr>
          <w:rStyle w:val="StyleUnderline"/>
          <w:highlight w:val="green"/>
        </w:rPr>
        <w:t xml:space="preserve"> </w:t>
      </w:r>
      <w:r w:rsidRPr="00C34C18">
        <w:rPr>
          <w:rStyle w:val="StyleUnderline"/>
        </w:rPr>
        <w:t xml:space="preserve">the </w:t>
      </w:r>
      <w:r w:rsidRPr="00172521">
        <w:rPr>
          <w:rStyle w:val="Emphasis"/>
          <w:highlight w:val="green"/>
          <w:bdr w:val="single" w:sz="18" w:space="0" w:color="auto"/>
        </w:rPr>
        <w:t>famous Fermi paradox</w:t>
      </w:r>
      <w:r w:rsidRPr="00172521">
        <w:rPr>
          <w:rStyle w:val="StyleUnderline"/>
          <w:highlight w:val="green"/>
        </w:rPr>
        <w:t xml:space="preserve"> </w:t>
      </w:r>
      <w:r w:rsidRPr="00C34C18">
        <w:rPr>
          <w:rStyle w:val="StyleUnderline"/>
        </w:rPr>
        <w:t xml:space="preserve">as the basis for their study. The paradox looks at the </w:t>
      </w:r>
      <w:r w:rsidRPr="00172521">
        <w:rPr>
          <w:rStyle w:val="Emphasis"/>
          <w:highlight w:val="green"/>
        </w:rPr>
        <w:t>contradiction between</w:t>
      </w:r>
      <w:r w:rsidRPr="00172521">
        <w:rPr>
          <w:rStyle w:val="StyleUnderline"/>
          <w:highlight w:val="green"/>
        </w:rPr>
        <w:t xml:space="preserve"> </w:t>
      </w:r>
      <w:r w:rsidRPr="00C34C18">
        <w:rPr>
          <w:rStyle w:val="StyleUnderline"/>
        </w:rPr>
        <w:t xml:space="preserve">the </w:t>
      </w:r>
      <w:r w:rsidRPr="00172521">
        <w:rPr>
          <w:rStyle w:val="Emphasis"/>
          <w:highlight w:val="green"/>
        </w:rPr>
        <w:t>high probability of existence</w:t>
      </w:r>
      <w:r w:rsidRPr="00172521">
        <w:rPr>
          <w:rStyle w:val="StyleUnderline"/>
          <w:highlight w:val="green"/>
        </w:rPr>
        <w:t xml:space="preserve"> </w:t>
      </w:r>
      <w:r w:rsidRPr="00C34C18">
        <w:rPr>
          <w:rStyle w:val="StyleUnderline"/>
        </w:rPr>
        <w:t xml:space="preserve">of alien </w:t>
      </w:r>
      <w:proofErr w:type="spellStart"/>
      <w:r w:rsidRPr="00C34C18">
        <w:rPr>
          <w:rStyle w:val="StyleUnderline"/>
        </w:rPr>
        <w:t>civilisations</w:t>
      </w:r>
      <w:proofErr w:type="spellEnd"/>
      <w:r w:rsidRPr="00C34C18">
        <w:rPr>
          <w:rStyle w:val="StyleUnderline"/>
        </w:rPr>
        <w:t xml:space="preserve"> </w:t>
      </w:r>
      <w:r w:rsidRPr="00172521">
        <w:rPr>
          <w:rStyle w:val="Emphasis"/>
          <w:highlight w:val="green"/>
        </w:rPr>
        <w:t>and</w:t>
      </w:r>
      <w:r w:rsidRPr="00172521">
        <w:rPr>
          <w:rStyle w:val="StyleUnderline"/>
          <w:highlight w:val="green"/>
        </w:rPr>
        <w:t xml:space="preserve"> </w:t>
      </w:r>
      <w:r w:rsidRPr="00C34C18">
        <w:rPr>
          <w:rStyle w:val="StyleUnderline"/>
        </w:rPr>
        <w:t xml:space="preserve">the </w:t>
      </w:r>
      <w:r w:rsidRPr="00172521">
        <w:rPr>
          <w:rStyle w:val="Emphasis"/>
          <w:highlight w:val="green"/>
        </w:rPr>
        <w:t>overwhelming</w:t>
      </w:r>
      <w:r w:rsidRPr="00172521">
        <w:rPr>
          <w:rStyle w:val="StyleUnderline"/>
          <w:highlight w:val="green"/>
        </w:rPr>
        <w:t xml:space="preserve"> </w:t>
      </w:r>
      <w:r w:rsidRPr="00172521">
        <w:rPr>
          <w:rStyle w:val="Emphasis"/>
          <w:highlight w:val="green"/>
        </w:rPr>
        <w:t>lack of evidence</w:t>
      </w:r>
      <w:r w:rsidRPr="00172521">
        <w:rPr>
          <w:rStyle w:val="StyleUnderline"/>
          <w:highlight w:val="green"/>
        </w:rPr>
        <w:t xml:space="preserve"> </w:t>
      </w:r>
      <w:r w:rsidRPr="00C34C18">
        <w:rPr>
          <w:rStyle w:val="StyleUnderline"/>
        </w:rPr>
        <w:t>we’ve found since starting to scan the stars.</w:t>
      </w:r>
      <w:r w:rsidRPr="00172521">
        <w:rPr>
          <w:sz w:val="16"/>
        </w:rPr>
        <w:t xml:space="preserve"> See all that? We’re the only smart ones in there, according to researchers (Science Photo Library) </w:t>
      </w:r>
      <w:r w:rsidRPr="00C34C18">
        <w:rPr>
          <w:rStyle w:val="StyleUnderline"/>
        </w:rPr>
        <w:t xml:space="preserve">The researchers took the paradox, which was developed in the first half of the 20th century, then </w:t>
      </w:r>
      <w:r w:rsidRPr="00172521">
        <w:rPr>
          <w:rStyle w:val="Emphasis"/>
          <w:highlight w:val="green"/>
        </w:rPr>
        <w:t>incorporated</w:t>
      </w:r>
      <w:r w:rsidRPr="00172521">
        <w:rPr>
          <w:rStyle w:val="StyleUnderline"/>
          <w:highlight w:val="green"/>
        </w:rPr>
        <w:t xml:space="preserve"> </w:t>
      </w:r>
      <w:r w:rsidRPr="00C34C18">
        <w:rPr>
          <w:rStyle w:val="StyleUnderline"/>
        </w:rPr>
        <w:t xml:space="preserve">new elements such as </w:t>
      </w:r>
      <w:r w:rsidRPr="00172521">
        <w:rPr>
          <w:rStyle w:val="Emphasis"/>
          <w:highlight w:val="green"/>
        </w:rPr>
        <w:t>bias and uncertainty</w:t>
      </w:r>
      <w:r w:rsidRPr="00C34C18">
        <w:rPr>
          <w:rStyle w:val="StyleUnderline"/>
        </w:rPr>
        <w:t>.</w:t>
      </w:r>
      <w:r w:rsidRPr="00172521">
        <w:rPr>
          <w:sz w:val="16"/>
        </w:rPr>
        <w:t xml:space="preserve"> In a nutshell, they reckon it’s not as accurate as previously thought. </w:t>
      </w:r>
      <w:r w:rsidRPr="00C34C18">
        <w:rPr>
          <w:rStyle w:val="StyleUnderline"/>
        </w:rPr>
        <w:t xml:space="preserve">The report is entitled ‘Dissolving the Fermi Paradox,’ and the researchers </w:t>
      </w:r>
      <w:proofErr w:type="gramStart"/>
      <w:r w:rsidRPr="00C34C18">
        <w:rPr>
          <w:rStyle w:val="StyleUnderline"/>
        </w:rPr>
        <w:t>come to the conclusion</w:t>
      </w:r>
      <w:proofErr w:type="gramEnd"/>
      <w:r w:rsidRPr="00C34C18">
        <w:rPr>
          <w:rStyle w:val="StyleUnderline"/>
        </w:rPr>
        <w:t xml:space="preserve"> we’re very much alone in the known galaxy</w:t>
      </w:r>
      <w:r w:rsidRPr="00172521">
        <w:rPr>
          <w:sz w:val="16"/>
        </w:rPr>
        <w:t xml:space="preserve">. </w:t>
      </w:r>
      <w:proofErr w:type="gramStart"/>
      <w:r w:rsidRPr="00172521">
        <w:rPr>
          <w:sz w:val="16"/>
        </w:rPr>
        <w:t>”One</w:t>
      </w:r>
      <w:proofErr w:type="gramEnd"/>
      <w:r w:rsidRPr="00172521">
        <w:rPr>
          <w:sz w:val="16"/>
        </w:rPr>
        <w:t xml:space="preserve"> can answer the Fermi Paradox by saying intelligence is very rare, but then it needs to be tremendously rare,’ said Anders Sandberg, a researcher at Oxford University and a lead author of the study. </w:t>
      </w:r>
      <w:r w:rsidRPr="00C34C18">
        <w:rPr>
          <w:rStyle w:val="StyleUnderline"/>
        </w:rPr>
        <w:t>‘Another possibility is that intelligence doesn’t last very long, but it is enough that one civilization survives for it to become visible</w:t>
      </w:r>
      <w:r w:rsidRPr="00172521">
        <w:rPr>
          <w:sz w:val="16"/>
        </w:rPr>
        <w:t xml:space="preserve">,’ he told Universetoday.com. </w:t>
      </w:r>
      <w:r w:rsidRPr="00C34C18">
        <w:rPr>
          <w:rStyle w:val="StyleUnderline"/>
        </w:rPr>
        <w:t xml:space="preserve">There are no intelligent alien </w:t>
      </w:r>
      <w:proofErr w:type="spellStart"/>
      <w:r w:rsidRPr="00C34C18">
        <w:rPr>
          <w:rStyle w:val="StyleUnderline"/>
        </w:rPr>
        <w:t>civilisations</w:t>
      </w:r>
      <w:proofErr w:type="spellEnd"/>
      <w:r w:rsidRPr="00C34C18">
        <w:rPr>
          <w:rStyle w:val="StyleUnderline"/>
        </w:rPr>
        <w:t xml:space="preserve"> out there say the scientists </w:t>
      </w:r>
      <w:r w:rsidRPr="00172521">
        <w:rPr>
          <w:sz w:val="16"/>
        </w:rPr>
        <w:t xml:space="preserve">(Photographer’s Choice) In the report, the researchers go on to say that even if we did somehow stumble across aliens, they may not be intelligent ones. ‘When the model is recast to represent realistic distributions of uncertainty, we find a substantial ex ante probability of there being no other intelligent life in our observable universe, and thus that there should be little surprise when we fail to detect any signs of it,’ the team wrote. If they do exist, aliens are unlikely to look like this (Shutterstock) </w:t>
      </w:r>
      <w:r w:rsidRPr="00C34C18">
        <w:rPr>
          <w:rStyle w:val="StyleUnderline"/>
        </w:rPr>
        <w:t>‘This result dissolves the Fermi paradox, and in doing so removes any need to invoke speculative mechanisms by which civilizations would inevitably fail to have observable effects upon the universe.’</w:t>
      </w:r>
    </w:p>
    <w:p w14:paraId="372693BC" w14:textId="77777777" w:rsidR="00635AC1" w:rsidRDefault="00635AC1" w:rsidP="00635AC1">
      <w:pPr>
        <w:pStyle w:val="Heading4"/>
        <w:spacing w:before="0"/>
        <w:rPr>
          <w:rFonts w:cs="Calibri"/>
        </w:rPr>
      </w:pPr>
    </w:p>
    <w:p w14:paraId="5DFE6C63" w14:textId="4ADA0C7A" w:rsidR="00635AC1" w:rsidRDefault="00635AC1" w:rsidP="00635AC1">
      <w:pPr>
        <w:pStyle w:val="Heading4"/>
        <w:spacing w:before="0"/>
        <w:rPr>
          <w:rFonts w:cs="Calibri"/>
        </w:rPr>
      </w:pPr>
      <w:r>
        <w:rPr>
          <w:rFonts w:cs="Calibri"/>
        </w:rPr>
        <w:t>universalizable would be all private entities which is universalizable</w:t>
      </w:r>
    </w:p>
    <w:p w14:paraId="0490EAAF" w14:textId="77777777" w:rsidR="00635AC1" w:rsidRDefault="00635AC1" w:rsidP="00635AC1">
      <w:pPr>
        <w:pStyle w:val="Heading4"/>
        <w:spacing w:before="0"/>
        <w:rPr>
          <w:rFonts w:cs="Calibri"/>
        </w:rPr>
      </w:pPr>
    </w:p>
    <w:p w14:paraId="3B09C1E9" w14:textId="77777777" w:rsidR="00635AC1" w:rsidRDefault="00635AC1" w:rsidP="00635AC1">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0060DE6A" w14:textId="77777777" w:rsidR="00635AC1" w:rsidRPr="009D349B" w:rsidRDefault="00635AC1" w:rsidP="00635AC1">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43" w:history="1">
        <w:r w:rsidRPr="009647D6">
          <w:rPr>
            <w:rStyle w:val="Hyperlink"/>
          </w:rPr>
          <w:t>https://www.cambridge.org/core/journals/social-philosophy-and-policy/article/abs/there-is-no-such-thing-as-an-unjust-initial-acquisition/5C744D6D5C525E711EC75F75BF7109D1)[brackets</w:t>
        </w:r>
      </w:hyperlink>
      <w:r>
        <w:t xml:space="preserve"> for gen </w:t>
      </w:r>
      <w:proofErr w:type="spellStart"/>
      <w:r>
        <w:t>lang</w:t>
      </w:r>
      <w:proofErr w:type="spellEnd"/>
      <w:r>
        <w:t>]</w:t>
      </w:r>
      <w:r w:rsidRPr="009D349B">
        <w:t>//</w:t>
      </w:r>
      <w:proofErr w:type="spellStart"/>
      <w:r w:rsidRPr="009D349B">
        <w:t>phs</w:t>
      </w:r>
      <w:proofErr w:type="spellEnd"/>
      <w:r w:rsidRPr="009D349B">
        <w:t xml:space="preserve"> </w:t>
      </w:r>
      <w:proofErr w:type="spellStart"/>
      <w:r w:rsidRPr="009D349B">
        <w:t>st</w:t>
      </w:r>
      <w:proofErr w:type="spellEnd"/>
    </w:p>
    <w:p w14:paraId="1F414906" w14:textId="77777777" w:rsidR="00635AC1" w:rsidRDefault="00635AC1" w:rsidP="00635AC1">
      <w:pPr>
        <w:rPr>
          <w:sz w:val="16"/>
        </w:rPr>
      </w:pPr>
      <w:r w:rsidRPr="009D349B">
        <w:rPr>
          <w:sz w:val="16"/>
        </w:rPr>
        <w:t xml:space="preserve">There is a serious difficulty with this criticism of </w:t>
      </w:r>
      <w:proofErr w:type="spellStart"/>
      <w:r w:rsidRPr="009D349B">
        <w:rPr>
          <w:sz w:val="16"/>
        </w:rPr>
        <w:t>Nozick</w:t>
      </w:r>
      <w:proofErr w:type="spellEnd"/>
      <w:r w:rsidRPr="009D349B">
        <w:rPr>
          <w:sz w:val="16"/>
        </w:rPr>
        <w:t xml:space="preserve">,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w:t>
      </w:r>
      <w:proofErr w:type="spellStart"/>
      <w:r w:rsidRPr="009D349B">
        <w:rPr>
          <w:sz w:val="16"/>
        </w:rPr>
        <w:t>Nozick’s</w:t>
      </w:r>
      <w:proofErr w:type="spellEnd"/>
      <w:r w:rsidRPr="009D349B">
        <w:rPr>
          <w:sz w:val="16"/>
        </w:rPr>
        <w:t xml:space="preserve"> critics, but </w:t>
      </w:r>
      <w:proofErr w:type="spellStart"/>
      <w:r w:rsidRPr="009D349B">
        <w:rPr>
          <w:sz w:val="16"/>
        </w:rPr>
        <w:t>Nozick</w:t>
      </w:r>
      <w:proofErr w:type="spellEnd"/>
      <w:r w:rsidRPr="009D349B">
        <w:rPr>
          <w:sz w:val="16"/>
        </w:rPr>
        <w:t xml:space="preserve">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w:t>
      </w:r>
      <w:proofErr w:type="spellStart"/>
      <w:r w:rsidRPr="009D349B">
        <w:rPr>
          <w:sz w:val="16"/>
        </w:rPr>
        <w:t>Nozick</w:t>
      </w:r>
      <w:proofErr w:type="spellEnd"/>
      <w:r w:rsidRPr="009D349B">
        <w:rPr>
          <w:sz w:val="16"/>
        </w:rPr>
        <w:t xml:space="preserve">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w:t>
      </w:r>
      <w:proofErr w:type="spellStart"/>
      <w:r w:rsidRPr="009D349B">
        <w:rPr>
          <w:sz w:val="16"/>
        </w:rPr>
        <w:t>Lockean</w:t>
      </w:r>
      <w:proofErr w:type="spellEnd"/>
      <w:r w:rsidRPr="009D349B">
        <w:rPr>
          <w:sz w:val="16"/>
        </w:rPr>
        <w:t xml:space="preserve"> proviso, or are otherwise problematic. (A “</w:t>
      </w:r>
      <w:proofErr w:type="spellStart"/>
      <w:r w:rsidRPr="009D349B">
        <w:rPr>
          <w:sz w:val="16"/>
        </w:rPr>
        <w:t>Lockean</w:t>
      </w:r>
      <w:proofErr w:type="spellEnd"/>
      <w:r w:rsidRPr="009D349B">
        <w:rPr>
          <w:sz w:val="16"/>
        </w:rPr>
        <w:t xml:space="preserve">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w:t>
      </w:r>
      <w:proofErr w:type="spellStart"/>
      <w:r w:rsidRPr="009D349B">
        <w:rPr>
          <w:sz w:val="16"/>
        </w:rPr>
        <w:t>Nozickian</w:t>
      </w:r>
      <w:proofErr w:type="spellEnd"/>
      <w:r w:rsidRPr="009D349B">
        <w:rPr>
          <w:sz w:val="16"/>
        </w:rPr>
        <w:t xml:space="preserve"> property rights than the one given by </w:t>
      </w:r>
      <w:proofErr w:type="spellStart"/>
      <w:r w:rsidRPr="009D349B">
        <w:rPr>
          <w:sz w:val="16"/>
        </w:rPr>
        <w:t>Nozick</w:t>
      </w:r>
      <w:proofErr w:type="spellEnd"/>
      <w:r w:rsidRPr="009D349B">
        <w:rPr>
          <w:sz w:val="16"/>
        </w:rPr>
        <w:t xml:space="preserve"> himself, and considers some of the implications of this revised conception of initial acquisition for our under- standing of </w:t>
      </w:r>
      <w:proofErr w:type="spellStart"/>
      <w:r w:rsidRPr="009D349B">
        <w:rPr>
          <w:sz w:val="16"/>
        </w:rPr>
        <w:t>Nozick’s</w:t>
      </w:r>
      <w:proofErr w:type="spellEnd"/>
      <w:r w:rsidRPr="009D349B">
        <w:rPr>
          <w:sz w:val="16"/>
        </w:rPr>
        <w:t xml:space="preserve">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proofErr w:type="gramStart"/>
      <w:r w:rsidRPr="009D349B">
        <w:rPr>
          <w:sz w:val="16"/>
        </w:rPr>
        <w:t>, that is to say, simply</w:t>
      </w:r>
      <w:proofErr w:type="gramEnd"/>
      <w:r w:rsidRPr="009D349B">
        <w:rPr>
          <w:sz w:val="16"/>
        </w:rPr>
        <w:t xml:space="preserve">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w:t>
      </w:r>
      <w:proofErr w:type="spellStart"/>
      <w:r w:rsidRPr="009D349B">
        <w:rPr>
          <w:sz w:val="16"/>
        </w:rPr>
        <w:t>Nozick</w:t>
      </w:r>
      <w:proofErr w:type="spellEnd"/>
      <w:r w:rsidRPr="009D349B">
        <w:rPr>
          <w:sz w:val="16"/>
        </w:rPr>
        <w:t xml:space="preserve">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proofErr w:type="spellStart"/>
      <w:r w:rsidRPr="009D349B">
        <w:rPr>
          <w:rStyle w:val="Emphasis"/>
          <w:highlight w:val="cyan"/>
        </w:rPr>
        <w:t>it</w:t>
      </w:r>
      <w:proofErr w:type="spellEnd"/>
      <w:r w:rsidRPr="009D349B">
        <w:rPr>
          <w:rStyle w:val="Emphasis"/>
          <w:highlight w:val="cyan"/>
        </w:rPr>
        <w:t xml:space="preserve">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 xml:space="preserve">Such a wrong would </w:t>
      </w:r>
      <w:proofErr w:type="gramStart"/>
      <w:r w:rsidRPr="009D349B">
        <w:rPr>
          <w:rStyle w:val="Emphasis"/>
        </w:rPr>
        <w:t>in the nature of the</w:t>
      </w:r>
      <w:proofErr w:type="gramEnd"/>
      <w:r w:rsidRPr="009D349B">
        <w:rPr>
          <w:rStyle w:val="Emphasis"/>
        </w:rPr>
        <w:t xml:space="preserv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269B2DB8" w14:textId="77777777" w:rsidR="00635AC1" w:rsidRDefault="00635AC1" w:rsidP="00635AC1">
      <w:pPr>
        <w:rPr>
          <w:sz w:val="16"/>
        </w:rPr>
      </w:pPr>
    </w:p>
    <w:p w14:paraId="2A35B919" w14:textId="77777777" w:rsidR="00635AC1" w:rsidRPr="009D349B" w:rsidRDefault="00635AC1" w:rsidP="00635AC1">
      <w:pPr>
        <w:pStyle w:val="Heading4"/>
        <w:spacing w:before="0"/>
        <w:rPr>
          <w:rFonts w:ascii="Times New Roman" w:hAnsi="Times New Roman" w:cs="Times New Roman"/>
          <w:sz w:val="24"/>
        </w:rPr>
      </w:pPr>
      <w:r>
        <w:rPr>
          <w:rFonts w:cs="Calibri"/>
        </w:rPr>
        <w:t>Self-ownership justifies the appropriation of property – our freedom necessitates being able to set and pursue external things as our ends, including exercising our rights on property. Restricting this arbitrarily limits our freedom which is unjust.</w:t>
      </w:r>
    </w:p>
    <w:p w14:paraId="6A0AB1F8" w14:textId="77777777" w:rsidR="00635AC1" w:rsidRPr="009D349B" w:rsidRDefault="00635AC1" w:rsidP="00635AC1">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44" w:history="1">
        <w:r w:rsidRPr="009647D6">
          <w:rPr>
            <w:rStyle w:val="Hyperlink"/>
          </w:rPr>
          <w:t>https://www.cambridge.org/core/journals/social-philosophy-and-policy/article/abs/there-is-no-such-thing-as-an-unjust-initial-acquisition/5C744D6D5C525E711EC75F75BF7109D1)[brackets</w:t>
        </w:r>
      </w:hyperlink>
      <w:r>
        <w:t xml:space="preserve"> for gen </w:t>
      </w:r>
      <w:proofErr w:type="spellStart"/>
      <w:r>
        <w:t>lang</w:t>
      </w:r>
      <w:proofErr w:type="spellEnd"/>
      <w:r>
        <w:t>]</w:t>
      </w:r>
      <w:r w:rsidRPr="009D349B">
        <w:t>//</w:t>
      </w:r>
      <w:proofErr w:type="spellStart"/>
      <w:r w:rsidRPr="009D349B">
        <w:t>phs</w:t>
      </w:r>
      <w:proofErr w:type="spellEnd"/>
      <w:r w:rsidRPr="009D349B">
        <w:t xml:space="preserve"> </w:t>
      </w:r>
      <w:proofErr w:type="spellStart"/>
      <w:r w:rsidRPr="009D349B">
        <w:t>st</w:t>
      </w:r>
      <w:proofErr w:type="spellEnd"/>
    </w:p>
    <w:p w14:paraId="375A78A5" w14:textId="77777777" w:rsidR="00635AC1" w:rsidRPr="009D349B" w:rsidRDefault="00635AC1" w:rsidP="00635AC1">
      <w:pPr>
        <w:rPr>
          <w:sz w:val="16"/>
        </w:rPr>
      </w:pPr>
      <w:r w:rsidRPr="009D349B">
        <w:rPr>
          <w:sz w:val="16"/>
        </w:rPr>
        <w:t xml:space="preserve">V. Some Implications If what I have argued so far is correct, then the way is opened to the following revised case for strongly libertarian </w:t>
      </w:r>
      <w:proofErr w:type="spellStart"/>
      <w:r w:rsidRPr="009D349B">
        <w:rPr>
          <w:sz w:val="16"/>
        </w:rPr>
        <w:t>Lockean-Nozickian</w:t>
      </w:r>
      <w:proofErr w:type="spellEnd"/>
      <w:r w:rsidRPr="009D349B">
        <w:rPr>
          <w:sz w:val="16"/>
        </w:rPr>
        <w:t xml:space="preserve">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w:t>
      </w:r>
      <w:proofErr w:type="gramStart"/>
      <w:r w:rsidRPr="009D349B">
        <w:rPr>
          <w:rStyle w:val="Emphasis"/>
        </w:rPr>
        <w:t>more or less)</w:t>
      </w:r>
      <w:proofErr w:type="gramEnd"/>
      <w:r w:rsidRPr="009D349B">
        <w:rPr>
          <w:rStyle w:val="Emphasis"/>
        </w:rPr>
        <w:t xml:space="preserve">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t>
      </w:r>
      <w:proofErr w:type="gramStart"/>
      <w:r w:rsidRPr="009D349B">
        <w:rPr>
          <w:sz w:val="16"/>
        </w:rPr>
        <w:t>were able to</w:t>
      </w:r>
      <w:proofErr w:type="gramEnd"/>
      <w:r w:rsidRPr="009D349B">
        <w:rPr>
          <w:sz w:val="16"/>
        </w:rPr>
        <w:t xml:space="preserve"> avoid the hard work of being the first to “tame the land” and draw out the value of raw materials.)40 The SOP is thus, in fact, rarely, if ever, violated. The upshot is that a system of </w:t>
      </w:r>
      <w:proofErr w:type="spellStart"/>
      <w:r w:rsidRPr="009D349B">
        <w:rPr>
          <w:sz w:val="16"/>
        </w:rPr>
        <w:t>Lockean-Nozickian</w:t>
      </w:r>
      <w:proofErr w:type="spellEnd"/>
      <w:r w:rsidRPr="009D349B">
        <w:rPr>
          <w:sz w:val="16"/>
        </w:rPr>
        <w:t xml:space="preserve">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w:t>
      </w:r>
      <w:proofErr w:type="spellStart"/>
      <w:r w:rsidRPr="009D349B">
        <w:rPr>
          <w:sz w:val="16"/>
        </w:rPr>
        <w:t>soever</w:t>
      </w:r>
      <w:proofErr w:type="spellEnd"/>
      <w:r w:rsidRPr="009D349B">
        <w:rPr>
          <w:sz w:val="16"/>
        </w:rPr>
        <w:t xml:space="preserve"> to be made for such redistribution from the general theory of prop- </w:t>
      </w:r>
      <w:proofErr w:type="spellStart"/>
      <w:r w:rsidRPr="009D349B">
        <w:rPr>
          <w:sz w:val="16"/>
        </w:rPr>
        <w:t>erty</w:t>
      </w:r>
      <w:proofErr w:type="spellEnd"/>
      <w:r w:rsidRPr="009D349B">
        <w:rPr>
          <w:sz w:val="16"/>
        </w:rPr>
        <w:t xml:space="preserve"> just sketched, purged as it is of the </w:t>
      </w:r>
      <w:proofErr w:type="spellStart"/>
      <w:r w:rsidRPr="009D349B">
        <w:rPr>
          <w:sz w:val="16"/>
        </w:rPr>
        <w:t>Lockean</w:t>
      </w:r>
      <w:proofErr w:type="spellEnd"/>
      <w:r w:rsidRPr="009D349B">
        <w:rPr>
          <w:sz w:val="16"/>
        </w:rPr>
        <w:t xml:space="preserve"> proviso, with all the egalitarian mischief-making the proviso has made possible.</w:t>
      </w:r>
    </w:p>
    <w:p w14:paraId="24D32DF5" w14:textId="77777777" w:rsidR="00635AC1" w:rsidRDefault="00635AC1" w:rsidP="00635AC1"/>
    <w:p w14:paraId="1657A2B5" w14:textId="77777777" w:rsidR="00635AC1" w:rsidRPr="000F6AAE" w:rsidRDefault="00635AC1" w:rsidP="000F6AAE"/>
    <w:p w14:paraId="1A613576" w14:textId="17B71219" w:rsidR="007C7D7F" w:rsidRPr="000A3D5A" w:rsidRDefault="007C7D7F" w:rsidP="007C7D7F">
      <w:pPr>
        <w:pStyle w:val="Heading4"/>
        <w:rPr>
          <w:rFonts w:cs="Calibri"/>
          <w:color w:val="FF0000"/>
        </w:rPr>
      </w:pPr>
      <w:r w:rsidRPr="000A3D5A">
        <w:rPr>
          <w:rFonts w:cs="Calibri"/>
          <w:color w:val="FF0000"/>
        </w:rPr>
        <w:t>Libertarianism mandates a market-oriented approach to space—that negates</w:t>
      </w:r>
    </w:p>
    <w:p w14:paraId="1E4CBFAB" w14:textId="77777777" w:rsidR="007C7D7F" w:rsidRPr="000A3D5A" w:rsidRDefault="007C7D7F" w:rsidP="007C7D7F">
      <w:pPr>
        <w:rPr>
          <w:color w:val="FF0000"/>
        </w:rPr>
      </w:pPr>
      <w:r w:rsidRPr="000A3D5A">
        <w:rPr>
          <w:rStyle w:val="Style13ptBold"/>
          <w:color w:val="FF0000"/>
        </w:rPr>
        <w:t>Broker 20</w:t>
      </w:r>
      <w:r w:rsidRPr="000A3D5A">
        <w:rPr>
          <w:color w:val="FF0000"/>
        </w:rPr>
        <w:t xml:space="preserve"> </w:t>
      </w:r>
      <w:r w:rsidRPr="000A3D5A">
        <w:rPr>
          <w:color w:val="FF0000"/>
          <w:sz w:val="16"/>
          <w:szCs w:val="16"/>
        </w:rPr>
        <w:t xml:space="preserve">[(Tyler, work has been published in the Gonzaga Law Review, the Albany Law Review and the University of Memphis Law Review.) </w:t>
      </w:r>
      <w:r w:rsidRPr="000A3D5A">
        <w:rPr>
          <w:rStyle w:val="StyleUnderline"/>
          <w:color w:val="FF0000"/>
          <w:sz w:val="16"/>
          <w:szCs w:val="16"/>
        </w:rPr>
        <w:t>“Space Law Can Only Be Libertarian Minded,”</w:t>
      </w:r>
      <w:r w:rsidRPr="000A3D5A">
        <w:rPr>
          <w:color w:val="FF0000"/>
          <w:sz w:val="16"/>
          <w:szCs w:val="16"/>
        </w:rPr>
        <w:t xml:space="preserve"> Above the Law, 1-14-20, </w:t>
      </w:r>
      <w:hyperlink r:id="rId45" w:history="1">
        <w:r w:rsidRPr="000A3D5A">
          <w:rPr>
            <w:rStyle w:val="Hyperlink"/>
            <w:color w:val="FF0000"/>
            <w:sz w:val="16"/>
            <w:szCs w:val="16"/>
          </w:rPr>
          <w:t>https://abovethelaw.com/2020/01/space-law-can-only-be-libertarian-minded/</w:t>
        </w:r>
      </w:hyperlink>
      <w:r w:rsidRPr="000A3D5A">
        <w:rPr>
          <w:color w:val="FF0000"/>
          <w:sz w:val="16"/>
          <w:szCs w:val="16"/>
        </w:rPr>
        <w:t>] TDI</w:t>
      </w:r>
    </w:p>
    <w:p w14:paraId="0161C7C2" w14:textId="77777777" w:rsidR="007C7D7F" w:rsidRPr="000A3D5A" w:rsidRDefault="007C7D7F" w:rsidP="007C7D7F">
      <w:pPr>
        <w:rPr>
          <w:rStyle w:val="StyleUnderline"/>
          <w:color w:val="FF0000"/>
          <w:sz w:val="12"/>
        </w:rPr>
      </w:pPr>
      <w:r w:rsidRPr="000A3D5A">
        <w:rPr>
          <w:color w:val="FF0000"/>
          <w:sz w:val="12"/>
        </w:rPr>
        <w:t xml:space="preserve">The impact on human daily life from a transition to the virtually unlimited resource reality of space cannot be overstated. </w:t>
      </w:r>
      <w:r w:rsidRPr="000A3D5A">
        <w:rPr>
          <w:rStyle w:val="StyleUnderline"/>
          <w:color w:val="FF0000"/>
        </w:rPr>
        <w:t xml:space="preserve">However, when it comes to the law, a minimalist, dare I say libertarian, approach appears as the only applicable system. </w:t>
      </w:r>
      <w:r w:rsidRPr="000A3D5A">
        <w:rPr>
          <w:color w:val="FF0000"/>
          <w:sz w:val="12"/>
        </w:rPr>
        <w:t xml:space="preserve">In the words of NASA, “2020 promises to be a big year for space exploration.” Yet, as Rand </w:t>
      </w:r>
      <w:proofErr w:type="spellStart"/>
      <w:r w:rsidRPr="000A3D5A">
        <w:rPr>
          <w:color w:val="FF0000"/>
          <w:sz w:val="12"/>
        </w:rPr>
        <w:t>Simberg</w:t>
      </w:r>
      <w:proofErr w:type="spellEnd"/>
      <w:r w:rsidRPr="000A3D5A">
        <w:rPr>
          <w:color w:val="FF0000"/>
          <w:sz w:val="12"/>
        </w:rPr>
        <w:t xml:space="preserve"> points out in Reason magazine, </w:t>
      </w:r>
      <w:r w:rsidRPr="000A3D5A">
        <w:rPr>
          <w:rStyle w:val="StyleUnderline"/>
          <w:color w:val="FF0000"/>
        </w:rPr>
        <w:t xml:space="preserve">it is </w:t>
      </w:r>
      <w:proofErr w:type="gramStart"/>
      <w:r w:rsidRPr="000A3D5A">
        <w:rPr>
          <w:rStyle w:val="StyleUnderline"/>
          <w:color w:val="FF0000"/>
        </w:rPr>
        <w:t xml:space="preserve">actually </w:t>
      </w:r>
      <w:r w:rsidRPr="000A3D5A">
        <w:rPr>
          <w:rStyle w:val="StyleUnderline"/>
          <w:color w:val="FF0000"/>
          <w:highlight w:val="green"/>
        </w:rPr>
        <w:t>private</w:t>
      </w:r>
      <w:proofErr w:type="gramEnd"/>
      <w:r w:rsidRPr="000A3D5A">
        <w:rPr>
          <w:rStyle w:val="StyleUnderline"/>
          <w:color w:val="FF0000"/>
        </w:rPr>
        <w:t xml:space="preserve"> American </w:t>
      </w:r>
      <w:r w:rsidRPr="000A3D5A">
        <w:rPr>
          <w:rStyle w:val="StyleUnderline"/>
          <w:color w:val="FF0000"/>
          <w:highlight w:val="green"/>
        </w:rPr>
        <w:t>investment</w:t>
      </w:r>
      <w:r w:rsidRPr="000A3D5A">
        <w:rPr>
          <w:rStyle w:val="StyleUnderline"/>
          <w:color w:val="FF0000"/>
        </w:rPr>
        <w:t xml:space="preserve"> that </w:t>
      </w:r>
      <w:r w:rsidRPr="000A3D5A">
        <w:rPr>
          <w:rStyle w:val="StyleUnderline"/>
          <w:color w:val="FF0000"/>
          <w:highlight w:val="green"/>
        </w:rPr>
        <w:t>is</w:t>
      </w:r>
      <w:r w:rsidRPr="000A3D5A">
        <w:rPr>
          <w:rStyle w:val="StyleUnderline"/>
          <w:color w:val="FF0000"/>
        </w:rPr>
        <w:t xml:space="preserve"> currently </w:t>
      </w:r>
      <w:r w:rsidRPr="000A3D5A">
        <w:rPr>
          <w:rStyle w:val="StyleUnderline"/>
          <w:color w:val="FF0000"/>
          <w:highlight w:val="green"/>
        </w:rPr>
        <w:t>moving space exploration</w:t>
      </w:r>
      <w:r w:rsidRPr="000A3D5A">
        <w:rPr>
          <w:rStyle w:val="StyleUnderline"/>
          <w:color w:val="FF0000"/>
        </w:rPr>
        <w:t xml:space="preserve"> to “a pace unseen since the 1960s.”</w:t>
      </w:r>
      <w:r w:rsidRPr="000A3D5A">
        <w:rPr>
          <w:color w:val="FF0000"/>
          <w:sz w:val="12"/>
        </w:rPr>
        <w:t xml:space="preserve"> According to </w:t>
      </w:r>
      <w:proofErr w:type="spellStart"/>
      <w:r w:rsidRPr="000A3D5A">
        <w:rPr>
          <w:color w:val="FF0000"/>
          <w:sz w:val="12"/>
        </w:rPr>
        <w:t>Simberg</w:t>
      </w:r>
      <w:proofErr w:type="spellEnd"/>
      <w:r w:rsidRPr="000A3D5A">
        <w:rPr>
          <w:color w:val="FF0000"/>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w:t>
      </w:r>
      <w:proofErr w:type="gramStart"/>
      <w:r w:rsidRPr="000A3D5A">
        <w:rPr>
          <w:color w:val="FF0000"/>
          <w:sz w:val="12"/>
        </w:rPr>
        <w:t>in reality</w:t>
      </w:r>
      <w:proofErr w:type="gramEnd"/>
      <w:r w:rsidRPr="000A3D5A">
        <w:rPr>
          <w:color w:val="FF0000"/>
          <w:sz w:val="12"/>
        </w:rPr>
        <w:t xml:space="preserve">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0A3D5A">
        <w:rPr>
          <w:color w:val="FF0000"/>
          <w:sz w:val="12"/>
        </w:rPr>
        <w:t>Simberg</w:t>
      </w:r>
      <w:proofErr w:type="spellEnd"/>
      <w:r w:rsidRPr="000A3D5A">
        <w:rPr>
          <w:color w:val="FF0000"/>
          <w:sz w:val="12"/>
        </w:rPr>
        <w:t xml:space="preserve"> says, “bring to the fore a lot of ideological issues that up to now were just theoretical,” I believe it will also eliminate many economic and legal distinctions we currently utilize today. </w:t>
      </w:r>
      <w:r w:rsidRPr="000A3D5A">
        <w:rPr>
          <w:rStyle w:val="StyleUnderline"/>
          <w:color w:val="FF0000"/>
        </w:rPr>
        <w:t xml:space="preserve">For example, the sheer number of resources we can already obtain in space means that </w:t>
      </w:r>
      <w:r w:rsidRPr="000A3D5A">
        <w:rPr>
          <w:rStyle w:val="StyleUnderline"/>
          <w:color w:val="FF0000"/>
          <w:highlight w:val="green"/>
        </w:rPr>
        <w:t>in the rapidly near future, the distinction between a nonpublic</w:t>
      </w:r>
      <w:r w:rsidRPr="000A3D5A">
        <w:rPr>
          <w:rStyle w:val="StyleUnderline"/>
          <w:color w:val="FF0000"/>
        </w:rPr>
        <w:t xml:space="preserve"> good </w:t>
      </w:r>
      <w:r w:rsidRPr="000A3D5A">
        <w:rPr>
          <w:rStyle w:val="StyleUnderline"/>
          <w:color w:val="FF0000"/>
          <w:highlight w:val="green"/>
        </w:rPr>
        <w:t>or</w:t>
      </w:r>
      <w:r w:rsidRPr="000A3D5A">
        <w:rPr>
          <w:rStyle w:val="StyleUnderline"/>
          <w:color w:val="FF0000"/>
        </w:rPr>
        <w:t xml:space="preserve"> a </w:t>
      </w:r>
      <w:r w:rsidRPr="000A3D5A">
        <w:rPr>
          <w:rStyle w:val="StyleUnderline"/>
          <w:color w:val="FF0000"/>
          <w:highlight w:val="green"/>
        </w:rPr>
        <w:t>public good will be</w:t>
      </w:r>
      <w:r w:rsidRPr="000A3D5A">
        <w:rPr>
          <w:rStyle w:val="StyleUnderline"/>
          <w:color w:val="FF0000"/>
        </w:rPr>
        <w:t xml:space="preserve"> rendered </w:t>
      </w:r>
      <w:r w:rsidRPr="000A3D5A">
        <w:rPr>
          <w:rStyle w:val="StyleUnderline"/>
          <w:color w:val="FF0000"/>
          <w:highlight w:val="green"/>
        </w:rPr>
        <w:t>meaningless.</w:t>
      </w:r>
      <w:r w:rsidRPr="000A3D5A">
        <w:rPr>
          <w:rStyle w:val="StyleUnderline"/>
          <w:color w:val="FF0000"/>
        </w:rPr>
        <w:t xml:space="preserve"> In other words, because the resources available within our solar system exist in such quantities, all goods will become </w:t>
      </w:r>
      <w:proofErr w:type="spellStart"/>
      <w:r w:rsidRPr="000A3D5A">
        <w:rPr>
          <w:rStyle w:val="StyleUnderline"/>
          <w:color w:val="FF0000"/>
        </w:rPr>
        <w:t>nonrivalrous</w:t>
      </w:r>
      <w:proofErr w:type="spellEnd"/>
      <w:r w:rsidRPr="000A3D5A">
        <w:rPr>
          <w:rStyle w:val="StyleUnderline"/>
          <w:color w:val="FF0000"/>
        </w:rPr>
        <w:t xml:space="preserve"> in their consumption and </w:t>
      </w:r>
      <w:proofErr w:type="spellStart"/>
      <w:r w:rsidRPr="000A3D5A">
        <w:rPr>
          <w:rStyle w:val="StyleUnderline"/>
          <w:color w:val="FF0000"/>
        </w:rPr>
        <w:t>nonexcludable</w:t>
      </w:r>
      <w:proofErr w:type="spellEnd"/>
      <w:r w:rsidRPr="000A3D5A">
        <w:rPr>
          <w:rStyle w:val="StyleUnderline"/>
          <w:color w:val="FF0000"/>
        </w:rPr>
        <w:t xml:space="preserve"> in their distribution.</w:t>
      </w:r>
      <w:r w:rsidRPr="000A3D5A">
        <w:rPr>
          <w:color w:val="FF0000"/>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0A3D5A">
        <w:rPr>
          <w:color w:val="FF0000"/>
          <w:sz w:val="12"/>
        </w:rPr>
        <w:t>Simberg</w:t>
      </w:r>
      <w:proofErr w:type="spellEnd"/>
      <w:r w:rsidRPr="000A3D5A">
        <w:rPr>
          <w:color w:val="FF0000"/>
          <w:sz w:val="12"/>
        </w:rPr>
        <w:t xml:space="preserve"> fears. </w:t>
      </w:r>
      <w:proofErr w:type="gramStart"/>
      <w:r w:rsidRPr="000A3D5A">
        <w:rPr>
          <w:color w:val="FF0000"/>
          <w:sz w:val="12"/>
        </w:rPr>
        <w:t>Similar to</w:t>
      </w:r>
      <w:proofErr w:type="gramEnd"/>
      <w:r w:rsidRPr="000A3D5A">
        <w:rPr>
          <w:color w:val="FF0000"/>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0A3D5A">
        <w:rPr>
          <w:rStyle w:val="StyleUnderline"/>
          <w:color w:val="FF0000"/>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0A3D5A">
        <w:rPr>
          <w:color w:val="FF0000"/>
          <w:sz w:val="12"/>
        </w:rPr>
        <w:t xml:space="preserve">, flag or no flag. We Americans know this is how a Wild West starts, where most regulation becomes the impractical pipe dream. </w:t>
      </w:r>
      <w:r w:rsidRPr="000A3D5A">
        <w:rPr>
          <w:rStyle w:val="StyleUnderline"/>
          <w:color w:val="FF0000"/>
        </w:rPr>
        <w:t xml:space="preserve">But again, this would be a Wild West where </w:t>
      </w:r>
      <w:r w:rsidRPr="000A3D5A">
        <w:rPr>
          <w:rStyle w:val="StyleUnderline"/>
          <w:color w:val="FF0000"/>
          <w:highlight w:val="green"/>
        </w:rPr>
        <w:t>the exploitation of human labor and fragile Earth ecosystem makes no economic sense</w:t>
      </w:r>
      <w:r w:rsidRPr="000A3D5A">
        <w:rPr>
          <w:rStyle w:val="StyleUnderline"/>
          <w:color w:val="FF0000"/>
        </w:rPr>
        <w:t xml:space="preserve">, where every single human can be granted access to resources that even the wealthiest among us now would envy, and where innovation and imagination become the only things we would recognize as currency. </w:t>
      </w:r>
      <w:r w:rsidRPr="000A3D5A">
        <w:rPr>
          <w:rStyle w:val="StyleUnderline"/>
          <w:color w:val="FF0000"/>
          <w:highlight w:val="green"/>
        </w:rPr>
        <w:t>Only a libertarian-type system, that guarantees basic individual rights</w:t>
      </w:r>
      <w:r w:rsidRPr="000A3D5A">
        <w:rPr>
          <w:rStyle w:val="StyleUnderline"/>
          <w:color w:val="FF0000"/>
        </w:rPr>
        <w:t xml:space="preserve"> to life, liberty, and the pursuit of happiness </w:t>
      </w:r>
      <w:r w:rsidRPr="000A3D5A">
        <w:rPr>
          <w:rStyle w:val="StyleUnderline"/>
          <w:color w:val="FF0000"/>
          <w:highlight w:val="green"/>
        </w:rPr>
        <w:t>could be valued</w:t>
      </w:r>
      <w:r w:rsidRPr="000A3D5A">
        <w:rPr>
          <w:rStyle w:val="StyleUnderline"/>
          <w:color w:val="FF0000"/>
        </w:rPr>
        <w:t xml:space="preserve"> and therefore human fidelity to a set of laws made possible, in such an existence.</w:t>
      </w:r>
    </w:p>
    <w:p w14:paraId="1F391FA4" w14:textId="653E1522" w:rsidR="007C7D7F" w:rsidRPr="00361919" w:rsidRDefault="007C7D7F" w:rsidP="007C7D7F">
      <w:pPr>
        <w:pStyle w:val="Heading4"/>
        <w:rPr>
          <w:rStyle w:val="StyleUnderline"/>
          <w:rFonts w:cs="Calibri"/>
          <w:sz w:val="26"/>
        </w:rPr>
      </w:pPr>
      <w:r w:rsidRPr="00361919">
        <w:rPr>
          <w:rStyle w:val="StyleUnderline"/>
          <w:rFonts w:cs="Calibri"/>
          <w:sz w:val="26"/>
        </w:rPr>
        <w:t>Property rights in space can be consistent with international law</w:t>
      </w:r>
    </w:p>
    <w:p w14:paraId="6D7F98F7" w14:textId="77777777" w:rsidR="007C7D7F" w:rsidRPr="00742C76" w:rsidRDefault="007C7D7F" w:rsidP="007C7D7F">
      <w:pPr>
        <w:rPr>
          <w:rStyle w:val="StyleUnderline"/>
          <w:sz w:val="16"/>
          <w:szCs w:val="16"/>
        </w:rPr>
      </w:pPr>
      <w:proofErr w:type="spellStart"/>
      <w:r w:rsidRPr="00742C76">
        <w:rPr>
          <w:rStyle w:val="Style13ptBold"/>
        </w:rPr>
        <w:t>Simberg</w:t>
      </w:r>
      <w:proofErr w:type="spellEnd"/>
      <w:r w:rsidRPr="00742C76">
        <w:rPr>
          <w:rStyle w:val="Style13ptBold"/>
        </w:rPr>
        <w:t xml:space="preserve"> 12</w:t>
      </w:r>
      <w:r w:rsidRPr="00742C76">
        <w:rPr>
          <w:rStyle w:val="StyleUnderline"/>
        </w:rPr>
        <w:t xml:space="preserve"> </w:t>
      </w:r>
      <w:r w:rsidRPr="00742C76">
        <w:rPr>
          <w:rStyle w:val="StyleUnderline"/>
          <w:sz w:val="16"/>
          <w:szCs w:val="16"/>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46" w:history="1">
        <w:r w:rsidRPr="00742C76">
          <w:rPr>
            <w:rStyle w:val="Hyperlink"/>
            <w:sz w:val="16"/>
            <w:szCs w:val="16"/>
          </w:rPr>
          <w:t>https://cei.org/wp-content/uploads/2012/04/Rand-Simberg-Homesteading-the-Final-Frontier.pdf</w:t>
        </w:r>
      </w:hyperlink>
      <w:r w:rsidRPr="00742C76">
        <w:rPr>
          <w:rStyle w:val="StyleUnderline"/>
          <w:sz w:val="16"/>
          <w:szCs w:val="16"/>
        </w:rPr>
        <w:t>] TDI</w:t>
      </w:r>
    </w:p>
    <w:p w14:paraId="531C1E86" w14:textId="77777777" w:rsidR="007C7D7F" w:rsidRPr="00742C76" w:rsidRDefault="007C7D7F" w:rsidP="007C7D7F">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rPr>
        <w:t xml:space="preserve"> In 1969, two years after the treaty went into force, the late distinguished space-law professor, Stephen </w:t>
      </w:r>
      <w:proofErr w:type="spellStart"/>
      <w:r w:rsidRPr="00742C76">
        <w:rPr>
          <w:rStyle w:val="StyleUnderline"/>
          <w:sz w:val="12"/>
        </w:rPr>
        <w:t>Gorove</w:t>
      </w:r>
      <w:proofErr w:type="spellEnd"/>
      <w:r w:rsidRPr="00742C76">
        <w:rPr>
          <w:rStyle w:val="StyleUnderline"/>
          <w:sz w:val="12"/>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rPr>
        <w:t>oon</w:t>
      </w:r>
      <w:proofErr w:type="spellEnd"/>
      <w:r w:rsidRPr="00742C76">
        <w:rPr>
          <w:rStyle w:val="StyleUnderline"/>
          <w:sz w:val="12"/>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78CBD45E" w14:textId="7800F979" w:rsidR="007C7D7F" w:rsidRPr="000A3D5A" w:rsidRDefault="007C7D7F" w:rsidP="007C7D7F">
      <w:pPr>
        <w:pStyle w:val="Heading4"/>
        <w:rPr>
          <w:rFonts w:cs="Calibri"/>
          <w:color w:val="FF0000"/>
        </w:rPr>
      </w:pPr>
      <w:r w:rsidRPr="000A3D5A">
        <w:rPr>
          <w:rFonts w:cs="Calibri"/>
          <w:color w:val="FF0000"/>
        </w:rPr>
        <w:t>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586F82B4" w14:textId="0683D15C" w:rsidR="00644C30" w:rsidRDefault="000A3D5A" w:rsidP="000A3D5A">
      <w:pPr>
        <w:pStyle w:val="Heading1"/>
      </w:pPr>
      <w:r>
        <w:t>2N</w:t>
      </w:r>
    </w:p>
    <w:sectPr w:rsidR="00644C3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57B76" w14:textId="77777777" w:rsidR="004B271A" w:rsidRDefault="004B271A" w:rsidP="009D454B">
      <w:pPr>
        <w:spacing w:after="0" w:line="240" w:lineRule="auto"/>
      </w:pPr>
      <w:r>
        <w:separator/>
      </w:r>
    </w:p>
  </w:endnote>
  <w:endnote w:type="continuationSeparator" w:id="0">
    <w:p w14:paraId="080DAC49" w14:textId="77777777" w:rsidR="004B271A" w:rsidRDefault="004B271A" w:rsidP="009D4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24AC28" w14:textId="77777777" w:rsidR="004B271A" w:rsidRDefault="004B271A" w:rsidP="009D454B">
      <w:pPr>
        <w:spacing w:after="0" w:line="240" w:lineRule="auto"/>
      </w:pPr>
      <w:r>
        <w:separator/>
      </w:r>
    </w:p>
  </w:footnote>
  <w:footnote w:type="continuationSeparator" w:id="0">
    <w:p w14:paraId="6C043B1B" w14:textId="77777777" w:rsidR="004B271A" w:rsidRDefault="004B271A" w:rsidP="009D454B">
      <w:pPr>
        <w:spacing w:after="0" w:line="240" w:lineRule="auto"/>
      </w:pPr>
      <w:r>
        <w:continuationSeparator/>
      </w:r>
    </w:p>
  </w:footnote>
  <w:footnote w:id="1">
    <w:p w14:paraId="3BD011B2" w14:textId="77777777" w:rsidR="009D454B" w:rsidRPr="00F14285" w:rsidRDefault="009D454B" w:rsidP="009D454B">
      <w:pPr>
        <w:rPr>
          <w:rFonts w:asciiTheme="majorHAnsi" w:hAnsiTheme="majorHAnsi"/>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Walter </w:t>
      </w:r>
      <w:proofErr w:type="spellStart"/>
      <w:r w:rsidRPr="00F14285">
        <w:rPr>
          <w:rFonts w:asciiTheme="majorHAnsi" w:hAnsiTheme="majorHAnsi"/>
          <w:sz w:val="8"/>
          <w:szCs w:val="8"/>
        </w:rPr>
        <w:t>Sinnot</w:t>
      </w:r>
      <w:proofErr w:type="spellEnd"/>
      <w:r w:rsidRPr="00F14285">
        <w:rPr>
          <w:rFonts w:asciiTheme="majorHAnsi" w:hAnsiTheme="majorHAnsi"/>
          <w:sz w:val="8"/>
          <w:szCs w:val="8"/>
        </w:rPr>
        <w:t>-Armstrong 1992 (Web. Accessed September 5, 2014</w:t>
      </w:r>
      <w:proofErr w:type="gramStart"/>
      <w:r w:rsidRPr="00F14285">
        <w:rPr>
          <w:rFonts w:asciiTheme="majorHAnsi" w:hAnsiTheme="majorHAnsi"/>
          <w:sz w:val="8"/>
          <w:szCs w:val="8"/>
        </w:rPr>
        <w:t>).(</w:t>
      </w:r>
      <w:proofErr w:type="gramEnd"/>
      <w:r w:rsidRPr="00F14285">
        <w:rPr>
          <w:rFonts w:asciiTheme="majorHAnsi" w:hAnsiTheme="majorHAnsi"/>
          <w:sz w:val="8"/>
          <w:szCs w:val="8"/>
        </w:rPr>
        <w:t>An Argument for Consequentialism. Philosophical Perspectives published the article. The author is an American philosopher specializing epistemology. Pdf &lt;</w:t>
      </w:r>
      <w:proofErr w:type="spellStart"/>
      <w:r w:rsidRPr="00F14285">
        <w:rPr>
          <w:rFonts w:asciiTheme="majorHAnsi" w:hAnsiTheme="majorHAnsi"/>
          <w:sz w:val="8"/>
          <w:szCs w:val="8"/>
        </w:rPr>
        <w:t>frameworkPDF’s</w:t>
      </w:r>
      <w:proofErr w:type="spellEnd"/>
      <w:r w:rsidRPr="00F14285">
        <w:rPr>
          <w:rFonts w:asciiTheme="majorHAnsi" w:hAnsiTheme="majorHAnsi"/>
          <w:sz w:val="8"/>
          <w:szCs w:val="8"/>
        </w:rPr>
        <w:t>&gt;).</w:t>
      </w:r>
    </w:p>
    <w:p w14:paraId="3843ACFD" w14:textId="77777777" w:rsidR="009D454B" w:rsidRPr="00F14285" w:rsidRDefault="009D454B" w:rsidP="009D454B">
      <w:pPr>
        <w:pStyle w:val="FootnoteText"/>
        <w:rPr>
          <w:rFonts w:asciiTheme="majorHAnsi" w:hAnsiTheme="majorHAnsi"/>
          <w:sz w:val="8"/>
          <w:szCs w:val="8"/>
        </w:rPr>
      </w:pPr>
    </w:p>
  </w:footnote>
  <w:footnote w:id="2">
    <w:p w14:paraId="1750272D" w14:textId="77777777" w:rsidR="009D454B" w:rsidRPr="00F14285" w:rsidRDefault="009D454B" w:rsidP="009D454B">
      <w:pPr>
        <w:rPr>
          <w:sz w:val="8"/>
          <w:szCs w:val="8"/>
        </w:rPr>
      </w:pPr>
      <w:r w:rsidRPr="00F14285">
        <w:rPr>
          <w:sz w:val="8"/>
          <w:szCs w:val="8"/>
        </w:rPr>
        <w:footnoteRef/>
      </w:r>
      <w:r w:rsidRPr="00F14285">
        <w:rPr>
          <w:sz w:val="8"/>
          <w:szCs w:val="8"/>
        </w:rPr>
        <w:t xml:space="preserve"> </w:t>
      </w:r>
      <w:r w:rsidRPr="00F14285">
        <w:rPr>
          <w:sz w:val="8"/>
          <w:szCs w:val="8"/>
        </w:rPr>
        <w:tab/>
        <w:t>http://spot.colorado.edu/~huemer/5.htm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209D2"/>
    <w:multiLevelType w:val="hybridMultilevel"/>
    <w:tmpl w:val="DB6C3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705663"/>
    <w:multiLevelType w:val="hybridMultilevel"/>
    <w:tmpl w:val="2A904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D4247A"/>
    <w:multiLevelType w:val="hybridMultilevel"/>
    <w:tmpl w:val="C18EEB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53C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58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D5A"/>
    <w:rsid w:val="000D26A6"/>
    <w:rsid w:val="000D2B90"/>
    <w:rsid w:val="000D6ED8"/>
    <w:rsid w:val="000D717B"/>
    <w:rsid w:val="000F6AAE"/>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940"/>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4BF"/>
    <w:rsid w:val="00496BB2"/>
    <w:rsid w:val="004B271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56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AC1"/>
    <w:rsid w:val="006379E9"/>
    <w:rsid w:val="006438CB"/>
    <w:rsid w:val="00644C30"/>
    <w:rsid w:val="006529B9"/>
    <w:rsid w:val="00654695"/>
    <w:rsid w:val="0065500A"/>
    <w:rsid w:val="00655217"/>
    <w:rsid w:val="0065727C"/>
    <w:rsid w:val="00674A78"/>
    <w:rsid w:val="00696A16"/>
    <w:rsid w:val="006A4840"/>
    <w:rsid w:val="006A52A0"/>
    <w:rsid w:val="006A7E1D"/>
    <w:rsid w:val="006C3A56"/>
    <w:rsid w:val="006D13F4"/>
    <w:rsid w:val="006D6AED"/>
    <w:rsid w:val="006E0366"/>
    <w:rsid w:val="006E6D0B"/>
    <w:rsid w:val="006F126E"/>
    <w:rsid w:val="006F32C9"/>
    <w:rsid w:val="006F3834"/>
    <w:rsid w:val="006F5693"/>
    <w:rsid w:val="006F5D4C"/>
    <w:rsid w:val="00717B01"/>
    <w:rsid w:val="007227D9"/>
    <w:rsid w:val="0072491F"/>
    <w:rsid w:val="00725598"/>
    <w:rsid w:val="0072587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C7D7F"/>
    <w:rsid w:val="007D2DF5"/>
    <w:rsid w:val="007D451A"/>
    <w:rsid w:val="007D5E3E"/>
    <w:rsid w:val="007D7596"/>
    <w:rsid w:val="007E242C"/>
    <w:rsid w:val="007E6631"/>
    <w:rsid w:val="008007EB"/>
    <w:rsid w:val="00803A12"/>
    <w:rsid w:val="00805417"/>
    <w:rsid w:val="008266F9"/>
    <w:rsid w:val="008267E2"/>
    <w:rsid w:val="00826A9B"/>
    <w:rsid w:val="00834842"/>
    <w:rsid w:val="00840E7B"/>
    <w:rsid w:val="008536AF"/>
    <w:rsid w:val="00853CE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91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4B"/>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1AE"/>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6A54B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53C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3C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3C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3C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T"/>
    <w:basedOn w:val="Normal"/>
    <w:next w:val="Normal"/>
    <w:link w:val="Heading4Char"/>
    <w:uiPriority w:val="9"/>
    <w:unhideWhenUsed/>
    <w:qFormat/>
    <w:rsid w:val="00853C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3C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3CEF"/>
  </w:style>
  <w:style w:type="character" w:customStyle="1" w:styleId="Heading1Char">
    <w:name w:val="Heading 1 Char"/>
    <w:aliases w:val="Pocket Char"/>
    <w:basedOn w:val="DefaultParagraphFont"/>
    <w:link w:val="Heading1"/>
    <w:uiPriority w:val="9"/>
    <w:rsid w:val="00853C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3C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3CE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853C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3CEF"/>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853CEF"/>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853C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3CE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53CEF"/>
    <w:rPr>
      <w:color w:val="auto"/>
      <w:u w:val="none"/>
    </w:rPr>
  </w:style>
  <w:style w:type="paragraph" w:styleId="DocumentMap">
    <w:name w:val="Document Map"/>
    <w:basedOn w:val="Normal"/>
    <w:link w:val="DocumentMapChar"/>
    <w:uiPriority w:val="99"/>
    <w:semiHidden/>
    <w:unhideWhenUsed/>
    <w:rsid w:val="00853C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3CEF"/>
    <w:rPr>
      <w:rFonts w:ascii="Lucida Grande" w:hAnsi="Lucida Grande" w:cs="Lucida Grande"/>
    </w:rPr>
  </w:style>
  <w:style w:type="paragraph" w:customStyle="1" w:styleId="Card">
    <w:name w:val="Card"/>
    <w:aliases w:val="Note Level 2,card,Medium Grid 21,No Spacing111111,No Spacing31,No Spacing22,No Spacing3,tag,No Spacing41,No Spacing111112,No Spacing5,Small Text,nonunderlined,Tag and Cite,Tag and Ci,No Spacing11211,Very Small Text,No Spacing,Dont use,Note Level 21"/>
    <w:basedOn w:val="Heading1"/>
    <w:link w:val="Hyperlink"/>
    <w:autoRedefine/>
    <w:uiPriority w:val="99"/>
    <w:qFormat/>
    <w:rsid w:val="009D454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9D454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9D454B"/>
    <w:pPr>
      <w:spacing w:after="0" w:line="256" w:lineRule="auto"/>
      <w:ind w:left="720"/>
      <w:jc w:val="both"/>
    </w:pPr>
    <w:rPr>
      <w:b/>
      <w:iCs/>
      <w:u w:val="single"/>
    </w:rPr>
  </w:style>
  <w:style w:type="paragraph" w:styleId="FootnoteText">
    <w:name w:val="footnote text"/>
    <w:basedOn w:val="Normal"/>
    <w:link w:val="FootnoteTextChar"/>
    <w:uiPriority w:val="99"/>
    <w:unhideWhenUsed/>
    <w:qFormat/>
    <w:rsid w:val="009D454B"/>
  </w:style>
  <w:style w:type="character" w:customStyle="1" w:styleId="FootnoteTextChar">
    <w:name w:val="Footnote Text Char"/>
    <w:basedOn w:val="DefaultParagraphFont"/>
    <w:link w:val="FootnoteText"/>
    <w:uiPriority w:val="99"/>
    <w:rsid w:val="009D454B"/>
    <w:rPr>
      <w:rFonts w:ascii="Calibri" w:hAnsi="Calibri"/>
      <w:sz w:val="22"/>
    </w:rPr>
  </w:style>
  <w:style w:type="character" w:styleId="FootnoteReference">
    <w:name w:val="footnote reference"/>
    <w:aliases w:val="FN Ref,footnote reference"/>
    <w:basedOn w:val="DefaultParagraphFont"/>
    <w:uiPriority w:val="99"/>
    <w:unhideWhenUsed/>
    <w:qFormat/>
    <w:rsid w:val="009D454B"/>
    <w:rPr>
      <w:vertAlign w:val="superscript"/>
    </w:rPr>
  </w:style>
  <w:style w:type="paragraph" w:styleId="ListParagraph">
    <w:name w:val="List Paragraph"/>
    <w:basedOn w:val="Normal"/>
    <w:qFormat/>
    <w:rsid w:val="008007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s://cei.org/wp-content/uploads/2012/04/Rand-Simberg-Homesteading-the-Final-Frontier.pdf" TargetMode="Externa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hyperlink" Target="https://plato.stanford.edu/entries/generics/" TargetMode="External"/><Relationship Id="rId21" Type="http://schemas.openxmlformats.org/officeDocument/2006/relationships/hyperlink" Target="https://plato.stanford.edu/entries/generics/" TargetMode="External"/><Relationship Id="rId22" Type="http://schemas.openxmlformats.org/officeDocument/2006/relationships/hyperlink" Target="https://www.ncbi.nlm.nih.gov/pmc/articles/PMC6446569/" TargetMode="External"/><Relationship Id="rId23" Type="http://schemas.openxmlformats.org/officeDocument/2006/relationships/hyperlink" Target="https://www.kake.com/story/46328914/us-lawmakers-are-warming-up-to-the-cannabis-industry" TargetMode="External"/><Relationship Id="rId24" Type="http://schemas.openxmlformats.org/officeDocument/2006/relationships/hyperlink" Target="http://smile.amazon.com/Beyond-Ideology-Politics-Principles-Partisanship/dp/0226470768/ref=smi_www_rco2_go_smi_g2243582042?_encoding=UTF8&amp;*Version*=1&amp;*entries*=0&amp;ie=UTF8" TargetMode="External"/><Relationship Id="rId25" Type="http://schemas.openxmlformats.org/officeDocument/2006/relationships/hyperlink" Target="http://www.shelby.senate.gov/public/index.cfm/mobile/newsreleases?ID=25F3AD2E-802A-23AD-4960-F512B9E205D2" TargetMode="External"/><Relationship Id="rId26" Type="http://schemas.openxmlformats.org/officeDocument/2006/relationships/hyperlink" Target="http://www.shelby.senate.gov/public/index.cfm/mobile/newsreleases?ID=25F3AD2E-802A-23AD-4960-F512B9E205D2" TargetMode="External"/><Relationship Id="rId27" Type="http://schemas.openxmlformats.org/officeDocument/2006/relationships/hyperlink" Target="http://www.nbcnews.com/id/3950099/ns/technology_and_science-space/t/bush-sets-new-course-moon-beyond/" TargetMode="External"/><Relationship Id="rId28" Type="http://schemas.openxmlformats.org/officeDocument/2006/relationships/hyperlink" Target="http://www.nbcnews.com/id/3950099/ns/technology_and_science-space/t/bush-sets-new-course-moon-beyond/" TargetMode="External"/><Relationship Id="rId29" Type="http://schemas.openxmlformats.org/officeDocument/2006/relationships/hyperlink" Target="http://www.nytimes.com/1989/07/21/us/president-calls-for-mars-mission-and-a-moon-base.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nytimes.com/1989/07/21/us/president-calls-for-mars-mission-and-a-moon-base.html" TargetMode="External"/><Relationship Id="rId31" Type="http://schemas.openxmlformats.org/officeDocument/2006/relationships/hyperlink" Target="https://www.insurancejournal.com/news/west/2020/05/14/568608.htm" TargetMode="External"/><Relationship Id="rId32" Type="http://schemas.openxmlformats.org/officeDocument/2006/relationships/hyperlink" Target="https://www.insurancejournal.com/news/west/2020/05/14/568608.htm"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idebench.com/" TargetMode="External"/><Relationship Id="rId34" Type="http://schemas.openxmlformats.org/officeDocument/2006/relationships/hyperlink" Target="http://fortune.com/2016/02/01/marijuana-sales-legal/" TargetMode="External"/><Relationship Id="rId35" Type="http://schemas.openxmlformats.org/officeDocument/2006/relationships/hyperlink" Target="https://kalytera.co/" TargetMode="External"/><Relationship Id="rId36" Type="http://schemas.openxmlformats.org/officeDocument/2006/relationships/hyperlink" Target="http://www.ibtimes.com/legal-marijuana-cultivation-driving-technology-revolution-industrial-agriculture-1925167" TargetMode="External"/><Relationship Id="rId10" Type="http://schemas.openxmlformats.org/officeDocument/2006/relationships/endnotes" Target="endnotes.xml"/><Relationship Id="rId11" Type="http://schemas.openxmlformats.org/officeDocument/2006/relationships/hyperlink" Target="http://grammar.ccc.commnet.edu/grammar/determiners/determiners.htm" TargetMode="External"/><Relationship Id="rId12"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15" Type="http://schemas.openxmlformats.org/officeDocument/2006/relationships/hyperlink" Target="https://plato.stanford.edu/entries/generics/" TargetMode="External"/><Relationship Id="rId16"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7" Type="http://schemas.openxmlformats.org/officeDocument/2006/relationships/hyperlink" Target="http://cannafuse.com/" TargetMode="External"/><Relationship Id="rId38" Type="http://schemas.openxmlformats.org/officeDocument/2006/relationships/hyperlink" Target="https://tlscorp.com/" TargetMode="External"/><Relationship Id="rId39" Type="http://schemas.openxmlformats.org/officeDocument/2006/relationships/hyperlink" Target="https://massroots.com/" TargetMode="External"/><Relationship Id="rId40" Type="http://schemas.openxmlformats.org/officeDocument/2006/relationships/hyperlink" Target="http://www.businessinsider.com/microsoft-marijuana-tracking-software-2016-11" TargetMode="External"/><Relationship Id="rId41" Type="http://schemas.openxmlformats.org/officeDocument/2006/relationships/hyperlink" Target="https://arxiv.org/abs/1903.00770" TargetMode="External"/><Relationship Id="rId42" Type="http://schemas.openxmlformats.org/officeDocument/2006/relationships/hyperlink" Target="https://metro.co.uk/2019/02/26/humans-likely-alone-universe-study-concludes-8747817/" TargetMode="External"/><Relationship Id="rId43" Type="http://schemas.openxmlformats.org/officeDocument/2006/relationships/hyperlink" Target="https://www.cambridge.org/core/journals/social-philosophy-and-policy/article/abs/there-is-no-such-thing-as-an-unjust-initial-acquisition/5C744D6D5C525E711EC75F75BF7109D1)%5bbrackets" TargetMode="External"/><Relationship Id="rId44" Type="http://schemas.openxmlformats.org/officeDocument/2006/relationships/hyperlink" Target="https://www.cambridge.org/core/journals/social-philosophy-and-policy/article/abs/there-is-no-such-thing-as-an-unjust-initial-acquisition/5C744D6D5C525E711EC75F75BF7109D1)%5bbrackets" TargetMode="External"/><Relationship Id="rId45"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4A7F0C-DCAA-8847-B8B7-1AE420B06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14203</Words>
  <Characters>80960</Characters>
  <Application>Microsoft Macintosh Word</Application>
  <DocSecurity>0</DocSecurity>
  <Lines>674</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94974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7</cp:revision>
  <dcterms:created xsi:type="dcterms:W3CDTF">2022-04-23T17:02:00Z</dcterms:created>
  <dcterms:modified xsi:type="dcterms:W3CDTF">2022-04-23T18:21:00Z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