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E4640" w14:textId="77777777" w:rsidR="00E42E4C" w:rsidRDefault="00720583" w:rsidP="00720583">
      <w:pPr>
        <w:pStyle w:val="Heading1"/>
      </w:pPr>
      <w:r>
        <w:t>1</w:t>
      </w:r>
    </w:p>
    <w:p w14:paraId="5207BF33" w14:textId="77777777" w:rsidR="005E0089" w:rsidRDefault="005E0089" w:rsidP="005E0089">
      <w:pPr>
        <w:pStyle w:val="Heading4"/>
      </w:pPr>
      <w:r>
        <w:t xml:space="preserve">Space Commercialization </w:t>
      </w:r>
      <w:proofErr w:type="gramStart"/>
      <w:r>
        <w:rPr>
          <w:u w:val="single"/>
        </w:rPr>
        <w:t>drives</w:t>
      </w:r>
      <w:proofErr w:type="gramEnd"/>
      <w:r>
        <w:t xml:space="preserve"> Tech Innovation in the Status Quo – it provides a </w:t>
      </w:r>
      <w:r>
        <w:rPr>
          <w:u w:val="single"/>
        </w:rPr>
        <w:t>unique impetus</w:t>
      </w:r>
      <w:r>
        <w:t>.</w:t>
      </w:r>
    </w:p>
    <w:p w14:paraId="0E3ED71B" w14:textId="77777777" w:rsidR="005E0089" w:rsidRDefault="005E0089" w:rsidP="005E0089">
      <w:r w:rsidRPr="000C5DFB">
        <w:rPr>
          <w:rStyle w:val="Style13ptBold"/>
        </w:rPr>
        <w:t>Hampson 17</w:t>
      </w:r>
      <w:r>
        <w:t xml:space="preserve"> Joshua Hampson 1-25-2017 “The Future of Space Commercialization” </w:t>
      </w:r>
      <w:hyperlink r:id="rId11"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BCED68A" w14:textId="77777777" w:rsidR="005E0089" w:rsidRPr="00D428FF" w:rsidRDefault="005E0089" w:rsidP="005E0089">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w:t>
      </w:r>
      <w:proofErr w:type="gramStart"/>
      <w:r w:rsidRPr="00D428FF">
        <w:rPr>
          <w:sz w:val="16"/>
        </w:rPr>
        <w:t>particular industry</w:t>
      </w:r>
      <w:proofErr w:type="gramEnd"/>
      <w:r w:rsidRPr="00D428FF">
        <w:rPr>
          <w:sz w:val="16"/>
        </w:rPr>
        <w:t xml:space="preserve"> driver.18 </w:t>
      </w:r>
      <w:r w:rsidRPr="00D428FF">
        <w:rPr>
          <w:u w:val="single"/>
        </w:rPr>
        <w:t xml:space="preserve">In the </w:t>
      </w:r>
      <w:r w:rsidRPr="00D4433A">
        <w:rPr>
          <w:u w:val="single"/>
        </w:rPr>
        <w:t xml:space="preserve">future, </w:t>
      </w:r>
      <w:r w:rsidRPr="00D4433A">
        <w:rPr>
          <w:rStyle w:val="Emphasis"/>
        </w:rPr>
        <w:t>emerging space industries</w:t>
      </w:r>
      <w:r w:rsidRPr="00D4433A">
        <w:rPr>
          <w:u w:val="single"/>
        </w:rPr>
        <w:t xml:space="preserve"> may</w:t>
      </w:r>
      <w:r w:rsidRPr="00D428FF">
        <w:rPr>
          <w:u w:val="single"/>
        </w:rPr>
        <w:t xml:space="preserve">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433A">
        <w:rPr>
          <w:rStyle w:val="Emphasis"/>
          <w:bdr w:val="single" w:sz="18" w:space="0" w:color="auto"/>
        </w:rPr>
        <w:t xml:space="preserve">technological and organizational </w:t>
      </w:r>
      <w:r w:rsidRPr="00D428FF">
        <w:rPr>
          <w:rStyle w:val="Emphasis"/>
          <w:highlight w:val="green"/>
          <w:bdr w:val="single" w:sz="18" w:space="0" w:color="auto"/>
        </w:rPr>
        <w:t>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Because each object launched into orbit costs a significant amount of money—</w:t>
      </w:r>
      <w:proofErr w:type="gramStart"/>
      <w:r w:rsidRPr="00D428FF">
        <w:rPr>
          <w:sz w:val="16"/>
        </w:rPr>
        <w:t>at the moment</w:t>
      </w:r>
      <w:proofErr w:type="gramEnd"/>
      <w:r w:rsidRPr="00D428FF">
        <w:rPr>
          <w:sz w:val="16"/>
        </w:rPr>
        <w:t xml:space="preserve">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w:t>
      </w:r>
      <w:r w:rsidRPr="00D4433A">
        <w:rPr>
          <w:sz w:val="16"/>
        </w:rPr>
        <w:t xml:space="preserve">of the reasons why </w:t>
      </w:r>
      <w:r w:rsidRPr="00D4433A">
        <w:rPr>
          <w:rStyle w:val="Emphasis"/>
        </w:rPr>
        <w:t xml:space="preserve">small, affordable satellites </w:t>
      </w:r>
      <w:r w:rsidRPr="00D4433A">
        <w:rPr>
          <w:sz w:val="16"/>
        </w:rPr>
        <w:t>are increasingly</w:t>
      </w:r>
      <w:r w:rsidRPr="00D428FF">
        <w:rPr>
          <w:sz w:val="16"/>
        </w:rPr>
        <w:t xml:space="preserve">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w:t>
      </w:r>
      <w:r w:rsidRPr="00D4433A">
        <w:rPr>
          <w:rStyle w:val="StyleUnderline"/>
        </w:rPr>
        <w:t xml:space="preserve">developed for NASA for seat covers. As more companies pursue their own space goals, more innovations will likely come from the commercial sector. Outer space is not just a catalyst for technological development. </w:t>
      </w:r>
      <w:r w:rsidRPr="00D4433A">
        <w:rPr>
          <w:rStyle w:val="Emphasis"/>
        </w:rPr>
        <w:t>Satellite constellations</w:t>
      </w:r>
      <w:r w:rsidRPr="00D4433A">
        <w:rPr>
          <w:rStyle w:val="StyleUnderline"/>
        </w:rPr>
        <w:t xml:space="preserve"> and their unique line-of-sight vantage point can </w:t>
      </w:r>
      <w:r w:rsidRPr="00D4433A">
        <w:rPr>
          <w:rStyle w:val="Emphasis"/>
        </w:rPr>
        <w:t>provide new perspectives</w:t>
      </w:r>
      <w:r w:rsidRPr="00D4433A">
        <w:rPr>
          <w:rStyle w:val="StyleUnderline"/>
        </w:rPr>
        <w:t xml:space="preserve"> to old indu</w:t>
      </w:r>
      <w:r w:rsidRPr="00D428FF">
        <w:rPr>
          <w:rStyle w:val="StyleUnderline"/>
        </w:rPr>
        <w:t xml:space="preserve">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9093AA8" w14:textId="77777777" w:rsidR="005E0089" w:rsidRDefault="005E0089" w:rsidP="005E0089">
      <w:pPr>
        <w:pStyle w:val="Heading4"/>
      </w:pPr>
      <w:r>
        <w:t xml:space="preserve">Strong Innovation </w:t>
      </w:r>
      <w:r>
        <w:rPr>
          <w:u w:val="single"/>
        </w:rPr>
        <w:t>solves Extinction</w:t>
      </w:r>
      <w:r>
        <w:t>.</w:t>
      </w:r>
    </w:p>
    <w:p w14:paraId="221C26A9" w14:textId="77777777" w:rsidR="005E0089" w:rsidRPr="003C3DBE" w:rsidRDefault="005E0089" w:rsidP="005E0089">
      <w:r w:rsidRPr="00AB017F">
        <w:rPr>
          <w:rStyle w:val="Style13ptBold"/>
        </w:rPr>
        <w:t>Matthews 18</w:t>
      </w:r>
      <w:r>
        <w:t xml:space="preserve"> Dylan Matthews 10-26-2018 “How to help people millions of years from now” </w:t>
      </w:r>
      <w:hyperlink r:id="rId12"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14:paraId="2D03DCE4" w14:textId="77777777" w:rsidR="005E0089" w:rsidRDefault="005E0089" w:rsidP="005E0089">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w:t>
      </w:r>
      <w:proofErr w:type="spellStart"/>
      <w:r w:rsidRPr="00AB017F">
        <w:rPr>
          <w:sz w:val="16"/>
        </w:rPr>
        <w:t>mindfuck</w:t>
      </w:r>
      <w:proofErr w:type="spellEnd"/>
      <w:r w:rsidRPr="00AB017F">
        <w:rPr>
          <w:sz w:val="16"/>
        </w:rPr>
        <w:t xml:space="preserve">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w:t>
      </w:r>
      <w:proofErr w:type="gramStart"/>
      <w:r w:rsidRPr="00AB017F">
        <w:rPr>
          <w:sz w:val="16"/>
        </w:rPr>
        <w:t>have to</w:t>
      </w:r>
      <w:proofErr w:type="gramEnd"/>
      <w:r w:rsidRPr="00AB017F">
        <w:rPr>
          <w:sz w:val="16"/>
        </w:rPr>
        <w:t xml:space="preserve">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D4433A">
        <w:rPr>
          <w:rStyle w:val="StyleUnderline"/>
          <w:sz w:val="24"/>
        </w:rPr>
        <w:t xml:space="preserve">where instead of trying to </w:t>
      </w:r>
      <w:r w:rsidRPr="00D4433A">
        <w:rPr>
          <w:rStyle w:val="Emphasis"/>
          <w:sz w:val="24"/>
        </w:rPr>
        <w:t>predict</w:t>
      </w:r>
      <w:r w:rsidRPr="00D4433A">
        <w:rPr>
          <w:rStyle w:val="StyleUnderline"/>
          <w:sz w:val="24"/>
        </w:rPr>
        <w:t xml:space="preserve"> what’s go</w:t>
      </w:r>
      <w:r w:rsidRPr="00AB017F">
        <w:rPr>
          <w:rStyle w:val="StyleUnderline"/>
          <w:sz w:val="24"/>
        </w:rPr>
        <w:t xml:space="preserve">ing to kill us all, you just </w:t>
      </w:r>
      <w:r w:rsidRPr="00D4433A">
        <w:rPr>
          <w:rStyle w:val="Emphasis"/>
          <w:sz w:val="24"/>
        </w:rPr>
        <w:t xml:space="preserve">generally 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w:t>
      </w:r>
      <w:r w:rsidRPr="00D4433A">
        <w:rPr>
          <w:rStyle w:val="StyleUnderline"/>
          <w:sz w:val="24"/>
        </w:rPr>
        <w:t xml:space="preserve">means </w:t>
      </w:r>
      <w:r w:rsidRPr="00D4433A">
        <w:rPr>
          <w:rStyle w:val="Emphasis"/>
          <w:sz w:val="24"/>
        </w:rPr>
        <w:t>acting on pressing needs now</w:t>
      </w:r>
      <w:r w:rsidRPr="00D4433A">
        <w:rPr>
          <w:u w:val="single"/>
        </w:rPr>
        <w:t>.</w:t>
      </w:r>
      <w:r w:rsidRPr="00AB017F">
        <w:rPr>
          <w:u w:val="single"/>
        </w:rPr>
        <w:t xml:space="preserve"> For example: </w:t>
      </w:r>
      <w:r w:rsidRPr="00D4433A">
        <w:rPr>
          <w:rStyle w:val="StyleUnderline"/>
          <w:sz w:val="24"/>
        </w:rPr>
        <w:t>We’re going to be</w:t>
      </w:r>
      <w:r w:rsidRPr="00AB017F">
        <w:rPr>
          <w:rStyle w:val="StyleUnderline"/>
          <w:sz w:val="24"/>
        </w:rPr>
        <w:t xml:space="preserv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4433A">
        <w:rPr>
          <w:u w:val="single"/>
        </w:rPr>
        <w:t xml:space="preserve">significant bottleneck there is that the </w:t>
      </w:r>
      <w:proofErr w:type="gramStart"/>
      <w:r w:rsidRPr="00D4433A">
        <w:rPr>
          <w:u w:val="single"/>
        </w:rPr>
        <w:t>vast majority</w:t>
      </w:r>
      <w:proofErr w:type="gramEnd"/>
      <w:r w:rsidRPr="00D4433A">
        <w:rPr>
          <w:u w:val="single"/>
        </w:rPr>
        <w:t xml:space="preserve"> of humanity doesn’t get high-enough-quality education to engage in scientific research, if they</w:t>
      </w:r>
      <w:r w:rsidRPr="00AB017F">
        <w:rPr>
          <w:u w:val="single"/>
        </w:rPr>
        <w:t xml:space="preserve">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4433A">
        <w:rPr>
          <w:u w:val="single"/>
        </w:rPr>
        <w:t xml:space="preserve">as a civilization to survive and thrive. </w:t>
      </w:r>
      <w:r w:rsidRPr="00D4433A">
        <w:rPr>
          <w:rStyle w:val="StyleUnderline"/>
          <w:sz w:val="24"/>
        </w:rPr>
        <w:t>So</w:t>
      </w:r>
      <w:r w:rsidRPr="00AB017F">
        <w:rPr>
          <w:rStyle w:val="StyleUnderline"/>
          <w:sz w:val="24"/>
        </w:rPr>
        <w:t xml:space="preserve">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476392E9" w14:textId="46CE9544" w:rsidR="005E0089" w:rsidRDefault="005E0089" w:rsidP="005E0089">
      <w:pPr>
        <w:pStyle w:val="Heading1"/>
      </w:pPr>
      <w:r>
        <w:t>2</w:t>
      </w:r>
    </w:p>
    <w:p w14:paraId="083DD2D9" w14:textId="77777777" w:rsidR="005E0089" w:rsidRDefault="005E0089" w:rsidP="005E0089"/>
    <w:p w14:paraId="7E4121A6" w14:textId="21BB8484" w:rsidR="005E0089" w:rsidRDefault="005E0089" w:rsidP="005E0089">
      <w:pPr>
        <w:pStyle w:val="Heading4"/>
      </w:pPr>
      <w:r>
        <w:t>Counterplan: The appropriation of outer space by private entities except for Brazil is unjust. The Republic of Brazil ought to increase appropriation of outer space by private entities.</w:t>
      </w:r>
    </w:p>
    <w:p w14:paraId="23B4D63E" w14:textId="77777777" w:rsidR="005E0089" w:rsidRPr="005E0089" w:rsidRDefault="005E0089" w:rsidP="005E0089"/>
    <w:p w14:paraId="20D9E3A9" w14:textId="77777777" w:rsidR="00720583" w:rsidRPr="005F66D5" w:rsidRDefault="00720583" w:rsidP="00720583">
      <w:pPr>
        <w:pStyle w:val="Heading4"/>
        <w:rPr>
          <w:u w:val="single"/>
        </w:rPr>
      </w:pPr>
      <w:r w:rsidRPr="005F66D5">
        <w:t xml:space="preserve">Brazil’s commercial space industry is </w:t>
      </w:r>
      <w:r w:rsidRPr="005F66D5">
        <w:rPr>
          <w:u w:val="single"/>
        </w:rPr>
        <w:t>flourishing</w:t>
      </w:r>
      <w:r w:rsidRPr="005F66D5">
        <w:t>.</w:t>
      </w:r>
    </w:p>
    <w:p w14:paraId="61FF9F23" w14:textId="77777777" w:rsidR="00720583" w:rsidRPr="005F66D5" w:rsidRDefault="00720583" w:rsidP="00720583">
      <w:pPr>
        <w:rPr>
          <w:bCs/>
        </w:rPr>
      </w:pPr>
      <w:proofErr w:type="spellStart"/>
      <w:r w:rsidRPr="00CF1E37">
        <w:rPr>
          <w:rFonts w:eastAsiaTheme="majorEastAsia" w:cstheme="majorBidi"/>
          <w:b/>
          <w:iCs/>
          <w:sz w:val="26"/>
        </w:rPr>
        <w:t>Nakahodo</w:t>
      </w:r>
      <w:proofErr w:type="spellEnd"/>
      <w:r w:rsidRPr="00CF1E37">
        <w:rPr>
          <w:rFonts w:eastAsiaTheme="majorEastAsia" w:cstheme="majorBidi"/>
          <w:b/>
          <w:iCs/>
          <w:sz w:val="26"/>
        </w:rPr>
        <w:t xml:space="preserve"> 21</w:t>
      </w:r>
      <w:r w:rsidRPr="005F66D5">
        <w:rPr>
          <w:bCs/>
        </w:rPr>
        <w:t xml:space="preserve"> [Sidney Nakao </w:t>
      </w:r>
      <w:proofErr w:type="spellStart"/>
      <w:r w:rsidRPr="005F66D5">
        <w:rPr>
          <w:bCs/>
        </w:rPr>
        <w:t>Nakahodo</w:t>
      </w:r>
      <w:proofErr w:type="spellEnd"/>
      <w:r w:rsidRPr="005F66D5">
        <w:rPr>
          <w:bCs/>
        </w:rPr>
        <w:t xml:space="preserve">, Sidney Nakao </w:t>
      </w:r>
      <w:proofErr w:type="spellStart"/>
      <w:r w:rsidRPr="005F66D5">
        <w:rPr>
          <w:bCs/>
        </w:rPr>
        <w:t>Nakahodo</w:t>
      </w:r>
      <w:proofErr w:type="spellEnd"/>
      <w:r w:rsidRPr="005F66D5">
        <w:rPr>
          <w:bCs/>
        </w:rPr>
        <w:t xml:space="preserve"> is a Lecturer at Columbia University where he specializes in Political, Social, and Economic Development in Brazil. In parallel to his academic responsibilities he is currently involved in </w:t>
      </w:r>
      <w:proofErr w:type="gramStart"/>
      <w:r w:rsidRPr="005F66D5">
        <w:rPr>
          <w:bCs/>
        </w:rPr>
        <w:t>a number of</w:t>
      </w:r>
      <w:proofErr w:type="gramEnd"/>
      <w:r w:rsidRPr="005F66D5">
        <w:rPr>
          <w:bCs/>
        </w:rPr>
        <w:t xml:space="preserve"> technology startups, both as co-founder and advisor. Previously he was based in Washington DC and worked in private sector development and low carbon projects at the World Bank. Prior to joining the </w:t>
      </w:r>
      <w:proofErr w:type="gramStart"/>
      <w:r w:rsidRPr="005F66D5">
        <w:rPr>
          <w:bCs/>
        </w:rPr>
        <w:t>Bank</w:t>
      </w:r>
      <w:proofErr w:type="gramEnd"/>
      <w:r w:rsidRPr="005F66D5">
        <w:rPr>
          <w:bCs/>
        </w:rPr>
        <w:t xml:space="preserve"> he served as senior researcher for a major think tank in Brazil and consulted for the United Nations Development </w:t>
      </w:r>
      <w:proofErr w:type="spellStart"/>
      <w:r w:rsidRPr="005F66D5">
        <w:rPr>
          <w:bCs/>
        </w:rPr>
        <w:t>Programme</w:t>
      </w:r>
      <w:proofErr w:type="spellEnd"/>
      <w:r w:rsidRPr="005F66D5">
        <w:rPr>
          <w:bCs/>
        </w:rPr>
        <w:t xml:space="preserve">.  Sidney holds a Master of International Affairs from Columbia University's School of International and Public Affairs and a Bachelor of Materials Science and Engineering from the University of Sao Paulo (Brazil). He is also a graduate of the Advanced Studies Program in International Economic Policy at the Kiel Institute for the World Economy (Germany). 03-19-2021, "Should Space Be Part of a Development Strategy? Reflections Based Upon the Brazilian Experience," New Space, </w:t>
      </w:r>
      <w:hyperlink r:id="rId13" w:history="1">
        <w:r w:rsidRPr="005F66D5">
          <w:rPr>
            <w:rStyle w:val="Hyperlink"/>
            <w:bCs/>
          </w:rPr>
          <w:t xml:space="preserve"> </w:t>
        </w:r>
        <w:hyperlink r:id="rId14" w:history="1">
          <w:r w:rsidRPr="005F66D5">
            <w:rPr>
              <w:rStyle w:val="Hyperlink"/>
              <w:bCs/>
            </w:rPr>
            <w:t>http://doi.org/10.1089/space.2021.0002</w:t>
          </w:r>
        </w:hyperlink>
        <w:r w:rsidRPr="005F66D5">
          <w:rPr>
            <w:rStyle w:val="Hyperlink"/>
            <w:bCs/>
          </w:rPr>
          <w:t xml:space="preserve"> accessed 12/14/21</w:t>
        </w:r>
      </w:hyperlink>
      <w:r w:rsidRPr="005F66D5">
        <w:rPr>
          <w:bCs/>
        </w:rPr>
        <w:t>] Adam</w:t>
      </w:r>
    </w:p>
    <w:p w14:paraId="2688EC44" w14:textId="77777777" w:rsidR="00720583" w:rsidRPr="005F66D5" w:rsidRDefault="00720583" w:rsidP="00720583">
      <w:pPr>
        <w:pStyle w:val="ListParagraph"/>
        <w:numPr>
          <w:ilvl w:val="0"/>
          <w:numId w:val="12"/>
        </w:numPr>
        <w:rPr>
          <w:bCs/>
        </w:rPr>
      </w:pPr>
      <w:r w:rsidRPr="005F66D5">
        <w:rPr>
          <w:bCs/>
        </w:rPr>
        <w:t>AEB – Brazilian Space Agency</w:t>
      </w:r>
    </w:p>
    <w:p w14:paraId="6DDCAB6A" w14:textId="77777777" w:rsidR="00720583" w:rsidRPr="005F66D5" w:rsidRDefault="00720583" w:rsidP="00720583">
      <w:pPr>
        <w:pStyle w:val="ListParagraph"/>
        <w:numPr>
          <w:ilvl w:val="0"/>
          <w:numId w:val="12"/>
        </w:numPr>
        <w:rPr>
          <w:bCs/>
        </w:rPr>
      </w:pPr>
      <w:r w:rsidRPr="005F66D5">
        <w:rPr>
          <w:bCs/>
        </w:rPr>
        <w:t>AIAB – Aerospace Industries Association of Brazil</w:t>
      </w:r>
    </w:p>
    <w:p w14:paraId="45A902FC" w14:textId="77777777" w:rsidR="00720583" w:rsidRPr="005F66D5" w:rsidRDefault="00720583" w:rsidP="00720583">
      <w:pPr>
        <w:rPr>
          <w:rStyle w:val="StyleUnderline"/>
          <w:bCs/>
        </w:rPr>
      </w:pPr>
      <w:r w:rsidRPr="005F66D5">
        <w:rPr>
          <w:bCs/>
        </w:rPr>
        <w:t xml:space="preserve">Lately, </w:t>
      </w:r>
      <w:r w:rsidRPr="005F66D5">
        <w:rPr>
          <w:rStyle w:val="StyleUnderline"/>
          <w:bCs/>
        </w:rPr>
        <w:t xml:space="preserve">there has been a </w:t>
      </w:r>
      <w:r w:rsidRPr="005F66D5">
        <w:rPr>
          <w:rStyle w:val="StyleUnderline"/>
          <w:bCs/>
          <w:highlight w:val="cyan"/>
        </w:rPr>
        <w:t>surge of</w:t>
      </w:r>
      <w:r w:rsidRPr="005F66D5">
        <w:rPr>
          <w:rStyle w:val="StyleUnderline"/>
          <w:bCs/>
        </w:rPr>
        <w:t xml:space="preserve"> interest in </w:t>
      </w:r>
      <w:r w:rsidRPr="005F66D5">
        <w:rPr>
          <w:rStyle w:val="StyleUnderline"/>
          <w:bCs/>
          <w:highlight w:val="cyan"/>
        </w:rPr>
        <w:t>commercial space in Brazil</w:t>
      </w:r>
      <w:r w:rsidRPr="005F66D5">
        <w:rPr>
          <w:rStyle w:val="StyleUnderline"/>
          <w:bCs/>
        </w:rPr>
        <w:t xml:space="preserve"> due to institutional development, private sector engagement, and entrepreneurial activities.</w:t>
      </w:r>
      <w:r w:rsidRPr="005F66D5">
        <w:rPr>
          <w:bCs/>
        </w:rPr>
        <w:t xml:space="preserve"> A Committee of Development of the Brazilian Space Program (CDPEB) was established in 2018 and comprises representatives of several Ministries. The CDPEB has the mandate to advise the President on the implementation of the Brazilian Space Program. Among its primary responsibilities is the </w:t>
      </w:r>
      <w:r w:rsidRPr="005F66D5">
        <w:rPr>
          <w:rStyle w:val="StyleUnderline"/>
          <w:bCs/>
        </w:rPr>
        <w:t>elaboration of the General Law of Space</w:t>
      </w:r>
      <w:r w:rsidRPr="005F66D5">
        <w:rPr>
          <w:bCs/>
        </w:rPr>
        <w:t>, which is expected to provide the guidelines for commercial space activities.</w:t>
      </w:r>
      <w:hyperlink r:id="rId15" w:anchor="B13" w:history="1">
        <w:r w:rsidRPr="005F66D5">
          <w:rPr>
            <w:rStyle w:val="Hyperlink"/>
            <w:bCs/>
          </w:rPr>
          <w:t>13</w:t>
        </w:r>
      </w:hyperlink>
      <w:r w:rsidRPr="005F66D5">
        <w:rPr>
          <w:bCs/>
        </w:rPr>
        <w:t xml:space="preserve"> In May 2020, </w:t>
      </w:r>
      <w:r w:rsidRPr="005F66D5">
        <w:rPr>
          <w:rStyle w:val="StyleUnderline"/>
          <w:bCs/>
        </w:rPr>
        <w:t>Brazilian Space Agency (</w:t>
      </w:r>
      <w:r w:rsidRPr="005F66D5">
        <w:rPr>
          <w:rStyle w:val="StyleUnderline"/>
          <w:bCs/>
          <w:highlight w:val="cyan"/>
        </w:rPr>
        <w:t>AEB</w:t>
      </w:r>
      <w:r w:rsidRPr="005F66D5">
        <w:rPr>
          <w:rStyle w:val="StyleUnderline"/>
          <w:bCs/>
        </w:rPr>
        <w:t xml:space="preserve">) </w:t>
      </w:r>
      <w:r w:rsidRPr="005F66D5">
        <w:rPr>
          <w:rStyle w:val="StyleUnderline"/>
          <w:bCs/>
          <w:highlight w:val="cyan"/>
        </w:rPr>
        <w:t>issued</w:t>
      </w:r>
      <w:r w:rsidRPr="005F66D5">
        <w:rPr>
          <w:rStyle w:val="StyleUnderline"/>
          <w:bCs/>
        </w:rPr>
        <w:t xml:space="preserve"> a public </w:t>
      </w:r>
      <w:r w:rsidRPr="005F66D5">
        <w:rPr>
          <w:rStyle w:val="StyleUnderline"/>
          <w:bCs/>
          <w:highlight w:val="cyan"/>
        </w:rPr>
        <w:t>call</w:t>
      </w:r>
      <w:r w:rsidRPr="005F66D5">
        <w:rPr>
          <w:rStyle w:val="StyleUnderline"/>
          <w:bCs/>
        </w:rPr>
        <w:t xml:space="preserve"> </w:t>
      </w:r>
      <w:r w:rsidRPr="005F66D5">
        <w:rPr>
          <w:rStyle w:val="StyleUnderline"/>
          <w:bCs/>
          <w:highlight w:val="cyan"/>
        </w:rPr>
        <w:t>inviting</w:t>
      </w:r>
      <w:r w:rsidRPr="005F66D5">
        <w:rPr>
          <w:rStyle w:val="StyleUnderline"/>
          <w:bCs/>
        </w:rPr>
        <w:t xml:space="preserve"> local and foreign </w:t>
      </w:r>
      <w:r w:rsidRPr="005F66D5">
        <w:rPr>
          <w:rStyle w:val="StyleUnderline"/>
          <w:bCs/>
          <w:highlight w:val="cyan"/>
        </w:rPr>
        <w:t>companies</w:t>
      </w:r>
      <w:r w:rsidRPr="005F66D5">
        <w:rPr>
          <w:rStyle w:val="StyleUnderline"/>
          <w:bCs/>
        </w:rPr>
        <w:t xml:space="preserve"> </w:t>
      </w:r>
      <w:r w:rsidRPr="005F66D5">
        <w:rPr>
          <w:rStyle w:val="StyleUnderline"/>
          <w:bCs/>
          <w:highlight w:val="cyan"/>
        </w:rPr>
        <w:t>to</w:t>
      </w:r>
      <w:r w:rsidRPr="005F66D5">
        <w:rPr>
          <w:rStyle w:val="StyleUnderline"/>
          <w:bCs/>
        </w:rPr>
        <w:t xml:space="preserve"> </w:t>
      </w:r>
      <w:r w:rsidRPr="005F66D5">
        <w:rPr>
          <w:rStyle w:val="StyleUnderline"/>
          <w:bCs/>
          <w:highlight w:val="cyan"/>
        </w:rPr>
        <w:t>use</w:t>
      </w:r>
      <w:r w:rsidRPr="005F66D5">
        <w:rPr>
          <w:rStyle w:val="StyleUnderline"/>
          <w:bCs/>
        </w:rPr>
        <w:t xml:space="preserve"> its civilian </w:t>
      </w:r>
      <w:r w:rsidRPr="005F66D5">
        <w:rPr>
          <w:rStyle w:val="StyleUnderline"/>
          <w:bCs/>
          <w:highlight w:val="cyan"/>
        </w:rPr>
        <w:t>launch facilities</w:t>
      </w:r>
      <w:r w:rsidRPr="005F66D5">
        <w:rPr>
          <w:rStyle w:val="StyleUnderline"/>
          <w:bCs/>
        </w:rPr>
        <w:t>.</w:t>
      </w:r>
      <w:hyperlink r:id="rId16" w:anchor="B14" w:history="1">
        <w:r w:rsidRPr="005F66D5">
          <w:rPr>
            <w:rStyle w:val="StyleUnderline"/>
            <w:bCs/>
          </w:rPr>
          <w:t>14</w:t>
        </w:r>
      </w:hyperlink>
    </w:p>
    <w:p w14:paraId="7FE45296" w14:textId="77777777" w:rsidR="00720583" w:rsidRPr="005F66D5" w:rsidRDefault="00720583" w:rsidP="00720583">
      <w:pPr>
        <w:rPr>
          <w:rStyle w:val="StyleUnderline"/>
          <w:bCs/>
        </w:rPr>
      </w:pPr>
      <w:r w:rsidRPr="005F66D5">
        <w:rPr>
          <w:bCs/>
        </w:rPr>
        <w:t xml:space="preserve">The </w:t>
      </w:r>
      <w:r w:rsidRPr="005F66D5">
        <w:rPr>
          <w:rStyle w:val="StyleUnderline"/>
          <w:bCs/>
        </w:rPr>
        <w:t xml:space="preserve">private sector has been actively promoting commercial space. An </w:t>
      </w:r>
      <w:r w:rsidRPr="005F66D5">
        <w:rPr>
          <w:rStyle w:val="StyleUnderline"/>
          <w:bCs/>
          <w:highlight w:val="cyan"/>
        </w:rPr>
        <w:t>industrial cluster</w:t>
      </w:r>
      <w:r w:rsidRPr="005F66D5">
        <w:rPr>
          <w:rStyle w:val="StyleUnderline"/>
          <w:bCs/>
        </w:rPr>
        <w:t xml:space="preserve"> now constitutes a “</w:t>
      </w:r>
      <w:r w:rsidRPr="005F66D5">
        <w:rPr>
          <w:rStyle w:val="StyleUnderline"/>
          <w:bCs/>
          <w:highlight w:val="cyan"/>
        </w:rPr>
        <w:t>Space Valley</w:t>
      </w:r>
      <w:r w:rsidRPr="005F66D5">
        <w:rPr>
          <w:rStyle w:val="StyleUnderline"/>
          <w:bCs/>
        </w:rPr>
        <w:t>” around the Sao Jose dos Campos Technology Park (</w:t>
      </w:r>
      <w:proofErr w:type="spellStart"/>
      <w:r w:rsidRPr="005F66D5">
        <w:rPr>
          <w:rStyle w:val="StyleUnderline"/>
          <w:bCs/>
        </w:rPr>
        <w:t>PqTec</w:t>
      </w:r>
      <w:proofErr w:type="spellEnd"/>
      <w:r w:rsidRPr="005F66D5">
        <w:rPr>
          <w:rStyle w:val="StyleUnderline"/>
          <w:bCs/>
        </w:rPr>
        <w:t>)</w:t>
      </w:r>
      <w:r w:rsidRPr="005F66D5">
        <w:rPr>
          <w:bCs/>
        </w:rPr>
        <w:t xml:space="preserve">, with </w:t>
      </w:r>
      <w:r w:rsidRPr="005F66D5">
        <w:rPr>
          <w:rStyle w:val="StyleUnderline"/>
          <w:bCs/>
          <w:highlight w:val="cyan"/>
        </w:rPr>
        <w:t>spin-off companies impacting</w:t>
      </w:r>
      <w:r w:rsidRPr="005F66D5">
        <w:rPr>
          <w:rStyle w:val="StyleUnderline"/>
          <w:bCs/>
        </w:rPr>
        <w:t xml:space="preserve"> both </w:t>
      </w:r>
      <w:r w:rsidRPr="005F66D5">
        <w:rPr>
          <w:rStyle w:val="StyleUnderline"/>
          <w:bCs/>
          <w:highlight w:val="cyan"/>
        </w:rPr>
        <w:t xml:space="preserve">space and </w:t>
      </w:r>
      <w:proofErr w:type="spellStart"/>
      <w:r w:rsidRPr="005F66D5">
        <w:rPr>
          <w:rStyle w:val="StyleUnderline"/>
          <w:bCs/>
          <w:highlight w:val="cyan"/>
        </w:rPr>
        <w:t>nonspace</w:t>
      </w:r>
      <w:proofErr w:type="spellEnd"/>
      <w:r w:rsidRPr="005F66D5">
        <w:rPr>
          <w:rStyle w:val="StyleUnderline"/>
          <w:bCs/>
          <w:highlight w:val="cyan"/>
        </w:rPr>
        <w:t xml:space="preserve"> sectors</w:t>
      </w:r>
      <w:r w:rsidRPr="005F66D5">
        <w:rPr>
          <w:bCs/>
        </w:rPr>
        <w:t xml:space="preserve">. </w:t>
      </w:r>
      <w:r w:rsidRPr="005F66D5">
        <w:rPr>
          <w:rStyle w:val="StyleUnderline"/>
          <w:bCs/>
        </w:rPr>
        <w:t>The Aerospace Industries Association of Brazil (</w:t>
      </w:r>
      <w:r w:rsidRPr="005F66D5">
        <w:rPr>
          <w:rStyle w:val="StyleUnderline"/>
          <w:bCs/>
          <w:highlight w:val="cyan"/>
        </w:rPr>
        <w:t>AIAB</w:t>
      </w:r>
      <w:r w:rsidRPr="005F66D5">
        <w:rPr>
          <w:rStyle w:val="StyleUnderline"/>
          <w:bCs/>
        </w:rPr>
        <w:t xml:space="preserve">) is a </w:t>
      </w:r>
      <w:r w:rsidRPr="005F66D5">
        <w:rPr>
          <w:rStyle w:val="StyleUnderline"/>
          <w:bCs/>
          <w:highlight w:val="cyan"/>
        </w:rPr>
        <w:t>trade organization of</w:t>
      </w:r>
      <w:r w:rsidRPr="005F66D5">
        <w:rPr>
          <w:rStyle w:val="StyleUnderline"/>
          <w:bCs/>
        </w:rPr>
        <w:t xml:space="preserve"> traditional space </w:t>
      </w:r>
      <w:r w:rsidRPr="005F66D5">
        <w:rPr>
          <w:rStyle w:val="StyleUnderline"/>
          <w:bCs/>
          <w:highlight w:val="cyan"/>
        </w:rPr>
        <w:t>companies</w:t>
      </w:r>
      <w:r w:rsidRPr="005F66D5">
        <w:rPr>
          <w:rStyle w:val="StyleUnderline"/>
          <w:bCs/>
        </w:rPr>
        <w:t xml:space="preserve"> and defense contractors</w:t>
      </w:r>
      <w:r w:rsidRPr="005F66D5">
        <w:rPr>
          <w:bCs/>
        </w:rPr>
        <w:t xml:space="preserve"> such as </w:t>
      </w:r>
      <w:proofErr w:type="spellStart"/>
      <w:r w:rsidRPr="005F66D5">
        <w:rPr>
          <w:bCs/>
        </w:rPr>
        <w:t>Avibras</w:t>
      </w:r>
      <w:proofErr w:type="spellEnd"/>
      <w:r w:rsidRPr="005F66D5">
        <w:rPr>
          <w:bCs/>
        </w:rPr>
        <w:t xml:space="preserve">, </w:t>
      </w:r>
      <w:proofErr w:type="spellStart"/>
      <w:r w:rsidRPr="005F66D5">
        <w:rPr>
          <w:bCs/>
        </w:rPr>
        <w:t>Akaer</w:t>
      </w:r>
      <w:proofErr w:type="spellEnd"/>
      <w:r w:rsidRPr="005F66D5">
        <w:rPr>
          <w:bCs/>
        </w:rPr>
        <w:t xml:space="preserve"> (</w:t>
      </w:r>
      <w:proofErr w:type="spellStart"/>
      <w:r w:rsidRPr="005F66D5">
        <w:rPr>
          <w:bCs/>
        </w:rPr>
        <w:t>Opto</w:t>
      </w:r>
      <w:proofErr w:type="spellEnd"/>
      <w:r w:rsidRPr="005F66D5">
        <w:rPr>
          <w:bCs/>
        </w:rPr>
        <w:t xml:space="preserve">), </w:t>
      </w:r>
      <w:proofErr w:type="spellStart"/>
      <w:r w:rsidRPr="005F66D5">
        <w:rPr>
          <w:bCs/>
        </w:rPr>
        <w:t>Atech</w:t>
      </w:r>
      <w:proofErr w:type="spellEnd"/>
      <w:r w:rsidRPr="005F66D5">
        <w:rPr>
          <w:bCs/>
        </w:rPr>
        <w:t xml:space="preserve">, </w:t>
      </w:r>
      <w:proofErr w:type="spellStart"/>
      <w:r w:rsidRPr="005F66D5">
        <w:rPr>
          <w:bCs/>
        </w:rPr>
        <w:t>Fibraforte</w:t>
      </w:r>
      <w:proofErr w:type="spellEnd"/>
      <w:r w:rsidRPr="005F66D5">
        <w:rPr>
          <w:bCs/>
        </w:rPr>
        <w:t xml:space="preserve">, Orbital, and SIATT. According to its website, </w:t>
      </w:r>
      <w:r w:rsidRPr="005F66D5">
        <w:rPr>
          <w:rStyle w:val="StyleUnderline"/>
          <w:bCs/>
        </w:rPr>
        <w:t>AIAB has 30 members working in small satellites, satellite structures, payloads, satellite equipment, ground systems, propulsion, sounding rockets, and launchers</w:t>
      </w:r>
      <w:r w:rsidRPr="005F66D5">
        <w:rPr>
          <w:bCs/>
        </w:rPr>
        <w:t>.</w:t>
      </w:r>
      <w:hyperlink r:id="rId17" w:anchor="B15" w:history="1">
        <w:r w:rsidRPr="005F66D5">
          <w:rPr>
            <w:rStyle w:val="Hyperlink"/>
            <w:bCs/>
          </w:rPr>
          <w:t>15</w:t>
        </w:r>
      </w:hyperlink>
      <w:r w:rsidRPr="005F66D5">
        <w:rPr>
          <w:bCs/>
        </w:rPr>
        <w:t> </w:t>
      </w:r>
      <w:proofErr w:type="spellStart"/>
      <w:r w:rsidRPr="005F66D5">
        <w:rPr>
          <w:bCs/>
        </w:rPr>
        <w:t>Braskem</w:t>
      </w:r>
      <w:proofErr w:type="spellEnd"/>
      <w:r w:rsidRPr="005F66D5">
        <w:rPr>
          <w:bCs/>
        </w:rPr>
        <w:t xml:space="preserve">, </w:t>
      </w:r>
      <w:r w:rsidRPr="005F66D5">
        <w:rPr>
          <w:rStyle w:val="StyleUnderline"/>
          <w:bCs/>
        </w:rPr>
        <w:t>the world's leading biopolymer producer, has partnered with Silicon Valley-born startup Made in Space to produce recyclable plastic objects in the ISS.</w:t>
      </w:r>
      <w:hyperlink r:id="rId18" w:anchor="B16" w:history="1">
        <w:r w:rsidRPr="005F66D5">
          <w:rPr>
            <w:rStyle w:val="StyleUnderline"/>
            <w:bCs/>
          </w:rPr>
          <w:t>16</w:t>
        </w:r>
      </w:hyperlink>
    </w:p>
    <w:p w14:paraId="75414AE9" w14:textId="77777777" w:rsidR="00720583" w:rsidRPr="005F66D5" w:rsidRDefault="00720583" w:rsidP="00720583">
      <w:pPr>
        <w:rPr>
          <w:bCs/>
        </w:rPr>
      </w:pPr>
      <w:r w:rsidRPr="005F66D5">
        <w:rPr>
          <w:bCs/>
        </w:rPr>
        <w:t xml:space="preserve">Since 2017, </w:t>
      </w:r>
      <w:r w:rsidRPr="005F66D5">
        <w:rPr>
          <w:rStyle w:val="StyleUnderline"/>
          <w:bCs/>
        </w:rPr>
        <w:t xml:space="preserve">AEB has organized the </w:t>
      </w:r>
      <w:r w:rsidRPr="005F66D5">
        <w:rPr>
          <w:rStyle w:val="StyleUnderline"/>
          <w:bCs/>
          <w:highlight w:val="cyan"/>
        </w:rPr>
        <w:t xml:space="preserve">Brazilian Space </w:t>
      </w:r>
      <w:r w:rsidRPr="005F66D5">
        <w:rPr>
          <w:rStyle w:val="StyleUnderline"/>
          <w:bCs/>
        </w:rPr>
        <w:t xml:space="preserve">Industry </w:t>
      </w:r>
      <w:r w:rsidRPr="005F66D5">
        <w:rPr>
          <w:rStyle w:val="StyleUnderline"/>
          <w:bCs/>
          <w:highlight w:val="cyan"/>
        </w:rPr>
        <w:t>Forum</w:t>
      </w:r>
      <w:r w:rsidRPr="005F66D5">
        <w:rPr>
          <w:rStyle w:val="StyleUnderline"/>
          <w:bCs/>
        </w:rPr>
        <w:t>, an annual event that congregates stakeholders</w:t>
      </w:r>
      <w:r w:rsidRPr="005F66D5">
        <w:rPr>
          <w:bCs/>
        </w:rPr>
        <w:t xml:space="preserve">, </w:t>
      </w:r>
      <w:r w:rsidRPr="005F66D5">
        <w:rPr>
          <w:rStyle w:val="StyleUnderline"/>
          <w:bCs/>
        </w:rPr>
        <w:t xml:space="preserve">fosters the exchange of ideas, and </w:t>
      </w:r>
      <w:r w:rsidRPr="005F66D5">
        <w:rPr>
          <w:rStyle w:val="StyleUnderline"/>
          <w:bCs/>
          <w:highlight w:val="cyan"/>
        </w:rPr>
        <w:t>promotes</w:t>
      </w:r>
      <w:r w:rsidRPr="005F66D5">
        <w:rPr>
          <w:rStyle w:val="StyleUnderline"/>
          <w:bCs/>
        </w:rPr>
        <w:t xml:space="preserve"> </w:t>
      </w:r>
      <w:r w:rsidRPr="005F66D5">
        <w:rPr>
          <w:rStyle w:val="StyleUnderline"/>
          <w:bCs/>
          <w:highlight w:val="cyan"/>
        </w:rPr>
        <w:t>collaboration</w:t>
      </w:r>
      <w:r w:rsidRPr="005F66D5">
        <w:rPr>
          <w:rStyle w:val="StyleUnderline"/>
          <w:bCs/>
        </w:rPr>
        <w:t xml:space="preserve"> between domestic and international participants</w:t>
      </w:r>
      <w:r w:rsidRPr="005F66D5">
        <w:rPr>
          <w:bCs/>
        </w:rPr>
        <w:t xml:space="preserve">. The </w:t>
      </w:r>
      <w:r w:rsidRPr="005F66D5">
        <w:rPr>
          <w:rStyle w:val="StyleUnderline"/>
          <w:bCs/>
        </w:rPr>
        <w:t>U.S.-Brazil CEO Forum</w:t>
      </w:r>
      <w:r w:rsidRPr="005F66D5">
        <w:rPr>
          <w:bCs/>
        </w:rPr>
        <w:t>, which brings together 12 U.S. and 12 Brazilian CEOs to develop joint recommendations for both governments on how to increase bilateral trade, proposed the development of a framework for joint space research programs in 2019.</w:t>
      </w:r>
    </w:p>
    <w:p w14:paraId="64E3C7C0" w14:textId="77777777" w:rsidR="00720583" w:rsidRPr="005F66D5" w:rsidRDefault="00720583" w:rsidP="00720583">
      <w:pPr>
        <w:rPr>
          <w:rStyle w:val="StyleUnderline"/>
          <w:bCs/>
        </w:rPr>
      </w:pPr>
      <w:r w:rsidRPr="005F66D5">
        <w:rPr>
          <w:rStyle w:val="StyleUnderline"/>
          <w:bCs/>
        </w:rPr>
        <w:t xml:space="preserve">A small but </w:t>
      </w:r>
      <w:r w:rsidRPr="005F66D5">
        <w:rPr>
          <w:rStyle w:val="StyleUnderline"/>
          <w:bCs/>
          <w:highlight w:val="cyan"/>
        </w:rPr>
        <w:t>vibrant New Space startup</w:t>
      </w:r>
      <w:r w:rsidRPr="005F66D5">
        <w:rPr>
          <w:rStyle w:val="StyleUnderline"/>
          <w:bCs/>
        </w:rPr>
        <w:t xml:space="preserve"> community </w:t>
      </w:r>
      <w:r w:rsidRPr="005F66D5">
        <w:rPr>
          <w:rStyle w:val="StyleUnderline"/>
          <w:bCs/>
          <w:highlight w:val="cyan"/>
        </w:rPr>
        <w:t>is</w:t>
      </w:r>
      <w:r w:rsidRPr="005F66D5">
        <w:rPr>
          <w:rStyle w:val="StyleUnderline"/>
          <w:bCs/>
        </w:rPr>
        <w:t xml:space="preserve"> rapidly </w:t>
      </w:r>
      <w:r w:rsidRPr="005F66D5">
        <w:rPr>
          <w:rStyle w:val="StyleUnderline"/>
          <w:bCs/>
          <w:highlight w:val="cyan"/>
        </w:rPr>
        <w:t>forming</w:t>
      </w:r>
      <w:r w:rsidRPr="005F66D5">
        <w:rPr>
          <w:rStyle w:val="StyleUnderline"/>
          <w:bCs/>
        </w:rPr>
        <w:t>.</w:t>
      </w:r>
      <w:r w:rsidRPr="005F66D5">
        <w:rPr>
          <w:bCs/>
        </w:rPr>
        <w:t xml:space="preserve"> The </w:t>
      </w:r>
      <w:r w:rsidRPr="005F66D5">
        <w:rPr>
          <w:rStyle w:val="StyleUnderline"/>
          <w:bCs/>
        </w:rPr>
        <w:t>Alliance of Brazilian Space Startups was launched in 2020</w:t>
      </w:r>
      <w:r w:rsidRPr="005F66D5">
        <w:rPr>
          <w:bCs/>
        </w:rPr>
        <w:t>. Although some c</w:t>
      </w:r>
      <w:r w:rsidRPr="005F66D5">
        <w:rPr>
          <w:rStyle w:val="StyleUnderline"/>
          <w:bCs/>
        </w:rPr>
        <w:t>ompanies target low earth orbit and beyond</w:t>
      </w:r>
      <w:r w:rsidRPr="005F66D5">
        <w:rPr>
          <w:bCs/>
        </w:rPr>
        <w:t xml:space="preserve">, others are </w:t>
      </w:r>
      <w:r w:rsidRPr="005F66D5">
        <w:rPr>
          <w:rStyle w:val="StyleUnderline"/>
          <w:bCs/>
          <w:highlight w:val="cyan"/>
        </w:rPr>
        <w:t>creating solutions to our planet</w:t>
      </w:r>
      <w:r w:rsidRPr="005F66D5">
        <w:rPr>
          <w:rStyle w:val="StyleUnderline"/>
          <w:bCs/>
        </w:rPr>
        <w:t xml:space="preserve"> using space technologies</w:t>
      </w:r>
      <w:r w:rsidRPr="005F66D5">
        <w:rPr>
          <w:bCs/>
        </w:rPr>
        <w:t xml:space="preserve">. </w:t>
      </w:r>
      <w:r w:rsidRPr="005F66D5">
        <w:rPr>
          <w:rStyle w:val="StyleUnderline"/>
          <w:bCs/>
        </w:rPr>
        <w:t>PION has commercial products focusing on space and education</w:t>
      </w:r>
      <w:r w:rsidRPr="005F66D5">
        <w:rPr>
          <w:bCs/>
        </w:rPr>
        <w:t xml:space="preserve">. CRON and EMSIS have </w:t>
      </w:r>
      <w:r w:rsidRPr="005F66D5">
        <w:rPr>
          <w:rStyle w:val="StyleUnderline"/>
          <w:bCs/>
        </w:rPr>
        <w:t>developed software and hardware for CubeSat missions</w:t>
      </w:r>
      <w:r w:rsidRPr="005F66D5">
        <w:rPr>
          <w:bCs/>
        </w:rPr>
        <w:t xml:space="preserve">, whereas </w:t>
      </w:r>
      <w:proofErr w:type="spellStart"/>
      <w:r w:rsidRPr="005F66D5">
        <w:rPr>
          <w:bCs/>
        </w:rPr>
        <w:t>Alya</w:t>
      </w:r>
      <w:proofErr w:type="spellEnd"/>
      <w:r w:rsidRPr="005F66D5">
        <w:rPr>
          <w:bCs/>
        </w:rPr>
        <w:t xml:space="preserve"> Nanosatellites aims to launch a constellation and tap into the earth's observation market. </w:t>
      </w:r>
      <w:proofErr w:type="spellStart"/>
      <w:r w:rsidRPr="005F66D5">
        <w:rPr>
          <w:bCs/>
        </w:rPr>
        <w:t>DeltaV</w:t>
      </w:r>
      <w:proofErr w:type="spellEnd"/>
      <w:r w:rsidRPr="005F66D5">
        <w:rPr>
          <w:bCs/>
        </w:rPr>
        <w:t xml:space="preserve">, a spin-off from INPE, specializes in propulsion systems. ACRUX and VSAT are working on small satellite launchers. </w:t>
      </w:r>
      <w:proofErr w:type="spellStart"/>
      <w:r w:rsidRPr="005F66D5">
        <w:rPr>
          <w:rStyle w:val="StyleUnderline"/>
          <w:bCs/>
        </w:rPr>
        <w:t>Airvantis</w:t>
      </w:r>
      <w:proofErr w:type="spellEnd"/>
      <w:r w:rsidRPr="005F66D5">
        <w:rPr>
          <w:rStyle w:val="StyleUnderline"/>
          <w:bCs/>
        </w:rPr>
        <w:t xml:space="preserve"> sent multiple educational experiments to the ISS and has partnerships with companies and space agencies worldwide.</w:t>
      </w:r>
      <w:r w:rsidRPr="005F66D5">
        <w:rPr>
          <w:bCs/>
        </w:rPr>
        <w:t xml:space="preserve"> The </w:t>
      </w:r>
      <w:r w:rsidRPr="005F66D5">
        <w:rPr>
          <w:rStyle w:val="StyleUnderline"/>
          <w:bCs/>
          <w:highlight w:val="cyan"/>
        </w:rPr>
        <w:t>startup</w:t>
      </w:r>
      <w:r w:rsidRPr="005F66D5">
        <w:rPr>
          <w:rStyle w:val="StyleUnderline"/>
          <w:bCs/>
        </w:rPr>
        <w:t xml:space="preserve"> is </w:t>
      </w:r>
      <w:r w:rsidRPr="005F66D5">
        <w:rPr>
          <w:rStyle w:val="StyleUnderline"/>
          <w:bCs/>
          <w:highlight w:val="cyan"/>
        </w:rPr>
        <w:t>carrying</w:t>
      </w:r>
      <w:r w:rsidRPr="005F66D5">
        <w:rPr>
          <w:rStyle w:val="StyleUnderline"/>
          <w:bCs/>
        </w:rPr>
        <w:t xml:space="preserve"> out </w:t>
      </w:r>
      <w:r w:rsidRPr="005F66D5">
        <w:rPr>
          <w:rStyle w:val="StyleUnderline"/>
          <w:bCs/>
          <w:highlight w:val="cyan"/>
        </w:rPr>
        <w:t>Brazil's</w:t>
      </w:r>
      <w:r w:rsidRPr="005F66D5">
        <w:rPr>
          <w:rStyle w:val="StyleUnderline"/>
          <w:bCs/>
        </w:rPr>
        <w:t xml:space="preserve"> </w:t>
      </w:r>
      <w:r w:rsidRPr="005F66D5">
        <w:rPr>
          <w:rStyle w:val="StyleUnderline"/>
          <w:bCs/>
          <w:highlight w:val="cyan"/>
        </w:rPr>
        <w:t>first</w:t>
      </w:r>
      <w:r w:rsidRPr="005F66D5">
        <w:rPr>
          <w:rStyle w:val="StyleUnderline"/>
          <w:bCs/>
        </w:rPr>
        <w:t xml:space="preserve"> </w:t>
      </w:r>
      <w:r w:rsidRPr="005F66D5">
        <w:rPr>
          <w:rStyle w:val="StyleUnderline"/>
          <w:bCs/>
          <w:highlight w:val="cyan"/>
        </w:rPr>
        <w:t>lunar mission</w:t>
      </w:r>
      <w:r w:rsidRPr="005F66D5">
        <w:rPr>
          <w:bCs/>
        </w:rPr>
        <w:t>.</w:t>
      </w:r>
      <w:hyperlink r:id="rId19" w:anchor="B17" w:history="1">
        <w:r w:rsidRPr="005F66D5">
          <w:rPr>
            <w:rStyle w:val="Hyperlink"/>
            <w:bCs/>
          </w:rPr>
          <w:t>17</w:t>
        </w:r>
      </w:hyperlink>
      <w:r w:rsidRPr="005F66D5">
        <w:rPr>
          <w:bCs/>
        </w:rPr>
        <w:t xml:space="preserve"> In parallel, </w:t>
      </w:r>
      <w:proofErr w:type="spellStart"/>
      <w:r w:rsidRPr="005F66D5">
        <w:rPr>
          <w:bCs/>
        </w:rPr>
        <w:t>Agrosmart</w:t>
      </w:r>
      <w:proofErr w:type="spellEnd"/>
      <w:r w:rsidRPr="005F66D5">
        <w:rPr>
          <w:bCs/>
        </w:rPr>
        <w:t xml:space="preserve">, </w:t>
      </w:r>
      <w:proofErr w:type="spellStart"/>
      <w:r w:rsidRPr="005F66D5">
        <w:rPr>
          <w:bCs/>
        </w:rPr>
        <w:t>Solinftec</w:t>
      </w:r>
      <w:proofErr w:type="spellEnd"/>
      <w:r w:rsidRPr="005F66D5">
        <w:rPr>
          <w:bCs/>
        </w:rPr>
        <w:t xml:space="preserve">, and Strider are </w:t>
      </w:r>
      <w:r w:rsidRPr="005F66D5">
        <w:rPr>
          <w:rStyle w:val="StyleUnderline"/>
          <w:bCs/>
        </w:rPr>
        <w:t xml:space="preserve">harnessing the power of space </w:t>
      </w:r>
      <w:r w:rsidRPr="005F66D5">
        <w:rPr>
          <w:rStyle w:val="StyleUnderline"/>
          <w:bCs/>
          <w:highlight w:val="cyan"/>
        </w:rPr>
        <w:t>assets</w:t>
      </w:r>
      <w:r w:rsidRPr="005F66D5">
        <w:rPr>
          <w:rStyle w:val="StyleUnderline"/>
          <w:bCs/>
        </w:rPr>
        <w:t xml:space="preserve"> to </w:t>
      </w:r>
      <w:r w:rsidRPr="005F66D5">
        <w:rPr>
          <w:rStyle w:val="StyleUnderline"/>
          <w:bCs/>
          <w:highlight w:val="cyan"/>
        </w:rPr>
        <w:t>provide</w:t>
      </w:r>
      <w:r w:rsidRPr="005F66D5">
        <w:rPr>
          <w:rStyle w:val="StyleUnderline"/>
          <w:bCs/>
        </w:rPr>
        <w:t xml:space="preserve"> </w:t>
      </w:r>
      <w:r w:rsidRPr="005F66D5">
        <w:rPr>
          <w:rStyle w:val="StyleUnderline"/>
          <w:bCs/>
          <w:highlight w:val="cyan"/>
        </w:rPr>
        <w:t>remote sensing</w:t>
      </w:r>
      <w:r w:rsidRPr="005F66D5">
        <w:rPr>
          <w:rStyle w:val="StyleUnderline"/>
          <w:bCs/>
        </w:rPr>
        <w:t xml:space="preserve">, </w:t>
      </w:r>
      <w:r w:rsidRPr="005F66D5">
        <w:rPr>
          <w:rStyle w:val="StyleUnderline"/>
          <w:bCs/>
          <w:highlight w:val="cyan"/>
        </w:rPr>
        <w:t>weather forecast</w:t>
      </w:r>
      <w:r w:rsidRPr="005F66D5">
        <w:rPr>
          <w:rStyle w:val="StyleUnderline"/>
          <w:bCs/>
        </w:rPr>
        <w:t xml:space="preserve">, and </w:t>
      </w:r>
      <w:r w:rsidRPr="005F66D5">
        <w:rPr>
          <w:rStyle w:val="StyleUnderline"/>
          <w:bCs/>
          <w:highlight w:val="cyan"/>
        </w:rPr>
        <w:t>image processing</w:t>
      </w:r>
      <w:r w:rsidRPr="005F66D5">
        <w:rPr>
          <w:rStyle w:val="StyleUnderline"/>
          <w:bCs/>
        </w:rPr>
        <w:t xml:space="preserve"> services to the agricultural sector.</w:t>
      </w:r>
      <w:hyperlink r:id="rId20" w:anchor="B18" w:history="1">
        <w:r w:rsidRPr="005F66D5">
          <w:rPr>
            <w:rStyle w:val="Hyperlink"/>
            <w:bCs/>
          </w:rPr>
          <w:t>18</w:t>
        </w:r>
      </w:hyperlink>
      <w:r w:rsidRPr="005F66D5">
        <w:rPr>
          <w:bCs/>
        </w:rPr>
        <w:t> </w:t>
      </w:r>
      <w:r w:rsidRPr="005F66D5">
        <w:rPr>
          <w:rStyle w:val="StyleUnderline"/>
          <w:bCs/>
        </w:rPr>
        <w:t>Data companies such as Storm have incorporated open source algorithms developed by NASA for security applications.</w:t>
      </w:r>
      <w:hyperlink r:id="rId21" w:anchor="B19" w:history="1">
        <w:r w:rsidRPr="005F66D5">
          <w:rPr>
            <w:rStyle w:val="StyleUnderline"/>
            <w:bCs/>
          </w:rPr>
          <w:t>19</w:t>
        </w:r>
      </w:hyperlink>
    </w:p>
    <w:p w14:paraId="1172FB60" w14:textId="77777777" w:rsidR="00720583" w:rsidRPr="005F66D5" w:rsidRDefault="00720583" w:rsidP="00720583">
      <w:pPr>
        <w:pStyle w:val="Heading4"/>
      </w:pPr>
      <w:r w:rsidRPr="005F66D5">
        <w:t xml:space="preserve">Strong space sector cements Brazilian </w:t>
      </w:r>
      <w:r w:rsidRPr="005F66D5">
        <w:rPr>
          <w:u w:val="single"/>
        </w:rPr>
        <w:t>prestige</w:t>
      </w:r>
      <w:r w:rsidRPr="005F66D5">
        <w:t xml:space="preserve"> and international </w:t>
      </w:r>
      <w:r w:rsidRPr="005F66D5">
        <w:rPr>
          <w:u w:val="single"/>
        </w:rPr>
        <w:t>influence</w:t>
      </w:r>
      <w:r w:rsidRPr="005F66D5">
        <w:t xml:space="preserve"> AND solves alt causes</w:t>
      </w:r>
    </w:p>
    <w:p w14:paraId="03225790" w14:textId="77777777" w:rsidR="00720583" w:rsidRPr="005F66D5" w:rsidRDefault="00720583" w:rsidP="00720583">
      <w:pPr>
        <w:rPr>
          <w:bCs/>
        </w:rPr>
      </w:pPr>
      <w:r w:rsidRPr="005F66D5">
        <w:rPr>
          <w:bCs/>
        </w:rPr>
        <w:t xml:space="preserve">Dr. Robert C. </w:t>
      </w:r>
      <w:r w:rsidRPr="00CF1E37">
        <w:rPr>
          <w:rStyle w:val="Style13ptBold"/>
          <w:rFonts w:eastAsiaTheme="majorEastAsia" w:cstheme="majorBidi"/>
          <w:iCs/>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1-4</w:t>
      </w:r>
    </w:p>
    <w:p w14:paraId="5785DFF1" w14:textId="77777777" w:rsidR="00720583" w:rsidRPr="005F66D5" w:rsidRDefault="00720583" w:rsidP="00720583">
      <w:pPr>
        <w:rPr>
          <w:bCs/>
          <w:sz w:val="16"/>
        </w:rPr>
      </w:pPr>
      <w:r w:rsidRPr="005F66D5">
        <w:rPr>
          <w:rStyle w:val="StyleUnderline"/>
          <w:bCs/>
        </w:rPr>
        <w:t>Change in the post-Cold War period has become the standard of our time</w:t>
      </w:r>
      <w:r w:rsidRPr="005F66D5">
        <w:rPr>
          <w:bCs/>
          <w:sz w:val="16"/>
        </w:rPr>
        <w:t xml:space="preserve">. Whether it be the changing power structure of the international system, climate change, the speed of technological innovation, or changes within our societies, </w:t>
      </w:r>
      <w:r w:rsidRPr="005F66D5">
        <w:rPr>
          <w:rStyle w:val="StyleUnderline"/>
          <w:bCs/>
        </w:rPr>
        <w:t xml:space="preserve">the current international situation is one of constant, accelerating transformation. One area that has certainly </w:t>
      </w:r>
      <w:r w:rsidRPr="005F66D5">
        <w:rPr>
          <w:rStyle w:val="Emphasis"/>
          <w:b w:val="0"/>
          <w:bCs/>
        </w:rPr>
        <w:t>evolved</w:t>
      </w:r>
      <w:r w:rsidRPr="005F66D5">
        <w:rPr>
          <w:rStyle w:val="StyleUnderline"/>
          <w:bCs/>
        </w:rPr>
        <w:t xml:space="preserve"> is the </w:t>
      </w:r>
      <w:r w:rsidRPr="005F66D5">
        <w:rPr>
          <w:rStyle w:val="Emphasis"/>
          <w:b w:val="0"/>
          <w:bCs/>
        </w:rPr>
        <w:t>importance</w:t>
      </w:r>
      <w:r w:rsidRPr="005F66D5">
        <w:rPr>
          <w:rStyle w:val="StyleUnderline"/>
          <w:bCs/>
        </w:rPr>
        <w:t xml:space="preserve"> and </w:t>
      </w:r>
      <w:r w:rsidRPr="005F66D5">
        <w:rPr>
          <w:rStyle w:val="Emphasis"/>
          <w:b w:val="0"/>
          <w:bCs/>
        </w:rPr>
        <w:t>priority</w:t>
      </w:r>
      <w:r w:rsidRPr="005F66D5">
        <w:rPr>
          <w:rStyle w:val="StyleUnderline"/>
          <w:bCs/>
        </w:rPr>
        <w:t xml:space="preserve"> given to </w:t>
      </w:r>
      <w:r w:rsidRPr="005F66D5">
        <w:rPr>
          <w:rStyle w:val="Emphasis"/>
          <w:b w:val="0"/>
          <w:bCs/>
        </w:rPr>
        <w:t>space</w:t>
      </w:r>
      <w:r w:rsidRPr="005F66D5">
        <w:rPr>
          <w:rStyle w:val="StyleUnderline"/>
          <w:bCs/>
        </w:rPr>
        <w:t>-related programs by a growing number of countries around the world</w:t>
      </w:r>
      <w:r w:rsidRPr="005F66D5">
        <w:rPr>
          <w:bCs/>
          <w:sz w:val="16"/>
        </w:rPr>
        <w:t xml:space="preserve">. As the various captains of Star Trek fame have somberly declared, </w:t>
      </w:r>
      <w:r w:rsidRPr="005F66D5">
        <w:rPr>
          <w:rStyle w:val="StyleUnderline"/>
          <w:bCs/>
          <w:highlight w:val="cyan"/>
        </w:rPr>
        <w:t>space</w:t>
      </w:r>
      <w:r w:rsidRPr="005F66D5">
        <w:rPr>
          <w:rStyle w:val="StyleUnderline"/>
          <w:bCs/>
        </w:rPr>
        <w:t xml:space="preserve"> really </w:t>
      </w:r>
      <w:r w:rsidRPr="005F66D5">
        <w:rPr>
          <w:rStyle w:val="StyleUnderline"/>
          <w:bCs/>
          <w:highlight w:val="cyan"/>
        </w:rPr>
        <w:t xml:space="preserve">is the </w:t>
      </w:r>
      <w:r w:rsidRPr="005F66D5">
        <w:rPr>
          <w:rStyle w:val="Emphasis"/>
          <w:b w:val="0"/>
          <w:bCs/>
          <w:highlight w:val="cyan"/>
        </w:rPr>
        <w:t>final frontier</w:t>
      </w:r>
      <w:r w:rsidRPr="005F66D5">
        <w:rPr>
          <w:bCs/>
          <w:sz w:val="16"/>
        </w:rPr>
        <w:t xml:space="preserve">. But while it has been the basis for engaging science fiction, </w:t>
      </w:r>
      <w:r w:rsidRPr="005F66D5">
        <w:rPr>
          <w:rStyle w:val="StyleUnderline"/>
          <w:bCs/>
        </w:rPr>
        <w:t>outer space</w:t>
      </w:r>
      <w:r w:rsidRPr="005F66D5">
        <w:rPr>
          <w:bCs/>
          <w:sz w:val="16"/>
        </w:rPr>
        <w:t xml:space="preserve"> nonetheless </w:t>
      </w:r>
      <w:r w:rsidRPr="005F66D5">
        <w:rPr>
          <w:rStyle w:val="StyleUnderline"/>
          <w:bCs/>
        </w:rPr>
        <w:t xml:space="preserve">has a very down-to-Earth feature—it has become </w:t>
      </w:r>
      <w:r w:rsidRPr="005F66D5">
        <w:rPr>
          <w:rStyle w:val="StyleUnderline"/>
          <w:bCs/>
          <w:highlight w:val="cyan"/>
        </w:rPr>
        <w:t xml:space="preserve">the </w:t>
      </w:r>
      <w:r w:rsidRPr="005F66D5">
        <w:rPr>
          <w:rStyle w:val="Emphasis"/>
          <w:b w:val="0"/>
          <w:bCs/>
          <w:highlight w:val="cyan"/>
        </w:rPr>
        <w:t>ultimate venue</w:t>
      </w:r>
      <w:r w:rsidRPr="005F66D5">
        <w:rPr>
          <w:rStyle w:val="StyleUnderline"/>
          <w:bCs/>
          <w:highlight w:val="cyan"/>
        </w:rPr>
        <w:t xml:space="preserve"> for</w:t>
      </w:r>
      <w:r w:rsidRPr="005F66D5">
        <w:rPr>
          <w:rStyle w:val="StyleUnderline"/>
          <w:bCs/>
        </w:rPr>
        <w:t xml:space="preserve"> the </w:t>
      </w:r>
      <w:r w:rsidRPr="005F66D5">
        <w:rPr>
          <w:rStyle w:val="Emphasis"/>
          <w:b w:val="0"/>
          <w:bCs/>
        </w:rPr>
        <w:t>growth</w:t>
      </w:r>
      <w:r w:rsidRPr="005F66D5">
        <w:rPr>
          <w:rStyle w:val="StyleUnderline"/>
          <w:bCs/>
        </w:rPr>
        <w:t xml:space="preserve"> of </w:t>
      </w:r>
      <w:r w:rsidRPr="005F66D5">
        <w:rPr>
          <w:rStyle w:val="Emphasis"/>
          <w:b w:val="0"/>
          <w:bCs/>
          <w:highlight w:val="cyan"/>
        </w:rPr>
        <w:t>national power</w:t>
      </w:r>
      <w:r w:rsidRPr="005F66D5">
        <w:rPr>
          <w:rStyle w:val="StyleUnderline"/>
          <w:bCs/>
        </w:rPr>
        <w:t xml:space="preserve"> and </w:t>
      </w:r>
      <w:r w:rsidRPr="005F66D5">
        <w:rPr>
          <w:rStyle w:val="Emphasis"/>
          <w:b w:val="0"/>
          <w:bCs/>
        </w:rPr>
        <w:t>socioeconomic development</w:t>
      </w:r>
      <w:r w:rsidRPr="005F66D5">
        <w:rPr>
          <w:rStyle w:val="StyleUnderline"/>
          <w:bCs/>
        </w:rPr>
        <w:t xml:space="preserve"> </w:t>
      </w:r>
      <w:r w:rsidRPr="005F66D5">
        <w:rPr>
          <w:rStyle w:val="StyleUnderline"/>
          <w:bCs/>
          <w:highlight w:val="cyan"/>
        </w:rPr>
        <w:t>among</w:t>
      </w:r>
      <w:r w:rsidRPr="005F66D5">
        <w:rPr>
          <w:rStyle w:val="StyleUnderline"/>
          <w:bCs/>
        </w:rPr>
        <w:t xml:space="preserve"> </w:t>
      </w:r>
      <w:proofErr w:type="gramStart"/>
      <w:r w:rsidRPr="005F66D5">
        <w:rPr>
          <w:rStyle w:val="StyleUnderline"/>
          <w:bCs/>
        </w:rPr>
        <w:t>a number of</w:t>
      </w:r>
      <w:proofErr w:type="gramEnd"/>
      <w:r w:rsidRPr="005F66D5">
        <w:rPr>
          <w:rStyle w:val="StyleUnderline"/>
          <w:bCs/>
        </w:rPr>
        <w:t xml:space="preserve"> the world’s </w:t>
      </w:r>
      <w:r w:rsidRPr="005F66D5">
        <w:rPr>
          <w:rStyle w:val="Emphasis"/>
          <w:b w:val="0"/>
          <w:bCs/>
          <w:highlight w:val="cyan"/>
        </w:rPr>
        <w:t>emergent states</w:t>
      </w:r>
      <w:r w:rsidRPr="005F66D5">
        <w:rPr>
          <w:bCs/>
          <w:sz w:val="16"/>
        </w:rPr>
        <w:t>.</w:t>
      </w:r>
    </w:p>
    <w:p w14:paraId="45ECF5F9" w14:textId="77777777" w:rsidR="00720583" w:rsidRPr="005F66D5" w:rsidRDefault="00720583" w:rsidP="00720583">
      <w:pPr>
        <w:rPr>
          <w:bCs/>
          <w:sz w:val="16"/>
        </w:rPr>
      </w:pPr>
      <w:r w:rsidRPr="005F66D5">
        <w:rPr>
          <w:bCs/>
          <w:sz w:val="16"/>
        </w:rPr>
        <w:t xml:space="preserve">This new paradigm of international relations has been evolving for over 50 years. From the Soviet Union’s launch of Sputnik in 1957, many states began to include space-based security concerns in their foreign policies, which forced them to consider what the then-new operations in space meant for national security; they also began to integrate space-based assets into their approaches to a wide range of national development challenges, from agriculture to health improvement to the development of natural resources. </w:t>
      </w:r>
      <w:r w:rsidRPr="005F66D5">
        <w:rPr>
          <w:rStyle w:val="StyleUnderline"/>
          <w:bCs/>
        </w:rPr>
        <w:t xml:space="preserve">Though the importance of space to national power, prestige, and potential has been less obvious in the intervening years since the heady days of the Cold War’s space race, </w:t>
      </w:r>
      <w:r w:rsidRPr="005F66D5">
        <w:rPr>
          <w:rStyle w:val="StyleUnderline"/>
          <w:bCs/>
          <w:highlight w:val="cyan"/>
        </w:rPr>
        <w:t xml:space="preserve">its </w:t>
      </w:r>
      <w:r w:rsidRPr="005F66D5">
        <w:rPr>
          <w:rStyle w:val="Emphasis"/>
          <w:b w:val="0"/>
          <w:bCs/>
          <w:highlight w:val="cyan"/>
        </w:rPr>
        <w:t>significance</w:t>
      </w:r>
      <w:r w:rsidRPr="005F66D5">
        <w:rPr>
          <w:rStyle w:val="Emphasis"/>
          <w:b w:val="0"/>
          <w:bCs/>
        </w:rPr>
        <w:t xml:space="preserve"> has </w:t>
      </w:r>
      <w:r w:rsidRPr="005F66D5">
        <w:rPr>
          <w:rStyle w:val="Emphasis"/>
          <w:b w:val="0"/>
          <w:bCs/>
          <w:highlight w:val="cyan"/>
        </w:rPr>
        <w:t>never waned</w:t>
      </w:r>
      <w:r w:rsidRPr="005F66D5">
        <w:rPr>
          <w:rStyle w:val="StyleUnderline"/>
          <w:bCs/>
        </w:rPr>
        <w:t xml:space="preserve"> and continues to increase as many states increase national space budgets. </w:t>
      </w:r>
      <w:r w:rsidRPr="005F66D5">
        <w:rPr>
          <w:rStyle w:val="Emphasis"/>
          <w:b w:val="0"/>
          <w:bCs/>
          <w:highlight w:val="cyan"/>
        </w:rPr>
        <w:t>Space</w:t>
      </w:r>
      <w:r w:rsidRPr="005F66D5">
        <w:rPr>
          <w:rStyle w:val="StyleUnderline"/>
          <w:bCs/>
        </w:rPr>
        <w:t xml:space="preserve"> has, in fact, </w:t>
      </w:r>
      <w:r w:rsidRPr="005F66D5">
        <w:rPr>
          <w:rStyle w:val="StyleUnderline"/>
          <w:bCs/>
          <w:highlight w:val="cyan"/>
        </w:rPr>
        <w:t xml:space="preserve">earned a </w:t>
      </w:r>
      <w:r w:rsidRPr="005F66D5">
        <w:rPr>
          <w:rStyle w:val="Emphasis"/>
          <w:b w:val="0"/>
          <w:bCs/>
          <w:highlight w:val="cyan"/>
        </w:rPr>
        <w:t>permanent place</w:t>
      </w:r>
      <w:r w:rsidRPr="005F66D5">
        <w:rPr>
          <w:rStyle w:val="Emphasis"/>
          <w:b w:val="0"/>
          <w:bCs/>
        </w:rPr>
        <w:t xml:space="preserve"> at the table</w:t>
      </w:r>
      <w:r w:rsidRPr="005F66D5">
        <w:rPr>
          <w:rStyle w:val="StyleUnderline"/>
          <w:bCs/>
        </w:rPr>
        <w:t xml:space="preserve"> </w:t>
      </w:r>
      <w:r w:rsidRPr="005F66D5">
        <w:rPr>
          <w:rStyle w:val="StyleUnderline"/>
          <w:bCs/>
          <w:highlight w:val="cyan"/>
        </w:rPr>
        <w:t>in</w:t>
      </w:r>
      <w:r w:rsidRPr="005F66D5">
        <w:rPr>
          <w:rStyle w:val="StyleUnderline"/>
          <w:bCs/>
        </w:rPr>
        <w:t xml:space="preserve"> matters of international conflict, peace, national and </w:t>
      </w:r>
      <w:r w:rsidRPr="005F66D5">
        <w:rPr>
          <w:rStyle w:val="Emphasis"/>
          <w:b w:val="0"/>
          <w:bCs/>
          <w:highlight w:val="cyan"/>
        </w:rPr>
        <w:t>international development</w:t>
      </w:r>
      <w:r w:rsidRPr="005F66D5">
        <w:rPr>
          <w:rStyle w:val="StyleUnderline"/>
          <w:bCs/>
        </w:rPr>
        <w:t>, and international law</w:t>
      </w:r>
      <w:r w:rsidRPr="005F66D5">
        <w:rPr>
          <w:bCs/>
          <w:sz w:val="16"/>
        </w:rPr>
        <w:t>.</w:t>
      </w:r>
    </w:p>
    <w:p w14:paraId="2EA51EA2" w14:textId="77777777" w:rsidR="00720583" w:rsidRPr="005F66D5" w:rsidRDefault="00720583" w:rsidP="00720583">
      <w:pPr>
        <w:rPr>
          <w:bCs/>
          <w:sz w:val="10"/>
          <w:szCs w:val="16"/>
        </w:rPr>
      </w:pPr>
      <w:r w:rsidRPr="005F66D5">
        <w:rPr>
          <w:bCs/>
          <w:sz w:val="16"/>
        </w:rPr>
        <w:t xml:space="preserve">Space was at one time the sole domain of the wealthiest developed countries. The United States and the Soviet Union/Russia, and to some extent the European Union, dominated the use of space and the associated technology in the first decades after World War II. But the last couple of decades of the twentieth century and the first decade of the twenty-first witnessed an increase in the number of countries with state-supported space programs. At this writing, no fewer than 25 developing states, including </w:t>
      </w:r>
      <w:r w:rsidRPr="005F66D5">
        <w:rPr>
          <w:rStyle w:val="StyleUnderline"/>
          <w:bCs/>
        </w:rPr>
        <w:t xml:space="preserve">the rapidly emerging economic powers of </w:t>
      </w:r>
      <w:r w:rsidRPr="005F66D5">
        <w:rPr>
          <w:rStyle w:val="Emphasis"/>
          <w:b w:val="0"/>
          <w:bCs/>
          <w:highlight w:val="cyan"/>
        </w:rPr>
        <w:t>Brazil</w:t>
      </w:r>
      <w:r w:rsidRPr="005F66D5">
        <w:rPr>
          <w:bCs/>
          <w:sz w:val="16"/>
        </w:rPr>
        <w:t xml:space="preserve"> (the sixth largest), China (second largest), and India (fourth largest), </w:t>
      </w:r>
      <w:r w:rsidRPr="005F66D5">
        <w:rPr>
          <w:rStyle w:val="StyleUnderline"/>
          <w:bCs/>
        </w:rPr>
        <w:t xml:space="preserve">possess active national </w:t>
      </w:r>
      <w:r w:rsidRPr="005F66D5">
        <w:rPr>
          <w:rStyle w:val="StyleUnderline"/>
          <w:bCs/>
          <w:highlight w:val="cyan"/>
        </w:rPr>
        <w:t>space programs</w:t>
      </w:r>
      <w:r w:rsidRPr="005F66D5">
        <w:rPr>
          <w:bCs/>
          <w:sz w:val="16"/>
        </w:rPr>
        <w:t xml:space="preserve"> with proven independent launch capability or concrete plans to achieve it soon. </w:t>
      </w:r>
      <w:r w:rsidRPr="005F66D5">
        <w:rPr>
          <w:rStyle w:val="StyleUnderline"/>
          <w:bCs/>
        </w:rPr>
        <w:t xml:space="preserve">Space programs and their related technologies </w:t>
      </w:r>
      <w:r w:rsidRPr="005F66D5">
        <w:rPr>
          <w:rStyle w:val="StyleUnderline"/>
          <w:bCs/>
          <w:highlight w:val="cyan"/>
        </w:rPr>
        <w:t>are</w:t>
      </w:r>
      <w:r w:rsidRPr="005F66D5">
        <w:rPr>
          <w:rStyle w:val="StyleUnderline"/>
          <w:bCs/>
        </w:rPr>
        <w:t xml:space="preserve"> now </w:t>
      </w:r>
      <w:r w:rsidRPr="005F66D5">
        <w:rPr>
          <w:rStyle w:val="StyleUnderline"/>
          <w:bCs/>
          <w:highlight w:val="cyan"/>
        </w:rPr>
        <w:t xml:space="preserve">an </w:t>
      </w:r>
      <w:r w:rsidRPr="005F66D5">
        <w:rPr>
          <w:rStyle w:val="Emphasis"/>
          <w:b w:val="0"/>
          <w:bCs/>
          <w:highlight w:val="cyan"/>
        </w:rPr>
        <w:t>integral part</w:t>
      </w:r>
      <w:r w:rsidRPr="005F66D5">
        <w:rPr>
          <w:rStyle w:val="StyleUnderline"/>
          <w:bCs/>
          <w:highlight w:val="cyan"/>
        </w:rPr>
        <w:t xml:space="preserve"> of</w:t>
      </w:r>
      <w:r w:rsidRPr="005F66D5">
        <w:rPr>
          <w:rStyle w:val="StyleUnderline"/>
          <w:bCs/>
        </w:rPr>
        <w:t xml:space="preserve"> the strategic and developmental </w:t>
      </w:r>
      <w:r w:rsidRPr="005F66D5">
        <w:rPr>
          <w:rStyle w:val="StyleUnderline"/>
          <w:bCs/>
          <w:highlight w:val="cyan"/>
        </w:rPr>
        <w:t>policies</w:t>
      </w:r>
      <w:r w:rsidRPr="005F66D5">
        <w:rPr>
          <w:rStyle w:val="StyleUnderline"/>
          <w:bCs/>
        </w:rPr>
        <w:t xml:space="preserve"> of many relatively wealthy developing states that aspire </w:t>
      </w:r>
      <w:r w:rsidRPr="005F66D5">
        <w:rPr>
          <w:rStyle w:val="StyleUnderline"/>
          <w:bCs/>
          <w:highlight w:val="cyan"/>
        </w:rPr>
        <w:t>to elevate</w:t>
      </w:r>
      <w:r w:rsidRPr="005F66D5">
        <w:rPr>
          <w:rStyle w:val="StyleUnderline"/>
          <w:bCs/>
        </w:rPr>
        <w:t xml:space="preserve"> their </w:t>
      </w:r>
      <w:r w:rsidRPr="005F66D5">
        <w:rPr>
          <w:rStyle w:val="Emphasis"/>
          <w:b w:val="0"/>
          <w:bCs/>
          <w:highlight w:val="cyan"/>
        </w:rPr>
        <w:t>international status</w:t>
      </w:r>
      <w:r w:rsidRPr="005F66D5">
        <w:rPr>
          <w:rStyle w:val="StyleUnderline"/>
          <w:bCs/>
        </w:rPr>
        <w:t>, security, and economic future</w:t>
      </w:r>
      <w:r w:rsidRPr="005F66D5">
        <w:rPr>
          <w:bCs/>
          <w:sz w:val="10"/>
          <w:szCs w:val="16"/>
        </w:rPr>
        <w:t>. A multitude of other developing states as diverse as Mexico, Nigeria, and Malaysia have established and elevated their own space policy through the creation of national space agencies and the purchase and/or production of satellites and related space technology either through state, private, or joint efforts. For these smaller and rising middle powers, the acquisition of space capabilities is now an integral component of their national policies.</w:t>
      </w:r>
    </w:p>
    <w:p w14:paraId="0F950A24" w14:textId="77777777" w:rsidR="00720583" w:rsidRPr="005F66D5" w:rsidRDefault="00720583" w:rsidP="00720583">
      <w:pPr>
        <w:rPr>
          <w:bCs/>
          <w:sz w:val="10"/>
          <w:szCs w:val="16"/>
        </w:rPr>
      </w:pPr>
      <w:r w:rsidRPr="005F66D5">
        <w:rPr>
          <w:bCs/>
          <w:sz w:val="10"/>
          <w:szCs w:val="16"/>
        </w:rPr>
        <w:t xml:space="preserve">Though commercial enterprise is not a focus of this study, it must be noted that as the cost of space-related technology has decreased dramatically, the expanding number of national state actors in space has been paced by the equally impressive expansion in the number of strictly commercial space companies. Communications, geospatial information, and a wide variety of other services provided by commercial satellites affect much of modern life, </w:t>
      </w:r>
      <w:proofErr w:type="gramStart"/>
      <w:r w:rsidRPr="005F66D5">
        <w:rPr>
          <w:bCs/>
          <w:sz w:val="10"/>
          <w:szCs w:val="16"/>
        </w:rPr>
        <w:t>and also</w:t>
      </w:r>
      <w:proofErr w:type="gramEnd"/>
      <w:r w:rsidRPr="005F66D5">
        <w:rPr>
          <w:bCs/>
          <w:sz w:val="10"/>
          <w:szCs w:val="16"/>
        </w:rPr>
        <w:t xml:space="preserve"> provide vital information to governments, their agencies, and business interests worldwide. This information covers many of the same areas that national governments find important to national well-being, such as weather and climate monitoring, water management, environmental observation, topographic mapping, natural disaster planning, and crop management. These services are provided commercially by a growing cadre of companies that build satellites, create the associated technologies, and are beginning to provide basic launch services, all areas that were previously the exclusive domain of state-owned space agencies.</w:t>
      </w:r>
    </w:p>
    <w:p w14:paraId="63B2C006" w14:textId="77777777" w:rsidR="00720583" w:rsidRPr="005F66D5" w:rsidRDefault="00720583" w:rsidP="00720583">
      <w:pPr>
        <w:rPr>
          <w:bCs/>
          <w:sz w:val="10"/>
          <w:szCs w:val="16"/>
        </w:rPr>
      </w:pPr>
      <w:r w:rsidRPr="005F66D5">
        <w:rPr>
          <w:bCs/>
          <w:sz w:val="10"/>
          <w:szCs w:val="16"/>
        </w:rPr>
        <w:t>The growth of commercial space services has been a double-edged sword for states. By 2010, the global space industry was estimated to be worth US$276.52 billion, an 18 percent increase over 2009.2 Of this total, worldwide commercial satellite industry revenues rose 11 percent to US$160.9 billion in 2010.3 Despite sporadic attempts to control its proliferation, commercial satellite imagery has become so good and so broadly disseminated that many national governments, for example Israel, have complained that its existence endangers national security because potential terrorists now have access to the detailed satellite imagery necessary to plan precise attacks. Until the 1990s, such high-resolution satellite imagery was almost exclusively the domain of the militaries of developed space powers, which, for national security reasons, did not generally make their data public. And since there were a limited number of states with the capability to launch surveillance satellites, the potential sources were likewise limited.</w:t>
      </w:r>
    </w:p>
    <w:p w14:paraId="5B7D81D1" w14:textId="77777777" w:rsidR="00720583" w:rsidRPr="005F66D5" w:rsidRDefault="00720583" w:rsidP="00720583">
      <w:pPr>
        <w:rPr>
          <w:bCs/>
          <w:sz w:val="10"/>
          <w:szCs w:val="16"/>
        </w:rPr>
      </w:pPr>
      <w:r w:rsidRPr="005F66D5">
        <w:rPr>
          <w:bCs/>
          <w:sz w:val="10"/>
          <w:szCs w:val="16"/>
        </w:rPr>
        <w:t xml:space="preserve">Those civilian satellites that did operate before the 1990s provided imagery of a much lower spatial resolution than their military counterparts, typically not showing clear images of objects smaller than 10 meters across. However, that situation changed with the launch of the US company Lockheed Martin’s </w:t>
      </w:r>
      <w:proofErr w:type="spellStart"/>
      <w:r w:rsidRPr="005F66D5">
        <w:rPr>
          <w:bCs/>
          <w:sz w:val="10"/>
          <w:szCs w:val="16"/>
        </w:rPr>
        <w:t>Ikonos</w:t>
      </w:r>
      <w:proofErr w:type="spellEnd"/>
      <w:r w:rsidRPr="005F66D5">
        <w:rPr>
          <w:bCs/>
          <w:sz w:val="10"/>
          <w:szCs w:val="16"/>
        </w:rPr>
        <w:t xml:space="preserve"> satellite in 1999. Its spatial resolution of one meter meant that for the first time, no country could depend on geographic distance and national borders to ensure state secrets. The situation became even more fluid through the 1990s and into the 2000s as the transfer of space technology—satellites and associated technology— became a commercially viable avenue for major satellite producers. Today, imagery services such as Google Earth have revolutionized access to satellite imagery in the same way that cell phones have changed communications access for hundreds of millions of people around the world—they have democratized it.</w:t>
      </w:r>
    </w:p>
    <w:p w14:paraId="78EA0E62" w14:textId="77777777" w:rsidR="00720583" w:rsidRPr="005F66D5" w:rsidRDefault="00720583" w:rsidP="00720583">
      <w:pPr>
        <w:rPr>
          <w:bCs/>
          <w:sz w:val="10"/>
          <w:szCs w:val="16"/>
        </w:rPr>
      </w:pPr>
      <w:r w:rsidRPr="005F66D5">
        <w:rPr>
          <w:bCs/>
          <w:sz w:val="10"/>
          <w:szCs w:val="16"/>
        </w:rPr>
        <w:t>Nonetheless, the growing actual importance of space policy stands in stark contrast to the popular perception of the significance of space in the modern world. Indeed, more than 50 years after the launch of Sputnik, the exploration of near space via the moon-landings, and various robotic missions to the solar system’s planets, surveys have shown that few people in the West still consider space as anything novel. The popular mindset has moved on to the wonders of the “information age” and the benefits (or detriments) of globalization. The generations of technology spawned by those earlier days of space exploration have been indispensable in the creation of our high-tech, instantaneous world, but space and its benefits are now so integrated into our daily infrastructure that most people do not give it a second thought. The reactions to the Challenger and Columbia space shuttle tragedies aside, public complacency toward the importance of space has become the rule, rather than the exception.</w:t>
      </w:r>
    </w:p>
    <w:p w14:paraId="4636AF2D" w14:textId="77777777" w:rsidR="00720583" w:rsidRPr="005F66D5" w:rsidRDefault="00720583" w:rsidP="00720583">
      <w:pPr>
        <w:rPr>
          <w:bCs/>
          <w:sz w:val="10"/>
          <w:szCs w:val="16"/>
        </w:rPr>
      </w:pPr>
      <w:r w:rsidRPr="005F66D5">
        <w:rPr>
          <w:bCs/>
          <w:sz w:val="16"/>
        </w:rPr>
        <w:t xml:space="preserve">Despite these popular sentiments, </w:t>
      </w:r>
      <w:r w:rsidRPr="005F66D5">
        <w:rPr>
          <w:rStyle w:val="StyleUnderline"/>
          <w:bCs/>
        </w:rPr>
        <w:t xml:space="preserve">the recent expansion of space programs in the developing world demonstrates that national governments have never altered their view of the importance of space for achieving and expanding national power—militarily or socioeconomically. This expansion of space programs is especially noteworthy because it reflects an emergent </w:t>
      </w:r>
      <w:r w:rsidRPr="005F66D5">
        <w:rPr>
          <w:rStyle w:val="Emphasis"/>
          <w:b w:val="0"/>
          <w:bCs/>
        </w:rPr>
        <w:t>democratization of space</w:t>
      </w:r>
      <w:r w:rsidRPr="005F66D5">
        <w:rPr>
          <w:rStyle w:val="StyleUnderline"/>
          <w:bCs/>
        </w:rPr>
        <w:t xml:space="preserve">, which is one of the </w:t>
      </w:r>
      <w:r w:rsidRPr="005F66D5">
        <w:rPr>
          <w:rStyle w:val="Emphasis"/>
          <w:b w:val="0"/>
          <w:bCs/>
        </w:rPr>
        <w:t>most important factors</w:t>
      </w:r>
      <w:r w:rsidRPr="005F66D5">
        <w:rPr>
          <w:rStyle w:val="StyleUnderline"/>
          <w:bCs/>
        </w:rPr>
        <w:t xml:space="preserve"> in the </w:t>
      </w:r>
      <w:r w:rsidRPr="005F66D5">
        <w:rPr>
          <w:rStyle w:val="Emphasis"/>
          <w:b w:val="0"/>
          <w:bCs/>
        </w:rPr>
        <w:t>changing distribution of power</w:t>
      </w:r>
      <w:r w:rsidRPr="005F66D5">
        <w:rPr>
          <w:rStyle w:val="StyleUnderline"/>
          <w:bCs/>
        </w:rPr>
        <w:t xml:space="preserve"> in the current international arena</w:t>
      </w:r>
      <w:r w:rsidRPr="005F66D5">
        <w:rPr>
          <w:bCs/>
          <w:sz w:val="10"/>
          <w:szCs w:val="16"/>
        </w:rPr>
        <w:t>. Many countries now use satellites for communications and obtaining weather data, through ownership or simply purchase of the data. In fact, this broadening and expansion of the usage of space and the attendant transformation of power distribution is seen by some observers as leading to a new space race, albeit one that has yet to gain the high profile that the previous contest had during the Cold War. This competition is emerging as the catalyst for a new generation of space-related policies and innovations in both established and emerging space-faring countries. Consider how one recent space-related event affected the dynamic of interstate relations.</w:t>
      </w:r>
    </w:p>
    <w:p w14:paraId="3AEB28A4" w14:textId="77777777" w:rsidR="00720583" w:rsidRPr="005F66D5" w:rsidRDefault="00720583" w:rsidP="00720583">
      <w:pPr>
        <w:rPr>
          <w:bCs/>
          <w:sz w:val="10"/>
          <w:szCs w:val="16"/>
        </w:rPr>
      </w:pPr>
      <w:r w:rsidRPr="005F66D5">
        <w:rPr>
          <w:bCs/>
          <w:sz w:val="10"/>
          <w:szCs w:val="16"/>
        </w:rPr>
        <w:t xml:space="preserve">In January 2007, the news that China had successfully tested an anti-satellite ballistic missile sent shockwaves around the world’s foreign policy community. By shooting down one of its own aging satellites from low Earth orbit, China—a country that only a generation before </w:t>
      </w:r>
      <w:proofErr w:type="gramStart"/>
      <w:r w:rsidRPr="005F66D5">
        <w:rPr>
          <w:bCs/>
          <w:sz w:val="10"/>
          <w:szCs w:val="16"/>
        </w:rPr>
        <w:t>was seen as</w:t>
      </w:r>
      <w:proofErr w:type="gramEnd"/>
      <w:r w:rsidRPr="005F66D5">
        <w:rPr>
          <w:bCs/>
          <w:sz w:val="10"/>
          <w:szCs w:val="16"/>
        </w:rPr>
        <w:t xml:space="preserve"> poor by most measures—demonstrated its intent to join the existing space powers, thus attracting attention, if not commanding respect as a potential world power. China plans to land a nuclear-powered unmanned rover on the moon by 2013, and to have in place an orbital military space station later in the second decade of this century.4</w:t>
      </w:r>
    </w:p>
    <w:p w14:paraId="6A82E681" w14:textId="77777777" w:rsidR="00720583" w:rsidRPr="005F66D5" w:rsidRDefault="00720583" w:rsidP="00720583">
      <w:pPr>
        <w:rPr>
          <w:bCs/>
          <w:sz w:val="10"/>
          <w:szCs w:val="16"/>
        </w:rPr>
      </w:pPr>
      <w:r w:rsidRPr="005F66D5">
        <w:rPr>
          <w:bCs/>
          <w:sz w:val="10"/>
          <w:szCs w:val="16"/>
        </w:rPr>
        <w:t>But while China’s space policy is more ambitious and better funded than those of other developing states, it is by no means unique. The next year of this twenty-first century space race saw India following up on the Chinese success by launching its own successful probe to the moon. Around the world, increasing numbers of developing countries are investing in space-related technologies, seeking partners for space projects, and even constructing launch facilities that may one day rival the established space powers of the United States, Russia, the European Union, and more recently Japan.</w:t>
      </w:r>
    </w:p>
    <w:p w14:paraId="3AD1D548" w14:textId="77777777" w:rsidR="00720583" w:rsidRPr="005F66D5" w:rsidRDefault="00720583" w:rsidP="00720583">
      <w:pPr>
        <w:rPr>
          <w:bCs/>
          <w:sz w:val="16"/>
        </w:rPr>
      </w:pPr>
      <w:r w:rsidRPr="005F66D5">
        <w:rPr>
          <w:bCs/>
          <w:sz w:val="10"/>
          <w:szCs w:val="16"/>
        </w:rPr>
        <w:t xml:space="preserve">But what motivates a developing country, which </w:t>
      </w:r>
      <w:proofErr w:type="gramStart"/>
      <w:r w:rsidRPr="005F66D5">
        <w:rPr>
          <w:bCs/>
          <w:sz w:val="10"/>
          <w:szCs w:val="16"/>
        </w:rPr>
        <w:t>by definition is</w:t>
      </w:r>
      <w:proofErr w:type="gramEnd"/>
      <w:r w:rsidRPr="005F66D5">
        <w:rPr>
          <w:bCs/>
          <w:sz w:val="10"/>
          <w:szCs w:val="16"/>
        </w:rPr>
        <w:t xml:space="preserve"> relatively poor, to spend the comparatively large amounts of money required for these space adventures? </w:t>
      </w:r>
      <w:r w:rsidRPr="005F66D5">
        <w:rPr>
          <w:bCs/>
          <w:sz w:val="16"/>
        </w:rPr>
        <w:t xml:space="preserve">The short answer is that, like the United States and the Soviet Union before them, </w:t>
      </w:r>
      <w:r w:rsidRPr="005F66D5">
        <w:rPr>
          <w:rStyle w:val="StyleUnderline"/>
          <w:bCs/>
        </w:rPr>
        <w:t xml:space="preserve">developing countries pursue active space policies because of the recognition that </w:t>
      </w:r>
      <w:r w:rsidRPr="005F66D5">
        <w:rPr>
          <w:rStyle w:val="Emphasis"/>
          <w:b w:val="0"/>
          <w:bCs/>
          <w:highlight w:val="cyan"/>
        </w:rPr>
        <w:t>space is</w:t>
      </w:r>
      <w:r w:rsidRPr="005F66D5">
        <w:rPr>
          <w:bCs/>
          <w:sz w:val="16"/>
        </w:rPr>
        <w:t xml:space="preserve">, in many ways, </w:t>
      </w:r>
      <w:r w:rsidRPr="005F66D5">
        <w:rPr>
          <w:rStyle w:val="StyleUnderline"/>
          <w:bCs/>
          <w:highlight w:val="cyan"/>
        </w:rPr>
        <w:t xml:space="preserve">the </w:t>
      </w:r>
      <w:r w:rsidRPr="005F66D5">
        <w:rPr>
          <w:rStyle w:val="Emphasis"/>
          <w:b w:val="0"/>
          <w:bCs/>
          <w:highlight w:val="cyan"/>
        </w:rPr>
        <w:t>ultimate measure</w:t>
      </w:r>
      <w:r w:rsidRPr="005F66D5">
        <w:rPr>
          <w:rStyle w:val="StyleUnderline"/>
          <w:bCs/>
          <w:highlight w:val="cyan"/>
        </w:rPr>
        <w:t xml:space="preserve"> of</w:t>
      </w:r>
      <w:r w:rsidRPr="005F66D5">
        <w:rPr>
          <w:rStyle w:val="StyleUnderline"/>
          <w:bCs/>
        </w:rPr>
        <w:t xml:space="preserve"> </w:t>
      </w:r>
      <w:r w:rsidRPr="005F66D5">
        <w:rPr>
          <w:rStyle w:val="Emphasis"/>
          <w:b w:val="0"/>
          <w:bCs/>
        </w:rPr>
        <w:t>national power</w:t>
      </w:r>
      <w:r w:rsidRPr="005F66D5">
        <w:rPr>
          <w:rStyle w:val="StyleUnderline"/>
          <w:bCs/>
        </w:rPr>
        <w:t xml:space="preserve">, </w:t>
      </w:r>
      <w:r w:rsidRPr="005F66D5">
        <w:rPr>
          <w:rStyle w:val="Emphasis"/>
          <w:b w:val="0"/>
          <w:bCs/>
        </w:rPr>
        <w:t xml:space="preserve">international </w:t>
      </w:r>
      <w:r w:rsidRPr="005F66D5">
        <w:rPr>
          <w:rStyle w:val="Emphasis"/>
          <w:b w:val="0"/>
          <w:bCs/>
          <w:highlight w:val="cyan"/>
        </w:rPr>
        <w:t>prestige</w:t>
      </w:r>
      <w:r w:rsidRPr="005F66D5">
        <w:rPr>
          <w:rStyle w:val="StyleUnderline"/>
          <w:bCs/>
          <w:highlight w:val="cyan"/>
        </w:rPr>
        <w:t>, and</w:t>
      </w:r>
      <w:r w:rsidRPr="005F66D5">
        <w:rPr>
          <w:rStyle w:val="StyleUnderline"/>
          <w:bCs/>
        </w:rPr>
        <w:t xml:space="preserve"> </w:t>
      </w:r>
      <w:r w:rsidRPr="005F66D5">
        <w:rPr>
          <w:rStyle w:val="Emphasis"/>
          <w:b w:val="0"/>
          <w:bCs/>
        </w:rPr>
        <w:t xml:space="preserve">demonstrated national </w:t>
      </w:r>
      <w:r w:rsidRPr="005F66D5">
        <w:rPr>
          <w:rStyle w:val="Emphasis"/>
          <w:b w:val="0"/>
          <w:bCs/>
          <w:highlight w:val="cyan"/>
        </w:rPr>
        <w:t>potential</w:t>
      </w:r>
      <w:r w:rsidRPr="005F66D5">
        <w:rPr>
          <w:bCs/>
          <w:sz w:val="16"/>
        </w:rPr>
        <w:t xml:space="preserve">. Moreover, </w:t>
      </w:r>
      <w:r w:rsidRPr="005F66D5">
        <w:rPr>
          <w:rStyle w:val="StyleUnderline"/>
          <w:bCs/>
          <w:highlight w:val="cyan"/>
        </w:rPr>
        <w:t>space</w:t>
      </w:r>
      <w:r w:rsidRPr="005F66D5">
        <w:rPr>
          <w:rStyle w:val="StyleUnderline"/>
          <w:bCs/>
        </w:rPr>
        <w:t xml:space="preserve">-based </w:t>
      </w:r>
      <w:r w:rsidRPr="005F66D5">
        <w:rPr>
          <w:rStyle w:val="StyleUnderline"/>
          <w:bCs/>
          <w:highlight w:val="cyan"/>
        </w:rPr>
        <w:t>assets</w:t>
      </w:r>
      <w:r w:rsidRPr="005F66D5">
        <w:rPr>
          <w:rStyle w:val="StyleUnderline"/>
          <w:bCs/>
        </w:rPr>
        <w:t xml:space="preserve"> </w:t>
      </w:r>
      <w:r w:rsidRPr="005F66D5">
        <w:rPr>
          <w:rStyle w:val="StyleUnderline"/>
          <w:bCs/>
          <w:highlight w:val="cyan"/>
        </w:rPr>
        <w:t>allow</w:t>
      </w:r>
      <w:r w:rsidRPr="005F66D5">
        <w:rPr>
          <w:rStyle w:val="StyleUnderline"/>
          <w:bCs/>
        </w:rPr>
        <w:t xml:space="preserve"> </w:t>
      </w:r>
      <w:r w:rsidRPr="005F66D5">
        <w:rPr>
          <w:rStyle w:val="StyleUnderline"/>
          <w:bCs/>
          <w:highlight w:val="cyan"/>
        </w:rPr>
        <w:t>states</w:t>
      </w:r>
      <w:r w:rsidRPr="005F66D5">
        <w:rPr>
          <w:rStyle w:val="StyleUnderline"/>
          <w:bCs/>
        </w:rPr>
        <w:t xml:space="preserve"> </w:t>
      </w:r>
      <w:r w:rsidRPr="005F66D5">
        <w:rPr>
          <w:rStyle w:val="StyleUnderline"/>
          <w:bCs/>
          <w:highlight w:val="cyan"/>
        </w:rPr>
        <w:t>to</w:t>
      </w:r>
      <w:r w:rsidRPr="005F66D5">
        <w:rPr>
          <w:rStyle w:val="StyleUnderline"/>
          <w:bCs/>
        </w:rPr>
        <w:t xml:space="preserve"> </w:t>
      </w:r>
      <w:r w:rsidRPr="005F66D5">
        <w:rPr>
          <w:rStyle w:val="Emphasis"/>
          <w:b w:val="0"/>
          <w:bCs/>
        </w:rPr>
        <w:t xml:space="preserve">more </w:t>
      </w:r>
      <w:r w:rsidRPr="005F66D5">
        <w:rPr>
          <w:rStyle w:val="Emphasis"/>
          <w:b w:val="0"/>
          <w:bCs/>
          <w:highlight w:val="cyan"/>
        </w:rPr>
        <w:t>fully</w:t>
      </w:r>
      <w:r w:rsidRPr="005F66D5">
        <w:rPr>
          <w:rStyle w:val="Emphasis"/>
          <w:b w:val="0"/>
          <w:bCs/>
        </w:rPr>
        <w:t xml:space="preserve"> </w:t>
      </w:r>
      <w:r w:rsidRPr="005F66D5">
        <w:rPr>
          <w:rStyle w:val="Emphasis"/>
          <w:b w:val="0"/>
          <w:bCs/>
          <w:highlight w:val="cyan"/>
        </w:rPr>
        <w:t>utilize</w:t>
      </w:r>
      <w:r w:rsidRPr="005F66D5">
        <w:rPr>
          <w:rStyle w:val="StyleUnderline"/>
          <w:bCs/>
        </w:rPr>
        <w:t xml:space="preserve"> their </w:t>
      </w:r>
      <w:r w:rsidRPr="005F66D5">
        <w:rPr>
          <w:rStyle w:val="Emphasis"/>
          <w:b w:val="0"/>
          <w:bCs/>
          <w:highlight w:val="cyan"/>
        </w:rPr>
        <w:t>national resources</w:t>
      </w:r>
      <w:r w:rsidRPr="005F66D5">
        <w:rPr>
          <w:rStyle w:val="StyleUnderline"/>
          <w:bCs/>
        </w:rPr>
        <w:t xml:space="preserve"> and to </w:t>
      </w:r>
      <w:r w:rsidRPr="005F66D5">
        <w:rPr>
          <w:rStyle w:val="Emphasis"/>
          <w:b w:val="0"/>
          <w:bCs/>
          <w:highlight w:val="cyan"/>
        </w:rPr>
        <w:t>expand</w:t>
      </w:r>
      <w:r w:rsidRPr="005F66D5">
        <w:rPr>
          <w:rStyle w:val="Emphasis"/>
          <w:b w:val="0"/>
          <w:bCs/>
        </w:rPr>
        <w:t xml:space="preserve"> the reach of </w:t>
      </w:r>
      <w:r w:rsidRPr="005F66D5">
        <w:rPr>
          <w:rStyle w:val="Emphasis"/>
          <w:b w:val="0"/>
          <w:bCs/>
          <w:highlight w:val="cyan"/>
        </w:rPr>
        <w:t>domestic socioeconomic programs</w:t>
      </w:r>
      <w:r w:rsidRPr="005F66D5">
        <w:rPr>
          <w:rStyle w:val="StyleUnderline"/>
          <w:bCs/>
        </w:rPr>
        <w:t xml:space="preserve"> into areas as diverse as </w:t>
      </w:r>
      <w:r w:rsidRPr="005F66D5">
        <w:rPr>
          <w:rStyle w:val="Emphasis"/>
          <w:b w:val="0"/>
          <w:bCs/>
        </w:rPr>
        <w:t>agriculture</w:t>
      </w:r>
      <w:r w:rsidRPr="005F66D5">
        <w:rPr>
          <w:rStyle w:val="StyleUnderline"/>
          <w:bCs/>
        </w:rPr>
        <w:t xml:space="preserve">, </w:t>
      </w:r>
      <w:r w:rsidRPr="005F66D5">
        <w:rPr>
          <w:rStyle w:val="Emphasis"/>
          <w:b w:val="0"/>
          <w:bCs/>
        </w:rPr>
        <w:t>education</w:t>
      </w:r>
      <w:r w:rsidRPr="005F66D5">
        <w:rPr>
          <w:rStyle w:val="StyleUnderline"/>
          <w:bCs/>
        </w:rPr>
        <w:t xml:space="preserve">, </w:t>
      </w:r>
      <w:r w:rsidRPr="005F66D5">
        <w:rPr>
          <w:rStyle w:val="Emphasis"/>
          <w:b w:val="0"/>
          <w:bCs/>
        </w:rPr>
        <w:t>medicine</w:t>
      </w:r>
      <w:r w:rsidRPr="005F66D5">
        <w:rPr>
          <w:rStyle w:val="StyleUnderline"/>
          <w:bCs/>
        </w:rPr>
        <w:t xml:space="preserve">, and </w:t>
      </w:r>
      <w:r w:rsidRPr="005F66D5">
        <w:rPr>
          <w:rStyle w:val="Emphasis"/>
          <w:b w:val="0"/>
          <w:bCs/>
        </w:rPr>
        <w:t>economic development</w:t>
      </w:r>
      <w:r w:rsidRPr="005F66D5">
        <w:rPr>
          <w:rStyle w:val="StyleUnderline"/>
          <w:bCs/>
        </w:rPr>
        <w:t xml:space="preserve">. </w:t>
      </w:r>
      <w:proofErr w:type="gramStart"/>
      <w:r w:rsidRPr="005F66D5">
        <w:rPr>
          <w:rStyle w:val="StyleUnderline"/>
          <w:bCs/>
        </w:rPr>
        <w:t>Thus</w:t>
      </w:r>
      <w:proofErr w:type="gramEnd"/>
      <w:r w:rsidRPr="005F66D5">
        <w:rPr>
          <w:rStyle w:val="StyleUnderline"/>
          <w:bCs/>
        </w:rPr>
        <w:t xml:space="preserve"> a space program figures as an </w:t>
      </w:r>
      <w:r w:rsidRPr="005F66D5">
        <w:rPr>
          <w:rStyle w:val="Emphasis"/>
          <w:b w:val="0"/>
          <w:bCs/>
          <w:highlight w:val="cyan"/>
        </w:rPr>
        <w:t>integral</w:t>
      </w:r>
      <w:r w:rsidRPr="005F66D5">
        <w:rPr>
          <w:rStyle w:val="Emphasis"/>
          <w:b w:val="0"/>
          <w:bCs/>
        </w:rPr>
        <w:t xml:space="preserve"> facet</w:t>
      </w:r>
      <w:r w:rsidRPr="005F66D5">
        <w:rPr>
          <w:rStyle w:val="StyleUnderline"/>
          <w:bCs/>
        </w:rPr>
        <w:t xml:space="preserve"> </w:t>
      </w:r>
      <w:r w:rsidRPr="005F66D5">
        <w:rPr>
          <w:rStyle w:val="StyleUnderline"/>
          <w:bCs/>
          <w:highlight w:val="cyan"/>
        </w:rPr>
        <w:t>of</w:t>
      </w:r>
      <w:r w:rsidRPr="005F66D5">
        <w:rPr>
          <w:rStyle w:val="StyleUnderline"/>
          <w:bCs/>
        </w:rPr>
        <w:t xml:space="preserve"> </w:t>
      </w:r>
      <w:r w:rsidRPr="005F66D5">
        <w:rPr>
          <w:rStyle w:val="Emphasis"/>
          <w:b w:val="0"/>
          <w:bCs/>
        </w:rPr>
        <w:t>any</w:t>
      </w:r>
      <w:r w:rsidRPr="005F66D5">
        <w:rPr>
          <w:rStyle w:val="StyleUnderline"/>
          <w:bCs/>
        </w:rPr>
        <w:t xml:space="preserve"> capable state’s </w:t>
      </w:r>
      <w:r w:rsidRPr="005F66D5">
        <w:rPr>
          <w:rStyle w:val="Emphasis"/>
          <w:b w:val="0"/>
          <w:bCs/>
          <w:highlight w:val="cyan"/>
        </w:rPr>
        <w:t>national security</w:t>
      </w:r>
      <w:r w:rsidRPr="005F66D5">
        <w:rPr>
          <w:rStyle w:val="StyleUnderline"/>
          <w:bCs/>
        </w:rPr>
        <w:t xml:space="preserve"> and </w:t>
      </w:r>
      <w:r w:rsidRPr="005F66D5">
        <w:rPr>
          <w:rStyle w:val="Emphasis"/>
          <w:b w:val="0"/>
          <w:bCs/>
        </w:rPr>
        <w:t>development</w:t>
      </w:r>
      <w:r w:rsidRPr="005F66D5">
        <w:rPr>
          <w:rStyle w:val="StyleUnderline"/>
          <w:bCs/>
        </w:rPr>
        <w:t xml:space="preserve">al policies. The benefits of a successful space program include </w:t>
      </w:r>
      <w:r w:rsidRPr="005F66D5">
        <w:rPr>
          <w:rStyle w:val="StyleUnderline"/>
          <w:bCs/>
          <w:highlight w:val="cyan"/>
        </w:rPr>
        <w:t>advanced</w:t>
      </w:r>
      <w:r w:rsidRPr="005F66D5">
        <w:rPr>
          <w:rStyle w:val="StyleUnderline"/>
          <w:bCs/>
        </w:rPr>
        <w:t xml:space="preserve"> </w:t>
      </w:r>
      <w:r w:rsidRPr="005F66D5">
        <w:rPr>
          <w:rStyle w:val="StyleUnderline"/>
          <w:bCs/>
          <w:highlight w:val="cyan"/>
        </w:rPr>
        <w:t>communications</w:t>
      </w:r>
      <w:r w:rsidRPr="005F66D5">
        <w:rPr>
          <w:rStyle w:val="StyleUnderline"/>
          <w:bCs/>
        </w:rPr>
        <w:t xml:space="preserve">, a platform for </w:t>
      </w:r>
      <w:r w:rsidRPr="005F66D5">
        <w:rPr>
          <w:rStyle w:val="StyleUnderline"/>
          <w:bCs/>
          <w:highlight w:val="cyan"/>
        </w:rPr>
        <w:t>technology improvement</w:t>
      </w:r>
      <w:r w:rsidRPr="005F66D5">
        <w:rPr>
          <w:rStyle w:val="StyleUnderline"/>
          <w:bCs/>
        </w:rPr>
        <w:t xml:space="preserve">, greatly enhanced geographic information, and, for some, expanded defensive and intelligence capabilities. Equally important, </w:t>
      </w:r>
      <w:r w:rsidRPr="005F66D5">
        <w:rPr>
          <w:rStyle w:val="StyleUnderline"/>
          <w:bCs/>
          <w:highlight w:val="cyan"/>
        </w:rPr>
        <w:t>space</w:t>
      </w:r>
      <w:r w:rsidRPr="005F66D5">
        <w:rPr>
          <w:rStyle w:val="StyleUnderline"/>
          <w:bCs/>
        </w:rPr>
        <w:t xml:space="preserve"> programs can </w:t>
      </w:r>
      <w:r w:rsidRPr="005F66D5">
        <w:rPr>
          <w:rStyle w:val="StyleUnderline"/>
          <w:bCs/>
          <w:highlight w:val="cyan"/>
        </w:rPr>
        <w:t>provide</w:t>
      </w:r>
      <w:r w:rsidRPr="005F66D5">
        <w:rPr>
          <w:rStyle w:val="StyleUnderline"/>
          <w:bCs/>
        </w:rPr>
        <w:t xml:space="preserve"> the host state with </w:t>
      </w:r>
      <w:r w:rsidRPr="005F66D5">
        <w:rPr>
          <w:rStyle w:val="Emphasis"/>
          <w:b w:val="0"/>
          <w:bCs/>
          <w:highlight w:val="cyan"/>
        </w:rPr>
        <w:t>increased</w:t>
      </w:r>
      <w:r w:rsidRPr="005F66D5">
        <w:rPr>
          <w:rStyle w:val="Emphasis"/>
          <w:b w:val="0"/>
          <w:bCs/>
        </w:rPr>
        <w:t xml:space="preserve"> international </w:t>
      </w:r>
      <w:r w:rsidRPr="005F66D5">
        <w:rPr>
          <w:rStyle w:val="Emphasis"/>
          <w:b w:val="0"/>
          <w:bCs/>
          <w:highlight w:val="cyan"/>
        </w:rPr>
        <w:t>prestige</w:t>
      </w:r>
      <w:r w:rsidRPr="005F66D5">
        <w:rPr>
          <w:rStyle w:val="StyleUnderline"/>
          <w:bCs/>
          <w:highlight w:val="cyan"/>
        </w:rPr>
        <w:t xml:space="preserve">, which </w:t>
      </w:r>
      <w:r w:rsidRPr="005F66D5">
        <w:rPr>
          <w:rStyle w:val="Emphasis"/>
          <w:b w:val="0"/>
          <w:bCs/>
          <w:highlight w:val="cyan"/>
        </w:rPr>
        <w:t>accrues</w:t>
      </w:r>
      <w:r w:rsidRPr="005F66D5">
        <w:rPr>
          <w:rStyle w:val="Emphasis"/>
          <w:b w:val="0"/>
          <w:bCs/>
        </w:rPr>
        <w:t xml:space="preserve"> both domestic and </w:t>
      </w:r>
      <w:r w:rsidRPr="005F66D5">
        <w:rPr>
          <w:rStyle w:val="Emphasis"/>
          <w:b w:val="0"/>
          <w:bCs/>
          <w:highlight w:val="cyan"/>
        </w:rPr>
        <w:t>international advantages</w:t>
      </w:r>
      <w:r w:rsidRPr="005F66D5">
        <w:rPr>
          <w:bCs/>
          <w:sz w:val="16"/>
        </w:rPr>
        <w:t>. Hence, developing countries are merely being rational state actors and following the path pioneered by those space-faring states that preceded them.</w:t>
      </w:r>
    </w:p>
    <w:p w14:paraId="1EEFECA5" w14:textId="77777777" w:rsidR="00720583" w:rsidRPr="005F66D5" w:rsidRDefault="00720583" w:rsidP="00720583">
      <w:pPr>
        <w:pStyle w:val="Heading4"/>
      </w:pPr>
      <w:r w:rsidRPr="005F66D5">
        <w:t xml:space="preserve">It's key to </w:t>
      </w:r>
      <w:r w:rsidRPr="005F66D5">
        <w:rPr>
          <w:u w:val="single"/>
        </w:rPr>
        <w:t>project success</w:t>
      </w:r>
      <w:r w:rsidRPr="005F66D5">
        <w:t xml:space="preserve"> AND overcome </w:t>
      </w:r>
      <w:r w:rsidRPr="005F66D5">
        <w:rPr>
          <w:u w:val="single"/>
        </w:rPr>
        <w:t>historical</w:t>
      </w:r>
      <w:r w:rsidRPr="005F66D5">
        <w:t xml:space="preserve"> domination</w:t>
      </w:r>
    </w:p>
    <w:p w14:paraId="75564656" w14:textId="77777777" w:rsidR="00720583" w:rsidRPr="005F66D5" w:rsidRDefault="00720583" w:rsidP="00720583">
      <w:pPr>
        <w:rPr>
          <w:bCs/>
        </w:rPr>
      </w:pPr>
      <w:r w:rsidRPr="005F66D5">
        <w:rPr>
          <w:bCs/>
        </w:rPr>
        <w:t xml:space="preserve">Dr. Robert C. </w:t>
      </w:r>
      <w:r w:rsidRPr="00CF1E37">
        <w:rPr>
          <w:rStyle w:val="Style13ptBold"/>
          <w:rFonts w:eastAsiaTheme="majorEastAsia" w:cstheme="majorBidi"/>
          <w:iCs/>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23</w:t>
      </w:r>
    </w:p>
    <w:p w14:paraId="09D54DA0" w14:textId="77777777" w:rsidR="00720583" w:rsidRPr="00DE5AB2" w:rsidRDefault="00720583" w:rsidP="00720583">
      <w:pPr>
        <w:rPr>
          <w:bCs/>
        </w:rPr>
      </w:pPr>
      <w:r w:rsidRPr="005F66D5">
        <w:rPr>
          <w:rStyle w:val="Emphasis"/>
          <w:b w:val="0"/>
          <w:bCs/>
          <w:highlight w:val="cyan"/>
        </w:rPr>
        <w:t>Space</w:t>
      </w:r>
      <w:r w:rsidRPr="005F66D5">
        <w:rPr>
          <w:rStyle w:val="StyleUnderline"/>
          <w:bCs/>
        </w:rPr>
        <w:t xml:space="preserve"> programs </w:t>
      </w:r>
      <w:r w:rsidRPr="005F66D5">
        <w:rPr>
          <w:rStyle w:val="StyleUnderline"/>
          <w:bCs/>
          <w:highlight w:val="cyan"/>
        </w:rPr>
        <w:t>bestow</w:t>
      </w:r>
      <w:r w:rsidRPr="005F66D5">
        <w:rPr>
          <w:rStyle w:val="StyleUnderline"/>
          <w:bCs/>
        </w:rPr>
        <w:t xml:space="preserve"> equally </w:t>
      </w:r>
      <w:r w:rsidRPr="005F66D5">
        <w:rPr>
          <w:rStyle w:val="Emphasis"/>
          <w:b w:val="0"/>
          <w:bCs/>
          <w:highlight w:val="cyan"/>
        </w:rPr>
        <w:t>important soft power</w:t>
      </w:r>
      <w:r w:rsidRPr="005F66D5">
        <w:rPr>
          <w:rStyle w:val="StyleUnderline"/>
          <w:bCs/>
        </w:rPr>
        <w:t xml:space="preserve">, especially those that involve human space flight. Every major space power has spent considerable funds to achieve the ability to put humans in space for both tangible and </w:t>
      </w:r>
      <w:r w:rsidRPr="005F66D5">
        <w:rPr>
          <w:rStyle w:val="Emphasis"/>
          <w:b w:val="0"/>
          <w:bCs/>
        </w:rPr>
        <w:t>intangible benefits</w:t>
      </w:r>
      <w:r w:rsidRPr="005F66D5">
        <w:rPr>
          <w:rStyle w:val="StyleUnderline"/>
          <w:bCs/>
        </w:rPr>
        <w:t>.</w:t>
      </w:r>
      <w:r w:rsidRPr="005F66D5">
        <w:rPr>
          <w:bCs/>
        </w:rPr>
        <w:t xml:space="preserve"> Logsdon (2007) has argued that human space flight ranks among the most intensely patriotic symbols of modern times.27 Some of the </w:t>
      </w:r>
      <w:r w:rsidRPr="005F66D5">
        <w:rPr>
          <w:rStyle w:val="StyleUnderline"/>
          <w:bCs/>
          <w:highlight w:val="cyan"/>
        </w:rPr>
        <w:t>emerging</w:t>
      </w:r>
      <w:r w:rsidRPr="005F66D5">
        <w:rPr>
          <w:rStyle w:val="StyleUnderline"/>
          <w:bCs/>
        </w:rPr>
        <w:t xml:space="preserve"> space </w:t>
      </w:r>
      <w:r w:rsidRPr="005F66D5">
        <w:rPr>
          <w:rStyle w:val="StyleUnderline"/>
          <w:bCs/>
          <w:highlight w:val="cyan"/>
        </w:rPr>
        <w:t>actors</w:t>
      </w:r>
      <w:r w:rsidRPr="005F66D5">
        <w:rPr>
          <w:bCs/>
        </w:rPr>
        <w:t xml:space="preserve"> have pursued or </w:t>
      </w:r>
      <w:r w:rsidRPr="005F66D5">
        <w:rPr>
          <w:rStyle w:val="StyleUnderline"/>
          <w:bCs/>
          <w:highlight w:val="cyan"/>
        </w:rPr>
        <w:t>are pursuing</w:t>
      </w:r>
      <w:r w:rsidRPr="005F66D5">
        <w:rPr>
          <w:rStyle w:val="StyleUnderline"/>
          <w:bCs/>
        </w:rPr>
        <w:t xml:space="preserve"> human </w:t>
      </w:r>
      <w:r w:rsidRPr="005F66D5">
        <w:rPr>
          <w:rStyle w:val="StyleUnderline"/>
          <w:bCs/>
          <w:highlight w:val="cyan"/>
        </w:rPr>
        <w:t>space</w:t>
      </w:r>
      <w:r w:rsidRPr="005F66D5">
        <w:rPr>
          <w:rStyle w:val="StyleUnderline"/>
          <w:bCs/>
        </w:rPr>
        <w:t xml:space="preserve"> flight </w:t>
      </w:r>
      <w:r w:rsidRPr="005F66D5">
        <w:rPr>
          <w:rStyle w:val="StyleUnderline"/>
          <w:bCs/>
          <w:highlight w:val="cyan"/>
        </w:rPr>
        <w:t xml:space="preserve">as a </w:t>
      </w:r>
      <w:r w:rsidRPr="005F66D5">
        <w:rPr>
          <w:rStyle w:val="Emphasis"/>
          <w:b w:val="0"/>
          <w:bCs/>
          <w:highlight w:val="cyan"/>
        </w:rPr>
        <w:t>demo</w:t>
      </w:r>
      <w:r w:rsidRPr="005F66D5">
        <w:rPr>
          <w:rStyle w:val="Emphasis"/>
          <w:b w:val="0"/>
          <w:bCs/>
        </w:rPr>
        <w:t>nstration</w:t>
      </w:r>
      <w:r w:rsidRPr="005F66D5">
        <w:rPr>
          <w:rStyle w:val="StyleUnderline"/>
          <w:bCs/>
        </w:rPr>
        <w:t xml:space="preserve"> </w:t>
      </w:r>
      <w:r w:rsidRPr="005F66D5">
        <w:rPr>
          <w:rStyle w:val="StyleUnderline"/>
          <w:bCs/>
          <w:highlight w:val="cyan"/>
        </w:rPr>
        <w:t>of</w:t>
      </w:r>
      <w:r w:rsidRPr="005F66D5">
        <w:rPr>
          <w:bCs/>
        </w:rPr>
        <w:t xml:space="preserve"> their programs’ </w:t>
      </w:r>
      <w:r w:rsidRPr="005F66D5">
        <w:rPr>
          <w:rStyle w:val="StyleUnderline"/>
          <w:bCs/>
          <w:highlight w:val="cyan"/>
        </w:rPr>
        <w:t>sophistication</w:t>
      </w:r>
      <w:r w:rsidRPr="005F66D5">
        <w:rPr>
          <w:bCs/>
        </w:rPr>
        <w:t xml:space="preserve">, and their astronauts are held up by their governments as national patriotic icons. As will be discussed in Chapter 3, </w:t>
      </w:r>
      <w:r w:rsidRPr="005F66D5">
        <w:rPr>
          <w:rStyle w:val="StyleUnderline"/>
          <w:bCs/>
          <w:highlight w:val="cyan"/>
        </w:rPr>
        <w:t>for</w:t>
      </w:r>
      <w:r w:rsidRPr="005F66D5">
        <w:rPr>
          <w:rStyle w:val="StyleUnderline"/>
          <w:bCs/>
        </w:rPr>
        <w:t xml:space="preserve"> the largest EMSAs—</w:t>
      </w:r>
      <w:r w:rsidRPr="005F66D5">
        <w:rPr>
          <w:rStyle w:val="Emphasis"/>
          <w:b w:val="0"/>
          <w:bCs/>
          <w:highlight w:val="cyan"/>
        </w:rPr>
        <w:t>Brazil</w:t>
      </w:r>
      <w:r w:rsidRPr="005F66D5">
        <w:rPr>
          <w:bCs/>
        </w:rPr>
        <w:t>, China, and India—</w:t>
      </w:r>
      <w:r w:rsidRPr="005F66D5">
        <w:rPr>
          <w:rStyle w:val="StyleUnderline"/>
          <w:bCs/>
        </w:rPr>
        <w:t xml:space="preserve">their space </w:t>
      </w:r>
      <w:r w:rsidRPr="005F66D5">
        <w:rPr>
          <w:rStyle w:val="StyleUnderline"/>
          <w:bCs/>
          <w:highlight w:val="cyan"/>
        </w:rPr>
        <w:t>programs</w:t>
      </w:r>
      <w:r w:rsidRPr="005F66D5">
        <w:rPr>
          <w:rStyle w:val="StyleUnderline"/>
          <w:bCs/>
        </w:rPr>
        <w:t xml:space="preserve"> have been </w:t>
      </w:r>
      <w:r w:rsidRPr="005F66D5">
        <w:rPr>
          <w:rStyle w:val="StyleUnderline"/>
          <w:bCs/>
          <w:highlight w:val="cyan"/>
        </w:rPr>
        <w:t>touted not only as</w:t>
      </w:r>
      <w:r w:rsidRPr="005F66D5">
        <w:rPr>
          <w:rStyle w:val="StyleUnderline"/>
          <w:bCs/>
        </w:rPr>
        <w:t xml:space="preserve"> </w:t>
      </w:r>
      <w:r w:rsidRPr="005F66D5">
        <w:rPr>
          <w:rStyle w:val="Emphasis"/>
          <w:b w:val="0"/>
          <w:bCs/>
        </w:rPr>
        <w:t xml:space="preserve">national </w:t>
      </w:r>
      <w:r w:rsidRPr="005F66D5">
        <w:rPr>
          <w:rStyle w:val="Emphasis"/>
          <w:b w:val="0"/>
          <w:bCs/>
          <w:highlight w:val="cyan"/>
        </w:rPr>
        <w:t>accomplishments</w:t>
      </w:r>
      <w:r w:rsidRPr="005F66D5">
        <w:rPr>
          <w:rStyle w:val="StyleUnderline"/>
          <w:bCs/>
          <w:highlight w:val="cyan"/>
        </w:rPr>
        <w:t xml:space="preserve"> but</w:t>
      </w:r>
      <w:r w:rsidRPr="005F66D5">
        <w:rPr>
          <w:rStyle w:val="StyleUnderline"/>
          <w:bCs/>
        </w:rPr>
        <w:t xml:space="preserve"> as a </w:t>
      </w:r>
      <w:r w:rsidRPr="005F66D5">
        <w:rPr>
          <w:rStyle w:val="Emphasis"/>
          <w:b w:val="0"/>
          <w:bCs/>
        </w:rPr>
        <w:t xml:space="preserve">national </w:t>
      </w:r>
      <w:r w:rsidRPr="005F66D5">
        <w:rPr>
          <w:rStyle w:val="Emphasis"/>
          <w:b w:val="0"/>
          <w:bCs/>
          <w:highlight w:val="cyan"/>
        </w:rPr>
        <w:t>catharsis</w:t>
      </w:r>
      <w:r w:rsidRPr="005F66D5">
        <w:rPr>
          <w:rStyle w:val="StyleUnderline"/>
          <w:bCs/>
          <w:highlight w:val="cyan"/>
        </w:rPr>
        <w:t xml:space="preserve"> to </w:t>
      </w:r>
      <w:r w:rsidRPr="005F66D5">
        <w:rPr>
          <w:rStyle w:val="Emphasis"/>
          <w:b w:val="0"/>
          <w:bCs/>
          <w:highlight w:val="cyan"/>
        </w:rPr>
        <w:t>overcome histories of</w:t>
      </w:r>
      <w:r w:rsidRPr="005F66D5">
        <w:rPr>
          <w:rStyle w:val="Emphasis"/>
          <w:b w:val="0"/>
          <w:bCs/>
        </w:rPr>
        <w:t xml:space="preserve"> direct and indirect </w:t>
      </w:r>
      <w:r w:rsidRPr="005F66D5">
        <w:rPr>
          <w:rStyle w:val="Emphasis"/>
          <w:b w:val="0"/>
          <w:bCs/>
          <w:highlight w:val="cyan"/>
        </w:rPr>
        <w:t>domination</w:t>
      </w:r>
      <w:r w:rsidRPr="005F66D5">
        <w:rPr>
          <w:rStyle w:val="StyleUnderline"/>
          <w:bCs/>
        </w:rPr>
        <w:t xml:space="preserve"> by outside powers </w:t>
      </w:r>
      <w:r w:rsidRPr="005F66D5">
        <w:rPr>
          <w:rStyle w:val="StyleUnderline"/>
          <w:bCs/>
          <w:highlight w:val="cyan"/>
        </w:rPr>
        <w:t xml:space="preserve">and to </w:t>
      </w:r>
      <w:r w:rsidRPr="005F66D5">
        <w:rPr>
          <w:rStyle w:val="Emphasis"/>
          <w:b w:val="0"/>
          <w:bCs/>
          <w:highlight w:val="cyan"/>
        </w:rPr>
        <w:t>project to others</w:t>
      </w:r>
      <w:r w:rsidRPr="005F66D5">
        <w:rPr>
          <w:rStyle w:val="StyleUnderline"/>
          <w:bCs/>
        </w:rPr>
        <w:t xml:space="preserve"> a </w:t>
      </w:r>
      <w:r w:rsidRPr="005F66D5">
        <w:rPr>
          <w:rStyle w:val="Emphasis"/>
          <w:b w:val="0"/>
          <w:bCs/>
        </w:rPr>
        <w:t xml:space="preserve">sense of </w:t>
      </w:r>
      <w:r w:rsidRPr="005F66D5">
        <w:rPr>
          <w:rStyle w:val="Emphasis"/>
          <w:b w:val="0"/>
          <w:bCs/>
          <w:highlight w:val="cyan"/>
        </w:rPr>
        <w:t>greatness</w:t>
      </w:r>
      <w:r w:rsidRPr="005F66D5">
        <w:rPr>
          <w:bCs/>
        </w:rPr>
        <w:t>.</w:t>
      </w:r>
    </w:p>
    <w:p w14:paraId="570FBAAE" w14:textId="77777777" w:rsidR="00720583" w:rsidRDefault="00720583" w:rsidP="00720583">
      <w:pPr>
        <w:pStyle w:val="Heading4"/>
      </w:pPr>
      <w:r>
        <w:t>Brazilian leadership solves multiple existential threats</w:t>
      </w:r>
    </w:p>
    <w:p w14:paraId="7FBAE87B" w14:textId="555468E0" w:rsidR="00720583" w:rsidRPr="005F66D5" w:rsidRDefault="00720583" w:rsidP="005E0089">
      <w:r w:rsidRPr="00DE5AB2">
        <w:rPr>
          <w:rFonts w:eastAsiaTheme="majorEastAsia" w:cstheme="majorBidi"/>
          <w:b/>
          <w:iCs/>
          <w:sz w:val="26"/>
        </w:rPr>
        <w:t>Huck 20</w:t>
      </w:r>
      <w:r>
        <w:t xml:space="preserve"> [</w:t>
      </w:r>
      <w:r w:rsidRPr="00DD177B">
        <w:t xml:space="preserve">Luciano Huck, </w:t>
      </w:r>
      <w:r w:rsidRPr="005F66D5">
        <w:t xml:space="preserve">from the Law School of the University of São Paulo, Host of </w:t>
      </w:r>
      <w:proofErr w:type="spellStart"/>
      <w:r w:rsidRPr="005F66D5">
        <w:t>Rede</w:t>
      </w:r>
      <w:proofErr w:type="spellEnd"/>
      <w:r w:rsidRPr="005F66D5">
        <w:t xml:space="preserve"> </w:t>
      </w:r>
      <w:proofErr w:type="spellStart"/>
      <w:r w:rsidRPr="005F66D5">
        <w:t>Globo</w:t>
      </w:r>
      <w:proofErr w:type="spellEnd"/>
      <w:r w:rsidRPr="005F66D5">
        <w:t xml:space="preserve">, Founder of </w:t>
      </w:r>
      <w:proofErr w:type="spellStart"/>
      <w:r w:rsidRPr="005F66D5">
        <w:t>Joá</w:t>
      </w:r>
      <w:proofErr w:type="spellEnd"/>
      <w:r w:rsidRPr="005F66D5">
        <w:t xml:space="preserve"> Investments</w:t>
      </w:r>
      <w:r w:rsidRPr="00DD177B">
        <w:t xml:space="preserve"> </w:t>
      </w:r>
      <w:r>
        <w:t>1/15/2020</w:t>
      </w:r>
      <w:r w:rsidRPr="00DD177B">
        <w:t xml:space="preserve">, "This country is vital to 'global survival'," World Economic Forum, </w:t>
      </w:r>
      <w:hyperlink r:id="rId22" w:history="1">
        <w:r w:rsidRPr="00D57645">
          <w:rPr>
            <w:rStyle w:val="Hyperlink"/>
          </w:rPr>
          <w:t>https://www.weforum.org/agenda/2020/01/what-happens-next-in-brazil-has-global-consequences-here-are-three-priorities-for-the-next-decade/</w:t>
        </w:r>
      </w:hyperlink>
      <w:r>
        <w:t xml:space="preserve"> accessed 12/14/21] recut Adam</w:t>
      </w:r>
    </w:p>
    <w:p w14:paraId="4075C2F3" w14:textId="77777777" w:rsidR="00720583" w:rsidRPr="003F5733" w:rsidRDefault="00720583" w:rsidP="00720583">
      <w:pPr>
        <w:rPr>
          <w:bCs/>
          <w:sz w:val="16"/>
        </w:rPr>
      </w:pPr>
      <w:r w:rsidRPr="003F5733">
        <w:rPr>
          <w:bCs/>
          <w:sz w:val="16"/>
        </w:rPr>
        <w:t xml:space="preserve">From </w:t>
      </w:r>
      <w:proofErr w:type="spellStart"/>
      <w:r w:rsidRPr="003F5733">
        <w:rPr>
          <w:bCs/>
          <w:sz w:val="16"/>
        </w:rPr>
        <w:t>spiralling</w:t>
      </w:r>
      <w:proofErr w:type="spellEnd"/>
      <w:r w:rsidRPr="003F5733">
        <w:rPr>
          <w:bCs/>
          <w:sz w:val="16"/>
        </w:rPr>
        <w:t xml:space="preserve"> geopolitical tensions in the Middle East to raging forest fires in Australia, 2020 certainly started with a bang. </w:t>
      </w:r>
      <w:r w:rsidRPr="00DD177B">
        <w:rPr>
          <w:rStyle w:val="StyleUnderline"/>
          <w:bCs/>
        </w:rPr>
        <w:t>A shortlist of</w:t>
      </w:r>
      <w:r w:rsidRPr="003F5733">
        <w:rPr>
          <w:bCs/>
          <w:sz w:val="16"/>
        </w:rPr>
        <w:t xml:space="preserve"> some of </w:t>
      </w:r>
      <w:r w:rsidRPr="00DD177B">
        <w:rPr>
          <w:rStyle w:val="StyleUnderline"/>
          <w:bCs/>
        </w:rPr>
        <w:t xml:space="preserve">our </w:t>
      </w:r>
      <w:r w:rsidRPr="00DD177B">
        <w:rPr>
          <w:rStyle w:val="Emphasis"/>
          <w:b w:val="0"/>
          <w:bCs/>
          <w:highlight w:val="cyan"/>
        </w:rPr>
        <w:t>big</w:t>
      </w:r>
      <w:r w:rsidRPr="00DD177B">
        <w:rPr>
          <w:rStyle w:val="Emphasis"/>
          <w:b w:val="0"/>
          <w:bCs/>
        </w:rPr>
        <w:t xml:space="preserve">gest </w:t>
      </w:r>
      <w:r w:rsidRPr="00DD177B">
        <w:rPr>
          <w:rStyle w:val="Emphasis"/>
          <w:b w:val="0"/>
          <w:bCs/>
          <w:highlight w:val="cyan"/>
        </w:rPr>
        <w:t>existential threats</w:t>
      </w:r>
      <w:r w:rsidRPr="00DD177B">
        <w:rPr>
          <w:rStyle w:val="StyleUnderline"/>
          <w:bCs/>
          <w:highlight w:val="cyan"/>
        </w:rPr>
        <w:t xml:space="preserve"> include</w:t>
      </w:r>
      <w:r w:rsidRPr="00DD177B">
        <w:rPr>
          <w:rStyle w:val="StyleUnderline"/>
          <w:bCs/>
        </w:rPr>
        <w:t xml:space="preserve">s </w:t>
      </w:r>
      <w:r w:rsidRPr="00DD177B">
        <w:rPr>
          <w:rStyle w:val="Emphasis"/>
          <w:b w:val="0"/>
          <w:bCs/>
        </w:rPr>
        <w:t xml:space="preserve">accelerating </w:t>
      </w:r>
      <w:r w:rsidRPr="00DD177B">
        <w:rPr>
          <w:rStyle w:val="Emphasis"/>
          <w:b w:val="0"/>
          <w:bCs/>
          <w:highlight w:val="cyan"/>
        </w:rPr>
        <w:t>climate</w:t>
      </w:r>
      <w:r w:rsidRPr="00DD177B">
        <w:rPr>
          <w:rStyle w:val="Emphasis"/>
          <w:b w:val="0"/>
          <w:bCs/>
        </w:rPr>
        <w:t xml:space="preserve"> change</w:t>
      </w:r>
      <w:r w:rsidRPr="00DD177B">
        <w:rPr>
          <w:rStyle w:val="StyleUnderline"/>
          <w:bCs/>
        </w:rPr>
        <w:t xml:space="preserve">, </w:t>
      </w:r>
      <w:r w:rsidRPr="00DD177B">
        <w:rPr>
          <w:rStyle w:val="Emphasis"/>
          <w:b w:val="0"/>
          <w:bCs/>
        </w:rPr>
        <w:t xml:space="preserve">staggering </w:t>
      </w:r>
      <w:r w:rsidRPr="00DD177B">
        <w:rPr>
          <w:rStyle w:val="Emphasis"/>
          <w:b w:val="0"/>
          <w:bCs/>
          <w:highlight w:val="cyan"/>
        </w:rPr>
        <w:t>inequalities</w:t>
      </w:r>
      <w:r w:rsidRPr="00DD177B">
        <w:rPr>
          <w:rStyle w:val="StyleUnderline"/>
          <w:bCs/>
          <w:highlight w:val="cyan"/>
        </w:rPr>
        <w:t xml:space="preserve"> and</w:t>
      </w:r>
      <w:r w:rsidRPr="00DD177B">
        <w:rPr>
          <w:rStyle w:val="StyleUnderline"/>
          <w:bCs/>
        </w:rPr>
        <w:t xml:space="preserve"> the </w:t>
      </w:r>
      <w:r w:rsidRPr="00DD177B">
        <w:rPr>
          <w:rStyle w:val="Emphasis"/>
          <w:b w:val="0"/>
          <w:bCs/>
          <w:highlight w:val="cyan"/>
        </w:rPr>
        <w:t>failure</w:t>
      </w:r>
      <w:r w:rsidRPr="00DD177B">
        <w:rPr>
          <w:rStyle w:val="Emphasis"/>
          <w:b w:val="0"/>
          <w:bCs/>
        </w:rPr>
        <w:t xml:space="preserve"> of nation-states </w:t>
      </w:r>
      <w:r w:rsidRPr="00DD177B">
        <w:rPr>
          <w:rStyle w:val="Emphasis"/>
          <w:b w:val="0"/>
          <w:bCs/>
          <w:highlight w:val="cyan"/>
        </w:rPr>
        <w:t>to cooperate</w:t>
      </w:r>
      <w:r w:rsidRPr="00DD177B">
        <w:rPr>
          <w:rStyle w:val="StyleUnderline"/>
          <w:bCs/>
          <w:highlight w:val="cyan"/>
        </w:rPr>
        <w:t xml:space="preserve"> </w:t>
      </w:r>
      <w:r w:rsidRPr="00DD177B">
        <w:rPr>
          <w:rStyle w:val="StyleUnderline"/>
          <w:bCs/>
        </w:rPr>
        <w:t xml:space="preserve">to </w:t>
      </w:r>
      <w:r w:rsidRPr="00DD177B">
        <w:rPr>
          <w:rStyle w:val="Emphasis"/>
          <w:b w:val="0"/>
          <w:bCs/>
        </w:rPr>
        <w:t>mitigate shared global risks</w:t>
      </w:r>
      <w:r w:rsidRPr="00DD177B">
        <w:rPr>
          <w:rStyle w:val="StyleUnderline"/>
          <w:bCs/>
        </w:rPr>
        <w:t xml:space="preserve">. With all the bad news, it is hard to see the </w:t>
      </w:r>
      <w:r w:rsidRPr="00DD177B">
        <w:rPr>
          <w:rStyle w:val="Emphasis"/>
          <w:b w:val="0"/>
          <w:bCs/>
        </w:rPr>
        <w:t>incredible possibilities</w:t>
      </w:r>
      <w:r w:rsidRPr="00DD177B">
        <w:rPr>
          <w:rStyle w:val="StyleUnderline"/>
          <w:bCs/>
        </w:rPr>
        <w:t xml:space="preserve"> on the horizon</w:t>
      </w:r>
      <w:r w:rsidRPr="003F5733">
        <w:rPr>
          <w:bCs/>
          <w:sz w:val="16"/>
        </w:rPr>
        <w:t xml:space="preserve">, not least advances </w:t>
      </w:r>
      <w:r w:rsidRPr="00DD177B">
        <w:rPr>
          <w:rStyle w:val="StyleUnderline"/>
          <w:bCs/>
        </w:rPr>
        <w:t xml:space="preserve">in </w:t>
      </w:r>
      <w:r w:rsidRPr="00DD177B">
        <w:rPr>
          <w:rStyle w:val="Emphasis"/>
          <w:b w:val="0"/>
          <w:bCs/>
          <w:highlight w:val="cyan"/>
        </w:rPr>
        <w:t>health</w:t>
      </w:r>
      <w:r w:rsidRPr="00DD177B">
        <w:rPr>
          <w:rStyle w:val="StyleUnderline"/>
          <w:bCs/>
        </w:rPr>
        <w:t xml:space="preserve">, </w:t>
      </w:r>
      <w:r w:rsidRPr="00DD177B">
        <w:rPr>
          <w:rStyle w:val="Emphasis"/>
          <w:b w:val="0"/>
          <w:bCs/>
        </w:rPr>
        <w:t>education</w:t>
      </w:r>
      <w:r w:rsidRPr="00DD177B">
        <w:rPr>
          <w:rStyle w:val="StyleUnderline"/>
          <w:bCs/>
        </w:rPr>
        <w:t xml:space="preserve"> </w:t>
      </w:r>
      <w:r w:rsidRPr="00DD177B">
        <w:rPr>
          <w:rStyle w:val="StyleUnderline"/>
          <w:bCs/>
          <w:highlight w:val="cyan"/>
        </w:rPr>
        <w:t>and</w:t>
      </w:r>
      <w:r w:rsidRPr="003F5733">
        <w:rPr>
          <w:bCs/>
          <w:sz w:val="16"/>
        </w:rPr>
        <w:t xml:space="preserve"> the boundless potential of </w:t>
      </w:r>
      <w:r w:rsidRPr="00DD177B">
        <w:rPr>
          <w:rStyle w:val="Emphasis"/>
          <w:b w:val="0"/>
          <w:bCs/>
        </w:rPr>
        <w:t xml:space="preserve">new </w:t>
      </w:r>
      <w:r w:rsidRPr="00DD177B">
        <w:rPr>
          <w:rStyle w:val="Emphasis"/>
          <w:b w:val="0"/>
          <w:bCs/>
          <w:highlight w:val="cyan"/>
        </w:rPr>
        <w:t>tech</w:t>
      </w:r>
      <w:r w:rsidRPr="00DD177B">
        <w:rPr>
          <w:rStyle w:val="Emphasis"/>
          <w:b w:val="0"/>
          <w:bCs/>
        </w:rPr>
        <w:t>nologies</w:t>
      </w:r>
      <w:r w:rsidRPr="003F5733">
        <w:rPr>
          <w:bCs/>
          <w:sz w:val="16"/>
        </w:rPr>
        <w:t xml:space="preserve">. A growing number of businesses including huge asset managers like BlackRock are also becoming greener. </w:t>
      </w:r>
      <w:proofErr w:type="gramStart"/>
      <w:r w:rsidRPr="00DD177B">
        <w:rPr>
          <w:rStyle w:val="StyleUnderline"/>
          <w:bCs/>
        </w:rPr>
        <w:t>All of these</w:t>
      </w:r>
      <w:proofErr w:type="gramEnd"/>
      <w:r w:rsidRPr="00DD177B">
        <w:rPr>
          <w:rStyle w:val="StyleUnderline"/>
          <w:bCs/>
        </w:rPr>
        <w:t xml:space="preserve"> challenges and opportunities are apparent in </w:t>
      </w:r>
      <w:r w:rsidRPr="00DD177B">
        <w:rPr>
          <w:rStyle w:val="Emphasis"/>
          <w:b w:val="0"/>
          <w:bCs/>
        </w:rPr>
        <w:t>Brazil</w:t>
      </w:r>
      <w:r w:rsidRPr="00DD177B">
        <w:rPr>
          <w:rStyle w:val="StyleUnderline"/>
          <w:bCs/>
        </w:rPr>
        <w:t>, the world’s fourth-largest democracy and its ninth biggest economy</w:t>
      </w:r>
      <w:r w:rsidRPr="003F5733">
        <w:rPr>
          <w:bCs/>
          <w:sz w:val="16"/>
        </w:rPr>
        <w:t>.</w:t>
      </w:r>
    </w:p>
    <w:p w14:paraId="00C4BF52" w14:textId="77777777" w:rsidR="00720583" w:rsidRPr="003F5733" w:rsidRDefault="00720583" w:rsidP="00720583">
      <w:pPr>
        <w:rPr>
          <w:bCs/>
          <w:sz w:val="16"/>
        </w:rPr>
      </w:pPr>
      <w:r w:rsidRPr="00DD177B">
        <w:rPr>
          <w:rStyle w:val="Emphasis"/>
          <w:b w:val="0"/>
          <w:bCs/>
          <w:highlight w:val="cyan"/>
        </w:rPr>
        <w:t>Brazil will</w:t>
      </w:r>
      <w:r w:rsidRPr="00DD177B">
        <w:rPr>
          <w:rStyle w:val="Emphasis"/>
          <w:b w:val="0"/>
          <w:bCs/>
        </w:rPr>
        <w:t xml:space="preserve"> play a </w:t>
      </w:r>
      <w:r w:rsidRPr="00DD177B">
        <w:rPr>
          <w:rStyle w:val="Emphasis"/>
          <w:b w:val="0"/>
          <w:bCs/>
          <w:highlight w:val="cyan"/>
        </w:rPr>
        <w:t>lead</w:t>
      </w:r>
      <w:r w:rsidRPr="00DD177B">
        <w:rPr>
          <w:rStyle w:val="Emphasis"/>
          <w:b w:val="0"/>
          <w:bCs/>
        </w:rPr>
        <w:t>ing role in how the next decade unfolds</w:t>
      </w:r>
      <w:r w:rsidRPr="00DD177B">
        <w:rPr>
          <w:rStyle w:val="StyleUnderline"/>
          <w:bCs/>
        </w:rPr>
        <w:t xml:space="preserve">. A big reason for this is its </w:t>
      </w:r>
      <w:r w:rsidRPr="00DD177B">
        <w:rPr>
          <w:rStyle w:val="StyleUnderline"/>
          <w:bCs/>
          <w:highlight w:val="cyan"/>
        </w:rPr>
        <w:t>immense</w:t>
      </w:r>
      <w:r w:rsidRPr="00DD177B">
        <w:rPr>
          <w:rStyle w:val="StyleUnderline"/>
          <w:bCs/>
        </w:rPr>
        <w:t xml:space="preserve"> </w:t>
      </w:r>
      <w:r w:rsidRPr="00DD177B">
        <w:rPr>
          <w:rStyle w:val="Emphasis"/>
          <w:b w:val="0"/>
          <w:bCs/>
        </w:rPr>
        <w:t xml:space="preserve">natural </w:t>
      </w:r>
      <w:r w:rsidRPr="00DD177B">
        <w:rPr>
          <w:rStyle w:val="Emphasis"/>
          <w:b w:val="0"/>
          <w:bCs/>
          <w:highlight w:val="cyan"/>
        </w:rPr>
        <w:t>resources</w:t>
      </w:r>
      <w:r w:rsidRPr="00DD177B">
        <w:rPr>
          <w:rStyle w:val="StyleUnderline"/>
          <w:bCs/>
        </w:rPr>
        <w:t xml:space="preserve"> - including over </w:t>
      </w:r>
      <w:r w:rsidRPr="00DD177B">
        <w:rPr>
          <w:rStyle w:val="Emphasis"/>
          <w:b w:val="0"/>
          <w:bCs/>
        </w:rPr>
        <w:t>40% of the world’s tropical forests</w:t>
      </w:r>
      <w:r w:rsidRPr="00DD177B">
        <w:rPr>
          <w:rStyle w:val="StyleUnderline"/>
          <w:bCs/>
        </w:rPr>
        <w:t xml:space="preserve"> and </w:t>
      </w:r>
      <w:r w:rsidRPr="00DD177B">
        <w:rPr>
          <w:rStyle w:val="Emphasis"/>
          <w:b w:val="0"/>
          <w:bCs/>
        </w:rPr>
        <w:t>20% of the planet's fresh-water supply</w:t>
      </w:r>
      <w:r w:rsidRPr="00DD177B">
        <w:rPr>
          <w:rStyle w:val="StyleUnderline"/>
          <w:bCs/>
        </w:rPr>
        <w:t xml:space="preserve">. The </w:t>
      </w:r>
      <w:r w:rsidRPr="00DD177B">
        <w:rPr>
          <w:rStyle w:val="StyleUnderline"/>
          <w:bCs/>
          <w:highlight w:val="cyan"/>
        </w:rPr>
        <w:t>Amazon is</w:t>
      </w:r>
      <w:r w:rsidRPr="003F5733">
        <w:rPr>
          <w:bCs/>
          <w:sz w:val="16"/>
        </w:rPr>
        <w:t xml:space="preserve"> often described as </w:t>
      </w:r>
      <w:r w:rsidRPr="00DD177B">
        <w:rPr>
          <w:rStyle w:val="StyleUnderline"/>
          <w:bCs/>
          <w:highlight w:val="cyan"/>
        </w:rPr>
        <w:t xml:space="preserve">the </w:t>
      </w:r>
      <w:r w:rsidRPr="00DD177B">
        <w:rPr>
          <w:rStyle w:val="Emphasis"/>
          <w:b w:val="0"/>
          <w:bCs/>
          <w:highlight w:val="cyan"/>
        </w:rPr>
        <w:t>"lungs of the world"</w:t>
      </w:r>
      <w:r w:rsidRPr="003F5733">
        <w:rPr>
          <w:bCs/>
          <w:sz w:val="16"/>
        </w:rPr>
        <w:t xml:space="preserve"> - for good reason. </w:t>
      </w:r>
      <w:r w:rsidRPr="00DD177B">
        <w:rPr>
          <w:rStyle w:val="StyleUnderline"/>
          <w:bCs/>
          <w:highlight w:val="cyan"/>
        </w:rPr>
        <w:t>But</w:t>
      </w:r>
      <w:r w:rsidRPr="00DD177B">
        <w:rPr>
          <w:rStyle w:val="StyleUnderline"/>
          <w:bCs/>
        </w:rPr>
        <w:t xml:space="preserve"> the </w:t>
      </w:r>
      <w:r w:rsidRPr="00DD177B">
        <w:rPr>
          <w:rStyle w:val="Emphasis"/>
          <w:b w:val="0"/>
          <w:bCs/>
        </w:rPr>
        <w:t xml:space="preserve">lungs are </w:t>
      </w:r>
      <w:r w:rsidRPr="00DD177B">
        <w:rPr>
          <w:rStyle w:val="Emphasis"/>
          <w:b w:val="0"/>
          <w:bCs/>
          <w:highlight w:val="cyan"/>
        </w:rPr>
        <w:t>collapsing</w:t>
      </w:r>
      <w:r w:rsidRPr="00DD177B">
        <w:rPr>
          <w:rStyle w:val="StyleUnderline"/>
          <w:bCs/>
        </w:rPr>
        <w:t xml:space="preserve"> </w:t>
      </w:r>
      <w:proofErr w:type="gramStart"/>
      <w:r w:rsidRPr="00DD177B">
        <w:rPr>
          <w:rStyle w:val="StyleUnderline"/>
          <w:bCs/>
        </w:rPr>
        <w:t>as a result of</w:t>
      </w:r>
      <w:proofErr w:type="gramEnd"/>
      <w:r w:rsidRPr="003F5733">
        <w:rPr>
          <w:bCs/>
          <w:sz w:val="16"/>
        </w:rPr>
        <w:t xml:space="preserve"> man-made </w:t>
      </w:r>
      <w:r w:rsidRPr="00DD177B">
        <w:rPr>
          <w:rStyle w:val="StyleUnderline"/>
          <w:bCs/>
        </w:rPr>
        <w:t>fires and runaway deforestation</w:t>
      </w:r>
      <w:r w:rsidRPr="003F5733">
        <w:rPr>
          <w:bCs/>
          <w:sz w:val="16"/>
        </w:rPr>
        <w:t xml:space="preserve">. With more than 210 million citizens, </w:t>
      </w:r>
      <w:r w:rsidRPr="00DD177B">
        <w:rPr>
          <w:rStyle w:val="StyleUnderline"/>
          <w:bCs/>
        </w:rPr>
        <w:t>Brazil</w:t>
      </w:r>
      <w:r w:rsidRPr="003F5733">
        <w:rPr>
          <w:bCs/>
          <w:sz w:val="16"/>
        </w:rPr>
        <w:t xml:space="preserve"> also </w:t>
      </w:r>
      <w:r w:rsidRPr="00DD177B">
        <w:rPr>
          <w:rStyle w:val="StyleUnderline"/>
          <w:bCs/>
        </w:rPr>
        <w:t>has</w:t>
      </w:r>
      <w:r w:rsidRPr="003F5733">
        <w:rPr>
          <w:bCs/>
          <w:sz w:val="16"/>
        </w:rPr>
        <w:t xml:space="preserve"> an </w:t>
      </w:r>
      <w:r w:rsidRPr="00DD177B">
        <w:rPr>
          <w:rStyle w:val="StyleUnderline"/>
          <w:bCs/>
        </w:rPr>
        <w:t>impressive</w:t>
      </w:r>
      <w:r w:rsidRPr="003F5733">
        <w:rPr>
          <w:bCs/>
          <w:sz w:val="16"/>
        </w:rPr>
        <w:t xml:space="preserve"> stock of </w:t>
      </w:r>
      <w:r w:rsidRPr="00DD177B">
        <w:rPr>
          <w:rStyle w:val="StyleUnderline"/>
          <w:bCs/>
        </w:rPr>
        <w:t>human resources. But</w:t>
      </w:r>
      <w:r w:rsidRPr="003F5733">
        <w:rPr>
          <w:bCs/>
          <w:sz w:val="16"/>
        </w:rPr>
        <w:t xml:space="preserve"> it is also </w:t>
      </w:r>
      <w:r w:rsidRPr="00DD177B">
        <w:rPr>
          <w:rStyle w:val="StyleUnderline"/>
          <w:bCs/>
        </w:rPr>
        <w:t>convulsed by</w:t>
      </w:r>
      <w:r w:rsidRPr="003F5733">
        <w:rPr>
          <w:bCs/>
          <w:sz w:val="16"/>
        </w:rPr>
        <w:t xml:space="preserve"> breathtaking </w:t>
      </w:r>
      <w:r w:rsidRPr="00DD177B">
        <w:rPr>
          <w:rStyle w:val="StyleUnderline"/>
          <w:bCs/>
        </w:rPr>
        <w:t>inequality</w:t>
      </w:r>
      <w:r w:rsidRPr="003F5733">
        <w:rPr>
          <w:bCs/>
          <w:sz w:val="16"/>
        </w:rPr>
        <w:t xml:space="preserve"> and grinding poverty. </w:t>
      </w:r>
      <w:r w:rsidRPr="00DD177B">
        <w:rPr>
          <w:rStyle w:val="StyleUnderline"/>
          <w:bCs/>
        </w:rPr>
        <w:t>Complicating matters, we are</w:t>
      </w:r>
      <w:r w:rsidRPr="003F5733">
        <w:rPr>
          <w:bCs/>
          <w:sz w:val="16"/>
        </w:rPr>
        <w:t xml:space="preserve"> facing a crisis of political leadership and </w:t>
      </w:r>
      <w:r w:rsidRPr="00DD177B">
        <w:rPr>
          <w:rStyle w:val="StyleUnderline"/>
          <w:bCs/>
        </w:rPr>
        <w:t>shirking</w:t>
      </w:r>
      <w:r w:rsidRPr="003F5733">
        <w:rPr>
          <w:bCs/>
          <w:sz w:val="16"/>
        </w:rPr>
        <w:t xml:space="preserve"> our </w:t>
      </w:r>
      <w:r w:rsidRPr="00DD177B">
        <w:rPr>
          <w:rStyle w:val="StyleUnderline"/>
          <w:bCs/>
        </w:rPr>
        <w:t>international responsibilities</w:t>
      </w:r>
      <w:r w:rsidRPr="003F5733">
        <w:rPr>
          <w:bCs/>
          <w:sz w:val="16"/>
        </w:rPr>
        <w:t>.</w:t>
      </w:r>
    </w:p>
    <w:p w14:paraId="16EC5481" w14:textId="77777777" w:rsidR="00720583" w:rsidRPr="00DD177B" w:rsidRDefault="00720583" w:rsidP="00720583">
      <w:pPr>
        <w:rPr>
          <w:rStyle w:val="StyleUnderline"/>
        </w:rPr>
      </w:pPr>
      <w:r w:rsidRPr="00DD177B">
        <w:rPr>
          <w:rStyle w:val="StyleUnderline"/>
          <w:bCs/>
        </w:rPr>
        <w:t xml:space="preserve">What happens next in Brazil has </w:t>
      </w:r>
      <w:r w:rsidRPr="00DD177B">
        <w:rPr>
          <w:rStyle w:val="Emphasis"/>
          <w:b w:val="0"/>
          <w:bCs/>
        </w:rPr>
        <w:t xml:space="preserve">far-reaching </w:t>
      </w:r>
      <w:r w:rsidRPr="00DD177B">
        <w:rPr>
          <w:rStyle w:val="Emphasis"/>
          <w:b w:val="0"/>
          <w:bCs/>
          <w:highlight w:val="cyan"/>
        </w:rPr>
        <w:t>consequences</w:t>
      </w:r>
      <w:r w:rsidRPr="00DD177B">
        <w:rPr>
          <w:rStyle w:val="StyleUnderline"/>
          <w:bCs/>
          <w:highlight w:val="cyan"/>
        </w:rPr>
        <w:t xml:space="preserve"> for </w:t>
      </w:r>
      <w:r w:rsidRPr="00DD177B">
        <w:rPr>
          <w:rStyle w:val="Emphasis"/>
          <w:b w:val="0"/>
          <w:bCs/>
          <w:highlight w:val="cyan"/>
        </w:rPr>
        <w:t>global survival</w:t>
      </w:r>
      <w:r w:rsidRPr="00DD177B">
        <w:rPr>
          <w:rStyle w:val="StyleUnderline"/>
          <w:bCs/>
        </w:rPr>
        <w:t>. The decisions adopted by Latin America's largest country - whether</w:t>
      </w:r>
      <w:r w:rsidRPr="003F5733">
        <w:rPr>
          <w:bCs/>
          <w:sz w:val="16"/>
        </w:rPr>
        <w:t xml:space="preserve"> in relation to </w:t>
      </w:r>
      <w:r w:rsidRPr="00DD177B">
        <w:rPr>
          <w:rStyle w:val="StyleUnderline"/>
          <w:bCs/>
        </w:rPr>
        <w:t xml:space="preserve">protecting the Amazon, </w:t>
      </w:r>
      <w:r w:rsidRPr="003F5733">
        <w:rPr>
          <w:sz w:val="16"/>
        </w:rPr>
        <w:t>reducing inequality or strengthening multilateral cooperation - will help determine whether this is the world's best century or its last one</w:t>
      </w:r>
      <w:r w:rsidRPr="003F5733">
        <w:rPr>
          <w:bCs/>
          <w:sz w:val="16"/>
        </w:rPr>
        <w:t xml:space="preserve">. The </w:t>
      </w:r>
      <w:r w:rsidRPr="00DD177B">
        <w:rPr>
          <w:rStyle w:val="StyleUnderline"/>
        </w:rPr>
        <w:t xml:space="preserve">sheer scope of the challenges facing Brazilians can feel overwhelming. </w:t>
      </w:r>
      <w:r w:rsidRPr="00DD177B">
        <w:rPr>
          <w:rStyle w:val="StyleUnderline"/>
          <w:highlight w:val="cyan"/>
        </w:rPr>
        <w:t>Without</w:t>
      </w:r>
      <w:r w:rsidRPr="00DD177B">
        <w:rPr>
          <w:rStyle w:val="StyleUnderline"/>
        </w:rPr>
        <w:t xml:space="preserve"> a transformative vision and narrative, a </w:t>
      </w:r>
      <w:r w:rsidRPr="00DD177B">
        <w:rPr>
          <w:rStyle w:val="StyleUnderline"/>
          <w:highlight w:val="cyan"/>
        </w:rPr>
        <w:t xml:space="preserve">renewal of </w:t>
      </w:r>
      <w:r w:rsidRPr="00DD177B">
        <w:rPr>
          <w:rStyle w:val="StyleUnderline"/>
        </w:rPr>
        <w:t xml:space="preserve">political </w:t>
      </w:r>
      <w:r w:rsidRPr="00DD177B">
        <w:rPr>
          <w:rStyle w:val="StyleUnderline"/>
          <w:highlight w:val="cyan"/>
        </w:rPr>
        <w:t>leadership</w:t>
      </w:r>
      <w:r w:rsidRPr="00DD177B">
        <w:rPr>
          <w:rStyle w:val="StyleUnderline"/>
        </w:rPr>
        <w:t>, and tangible improvement, people feel rudderless and afraid.</w:t>
      </w:r>
    </w:p>
    <w:p w14:paraId="037296AF" w14:textId="77777777" w:rsidR="00720583" w:rsidRPr="003F5733" w:rsidRDefault="00720583" w:rsidP="00720583">
      <w:pPr>
        <w:rPr>
          <w:bCs/>
          <w:sz w:val="12"/>
          <w:szCs w:val="12"/>
        </w:rPr>
      </w:pPr>
      <w:r w:rsidRPr="003F5733">
        <w:rPr>
          <w:bCs/>
          <w:sz w:val="12"/>
          <w:szCs w:val="12"/>
        </w:rPr>
        <w:t>For the past 20 years, I've been taking the pulse of Brazil. I produce and present a popular television program reaching roughly 30 million Brazilians every week. Most of the time, I travel across the country listening to the inspiring and heartbreaking stories of my countrymen and women. They remind me every day why I need to contribute to building a better Brazil. So here are three challenges that I firmly believe Brazilians can turn into opportunities.</w:t>
      </w:r>
    </w:p>
    <w:p w14:paraId="5E0B70EE" w14:textId="77777777" w:rsidR="00720583" w:rsidRPr="003F5733" w:rsidRDefault="00720583" w:rsidP="00720583">
      <w:pPr>
        <w:rPr>
          <w:bCs/>
          <w:sz w:val="12"/>
          <w:szCs w:val="12"/>
        </w:rPr>
      </w:pPr>
      <w:r w:rsidRPr="003F5733">
        <w:rPr>
          <w:bCs/>
          <w:sz w:val="12"/>
          <w:szCs w:val="12"/>
        </w:rPr>
        <w:t>Amazon 4.0</w:t>
      </w:r>
    </w:p>
    <w:p w14:paraId="77F8493D" w14:textId="77777777" w:rsidR="00720583" w:rsidRPr="003F5733" w:rsidRDefault="00720583" w:rsidP="00720583">
      <w:pPr>
        <w:rPr>
          <w:bCs/>
          <w:sz w:val="16"/>
        </w:rPr>
      </w:pPr>
      <w:r w:rsidRPr="003F5733">
        <w:rPr>
          <w:bCs/>
          <w:sz w:val="16"/>
        </w:rPr>
        <w:t xml:space="preserve">Dramatic fires and deforestation in the Amazon made global headlines in 2019. Despite the best efforts of the Brazilian authorities to conceal the problem, the Science Ministry's own satellite data showed that deforestation rates were at the highest levels in two decades. While falling out of the international news cycle, the destruction continues. </w:t>
      </w:r>
      <w:r w:rsidRPr="00DD177B">
        <w:rPr>
          <w:rStyle w:val="StyleUnderline"/>
          <w:bCs/>
        </w:rPr>
        <w:t xml:space="preserve">If </w:t>
      </w:r>
      <w:r w:rsidRPr="00DD177B">
        <w:rPr>
          <w:rStyle w:val="Emphasis"/>
          <w:b w:val="0"/>
          <w:bCs/>
        </w:rPr>
        <w:t>defo</w:t>
      </w:r>
      <w:r w:rsidRPr="00DD177B">
        <w:rPr>
          <w:rStyle w:val="StyleUnderline"/>
          <w:bCs/>
        </w:rPr>
        <w:t xml:space="preserve">restation persists at current rates, </w:t>
      </w:r>
      <w:r w:rsidRPr="00DD177B">
        <w:rPr>
          <w:rStyle w:val="Emphasis"/>
          <w:b w:val="0"/>
          <w:bCs/>
          <w:highlight w:val="cyan"/>
        </w:rPr>
        <w:t>irreversible die-off</w:t>
      </w:r>
      <w:r w:rsidRPr="00DD177B">
        <w:rPr>
          <w:rStyle w:val="StyleUnderline"/>
          <w:bCs/>
        </w:rPr>
        <w:t xml:space="preserve"> could convert the world’s largest tropical forests into its </w:t>
      </w:r>
      <w:r w:rsidRPr="00DD177B">
        <w:rPr>
          <w:rStyle w:val="Emphasis"/>
          <w:b w:val="0"/>
          <w:bCs/>
        </w:rPr>
        <w:t>largest savannah</w:t>
      </w:r>
      <w:r w:rsidRPr="00DD177B">
        <w:rPr>
          <w:rStyle w:val="StyleUnderline"/>
          <w:bCs/>
        </w:rPr>
        <w:t>. This would release</w:t>
      </w:r>
      <w:r w:rsidRPr="003F5733">
        <w:rPr>
          <w:bCs/>
          <w:sz w:val="16"/>
        </w:rPr>
        <w:t xml:space="preserve"> up to </w:t>
      </w:r>
      <w:r w:rsidRPr="00DD177B">
        <w:rPr>
          <w:rStyle w:val="StyleUnderline"/>
          <w:bCs/>
        </w:rPr>
        <w:t>140 billion tons of</w:t>
      </w:r>
      <w:r w:rsidRPr="003F5733">
        <w:rPr>
          <w:bCs/>
          <w:sz w:val="16"/>
        </w:rPr>
        <w:t xml:space="preserve"> stored </w:t>
      </w:r>
      <w:r w:rsidRPr="00DD177B">
        <w:rPr>
          <w:rStyle w:val="StyleUnderline"/>
          <w:bCs/>
        </w:rPr>
        <w:t>carbon into the atmosphere</w:t>
      </w:r>
      <w:r w:rsidRPr="003F5733">
        <w:rPr>
          <w:bCs/>
          <w:sz w:val="16"/>
        </w:rPr>
        <w:t xml:space="preserve">, effectively </w:t>
      </w:r>
      <w:proofErr w:type="spellStart"/>
      <w:r w:rsidRPr="00DD177B">
        <w:rPr>
          <w:rStyle w:val="StyleUnderline"/>
          <w:bCs/>
        </w:rPr>
        <w:t>scuppering</w:t>
      </w:r>
      <w:proofErr w:type="spellEnd"/>
      <w:r w:rsidRPr="003F5733">
        <w:rPr>
          <w:bCs/>
          <w:sz w:val="16"/>
        </w:rPr>
        <w:t xml:space="preserve"> efforts to meet the </w:t>
      </w:r>
      <w:r w:rsidRPr="00DD177B">
        <w:rPr>
          <w:rStyle w:val="StyleUnderline"/>
          <w:bCs/>
        </w:rPr>
        <w:t>Paris</w:t>
      </w:r>
      <w:r w:rsidRPr="003F5733">
        <w:rPr>
          <w:bCs/>
          <w:sz w:val="16"/>
        </w:rPr>
        <w:t xml:space="preserve"> Agreement targets.</w:t>
      </w:r>
    </w:p>
    <w:p w14:paraId="0B1EAB8A" w14:textId="77777777" w:rsidR="00720583" w:rsidRPr="003F5733" w:rsidRDefault="00720583" w:rsidP="00720583">
      <w:pPr>
        <w:rPr>
          <w:bCs/>
          <w:sz w:val="12"/>
          <w:szCs w:val="12"/>
        </w:rPr>
      </w:pPr>
      <w:r w:rsidRPr="003F5733">
        <w:rPr>
          <w:bCs/>
          <w:sz w:val="12"/>
          <w:szCs w:val="12"/>
        </w:rPr>
        <w:t xml:space="preserve">A radical new paradigm is needed to ensure the sustainable stewardship of Brazil's stunning cultural and biodiversity. It must harness the Amazon's most powerful resource - the 25 million people who live there. For one, there </w:t>
      </w:r>
      <w:proofErr w:type="gramStart"/>
      <w:r w:rsidRPr="003F5733">
        <w:rPr>
          <w:bCs/>
          <w:sz w:val="12"/>
          <w:szCs w:val="12"/>
        </w:rPr>
        <w:t>has to</w:t>
      </w:r>
      <w:proofErr w:type="gramEnd"/>
      <w:r w:rsidRPr="003F5733">
        <w:rPr>
          <w:bCs/>
          <w:sz w:val="12"/>
          <w:szCs w:val="12"/>
        </w:rPr>
        <w:t xml:space="preserve"> be zero tolerance for deforestation and a concerted focus on improving the productivity of areas where forests have already been cut down. Roughly 90% of deforestation in the Amazon is illegal and at least two-thirds of the 80 million hectares of cleared land are under-used, degraded and abandoned. Just as important as sustainable agri-business, the expansion of eco-tourism, investment in biotechnology research and the development of fairly-traded rainforest products.</w:t>
      </w:r>
    </w:p>
    <w:p w14:paraId="32A782B5" w14:textId="77777777" w:rsidR="00720583" w:rsidRPr="003F5733" w:rsidRDefault="00720583" w:rsidP="00720583">
      <w:pPr>
        <w:rPr>
          <w:bCs/>
          <w:sz w:val="12"/>
          <w:szCs w:val="12"/>
        </w:rPr>
      </w:pPr>
      <w:r w:rsidRPr="003F5733">
        <w:rPr>
          <w:bCs/>
          <w:sz w:val="12"/>
          <w:szCs w:val="12"/>
        </w:rPr>
        <w:t xml:space="preserve">In a survey conducted in August of 2019, </w:t>
      </w:r>
      <w:proofErr w:type="gramStart"/>
      <w:r w:rsidRPr="003F5733">
        <w:rPr>
          <w:bCs/>
          <w:sz w:val="12"/>
          <w:szCs w:val="12"/>
        </w:rPr>
        <w:t>the majority of</w:t>
      </w:r>
      <w:proofErr w:type="gramEnd"/>
      <w:r w:rsidRPr="003F5733">
        <w:rPr>
          <w:bCs/>
          <w:sz w:val="12"/>
          <w:szCs w:val="12"/>
        </w:rPr>
        <w:t xml:space="preserve"> Brazilians thought that the Amazon rainforest was a reason for national pride. At that time, up to 68 percent of respondents in Brazil strongly agreed with the sentence</w:t>
      </w:r>
    </w:p>
    <w:p w14:paraId="5F4E2EB9" w14:textId="77777777" w:rsidR="00720583" w:rsidRPr="003F5733" w:rsidRDefault="00720583" w:rsidP="00720583">
      <w:pPr>
        <w:rPr>
          <w:bCs/>
          <w:sz w:val="12"/>
          <w:szCs w:val="12"/>
        </w:rPr>
      </w:pPr>
      <w:r w:rsidRPr="003F5733">
        <w:rPr>
          <w:bCs/>
          <w:sz w:val="12"/>
          <w:szCs w:val="12"/>
        </w:rPr>
        <w:t>Reducing inequality</w:t>
      </w:r>
    </w:p>
    <w:p w14:paraId="5563484C" w14:textId="77777777" w:rsidR="00720583" w:rsidRPr="003F5733" w:rsidRDefault="00720583" w:rsidP="00720583">
      <w:pPr>
        <w:rPr>
          <w:bCs/>
          <w:sz w:val="12"/>
          <w:szCs w:val="20"/>
        </w:rPr>
      </w:pPr>
      <w:r w:rsidRPr="00DD177B">
        <w:rPr>
          <w:rStyle w:val="StyleUnderline"/>
          <w:bCs/>
        </w:rPr>
        <w:t>Deepening</w:t>
      </w:r>
      <w:r w:rsidRPr="003F5733">
        <w:rPr>
          <w:bCs/>
          <w:sz w:val="16"/>
        </w:rPr>
        <w:t xml:space="preserve"> social and economic </w:t>
      </w:r>
      <w:r w:rsidRPr="00DD177B">
        <w:rPr>
          <w:rStyle w:val="StyleUnderline"/>
          <w:bCs/>
        </w:rPr>
        <w:t>inequality within countries is fundamentally reconfiguring</w:t>
      </w:r>
      <w:r w:rsidRPr="003F5733">
        <w:rPr>
          <w:bCs/>
          <w:sz w:val="16"/>
        </w:rPr>
        <w:t xml:space="preserve"> domestic and </w:t>
      </w:r>
      <w:r w:rsidRPr="00DD177B">
        <w:rPr>
          <w:rStyle w:val="StyleUnderline"/>
          <w:bCs/>
        </w:rPr>
        <w:t>international politics</w:t>
      </w:r>
      <w:r w:rsidRPr="003F5733">
        <w:rPr>
          <w:bCs/>
          <w:sz w:val="16"/>
        </w:rPr>
        <w:t xml:space="preserve">. In some cases, </w:t>
      </w:r>
      <w:r w:rsidRPr="00DD177B">
        <w:rPr>
          <w:rStyle w:val="StyleUnderline"/>
          <w:bCs/>
          <w:highlight w:val="cyan"/>
        </w:rPr>
        <w:t>governments</w:t>
      </w:r>
      <w:r w:rsidRPr="00DD177B">
        <w:rPr>
          <w:rStyle w:val="StyleUnderline"/>
          <w:bCs/>
        </w:rPr>
        <w:t xml:space="preserve"> are </w:t>
      </w:r>
      <w:r w:rsidRPr="00DD177B">
        <w:rPr>
          <w:rStyle w:val="Emphasis"/>
          <w:b w:val="0"/>
          <w:bCs/>
          <w:highlight w:val="cyan"/>
        </w:rPr>
        <w:t>retreat</w:t>
      </w:r>
      <w:r w:rsidRPr="00DD177B">
        <w:rPr>
          <w:rStyle w:val="StyleUnderline"/>
          <w:bCs/>
        </w:rPr>
        <w:t xml:space="preserve">ing </w:t>
      </w:r>
      <w:r w:rsidRPr="00DD177B">
        <w:rPr>
          <w:rStyle w:val="StyleUnderline"/>
          <w:bCs/>
          <w:highlight w:val="cyan"/>
        </w:rPr>
        <w:t xml:space="preserve">from </w:t>
      </w:r>
      <w:r w:rsidRPr="00DD177B">
        <w:rPr>
          <w:rStyle w:val="Emphasis"/>
          <w:b w:val="0"/>
          <w:bCs/>
          <w:highlight w:val="cyan"/>
        </w:rPr>
        <w:t>multilat</w:t>
      </w:r>
      <w:r w:rsidRPr="00DD177B">
        <w:rPr>
          <w:rStyle w:val="Emphasis"/>
          <w:b w:val="0"/>
          <w:bCs/>
        </w:rPr>
        <w:t>eral cooperation</w:t>
      </w:r>
      <w:r w:rsidRPr="00DD177B">
        <w:rPr>
          <w:rStyle w:val="StyleUnderline"/>
          <w:bCs/>
        </w:rPr>
        <w:t xml:space="preserve"> and reverting </w:t>
      </w:r>
      <w:r w:rsidRPr="00DD177B">
        <w:rPr>
          <w:rStyle w:val="StyleUnderline"/>
          <w:bCs/>
          <w:highlight w:val="cyan"/>
        </w:rPr>
        <w:t>to</w:t>
      </w:r>
      <w:r w:rsidRPr="00DD177B">
        <w:rPr>
          <w:rStyle w:val="StyleUnderline"/>
          <w:bCs/>
        </w:rPr>
        <w:t xml:space="preserve"> </w:t>
      </w:r>
      <w:r w:rsidRPr="00DD177B">
        <w:rPr>
          <w:rStyle w:val="Emphasis"/>
          <w:b w:val="0"/>
          <w:bCs/>
        </w:rPr>
        <w:t xml:space="preserve">reactionary </w:t>
      </w:r>
      <w:r w:rsidRPr="00DD177B">
        <w:rPr>
          <w:rStyle w:val="Emphasis"/>
          <w:b w:val="0"/>
          <w:bCs/>
          <w:highlight w:val="cyan"/>
        </w:rPr>
        <w:t>nationalism</w:t>
      </w:r>
      <w:r w:rsidRPr="00DD177B">
        <w:rPr>
          <w:rStyle w:val="StyleUnderline"/>
          <w:bCs/>
          <w:highlight w:val="cyan"/>
        </w:rPr>
        <w:t xml:space="preserve"> </w:t>
      </w:r>
      <w:r w:rsidRPr="00DD177B">
        <w:rPr>
          <w:rStyle w:val="StyleUnderline"/>
          <w:bCs/>
        </w:rPr>
        <w:t xml:space="preserve">and </w:t>
      </w:r>
      <w:r w:rsidRPr="00DD177B">
        <w:rPr>
          <w:rStyle w:val="Emphasis"/>
          <w:b w:val="0"/>
          <w:bCs/>
        </w:rPr>
        <w:t>protectionism</w:t>
      </w:r>
      <w:r w:rsidRPr="003F5733">
        <w:rPr>
          <w:bCs/>
          <w:sz w:val="12"/>
          <w:szCs w:val="20"/>
        </w:rPr>
        <w:t>. These dynamics are apparent in Brazil, among the world’s most unequal countries. Although Brazil made important advances in reducing poverty since the 2000s, inequality remained stubbornly high. And in recent years, per capita income plunged and the gap between the rich and poor started rising, wiping out many social gains of the previous three decades. Today, the average monthly income of the wealthiest one per cent is more than 33 times the income of the poorest 50%. Inequality not only hinders economic growth, but it also fuels polarization and populism.</w:t>
      </w:r>
    </w:p>
    <w:p w14:paraId="5CD96453" w14:textId="77777777" w:rsidR="00720583" w:rsidRPr="003F5733" w:rsidRDefault="00720583" w:rsidP="00720583">
      <w:pPr>
        <w:rPr>
          <w:bCs/>
          <w:sz w:val="12"/>
          <w:szCs w:val="12"/>
        </w:rPr>
      </w:pPr>
      <w:r w:rsidRPr="003F5733">
        <w:rPr>
          <w:bCs/>
          <w:sz w:val="12"/>
          <w:szCs w:val="12"/>
        </w:rPr>
        <w:t xml:space="preserve">Brazil needs to put inequality reduction at the top of the national agenda in 2020. A combination of common-sense interventions </w:t>
      </w:r>
      <w:proofErr w:type="gramStart"/>
      <w:r w:rsidRPr="003F5733">
        <w:rPr>
          <w:bCs/>
          <w:sz w:val="12"/>
          <w:szCs w:val="12"/>
        </w:rPr>
        <w:t>are</w:t>
      </w:r>
      <w:proofErr w:type="gramEnd"/>
      <w:r w:rsidRPr="003F5733">
        <w:rPr>
          <w:bCs/>
          <w:sz w:val="12"/>
          <w:szCs w:val="12"/>
        </w:rPr>
        <w:t xml:space="preserve"> required: ensuring the fairer collection of taxes, reducing subsidies for the wealthy, rolling-out more equal opportunity policies, and stimulating opportunities for the most vulnerable. Most important of all is dramatically improving the quality of basic public education, especially early childhood schooling. Brazil's education system is failing poorer families. Wealth inequality is reinforcing inequality of opportunity for the next generation. To win the war on inequality, Brazil needs an inclusive growth strategy, one that is not limited to growing income and smart deregulation but also ensures that quality public services delivering security, education, health, sanitation and transportation reach all citizens, not just those who pay a premium for them.</w:t>
      </w:r>
    </w:p>
    <w:p w14:paraId="1AEAA064" w14:textId="77777777" w:rsidR="00720583" w:rsidRPr="003F5733" w:rsidRDefault="00720583" w:rsidP="00720583">
      <w:pPr>
        <w:rPr>
          <w:bCs/>
          <w:sz w:val="12"/>
          <w:szCs w:val="12"/>
        </w:rPr>
      </w:pPr>
      <w:r w:rsidRPr="003F5733">
        <w:rPr>
          <w:bCs/>
          <w:sz w:val="12"/>
          <w:szCs w:val="12"/>
        </w:rPr>
        <w:t>Restoring leadership</w:t>
      </w:r>
    </w:p>
    <w:p w14:paraId="3617E6CF" w14:textId="77777777" w:rsidR="00720583" w:rsidRPr="003F5733" w:rsidRDefault="00720583" w:rsidP="00720583">
      <w:pPr>
        <w:rPr>
          <w:bCs/>
          <w:sz w:val="12"/>
          <w:szCs w:val="20"/>
        </w:rPr>
      </w:pPr>
      <w:r w:rsidRPr="003F5733">
        <w:rPr>
          <w:bCs/>
          <w:sz w:val="12"/>
          <w:szCs w:val="20"/>
        </w:rPr>
        <w:t xml:space="preserve">After years of corruption and stagnation, </w:t>
      </w:r>
      <w:r w:rsidRPr="00DE5AB2">
        <w:rPr>
          <w:rStyle w:val="StyleUnderline"/>
        </w:rPr>
        <w:t>Brazil is suffering from sharp societal divisions and simmering tensions.</w:t>
      </w:r>
      <w:r w:rsidRPr="003F5733">
        <w:rPr>
          <w:bCs/>
          <w:sz w:val="16"/>
        </w:rPr>
        <w:t xml:space="preserve"> </w:t>
      </w:r>
      <w:r w:rsidRPr="003F5733">
        <w:rPr>
          <w:bCs/>
          <w:sz w:val="12"/>
          <w:szCs w:val="20"/>
        </w:rPr>
        <w:t xml:space="preserve">In 2013, well before the street protests that flared up in Bolivia, Chile, Colombia and Ecuador, Brazil experienced the largest demonstrations since the restoration of democracy in 1985. The impeachment of President Dilma in 2016, the unprecedented unpopularity of the </w:t>
      </w:r>
      <w:proofErr w:type="spellStart"/>
      <w:r w:rsidRPr="003F5733">
        <w:rPr>
          <w:bCs/>
          <w:sz w:val="12"/>
          <w:szCs w:val="20"/>
        </w:rPr>
        <w:t>Temer</w:t>
      </w:r>
      <w:proofErr w:type="spellEnd"/>
      <w:r w:rsidRPr="003F5733">
        <w:rPr>
          <w:bCs/>
          <w:sz w:val="12"/>
          <w:szCs w:val="20"/>
        </w:rPr>
        <w:t xml:space="preserve"> administration and the election of far-right Jair </w:t>
      </w:r>
      <w:proofErr w:type="spellStart"/>
      <w:r w:rsidRPr="003F5733">
        <w:rPr>
          <w:bCs/>
          <w:sz w:val="12"/>
          <w:szCs w:val="20"/>
        </w:rPr>
        <w:t>Bolsonaro</w:t>
      </w:r>
      <w:proofErr w:type="spellEnd"/>
      <w:r w:rsidRPr="003F5733">
        <w:rPr>
          <w:bCs/>
          <w:sz w:val="12"/>
          <w:szCs w:val="20"/>
        </w:rPr>
        <w:t xml:space="preserve"> in 2018 revealed the extent of dissatisfaction with the status quo. </w:t>
      </w:r>
      <w:proofErr w:type="spellStart"/>
      <w:r w:rsidRPr="003F5733">
        <w:rPr>
          <w:bCs/>
          <w:sz w:val="12"/>
          <w:szCs w:val="20"/>
        </w:rPr>
        <w:t>Bolsonaro</w:t>
      </w:r>
      <w:proofErr w:type="spellEnd"/>
      <w:r w:rsidRPr="003F5733">
        <w:rPr>
          <w:bCs/>
          <w:sz w:val="12"/>
          <w:szCs w:val="20"/>
        </w:rPr>
        <w:t xml:space="preserve"> was partly elected because the credibility of Brazil's political establishment was demolished by ongoing “Car Wash” investigations into government corruption. Exhausted by scandal and stagnation, Brazilians voted for change.</w:t>
      </w:r>
    </w:p>
    <w:p w14:paraId="4DFE5BCE" w14:textId="77777777" w:rsidR="00720583" w:rsidRPr="003F5733" w:rsidRDefault="00720583" w:rsidP="00720583">
      <w:pPr>
        <w:rPr>
          <w:bCs/>
          <w:sz w:val="12"/>
          <w:szCs w:val="12"/>
        </w:rPr>
      </w:pPr>
      <w:r w:rsidRPr="003F5733">
        <w:rPr>
          <w:bCs/>
          <w:sz w:val="12"/>
          <w:szCs w:val="12"/>
        </w:rPr>
        <w:t xml:space="preserve">To tackle the big challenges of the next decade, Brazil needs to restore and renew its political leaders from the top to bottom. Accountable, responsible and representative leadership and public service are fundamental to revitalizing the social contract. This won't happen spontaneously. It requires a conscious effort to attract and invest in talent. it also demands that </w:t>
      </w:r>
      <w:proofErr w:type="gramStart"/>
      <w:r w:rsidRPr="003F5733">
        <w:rPr>
          <w:bCs/>
          <w:sz w:val="12"/>
          <w:szCs w:val="12"/>
        </w:rPr>
        <w:t>each and every</w:t>
      </w:r>
      <w:proofErr w:type="gramEnd"/>
      <w:r w:rsidRPr="003F5733">
        <w:rPr>
          <w:bCs/>
          <w:sz w:val="12"/>
          <w:szCs w:val="12"/>
        </w:rPr>
        <w:t xml:space="preserve"> Brazilian gets involved. In 2017, I joined Agora, one of several dynamic civic movements investing in a new generation of leaders committed to a more inclusive and sustainable Brazil. And in 2018, I co-founded </w:t>
      </w:r>
      <w:proofErr w:type="spellStart"/>
      <w:r w:rsidRPr="003F5733">
        <w:rPr>
          <w:bCs/>
          <w:sz w:val="12"/>
          <w:szCs w:val="12"/>
        </w:rPr>
        <w:t>RenovaBR</w:t>
      </w:r>
      <w:proofErr w:type="spellEnd"/>
      <w:r w:rsidRPr="003F5733">
        <w:rPr>
          <w:bCs/>
          <w:sz w:val="12"/>
          <w:szCs w:val="12"/>
        </w:rPr>
        <w:t>, attracting over 4,600 submissions from people who'd never been involved in politics for training in governance and ethics. Of the 120 successful applicants, 17 were elected to federal office that year.</w:t>
      </w:r>
    </w:p>
    <w:p w14:paraId="3214C80D" w14:textId="77777777" w:rsidR="00720583" w:rsidRPr="00136B13" w:rsidRDefault="00720583" w:rsidP="00720583">
      <w:pPr>
        <w:rPr>
          <w:bCs/>
          <w:sz w:val="16"/>
        </w:rPr>
      </w:pPr>
      <w:r w:rsidRPr="00DD177B">
        <w:rPr>
          <w:rStyle w:val="StyleUnderline"/>
          <w:bCs/>
          <w:highlight w:val="cyan"/>
        </w:rPr>
        <w:t>Brazil</w:t>
      </w:r>
      <w:r w:rsidRPr="00DD177B">
        <w:rPr>
          <w:rStyle w:val="StyleUnderline"/>
          <w:bCs/>
        </w:rPr>
        <w:t xml:space="preserve"> is a country of infinite possibility. It has </w:t>
      </w:r>
      <w:r w:rsidRPr="00DD177B">
        <w:rPr>
          <w:rStyle w:val="StyleUnderline"/>
          <w:bCs/>
          <w:highlight w:val="cyan"/>
        </w:rPr>
        <w:t xml:space="preserve">achieved </w:t>
      </w:r>
      <w:r w:rsidRPr="00DD177B">
        <w:rPr>
          <w:rStyle w:val="Emphasis"/>
          <w:b w:val="0"/>
          <w:bCs/>
          <w:highlight w:val="cyan"/>
        </w:rPr>
        <w:t>breathtaking gai</w:t>
      </w:r>
      <w:r w:rsidRPr="00DE5AB2">
        <w:rPr>
          <w:rStyle w:val="StyleUnderline"/>
          <w:highlight w:val="cyan"/>
        </w:rPr>
        <w:t>ns</w:t>
      </w:r>
      <w:r w:rsidRPr="00DE5AB2">
        <w:rPr>
          <w:rStyle w:val="StyleUnderline"/>
        </w:rPr>
        <w:t xml:space="preserve"> over the last generation - bringing tens of millions of people out of poverty.</w:t>
      </w:r>
      <w:r w:rsidRPr="003F5733">
        <w:rPr>
          <w:bCs/>
          <w:sz w:val="16"/>
        </w:rPr>
        <w:t xml:space="preserve"> </w:t>
      </w:r>
      <w:r w:rsidRPr="00DD177B">
        <w:rPr>
          <w:rStyle w:val="StyleUnderline"/>
          <w:bCs/>
          <w:highlight w:val="cyan"/>
        </w:rPr>
        <w:t>But</w:t>
      </w:r>
      <w:r w:rsidRPr="00DD177B">
        <w:rPr>
          <w:rStyle w:val="StyleUnderline"/>
          <w:bCs/>
        </w:rPr>
        <w:t xml:space="preserve"> these improvements were </w:t>
      </w:r>
      <w:r w:rsidRPr="00DD177B">
        <w:rPr>
          <w:rStyle w:val="Emphasis"/>
          <w:b w:val="0"/>
          <w:bCs/>
          <w:highlight w:val="cyan"/>
        </w:rPr>
        <w:t>fragile</w:t>
      </w:r>
      <w:r w:rsidRPr="003F5733">
        <w:rPr>
          <w:bCs/>
          <w:sz w:val="16"/>
        </w:rPr>
        <w:t xml:space="preserve">. As we’ve seen in other parts of the world, </w:t>
      </w:r>
      <w:r w:rsidRPr="00DD177B">
        <w:rPr>
          <w:rStyle w:val="StyleUnderline"/>
          <w:bCs/>
        </w:rPr>
        <w:t>when societies</w:t>
      </w:r>
      <w:r w:rsidRPr="003F5733">
        <w:rPr>
          <w:bCs/>
          <w:sz w:val="16"/>
        </w:rPr>
        <w:t xml:space="preserve"> </w:t>
      </w:r>
      <w:r w:rsidRPr="00DE5AB2">
        <w:rPr>
          <w:rStyle w:val="StyleUnderline"/>
        </w:rPr>
        <w:t>and living standards start moving</w:t>
      </w:r>
      <w:r w:rsidRPr="00DD177B">
        <w:rPr>
          <w:rStyle w:val="StyleUnderline"/>
          <w:bCs/>
        </w:rPr>
        <w:t xml:space="preserve"> backwards, </w:t>
      </w:r>
      <w:r w:rsidRPr="00DD177B">
        <w:rPr>
          <w:rStyle w:val="Emphasis"/>
          <w:b w:val="0"/>
          <w:bCs/>
        </w:rPr>
        <w:t xml:space="preserve">social </w:t>
      </w:r>
      <w:r w:rsidRPr="00DD177B">
        <w:rPr>
          <w:rStyle w:val="Emphasis"/>
          <w:b w:val="0"/>
          <w:bCs/>
          <w:highlight w:val="cyan"/>
        </w:rPr>
        <w:t>protest</w:t>
      </w:r>
      <w:r w:rsidRPr="00DD177B">
        <w:rPr>
          <w:rStyle w:val="StyleUnderline"/>
          <w:bCs/>
          <w:highlight w:val="cyan"/>
        </w:rPr>
        <w:t xml:space="preserve"> and </w:t>
      </w:r>
      <w:r w:rsidRPr="00DD177B">
        <w:rPr>
          <w:rStyle w:val="Emphasis"/>
          <w:b w:val="0"/>
          <w:bCs/>
          <w:highlight w:val="cyan"/>
        </w:rPr>
        <w:t>unrest</w:t>
      </w:r>
      <w:r w:rsidRPr="00DD177B">
        <w:rPr>
          <w:rStyle w:val="StyleUnderline"/>
          <w:bCs/>
          <w:highlight w:val="cyan"/>
        </w:rPr>
        <w:t xml:space="preserve"> are</w:t>
      </w:r>
      <w:r w:rsidRPr="00DD177B">
        <w:rPr>
          <w:rStyle w:val="StyleUnderline"/>
          <w:bCs/>
        </w:rPr>
        <w:t xml:space="preserve"> not far behind. This is </w:t>
      </w:r>
      <w:r w:rsidRPr="00DD177B">
        <w:rPr>
          <w:rStyle w:val="Emphasis"/>
          <w:b w:val="0"/>
          <w:bCs/>
          <w:highlight w:val="cyan"/>
        </w:rPr>
        <w:t>dangerous</w:t>
      </w:r>
      <w:r w:rsidRPr="00DD177B">
        <w:rPr>
          <w:rStyle w:val="StyleUnderline"/>
          <w:bCs/>
        </w:rPr>
        <w:t xml:space="preserve">. Irresponsible leaders can take advantage of the fear and uncertainty that result. But we can also </w:t>
      </w:r>
      <w:r w:rsidRPr="00DD177B">
        <w:rPr>
          <w:rStyle w:val="Emphasis"/>
          <w:b w:val="0"/>
          <w:bCs/>
        </w:rPr>
        <w:t>fight back</w:t>
      </w:r>
      <w:r w:rsidRPr="003F5733">
        <w:rPr>
          <w:bCs/>
          <w:sz w:val="16"/>
        </w:rPr>
        <w:t xml:space="preserve">. We will start rewriting the Brazilian story in 2020, first </w:t>
      </w:r>
      <w:r w:rsidRPr="00DD177B">
        <w:rPr>
          <w:rStyle w:val="StyleUnderline"/>
          <w:bCs/>
        </w:rPr>
        <w:t xml:space="preserve">by </w:t>
      </w:r>
      <w:r w:rsidRPr="00DE5AB2">
        <w:rPr>
          <w:rStyle w:val="StyleUnderline"/>
        </w:rPr>
        <w:t xml:space="preserve">acknowledging our most intractable problems and then by </w:t>
      </w:r>
      <w:r w:rsidRPr="00DE5AB2">
        <w:rPr>
          <w:rStyle w:val="StyleUnderline"/>
          <w:highlight w:val="cyan"/>
        </w:rPr>
        <w:t>leveraging</w:t>
      </w:r>
      <w:r w:rsidRPr="00DE5AB2">
        <w:rPr>
          <w:rStyle w:val="StyleUnderline"/>
        </w:rPr>
        <w:t xml:space="preserve"> our tremendous creativity, </w:t>
      </w:r>
      <w:r w:rsidRPr="00DE5AB2">
        <w:rPr>
          <w:rStyle w:val="StyleUnderline"/>
          <w:highlight w:val="cyan"/>
        </w:rPr>
        <w:t>scientific prowess</w:t>
      </w:r>
      <w:r w:rsidRPr="00DE5AB2">
        <w:rPr>
          <w:rStyle w:val="StyleUnderline"/>
        </w:rPr>
        <w:t xml:space="preserve"> and expertise. This means </w:t>
      </w:r>
      <w:r w:rsidRPr="00DE5AB2">
        <w:rPr>
          <w:rStyle w:val="StyleUnderline"/>
          <w:highlight w:val="cyan"/>
        </w:rPr>
        <w:t>stepping out of</w:t>
      </w:r>
      <w:r w:rsidRPr="00DE5AB2">
        <w:rPr>
          <w:rStyle w:val="StyleUnderline"/>
        </w:rPr>
        <w:t xml:space="preserve"> our </w:t>
      </w:r>
      <w:r w:rsidRPr="00DE5AB2">
        <w:rPr>
          <w:rStyle w:val="StyleUnderline"/>
          <w:highlight w:val="cyan"/>
        </w:rPr>
        <w:t>comfort zones</w:t>
      </w:r>
      <w:r w:rsidRPr="00DE5AB2">
        <w:rPr>
          <w:rStyle w:val="StyleUnderline"/>
        </w:rPr>
        <w:t xml:space="preserve">. Powered by civic and social entrepreneurs from across the political spectrum, we can </w:t>
      </w:r>
      <w:r w:rsidRPr="00DE5AB2">
        <w:rPr>
          <w:rStyle w:val="StyleUnderline"/>
          <w:highlight w:val="cyan"/>
        </w:rPr>
        <w:t>rebuild a positive vision</w:t>
      </w:r>
      <w:r w:rsidRPr="00DE5AB2">
        <w:rPr>
          <w:rStyle w:val="StyleUnderline"/>
        </w:rPr>
        <w:t xml:space="preserve"> for the future in Brazil.</w:t>
      </w:r>
    </w:p>
    <w:p w14:paraId="624B68DF" w14:textId="76AC2A76" w:rsidR="00720583" w:rsidRDefault="005E0089" w:rsidP="00720583">
      <w:pPr>
        <w:pStyle w:val="Heading1"/>
      </w:pPr>
      <w:r>
        <w:t>3</w:t>
      </w:r>
    </w:p>
    <w:p w14:paraId="4CB5A6A4" w14:textId="77777777" w:rsidR="005E0089" w:rsidRDefault="005E0089" w:rsidP="005E0089">
      <w:pPr>
        <w:pStyle w:val="Heading4"/>
      </w:pPr>
      <w:r>
        <w:t xml:space="preserve">OST Credibility is </w:t>
      </w:r>
      <w:r>
        <w:rPr>
          <w:u w:val="single"/>
        </w:rPr>
        <w:t>high now</w:t>
      </w:r>
      <w:r>
        <w:t xml:space="preserve"> – no violations.</w:t>
      </w:r>
    </w:p>
    <w:p w14:paraId="6FC6CD79" w14:textId="77777777" w:rsidR="005E0089" w:rsidRPr="00192F75" w:rsidRDefault="005E0089" w:rsidP="005E0089">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23"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38C58A60" w14:textId="77777777" w:rsidR="005E0089" w:rsidRPr="00EF01CF" w:rsidRDefault="005E0089" w:rsidP="005E0089">
      <w:pPr>
        <w:rPr>
          <w:sz w:val="16"/>
        </w:rPr>
      </w:pPr>
      <w:r w:rsidRPr="001804FB">
        <w:rPr>
          <w:rStyle w:val="Emphasis"/>
          <w:highlight w:val="green"/>
        </w:rPr>
        <w:t>Space exploration</w:t>
      </w:r>
      <w:r w:rsidRPr="001804FB">
        <w:rPr>
          <w:rStyle w:val="StyleUnderline"/>
        </w:rPr>
        <w:t xml:space="preserve"> is </w:t>
      </w:r>
      <w:r w:rsidRPr="001804FB">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1804FB">
        <w:rPr>
          <w:rStyle w:val="Emphasis"/>
          <w:highlight w:val="green"/>
        </w:rPr>
        <w:t>signed</w:t>
      </w:r>
      <w:r w:rsidRPr="00EF01CF">
        <w:rPr>
          <w:sz w:val="16"/>
        </w:rPr>
        <w:t xml:space="preserve"> and made official, or ratified, </w:t>
      </w:r>
      <w:r w:rsidRPr="001804FB">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1804FB">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 xml:space="preserve">reaty, like all international law, is </w:t>
      </w:r>
      <w:r w:rsidRPr="001804FB">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1804FB">
        <w:rPr>
          <w:rStyle w:val="Emphasis"/>
          <w:highlight w:val="green"/>
        </w:rPr>
        <w:t>Implications for not complying</w:t>
      </w:r>
      <w:r w:rsidRPr="001804FB">
        <w:rPr>
          <w:rStyle w:val="StyleUnderline"/>
        </w:rPr>
        <w:t xml:space="preserve"> could </w:t>
      </w:r>
      <w:r w:rsidRPr="001804FB">
        <w:rPr>
          <w:rStyle w:val="Emphasis"/>
          <w:highlight w:val="green"/>
        </w:rPr>
        <w:t>include</w:t>
      </w:r>
      <w:r w:rsidRPr="001804FB">
        <w:rPr>
          <w:rStyle w:val="StyleUnderline"/>
        </w:rPr>
        <w:t xml:space="preserve"> sanctions, but mainly a </w:t>
      </w:r>
      <w:r w:rsidRPr="001804FB">
        <w:rPr>
          <w:rStyle w:val="Emphasis"/>
          <w:highlight w:val="green"/>
        </w:rPr>
        <w:t>lack of legitimacy</w:t>
      </w:r>
      <w:r w:rsidRPr="001804FB">
        <w:rPr>
          <w:rStyle w:val="StyleUnderline"/>
        </w:rPr>
        <w:t xml:space="preserve"> and respect </w:t>
      </w:r>
      <w:r w:rsidRPr="001804FB">
        <w:rPr>
          <w:rStyle w:val="Emphasis"/>
          <w:highlight w:val="green"/>
        </w:rPr>
        <w:t>which</w:t>
      </w:r>
      <w:r w:rsidRPr="001804FB">
        <w:rPr>
          <w:rStyle w:val="StyleUnderline"/>
        </w:rPr>
        <w:t xml:space="preserve"> is </w:t>
      </w:r>
      <w:r w:rsidRPr="001804FB">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1804FB">
        <w:rPr>
          <w:rStyle w:val="Emphasis"/>
          <w:highlight w:val="green"/>
        </w:rPr>
        <w:t>over</w:t>
      </w:r>
      <w:r w:rsidRPr="001804FB">
        <w:rPr>
          <w:rStyle w:val="StyleUnderline"/>
        </w:rPr>
        <w:t xml:space="preserve"> the </w:t>
      </w:r>
      <w:r w:rsidRPr="001804FB">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1804FB">
        <w:rPr>
          <w:rStyle w:val="Emphasis"/>
          <w:highlight w:val="green"/>
        </w:rPr>
        <w:t>the treaty has never</w:t>
      </w:r>
      <w:r w:rsidRPr="001804FB">
        <w:rPr>
          <w:rStyle w:val="StyleUnderline"/>
        </w:rPr>
        <w:t xml:space="preserve"> actually </w:t>
      </w:r>
      <w:r w:rsidRPr="001804FB">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0D5A629D" w14:textId="77777777" w:rsidR="005E0089" w:rsidRDefault="005E0089" w:rsidP="005E0089">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5F85DD6D" w14:textId="77777777" w:rsidR="005E0089" w:rsidRPr="001279EC" w:rsidRDefault="005E0089" w:rsidP="005E0089">
      <w:proofErr w:type="spellStart"/>
      <w:r w:rsidRPr="00436DE9">
        <w:rPr>
          <w:rStyle w:val="Style13ptBold"/>
        </w:rPr>
        <w:t>Vedda</w:t>
      </w:r>
      <w:proofErr w:type="spellEnd"/>
      <w:r w:rsidRPr="00436DE9">
        <w:rPr>
          <w:rStyle w:val="Style13ptBold"/>
        </w:rPr>
        <w:t xml:space="preserve"> 18</w:t>
      </w:r>
      <w:r>
        <w:t xml:space="preserve"> Jim </w:t>
      </w:r>
      <w:proofErr w:type="spellStart"/>
      <w:r>
        <w:t>Vedda</w:t>
      </w:r>
      <w:proofErr w:type="spellEnd"/>
      <w:r>
        <w:t xml:space="preserve"> May 2018 </w:t>
      </w:r>
      <w:hyperlink r:id="rId24"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2D8C87E0" w14:textId="77777777" w:rsidR="005E0089" w:rsidRPr="00EF01CF" w:rsidRDefault="005E0089" w:rsidP="005E0089">
      <w:pPr>
        <w:rPr>
          <w:sz w:val="16"/>
        </w:rPr>
      </w:pPr>
      <w:r w:rsidRPr="00436DE9">
        <w:rPr>
          <w:rStyle w:val="StyleUnderline"/>
        </w:rPr>
        <w:t xml:space="preserve">Treaty Amendment. </w:t>
      </w:r>
      <w:r w:rsidRPr="001804FB">
        <w:rPr>
          <w:rStyle w:val="Emphasis"/>
          <w:highlight w:val="green"/>
        </w:rPr>
        <w:t xml:space="preserve">If </w:t>
      </w:r>
      <w:proofErr w:type="spellStart"/>
      <w:r w:rsidRPr="001804FB">
        <w:rPr>
          <w:rStyle w:val="Emphasis"/>
          <w:highlight w:val="green"/>
        </w:rPr>
        <w:t>decisionmakers</w:t>
      </w:r>
      <w:proofErr w:type="spellEnd"/>
      <w:r w:rsidRPr="001804FB">
        <w:rPr>
          <w:rStyle w:val="Emphasis"/>
          <w:highlight w:val="green"/>
        </w:rPr>
        <w:t xml:space="preserve"> conclude</w:t>
      </w:r>
      <w:r w:rsidRPr="00436DE9">
        <w:rPr>
          <w:rStyle w:val="StyleUnderline"/>
        </w:rPr>
        <w:t xml:space="preserve"> that </w:t>
      </w:r>
      <w:r w:rsidRPr="001804FB">
        <w:rPr>
          <w:rStyle w:val="Emphasis"/>
          <w:highlight w:val="green"/>
        </w:rPr>
        <w:t>the</w:t>
      </w:r>
      <w:r w:rsidRPr="00436DE9">
        <w:rPr>
          <w:rStyle w:val="StyleUnderline"/>
        </w:rPr>
        <w:t xml:space="preserve"> </w:t>
      </w:r>
      <w:r w:rsidRPr="001804FB">
        <w:rPr>
          <w:rStyle w:val="Emphasis"/>
          <w:highlight w:val="green"/>
        </w:rPr>
        <w:t>O</w:t>
      </w:r>
      <w:r w:rsidRPr="00436DE9">
        <w:rPr>
          <w:rStyle w:val="StyleUnderline"/>
        </w:rPr>
        <w:t xml:space="preserve">uter </w:t>
      </w:r>
      <w:r w:rsidRPr="001804FB">
        <w:rPr>
          <w:rStyle w:val="Emphasis"/>
          <w:highlight w:val="green"/>
        </w:rPr>
        <w:t>S</w:t>
      </w:r>
      <w:r w:rsidRPr="00436DE9">
        <w:rPr>
          <w:rStyle w:val="StyleUnderline"/>
        </w:rPr>
        <w:t xml:space="preserve">pace </w:t>
      </w:r>
      <w:r w:rsidRPr="001804FB">
        <w:rPr>
          <w:rStyle w:val="Emphasis"/>
          <w:highlight w:val="green"/>
        </w:rPr>
        <w:t>T</w:t>
      </w:r>
      <w:r w:rsidRPr="00436DE9">
        <w:rPr>
          <w:rStyle w:val="StyleUnderline"/>
        </w:rPr>
        <w:t xml:space="preserve">reaty isn’t broken but </w:t>
      </w:r>
      <w:r w:rsidRPr="001804FB">
        <w:rPr>
          <w:rStyle w:val="Emphasis"/>
          <w:highlight w:val="green"/>
        </w:rPr>
        <w:t>is</w:t>
      </w:r>
      <w:r w:rsidRPr="00AD5CA3">
        <w:rPr>
          <w:rStyle w:val="Emphasis"/>
        </w:rPr>
        <w:t xml:space="preserve"> just </w:t>
      </w:r>
      <w:r w:rsidRPr="001804FB">
        <w:rPr>
          <w:rStyle w:val="Emphasis"/>
          <w:highlight w:val="green"/>
        </w:rPr>
        <w:t>showing its age</w:t>
      </w:r>
      <w:r w:rsidRPr="00436DE9">
        <w:rPr>
          <w:rStyle w:val="StyleUnderline"/>
        </w:rPr>
        <w:t xml:space="preserve">, </w:t>
      </w:r>
      <w:r w:rsidRPr="001804FB">
        <w:rPr>
          <w:rStyle w:val="Emphasis"/>
          <w:highlight w:val="green"/>
        </w:rPr>
        <w:t xml:space="preserve">targeted changes are an </w:t>
      </w:r>
      <w:r w:rsidRPr="00EC6D6A">
        <w:rPr>
          <w:rStyle w:val="Emphasis"/>
        </w:rPr>
        <w:t xml:space="preserve">obvious </w:t>
      </w:r>
      <w:r w:rsidRPr="001804FB">
        <w:rPr>
          <w:rStyle w:val="Emphasis"/>
          <w:highlight w:val="green"/>
        </w:rPr>
        <w:t>solution</w:t>
      </w:r>
      <w:r w:rsidRPr="00436DE9">
        <w:rPr>
          <w:rStyle w:val="StyleUnderline"/>
        </w:rPr>
        <w:t>—</w:t>
      </w:r>
      <w:r w:rsidRPr="00EC6D6A">
        <w:rPr>
          <w:rStyle w:val="StyleUnderline"/>
        </w:rPr>
        <w:t xml:space="preserve">especially </w:t>
      </w:r>
      <w:r w:rsidRPr="00EC6D6A">
        <w:rPr>
          <w:rStyle w:val="Emphasis"/>
        </w:rPr>
        <w:t>in</w:t>
      </w:r>
      <w:r w:rsidRPr="00EC6D6A">
        <w:rPr>
          <w:rStyle w:val="StyleUnderline"/>
        </w:rPr>
        <w:t xml:space="preserve"> the areas of </w:t>
      </w:r>
      <w:r w:rsidRPr="00EC6D6A">
        <w:rPr>
          <w:rStyle w:val="Emphasis"/>
          <w:bdr w:val="single" w:sz="18" w:space="0" w:color="auto"/>
        </w:rPr>
        <w:t>orbital debris, space salvage, and resource rights</w:t>
      </w:r>
      <w:r w:rsidRPr="00EC6D6A">
        <w:rPr>
          <w:rStyle w:val="StyleUnderline"/>
        </w:rPr>
        <w:t>, as noted earlier; how</w:t>
      </w:r>
      <w:r w:rsidRPr="00436DE9">
        <w:rPr>
          <w:rStyle w:val="StyleUnderline"/>
        </w:rPr>
        <w:t xml:space="preserve">ever, </w:t>
      </w:r>
      <w:r w:rsidRPr="001804FB">
        <w:rPr>
          <w:rStyle w:val="Emphasis"/>
          <w:highlight w:val="green"/>
        </w:rPr>
        <w:t>the process of reaching consensus</w:t>
      </w:r>
      <w:r w:rsidRPr="00436DE9">
        <w:rPr>
          <w:rStyle w:val="StyleUnderline"/>
        </w:rPr>
        <w:t xml:space="preserve"> </w:t>
      </w:r>
      <w:r w:rsidRPr="00EC6D6A">
        <w:rPr>
          <w:rStyle w:val="Emphasis"/>
        </w:rPr>
        <w:t>on changes</w:t>
      </w:r>
      <w:r w:rsidRPr="00436DE9">
        <w:rPr>
          <w:rStyle w:val="StyleUnderline"/>
        </w:rPr>
        <w:t xml:space="preserve"> </w:t>
      </w:r>
      <w:r w:rsidRPr="001804FB">
        <w:rPr>
          <w:rStyle w:val="Emphasis"/>
          <w:highlight w:val="green"/>
          <w:bdr w:val="single" w:sz="18" w:space="0" w:color="auto"/>
        </w:rPr>
        <w:t>would entail years of diplomatic effort</w:t>
      </w:r>
      <w:r w:rsidRPr="00436DE9">
        <w:rPr>
          <w:rStyle w:val="StyleUnderline"/>
        </w:rPr>
        <w:t xml:space="preserve">, with no guarantee that </w:t>
      </w:r>
      <w:proofErr w:type="gramStart"/>
      <w:r w:rsidRPr="00436DE9">
        <w:rPr>
          <w:rStyle w:val="StyleUnderline"/>
        </w:rPr>
        <w:t>the end result</w:t>
      </w:r>
      <w:proofErr w:type="gramEnd"/>
      <w:r w:rsidRPr="00436DE9">
        <w:rPr>
          <w:rStyle w:val="StyleUnderline"/>
        </w:rPr>
        <w:t xml:space="preserve"> would be better than (or as good as) what exists today</w:t>
      </w:r>
      <w:r w:rsidRPr="00EF01CF">
        <w:rPr>
          <w:sz w:val="16"/>
        </w:rPr>
        <w:t xml:space="preserve">. </w:t>
      </w:r>
      <w:r w:rsidRPr="00436DE9">
        <w:rPr>
          <w:rStyle w:val="StyleUnderline"/>
        </w:rPr>
        <w:t xml:space="preserve">The </w:t>
      </w:r>
      <w:r w:rsidRPr="001804FB">
        <w:rPr>
          <w:rStyle w:val="Emphasis"/>
          <w:highlight w:val="green"/>
        </w:rPr>
        <w:t xml:space="preserve">amendment process may not remain limited </w:t>
      </w:r>
      <w:r w:rsidRPr="00EC6D6A">
        <w:rPr>
          <w:rStyle w:val="Emphasis"/>
        </w:rPr>
        <w:t>to</w:t>
      </w:r>
      <w:r w:rsidRPr="00EC6D6A">
        <w:rPr>
          <w:rStyle w:val="StyleUnderline"/>
        </w:rPr>
        <w:t xml:space="preserve"> the </w:t>
      </w:r>
      <w:r w:rsidRPr="00EC6D6A">
        <w:rPr>
          <w:rStyle w:val="Emphasis"/>
        </w:rPr>
        <w:t>one</w:t>
      </w:r>
      <w:r w:rsidRPr="00EC6D6A">
        <w:rPr>
          <w:rStyle w:val="StyleUnderline"/>
        </w:rPr>
        <w:t xml:space="preserve"> or two </w:t>
      </w:r>
      <w:r w:rsidRPr="00EC6D6A">
        <w:rPr>
          <w:rStyle w:val="Emphasis"/>
        </w:rPr>
        <w:t>issues</w:t>
      </w:r>
      <w:r w:rsidRPr="00EC6D6A">
        <w:rPr>
          <w:rStyle w:val="StyleUnderline"/>
        </w:rPr>
        <w:t xml:space="preserve"> </w:t>
      </w:r>
      <w:r w:rsidRPr="00EC6D6A">
        <w:rPr>
          <w:rStyle w:val="Emphasis"/>
          <w:bdr w:val="single" w:sz="18" w:space="0" w:color="auto"/>
        </w:rPr>
        <w:t>that prompted it</w:t>
      </w:r>
      <w:r w:rsidRPr="00EC6D6A">
        <w:rPr>
          <w:rStyle w:val="StyleUnderline"/>
        </w:rPr>
        <w:t>. The</w:t>
      </w:r>
      <w:r w:rsidRPr="00436DE9">
        <w:rPr>
          <w:rStyle w:val="StyleUnderline"/>
        </w:rPr>
        <w:t xml:space="preserve"> U.N. Committee on the Peaceful Uses of Outer Space has </w:t>
      </w:r>
      <w:r w:rsidRPr="001804FB">
        <w:rPr>
          <w:rStyle w:val="Emphasis"/>
          <w:highlight w:val="green"/>
        </w:rPr>
        <w:t>84 member countries</w:t>
      </w:r>
      <w:r w:rsidRPr="00436DE9">
        <w:rPr>
          <w:rStyle w:val="StyleUnderline"/>
        </w:rPr>
        <w:t xml:space="preserve">,11 any of which </w:t>
      </w:r>
      <w:r w:rsidRPr="0070501B">
        <w:rPr>
          <w:rStyle w:val="Emphasis"/>
          <w:highlight w:val="green"/>
        </w:rPr>
        <w:t>could bring up its own amendments</w:t>
      </w:r>
      <w:r w:rsidRPr="00436DE9">
        <w:rPr>
          <w:rStyle w:val="StyleUnderline"/>
        </w:rPr>
        <w:t>, which could be objectionable to the major stakeholders</w:t>
      </w:r>
      <w:r w:rsidRPr="00EC6D6A">
        <w:rPr>
          <w:rStyle w:val="StyleUnderline"/>
        </w:rPr>
        <w:t>.</w:t>
      </w:r>
      <w:r w:rsidRPr="00EC6D6A">
        <w:rPr>
          <w:sz w:val="16"/>
        </w:rPr>
        <w:t xml:space="preserve"> </w:t>
      </w:r>
      <w:r w:rsidRPr="00EC6D6A">
        <w:rPr>
          <w:rStyle w:val="Emphasis"/>
        </w:rPr>
        <w:t xml:space="preserve">Several </w:t>
      </w:r>
      <w:r w:rsidRPr="00AD5CA3">
        <w:rPr>
          <w:rStyle w:val="Emphasis"/>
          <w:highlight w:val="green"/>
        </w:rPr>
        <w:t>coun</w:t>
      </w:r>
      <w:r w:rsidRPr="00AD5CA3">
        <w:rPr>
          <w:rStyle w:val="StyleUnderline"/>
          <w:highlight w:val="green"/>
        </w:rPr>
        <w:t>trie</w:t>
      </w:r>
      <w:r w:rsidRPr="00EC6D6A">
        <w:rPr>
          <w:rStyle w:val="StyleUnderline"/>
        </w:rPr>
        <w:t xml:space="preserve">s, including China and Russia, have </w:t>
      </w:r>
      <w:r w:rsidRPr="00AD5CA3">
        <w:rPr>
          <w:rStyle w:val="Emphasis"/>
          <w:highlight w:val="green"/>
        </w:rPr>
        <w:t>proposed</w:t>
      </w:r>
      <w:r w:rsidRPr="00EC6D6A">
        <w:rPr>
          <w:rStyle w:val="StyleUnderline"/>
        </w:rPr>
        <w:t xml:space="preserve"> treaty </w:t>
      </w:r>
      <w:r w:rsidRPr="00EC6D6A">
        <w:rPr>
          <w:rStyle w:val="Emphasis"/>
        </w:rPr>
        <w:t xml:space="preserve">language that would </w:t>
      </w:r>
      <w:r w:rsidRPr="00AD5CA3">
        <w:rPr>
          <w:rStyle w:val="Emphasis"/>
          <w:highlight w:val="green"/>
        </w:rPr>
        <w:t>ban all weapons in space</w:t>
      </w:r>
      <w:r w:rsidRPr="00EC6D6A">
        <w:rPr>
          <w:rStyle w:val="StyleUnderline"/>
        </w:rPr>
        <w:t xml:space="preserve">,12 a position </w:t>
      </w:r>
      <w:r w:rsidRPr="00EC6D6A">
        <w:rPr>
          <w:rStyle w:val="Emphasis"/>
        </w:rPr>
        <w:t>opposed by the U</w:t>
      </w:r>
      <w:r w:rsidRPr="00EC6D6A">
        <w:rPr>
          <w:rStyle w:val="StyleUnderline"/>
        </w:rPr>
        <w:t xml:space="preserve">nited </w:t>
      </w:r>
      <w:r w:rsidRPr="00EC6D6A">
        <w:rPr>
          <w:rStyle w:val="Emphasis"/>
        </w:rPr>
        <w:t>S</w:t>
      </w:r>
      <w:r w:rsidRPr="00EC6D6A">
        <w:rPr>
          <w:rStyle w:val="StyleUnderline"/>
        </w:rPr>
        <w:t>tates. There is a strong possib</w:t>
      </w:r>
      <w:r w:rsidRPr="00436DE9">
        <w:rPr>
          <w:rStyle w:val="StyleUnderline"/>
        </w:rPr>
        <w:t xml:space="preserve">ility that </w:t>
      </w:r>
      <w:r w:rsidRPr="0070501B">
        <w:rPr>
          <w:rStyle w:val="Emphasis"/>
          <w:highlight w:val="green"/>
        </w:rPr>
        <w:t>similar language would be submitted</w:t>
      </w:r>
      <w:r w:rsidRPr="00436DE9">
        <w:rPr>
          <w:rStyle w:val="StyleUnderline"/>
        </w:rPr>
        <w:t xml:space="preserve"> as an amendment </w:t>
      </w:r>
      <w:r w:rsidRPr="0070501B">
        <w:rPr>
          <w:rStyle w:val="Emphasis"/>
          <w:highlight w:val="green"/>
          <w:bdr w:val="single" w:sz="18" w:space="0" w:color="auto"/>
        </w:rPr>
        <w:t>if the treaty were to be opened for revision</w:t>
      </w:r>
      <w:r w:rsidRPr="00436DE9">
        <w:rPr>
          <w:rStyle w:val="StyleUnderline"/>
        </w:rPr>
        <w:t xml:space="preserve">. This could </w:t>
      </w:r>
      <w:r w:rsidRPr="0070501B">
        <w:rPr>
          <w:rStyle w:val="Emphasis"/>
          <w:highlight w:val="green"/>
        </w:rPr>
        <w:t>bog dow</w:t>
      </w:r>
      <w:r w:rsidRPr="00436DE9">
        <w:rPr>
          <w:rStyle w:val="StyleUnderline"/>
        </w:rPr>
        <w:t xml:space="preserve">n the </w:t>
      </w:r>
      <w:r w:rsidRPr="0070501B">
        <w:rPr>
          <w:rStyle w:val="Emphasis"/>
          <w:highlight w:val="green"/>
        </w:rPr>
        <w:t>process</w:t>
      </w:r>
      <w:r w:rsidRPr="00436DE9">
        <w:rPr>
          <w:rStyle w:val="StyleUnderline"/>
        </w:rPr>
        <w:t xml:space="preserve"> </w:t>
      </w:r>
      <w:r w:rsidRPr="0070501B">
        <w:rPr>
          <w:rStyle w:val="Emphasis"/>
          <w:highlight w:val="green"/>
        </w:rPr>
        <w:t>and derail prospects for achievement</w:t>
      </w:r>
      <w:r w:rsidRPr="00436DE9">
        <w:rPr>
          <w:rStyle w:val="StyleUnderline"/>
        </w:rPr>
        <w:t xml:space="preserve"> </w:t>
      </w:r>
      <w:r w:rsidRPr="0070501B">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034557B9" w14:textId="77777777" w:rsidR="005E0089" w:rsidRDefault="005E0089" w:rsidP="005E0089">
      <w:pPr>
        <w:pStyle w:val="Heading4"/>
      </w:pPr>
      <w:r>
        <w:t xml:space="preserve">That </w:t>
      </w:r>
      <w:r>
        <w:rPr>
          <w:u w:val="single"/>
        </w:rPr>
        <w:t>wrecks</w:t>
      </w:r>
      <w:r>
        <w:t xml:space="preserve"> the OST.</w:t>
      </w:r>
    </w:p>
    <w:p w14:paraId="1643024A" w14:textId="77777777" w:rsidR="005E0089" w:rsidRPr="00436DE9" w:rsidRDefault="005E0089" w:rsidP="005E0089">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25" w:history="1">
        <w:r w:rsidRPr="001506A3">
          <w:rPr>
            <w:rStyle w:val="Hyperlink"/>
          </w:rPr>
          <w:t>https://www.hsdl.org/?abstract&amp;did=807259</w:t>
        </w:r>
      </w:hyperlink>
      <w:r>
        <w:t xml:space="preserve"> (Retired NASA Astronaut)//Elmer </w:t>
      </w:r>
    </w:p>
    <w:p w14:paraId="23BB9F90" w14:textId="77777777" w:rsidR="005E0089" w:rsidRPr="0070501B" w:rsidRDefault="005E0089" w:rsidP="005E0089">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70501B">
        <w:rPr>
          <w:rStyle w:val="Emphasis"/>
          <w:highlight w:val="green"/>
        </w:rPr>
        <w:t>to the O</w:t>
      </w:r>
      <w:r w:rsidRPr="0070501B">
        <w:rPr>
          <w:rStyle w:val="StyleUnderline"/>
        </w:rPr>
        <w:t xml:space="preserve">uter </w:t>
      </w:r>
      <w:r w:rsidRPr="0070501B">
        <w:rPr>
          <w:rStyle w:val="Emphasis"/>
          <w:highlight w:val="green"/>
        </w:rPr>
        <w:t>S</w:t>
      </w:r>
      <w:r w:rsidRPr="0070501B">
        <w:rPr>
          <w:rStyle w:val="StyleUnderline"/>
        </w:rPr>
        <w:t xml:space="preserve">pace </w:t>
      </w:r>
      <w:r w:rsidRPr="0070501B">
        <w:rPr>
          <w:rStyle w:val="Emphasis"/>
          <w:highlight w:val="green"/>
        </w:rPr>
        <w:t>T</w:t>
      </w:r>
      <w:r w:rsidRPr="0070501B">
        <w:rPr>
          <w:rStyle w:val="StyleUnderline"/>
        </w:rPr>
        <w:t>reaty</w:t>
      </w:r>
      <w:r w:rsidRPr="00AD5CA3">
        <w:rPr>
          <w:rStyle w:val="StyleUnderline"/>
        </w:rPr>
        <w:t xml:space="preserve">, </w:t>
      </w:r>
      <w:r w:rsidRPr="00AD5CA3">
        <w:rPr>
          <w:rStyle w:val="Emphasis"/>
        </w:rPr>
        <w:t>I am</w:t>
      </w:r>
      <w:r w:rsidRPr="00AD5CA3">
        <w:rPr>
          <w:rStyle w:val="StyleUnderline"/>
        </w:rPr>
        <w:t xml:space="preserve"> deeply </w:t>
      </w:r>
      <w:r w:rsidRPr="00AD5CA3">
        <w:rPr>
          <w:rStyle w:val="Emphasis"/>
        </w:rPr>
        <w:t>concerned</w:t>
      </w:r>
      <w:r w:rsidRPr="00AD5CA3">
        <w:rPr>
          <w:rStyle w:val="StyleUnderline"/>
        </w:rPr>
        <w:t xml:space="preserve"> that</w:t>
      </w:r>
      <w:r w:rsidRPr="0070501B">
        <w:rPr>
          <w:rStyle w:val="StyleUnderline"/>
        </w:rPr>
        <w:t xml:space="preserve"> </w:t>
      </w:r>
      <w:r w:rsidRPr="0070501B">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70501B">
        <w:rPr>
          <w:rStyle w:val="Emphasis"/>
          <w:highlight w:val="green"/>
        </w:rPr>
        <w:t>the</w:t>
      </w:r>
      <w:r w:rsidRPr="0070501B">
        <w:rPr>
          <w:rStyle w:val="StyleUnderline"/>
        </w:rPr>
        <w:t xml:space="preserve"> likely </w:t>
      </w:r>
      <w:r w:rsidRPr="0070501B">
        <w:rPr>
          <w:rStyle w:val="Emphasis"/>
          <w:highlight w:val="green"/>
        </w:rPr>
        <w:t>outcome would be a lack of consensus</w:t>
      </w:r>
      <w:r w:rsidRPr="0070501B">
        <w:rPr>
          <w:rStyle w:val="StyleUnderline"/>
        </w:rPr>
        <w:t xml:space="preserve">, resulting in </w:t>
      </w:r>
      <w:r w:rsidRPr="0070501B">
        <w:rPr>
          <w:rStyle w:val="Emphasis"/>
          <w:highlight w:val="green"/>
        </w:rPr>
        <w:t>no amendments</w:t>
      </w:r>
      <w:r w:rsidRPr="0070501B">
        <w:rPr>
          <w:rStyle w:val="StyleUnderline"/>
        </w:rPr>
        <w:t xml:space="preserve">. </w:t>
      </w:r>
      <w:r w:rsidRPr="00EF01CF">
        <w:rPr>
          <w:rStyle w:val="Emphasis"/>
          <w:highlight w:val="green"/>
        </w:rPr>
        <w:t>Instead</w:t>
      </w:r>
      <w:r w:rsidRPr="0070501B">
        <w:rPr>
          <w:rStyle w:val="StyleUnderline"/>
        </w:rPr>
        <w:t xml:space="preserve">, </w:t>
      </w:r>
      <w:r w:rsidRPr="00EF01C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EF01CF">
        <w:rPr>
          <w:rStyle w:val="Emphasis"/>
          <w:highlight w:val="green"/>
        </w:rPr>
        <w:t>Principles form</w:t>
      </w:r>
      <w:r w:rsidRPr="0070501B">
        <w:rPr>
          <w:rStyle w:val="StyleUnderline"/>
        </w:rPr>
        <w:t xml:space="preserve"> the basis for the </w:t>
      </w:r>
      <w:r w:rsidRPr="00EF01CF">
        <w:rPr>
          <w:rStyle w:val="Emphasis"/>
          <w:highlight w:val="green"/>
        </w:rPr>
        <w:t>dialog</w:t>
      </w:r>
      <w:r w:rsidRPr="0070501B">
        <w:rPr>
          <w:rStyle w:val="StyleUnderline"/>
        </w:rPr>
        <w:t xml:space="preserve"> that we have with other countries about what is appropriate and what is not. </w:t>
      </w:r>
      <w:r w:rsidRPr="00EF01CF">
        <w:rPr>
          <w:rStyle w:val="Emphasis"/>
          <w:highlight w:val="green"/>
        </w:rPr>
        <w:t xml:space="preserve">Without them, </w:t>
      </w:r>
      <w:r w:rsidRPr="00EF01CF">
        <w:rPr>
          <w:rStyle w:val="Emphasis"/>
          <w:highlight w:val="green"/>
          <w:bdr w:val="single" w:sz="18" w:space="0" w:color="auto"/>
        </w:rPr>
        <w:t>the dialog becomes chaos</w:t>
      </w:r>
      <w:r w:rsidRPr="0070501B">
        <w:rPr>
          <w:rStyle w:val="StyleUnderline"/>
        </w:rPr>
        <w:t>.</w:t>
      </w:r>
    </w:p>
    <w:p w14:paraId="6FE51726" w14:textId="77777777" w:rsidR="005E0089" w:rsidRDefault="005E0089" w:rsidP="005E0089">
      <w:pPr>
        <w:pStyle w:val="Heading4"/>
      </w:pPr>
      <w:r>
        <w:t>Credible OST solves Space War.</w:t>
      </w:r>
    </w:p>
    <w:p w14:paraId="42B603B7" w14:textId="77777777" w:rsidR="005E0089" w:rsidRPr="00790F25" w:rsidRDefault="005E0089" w:rsidP="005E0089">
      <w:r w:rsidRPr="00C846BD">
        <w:rPr>
          <w:rStyle w:val="Style13ptBold"/>
        </w:rPr>
        <w:t>Johnson 17</w:t>
      </w:r>
      <w:r>
        <w:t xml:space="preserve"> Christopher Johnson 1-23-2017 “The Outer Space Treaty at 50</w:t>
      </w:r>
      <w:proofErr w:type="gramStart"/>
      <w:r>
        <w:t>” ,</w:t>
      </w:r>
      <w:proofErr w:type="gramEnd"/>
      <w:r>
        <w:t xml:space="preserve"> </w:t>
      </w:r>
      <w:hyperlink r:id="rId26" w:history="1">
        <w:r w:rsidRPr="00FC542F">
          <w:rPr>
            <w:rStyle w:val="Hyperlink"/>
          </w:rPr>
          <w:t>http://thespacereview.com/article/3155/1</w:t>
        </w:r>
      </w:hyperlink>
      <w:r>
        <w:t xml:space="preserve"> (graduate of Leiden University’s International Institute of Air and Space Law and the International Space University)//Elmer </w:t>
      </w:r>
    </w:p>
    <w:p w14:paraId="5BB96782" w14:textId="77777777" w:rsidR="005E0089" w:rsidRPr="002727CC" w:rsidRDefault="005E0089" w:rsidP="005E0089">
      <w:pPr>
        <w:rPr>
          <w:rStyle w:val="StyleUnderline"/>
        </w:rPr>
      </w:pPr>
      <w:r w:rsidRPr="002A59D1">
        <w:rPr>
          <w:sz w:val="16"/>
        </w:rPr>
        <w:t>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rPr>
          <w:sz w:val="16"/>
        </w:rPr>
        <w:t>olemnly</w:t>
      </w:r>
      <w:proofErr w:type="spellEnd"/>
      <w:r w:rsidRPr="002A59D1">
        <w:rPr>
          <w:sz w:val="16"/>
        </w:rPr>
        <w:t xml:space="preserve"> calls upon all States… [</w:t>
      </w:r>
      <w:proofErr w:type="spellStart"/>
      <w:r w:rsidRPr="002A59D1">
        <w:rPr>
          <w:sz w:val="16"/>
        </w:rPr>
        <w:t>t]o</w:t>
      </w:r>
      <w:proofErr w:type="spellEnd"/>
      <w:r w:rsidRPr="002A59D1">
        <w:rPr>
          <w:sz w:val="16"/>
        </w:rPr>
        <w:t xml:space="preserve">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w:t>
      </w:r>
      <w:proofErr w:type="gramStart"/>
      <w:r w:rsidRPr="002727CC">
        <w:rPr>
          <w:rStyle w:val="StyleUnderline"/>
        </w:rPr>
        <w:t xml:space="preserve">actually </w:t>
      </w:r>
      <w:r w:rsidRPr="002A59D1">
        <w:rPr>
          <w:rStyle w:val="Emphasis"/>
          <w:highlight w:val="green"/>
        </w:rPr>
        <w:t>benefit</w:t>
      </w:r>
      <w:proofErr w:type="gramEnd"/>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2A59D1">
        <w:rPr>
          <w:rStyle w:val="Emphasis"/>
          <w:highlight w:val="green"/>
        </w:rPr>
        <w:t>Correctly-balanced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72C4D2DF" w14:textId="77777777" w:rsidR="005E0089" w:rsidRDefault="005E0089" w:rsidP="005E0089">
      <w:pPr>
        <w:pStyle w:val="Heading4"/>
      </w:pPr>
      <w:r>
        <w:t xml:space="preserve">Space War cause </w:t>
      </w:r>
      <w:r>
        <w:rPr>
          <w:u w:val="single"/>
        </w:rPr>
        <w:t>Nuclear War</w:t>
      </w:r>
      <w:r>
        <w:t>.</w:t>
      </w:r>
    </w:p>
    <w:p w14:paraId="03DA9D64" w14:textId="77777777" w:rsidR="005E0089" w:rsidRPr="00B0356E" w:rsidRDefault="005E0089" w:rsidP="005E0089">
      <w:r w:rsidRPr="001804FB">
        <w:rPr>
          <w:rStyle w:val="Style13ptBold"/>
        </w:rPr>
        <w:t>Gallagher 15</w:t>
      </w:r>
      <w:r>
        <w:t xml:space="preserve"> “</w:t>
      </w:r>
      <w:r w:rsidRPr="00D0048E">
        <w:t>Antisatellite warfare without nuclear risk: A mirage</w:t>
      </w:r>
      <w:r>
        <w:t xml:space="preserve">” </w:t>
      </w:r>
      <w:hyperlink r:id="rId2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4D4B9DA" w14:textId="77777777" w:rsidR="005E0089" w:rsidRPr="00E23CB3" w:rsidRDefault="005E0089" w:rsidP="005E0089">
      <w:pPr>
        <w:rPr>
          <w:sz w:val="16"/>
        </w:rPr>
      </w:pPr>
      <w:r w:rsidRPr="00F53651">
        <w:rPr>
          <w:rStyle w:val="StyleUnderline"/>
        </w:rPr>
        <w:t xml:space="preserve">In recent decades, </w:t>
      </w:r>
      <w:r w:rsidRPr="00EC6D6A">
        <w:rPr>
          <w:rStyle w:val="StyleUnderline"/>
        </w:rPr>
        <w:t xml:space="preserve">however, </w:t>
      </w:r>
      <w:r w:rsidRPr="00EC6D6A">
        <w:rPr>
          <w:rStyle w:val="Emphasis"/>
        </w:rPr>
        <w:t xml:space="preserve">as </w:t>
      </w:r>
      <w:r w:rsidRPr="001B3DF7">
        <w:rPr>
          <w:rStyle w:val="Emphasis"/>
          <w:highlight w:val="green"/>
        </w:rPr>
        <w:t>space-based</w:t>
      </w:r>
      <w:r w:rsidRPr="00F53651">
        <w:rPr>
          <w:rStyle w:val="StyleUnderline"/>
        </w:rPr>
        <w:t xml:space="preserve"> reconnaissance, communication, and targeting </w:t>
      </w:r>
      <w:r w:rsidRPr="001B3DF7">
        <w:rPr>
          <w:rStyle w:val="Emphasis"/>
          <w:highlight w:val="green"/>
        </w:rPr>
        <w:t>capabilities</w:t>
      </w:r>
      <w:r w:rsidRPr="00F53651">
        <w:rPr>
          <w:rStyle w:val="StyleUnderline"/>
        </w:rPr>
        <w:t xml:space="preserve"> </w:t>
      </w:r>
      <w:r w:rsidRPr="001B3DF7">
        <w:rPr>
          <w:rStyle w:val="Emphasis"/>
          <w:highlight w:val="green"/>
          <w:bdr w:val="single" w:sz="18" w:space="0" w:color="auto"/>
        </w:rPr>
        <w:t>have become integral</w:t>
      </w:r>
      <w:r w:rsidRPr="00F53651">
        <w:rPr>
          <w:rStyle w:val="StyleUnderline"/>
        </w:rPr>
        <w:t xml:space="preserve"> </w:t>
      </w:r>
      <w:r w:rsidRPr="00EC6D6A">
        <w:rPr>
          <w:rStyle w:val="Emphasis"/>
        </w:rPr>
        <w:t>elements of modern military operations</w:t>
      </w:r>
      <w:r w:rsidRPr="00EC6D6A">
        <w:rPr>
          <w:rStyle w:val="StyleUnderline"/>
        </w:rPr>
        <w:t>, strategists</w:t>
      </w:r>
      <w:r w:rsidRPr="00F53651">
        <w:rPr>
          <w:rStyle w:val="StyleUnderline"/>
        </w:rPr>
        <w:t xml:space="preserve"> and policy makers have </w:t>
      </w:r>
      <w:r w:rsidRPr="001B3DF7">
        <w:rPr>
          <w:rStyle w:val="Emphasis"/>
          <w:highlight w:val="green"/>
        </w:rPr>
        <w:t>explored whether</w:t>
      </w:r>
      <w:r w:rsidRPr="00F53651">
        <w:rPr>
          <w:rStyle w:val="StyleUnderline"/>
        </w:rPr>
        <w:t xml:space="preserve"> carrying out </w:t>
      </w:r>
      <w:r w:rsidRPr="001B3DF7">
        <w:rPr>
          <w:rStyle w:val="Emphasis"/>
          <w:highlight w:val="green"/>
        </w:rPr>
        <w:t>antisatellite attacks</w:t>
      </w:r>
      <w:r w:rsidRPr="00F53651">
        <w:rPr>
          <w:rStyle w:val="StyleUnderline"/>
        </w:rPr>
        <w:t xml:space="preserve"> </w:t>
      </w:r>
      <w:r w:rsidRPr="001B3DF7">
        <w:rPr>
          <w:rStyle w:val="Emphasis"/>
          <w:highlight w:val="green"/>
        </w:rPr>
        <w:t>could confer</w:t>
      </w:r>
      <w:r w:rsidRPr="00F53651">
        <w:rPr>
          <w:rStyle w:val="StyleUnderline"/>
        </w:rPr>
        <w:t xml:space="preserve"> major </w:t>
      </w:r>
      <w:r w:rsidRPr="001B3DF7">
        <w:rPr>
          <w:rStyle w:val="Emphasis"/>
          <w:highlight w:val="green"/>
        </w:rPr>
        <w:t xml:space="preserve">military advantages without </w:t>
      </w:r>
      <w:r w:rsidRPr="001B3DF7">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w:t>
      </w:r>
      <w:r w:rsidRPr="00EC6D6A">
        <w:rPr>
          <w:rStyle w:val="StyleUnderline"/>
        </w:rPr>
        <w:t xml:space="preserve">practice, </w:t>
      </w:r>
      <w:r w:rsidRPr="00EC6D6A">
        <w:rPr>
          <w:rStyle w:val="Emphasis"/>
          <w:bdr w:val="single" w:sz="18" w:space="0" w:color="auto"/>
        </w:rPr>
        <w:t xml:space="preserve">it is almost certainly </w:t>
      </w:r>
      <w:r w:rsidRPr="001B3DF7">
        <w:rPr>
          <w:rStyle w:val="Emphasis"/>
          <w:highlight w:val="green"/>
          <w:bdr w:val="single" w:sz="18" w:space="0" w:color="auto"/>
        </w:rPr>
        <w:t>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7B43B7">
        <w:rPr>
          <w:rStyle w:val="Emphasis"/>
          <w:highlight w:val="green"/>
        </w:rPr>
        <w:t>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Russia</w:t>
      </w:r>
      <w:r w:rsidRPr="00F53651">
        <w:rPr>
          <w:rStyle w:val="StyleUnderline"/>
        </w:rPr>
        <w:t xml:space="preserve">, and </w:t>
      </w:r>
      <w:r w:rsidRPr="007B43B7">
        <w:rPr>
          <w:rStyle w:val="Emphasis"/>
          <w:highlight w:val="green"/>
        </w:rPr>
        <w:t>China</w:t>
      </w:r>
      <w:r w:rsidRPr="00F53651">
        <w:rPr>
          <w:rStyle w:val="StyleUnderline"/>
        </w:rPr>
        <w:t xml:space="preserve"> </w:t>
      </w:r>
      <w:r w:rsidRPr="007B43B7">
        <w:rPr>
          <w:rStyle w:val="Emphasis"/>
          <w:highlight w:val="green"/>
        </w:rPr>
        <w:t>have</w:t>
      </w:r>
      <w:r w:rsidRPr="00F53651">
        <w:rPr>
          <w:rStyle w:val="StyleUnderline"/>
        </w:rPr>
        <w:t xml:space="preserve"> all tested advanced </w:t>
      </w:r>
      <w:r w:rsidRPr="007B43B7">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7B43B7">
        <w:rPr>
          <w:rStyle w:val="Emphasis"/>
          <w:highlight w:val="green"/>
        </w:rPr>
        <w:t>Because 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depends heavily on space</w:t>
      </w:r>
      <w:r w:rsidRPr="00F53651">
        <w:rPr>
          <w:rStyle w:val="StyleUnderline"/>
        </w:rPr>
        <w:t xml:space="preserve"> </w:t>
      </w:r>
      <w:r w:rsidRPr="00EC6D6A">
        <w:rPr>
          <w:rStyle w:val="Emphasis"/>
        </w:rPr>
        <w:t>for</w:t>
      </w:r>
      <w:r w:rsidRPr="00EC6D6A">
        <w:rPr>
          <w:rStyle w:val="StyleUnderline"/>
        </w:rPr>
        <w:t xml:space="preserve"> its terrestrial </w:t>
      </w:r>
      <w:r w:rsidRPr="00EC6D6A">
        <w:rPr>
          <w:rStyle w:val="Emphasis"/>
        </w:rPr>
        <w:t>military superiority</w:t>
      </w:r>
      <w:r w:rsidRPr="00EC6D6A">
        <w:rPr>
          <w:rStyle w:val="StyleUnderline"/>
        </w:rPr>
        <w:t>,</w:t>
      </w:r>
      <w:r w:rsidRPr="00F53651">
        <w:rPr>
          <w:rStyle w:val="StyleUnderline"/>
        </w:rPr>
        <w:t xml:space="preserve"> some US strategists have predicted that potential </w:t>
      </w:r>
      <w:r w:rsidRPr="007B43B7">
        <w:rPr>
          <w:rStyle w:val="Emphasis"/>
          <w:highlight w:val="green"/>
        </w:rPr>
        <w:t>adversaries</w:t>
      </w:r>
      <w:r w:rsidRPr="00F53651">
        <w:rPr>
          <w:rStyle w:val="StyleUnderline"/>
        </w:rPr>
        <w:t xml:space="preserve"> </w:t>
      </w:r>
      <w:r w:rsidRPr="007B43B7">
        <w:rPr>
          <w:rStyle w:val="Emphasis"/>
          <w:highlight w:val="green"/>
        </w:rPr>
        <w:t xml:space="preserve">will try </w:t>
      </w:r>
      <w:r w:rsidRPr="00EC6D6A">
        <w:rPr>
          <w:rStyle w:val="Emphasis"/>
        </w:rPr>
        <w:t xml:space="preserve">to neutralize US advantages </w:t>
      </w:r>
      <w:r w:rsidRPr="00EC6D6A">
        <w:rPr>
          <w:rStyle w:val="Emphasis"/>
          <w:bdr w:val="single" w:sz="18" w:space="0" w:color="auto"/>
        </w:rPr>
        <w:t xml:space="preserve">by </w:t>
      </w:r>
      <w:r w:rsidRPr="007B43B7">
        <w:rPr>
          <w:rStyle w:val="Emphasis"/>
          <w:highlight w:val="green"/>
          <w:bdr w:val="single" w:sz="18" w:space="0" w:color="auto"/>
        </w:rPr>
        <w:t>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t>
      </w:r>
      <w:r w:rsidRPr="00EC6D6A">
        <w:rPr>
          <w:rStyle w:val="StyleUnderline"/>
        </w:rPr>
        <w:t>warfare may be increasing because of these arguments</w:t>
      </w:r>
      <w:r w:rsidRPr="00EC6D6A">
        <w:rPr>
          <w:rStyle w:val="Emphasis"/>
        </w:rPr>
        <w:t>. If any nation</w:t>
      </w:r>
      <w:r w:rsidRPr="00EC6D6A">
        <w:rPr>
          <w:rStyle w:val="StyleUnderline"/>
        </w:rPr>
        <w:t xml:space="preserve">, for whatever reason, </w:t>
      </w:r>
      <w:r w:rsidRPr="00EC6D6A">
        <w:rPr>
          <w:rStyle w:val="Emphasis"/>
        </w:rPr>
        <w:t>launched an attack on</w:t>
      </w:r>
      <w:r w:rsidRPr="00EC6D6A">
        <w:rPr>
          <w:rStyle w:val="StyleUnderline"/>
        </w:rPr>
        <w:t xml:space="preserve"> a second nation's </w:t>
      </w:r>
      <w:r w:rsidRPr="00EC6D6A">
        <w:rPr>
          <w:rStyle w:val="Emphasis"/>
        </w:rPr>
        <w:t>satellites</w:t>
      </w:r>
      <w:r w:rsidRPr="00EC6D6A">
        <w:rPr>
          <w:rStyle w:val="StyleUnderline"/>
        </w:rPr>
        <w:t xml:space="preserve">, </w:t>
      </w:r>
      <w:r w:rsidRPr="00EC6D6A">
        <w:rPr>
          <w:rStyle w:val="Emphasis"/>
        </w:rPr>
        <w:t>nuclear retaliation</w:t>
      </w:r>
      <w:r w:rsidRPr="00EC6D6A">
        <w:rPr>
          <w:rStyle w:val="StyleUnderline"/>
        </w:rPr>
        <w:t xml:space="preserve"> against terrestrial targets </w:t>
      </w:r>
      <w:r w:rsidRPr="00EC6D6A">
        <w:rPr>
          <w:rStyle w:val="Emphasis"/>
        </w:rPr>
        <w:t>would be</w:t>
      </w:r>
      <w:r w:rsidRPr="00EC6D6A">
        <w:rPr>
          <w:rStyle w:val="StyleUnderline"/>
        </w:rPr>
        <w:t xml:space="preserve"> an </w:t>
      </w:r>
      <w:r w:rsidRPr="00EC6D6A">
        <w:rPr>
          <w:rStyle w:val="Emphasis"/>
        </w:rPr>
        <w:t>irrational</w:t>
      </w:r>
      <w:r w:rsidRPr="00EC6D6A">
        <w:rPr>
          <w:rStyle w:val="StyleUnderline"/>
        </w:rPr>
        <w:t xml:space="preserve"> response.</w:t>
      </w:r>
      <w:r w:rsidRPr="00EC6D6A">
        <w:rPr>
          <w:sz w:val="16"/>
        </w:rPr>
        <w:t xml:space="preserve"> </w:t>
      </w:r>
      <w:r w:rsidRPr="00EC6D6A">
        <w:rPr>
          <w:rStyle w:val="Emphasis"/>
        </w:rPr>
        <w:t xml:space="preserve">But </w:t>
      </w:r>
      <w:r w:rsidRPr="007B43B7">
        <w:rPr>
          <w:rStyle w:val="Emphasis"/>
          <w:highlight w:val="green"/>
        </w:rPr>
        <w:t>powerful countries</w:t>
      </w:r>
      <w:r w:rsidRPr="00F53651">
        <w:rPr>
          <w:rStyle w:val="StyleUnderline"/>
        </w:rPr>
        <w:t xml:space="preserve"> do sometimes </w:t>
      </w:r>
      <w:r w:rsidRPr="007B43B7">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7B43B7">
        <w:rPr>
          <w:rStyle w:val="Emphasis"/>
          <w:highlight w:val="green"/>
        </w:rPr>
        <w:t xml:space="preserve">antisatellite weapons </w:t>
      </w:r>
      <w:r w:rsidRPr="007B43B7">
        <w:rPr>
          <w:rStyle w:val="Emphasis"/>
          <w:highlight w:val="green"/>
          <w:bdr w:val="single" w:sz="18" w:space="0" w:color="auto"/>
        </w:rPr>
        <w:t>could contribute to nuclear war</w:t>
      </w:r>
      <w:r w:rsidRPr="007B43B7">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7B43B7">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E23CB3">
        <w:rPr>
          <w:rStyle w:val="Emphasis"/>
          <w:highlight w:val="green"/>
        </w:rPr>
        <w:t>If</w:t>
      </w:r>
      <w:r w:rsidRPr="00F53651">
        <w:rPr>
          <w:rStyle w:val="StyleUnderline"/>
        </w:rPr>
        <w:t xml:space="preserve">, for instance, </w:t>
      </w:r>
      <w:r w:rsidRPr="00E23CB3">
        <w:rPr>
          <w:rStyle w:val="Emphasis"/>
          <w:highlight w:val="green"/>
        </w:rPr>
        <w:t>US</w:t>
      </w:r>
      <w:r w:rsidRPr="00F53651">
        <w:rPr>
          <w:rStyle w:val="StyleUnderline"/>
        </w:rPr>
        <w:t xml:space="preserve"> military </w:t>
      </w:r>
      <w:r w:rsidRPr="00E23CB3">
        <w:rPr>
          <w:rStyle w:val="Emphasis"/>
          <w:highlight w:val="green"/>
        </w:rPr>
        <w:t>leaders</w:t>
      </w:r>
      <w:r w:rsidRPr="00F53651">
        <w:rPr>
          <w:rStyle w:val="StyleUnderline"/>
        </w:rPr>
        <w:t xml:space="preserve"> </w:t>
      </w:r>
      <w:r w:rsidRPr="00E23CB3">
        <w:rPr>
          <w:rStyle w:val="Emphasis"/>
          <w:highlight w:val="green"/>
        </w:rPr>
        <w:t>became</w:t>
      </w:r>
      <w:r w:rsidRPr="00F53651">
        <w:rPr>
          <w:rStyle w:val="StyleUnderline"/>
        </w:rPr>
        <w:t xml:space="preserve"> seriously </w:t>
      </w:r>
      <w:r w:rsidRPr="00E23CB3">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9DD5FEB" w14:textId="1FEAC6B3" w:rsidR="005E0089" w:rsidRPr="005E0089" w:rsidRDefault="005E0089" w:rsidP="005E0089">
      <w:pPr>
        <w:pStyle w:val="Heading1"/>
      </w:pPr>
      <w:r>
        <w:t>4</w:t>
      </w:r>
    </w:p>
    <w:p w14:paraId="02031E2A" w14:textId="77777777" w:rsidR="00720583" w:rsidRPr="00C43880" w:rsidRDefault="00720583" w:rsidP="00720583">
      <w:pPr>
        <w:pStyle w:val="Heading4"/>
      </w:pPr>
      <w:r>
        <w:t>Xi’s regime is stable now, but its success depends on strong growth and private sector development.</w:t>
      </w:r>
    </w:p>
    <w:p w14:paraId="4CA8DAFE" w14:textId="77777777" w:rsidR="00720583" w:rsidRPr="00C43880" w:rsidRDefault="00720583" w:rsidP="00720583">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w:t>
      </w:r>
      <w:proofErr w:type="spellStart"/>
      <w:r w:rsidRPr="00C43880">
        <w:t>Elsbeth</w:t>
      </w:r>
      <w:proofErr w:type="spellEnd"/>
      <w:r w:rsidRPr="00C43880">
        <w:t xml:space="preserve"> Johnson, </w:t>
      </w:r>
      <w:hyperlink r:id="rId28" w:history="1">
        <w:r w:rsidRPr="00C43880">
          <w:rPr>
            <w:rStyle w:val="Hyperlink"/>
          </w:rPr>
          <w:t xml:space="preserve">Rana </w:t>
        </w:r>
        <w:proofErr w:type="spellStart"/>
        <w:r w:rsidRPr="00C43880">
          <w:rPr>
            <w:rStyle w:val="Hyperlink"/>
          </w:rPr>
          <w:t>Mitter</w:t>
        </w:r>
        <w:proofErr w:type="spellEnd"/>
      </w:hyperlink>
      <w:r w:rsidRPr="00C43880">
        <w:t xml:space="preserve"> is a professor of the history and politics of modern China at Oxford. </w:t>
      </w:r>
      <w:hyperlink r:id="rId29" w:history="1">
        <w:proofErr w:type="spellStart"/>
        <w:r w:rsidRPr="00C43880">
          <w:rPr>
            <w:rStyle w:val="Hyperlink"/>
          </w:rPr>
          <w:t>Elsbeth</w:t>
        </w:r>
        <w:proofErr w:type="spellEnd"/>
        <w:r w:rsidRPr="00C43880">
          <w:rPr>
            <w:rStyle w:val="Hyperlink"/>
          </w:rPr>
          <w:t xml:space="preserve">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30" w:history="1">
        <w:r w:rsidRPr="00D57645">
          <w:rPr>
            <w:rStyle w:val="Hyperlink"/>
          </w:rPr>
          <w:t>https://hbr.org/2021/05/what-the-west-gets-wrong-about-china accessed 12/14/21</w:t>
        </w:r>
      </w:hyperlink>
      <w:r>
        <w:t>] Adam</w:t>
      </w:r>
    </w:p>
    <w:p w14:paraId="04E622CA" w14:textId="77777777" w:rsidR="00720583" w:rsidRPr="00607D72" w:rsidRDefault="00720583" w:rsidP="00720583">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BD141B4" w14:textId="77777777" w:rsidR="00720583" w:rsidRPr="00607D72" w:rsidRDefault="00720583" w:rsidP="00720583">
      <w:pPr>
        <w:rPr>
          <w:rStyle w:val="StyleUnderline"/>
        </w:rPr>
      </w:pPr>
      <w:r w:rsidRPr="00607D72">
        <w:rPr>
          <w:rStyle w:val="StyleUnderline"/>
        </w:rPr>
        <w:t>China has also defied predictions that its authoritarianism would inhibit its capacity to </w:t>
      </w:r>
      <w:hyperlink r:id="rId3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w:t>
      </w:r>
      <w:proofErr w:type="spellStart"/>
      <w:r w:rsidRPr="00C43880">
        <w:t>Tencent</w:t>
      </w:r>
      <w:proofErr w:type="spellEnd"/>
      <w:r w:rsidRPr="00C43880">
        <w:t xml:space="preserve">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75D25135" w14:textId="77777777" w:rsidR="00720583" w:rsidRDefault="00720583" w:rsidP="00720583">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0824EA6" w14:textId="77777777" w:rsidR="00720583" w:rsidRDefault="00720583" w:rsidP="00720583">
      <w:pPr>
        <w:pStyle w:val="Heading4"/>
      </w:pPr>
      <w:r>
        <w:t xml:space="preserve">Xi has committed to the commercial space industry as </w:t>
      </w:r>
      <w:r w:rsidRPr="000834BA">
        <w:t xml:space="preserve">the </w:t>
      </w:r>
      <w:r w:rsidRPr="000834BA">
        <w:rPr>
          <w:u w:val="single"/>
        </w:rPr>
        <w:t>linchpin of China’s rise</w:t>
      </w:r>
      <w:r>
        <w:t xml:space="preserve"> – the plan </w:t>
      </w:r>
      <w:proofErr w:type="gramStart"/>
      <w:r>
        <w:t>is seen as</w:t>
      </w:r>
      <w:proofErr w:type="gramEnd"/>
      <w:r>
        <w:t xml:space="preserve"> a complete 180</w:t>
      </w:r>
    </w:p>
    <w:p w14:paraId="420FFB77" w14:textId="77777777" w:rsidR="00720583" w:rsidRDefault="00720583" w:rsidP="00720583">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32" w:history="1">
        <w:r w:rsidRPr="00E24A24">
          <w:rPr>
            <w:rStyle w:val="Hyperlink"/>
          </w:rPr>
          <w:t>https://www.technologyreview.com/2021/01/21/1016513/china-private-commercial-space-industry-dominance/</w:t>
        </w:r>
      </w:hyperlink>
      <w:r>
        <w:t xml:space="preserve"> accessed 12/14/21] Adam</w:t>
      </w:r>
    </w:p>
    <w:p w14:paraId="7A2ED0CE" w14:textId="77777777" w:rsidR="00720583" w:rsidRPr="00BC42E1" w:rsidRDefault="00720583" w:rsidP="00720583">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710D6119" w14:textId="77777777" w:rsidR="00720583" w:rsidRPr="00473116" w:rsidRDefault="00720583" w:rsidP="00720583">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33"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952FC70" w14:textId="77777777" w:rsidR="00720583" w:rsidRPr="00761F18" w:rsidRDefault="00720583" w:rsidP="00720583">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w:t>
      </w:r>
      <w:proofErr w:type="gramStart"/>
      <w:r w:rsidRPr="00761F18">
        <w:rPr>
          <w:rStyle w:val="StyleUnderline"/>
        </w:rPr>
        <w:t xml:space="preserve">has </w:t>
      </w:r>
      <w:r w:rsidRPr="00097ADC">
        <w:rPr>
          <w:rStyle w:val="StyleUnderline"/>
          <w:highlight w:val="cyan"/>
        </w:rPr>
        <w:t>to</w:t>
      </w:r>
      <w:proofErr w:type="gramEnd"/>
      <w:r w:rsidRPr="00097ADC">
        <w:rPr>
          <w:rStyle w:val="StyleUnderline"/>
          <w:highlight w:val="cyan"/>
        </w:rPr>
        <w:t xml:space="preserve">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xml:space="preserve">,” says </w:t>
      </w:r>
      <w:proofErr w:type="spellStart"/>
      <w:r w:rsidRPr="00BC42E1">
        <w:rPr>
          <w:sz w:val="16"/>
        </w:rPr>
        <w:t>Namrata</w:t>
      </w:r>
      <w:proofErr w:type="spellEnd"/>
      <w:r w:rsidRPr="00BC42E1">
        <w:rPr>
          <w:sz w:val="16"/>
        </w:rPr>
        <w:t xml:space="preserve"> </w:t>
      </w:r>
      <w:proofErr w:type="spellStart"/>
      <w:r w:rsidRPr="00BC42E1">
        <w:rPr>
          <w:sz w:val="16"/>
        </w:rPr>
        <w:t>Goswami</w:t>
      </w:r>
      <w:proofErr w:type="spellEnd"/>
      <w:r w:rsidRPr="00BC42E1">
        <w:rPr>
          <w:sz w:val="16"/>
        </w:rPr>
        <w:t>,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FAB0E01" w14:textId="77777777" w:rsidR="00720583" w:rsidRPr="00BC42E1" w:rsidRDefault="00720583" w:rsidP="00720583">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34"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 xml:space="preserve">4, and the </w:t>
      </w:r>
      <w:proofErr w:type="gramStart"/>
      <w:r w:rsidRPr="00BC42E1">
        <w:rPr>
          <w:sz w:val="16"/>
        </w:rPr>
        <w:t>vast majority</w:t>
      </w:r>
      <w:proofErr w:type="gramEnd"/>
      <w:r w:rsidRPr="00BC42E1">
        <w:rPr>
          <w:sz w:val="16"/>
        </w:rPr>
        <w:t xml:space="preserve"> focus on satellite manufacturing and launch services.</w:t>
      </w:r>
    </w:p>
    <w:p w14:paraId="10453AD8" w14:textId="77777777" w:rsidR="00720583" w:rsidRPr="00BC42E1" w:rsidRDefault="00720583" w:rsidP="00720583">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w:t>
      </w:r>
      <w:proofErr w:type="gramStart"/>
      <w:r w:rsidRPr="00BC42E1">
        <w:rPr>
          <w:sz w:val="16"/>
        </w:rPr>
        <w:t>So</w:t>
      </w:r>
      <w:proofErr w:type="gramEnd"/>
      <w:r w:rsidRPr="00BC42E1">
        <w:rPr>
          <w:sz w:val="16"/>
        </w:rPr>
        <w:t xml:space="preserve">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AEF3B52" w14:textId="77777777" w:rsidR="00720583" w:rsidRPr="00BC42E1" w:rsidRDefault="00720583" w:rsidP="00720583">
      <w:pPr>
        <w:rPr>
          <w:sz w:val="16"/>
        </w:rPr>
      </w:pPr>
      <w:proofErr w:type="spellStart"/>
      <w:r w:rsidRPr="00761F18">
        <w:rPr>
          <w:rStyle w:val="StyleUnderline"/>
        </w:rPr>
        <w:t>Spacety</w:t>
      </w:r>
      <w:proofErr w:type="spellEnd"/>
      <w:r w:rsidRPr="00BC42E1">
        <w:rPr>
          <w:sz w:val="16"/>
        </w:rPr>
        <w:t xml:space="preserve">, founded in 2016, wants to turn around customer orders to build and launch its small satellites in just six months. In </w:t>
      </w:r>
      <w:proofErr w:type="gramStart"/>
      <w:r w:rsidRPr="00BC42E1">
        <w:rPr>
          <w:sz w:val="16"/>
        </w:rPr>
        <w:t>December</w:t>
      </w:r>
      <w:proofErr w:type="gramEnd"/>
      <w:r w:rsidRPr="00BC42E1">
        <w:rPr>
          <w:sz w:val="16"/>
        </w:rPr>
        <w:t xml:space="preserve"> it launched a miniaturized version of a satellite that uses 2D radar images to build 3D reconstructions of terrestrial landscapes. Weeks later, it </w:t>
      </w:r>
      <w:hyperlink r:id="rId35"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6C3A43C" w14:textId="77777777" w:rsidR="00720583" w:rsidRPr="00BC42E1" w:rsidRDefault="00720583" w:rsidP="00720583">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xml:space="preserve">. US firms like SpaceX benefited greatly from NASA contracts that paid out millions to build and test rockets and space vehicles for delivering cargo to the International Space Station. With that experience under its belt, SpaceX </w:t>
      </w:r>
      <w:proofErr w:type="gramStart"/>
      <w:r w:rsidRPr="00BC42E1">
        <w:rPr>
          <w:sz w:val="16"/>
        </w:rPr>
        <w:t>was able to</w:t>
      </w:r>
      <w:proofErr w:type="gramEnd"/>
      <w:r w:rsidRPr="00BC42E1">
        <w:rPr>
          <w:sz w:val="16"/>
        </w:rPr>
        <w:t xml:space="preserve"> attract more customers with greater confidence. </w:t>
      </w:r>
    </w:p>
    <w:p w14:paraId="2A807DC5" w14:textId="77777777" w:rsidR="00720583" w:rsidRPr="00761F18" w:rsidRDefault="00720583" w:rsidP="00720583">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1E65BE98" w14:textId="77777777" w:rsidR="00720583" w:rsidRPr="00BC42E1" w:rsidRDefault="00720583" w:rsidP="00720583">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04D8065" w14:textId="77777777" w:rsidR="00720583" w:rsidRPr="00BE438B" w:rsidRDefault="00720583" w:rsidP="00720583">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47483010" w14:textId="42729F48" w:rsidR="00720583" w:rsidRPr="00FF5CF0" w:rsidRDefault="00720583" w:rsidP="00053700">
      <w:pPr>
        <w:rPr>
          <w:sz w:val="16"/>
        </w:rPr>
      </w:pPr>
      <w:r w:rsidRPr="006D6491">
        <w:t>Making friends</w:t>
      </w:r>
    </w:p>
    <w:p w14:paraId="3768A038" w14:textId="77777777" w:rsidR="00720583" w:rsidRDefault="00720583" w:rsidP="00720583">
      <w:pPr>
        <w:pStyle w:val="Heading4"/>
      </w:pPr>
      <w:r>
        <w:t>Shifts in regime perception threatens CCP’s legitimacy from nationalist hardliners</w:t>
      </w:r>
    </w:p>
    <w:p w14:paraId="43D745FB" w14:textId="77777777" w:rsidR="00720583" w:rsidRPr="00F82438" w:rsidRDefault="00720583" w:rsidP="0072058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3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4A48C85" w14:textId="77777777" w:rsidR="00720583" w:rsidRPr="00F64DA8" w:rsidRDefault="00720583" w:rsidP="00720583">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AD5CA3">
        <w:rPr>
          <w:u w:val="single"/>
        </w:rPr>
        <w:t xml:space="preserve">success or </w:t>
      </w:r>
      <w:r w:rsidRPr="00F64DA8">
        <w:rPr>
          <w:highlight w:val="green"/>
          <w:u w:val="single"/>
        </w:rPr>
        <w:t>failure in defending</w:t>
      </w:r>
      <w:r w:rsidRPr="00F64DA8">
        <w:rPr>
          <w:u w:val="single"/>
        </w:rPr>
        <w:t xml:space="preserve"> the </w:t>
      </w:r>
      <w:r w:rsidRPr="00F64DA8">
        <w:rPr>
          <w:highlight w:val="green"/>
          <w:u w:val="single"/>
        </w:rPr>
        <w:t xml:space="preserve">national honor </w:t>
      </w:r>
      <w:r w:rsidRPr="00EC6D6A">
        <w:rPr>
          <w:u w:val="single"/>
        </w:rPr>
        <w:t xml:space="preserve">in international crises </w:t>
      </w:r>
      <w:r w:rsidRPr="00F64DA8">
        <w:rPr>
          <w:highlight w:val="green"/>
          <w:u w:val="single"/>
        </w:rPr>
        <w:t xml:space="preserve">could </w:t>
      </w:r>
      <w:r w:rsidRPr="00F64DA8">
        <w:rPr>
          <w:u w:val="single"/>
        </w:rPr>
        <w:t xml:space="preserve">burnish the leadership’s patriotic credentials or </w:t>
      </w:r>
      <w:r w:rsidRPr="00F64DA8">
        <w:rPr>
          <w:highlight w:val="green"/>
          <w:u w:val="single"/>
        </w:rPr>
        <w:t xml:space="preserve">spark opposition. </w:t>
      </w:r>
      <w:r w:rsidRPr="00AD5CA3">
        <w:rPr>
          <w:b/>
          <w:bCs/>
          <w:u w:val="single"/>
        </w:rPr>
        <w:t>Shared</w:t>
      </w:r>
      <w:r w:rsidRPr="00F64DA8">
        <w:rPr>
          <w:b/>
          <w:bCs/>
          <w:highlight w:val="green"/>
          <w:u w:val="single"/>
        </w:rPr>
        <w:t xml:space="preserve"> outrage </w:t>
      </w:r>
      <w:r w:rsidRPr="00AD5CA3">
        <w:rPr>
          <w:b/>
          <w:bCs/>
          <w:u w:val="single"/>
        </w:rPr>
        <w:t>at t</w:t>
      </w:r>
      <w:r w:rsidRPr="00F64DA8">
        <w:rPr>
          <w:b/>
          <w:bCs/>
          <w:u w:val="single"/>
        </w:rPr>
        <w:t xml:space="preserve">he </w:t>
      </w:r>
      <w:r w:rsidRPr="00EC6D6A">
        <w:rPr>
          <w:b/>
          <w:bCs/>
          <w:u w:val="single"/>
        </w:rPr>
        <w:t xml:space="preserve">regime’s foreign policy failures could </w:t>
      </w:r>
      <w:r w:rsidRPr="00F64DA8">
        <w:rPr>
          <w:b/>
          <w:bCs/>
          <w:highlight w:val="green"/>
          <w:u w:val="single"/>
        </w:rPr>
        <w:t>galvanize</w:t>
      </w:r>
      <w:r w:rsidRPr="00F64DA8">
        <w:rPr>
          <w:b/>
          <w:bCs/>
          <w:u w:val="single"/>
        </w:rPr>
        <w:t xml:space="preserve"> street </w:t>
      </w:r>
      <w:r w:rsidRPr="00F64DA8">
        <w:rPr>
          <w:b/>
          <w:bCs/>
          <w:highlight w:val="green"/>
          <w:u w:val="single"/>
        </w:rPr>
        <w:t xml:space="preserve">protests </w:t>
      </w:r>
      <w:r w:rsidRPr="00227D14">
        <w:rPr>
          <w:b/>
          <w:bCs/>
          <w:u w:val="single"/>
        </w:rPr>
        <w:t xml:space="preserve">or elite fissures, </w:t>
      </w:r>
      <w:r w:rsidRPr="00F64DA8">
        <w:rPr>
          <w:b/>
          <w:bCs/>
          <w:highlight w:val="green"/>
          <w:u w:val="single"/>
        </w:rPr>
        <w:t>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 xml:space="preserve">domestic backlash, authoritarian leaders </w:t>
      </w:r>
      <w:r w:rsidRPr="00227D14">
        <w:rPr>
          <w:u w:val="single"/>
        </w:rPr>
        <w:t>may</w:t>
      </w:r>
      <w:r w:rsidRPr="00F64DA8">
        <w:rPr>
          <w:highlight w:val="green"/>
          <w:u w:val="single"/>
        </w:rPr>
        <w:t xml:space="preserve">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7AF9818" w14:textId="77777777" w:rsidR="00720583" w:rsidRDefault="00720583" w:rsidP="00720583">
      <w:pPr>
        <w:pStyle w:val="Heading4"/>
      </w:pPr>
      <w:r>
        <w:t xml:space="preserve">Xi will launch diversionary war to domestic backlash – escalates in </w:t>
      </w:r>
      <w:r w:rsidRPr="00B4266E">
        <w:rPr>
          <w:u w:val="single"/>
        </w:rPr>
        <w:t>multiple hotspots</w:t>
      </w:r>
      <w:r w:rsidRPr="00B4266E">
        <w:t xml:space="preserve"> </w:t>
      </w:r>
    </w:p>
    <w:p w14:paraId="166A9907" w14:textId="77777777" w:rsidR="00720583" w:rsidRPr="009521F3" w:rsidRDefault="00720583" w:rsidP="00720583">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27D5FE3" w14:textId="0B51F8EE" w:rsidR="00720583" w:rsidRPr="009243AC" w:rsidRDefault="00720583" w:rsidP="00720583">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F64DA8">
        <w:rPr>
          <w:sz w:val="14"/>
        </w:rPr>
        <w:t>was seen as</w:t>
      </w:r>
      <w:proofErr w:type="gramEnd"/>
      <w:r w:rsidRPr="00F64DA8">
        <w:rPr>
          <w:sz w:val="14"/>
        </w:rPr>
        <w:t xml:space="preserve">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w:t>
      </w:r>
      <w:proofErr w:type="spellStart"/>
      <w:r w:rsidRPr="00F64DA8">
        <w:rPr>
          <w:sz w:val="14"/>
        </w:rPr>
        <w:t>Senkaku</w:t>
      </w:r>
      <w:proofErr w:type="spellEnd"/>
      <w:r w:rsidRPr="00F64DA8">
        <w:rPr>
          <w:sz w:val="14"/>
        </w:rPr>
        <w:t>/</w:t>
      </w:r>
      <w:proofErr w:type="spellStart"/>
      <w:r w:rsidRPr="00F64DA8">
        <w:rPr>
          <w:sz w:val="14"/>
        </w:rPr>
        <w:t>Diaoyu</w:t>
      </w:r>
      <w:proofErr w:type="spellEnd"/>
      <w:r w:rsidRPr="00F64DA8">
        <w:rPr>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w:t>
      </w:r>
      <w:proofErr w:type="spellStart"/>
      <w:r w:rsidRPr="00F64DA8">
        <w:rPr>
          <w:sz w:val="14"/>
        </w:rPr>
        <w:t>China</w:t>
      </w:r>
      <w:proofErr w:type="spellEnd"/>
      <w:r w:rsidRPr="00F64DA8">
        <w:rPr>
          <w:sz w:val="14"/>
        </w:rPr>
        <w:t xml:space="preserve">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w:t>
      </w:r>
      <w:proofErr w:type="gramStart"/>
      <w:r w:rsidRPr="00B6331F">
        <w:rPr>
          <w:u w:val="single"/>
        </w:rPr>
        <w:t>highly centralized</w:t>
      </w:r>
      <w:proofErr w:type="gramEnd"/>
      <w:r w:rsidRPr="00B6331F">
        <w:rPr>
          <w:u w:val="single"/>
        </w:rPr>
        <w:t xml:space="preserve">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w:t>
      </w:r>
    </w:p>
    <w:p w14:paraId="6ED43FBC" w14:textId="77777777" w:rsidR="00720583" w:rsidRDefault="00720583" w:rsidP="00720583">
      <w:pPr>
        <w:pStyle w:val="Heading4"/>
        <w:rPr>
          <w:rStyle w:val="Style13ptBold"/>
          <w:b/>
          <w:bCs w:val="0"/>
        </w:rPr>
      </w:pPr>
      <w:r>
        <w:rPr>
          <w:rStyle w:val="Style13ptBold"/>
          <w:bCs w:val="0"/>
        </w:rPr>
        <w:t xml:space="preserve">US–China war goes nuclear – crisis </w:t>
      </w:r>
      <w:proofErr w:type="spellStart"/>
      <w:r>
        <w:rPr>
          <w:rStyle w:val="Style13ptBold"/>
          <w:bCs w:val="0"/>
        </w:rPr>
        <w:t>mis</w:t>
      </w:r>
      <w:proofErr w:type="spellEnd"/>
      <w:r>
        <w:rPr>
          <w:rStyle w:val="Style13ptBold"/>
          <w:bCs w:val="0"/>
        </w:rPr>
        <w:t>-management ensures conventional escalation - extinction</w:t>
      </w:r>
    </w:p>
    <w:p w14:paraId="5F9DF8F2" w14:textId="77777777" w:rsidR="00720583" w:rsidRPr="007D7E20" w:rsidRDefault="00720583" w:rsidP="00720583">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4A643A40" w14:textId="77777777" w:rsidR="00720583" w:rsidRPr="00720583" w:rsidRDefault="00720583" w:rsidP="00720583">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w:t>
      </w:r>
      <w:proofErr w:type="gramStart"/>
      <w:r w:rsidRPr="00EB5F0D">
        <w:rPr>
          <w:u w:val="single"/>
        </w:rPr>
        <w:t>highly classified</w:t>
      </w:r>
      <w:proofErr w:type="gramEnd"/>
      <w:r w:rsidRPr="00EB5F0D">
        <w:rPr>
          <w:u w:val="single"/>
        </w:rPr>
        <w:t xml:space="preserve">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w:t>
      </w:r>
      <w:r w:rsidRPr="00EC6D6A">
        <w:rPr>
          <w:u w:val="single"/>
        </w:rPr>
        <w:t>is the United States.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w:t>
      </w:r>
      <w:r w:rsidRPr="00EC6D6A">
        <w:rPr>
          <w:u w:val="single"/>
        </w:rPr>
        <w:t>under these circumstances</w:t>
      </w:r>
      <w:r w:rsidRPr="00EC6D6A">
        <w:rPr>
          <w:sz w:val="16"/>
        </w:rPr>
        <w:t>. He</w:t>
      </w:r>
      <w:r w:rsidRPr="00EB5F0D">
        <w:rPr>
          <w:sz w:val="16"/>
        </w:rPr>
        <w:t xml:space="preserv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 these</w:t>
      </w:r>
      <w:proofErr w:type="gramEnd"/>
      <w:r w:rsidRPr="00EB5F0D">
        <w:rPr>
          <w:sz w:val="16"/>
        </w:rPr>
        <w:t xml:space="preserv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w:t>
      </w:r>
      <w:r w:rsidRPr="00EC6D6A">
        <w:rPr>
          <w:u w:val="single"/>
        </w:rPr>
        <w:t xml:space="preserve">implicit </w:t>
      </w:r>
      <w:r w:rsidRPr="00EC6D6A">
        <w:rPr>
          <w:b/>
          <w:bCs/>
          <w:u w:val="single"/>
        </w:rPr>
        <w:t>Chinese</w:t>
      </w:r>
      <w:r w:rsidRPr="00EC6D6A">
        <w:rPr>
          <w:u w:val="single"/>
        </w:rPr>
        <w:t xml:space="preserve"> </w:t>
      </w:r>
      <w:r w:rsidRPr="00EC6D6A">
        <w:rPr>
          <w:b/>
          <w:bCs/>
          <w:u w:val="single"/>
        </w:rPr>
        <w:t>threat</w:t>
      </w:r>
      <w:r w:rsidRPr="00EC6D6A">
        <w:rPr>
          <w:u w:val="single"/>
        </w:rPr>
        <w:t xml:space="preserve"> </w:t>
      </w:r>
      <w:r w:rsidRPr="00EC6D6A">
        <w:rPr>
          <w:b/>
          <w:bCs/>
          <w:u w:val="single"/>
        </w:rPr>
        <w:t>to</w:t>
      </w:r>
      <w:r w:rsidRPr="00EC6D6A">
        <w:rPr>
          <w:u w:val="single"/>
        </w:rPr>
        <w:t xml:space="preserve"> </w:t>
      </w:r>
      <w:r w:rsidRPr="00EC6D6A">
        <w:rPr>
          <w:b/>
          <w:bCs/>
          <w:u w:val="single"/>
        </w:rPr>
        <w:t>use</w:t>
      </w:r>
      <w:r w:rsidRPr="00EC6D6A">
        <w:rPr>
          <w:u w:val="single"/>
        </w:rPr>
        <w:t xml:space="preserve"> </w:t>
      </w:r>
      <w:r w:rsidRPr="00EC6D6A">
        <w:rPr>
          <w:b/>
          <w:bCs/>
          <w:u w:val="single"/>
        </w:rPr>
        <w:t>nuclear</w:t>
      </w:r>
      <w:r w:rsidRPr="00EC6D6A">
        <w:rPr>
          <w:u w:val="single"/>
        </w:rPr>
        <w:t xml:space="preserve"> </w:t>
      </w:r>
      <w:r w:rsidRPr="00EC6D6A">
        <w:rPr>
          <w:b/>
          <w:bCs/>
          <w:u w:val="single"/>
        </w:rPr>
        <w:t>weapons</w:t>
      </w:r>
      <w:r w:rsidRPr="00EC6D6A">
        <w:rPr>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EC6D6A">
        <w:rPr>
          <w:u w:val="single"/>
        </w:rPr>
        <w:t xml:space="preserve">rather than halting, </w:t>
      </w:r>
      <w:r w:rsidRPr="00805CB8">
        <w:rPr>
          <w:highlight w:val="green"/>
          <w:u w:val="single"/>
        </w:rPr>
        <w:t xml:space="preserve">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w:t>
      </w:r>
      <w:proofErr w:type="gramStart"/>
      <w:r w:rsidRPr="00EB5F0D">
        <w:rPr>
          <w:sz w:val="16"/>
        </w:rPr>
        <w:t>highly classified</w:t>
      </w:r>
      <w:proofErr w:type="gramEnd"/>
      <w:r w:rsidRPr="00EB5F0D">
        <w:rPr>
          <w:sz w:val="16"/>
        </w:rPr>
        <w:t xml:space="preserve">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w:t>
      </w:r>
      <w:proofErr w:type="spellStart"/>
      <w:r w:rsidRPr="00EB5F0D">
        <w:rPr>
          <w:sz w:val="16"/>
        </w:rPr>
        <w:t>declar</w:t>
      </w:r>
      <w:proofErr w:type="spellEnd"/>
    </w:p>
    <w:p w14:paraId="60715BBF" w14:textId="77777777" w:rsidR="00720583" w:rsidRDefault="00720583" w:rsidP="00720583">
      <w:pPr>
        <w:pStyle w:val="Heading1"/>
      </w:pPr>
      <w:r>
        <w:t>5</w:t>
      </w:r>
    </w:p>
    <w:p w14:paraId="77D98F57" w14:textId="77777777" w:rsidR="00720583" w:rsidRDefault="00720583" w:rsidP="00720583">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705CFE74" w14:textId="77777777" w:rsidR="00720583" w:rsidRPr="005E6B5F" w:rsidRDefault="00720583" w:rsidP="00720583"/>
    <w:p w14:paraId="3A9AA01A" w14:textId="77777777" w:rsidR="00720583" w:rsidRPr="00B44CD7" w:rsidRDefault="00720583" w:rsidP="00720583">
      <w:pPr>
        <w:rPr>
          <w:rStyle w:val="Style13ptBold"/>
        </w:rPr>
      </w:pPr>
      <w:r>
        <w:rPr>
          <w:rStyle w:val="Style13ptBold"/>
        </w:rPr>
        <w:t>Prefer</w:t>
      </w:r>
      <w:r w:rsidRPr="00B44CD7">
        <w:rPr>
          <w:rStyle w:val="Style13ptBold"/>
        </w:rPr>
        <w:t>:</w:t>
      </w:r>
    </w:p>
    <w:p w14:paraId="58FCD7F1" w14:textId="77777777" w:rsidR="00720583" w:rsidRDefault="00720583" w:rsidP="00720583">
      <w:pPr>
        <w:pStyle w:val="Heading4"/>
      </w:pPr>
      <w:r>
        <w:rPr>
          <w:rStyle w:val="Style13ptBold"/>
          <w:b/>
        </w:rPr>
        <w:t>1</w:t>
      </w:r>
      <w:r>
        <w:t xml:space="preserve">]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76F511DD" w14:textId="77777777" w:rsidR="00720583" w:rsidRPr="00124A5B" w:rsidRDefault="00720583" w:rsidP="00720583"/>
    <w:p w14:paraId="32BB38E8" w14:textId="77777777" w:rsidR="00720583" w:rsidRPr="00B44CD7" w:rsidRDefault="00720583" w:rsidP="00720583">
      <w:pPr>
        <w:pStyle w:val="Heading4"/>
        <w:rPr>
          <w:b w:val="0"/>
        </w:rPr>
      </w:pPr>
      <w:r>
        <w:rPr>
          <w:rStyle w:val="Style13ptBold"/>
          <w:b/>
        </w:rPr>
        <w:t>2</w:t>
      </w:r>
      <w:r w:rsidRPr="00B44CD7">
        <w:rPr>
          <w:rStyle w:val="Style13ptBold"/>
          <w:b/>
        </w:rPr>
        <w:t>] extinction first</w:t>
      </w:r>
    </w:p>
    <w:p w14:paraId="5382EC3B" w14:textId="77777777" w:rsidR="00720583" w:rsidRPr="00B44CD7" w:rsidRDefault="00720583" w:rsidP="00720583">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60AD6601" w14:textId="77777777" w:rsidR="00720583" w:rsidRPr="00EF11F6" w:rsidRDefault="00720583" w:rsidP="00720583">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772F14A5" w14:textId="77777777" w:rsidR="00720583" w:rsidRPr="00B44CD7" w:rsidRDefault="00720583" w:rsidP="00720583"/>
    <w:p w14:paraId="6437E770" w14:textId="77777777" w:rsidR="00720583" w:rsidRDefault="00720583" w:rsidP="00720583">
      <w:pPr>
        <w:rPr>
          <w:rStyle w:val="Style13ptBold"/>
        </w:rPr>
      </w:pPr>
      <w:r>
        <w:rPr>
          <w:rStyle w:val="Style13ptBold"/>
        </w:rPr>
        <w:t xml:space="preserve">3] extinction controls the </w:t>
      </w:r>
      <w:proofErr w:type="spellStart"/>
      <w:r>
        <w:rPr>
          <w:rStyle w:val="Style13ptBold"/>
        </w:rPr>
        <w:t>i</w:t>
      </w:r>
      <w:proofErr w:type="spellEnd"/>
      <w:r>
        <w:rPr>
          <w:rStyle w:val="Style13ptBold"/>
        </w:rPr>
        <w:t>/l</w:t>
      </w:r>
    </w:p>
    <w:p w14:paraId="4FB6AA4C" w14:textId="77777777" w:rsidR="00720583" w:rsidRDefault="00720583" w:rsidP="00720583">
      <w:pPr>
        <w:rPr>
          <w:rStyle w:val="Style13ptBold"/>
        </w:rPr>
      </w:pPr>
    </w:p>
    <w:p w14:paraId="2DB0140E" w14:textId="77777777" w:rsidR="00720583" w:rsidRDefault="00720583" w:rsidP="00720583">
      <w:pPr>
        <w:pStyle w:val="Heading4"/>
      </w:pPr>
      <w:r>
        <w:rPr>
          <w:rStyle w:val="Style13ptBold"/>
        </w:rPr>
        <w:t xml:space="preserve">4] </w:t>
      </w:r>
      <w:r>
        <w:t xml:space="preserve">It’s excluded by traditional policymaking apparatuses: our brains are psychologically biased against high magnitude scenarios since we’re emotionally unable to understand the suffering of millions of </w:t>
      </w:r>
      <w:proofErr w:type="spellStart"/>
      <w:r>
        <w:t>pople</w:t>
      </w:r>
      <w:proofErr w:type="spellEnd"/>
    </w:p>
    <w:p w14:paraId="56FE2CE2" w14:textId="77777777" w:rsidR="00720583" w:rsidRPr="00DD44E3" w:rsidRDefault="00720583" w:rsidP="00720583">
      <w:pPr>
        <w:rPr>
          <w:rStyle w:val="Style13ptBold"/>
        </w:rPr>
      </w:pPr>
      <w:r w:rsidRPr="00DD44E3">
        <w:rPr>
          <w:rStyle w:val="Style13ptBold"/>
        </w:rPr>
        <w:t>Dunn 07</w:t>
      </w:r>
    </w:p>
    <w:p w14:paraId="700CC519" w14:textId="77777777" w:rsidR="00720583" w:rsidRPr="00DD44E3" w:rsidRDefault="00720583" w:rsidP="00720583">
      <w:pPr>
        <w:rPr>
          <w:sz w:val="12"/>
          <w:szCs w:val="12"/>
        </w:rPr>
      </w:pPr>
      <w:r w:rsidRPr="00DD44E3">
        <w:rPr>
          <w:sz w:val="12"/>
          <w:szCs w:val="12"/>
        </w:rPr>
        <w:t xml:space="preserve">[Elizabeth Dunn and Claire Ashton, “On </w:t>
      </w:r>
      <w:proofErr w:type="spellStart"/>
      <w:r w:rsidRPr="00DD44E3">
        <w:rPr>
          <w:sz w:val="12"/>
          <w:szCs w:val="12"/>
        </w:rPr>
        <w:t>emoitional</w:t>
      </w:r>
      <w:proofErr w:type="spellEnd"/>
      <w:r w:rsidRPr="00DD44E3">
        <w:rPr>
          <w:sz w:val="12"/>
          <w:szCs w:val="12"/>
        </w:rPr>
        <w:t xml:space="preserve"> innumeracy: Predicted and actual affective responses to grand-scale tragedies”, May 29 2007 Journal of Experimental Social Psychology]</w:t>
      </w:r>
    </w:p>
    <w:p w14:paraId="34F2389C" w14:textId="77777777" w:rsidR="00720583" w:rsidRPr="00720583" w:rsidRDefault="00720583" w:rsidP="00720583">
      <w:pPr>
        <w:rPr>
          <w:rStyle w:val="Style13ptBold"/>
          <w:b w:val="0"/>
          <w:sz w:val="14"/>
        </w:rPr>
      </w:pPr>
      <w:r w:rsidRPr="00F460B4">
        <w:rPr>
          <w:sz w:val="12"/>
        </w:rPr>
        <w:t xml:space="preserve">The present research demonstrates that </w:t>
      </w:r>
      <w:r w:rsidRPr="00F460B4">
        <w:rPr>
          <w:highlight w:val="cyan"/>
          <w:u w:val="single"/>
        </w:rPr>
        <w:t xml:space="preserve">people </w:t>
      </w:r>
      <w:r w:rsidRPr="00DD44E3">
        <w:rPr>
          <w:u w:val="single"/>
        </w:rPr>
        <w:t>overestimate the intensity of their emotional responses to grand-scale tragedies</w:t>
      </w:r>
      <w:r w:rsidRPr="00DD44E3">
        <w:rPr>
          <w:sz w:val="12"/>
        </w:rPr>
        <w:t xml:space="preserve">. </w:t>
      </w:r>
      <w:r w:rsidRPr="00DD44E3">
        <w:rPr>
          <w:rStyle w:val="StyleUnderline"/>
        </w:rPr>
        <w:t>Participants</w:t>
      </w:r>
      <w:r w:rsidRPr="00DD44E3">
        <w:rPr>
          <w:sz w:val="12"/>
        </w:rPr>
        <w:t xml:space="preserve"> </w:t>
      </w:r>
      <w:r w:rsidRPr="00F460B4">
        <w:rPr>
          <w:sz w:val="12"/>
        </w:rPr>
        <w:t xml:space="preserve">predicted that they would feel significantly worse if thousands of people were killed in a disaster than if only a few people were killed, and yet they </w:t>
      </w:r>
      <w:r w:rsidRPr="00F460B4">
        <w:rPr>
          <w:rStyle w:val="StyleUnderline"/>
          <w:highlight w:val="cyan"/>
        </w:rPr>
        <w:t>exhibit</w:t>
      </w:r>
      <w:r w:rsidRPr="00DD44E3">
        <w:rPr>
          <w:rStyle w:val="StyleUnderline"/>
        </w:rPr>
        <w:t>ed</w:t>
      </w:r>
      <w:r w:rsidRPr="00F460B4">
        <w:rPr>
          <w:rStyle w:val="StyleUnderline"/>
          <w:highlight w:val="cyan"/>
        </w:rPr>
        <w:t xml:space="preserve"> an ‘‘emotional </w:t>
      </w:r>
      <w:proofErr w:type="spellStart"/>
      <w:r w:rsidRPr="00F460B4">
        <w:rPr>
          <w:rStyle w:val="StyleUnderline"/>
          <w:highlight w:val="cyan"/>
        </w:rPr>
        <w:t>flatline</w:t>
      </w:r>
      <w:proofErr w:type="spellEnd"/>
      <w:r w:rsidRPr="00F460B4">
        <w:rPr>
          <w:rStyle w:val="StyleUnderline"/>
          <w:highlight w:val="cyan"/>
        </w:rPr>
        <w:t>,’’ feeling equally sad regardless of the number</w:t>
      </w:r>
      <w:r w:rsidRPr="00F6560F">
        <w:rPr>
          <w:rStyle w:val="StyleUnderline"/>
        </w:rPr>
        <w:t xml:space="preserve"> of people </w:t>
      </w:r>
      <w:r w:rsidRPr="00F460B4">
        <w:rPr>
          <w:rStyle w:val="StyleUnderline"/>
          <w:highlight w:val="cyan"/>
        </w:rPr>
        <w:t>killed</w:t>
      </w:r>
      <w:r w:rsidRPr="00F6560F">
        <w:rPr>
          <w:rStyle w:val="StyleUnderline"/>
        </w:rPr>
        <w:t>.</w:t>
      </w:r>
      <w:r w:rsidRPr="00F460B4">
        <w:rPr>
          <w:sz w:val="12"/>
        </w:rPr>
        <w:t xml:space="preserve"> This unforeseeable emotional </w:t>
      </w:r>
      <w:proofErr w:type="spellStart"/>
      <w:r w:rsidRPr="00F460B4">
        <w:rPr>
          <w:sz w:val="12"/>
        </w:rPr>
        <w:t>flatline</w:t>
      </w:r>
      <w:proofErr w:type="spellEnd"/>
      <w:r w:rsidRPr="00F460B4">
        <w:rPr>
          <w:sz w:val="12"/>
        </w:rPr>
        <w:t xml:space="preserve"> was demonstrated in response to deaths stemming from human violence and natural disasters, both close to home and far away (including hurricanes in the United States, a forest fire in Spain, and the Iraq War). Participants’ actual emotional responses were calibrated with fatalities only when abstract death tolls were translated into concrete images. We argue that affective forecasts and emotional experiences may arise from separate systems, leading to reliable forecasting errors, as well as influencing subsequent judgments. 2007 Elsevier Inc. All rights reserved. Keywords: Affective forecasting; Scope sensitivity; Temporal discounting; Cognitive experiential </w:t>
      </w:r>
      <w:proofErr w:type="spellStart"/>
      <w:r w:rsidRPr="00F460B4">
        <w:rPr>
          <w:sz w:val="12"/>
        </w:rPr>
        <w:t>self theory</w:t>
      </w:r>
      <w:proofErr w:type="spellEnd"/>
      <w:r w:rsidRPr="00F460B4">
        <w:rPr>
          <w:sz w:val="12"/>
        </w:rPr>
        <w:t xml:space="preserve"> Would you be more upset about a hurricane in which 5000 people were killed than one in which 5 people were killed? Although most people might predict feeling worse in response to the larger scale tragedy, most people might be wrong; recent research demonstrates that people often go astray in imagining their own future emotional responses to events (e.g., Dunn &amp; </w:t>
      </w:r>
      <w:proofErr w:type="spellStart"/>
      <w:r w:rsidRPr="00F460B4">
        <w:rPr>
          <w:sz w:val="12"/>
        </w:rPr>
        <w:t>Laham</w:t>
      </w:r>
      <w:proofErr w:type="spellEnd"/>
      <w:r w:rsidRPr="00F460B4">
        <w:rPr>
          <w:sz w:val="12"/>
        </w:rPr>
        <w:t xml:space="preserve">, 2006; Dunn, </w:t>
      </w:r>
      <w:proofErr w:type="spellStart"/>
      <w:r w:rsidRPr="00F460B4">
        <w:rPr>
          <w:sz w:val="12"/>
        </w:rPr>
        <w:t>Biesanz</w:t>
      </w:r>
      <w:proofErr w:type="spellEnd"/>
      <w:r w:rsidRPr="00F460B4">
        <w:rPr>
          <w:sz w:val="12"/>
        </w:rPr>
        <w:t xml:space="preserve">, Human, &amp; Finn, 2007; Wilson &amp; Gilbert, 2003; Wilson, Wheatley, Meyers, Gilbert, &amp; </w:t>
      </w:r>
      <w:proofErr w:type="spellStart"/>
      <w:r w:rsidRPr="00F460B4">
        <w:rPr>
          <w:sz w:val="12"/>
        </w:rPr>
        <w:t>Axsom</w:t>
      </w:r>
      <w:proofErr w:type="spellEnd"/>
      <w:r w:rsidRPr="00F460B4">
        <w:rPr>
          <w:sz w:val="12"/>
        </w:rPr>
        <w:t xml:space="preserve">, 2000). Such predictions (or affective forecasts) may be inaccurate in part because affective forecasts and actual emotional experiences are likely to be driven by different modes of information processing. According to Epstein’s (1994, 1998) cognitive-experiential </w:t>
      </w:r>
      <w:proofErr w:type="spellStart"/>
      <w:r w:rsidRPr="00F460B4">
        <w:rPr>
          <w:sz w:val="12"/>
        </w:rPr>
        <w:t>self theory</w:t>
      </w:r>
      <w:proofErr w:type="spellEnd"/>
      <w:r w:rsidRPr="00F460B4">
        <w:rPr>
          <w:sz w:val="12"/>
        </w:rPr>
        <w:t xml:space="preserve"> (CEST), humans apprehend reality through the operation of two distinct information processing systems: the rational system, which is relatively slow and logical and represents a recent evolutionary development, and the experiential system, which is relatively fast and holistic and evolutionarily ancient (for similar dual-process theories, see </w:t>
      </w:r>
      <w:proofErr w:type="spellStart"/>
      <w:r w:rsidRPr="00F460B4">
        <w:rPr>
          <w:sz w:val="12"/>
        </w:rPr>
        <w:t>Chaiken</w:t>
      </w:r>
      <w:proofErr w:type="spellEnd"/>
      <w:r w:rsidRPr="00F460B4">
        <w:rPr>
          <w:sz w:val="12"/>
        </w:rPr>
        <w:t xml:space="preserve"> &amp; Trope, 1999; </w:t>
      </w:r>
      <w:proofErr w:type="spellStart"/>
      <w:r w:rsidRPr="00F460B4">
        <w:rPr>
          <w:sz w:val="12"/>
        </w:rPr>
        <w:t>Sloman</w:t>
      </w:r>
      <w:proofErr w:type="spellEnd"/>
      <w:r w:rsidRPr="00F460B4">
        <w:rPr>
          <w:sz w:val="12"/>
        </w:rPr>
        <w:t xml:space="preserve">, 1996). As a uniquely human capacity that relies on logical reasoning, affective forecasting should stem primarily from the operation of the rational system. Because the rational system is responsive to abstract symbols, words, and numbers (Epstein, 1998), affective forecasts should be sensitive to the scope of a tragedy; that is, people should predict feeling worse as a function of the number of individuals killed. </w:t>
      </w:r>
      <w:r w:rsidRPr="00F460B4">
        <w:rPr>
          <w:u w:val="single"/>
        </w:rPr>
        <w:t>Emotions</w:t>
      </w:r>
      <w:r w:rsidRPr="00F460B4">
        <w:rPr>
          <w:sz w:val="12"/>
        </w:rPr>
        <w:t xml:space="preserve">, however, </w:t>
      </w:r>
      <w:r w:rsidRPr="00F460B4">
        <w:rPr>
          <w:u w:val="single"/>
        </w:rPr>
        <w:t>are a signature product of the experiential system</w:t>
      </w:r>
      <w:r w:rsidRPr="00F460B4">
        <w:rPr>
          <w:sz w:val="12"/>
        </w:rPr>
        <w:t xml:space="preserve">, </w:t>
      </w:r>
      <w:r w:rsidRPr="00F460B4">
        <w:rPr>
          <w:u w:val="single"/>
        </w:rPr>
        <w:t>which responds not to abstract numbers</w:t>
      </w:r>
      <w:r w:rsidRPr="00F460B4">
        <w:rPr>
          <w:sz w:val="12"/>
        </w:rPr>
        <w:t xml:space="preserve">, but to concrete images, metaphors, and narratives (Epstein, 1998). Therefore, </w:t>
      </w:r>
      <w:r w:rsidRPr="00F6560F">
        <w:rPr>
          <w:rStyle w:val="StyleUnderline"/>
        </w:rPr>
        <w:t>actual emotional experiences may be relatively insensitive to the scope of a tragedy.</w:t>
      </w:r>
      <w:r w:rsidRPr="00F460B4">
        <w:rPr>
          <w:sz w:val="12"/>
        </w:rPr>
        <w:t xml:space="preserve"> Existing research suggests that </w:t>
      </w:r>
      <w:r w:rsidRPr="00F460B4">
        <w:rPr>
          <w:rStyle w:val="StyleUnderline"/>
          <w:highlight w:val="cyan"/>
        </w:rPr>
        <w:t xml:space="preserve">people are largely insensitive to scope when they make </w:t>
      </w:r>
      <w:r w:rsidRPr="00F460B4">
        <w:rPr>
          <w:rStyle w:val="StyleUnderline"/>
        </w:rPr>
        <w:t xml:space="preserve">economic or </w:t>
      </w:r>
      <w:r w:rsidRPr="00F460B4">
        <w:rPr>
          <w:rStyle w:val="StyleUnderline"/>
          <w:highlight w:val="cyan"/>
        </w:rPr>
        <w:t>policy-oriented decisions</w:t>
      </w:r>
      <w:r w:rsidRPr="00F460B4">
        <w:rPr>
          <w:sz w:val="12"/>
        </w:rPr>
        <w:t xml:space="preserve">; </w:t>
      </w:r>
      <w:r w:rsidRPr="00F460B4">
        <w:rPr>
          <w:rStyle w:val="StyleUnderline"/>
        </w:rPr>
        <w:t xml:space="preserve">people place little weight on the number of individuals a program will help or the amount of a good to be </w:t>
      </w:r>
      <w:r w:rsidRPr="00F460B4">
        <w:rPr>
          <w:sz w:val="12"/>
        </w:rPr>
        <w:t xml:space="preserve">0022-1031/$ - see front matter 2007 Elsevier Inc. All rights reserved. </w:t>
      </w:r>
      <w:proofErr w:type="gramStart"/>
      <w:r w:rsidRPr="00F460B4">
        <w:rPr>
          <w:sz w:val="12"/>
        </w:rPr>
        <w:t>doi:10.1016/j.jesp</w:t>
      </w:r>
      <w:proofErr w:type="gramEnd"/>
      <w:r w:rsidRPr="00F460B4">
        <w:rPr>
          <w:sz w:val="12"/>
        </w:rPr>
        <w:t xml:space="preserve">.2007.04.011 * Corresponding author. Fax: +1 604 822 6923. E-mail address: edunn@psych.ubc.ca (E.W. Dunn). www.elsevier.com/locate/jesp Available online at www.sciencedirect.com Journal of Experimental Social Psychology 44 (2008) 692–698 provided </w:t>
      </w:r>
      <w:r w:rsidRPr="00F460B4">
        <w:rPr>
          <w:rStyle w:val="StyleUnderline"/>
        </w:rPr>
        <w:t xml:space="preserve">in deciding how much they are willing to pay or what tradeoffs they are willing to accept </w:t>
      </w:r>
      <w:r w:rsidRPr="00F460B4">
        <w:rPr>
          <w:sz w:val="12"/>
        </w:rPr>
        <w:t xml:space="preserve">(e.g., Baron &amp; Greene, 1996; </w:t>
      </w:r>
      <w:proofErr w:type="spellStart"/>
      <w:r w:rsidRPr="00F460B4">
        <w:rPr>
          <w:sz w:val="12"/>
        </w:rPr>
        <w:t>Fetherstonhaugh</w:t>
      </w:r>
      <w:proofErr w:type="spellEnd"/>
      <w:r w:rsidRPr="00F460B4">
        <w:rPr>
          <w:sz w:val="12"/>
        </w:rPr>
        <w:t xml:space="preserve">, </w:t>
      </w:r>
      <w:proofErr w:type="spellStart"/>
      <w:r w:rsidRPr="00F460B4">
        <w:rPr>
          <w:sz w:val="12"/>
        </w:rPr>
        <w:t>Slovic</w:t>
      </w:r>
      <w:proofErr w:type="spellEnd"/>
      <w:r w:rsidRPr="00F460B4">
        <w:rPr>
          <w:sz w:val="12"/>
        </w:rPr>
        <w:t xml:space="preserve">, Johnson, &amp; Friedrich, 1997; </w:t>
      </w:r>
      <w:proofErr w:type="spellStart"/>
      <w:r w:rsidRPr="00F460B4">
        <w:rPr>
          <w:sz w:val="12"/>
        </w:rPr>
        <w:t>Hsee</w:t>
      </w:r>
      <w:proofErr w:type="spellEnd"/>
      <w:r w:rsidRPr="00F460B4">
        <w:rPr>
          <w:sz w:val="12"/>
        </w:rPr>
        <w:t xml:space="preserve">, </w:t>
      </w:r>
      <w:proofErr w:type="spellStart"/>
      <w:r w:rsidRPr="00F460B4">
        <w:rPr>
          <w:sz w:val="12"/>
        </w:rPr>
        <w:t>Rottenstreich</w:t>
      </w:r>
      <w:proofErr w:type="spellEnd"/>
      <w:r w:rsidRPr="00F460B4">
        <w:rPr>
          <w:sz w:val="12"/>
        </w:rPr>
        <w:t>, &amp; Xiao, 2005). Decisions become particularly scope insensitive when people are led to rely on their feelings during decision-making (</w:t>
      </w:r>
      <w:proofErr w:type="spellStart"/>
      <w:r w:rsidRPr="00F460B4">
        <w:rPr>
          <w:sz w:val="12"/>
        </w:rPr>
        <w:t>Hsee</w:t>
      </w:r>
      <w:proofErr w:type="spellEnd"/>
      <w:r w:rsidRPr="00F460B4">
        <w:rPr>
          <w:sz w:val="12"/>
        </w:rPr>
        <w:t xml:space="preserve"> &amp; </w:t>
      </w:r>
      <w:proofErr w:type="spellStart"/>
      <w:r w:rsidRPr="00F460B4">
        <w:rPr>
          <w:sz w:val="12"/>
        </w:rPr>
        <w:t>Rottenstreich</w:t>
      </w:r>
      <w:proofErr w:type="spellEnd"/>
      <w:r w:rsidRPr="00F460B4">
        <w:rPr>
          <w:sz w:val="12"/>
        </w:rPr>
        <w:t xml:space="preserve">, 2004), suggesting that scope-insensitive decisions may be rooted in scope-insensitive emotional responses (for related arguments, see </w:t>
      </w:r>
      <w:proofErr w:type="spellStart"/>
      <w:r w:rsidRPr="00F460B4">
        <w:rPr>
          <w:sz w:val="12"/>
        </w:rPr>
        <w:t>Loewenstein</w:t>
      </w:r>
      <w:proofErr w:type="spellEnd"/>
      <w:r w:rsidRPr="00F460B4">
        <w:rPr>
          <w:sz w:val="12"/>
        </w:rPr>
        <w:t xml:space="preserve">, Weber, </w:t>
      </w:r>
      <w:proofErr w:type="spellStart"/>
      <w:r w:rsidRPr="00F460B4">
        <w:rPr>
          <w:sz w:val="12"/>
        </w:rPr>
        <w:t>Hsee</w:t>
      </w:r>
      <w:proofErr w:type="spellEnd"/>
      <w:r w:rsidRPr="00F460B4">
        <w:rPr>
          <w:sz w:val="12"/>
        </w:rPr>
        <w:t xml:space="preserve">, &amp; Welch, 2001; </w:t>
      </w:r>
      <w:proofErr w:type="spellStart"/>
      <w:r w:rsidRPr="00F460B4">
        <w:rPr>
          <w:sz w:val="12"/>
        </w:rPr>
        <w:t>Slovic</w:t>
      </w:r>
      <w:proofErr w:type="spellEnd"/>
      <w:r w:rsidRPr="00F460B4">
        <w:rPr>
          <w:sz w:val="12"/>
        </w:rPr>
        <w:t xml:space="preserve">, Finucane, Peters, &amp; MacGregor, 2002). Thus, recent research on decision-making provides indirect support for the idea that </w:t>
      </w:r>
      <w:r w:rsidRPr="00F460B4">
        <w:rPr>
          <w:highlight w:val="cyan"/>
          <w:u w:val="single"/>
        </w:rPr>
        <w:t>emotions</w:t>
      </w:r>
      <w:r w:rsidRPr="00F460B4">
        <w:rPr>
          <w:sz w:val="12"/>
        </w:rPr>
        <w:t>—</w:t>
      </w:r>
      <w:r w:rsidRPr="00F460B4">
        <w:rPr>
          <w:rStyle w:val="StyleUnderline"/>
          <w:highlight w:val="cyan"/>
        </w:rPr>
        <w:t>as a product of the experiential system</w:t>
      </w:r>
      <w:r w:rsidRPr="00F460B4">
        <w:rPr>
          <w:sz w:val="12"/>
        </w:rPr>
        <w:t>—</w:t>
      </w:r>
      <w:r w:rsidRPr="00F460B4">
        <w:rPr>
          <w:highlight w:val="cyan"/>
          <w:u w:val="single"/>
        </w:rPr>
        <w:t>are relatively unresponsive to abstract numbers</w:t>
      </w:r>
      <w:r w:rsidRPr="00BF1B69">
        <w:rPr>
          <w:u w:val="single"/>
        </w:rPr>
        <w:t xml:space="preserve">, such that people may exhibit an ‘‘emotional </w:t>
      </w:r>
      <w:proofErr w:type="spellStart"/>
      <w:r w:rsidRPr="00BF1B69">
        <w:rPr>
          <w:u w:val="single"/>
        </w:rPr>
        <w:t>flatline</w:t>
      </w:r>
      <w:proofErr w:type="spellEnd"/>
      <w:r w:rsidRPr="00BF1B69">
        <w:rPr>
          <w:u w:val="single"/>
        </w:rPr>
        <w:t>’’ in the face of increasing death tolls</w:t>
      </w:r>
      <w:r w:rsidRPr="00F460B4">
        <w:rPr>
          <w:sz w:val="12"/>
        </w:rPr>
        <w:t xml:space="preserve">. To the extent that affective forecasting is supported by the rational system, however, affective forecasts should be relatively sensitive to scope (operationally defined here as death toll), such that people may predict feeling increasingly negative as a function of the number of people killed in a disaster. As a result, affective forecasts and emotional experiences should diverge as the scope of a disaster increases, leading to greater forecasting errors </w:t>
      </w:r>
      <w:proofErr w:type="gramStart"/>
      <w:r w:rsidRPr="00F460B4">
        <w:rPr>
          <w:sz w:val="12"/>
        </w:rPr>
        <w:t>with regard to</w:t>
      </w:r>
      <w:proofErr w:type="gramEnd"/>
      <w:r w:rsidRPr="00F460B4">
        <w:rPr>
          <w:sz w:val="12"/>
        </w:rPr>
        <w:t xml:space="preserve"> grand-scale versus small-scale disasters. We tested this idea in a series of studies by asking participants to predict how they would feel or to report their actual feelings regarding specific tragedies, given various death tolls. In Study 1, we conducted an initial real-world demonstration of this idea by manipulating the perceived scope of US hurricanes.</w:t>
      </w:r>
    </w:p>
    <w:p w14:paraId="4B727B22" w14:textId="77777777" w:rsidR="00720583" w:rsidRPr="00720583" w:rsidRDefault="00720583" w:rsidP="00720583"/>
    <w:p w14:paraId="01EAA59E" w14:textId="77777777" w:rsidR="00720583" w:rsidRDefault="00720583" w:rsidP="00720583">
      <w:pPr>
        <w:pStyle w:val="Heading1"/>
      </w:pPr>
      <w:r>
        <w:t>Case</w:t>
      </w:r>
    </w:p>
    <w:p w14:paraId="55A14F42" w14:textId="77777777" w:rsidR="00892AF4" w:rsidRDefault="00892AF4" w:rsidP="00892AF4"/>
    <w:p w14:paraId="286A8280" w14:textId="1D9DFC7C" w:rsidR="00892AF4" w:rsidRDefault="00892AF4" w:rsidP="00892AF4">
      <w:r>
        <w:t>The ROB</w:t>
      </w:r>
      <w:r w:rsidR="005E0089">
        <w:t xml:space="preserve"> is to vote for the better debater</w:t>
      </w:r>
    </w:p>
    <w:p w14:paraId="4551B48E" w14:textId="77777777" w:rsidR="005E0089" w:rsidRPr="00CC4F97" w:rsidRDefault="005E0089" w:rsidP="005E0089">
      <w:pPr>
        <w:pStyle w:val="Heading4"/>
      </w:pPr>
      <w:r>
        <w:t>No extinction from neoliberalism.</w:t>
      </w:r>
    </w:p>
    <w:p w14:paraId="6A889861" w14:textId="77777777" w:rsidR="005E0089" w:rsidRPr="00DD4672" w:rsidRDefault="005E0089" w:rsidP="005E0089">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154AB78E" w14:textId="77777777" w:rsidR="005E0089" w:rsidRDefault="005E0089" w:rsidP="005E0089">
      <w:pPr>
        <w:rPr>
          <w:sz w:val="16"/>
        </w:rPr>
      </w:pPr>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 xml:space="preserve">adapted </w:t>
      </w:r>
      <w:r w:rsidRPr="009769F4">
        <w:rPr>
          <w:rStyle w:val="Emphasis"/>
        </w:rPr>
        <w:t>successfully</w:t>
      </w:r>
      <w:r w:rsidRPr="00336178">
        <w:rPr>
          <w:rStyle w:val="Emphasis"/>
          <w:highlight w:val="green"/>
        </w:rPr>
        <w:t xml:space="preserve">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w:t>
      </w:r>
      <w:r w:rsidRPr="009769F4">
        <w:rPr>
          <w:rStyle w:val="Emphasis"/>
        </w:rPr>
        <w:t xml:space="preserve">and world wars. Capitalism </w:t>
      </w:r>
      <w:r w:rsidRPr="009769F4">
        <w:rPr>
          <w:sz w:val="16"/>
        </w:rPr>
        <w:t xml:space="preserve">has been able to do this because, unlike communism or socialism or feudalism, it </w:t>
      </w:r>
      <w:r w:rsidRPr="009769F4">
        <w:rPr>
          <w:rStyle w:val="Emphasis"/>
        </w:rPr>
        <w:t>has an inner dynamic akin to a living thing. It can adapt and refine itself in response to the changing environment.</w:t>
      </w:r>
      <w:r w:rsidRPr="009769F4">
        <w:rPr>
          <w:sz w:val="16"/>
        </w:rPr>
        <w:t xml:space="preserve"> And it will evolve into a new sp</w:t>
      </w:r>
      <w:r w:rsidRPr="00336178">
        <w:rPr>
          <w:sz w:val="16"/>
        </w:rPr>
        <w:t xml:space="preserve">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 xml:space="preserve">have evolved </w:t>
      </w:r>
      <w:r w:rsidRPr="009769F4">
        <w:rPr>
          <w:rStyle w:val="Emphasis"/>
        </w:rPr>
        <w:t>over several centuries were</w:t>
      </w:r>
      <w:r w:rsidRPr="00C10CA1">
        <w:rPr>
          <w:rStyle w:val="Emphasis"/>
        </w:rPr>
        <w:t xml:space="preserv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w:t>
      </w:r>
      <w:r w:rsidRPr="009769F4">
        <w:rPr>
          <w:rStyle w:val="Emphasis"/>
        </w:rPr>
        <w:t xml:space="preserve">he principle of </w:t>
      </w:r>
      <w:r w:rsidRPr="00336178">
        <w:rPr>
          <w:rStyle w:val="Emphasis"/>
          <w:highlight w:val="green"/>
        </w:rPr>
        <w:t>competition</w:t>
      </w:r>
      <w:r w:rsidRPr="00C10CA1">
        <w:rPr>
          <w:rStyle w:val="Emphasis"/>
        </w:rPr>
        <w:t xml:space="preserve">, </w:t>
      </w:r>
      <w:r w:rsidRPr="00336178">
        <w:rPr>
          <w:rStyle w:val="Emphasis"/>
          <w:highlight w:val="green"/>
        </w:rPr>
        <w:t xml:space="preserve">which </w:t>
      </w:r>
      <w:r w:rsidRPr="009769F4">
        <w:rPr>
          <w:rStyle w:val="Emphasis"/>
        </w:rPr>
        <w:t xml:space="preserve">drives both democratic politics and capitalist markets. Because market forces generally </w:t>
      </w:r>
      <w:r w:rsidRPr="00336178">
        <w:rPr>
          <w:rStyle w:val="Emphasis"/>
          <w:highlight w:val="green"/>
        </w:rPr>
        <w:t>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336178">
        <w:rPr>
          <w:rStyle w:val="Emphasis"/>
          <w:highlight w:val="green"/>
        </w:rPr>
        <w:t>cap</w:t>
      </w:r>
      <w:r w:rsidRPr="00D2748D">
        <w:rPr>
          <w:rStyle w:val="Emphasis"/>
        </w:rPr>
        <w:t>italism</w:t>
      </w:r>
      <w:r w:rsidRPr="00336178">
        <w:rPr>
          <w:sz w:val="16"/>
        </w:rPr>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9769F4">
        <w:rPr>
          <w:rStyle w:val="Emphasis"/>
        </w:rPr>
        <w:t>creativity</w:t>
      </w:r>
      <w:r w:rsidRPr="00336178">
        <w:rPr>
          <w:rStyle w:val="Emphasis"/>
          <w:highlight w:val="green"/>
        </w:rPr>
        <w:t xml:space="preserve">, efforts, </w:t>
      </w:r>
      <w:r w:rsidRPr="009769F4">
        <w:rPr>
          <w:rStyle w:val="Emphasis"/>
        </w:rPr>
        <w:t>and competitive spiri</w:t>
      </w:r>
      <w:r w:rsidRPr="00336178">
        <w:rPr>
          <w:rStyle w:val="Emphasis"/>
          <w:highlight w:val="green"/>
        </w:rPr>
        <w:t>t into finding solutions</w:t>
      </w:r>
      <w:r w:rsidRPr="00D2748D">
        <w:rPr>
          <w:rStyle w:val="Emphasis"/>
        </w:rPr>
        <w:t xml:space="preserve"> 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w:t>
      </w:r>
      <w:proofErr w:type="gramStart"/>
      <w:r w:rsidRPr="00336178">
        <w:rPr>
          <w:sz w:val="16"/>
        </w:rPr>
        <w:t>democracy</w:t>
      </w:r>
      <w:proofErr w:type="gramEnd"/>
      <w:r w:rsidRPr="00336178">
        <w:rPr>
          <w:sz w:val="16"/>
        </w:rPr>
        <w:t xml:space="preserve">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6E706ECB" w14:textId="77777777" w:rsidR="005E0089" w:rsidRPr="00ED04EF" w:rsidRDefault="005E0089" w:rsidP="005E0089">
      <w:pPr>
        <w:pStyle w:val="Heading4"/>
        <w:rPr>
          <w:rFonts w:cs="Arial"/>
        </w:rPr>
      </w:pPr>
      <w:r>
        <w:rPr>
          <w:rFonts w:cs="Arial"/>
        </w:rPr>
        <w:t>They don’t solve environment and no impact – it’s incorrect assume synergistic effects of tech</w:t>
      </w:r>
    </w:p>
    <w:p w14:paraId="6A574207" w14:textId="77777777" w:rsidR="005E0089" w:rsidRPr="00ED04EF" w:rsidRDefault="005E0089" w:rsidP="005E0089">
      <w:r w:rsidRPr="00ED04EF">
        <w:rPr>
          <w:rStyle w:val="Style13ptBold"/>
          <w:szCs w:val="26"/>
        </w:rPr>
        <w:t>Bailey 18</w:t>
      </w:r>
      <w:r w:rsidRPr="00ED04EF">
        <w:t xml:space="preserve"> [Ronald Bailey, shortlisted by the editors of Nature Biotechnology as one of the personalities who have made the "most significant contributions" to biotechnology. From 1987 to 1990, Bailey was a staff writer for Forbes magazine, covering economic, scientific and business topics. His articles and reviews have appeared in The New York Times, The Wall Street Journal, The Washington Post, Commentary, The Public Interest, Smithsonian, and many other publications. Prior to joining Reason in 1997, Bailey produced several weekly national public television series including Think Tank and </w:t>
      </w:r>
      <w:proofErr w:type="spellStart"/>
      <w:r w:rsidRPr="00ED04EF">
        <w:t>TechnoPolitics</w:t>
      </w:r>
      <w:proofErr w:type="spellEnd"/>
      <w:r w:rsidRPr="00ED04EF">
        <w:t>, as well as several documentaries for PBS television and ABC News. In 1993, he was the Warren T. Brookes Fellow in Environmental Journalism at the Competitive Enterprise Institute. Climate Change Problems Will Be Solved Through Economic Growth. March 12, 2018. https://reason.com/blog/2018/03/12/climate-change-problems-will-be-solved-t]</w:t>
      </w:r>
    </w:p>
    <w:p w14:paraId="308CF01E" w14:textId="77777777" w:rsidR="005E0089" w:rsidRPr="00ED04EF" w:rsidRDefault="005E0089" w:rsidP="005E0089">
      <w:pPr>
        <w:rPr>
          <w:sz w:val="14"/>
        </w:rPr>
      </w:pPr>
      <w:r w:rsidRPr="00ED04EF">
        <w:rPr>
          <w:sz w:val="14"/>
        </w:rPr>
        <w:t xml:space="preserve">In an essay for The Breakthrough Journal, </w:t>
      </w:r>
      <w:r w:rsidRPr="00ED04EF">
        <w:rPr>
          <w:rStyle w:val="StyleUnderline"/>
        </w:rPr>
        <w:t xml:space="preserve">Pinker notes that such </w:t>
      </w:r>
      <w:r w:rsidRPr="00ED04EF">
        <w:rPr>
          <w:rStyle w:val="Emphasis"/>
        </w:rPr>
        <w:t>optimism</w:t>
      </w:r>
      <w:r w:rsidRPr="00ED04EF">
        <w:rPr>
          <w:rStyle w:val="StyleUnderline"/>
        </w:rPr>
        <w:t xml:space="preserve"> "is </w:t>
      </w:r>
      <w:r w:rsidRPr="00ED04EF">
        <w:rPr>
          <w:rStyle w:val="Emphasis"/>
        </w:rPr>
        <w:t>commonly dismissed</w:t>
      </w:r>
      <w:r w:rsidRPr="00ED04EF">
        <w:rPr>
          <w:rStyle w:val="StyleUnderline"/>
        </w:rPr>
        <w:t xml:space="preserve"> as the 'faith that </w:t>
      </w:r>
      <w:r w:rsidRPr="00ED04EF">
        <w:rPr>
          <w:rStyle w:val="Emphasis"/>
        </w:rPr>
        <w:t>tech</w:t>
      </w:r>
      <w:r w:rsidRPr="00ED04EF">
        <w:rPr>
          <w:rStyle w:val="StyleUnderline"/>
        </w:rPr>
        <w:t xml:space="preserve">nology will save us.' In fact, it is a </w:t>
      </w:r>
      <w:r w:rsidRPr="00ED04EF">
        <w:rPr>
          <w:rStyle w:val="Emphasis"/>
        </w:rPr>
        <w:t>skepticism</w:t>
      </w:r>
      <w:r w:rsidRPr="00ED04EF">
        <w:rPr>
          <w:rStyle w:val="StyleUnderline"/>
        </w:rPr>
        <w:t xml:space="preserve"> that the status quo will doom us—that knowledge and behavior will remain </w:t>
      </w:r>
      <w:r w:rsidRPr="00ED04EF">
        <w:rPr>
          <w:rStyle w:val="Emphasis"/>
        </w:rPr>
        <w:t>frozen</w:t>
      </w:r>
      <w:r w:rsidRPr="00ED04EF">
        <w:rPr>
          <w:rStyle w:val="StyleUnderline"/>
        </w:rPr>
        <w:t xml:space="preserve"> in their current state for </w:t>
      </w:r>
      <w:r w:rsidRPr="00ED04EF">
        <w:rPr>
          <w:rStyle w:val="Emphasis"/>
        </w:rPr>
        <w:t>perpetuity</w:t>
      </w:r>
      <w:r w:rsidRPr="00ED04EF">
        <w:rPr>
          <w:rStyle w:val="StyleUnderline"/>
        </w:rPr>
        <w:t>.</w:t>
      </w:r>
      <w:r w:rsidRPr="00ED04EF">
        <w:rPr>
          <w:sz w:val="14"/>
        </w:rPr>
        <w:t xml:space="preserve"> Indeed, </w:t>
      </w:r>
      <w:r w:rsidRPr="00ED04EF">
        <w:rPr>
          <w:rStyle w:val="StyleUnderline"/>
        </w:rPr>
        <w:t xml:space="preserve">a </w:t>
      </w:r>
      <w:r w:rsidRPr="00ED04EF">
        <w:rPr>
          <w:rStyle w:val="Emphasis"/>
        </w:rPr>
        <w:t>naive faith</w:t>
      </w:r>
      <w:r w:rsidRPr="00ED04EF">
        <w:rPr>
          <w:rStyle w:val="StyleUnderline"/>
        </w:rPr>
        <w:t xml:space="preserve"> in </w:t>
      </w:r>
      <w:r w:rsidRPr="00ED04EF">
        <w:rPr>
          <w:rStyle w:val="Emphasis"/>
        </w:rPr>
        <w:t>stasis</w:t>
      </w:r>
      <w:r w:rsidRPr="00ED04EF">
        <w:rPr>
          <w:rStyle w:val="StyleUnderline"/>
        </w:rPr>
        <w:t xml:space="preserve"> has repeatedly led to </w:t>
      </w:r>
      <w:r w:rsidRPr="000927BC">
        <w:rPr>
          <w:rStyle w:val="Emphasis"/>
          <w:highlight w:val="cyan"/>
        </w:rPr>
        <w:t>prophecies</w:t>
      </w:r>
      <w:r w:rsidRPr="000927BC">
        <w:rPr>
          <w:rStyle w:val="StyleUnderline"/>
          <w:highlight w:val="cyan"/>
        </w:rPr>
        <w:t xml:space="preserve"> of </w:t>
      </w:r>
      <w:r w:rsidRPr="000927BC">
        <w:rPr>
          <w:rStyle w:val="Emphasis"/>
          <w:highlight w:val="cyan"/>
        </w:rPr>
        <w:t>environmental doomsdays</w:t>
      </w:r>
      <w:r w:rsidRPr="000927BC">
        <w:rPr>
          <w:rStyle w:val="StyleUnderline"/>
          <w:highlight w:val="cyan"/>
        </w:rPr>
        <w:t xml:space="preserve"> </w:t>
      </w:r>
      <w:r w:rsidRPr="00ED04EF">
        <w:rPr>
          <w:rStyle w:val="StyleUnderline"/>
        </w:rPr>
        <w:t>that never happened</w:t>
      </w:r>
      <w:r w:rsidRPr="00ED04EF">
        <w:rPr>
          <w:sz w:val="14"/>
        </w:rPr>
        <w:t>." In his new book, Enlightenment Now, Pinker points out that "</w:t>
      </w:r>
      <w:r w:rsidRPr="000927BC">
        <w:rPr>
          <w:rStyle w:val="StyleUnderline"/>
          <w:highlight w:val="cyan"/>
        </w:rPr>
        <w:t xml:space="preserve">as the world gets </w:t>
      </w:r>
      <w:r w:rsidRPr="000927BC">
        <w:rPr>
          <w:rStyle w:val="Emphasis"/>
          <w:highlight w:val="cyan"/>
        </w:rPr>
        <w:t>richer</w:t>
      </w:r>
      <w:r w:rsidRPr="000927BC">
        <w:rPr>
          <w:rStyle w:val="StyleUnderline"/>
          <w:highlight w:val="cyan"/>
        </w:rPr>
        <w:t xml:space="preserve"> </w:t>
      </w:r>
      <w:r w:rsidRPr="00ED04EF">
        <w:rPr>
          <w:rStyle w:val="StyleUnderline"/>
        </w:rPr>
        <w:t xml:space="preserve">and more </w:t>
      </w:r>
      <w:r w:rsidRPr="00ED04EF">
        <w:rPr>
          <w:rStyle w:val="Emphasis"/>
        </w:rPr>
        <w:t>tech-savvy</w:t>
      </w:r>
      <w:r w:rsidRPr="00ED04EF">
        <w:rPr>
          <w:rStyle w:val="StyleUnderline"/>
        </w:rPr>
        <w:t xml:space="preserve">, </w:t>
      </w:r>
      <w:r w:rsidRPr="000927BC">
        <w:rPr>
          <w:rStyle w:val="StyleUnderline"/>
          <w:highlight w:val="cyan"/>
        </w:rPr>
        <w:t xml:space="preserve">it </w:t>
      </w:r>
      <w:r w:rsidRPr="00ED04EF">
        <w:rPr>
          <w:rStyle w:val="Emphasis"/>
        </w:rPr>
        <w:t>dematerializes</w:t>
      </w:r>
      <w:r w:rsidRPr="00ED04EF">
        <w:rPr>
          <w:rStyle w:val="StyleUnderline"/>
        </w:rPr>
        <w:t xml:space="preserve">, </w:t>
      </w:r>
      <w:r w:rsidRPr="000927BC">
        <w:rPr>
          <w:rStyle w:val="Emphasis"/>
          <w:highlight w:val="cyan"/>
        </w:rPr>
        <w:t>decarbonizes</w:t>
      </w:r>
      <w:r w:rsidRPr="00ED04EF">
        <w:rPr>
          <w:rStyle w:val="StyleUnderline"/>
        </w:rPr>
        <w:t xml:space="preserve">, and </w:t>
      </w:r>
      <w:r w:rsidRPr="00ED04EF">
        <w:rPr>
          <w:rStyle w:val="Emphasis"/>
        </w:rPr>
        <w:t>densifies</w:t>
      </w:r>
      <w:r w:rsidRPr="00ED04EF">
        <w:rPr>
          <w:rStyle w:val="StyleUnderline"/>
        </w:rPr>
        <w:t xml:space="preserve">, sparing land and species." Economic </w:t>
      </w:r>
      <w:r w:rsidRPr="000927BC">
        <w:rPr>
          <w:rStyle w:val="Emphasis"/>
          <w:highlight w:val="cyan"/>
        </w:rPr>
        <w:t>growth</w:t>
      </w:r>
      <w:r w:rsidRPr="000927BC">
        <w:rPr>
          <w:rStyle w:val="StyleUnderline"/>
          <w:highlight w:val="cyan"/>
        </w:rPr>
        <w:t xml:space="preserve"> and </w:t>
      </w:r>
      <w:r w:rsidRPr="000927BC">
        <w:rPr>
          <w:rStyle w:val="Emphasis"/>
          <w:highlight w:val="cyan"/>
        </w:rPr>
        <w:t>tech</w:t>
      </w:r>
      <w:r w:rsidRPr="00ED04EF">
        <w:rPr>
          <w:rStyle w:val="StyleUnderline"/>
        </w:rPr>
        <w:t xml:space="preserve">nological progress </w:t>
      </w:r>
      <w:r w:rsidRPr="000927BC">
        <w:rPr>
          <w:rStyle w:val="StyleUnderline"/>
          <w:highlight w:val="cyan"/>
        </w:rPr>
        <w:t xml:space="preserve">are the </w:t>
      </w:r>
      <w:r w:rsidRPr="000927BC">
        <w:rPr>
          <w:rStyle w:val="Emphasis"/>
          <w:highlight w:val="cyan"/>
        </w:rPr>
        <w:t>solutions</w:t>
      </w:r>
      <w:r w:rsidRPr="000927BC">
        <w:rPr>
          <w:rStyle w:val="StyleUnderline"/>
          <w:highlight w:val="cyan"/>
        </w:rPr>
        <w:t xml:space="preserve"> </w:t>
      </w:r>
      <w:r w:rsidRPr="00ED04EF">
        <w:rPr>
          <w:rStyle w:val="StyleUnderline"/>
        </w:rPr>
        <w:t xml:space="preserve">not only </w:t>
      </w:r>
      <w:r w:rsidRPr="000927BC">
        <w:rPr>
          <w:rStyle w:val="StyleUnderline"/>
          <w:highlight w:val="cyan"/>
        </w:rPr>
        <w:t xml:space="preserve">to </w:t>
      </w:r>
      <w:r w:rsidRPr="000927BC">
        <w:rPr>
          <w:rStyle w:val="Emphasis"/>
          <w:highlight w:val="cyan"/>
        </w:rPr>
        <w:t>climate change</w:t>
      </w:r>
      <w:r w:rsidRPr="00ED04EF">
        <w:rPr>
          <w:rStyle w:val="Emphasis"/>
        </w:rPr>
        <w:t xml:space="preserve"> </w:t>
      </w:r>
      <w:r w:rsidRPr="00ED04EF">
        <w:rPr>
          <w:rStyle w:val="StyleUnderline"/>
        </w:rPr>
        <w:t xml:space="preserve">but to </w:t>
      </w:r>
      <w:r w:rsidRPr="00ED04EF">
        <w:rPr>
          <w:rStyle w:val="Emphasis"/>
        </w:rPr>
        <w:t>most</w:t>
      </w:r>
      <w:r w:rsidRPr="00ED04EF">
        <w:rPr>
          <w:rStyle w:val="StyleUnderline"/>
        </w:rPr>
        <w:t xml:space="preserve"> of the </w:t>
      </w:r>
      <w:r w:rsidRPr="00ED04EF">
        <w:rPr>
          <w:rStyle w:val="Emphasis"/>
        </w:rPr>
        <w:t>problems</w:t>
      </w:r>
      <w:r w:rsidRPr="00ED04EF">
        <w:rPr>
          <w:rStyle w:val="StyleUnderline"/>
        </w:rPr>
        <w:t xml:space="preserve"> that </w:t>
      </w:r>
      <w:r w:rsidRPr="00ED04EF">
        <w:rPr>
          <w:rStyle w:val="Emphasis"/>
        </w:rPr>
        <w:t>bedevil humanity</w:t>
      </w:r>
      <w:r w:rsidRPr="00ED04EF">
        <w:rPr>
          <w:sz w:val="14"/>
        </w:rPr>
        <w:t>.</w:t>
      </w:r>
    </w:p>
    <w:p w14:paraId="29E4861E" w14:textId="77777777" w:rsidR="005E0089" w:rsidRPr="00ED04EF" w:rsidRDefault="005E0089" w:rsidP="005E0089">
      <w:pPr>
        <w:rPr>
          <w:sz w:val="14"/>
        </w:rPr>
      </w:pPr>
      <w:proofErr w:type="spellStart"/>
      <w:r w:rsidRPr="00ED04EF">
        <w:rPr>
          <w:sz w:val="14"/>
        </w:rPr>
        <w:t>Boisvert</w:t>
      </w:r>
      <w:proofErr w:type="spellEnd"/>
      <w:r w:rsidRPr="00ED04EF">
        <w:rPr>
          <w:sz w:val="14"/>
        </w:rPr>
        <w:t xml:space="preserve">, meanwhile, tackles and rebuts the apocalyptic prophecies made by eco-pessimists like Wallace-Wells, specifically </w:t>
      </w:r>
      <w:proofErr w:type="gramStart"/>
      <w:r w:rsidRPr="00ED04EF">
        <w:rPr>
          <w:sz w:val="14"/>
        </w:rPr>
        <w:t>with regard to</w:t>
      </w:r>
      <w:proofErr w:type="gramEnd"/>
      <w:r w:rsidRPr="00ED04EF">
        <w:rPr>
          <w:sz w:val="14"/>
        </w:rPr>
        <w:t xml:space="preserve"> food production and </w:t>
      </w:r>
      <w:proofErr w:type="spellStart"/>
      <w:r w:rsidRPr="00ED04EF">
        <w:rPr>
          <w:sz w:val="14"/>
        </w:rPr>
        <w:t>availabilty</w:t>
      </w:r>
      <w:proofErr w:type="spellEnd"/>
      <w:r w:rsidRPr="00ED04EF">
        <w:rPr>
          <w:sz w:val="14"/>
        </w:rPr>
        <w:t>, water supplies, heat waves, and rising seas.</w:t>
      </w:r>
    </w:p>
    <w:p w14:paraId="3EF9F0DC" w14:textId="77777777" w:rsidR="005E0089" w:rsidRPr="00ED04EF" w:rsidRDefault="005E0089" w:rsidP="005E0089">
      <w:pPr>
        <w:rPr>
          <w:rStyle w:val="StyleUnderline"/>
        </w:rPr>
      </w:pPr>
      <w:r w:rsidRPr="00ED04EF">
        <w:rPr>
          <w:sz w:val="14"/>
        </w:rPr>
        <w:t xml:space="preserve">"No, this isn't a denialist screed," </w:t>
      </w:r>
      <w:proofErr w:type="spellStart"/>
      <w:r w:rsidRPr="00ED04EF">
        <w:rPr>
          <w:sz w:val="14"/>
        </w:rPr>
        <w:t>Boisvert</w:t>
      </w:r>
      <w:proofErr w:type="spellEnd"/>
      <w:r w:rsidRPr="00ED04EF">
        <w:rPr>
          <w:sz w:val="14"/>
        </w:rPr>
        <w:t xml:space="preserve"> writes. "</w:t>
      </w:r>
      <w:r w:rsidRPr="00ED04EF">
        <w:rPr>
          <w:rStyle w:val="StyleUnderline"/>
        </w:rPr>
        <w:t xml:space="preserve">Human </w:t>
      </w:r>
      <w:r w:rsidRPr="00ED04EF">
        <w:rPr>
          <w:rStyle w:val="Emphasis"/>
        </w:rPr>
        <w:t xml:space="preserve">greenhouse </w:t>
      </w:r>
      <w:r w:rsidRPr="000927BC">
        <w:rPr>
          <w:rStyle w:val="Emphasis"/>
          <w:highlight w:val="cyan"/>
        </w:rPr>
        <w:t>emissions</w:t>
      </w:r>
      <w:r w:rsidRPr="00ED04EF">
        <w:rPr>
          <w:rStyle w:val="StyleUnderline"/>
        </w:rPr>
        <w:t xml:space="preserve"> will warm the planet, raise the seas and derange the weather</w:t>
      </w:r>
      <w:r w:rsidRPr="00ED04EF">
        <w:rPr>
          <w:sz w:val="14"/>
        </w:rPr>
        <w:t xml:space="preserve">, and the resulting heat, </w:t>
      </w:r>
      <w:r w:rsidRPr="00ED04EF">
        <w:rPr>
          <w:rStyle w:val="StyleUnderline"/>
        </w:rPr>
        <w:t xml:space="preserve">flood and drought </w:t>
      </w:r>
      <w:r w:rsidRPr="000927BC">
        <w:rPr>
          <w:rStyle w:val="StyleUnderline"/>
          <w:highlight w:val="cyan"/>
        </w:rPr>
        <w:t xml:space="preserve">will </w:t>
      </w:r>
      <w:r w:rsidRPr="00ED04EF">
        <w:rPr>
          <w:rStyle w:val="StyleUnderline"/>
        </w:rPr>
        <w:t xml:space="preserve">be cataclysmic. </w:t>
      </w:r>
      <w:r w:rsidRPr="00ED04EF">
        <w:rPr>
          <w:rStyle w:val="Emphasis"/>
        </w:rPr>
        <w:t>Cataclysmic</w:t>
      </w:r>
      <w:r w:rsidRPr="00ED04EF">
        <w:rPr>
          <w:rStyle w:val="StyleUnderline"/>
        </w:rPr>
        <w:t xml:space="preserve">—but </w:t>
      </w:r>
      <w:r w:rsidRPr="000927BC">
        <w:rPr>
          <w:rStyle w:val="Emphasis"/>
          <w:highlight w:val="cyan"/>
        </w:rPr>
        <w:t>not apocalyptic</w:t>
      </w:r>
      <w:r w:rsidRPr="00ED04EF">
        <w:rPr>
          <w:sz w:val="14"/>
        </w:rPr>
        <w:t xml:space="preserve">. </w:t>
      </w:r>
      <w:r w:rsidRPr="00ED04EF">
        <w:rPr>
          <w:rStyle w:val="StyleUnderline"/>
        </w:rPr>
        <w:t xml:space="preserve">While the climate upheaval will be large, the </w:t>
      </w:r>
      <w:r w:rsidRPr="000927BC">
        <w:rPr>
          <w:rStyle w:val="Emphasis"/>
          <w:highlight w:val="cyan"/>
        </w:rPr>
        <w:t>consequences</w:t>
      </w:r>
      <w:r w:rsidRPr="000927BC">
        <w:rPr>
          <w:rStyle w:val="StyleUnderline"/>
          <w:highlight w:val="cyan"/>
        </w:rPr>
        <w:t xml:space="preserve"> </w:t>
      </w:r>
      <w:r w:rsidRPr="00ED04EF">
        <w:rPr>
          <w:rStyle w:val="StyleUnderline"/>
        </w:rPr>
        <w:t xml:space="preserve">for </w:t>
      </w:r>
      <w:r w:rsidRPr="00ED04EF">
        <w:rPr>
          <w:rStyle w:val="Emphasis"/>
        </w:rPr>
        <w:t>human well-being</w:t>
      </w:r>
      <w:r w:rsidRPr="00ED04EF">
        <w:rPr>
          <w:rStyle w:val="StyleUnderline"/>
        </w:rPr>
        <w:t xml:space="preserve"> </w:t>
      </w:r>
      <w:r w:rsidRPr="000927BC">
        <w:rPr>
          <w:rStyle w:val="StyleUnderline"/>
          <w:highlight w:val="cyan"/>
        </w:rPr>
        <w:t xml:space="preserve">will be </w:t>
      </w:r>
      <w:r w:rsidRPr="000927BC">
        <w:rPr>
          <w:rStyle w:val="Emphasis"/>
          <w:highlight w:val="cyan"/>
        </w:rPr>
        <w:t>small</w:t>
      </w:r>
      <w:r w:rsidRPr="00ED04EF">
        <w:rPr>
          <w:sz w:val="14"/>
        </w:rPr>
        <w:t xml:space="preserve">. Looked at </w:t>
      </w:r>
      <w:r w:rsidRPr="00ED04EF">
        <w:rPr>
          <w:rStyle w:val="StyleUnderline"/>
        </w:rPr>
        <w:t xml:space="preserve">in the broader </w:t>
      </w:r>
      <w:r w:rsidRPr="00ED04EF">
        <w:rPr>
          <w:rStyle w:val="Emphasis"/>
        </w:rPr>
        <w:t>context</w:t>
      </w:r>
      <w:r w:rsidRPr="00ED04EF">
        <w:rPr>
          <w:rStyle w:val="StyleUnderline"/>
        </w:rPr>
        <w:t xml:space="preserve"> of </w:t>
      </w:r>
      <w:r w:rsidRPr="00ED04EF">
        <w:rPr>
          <w:rStyle w:val="Emphasis"/>
        </w:rPr>
        <w:t>economic development</w:t>
      </w:r>
      <w:r w:rsidRPr="00ED04EF">
        <w:rPr>
          <w:rStyle w:val="StyleUnderline"/>
        </w:rPr>
        <w:t xml:space="preserve">, </w:t>
      </w:r>
      <w:r w:rsidRPr="000927BC">
        <w:rPr>
          <w:rStyle w:val="StyleUnderline"/>
          <w:highlight w:val="cyan"/>
        </w:rPr>
        <w:t xml:space="preserve">climate change will </w:t>
      </w:r>
      <w:r w:rsidRPr="000927BC">
        <w:rPr>
          <w:rStyle w:val="Emphasis"/>
          <w:highlight w:val="cyan"/>
        </w:rPr>
        <w:t>barely slow</w:t>
      </w:r>
      <w:r w:rsidRPr="00ED04EF">
        <w:rPr>
          <w:rStyle w:val="StyleUnderline"/>
        </w:rPr>
        <w:t xml:space="preserve"> our </w:t>
      </w:r>
      <w:r w:rsidRPr="000927BC">
        <w:rPr>
          <w:rStyle w:val="Emphasis"/>
          <w:highlight w:val="cyan"/>
        </w:rPr>
        <w:t>progress</w:t>
      </w:r>
      <w:r w:rsidRPr="00ED04EF">
        <w:rPr>
          <w:rStyle w:val="StyleUnderline"/>
        </w:rPr>
        <w:t xml:space="preserve"> in the effort to </w:t>
      </w:r>
      <w:r w:rsidRPr="00ED04EF">
        <w:rPr>
          <w:rStyle w:val="Emphasis"/>
        </w:rPr>
        <w:t>raise living standards</w:t>
      </w:r>
      <w:r w:rsidRPr="00ED04EF">
        <w:rPr>
          <w:rStyle w:val="StyleUnderline"/>
        </w:rPr>
        <w:t>."</w:t>
      </w:r>
    </w:p>
    <w:p w14:paraId="1599F819" w14:textId="77777777" w:rsidR="005E0089" w:rsidRPr="000D04CD" w:rsidRDefault="005E0089" w:rsidP="005E0089">
      <w:pPr>
        <w:rPr>
          <w:sz w:val="14"/>
        </w:rPr>
      </w:pPr>
      <w:proofErr w:type="spellStart"/>
      <w:r w:rsidRPr="00ED04EF">
        <w:rPr>
          <w:sz w:val="14"/>
        </w:rPr>
        <w:t>Boisvert</w:t>
      </w:r>
      <w:proofErr w:type="spellEnd"/>
      <w:r w:rsidRPr="00ED04EF">
        <w:rPr>
          <w:sz w:val="14"/>
        </w:rPr>
        <w:t xml:space="preserve"> proceeds to show how </w:t>
      </w:r>
      <w:r w:rsidRPr="00ED04EF">
        <w:rPr>
          <w:rStyle w:val="StyleUnderline"/>
        </w:rPr>
        <w:t xml:space="preserve">a series of </w:t>
      </w:r>
      <w:r w:rsidRPr="000927BC">
        <w:rPr>
          <w:rStyle w:val="Emphasis"/>
          <w:highlight w:val="cyan"/>
        </w:rPr>
        <w:t>tech</w:t>
      </w:r>
      <w:r w:rsidRPr="00ED04EF">
        <w:rPr>
          <w:rStyle w:val="StyleUnderline"/>
        </w:rPr>
        <w:t>nologies</w:t>
      </w:r>
      <w:r w:rsidRPr="00ED04EF">
        <w:rPr>
          <w:sz w:val="14"/>
        </w:rPr>
        <w:t>—</w:t>
      </w:r>
      <w:r w:rsidRPr="000927BC">
        <w:rPr>
          <w:rStyle w:val="Emphasis"/>
          <w:highlight w:val="cyan"/>
        </w:rPr>
        <w:t>drought-resistant crops</w:t>
      </w:r>
      <w:r w:rsidRPr="00ED04EF">
        <w:rPr>
          <w:sz w:val="14"/>
        </w:rPr>
        <w:t xml:space="preserve">, cheap </w:t>
      </w:r>
      <w:r w:rsidRPr="000927BC">
        <w:rPr>
          <w:rStyle w:val="Emphasis"/>
          <w:highlight w:val="cyan"/>
        </w:rPr>
        <w:t>desalination</w:t>
      </w:r>
      <w:r w:rsidRPr="00ED04EF">
        <w:rPr>
          <w:sz w:val="14"/>
        </w:rPr>
        <w:t xml:space="preserve">, widespread adoption of air-conditioning, </w:t>
      </w:r>
      <w:r w:rsidRPr="000927BC">
        <w:rPr>
          <w:rStyle w:val="Emphasis"/>
          <w:highlight w:val="cyan"/>
        </w:rPr>
        <w:t>modern construction</w:t>
      </w:r>
      <w:r w:rsidRPr="00ED04EF">
        <w:rPr>
          <w:sz w:val="14"/>
        </w:rPr>
        <w:t xml:space="preserve"> techniques—</w:t>
      </w:r>
      <w:r w:rsidRPr="000927BC">
        <w:rPr>
          <w:rStyle w:val="StyleUnderline"/>
          <w:highlight w:val="cyan"/>
        </w:rPr>
        <w:t>will</w:t>
      </w:r>
      <w:r w:rsidRPr="00ED04EF">
        <w:rPr>
          <w:rStyle w:val="StyleUnderline"/>
        </w:rPr>
        <w:t xml:space="preserve"> ameliorate and </w:t>
      </w:r>
      <w:r w:rsidRPr="000927BC">
        <w:rPr>
          <w:rStyle w:val="StyleUnderline"/>
          <w:highlight w:val="cyan"/>
        </w:rPr>
        <w:t>overcome</w:t>
      </w:r>
      <w:r w:rsidRPr="00ED04EF">
        <w:rPr>
          <w:rStyle w:val="StyleUnderline"/>
        </w:rPr>
        <w:t xml:space="preserve"> the problems caused by rising </w:t>
      </w:r>
      <w:r w:rsidRPr="000927BC">
        <w:rPr>
          <w:rStyle w:val="Emphasis"/>
          <w:highlight w:val="cyan"/>
        </w:rPr>
        <w:t>temperatures</w:t>
      </w:r>
      <w:r w:rsidRPr="00ED04EF">
        <w:rPr>
          <w:sz w:val="14"/>
        </w:rPr>
        <w:t>. He is entirely correct when he notes, "</w:t>
      </w:r>
      <w:r w:rsidRPr="00ED04EF">
        <w:rPr>
          <w:rStyle w:val="StyleUnderline"/>
        </w:rPr>
        <w:t xml:space="preserve">The most inexorable feature of climate-change modeling isn't the advance of the sea but the </w:t>
      </w:r>
      <w:r w:rsidRPr="000927BC">
        <w:rPr>
          <w:rStyle w:val="Emphasis"/>
          <w:highlight w:val="cyan"/>
        </w:rPr>
        <w:t>steady</w:t>
      </w:r>
      <w:r w:rsidRPr="00ED04EF">
        <w:rPr>
          <w:rStyle w:val="StyleUnderline"/>
        </w:rPr>
        <w:t xml:space="preserve"> economic </w:t>
      </w:r>
      <w:r w:rsidRPr="000927BC">
        <w:rPr>
          <w:rStyle w:val="Emphasis"/>
          <w:highlight w:val="cyan"/>
        </w:rPr>
        <w:t>growth</w:t>
      </w:r>
      <w:r w:rsidRPr="00ED04EF">
        <w:rPr>
          <w:rStyle w:val="StyleUnderline"/>
        </w:rPr>
        <w:t xml:space="preserve"> that </w:t>
      </w:r>
      <w:r w:rsidRPr="000927BC">
        <w:rPr>
          <w:rStyle w:val="StyleUnderline"/>
          <w:highlight w:val="cyan"/>
        </w:rPr>
        <w:t xml:space="preserve">will make life better </w:t>
      </w:r>
      <w:r w:rsidRPr="000927BC">
        <w:rPr>
          <w:rStyle w:val="Emphasis"/>
          <w:highlight w:val="cyan"/>
        </w:rPr>
        <w:t>despite</w:t>
      </w:r>
      <w:r w:rsidRPr="00ED04EF">
        <w:rPr>
          <w:rStyle w:val="StyleUnderline"/>
        </w:rPr>
        <w:t xml:space="preserve"> global </w:t>
      </w:r>
      <w:r w:rsidRPr="000927BC">
        <w:rPr>
          <w:rStyle w:val="Emphasis"/>
          <w:highlight w:val="cyan"/>
        </w:rPr>
        <w:t>warming</w:t>
      </w:r>
      <w:r w:rsidRPr="00ED04EF">
        <w:rPr>
          <w:sz w:val="14"/>
        </w:rPr>
        <w:t>."</w:t>
      </w:r>
    </w:p>
    <w:p w14:paraId="4ECF9832" w14:textId="77777777" w:rsidR="005E0089" w:rsidRPr="00DF72C2" w:rsidRDefault="005E0089" w:rsidP="005E0089"/>
    <w:p w14:paraId="0D0E8A16" w14:textId="77777777" w:rsidR="005E0089" w:rsidRPr="00194002" w:rsidRDefault="005E0089" w:rsidP="005E0089">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Aff causes </w:t>
      </w:r>
      <w:r w:rsidRPr="00194002">
        <w:rPr>
          <w:u w:val="single"/>
        </w:rPr>
        <w:t>dictatorship</w:t>
      </w:r>
      <w:r>
        <w:t>.</w:t>
      </w:r>
    </w:p>
    <w:p w14:paraId="01D43242" w14:textId="77777777" w:rsidR="005E0089" w:rsidRPr="00086A6A" w:rsidRDefault="005E0089" w:rsidP="005E0089">
      <w:pPr>
        <w:rPr>
          <w:rStyle w:val="StyleUnderline"/>
          <w:highlight w:val="cyan"/>
          <w:lang w:val="fr-FR"/>
        </w:rPr>
      </w:pPr>
      <w:r w:rsidRPr="001C0B55">
        <w:t xml:space="preserve">Eric </w:t>
      </w:r>
      <w:r w:rsidRPr="001C0B55">
        <w:rPr>
          <w:rStyle w:val="Style13ptBold"/>
        </w:rPr>
        <w:t>Levitz 21</w:t>
      </w:r>
      <w:r w:rsidRPr="001C0B55">
        <w:t>. Senior Writer at New York Magazine</w:t>
      </w:r>
      <w:r>
        <w:t xml:space="preserve">. MA Johns Hopkins. </w:t>
      </w:r>
      <w:r w:rsidRPr="001C0B55">
        <w:t xml:space="preserve">"We’ll Innovate Our Way Out of the Climate Crisis or Die Trying". </w:t>
      </w:r>
      <w:proofErr w:type="spellStart"/>
      <w:r w:rsidRPr="00086A6A">
        <w:rPr>
          <w:lang w:val="fr-FR"/>
        </w:rPr>
        <w:t>Intelligencer</w:t>
      </w:r>
      <w:proofErr w:type="spellEnd"/>
      <w:r w:rsidRPr="00086A6A">
        <w:rPr>
          <w:lang w:val="fr-FR"/>
        </w:rPr>
        <w:t xml:space="preserve">. 5-17-2021. https://nymag.com/intelligencer/2021/05/climate-biden-green-tech-innovation.html </w:t>
      </w:r>
    </w:p>
    <w:p w14:paraId="4498AD4C" w14:textId="77777777" w:rsidR="005E0089" w:rsidRPr="001C0B55" w:rsidRDefault="005E0089" w:rsidP="005E0089">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w:t>
      </w:r>
      <w:proofErr w:type="spellStart"/>
      <w:r w:rsidRPr="001C0B55">
        <w:rPr>
          <w:sz w:val="16"/>
        </w:rPr>
        <w:t>decarbonization</w:t>
      </w:r>
      <w:proofErr w:type="spellEnd"/>
      <w:r w:rsidRPr="001C0B55">
        <w:rPr>
          <w:sz w:val="16"/>
        </w:rPr>
        <w:t xml:space="preserve"> — then warming </w:t>
      </w:r>
      <w:r w:rsidRPr="001C0B55">
        <w:rPr>
          <w:rStyle w:val="StyleUnderline"/>
        </w:rPr>
        <w:t>will hit 2.4 degrees by century’s end</w:t>
      </w:r>
      <w:r w:rsidRPr="001C0B55">
        <w:rPr>
          <w:sz w:val="16"/>
        </w:rPr>
        <w:t>.</w:t>
      </w:r>
    </w:p>
    <w:p w14:paraId="303D139B" w14:textId="77777777" w:rsidR="005E0089" w:rsidRPr="0098065F" w:rsidRDefault="005E0089" w:rsidP="005E0089">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 xml:space="preserve">an save the planet or destroy it, depending on the precise timeline of its domestic </w:t>
      </w:r>
      <w:proofErr w:type="spellStart"/>
      <w:r w:rsidRPr="0098065F">
        <w:rPr>
          <w:sz w:val="16"/>
        </w:rPr>
        <w:t>decarbonization</w:t>
      </w:r>
      <w:proofErr w:type="spellEnd"/>
      <w:r w:rsidRPr="0098065F">
        <w:rPr>
          <w:sz w:val="16"/>
        </w:rPr>
        <w:t>.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3225E75E" w14:textId="77777777" w:rsidR="005E0089" w:rsidRPr="0098065F" w:rsidRDefault="005E0089" w:rsidP="005E0089">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7329D49E" w14:textId="77777777" w:rsidR="005E0089" w:rsidRDefault="005E0089" w:rsidP="005E0089">
      <w:pPr>
        <w:rPr>
          <w:rFonts w:cs="Arial"/>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w:t>
      </w:r>
      <w:proofErr w:type="gramStart"/>
      <w:r w:rsidRPr="001C0B55">
        <w:rPr>
          <w:sz w:val="16"/>
        </w:rPr>
        <w:t xml:space="preserve">actually </w:t>
      </w:r>
      <w:r w:rsidRPr="001C0B55">
        <w:rPr>
          <w:rStyle w:val="Emphasis"/>
        </w:rPr>
        <w:t>has</w:t>
      </w:r>
      <w:proofErr w:type="gramEnd"/>
      <w:r w:rsidRPr="001C0B55">
        <w:rPr>
          <w:rStyle w:val="Emphasis"/>
        </w:rPr>
        <w:t xml:space="preserve"> the resources</w:t>
      </w:r>
      <w:r w:rsidRPr="001C0B55">
        <w:rPr>
          <w:sz w:val="16"/>
        </w:rPr>
        <w:t xml:space="preserve"> to make a decisive contribution to global </w:t>
      </w:r>
      <w:proofErr w:type="spellStart"/>
      <w:r w:rsidRPr="001C0B55">
        <w:rPr>
          <w:sz w:val="16"/>
        </w:rPr>
        <w:t>decarbonization</w:t>
      </w:r>
      <w:proofErr w:type="spellEnd"/>
      <w:r w:rsidRPr="001C0B55">
        <w:rPr>
          <w:sz w:val="16"/>
        </w:rPr>
        <w:t xml:space="preserve">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26CE9894" w14:textId="77777777" w:rsidR="005E0089" w:rsidRDefault="005E0089" w:rsidP="005E0089">
      <w:pPr>
        <w:rPr>
          <w:sz w:val="16"/>
        </w:rPr>
      </w:pPr>
    </w:p>
    <w:p w14:paraId="1C7BD8A5" w14:textId="1B0E02B8" w:rsidR="00841C25" w:rsidRDefault="00841C25" w:rsidP="00841C25">
      <w:pPr>
        <w:pStyle w:val="Heading4"/>
      </w:pPr>
      <w:r>
        <w:t>No space col coming</w:t>
      </w:r>
      <w:r>
        <w:t xml:space="preserve"> </w:t>
      </w:r>
    </w:p>
    <w:p w14:paraId="5632E21F" w14:textId="77777777" w:rsidR="00841C25" w:rsidRDefault="00841C25" w:rsidP="00841C25">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w:t>
      </w:r>
      <w:proofErr w:type="gramStart"/>
      <w:r>
        <w:t>in the near future</w:t>
      </w:r>
      <w:proofErr w:type="gramEnd"/>
      <w:r>
        <w:t xml:space="preserve">”. Futures. </w:t>
      </w:r>
      <w:proofErr w:type="gramStart"/>
      <w:r>
        <w:t>doi:10.1016/j.futures</w:t>
      </w:r>
      <w:proofErr w:type="gramEnd"/>
      <w:r>
        <w:t>.2018.08.004)</w:t>
      </w:r>
    </w:p>
    <w:p w14:paraId="7919913B" w14:textId="77777777" w:rsidR="00841C25" w:rsidRPr="000F1281" w:rsidRDefault="00841C25" w:rsidP="00841C25">
      <w:pPr>
        <w:rPr>
          <w:sz w:val="16"/>
        </w:rPr>
      </w:pPr>
      <w:r>
        <w:t xml:space="preserve">11. Conclusions </w:t>
      </w:r>
      <w:r w:rsidRPr="00D353FD">
        <w:rPr>
          <w:sz w:val="16"/>
        </w:rPr>
        <w:t xml:space="preserve">Deep faith in power of human reason supported by experience and experiments is not enough to organize safe and effective human mission to Mars. </w:t>
      </w:r>
      <w:r w:rsidRPr="00280F6C">
        <w:rPr>
          <w:rStyle w:val="StyleUnderline"/>
          <w:highlight w:val="green"/>
        </w:rPr>
        <w:t>The main obstacle</w:t>
      </w:r>
      <w:r w:rsidRPr="00D353FD">
        <w:rPr>
          <w:rStyle w:val="StyleUnderline"/>
        </w:rPr>
        <w:t xml:space="preserve"> to go to Mars now and </w:t>
      </w:r>
      <w:proofErr w:type="gramStart"/>
      <w:r w:rsidRPr="00D353FD">
        <w:rPr>
          <w:rStyle w:val="StyleUnderline"/>
        </w:rPr>
        <w:t>in the near future</w:t>
      </w:r>
      <w:proofErr w:type="gramEnd"/>
      <w:r w:rsidRPr="00D353FD">
        <w:rPr>
          <w:rStyle w:val="StyleUnderline"/>
        </w:rPr>
        <w:t xml:space="preserve"> </w:t>
      </w:r>
      <w:r w:rsidRPr="00280F6C">
        <w:rPr>
          <w:rStyle w:val="StyleUnderline"/>
          <w:highlight w:val="green"/>
        </w:rPr>
        <w:t>is a technological barrier</w:t>
      </w:r>
      <w:r w:rsidRPr="00D353FD">
        <w:rPr>
          <w:sz w:val="16"/>
        </w:rPr>
        <w:t xml:space="preserve">. </w:t>
      </w:r>
      <w:r w:rsidRPr="00280F6C">
        <w:rPr>
          <w:rStyle w:val="StyleUnderline"/>
          <w:highlight w:val="green"/>
        </w:rPr>
        <w:t>Future</w:t>
      </w:r>
      <w:r w:rsidRPr="00D353FD">
        <w:rPr>
          <w:rStyle w:val="StyleUnderline"/>
        </w:rPr>
        <w:t xml:space="preserve"> </w:t>
      </w:r>
      <w:r w:rsidRPr="00280F6C">
        <w:rPr>
          <w:rStyle w:val="StyleUnderline"/>
          <w:highlight w:val="green"/>
        </w:rPr>
        <w:t>technological advancement may be counterbalanced by increasing threats</w:t>
      </w:r>
      <w:r w:rsidRPr="00D353FD">
        <w:rPr>
          <w:sz w:val="16"/>
        </w:rPr>
        <w:t xml:space="preserve">. </w:t>
      </w:r>
      <w:r w:rsidRPr="000F1281">
        <w:rPr>
          <w:rStyle w:val="StyleUnderline"/>
        </w:rPr>
        <w:t>The risk of catastrophes and threats is increasing every year</w:t>
      </w:r>
      <w:r w:rsidRPr="000F1281">
        <w:rPr>
          <w:sz w:val="16"/>
        </w:rPr>
        <w:t xml:space="preserve">. </w:t>
      </w:r>
      <w:r w:rsidRPr="000F1281">
        <w:rPr>
          <w:rStyle w:val="StyleUnderline"/>
        </w:rPr>
        <w:t>Challenges associated</w:t>
      </w:r>
      <w:r w:rsidRPr="00D353FD">
        <w:rPr>
          <w:rStyle w:val="StyleUnderline"/>
        </w:rPr>
        <w:t xml:space="preserve"> with overpopulation, </w:t>
      </w:r>
      <w:r w:rsidRPr="00280F6C">
        <w:rPr>
          <w:rStyle w:val="StyleUnderline"/>
          <w:highlight w:val="green"/>
        </w:rPr>
        <w:t>limited resources and climate changes</w:t>
      </w:r>
      <w:r w:rsidRPr="00D353FD">
        <w:rPr>
          <w:rStyle w:val="StyleUnderline"/>
        </w:rPr>
        <w:t xml:space="preserve"> including extensive fires probably </w:t>
      </w:r>
      <w:r w:rsidRPr="00280F6C">
        <w:rPr>
          <w:rStyle w:val="StyleUnderline"/>
          <w:highlight w:val="green"/>
        </w:rPr>
        <w:t>will inhibit any serious investing</w:t>
      </w:r>
      <w:r w:rsidRPr="00D353FD">
        <w:rPr>
          <w:rStyle w:val="StyleUnderline"/>
        </w:rPr>
        <w:t xml:space="preserve"> in human space program. </w:t>
      </w:r>
      <w:r w:rsidRPr="00D353FD">
        <w:rPr>
          <w:sz w:val="16"/>
        </w:rPr>
        <w:t xml:space="preserve">Only an urgent, real, and serious rationale would be able to argue for need for current </w:t>
      </w:r>
      <w:proofErr w:type="spellStart"/>
      <w:r w:rsidRPr="00D353FD">
        <w:rPr>
          <w:sz w:val="16"/>
        </w:rPr>
        <w:t>longterm</w:t>
      </w:r>
      <w:proofErr w:type="spellEnd"/>
      <w:r w:rsidRPr="00D353FD">
        <w:rPr>
          <w:sz w:val="16"/>
        </w:rPr>
        <w:t xml:space="preserve">, deep-space human interplanetary program, but </w:t>
      </w:r>
      <w:r w:rsidRPr="00280F6C">
        <w:rPr>
          <w:rStyle w:val="StyleUnderline"/>
          <w:highlight w:val="green"/>
        </w:rPr>
        <w:t xml:space="preserve">there is </w:t>
      </w:r>
      <w:r w:rsidRPr="00280F6C">
        <w:rPr>
          <w:rStyle w:val="Emphasis"/>
          <w:highlight w:val="green"/>
        </w:rPr>
        <w:t>no such urgent rationale now</w:t>
      </w:r>
      <w:r w:rsidRPr="00D353FD">
        <w:rPr>
          <w:rStyle w:val="StyleUnderline"/>
        </w:rPr>
        <w:t xml:space="preserve"> and probably it will </w:t>
      </w:r>
      <w:r w:rsidRPr="00D353FD">
        <w:rPr>
          <w:rStyle w:val="Emphasis"/>
        </w:rPr>
        <w:t xml:space="preserve">not appear </w:t>
      </w:r>
      <w:proofErr w:type="gramStart"/>
      <w:r w:rsidRPr="00D353FD">
        <w:rPr>
          <w:rStyle w:val="Emphasis"/>
        </w:rPr>
        <w:t>in the near future</w:t>
      </w:r>
      <w:proofErr w:type="gramEnd"/>
      <w:r w:rsidRPr="00D353FD">
        <w:rPr>
          <w:sz w:val="16"/>
        </w:rPr>
        <w:t xml:space="preserve">. Human interplanetary missions look more like an extravagant display of human creativity, complacency, and high self-esteem than like a real need of humanity and a real possibility. </w:t>
      </w:r>
      <w:r w:rsidRPr="00280F6C">
        <w:rPr>
          <w:rStyle w:val="StyleUnderline"/>
          <w:highlight w:val="green"/>
        </w:rPr>
        <w:t>The multi-generational</w:t>
      </w:r>
      <w:r w:rsidRPr="00D353FD">
        <w:rPr>
          <w:sz w:val="16"/>
        </w:rPr>
        <w:t xml:space="preserve"> international </w:t>
      </w:r>
      <w:r w:rsidRPr="00280F6C">
        <w:rPr>
          <w:rStyle w:val="StyleUnderline"/>
          <w:highlight w:val="green"/>
        </w:rPr>
        <w:t>collaboration</w:t>
      </w:r>
      <w:r w:rsidRPr="00D353FD">
        <w:rPr>
          <w:sz w:val="16"/>
        </w:rPr>
        <w:t xml:space="preserve"> that seems to be necessary for effective human mission to Mars </w:t>
      </w:r>
      <w:r w:rsidRPr="00280F6C">
        <w:rPr>
          <w:rStyle w:val="StyleUnderline"/>
          <w:highlight w:val="green"/>
        </w:rPr>
        <w:t>is problematic</w:t>
      </w:r>
      <w:r w:rsidRPr="00D353FD">
        <w:rPr>
          <w:rStyle w:val="StyleUnderline"/>
        </w:rPr>
        <w:t xml:space="preserve"> </w:t>
      </w:r>
      <w:r w:rsidRPr="00280F6C">
        <w:rPr>
          <w:rStyle w:val="StyleUnderline"/>
          <w:highlight w:val="green"/>
        </w:rPr>
        <w:t>for political and financial reasons</w:t>
      </w:r>
      <w:r w:rsidRPr="00D353FD">
        <w:rPr>
          <w:sz w:val="16"/>
        </w:rPr>
        <w:t>.</w:t>
      </w:r>
      <w:r>
        <w:rPr>
          <w:sz w:val="16"/>
        </w:rPr>
        <w:t xml:space="preserve"> </w:t>
      </w:r>
      <w:proofErr w:type="gramStart"/>
      <w:r w:rsidRPr="00D353FD">
        <w:rPr>
          <w:sz w:val="16"/>
        </w:rPr>
        <w:t>Last but not least</w:t>
      </w:r>
      <w:proofErr w:type="gramEnd"/>
      <w:r w:rsidRPr="00D353FD">
        <w:rPr>
          <w:sz w:val="16"/>
        </w:rPr>
        <w:t xml:space="preserve">. I did not find in papers discussing the idea of refuge (Baum et al. 2015; </w:t>
      </w:r>
      <w:proofErr w:type="spellStart"/>
      <w:r w:rsidRPr="00D353FD">
        <w:rPr>
          <w:sz w:val="16"/>
        </w:rPr>
        <w:t>Jebari</w:t>
      </w:r>
      <w:proofErr w:type="spellEnd"/>
      <w:r w:rsidRPr="00D353FD">
        <w:rPr>
          <w:sz w:val="16"/>
        </w:rPr>
        <w:t xml:space="preserve"> 2015; </w:t>
      </w:r>
      <w:proofErr w:type="spellStart"/>
      <w:r w:rsidRPr="00D353FD">
        <w:rPr>
          <w:sz w:val="16"/>
        </w:rPr>
        <w:t>Turchin</w:t>
      </w:r>
      <w:proofErr w:type="spellEnd"/>
      <w:r w:rsidRPr="00D353FD">
        <w:rPr>
          <w:sz w:val="16"/>
        </w:rPr>
        <w:t xml:space="preserve"> and Green 2017) any deep analysis of </w:t>
      </w:r>
      <w:r w:rsidRPr="00280F6C">
        <w:rPr>
          <w:rStyle w:val="Emphasis"/>
          <w:highlight w:val="green"/>
        </w:rPr>
        <w:t>the psychological challenge</w:t>
      </w:r>
      <w:r w:rsidRPr="00D353FD">
        <w:rPr>
          <w:sz w:val="16"/>
        </w:rPr>
        <w:t xml:space="preserve"> of living in a close, confined shelter or capsule, whether in an earthly or a space habitat. This challenge </w:t>
      </w:r>
      <w:r w:rsidRPr="00280F6C">
        <w:rPr>
          <w:rStyle w:val="StyleUnderline"/>
          <w:highlight w:val="green"/>
        </w:rPr>
        <w:t>may be great</w:t>
      </w:r>
      <w:r w:rsidRPr="00D353FD">
        <w:rPr>
          <w:rStyle w:val="StyleUnderline"/>
        </w:rPr>
        <w:t xml:space="preserve">er </w:t>
      </w:r>
      <w:r w:rsidRPr="00280F6C">
        <w:rPr>
          <w:rStyle w:val="StyleUnderline"/>
          <w:highlight w:val="green"/>
        </w:rPr>
        <w:t>in space refuge</w:t>
      </w:r>
      <w:r w:rsidRPr="00D353FD">
        <w:rPr>
          <w:rStyle w:val="StyleUnderline"/>
        </w:rPr>
        <w:t xml:space="preserve"> but we may expect that many years of isolation in nuclear submarine may be psychologically deleterious as well</w:t>
      </w:r>
      <w:r w:rsidRPr="00D353FD">
        <w:rPr>
          <w:sz w:val="16"/>
        </w:rPr>
        <w:t xml:space="preserve">.12 Margaret Boone Rappaport and Christopher </w:t>
      </w:r>
      <w:proofErr w:type="spellStart"/>
      <w:r w:rsidRPr="00D353FD">
        <w:rPr>
          <w:sz w:val="16"/>
        </w:rPr>
        <w:t>Corbally</w:t>
      </w:r>
      <w:proofErr w:type="spellEnd"/>
      <w:r w:rsidRPr="00D353FD">
        <w:rPr>
          <w:sz w:val="16"/>
        </w:rPr>
        <w:t xml:space="preserve"> (2019) in excellent and detailed way show how challenging psychologically will be every minute of life in confined Mars base. Their analysis may be referred to Earth refuge as well. This psychological harm raises ethical questions. Among them one of the most important is the basic question of the ethics of quality of life: is such kind of life worth to be alive? </w:t>
      </w:r>
    </w:p>
    <w:p w14:paraId="45E5D80B" w14:textId="77777777" w:rsidR="005E0089" w:rsidRDefault="005E0089" w:rsidP="00892AF4"/>
    <w:p w14:paraId="21CAFD71" w14:textId="62C76D65" w:rsidR="001C69F8" w:rsidRDefault="001C69F8" w:rsidP="00266280">
      <w:pPr>
        <w:pStyle w:val="Heading4"/>
        <w:rPr>
          <w:sz w:val="14"/>
        </w:rPr>
      </w:pPr>
      <w:r>
        <w:t xml:space="preserve">No solvency, Capitalism will expand elsewhere if not in space </w:t>
      </w:r>
      <w:proofErr w:type="spellStart"/>
      <w:r>
        <w:t>bcz</w:t>
      </w:r>
      <w:proofErr w:type="spellEnd"/>
      <w:r>
        <w:t xml:space="preserve"> </w:t>
      </w:r>
      <w:r>
        <w:rPr>
          <w:rFonts w:ascii="AppleSystemUIFont" w:hAnsi="AppleSystemUIFont" w:cs="AppleSystemUIFont"/>
        </w:rPr>
        <w:t>simply minimizing private entities in space they’re just allowing capitalism to expand in other ways</w:t>
      </w:r>
      <w:r w:rsidRPr="00D207F8">
        <w:rPr>
          <w:sz w:val="14"/>
        </w:rPr>
        <w:t xml:space="preserve"> </w:t>
      </w:r>
    </w:p>
    <w:p w14:paraId="0369ADD9" w14:textId="77777777" w:rsidR="001C69F8" w:rsidRDefault="001C69F8" w:rsidP="001C69F8">
      <w:pPr>
        <w:rPr>
          <w:sz w:val="14"/>
        </w:rPr>
      </w:pPr>
    </w:p>
    <w:p w14:paraId="083F107D" w14:textId="5D7A1870" w:rsidR="001C69F8" w:rsidRPr="00FD727C" w:rsidRDefault="001C69F8" w:rsidP="001C69F8">
      <w:pPr>
        <w:pStyle w:val="Heading4"/>
        <w:rPr>
          <w:rFonts w:cs="Calibri"/>
        </w:rPr>
      </w:pPr>
      <w:r>
        <w:rPr>
          <w:rFonts w:cs="Calibri"/>
        </w:rPr>
        <w:t xml:space="preserve">Private </w:t>
      </w:r>
      <w:r w:rsidRPr="00FD727C">
        <w:rPr>
          <w:rFonts w:cs="Calibri"/>
        </w:rPr>
        <w:t>entities working with governments better address the symptoms of capitalism by collaborating to solve climate change.</w:t>
      </w:r>
    </w:p>
    <w:p w14:paraId="766836CA" w14:textId="77777777" w:rsidR="001C69F8" w:rsidRPr="00E8332D" w:rsidRDefault="001C69F8" w:rsidP="001C69F8">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170AEA1B" w14:textId="17BC989B" w:rsidR="001C69F8" w:rsidRDefault="001C69F8" w:rsidP="001C69F8">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w:t>
      </w:r>
      <w:proofErr w:type="gramStart"/>
      <w:r w:rsidRPr="00E8332D">
        <w:rPr>
          <w:sz w:val="12"/>
        </w:rPr>
        <w:t>The</w:t>
      </w:r>
      <w:proofErr w:type="gramEnd"/>
      <w:r w:rsidRPr="00E8332D">
        <w:rPr>
          <w:sz w:val="12"/>
        </w:rPr>
        <w:t xml:space="preserv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w:t>
      </w:r>
      <w:proofErr w:type="gramStart"/>
      <w:r w:rsidRPr="00E8332D">
        <w:rPr>
          <w:sz w:val="12"/>
        </w:rPr>
        <w:t>risks.[</w:t>
      </w:r>
      <w:proofErr w:type="gramEnd"/>
      <w:r w:rsidRPr="00E8332D">
        <w:rPr>
          <w:sz w:val="12"/>
        </w:rPr>
        <w:t xml:space="preserve">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w:t>
      </w:r>
      <w:proofErr w:type="gramStart"/>
      <w:r w:rsidRPr="00E8332D">
        <w:rPr>
          <w:sz w:val="12"/>
        </w:rPr>
        <w:t>themselves.[</w:t>
      </w:r>
      <w:proofErr w:type="gramEnd"/>
      <w:r w:rsidRPr="00E8332D">
        <w:rPr>
          <w:sz w:val="12"/>
        </w:rPr>
        <w:t xml:space="preserve">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w:t>
      </w:r>
      <w:proofErr w:type="spellStart"/>
      <w:r w:rsidRPr="00E8332D">
        <w:rPr>
          <w:sz w:val="12"/>
        </w:rPr>
        <w:t>Nayef</w:t>
      </w:r>
      <w:proofErr w:type="spellEnd"/>
      <w:r w:rsidRPr="00E8332D">
        <w:rPr>
          <w:sz w:val="12"/>
        </w:rPr>
        <w:t xml:space="preserve">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w:t>
      </w:r>
      <w:proofErr w:type="gramStart"/>
      <w:r w:rsidRPr="00E8332D">
        <w:rPr>
          <w:sz w:val="12"/>
        </w:rPr>
        <w:t>space.[</w:t>
      </w:r>
      <w:proofErr w:type="gramEnd"/>
      <w:r w:rsidRPr="00E8332D">
        <w:rPr>
          <w:sz w:val="12"/>
        </w:rPr>
        <w:t xml:space="preserv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w:t>
      </w:r>
      <w:proofErr w:type="gramStart"/>
      <w:r w:rsidRPr="00E8332D">
        <w:rPr>
          <w:sz w:val="12"/>
        </w:rPr>
        <w:t>today.[</w:t>
      </w:r>
      <w:proofErr w:type="gramEnd"/>
      <w:r w:rsidRPr="00E8332D">
        <w:rPr>
          <w:sz w:val="12"/>
        </w:rPr>
        <w:t xml:space="preserve">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w:t>
      </w:r>
    </w:p>
    <w:p w14:paraId="18C3D811" w14:textId="77777777" w:rsidR="001C69F8" w:rsidRDefault="001C69F8" w:rsidP="001C69F8">
      <w:pPr>
        <w:rPr>
          <w:u w:val="single"/>
        </w:rPr>
      </w:pPr>
    </w:p>
    <w:p w14:paraId="6E94F524" w14:textId="77777777" w:rsidR="001C69F8" w:rsidRPr="00D6385B" w:rsidRDefault="001C69F8" w:rsidP="001C69F8">
      <w:pPr>
        <w:pStyle w:val="Heading4"/>
      </w:pPr>
      <w:r>
        <w:t>Continued private space development is the only way to make sustainable energy feasible – empirics prove. Autry 19:</w:t>
      </w:r>
    </w:p>
    <w:p w14:paraId="638D6754" w14:textId="77777777" w:rsidR="001C69F8" w:rsidRDefault="001C69F8" w:rsidP="001C69F8">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37" w:history="1">
        <w:r w:rsidRPr="00F81AA0">
          <w:rPr>
            <w:rStyle w:val="Hyperlink"/>
          </w:rPr>
          <w:t>https://foreignpolicy.com/2019/07/20/space-research-can-save-the-planet-again-climate-change-environment/)//</w:t>
        </w:r>
        <w:proofErr w:type="spellStart"/>
        <w:r w:rsidRPr="00F81AA0">
          <w:rPr>
            <w:rStyle w:val="Hyperlink"/>
          </w:rPr>
          <w:t>marlborough-wr</w:t>
        </w:r>
        <w:proofErr w:type="spellEnd"/>
        <w:r w:rsidRPr="00F81AA0">
          <w:rPr>
            <w:rStyle w:val="Hyperlink"/>
          </w:rPr>
          <w:t>/</w:t>
        </w:r>
      </w:hyperlink>
    </w:p>
    <w:p w14:paraId="7EBA19C4" w14:textId="39372EC7" w:rsidR="00892AF4" w:rsidRPr="00A90049" w:rsidRDefault="001C69F8" w:rsidP="00266280">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w:t>
      </w:r>
    </w:p>
    <w:p w14:paraId="10EC94A2" w14:textId="6F34C63D" w:rsidR="00892AF4" w:rsidRDefault="0005433B" w:rsidP="0005433B">
      <w:pPr>
        <w:pStyle w:val="Heading1"/>
      </w:pPr>
      <w:r>
        <w:t>2N</w:t>
      </w:r>
    </w:p>
    <w:p w14:paraId="63A6384D" w14:textId="77777777" w:rsidR="001F560E" w:rsidRDefault="001F560E" w:rsidP="001F560E">
      <w:bookmarkStart w:id="0" w:name="_GoBack"/>
      <w:bookmarkEnd w:id="0"/>
    </w:p>
    <w:sectPr w:rsidR="001F560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6C61D" w14:textId="77777777" w:rsidR="00331290" w:rsidRDefault="00331290" w:rsidP="00720583">
      <w:pPr>
        <w:spacing w:after="0" w:line="240" w:lineRule="auto"/>
      </w:pPr>
      <w:r>
        <w:separator/>
      </w:r>
    </w:p>
  </w:endnote>
  <w:endnote w:type="continuationSeparator" w:id="0">
    <w:p w14:paraId="536D2A88" w14:textId="77777777" w:rsidR="00331290" w:rsidRDefault="00331290" w:rsidP="00720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FE33E" w14:textId="77777777" w:rsidR="00331290" w:rsidRDefault="00331290" w:rsidP="00720583">
      <w:pPr>
        <w:spacing w:after="0" w:line="240" w:lineRule="auto"/>
      </w:pPr>
      <w:r>
        <w:separator/>
      </w:r>
    </w:p>
  </w:footnote>
  <w:footnote w:type="continuationSeparator" w:id="0">
    <w:p w14:paraId="36EDFFE7" w14:textId="77777777" w:rsidR="00331290" w:rsidRDefault="00331290" w:rsidP="0072058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606E7B"/>
    <w:multiLevelType w:val="hybridMultilevel"/>
    <w:tmpl w:val="BFF6C95A"/>
    <w:lvl w:ilvl="0" w:tplc="C83ACD86">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3F5C83"/>
    <w:multiLevelType w:val="hybridMultilevel"/>
    <w:tmpl w:val="33083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0E615E"/>
    <w:multiLevelType w:val="hybridMultilevel"/>
    <w:tmpl w:val="33083F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205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700"/>
    <w:rsid w:val="00054276"/>
    <w:rsid w:val="0005433B"/>
    <w:rsid w:val="000547B1"/>
    <w:rsid w:val="0006091E"/>
    <w:rsid w:val="000638C1"/>
    <w:rsid w:val="00065FEE"/>
    <w:rsid w:val="00066E3C"/>
    <w:rsid w:val="00072718"/>
    <w:rsid w:val="0007381E"/>
    <w:rsid w:val="00076094"/>
    <w:rsid w:val="0008785F"/>
    <w:rsid w:val="00090CBE"/>
    <w:rsid w:val="00094DEC"/>
    <w:rsid w:val="000A2D8A"/>
    <w:rsid w:val="000D04CD"/>
    <w:rsid w:val="000D26A6"/>
    <w:rsid w:val="000D2B90"/>
    <w:rsid w:val="000D6ED8"/>
    <w:rsid w:val="000D717B"/>
    <w:rsid w:val="00100B28"/>
    <w:rsid w:val="00112AC8"/>
    <w:rsid w:val="00117316"/>
    <w:rsid w:val="001207E0"/>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9F8"/>
    <w:rsid w:val="001D1A0D"/>
    <w:rsid w:val="001D36BF"/>
    <w:rsid w:val="001D4C28"/>
    <w:rsid w:val="001E0B1F"/>
    <w:rsid w:val="001E0C0F"/>
    <w:rsid w:val="001E1E0B"/>
    <w:rsid w:val="001F1173"/>
    <w:rsid w:val="001F560E"/>
    <w:rsid w:val="002005A8"/>
    <w:rsid w:val="00203DD8"/>
    <w:rsid w:val="00204E1D"/>
    <w:rsid w:val="002059BD"/>
    <w:rsid w:val="00207FD8"/>
    <w:rsid w:val="00210FAF"/>
    <w:rsid w:val="00213B1E"/>
    <w:rsid w:val="00215284"/>
    <w:rsid w:val="002168F2"/>
    <w:rsid w:val="0022589F"/>
    <w:rsid w:val="00227D14"/>
    <w:rsid w:val="002343FE"/>
    <w:rsid w:val="00235F7B"/>
    <w:rsid w:val="002502CF"/>
    <w:rsid w:val="0026628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29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08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583"/>
    <w:rsid w:val="007227D9"/>
    <w:rsid w:val="0072491F"/>
    <w:rsid w:val="00725598"/>
    <w:rsid w:val="007374A1"/>
    <w:rsid w:val="00752712"/>
    <w:rsid w:val="00753A84"/>
    <w:rsid w:val="007611F5"/>
    <w:rsid w:val="007619E4"/>
    <w:rsid w:val="00761E75"/>
    <w:rsid w:val="0076495E"/>
    <w:rsid w:val="00765FC8"/>
    <w:rsid w:val="007750D3"/>
    <w:rsid w:val="00775694"/>
    <w:rsid w:val="00793F46"/>
    <w:rsid w:val="007A1325"/>
    <w:rsid w:val="007A1A18"/>
    <w:rsid w:val="007A3BAF"/>
    <w:rsid w:val="007B53D8"/>
    <w:rsid w:val="007B7E93"/>
    <w:rsid w:val="007C22C5"/>
    <w:rsid w:val="007C57E1"/>
    <w:rsid w:val="007C5811"/>
    <w:rsid w:val="007D2090"/>
    <w:rsid w:val="007D2DF5"/>
    <w:rsid w:val="007D451A"/>
    <w:rsid w:val="007D5E3E"/>
    <w:rsid w:val="007D7596"/>
    <w:rsid w:val="007E242C"/>
    <w:rsid w:val="007E6631"/>
    <w:rsid w:val="00803A12"/>
    <w:rsid w:val="00805417"/>
    <w:rsid w:val="008266F9"/>
    <w:rsid w:val="008267E2"/>
    <w:rsid w:val="00826A9B"/>
    <w:rsid w:val="00826E96"/>
    <w:rsid w:val="00834842"/>
    <w:rsid w:val="00840E7B"/>
    <w:rsid w:val="00841C2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AF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D5CA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B2A"/>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33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D6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AD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3B32F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205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05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05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05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7205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05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0583"/>
  </w:style>
  <w:style w:type="character" w:customStyle="1" w:styleId="Heading1Char">
    <w:name w:val="Heading 1 Char"/>
    <w:aliases w:val="Pocket Char"/>
    <w:basedOn w:val="DefaultParagraphFont"/>
    <w:link w:val="Heading1"/>
    <w:uiPriority w:val="9"/>
    <w:rsid w:val="007205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05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058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72058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20583"/>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It"/>
    <w:basedOn w:val="DefaultParagraphFont"/>
    <w:uiPriority w:val="1"/>
    <w:qFormat/>
    <w:rsid w:val="00720583"/>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7205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058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link w:val="Card"/>
    <w:uiPriority w:val="99"/>
    <w:unhideWhenUsed/>
    <w:rsid w:val="00720583"/>
    <w:rPr>
      <w:color w:val="auto"/>
      <w:u w:val="none"/>
    </w:rPr>
  </w:style>
  <w:style w:type="paragraph" w:styleId="DocumentMap">
    <w:name w:val="Document Map"/>
    <w:basedOn w:val="Normal"/>
    <w:link w:val="DocumentMapChar"/>
    <w:uiPriority w:val="99"/>
    <w:semiHidden/>
    <w:unhideWhenUsed/>
    <w:rsid w:val="007205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0583"/>
    <w:rPr>
      <w:rFonts w:ascii="Lucida Grande" w:hAnsi="Lucida Grande" w:cs="Lucida Grande"/>
    </w:rPr>
  </w:style>
  <w:style w:type="paragraph" w:customStyle="1" w:styleId="textbold">
    <w:name w:val="text bold"/>
    <w:basedOn w:val="Normal"/>
    <w:link w:val="Emphasis"/>
    <w:uiPriority w:val="20"/>
    <w:qFormat/>
    <w:rsid w:val="00720583"/>
    <w:pPr>
      <w:widowControl w:val="0"/>
      <w:ind w:left="720"/>
      <w:jc w:val="both"/>
    </w:pPr>
    <w:rPr>
      <w:b/>
      <w:iCs/>
      <w:u w:val="single"/>
    </w:rPr>
  </w:style>
  <w:style w:type="paragraph" w:styleId="ListParagraph">
    <w:name w:val="List Paragraph"/>
    <w:basedOn w:val="Normal"/>
    <w:uiPriority w:val="99"/>
    <w:unhideWhenUsed/>
    <w:qFormat/>
    <w:rsid w:val="00720583"/>
    <w:pPr>
      <w:ind w:left="720"/>
      <w:contextualSpacing/>
    </w:pPr>
    <w:rPr>
      <w:rFonts w:eastAsiaTheme="minorHAnsi" w:cs="Calibri"/>
      <w:sz w:val="24"/>
      <w:szCs w:val="22"/>
    </w:rPr>
  </w:style>
  <w:style w:type="paragraph" w:customStyle="1" w:styleId="Emphasis1">
    <w:name w:val="Emphasis1"/>
    <w:basedOn w:val="Normal"/>
    <w:autoRedefine/>
    <w:uiPriority w:val="20"/>
    <w:qFormat/>
    <w:rsid w:val="0072058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No Spacing6,No Spacing7,Tags,tags"/>
    <w:basedOn w:val="Heading1"/>
    <w:link w:val="Hyperlink"/>
    <w:autoRedefine/>
    <w:uiPriority w:val="99"/>
    <w:qFormat/>
    <w:rsid w:val="007205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720583"/>
  </w:style>
  <w:style w:type="character" w:customStyle="1" w:styleId="FootnoteTextChar">
    <w:name w:val="Footnote Text Char"/>
    <w:basedOn w:val="DefaultParagraphFont"/>
    <w:link w:val="FootnoteText"/>
    <w:uiPriority w:val="99"/>
    <w:rsid w:val="00720583"/>
    <w:rPr>
      <w:rFonts w:ascii="Calibri" w:hAnsi="Calibri"/>
      <w:sz w:val="22"/>
    </w:rPr>
  </w:style>
  <w:style w:type="character" w:styleId="FootnoteReference">
    <w:name w:val="footnote reference"/>
    <w:aliases w:val="FN Ref,footnote reference"/>
    <w:basedOn w:val="DefaultParagraphFont"/>
    <w:uiPriority w:val="99"/>
    <w:unhideWhenUsed/>
    <w:qFormat/>
    <w:rsid w:val="00720583"/>
    <w:rPr>
      <w:vertAlign w:val="superscript"/>
    </w:rPr>
  </w:style>
  <w:style w:type="paragraph" w:styleId="NoSpacing">
    <w:name w:val="No Spacing"/>
    <w:aliases w:val="Card Format,Note Level 21,ClearFormatting,Clear,DDI Tag,Tag Title,No Spacing51,Dont use"/>
    <w:basedOn w:val="Heading1"/>
    <w:autoRedefine/>
    <w:uiPriority w:val="99"/>
    <w:qFormat/>
    <w:rsid w:val="007205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UnderlinePara">
    <w:name w:val="Underline Para"/>
    <w:basedOn w:val="Normal"/>
    <w:uiPriority w:val="6"/>
    <w:qFormat/>
    <w:rsid w:val="007750D3"/>
    <w:pPr>
      <w:widowControl w:val="0"/>
      <w:suppressAutoHyphens/>
      <w:spacing w:after="200"/>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liebertpub.com/doi/full/10.1089/space.2021.0002" TargetMode="External"/><Relationship Id="rId21" Type="http://schemas.openxmlformats.org/officeDocument/2006/relationships/hyperlink" Target="https://www.liebertpub.com/doi/full/10.1089/space.2021.0002" TargetMode="External"/><Relationship Id="rId22" Type="http://schemas.openxmlformats.org/officeDocument/2006/relationships/hyperlink" Target="https://www.weforum.org/agenda/2020/01/what-happens-next-in-brazil-has-global-consequences-here-are-three-priorities-for-the-next-decade/" TargetMode="External"/><Relationship Id="rId23" Type="http://schemas.openxmlformats.org/officeDocument/2006/relationships/hyperlink" Target="https://theconversation.com/the-outer-space-treaty-has-been-remarkably-successful-but-is-it-fit-for-the-modern-age-71381" TargetMode="External"/><Relationship Id="rId24" Type="http://schemas.openxmlformats.org/officeDocument/2006/relationships/hyperlink" Target="https://aerospace.org/sites/default/files/2018-05/OuterSpaceTreaty.pdf" TargetMode="External"/><Relationship Id="rId25" Type="http://schemas.openxmlformats.org/officeDocument/2006/relationships/hyperlink" Target="https://www.hsdl.org/?abstract&amp;did=807259" TargetMode="External"/><Relationship Id="rId26" Type="http://schemas.openxmlformats.org/officeDocument/2006/relationships/hyperlink" Target="http://thespacereview.com/article/3155/1" TargetMode="External"/><Relationship Id="rId27" Type="http://schemas.openxmlformats.org/officeDocument/2006/relationships/hyperlink" Target="http://thebulletin.org/space-weapons-and-risk-nuclear-exchanges8346" TargetMode="External"/><Relationship Id="rId28" Type="http://schemas.openxmlformats.org/officeDocument/2006/relationships/hyperlink" Target="https://hbr.org/search?term=rana%20mitter&amp;search_type=search-all" TargetMode="External"/><Relationship Id="rId29" Type="http://schemas.openxmlformats.org/officeDocument/2006/relationships/hyperlink" Target="https://hbr.org/search?term=elsbeth%20johnson&amp;search_type=search-al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hbr.org/2021/05/what-the-west-gets-wrong-about-china%20accessed%2012/14/21" TargetMode="External"/><Relationship Id="rId31" Type="http://schemas.openxmlformats.org/officeDocument/2006/relationships/hyperlink" Target="https://hbr.org/2011/06/what-the-west-doesnt-get-about-china" TargetMode="External"/><Relationship Id="rId32" Type="http://schemas.openxmlformats.org/officeDocument/2006/relationships/hyperlink" Target="https://www.technologyreview.com/2021/01/21/1016513/china-private-commercial-space-industry-dominance/"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archive.md/o/bc9l4/www.cpppc.org/en/zy/994006.jhtml" TargetMode="External"/><Relationship Id="rId34" Type="http://schemas.openxmlformats.org/officeDocument/2006/relationships/hyperlink" Target="https://archive.md/o/bc9l4/https:/www.ida.org/-/media/feature/publications/e/ev/evaluation-of-chinas-commercial-space-sector/d-10873.ashx" TargetMode="External"/><Relationship Id="rId35" Type="http://schemas.openxmlformats.org/officeDocument/2006/relationships/hyperlink" Target="https://archive.md/o/bc9l4/https:/spacenews.com/spacety-releases-first-sar-images/" TargetMode="External"/><Relationship Id="rId36" Type="http://schemas.openxmlformats.org/officeDocument/2006/relationships/hyperlink" Target="http://www.jessicachenweiss.com/uploads/3/0/6/3/30636001/19-01-24-elite-statements-isq-ca.pdf" TargetMode="External"/><Relationship Id="rId10" Type="http://schemas.openxmlformats.org/officeDocument/2006/relationships/endnotes" Target="endnotes.xml"/><Relationship Id="rId11" Type="http://schemas.openxmlformats.org/officeDocument/2006/relationships/hyperlink" Target="https://republicans-science.house.gov/sites/republicans.science.house.gov/files/documents/TheFutureofSpaceCommercializationFinal.pdf" TargetMode="External"/><Relationship Id="rId12" Type="http://schemas.openxmlformats.org/officeDocument/2006/relationships/hyperlink" Target="https://www.vox.com/future-perfect/2018/10/26/18023366/far-future-effective-altruism-existential-risk-doing-good" TargetMode="External"/><Relationship Id="rId13" Type="http://schemas.openxmlformats.org/officeDocument/2006/relationships/hyperlink" Target="https://www.liebertpub.com/doi/full/10.1089/space.2021.0002%20accessed%2012/14/21" TargetMode="External"/><Relationship Id="rId14" Type="http://schemas.openxmlformats.org/officeDocument/2006/relationships/hyperlink" Target="https://doi.org/10.1089/space.2021.0002" TargetMode="External"/><Relationship Id="rId15" Type="http://schemas.openxmlformats.org/officeDocument/2006/relationships/hyperlink" Target="https://www.liebertpub.com/doi/full/10.1089/space.2021.0002" TargetMode="External"/><Relationship Id="rId16" Type="http://schemas.openxmlformats.org/officeDocument/2006/relationships/hyperlink" Target="https://www.liebertpub.com/doi/full/10.1089/space.2021.0002" TargetMode="External"/><Relationship Id="rId17" Type="http://schemas.openxmlformats.org/officeDocument/2006/relationships/hyperlink" Target="https://www.liebertpub.com/doi/full/10.1089/space.2021.0002" TargetMode="External"/><Relationship Id="rId18" Type="http://schemas.openxmlformats.org/officeDocument/2006/relationships/hyperlink" Target="https://www.liebertpub.com/doi/full/10.1089/space.2021.0002" TargetMode="External"/><Relationship Id="rId19" Type="http://schemas.openxmlformats.org/officeDocument/2006/relationships/hyperlink" Target="https://www.liebertpub.com/doi/full/10.1089/space.2021.0002" TargetMode="External"/><Relationship Id="rId37" Type="http://schemas.openxmlformats.org/officeDocument/2006/relationships/hyperlink" Target="https://foreignpolicy.com/2019/07/20/space-research-can-save-the-planet-again-climate-change-environment/)//marlborough-wr/" TargetMode="External"/><Relationship Id="rId38" Type="http://schemas.openxmlformats.org/officeDocument/2006/relationships/fontTable" Target="fontTable.xml"/><Relationship Id="rId3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ADF23-F478-AA45-952A-3A9F665FD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17439</Words>
  <Characters>99406</Characters>
  <Application>Microsoft Macintosh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116612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12</cp:revision>
  <dcterms:created xsi:type="dcterms:W3CDTF">2022-02-12T20:50:00Z</dcterms:created>
  <dcterms:modified xsi:type="dcterms:W3CDTF">2022-02-12T22:18:00Z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