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A0AF77" w14:textId="7EA8A44F" w:rsidR="000747E7" w:rsidRDefault="000747E7" w:rsidP="000747E7">
      <w:pPr>
        <w:pStyle w:val="Heading1"/>
      </w:pPr>
      <w:r>
        <w:t>c1</w:t>
      </w:r>
    </w:p>
    <w:p w14:paraId="02784FDC" w14:textId="1E13EE15" w:rsidR="000747E7" w:rsidRDefault="000747E7" w:rsidP="000747E7">
      <w:pPr>
        <w:rPr>
          <w:b/>
          <w:sz w:val="26"/>
          <w:szCs w:val="26"/>
          <w:u w:val="single"/>
        </w:rPr>
      </w:pPr>
      <w:r>
        <w:rPr>
          <w:b/>
          <w:sz w:val="26"/>
          <w:szCs w:val="26"/>
          <w:u w:val="single"/>
        </w:rPr>
        <w:t>CP: The member nations of the World Trade Organization ought to reduce intellectual property protections for all medicines except for medicines created by indigenous folks, for which all ownership ought to be transferred to the indigenous communities that originally developed the medicine.</w:t>
      </w:r>
    </w:p>
    <w:p w14:paraId="5C9C667D" w14:textId="77777777" w:rsidR="000747E7" w:rsidRDefault="000747E7" w:rsidP="000747E7">
      <w:r>
        <w:t xml:space="preserve">Ngoc </w:t>
      </w:r>
      <w:r>
        <w:rPr>
          <w:b/>
          <w:sz w:val="26"/>
          <w:szCs w:val="26"/>
        </w:rPr>
        <w:t>Tang</w:t>
      </w:r>
      <w:r>
        <w:t>, 3-24-</w:t>
      </w:r>
      <w:r>
        <w:rPr>
          <w:b/>
          <w:sz w:val="26"/>
          <w:szCs w:val="26"/>
        </w:rPr>
        <w:t>2020</w:t>
      </w:r>
      <w:r>
        <w:t xml:space="preserve">, </w:t>
      </w:r>
      <w:r>
        <w:rPr>
          <w:i/>
        </w:rPr>
        <w:t xml:space="preserve">Finance Major, CSULB 2021, </w:t>
      </w:r>
      <w:r>
        <w:t xml:space="preserve">"The Importance of Native American Intellectual Property," California State University, Long Beach, </w:t>
      </w:r>
      <w:hyperlink r:id="rId11">
        <w:r>
          <w:rPr>
            <w:color w:val="1155CC"/>
            <w:u w:val="single"/>
          </w:rPr>
          <w:t>https://www.csulb.edu/college-of-business/legal-resource-center/article/the-importance-of-native-american-intellectual</w:t>
        </w:r>
      </w:hyperlink>
      <w:r>
        <w:t xml:space="preserve"> //SR *brackets in text*</w:t>
      </w:r>
    </w:p>
    <w:p w14:paraId="7714B2C2" w14:textId="77777777" w:rsidR="000747E7" w:rsidRDefault="000747E7" w:rsidP="000747E7">
      <w:pPr>
        <w:rPr>
          <w:sz w:val="26"/>
          <w:szCs w:val="26"/>
        </w:rPr>
      </w:pPr>
      <w:r>
        <w:rPr>
          <w:highlight w:val="cyan"/>
          <w:u w:val="single"/>
        </w:rPr>
        <w:t>Native</w:t>
      </w:r>
      <w:r>
        <w:rPr>
          <w:u w:val="single"/>
        </w:rPr>
        <w:t xml:space="preserve"> American</w:t>
      </w:r>
      <w:r>
        <w:rPr>
          <w:highlight w:val="cyan"/>
          <w:u w:val="single"/>
        </w:rPr>
        <w:t>s are known for their distinctive cultures and</w:t>
      </w:r>
      <w:r>
        <w:rPr>
          <w:u w:val="single"/>
        </w:rPr>
        <w:t xml:space="preserve"> special </w:t>
      </w:r>
      <w:r>
        <w:rPr>
          <w:highlight w:val="cyan"/>
          <w:u w:val="single"/>
        </w:rPr>
        <w:t>symbols</w:t>
      </w:r>
      <w:r>
        <w:rPr>
          <w:sz w:val="16"/>
          <w:szCs w:val="16"/>
        </w:rPr>
        <w:t xml:space="preserve">. Protecting these cultures from being abused is difficult. In the article "Intellectual Property, Traditional Knowledge, and Traditional Cultural Expressions in Native American Tribal Codes,” author Dalindyebo Bafana Shabalala explains what is considered as </w:t>
      </w:r>
      <w:r>
        <w:rPr>
          <w:highlight w:val="cyan"/>
          <w:u w:val="single"/>
        </w:rPr>
        <w:t>Native</w:t>
      </w:r>
      <w:r>
        <w:rPr>
          <w:u w:val="single"/>
        </w:rPr>
        <w:t xml:space="preserve"> American </w:t>
      </w:r>
      <w:r>
        <w:rPr>
          <w:highlight w:val="cyan"/>
          <w:u w:val="single"/>
        </w:rPr>
        <w:t>i</w:t>
      </w:r>
      <w:r>
        <w:rPr>
          <w:u w:val="single"/>
        </w:rPr>
        <w:t xml:space="preserve">ntellectual </w:t>
      </w:r>
      <w:r>
        <w:rPr>
          <w:highlight w:val="cyan"/>
          <w:u w:val="single"/>
        </w:rPr>
        <w:t>p</w:t>
      </w:r>
      <w:r>
        <w:rPr>
          <w:u w:val="single"/>
        </w:rPr>
        <w:t>roperty</w:t>
      </w:r>
      <w:r>
        <w:rPr>
          <w:sz w:val="16"/>
          <w:szCs w:val="16"/>
        </w:rPr>
        <w:t xml:space="preserve"> and why it </w:t>
      </w:r>
      <w:r>
        <w:rPr>
          <w:highlight w:val="cyan"/>
          <w:u w:val="single"/>
        </w:rPr>
        <w:t>needs protection</w:t>
      </w:r>
      <w:r>
        <w:rPr>
          <w:sz w:val="16"/>
          <w:szCs w:val="16"/>
        </w:rPr>
        <w:t xml:space="preserve">. According to Shabalala, </w:t>
      </w:r>
      <w:r>
        <w:rPr>
          <w:u w:val="single"/>
        </w:rPr>
        <w:t xml:space="preserve">Native American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includes</w:t>
      </w:r>
      <w:r>
        <w:rPr>
          <w:u w:val="single"/>
        </w:rPr>
        <w:t xml:space="preserve"> traditional knowledge, traditional cultural expressions, and </w:t>
      </w:r>
      <w:r>
        <w:rPr>
          <w:highlight w:val="cyan"/>
          <w:u w:val="single"/>
        </w:rPr>
        <w:t>genetic resources</w:t>
      </w:r>
      <w:r>
        <w:rPr>
          <w:sz w:val="16"/>
          <w:szCs w:val="16"/>
        </w:rPr>
        <w:t xml:space="preserve"> (Shabalala par. 4). Traditional knowledge is skills, practices, and innovation concerning biodiversity, agriculture or health (par. 8). Various forms of art </w:t>
      </w:r>
      <w:r>
        <w:rPr>
          <w:highlight w:val="cyan"/>
          <w:u w:val="single"/>
        </w:rPr>
        <w:t>such as</w:t>
      </w:r>
      <w:r>
        <w:rPr>
          <w:sz w:val="16"/>
          <w:szCs w:val="16"/>
        </w:rPr>
        <w:t xml:space="preserve"> symbols, designs, painting, dance, music, literature, and performance are considered as cultural expressions (par. 10). Genetic resources include plants, seeds, and </w:t>
      </w:r>
      <w:r>
        <w:rPr>
          <w:highlight w:val="cyan"/>
          <w:u w:val="single"/>
        </w:rPr>
        <w:t>medicine formulas</w:t>
      </w:r>
      <w:r>
        <w:rPr>
          <w:sz w:val="16"/>
          <w:szCs w:val="16"/>
        </w:rPr>
        <w:t xml:space="preserve">.   There have been many cases where the </w:t>
      </w:r>
      <w:r>
        <w:rPr>
          <w:u w:val="single"/>
        </w:rPr>
        <w:t>Native American intellectual property has been used without first obtaining permission and authorization from the Native Americans</w:t>
      </w:r>
      <w:r>
        <w:rPr>
          <w:sz w:val="16"/>
          <w:szCs w:val="16"/>
        </w:rPr>
        <w:t xml:space="preserve">. As mentioned in Shabalala’s article, </w:t>
      </w:r>
      <w:r>
        <w:rPr>
          <w:highlight w:val="cyan"/>
          <w:u w:val="single"/>
        </w:rPr>
        <w:t>Allergan</w:t>
      </w:r>
      <w:r>
        <w:rPr>
          <w:u w:val="single"/>
        </w:rPr>
        <w:t xml:space="preserve">, a pharmaceutical company, </w:t>
      </w:r>
      <w:r>
        <w:rPr>
          <w:highlight w:val="cyan"/>
          <w:u w:val="single"/>
        </w:rPr>
        <w:t>was using the Saint Regis Mohawk tribe’s formula</w:t>
      </w:r>
      <w:r>
        <w:rPr>
          <w:u w:val="single"/>
        </w:rPr>
        <w:t xml:space="preserve"> to make their eye drop drug. </w:t>
      </w:r>
      <w:r>
        <w:rPr>
          <w:highlight w:val="cyan"/>
          <w:u w:val="single"/>
        </w:rPr>
        <w:t>However</w:t>
      </w:r>
      <w:r>
        <w:rPr>
          <w:u w:val="single"/>
        </w:rPr>
        <w:t>, that is not their original formula, so</w:t>
      </w:r>
      <w:r>
        <w:rPr>
          <w:sz w:val="16"/>
          <w:szCs w:val="16"/>
        </w:rPr>
        <w:t xml:space="preserve"> “on Friday, September 8, 2017, </w:t>
      </w:r>
      <w:r>
        <w:rPr>
          <w:highlight w:val="cyan"/>
          <w:u w:val="single"/>
        </w:rPr>
        <w:t>the</w:t>
      </w:r>
      <w:r>
        <w:rPr>
          <w:u w:val="single"/>
        </w:rPr>
        <w:t xml:space="preserve"> pharmaceutical </w:t>
      </w:r>
      <w:r>
        <w:rPr>
          <w:highlight w:val="cyan"/>
          <w:u w:val="single"/>
        </w:rPr>
        <w:t>company” had to “[transfer] ownership</w:t>
      </w:r>
      <w:r>
        <w:rPr>
          <w:u w:val="single"/>
        </w:rPr>
        <w:t xml:space="preserve"> of all federal U.S. patents for its Restasis drug </w:t>
      </w:r>
      <w:r>
        <w:rPr>
          <w:highlight w:val="cyan"/>
          <w:u w:val="single"/>
        </w:rPr>
        <w:t>to the</w:t>
      </w:r>
      <w:r>
        <w:rPr>
          <w:u w:val="single"/>
        </w:rPr>
        <w:t xml:space="preserve"> Saint Regis Mohawk </w:t>
      </w:r>
      <w:r>
        <w:rPr>
          <w:highlight w:val="cyan"/>
          <w:u w:val="single"/>
        </w:rPr>
        <w:t>tribe</w:t>
      </w:r>
      <w:r>
        <w:rPr>
          <w:sz w:val="16"/>
          <w:szCs w:val="16"/>
        </w:rPr>
        <w:t xml:space="preserve">; the tribe then licensed them back to the company” (par. 1). Another interesting case mentioned in the article is about the series Twilight ​​by author Stephanie Myers. The author of this book used the Quileute tribe’s origin story and incorporated it with the fictitious werewolf story without the permission of the tribe. Shabalala says that although the book or the movie “may have a valid copyright in the realm of federal property, the unauthorized use of the Quileute origin story may cause harm when outsiders begin viewing the unauthorized use of the cultural property as a true reflection of the source culture” (par. 11). These actions not only abuse the use of Native American intellectual property, but they also affect the images, the stories, and the cultures of the native people.   With these cases of the property being misused, Shabalala raises a question of how the Native Americans protect their cultural properties and how </w:t>
      </w:r>
      <w:r>
        <w:rPr>
          <w:highlight w:val="cyan"/>
          <w:u w:val="single"/>
        </w:rPr>
        <w:t xml:space="preserve">the current </w:t>
      </w:r>
      <w:r>
        <w:rPr>
          <w:u w:val="single"/>
        </w:rPr>
        <w:t>federal l</w:t>
      </w:r>
      <w:r>
        <w:rPr>
          <w:highlight w:val="cyan"/>
          <w:u w:val="single"/>
        </w:rPr>
        <w:t>aw acts in protecting these properties</w:t>
      </w:r>
      <w:r>
        <w:rPr>
          <w:u w:val="single"/>
        </w:rPr>
        <w:t>.</w:t>
      </w:r>
      <w:r>
        <w:rPr>
          <w:sz w:val="16"/>
          <w:szCs w:val="16"/>
        </w:rPr>
        <w:t xml:space="preserve"> Each Native American tribe has its own laws and rules; these laws and rules are called tribal codes. In his study of a hundred tribal codes, Shabalala shows that there are only nine codes mentioned about intellectual property or something related to intellectual property.  This study demonstrates that the native people are unaware in protecting their cultural property. The native people are unaware because they do not know or think that other people would use these properties for their own purposes. However, the current federal laws are not providing enough protection for Native American intellectual property. Shabalala mentions the Trademark Law Treaty Implementation Act </w:t>
      </w:r>
      <w:proofErr w:type="gramStart"/>
      <w:r>
        <w:rPr>
          <w:sz w:val="16"/>
          <w:szCs w:val="16"/>
        </w:rPr>
        <w:t>(,TLTIA</w:t>
      </w:r>
      <w:proofErr w:type="gramEnd"/>
      <w:r>
        <w:rPr>
          <w:sz w:val="16"/>
          <w:szCs w:val="16"/>
        </w:rPr>
        <w:t xml:space="preserve">) and the Indian Arts and Crafts Act (IACA). The purpose of the TLTIA is “to provide international uniformity of trademark registration’ (par. 77); however, “the Congressional Record regarding TLTIA is absent of any authority or mention of providing protection to Native American tribes” (par. 83). The purpose of the IACA is to prevent fraud in the Indian arts and crafts market. However, according to Shabalala’s research, “the IACA trademark system does not provide sufficiently, and arguably any, protection for Native American tribes' cultural property, nor was it ever intended to” (par. 46). Another act is the Native American Graves Protection and Repatriation </w:t>
      </w:r>
      <w:proofErr w:type="gramStart"/>
      <w:r>
        <w:rPr>
          <w:sz w:val="16"/>
          <w:szCs w:val="16"/>
        </w:rPr>
        <w:t>Act  (</w:t>
      </w:r>
      <w:proofErr w:type="gramEnd"/>
      <w:r>
        <w:rPr>
          <w:sz w:val="16"/>
          <w:szCs w:val="16"/>
        </w:rPr>
        <w:t xml:space="preserve">NAGPRA), an act with the purpose to provide “protection, return, and repatriation of Native American remains and artifacts found on federal or tribal lands” (par. 66). However, according to the article “An Analysis of the Lack of Protection for Intangible Tribal Cultural Property in the Digital Age,” author Chante Westmoreland states that the NAGPRA did “offer some protection for the tangible cultural property but omit protection for the sacred traditional knowledge the object conveys” (Westmoreland par. 10).   There are many acts that try to provide protection concerning intellectual property, but they do not provide enough protection for the Native American intellectual property including traditional property, traditional cultural expressions, and genetic resources. According to the article called “Group Right to Cultural Survival: Intellectual Property Rights in Native American Cultural Symbols,” Terence Dougherty states that, “Intellectual property law in the context of cultural appropriation is particularly relevant to many Native Americans” (Dougherty par. 44). Dougherty also explains that with the significant misuse of the native symbols, cultural appropriation can greatly affect the cultural survival of the native people. Furthermore, </w:t>
      </w:r>
      <w:proofErr w:type="gramStart"/>
      <w:r>
        <w:rPr>
          <w:sz w:val="16"/>
          <w:szCs w:val="16"/>
        </w:rPr>
        <w:t>in  Westmoreland’s</w:t>
      </w:r>
      <w:proofErr w:type="gramEnd"/>
      <w:r>
        <w:rPr>
          <w:sz w:val="16"/>
          <w:szCs w:val="16"/>
        </w:rPr>
        <w:t xml:space="preserve"> article, he states that “</w:t>
      </w:r>
      <w:r>
        <w:rPr>
          <w:highlight w:val="cyan"/>
          <w:u w:val="single"/>
        </w:rPr>
        <w:t>sacred traditional knowledge is</w:t>
      </w:r>
      <w:r>
        <w:rPr>
          <w:u w:val="single"/>
        </w:rPr>
        <w:t xml:space="preserve"> not merely information, it is </w:t>
      </w:r>
      <w:r>
        <w:rPr>
          <w:highlight w:val="cyan"/>
          <w:u w:val="single"/>
        </w:rPr>
        <w:t>essential to the tribal way of life</w:t>
      </w:r>
      <w:r>
        <w:rPr>
          <w:sz w:val="16"/>
          <w:szCs w:val="16"/>
        </w:rPr>
        <w:t xml:space="preserve">” (par. 9). This demonstrates that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of the Native Americans </w:t>
      </w:r>
      <w:r>
        <w:rPr>
          <w:highlight w:val="cyan"/>
          <w:u w:val="single"/>
        </w:rPr>
        <w:t>is</w:t>
      </w:r>
      <w:r>
        <w:rPr>
          <w:u w:val="single"/>
        </w:rPr>
        <w:t xml:space="preserve"> extremely </w:t>
      </w:r>
      <w:r>
        <w:rPr>
          <w:highlight w:val="cyan"/>
          <w:u w:val="single"/>
        </w:rPr>
        <w:t>important to</w:t>
      </w:r>
      <w:r>
        <w:rPr>
          <w:u w:val="single"/>
        </w:rPr>
        <w:t xml:space="preserve"> them in their living and </w:t>
      </w:r>
      <w:r>
        <w:rPr>
          <w:highlight w:val="cyan"/>
          <w:u w:val="single"/>
        </w:rPr>
        <w:t>their culture</w:t>
      </w:r>
      <w:r>
        <w:rPr>
          <w:sz w:val="16"/>
          <w:szCs w:val="16"/>
        </w:rPr>
        <w:t xml:space="preserve">. </w:t>
      </w:r>
      <w:r>
        <w:rPr>
          <w:u w:val="single"/>
        </w:rPr>
        <w:t xml:space="preserve">Therefore, to avoid the misuse that can cause a negative impact on the native people, </w:t>
      </w:r>
      <w:r>
        <w:rPr>
          <w:highlight w:val="cyan"/>
          <w:u w:val="single"/>
        </w:rPr>
        <w:t>anyone who wants to use the property must have authorization from</w:t>
      </w:r>
      <w:r>
        <w:rPr>
          <w:u w:val="single"/>
        </w:rPr>
        <w:t xml:space="preserve"> the </w:t>
      </w:r>
      <w:r>
        <w:rPr>
          <w:highlight w:val="cyan"/>
          <w:u w:val="single"/>
        </w:rPr>
        <w:t>native people</w:t>
      </w:r>
      <w:r>
        <w:rPr>
          <w:sz w:val="16"/>
          <w:szCs w:val="16"/>
        </w:rPr>
        <w:t xml:space="preserve">. Moreover, </w:t>
      </w:r>
      <w:r>
        <w:rPr>
          <w:highlight w:val="cyan"/>
          <w:u w:val="single"/>
        </w:rPr>
        <w:t>the</w:t>
      </w:r>
      <w:r>
        <w:rPr>
          <w:u w:val="single"/>
        </w:rPr>
        <w:t xml:space="preserve"> federal </w:t>
      </w:r>
      <w:r>
        <w:rPr>
          <w:highlight w:val="cyan"/>
          <w:u w:val="single"/>
        </w:rPr>
        <w:t>government needs to</w:t>
      </w:r>
      <w:r>
        <w:rPr>
          <w:u w:val="single"/>
        </w:rPr>
        <w:t xml:space="preserve"> provide a law that specifically </w:t>
      </w:r>
      <w:r>
        <w:rPr>
          <w:highlight w:val="cyan"/>
          <w:u w:val="single"/>
        </w:rPr>
        <w:t>protect</w:t>
      </w:r>
      <w:r>
        <w:rPr>
          <w:u w:val="single"/>
        </w:rPr>
        <w:t xml:space="preserve">s </w:t>
      </w:r>
      <w:r>
        <w:rPr>
          <w:highlight w:val="cyan"/>
          <w:u w:val="single"/>
        </w:rPr>
        <w:t>Native</w:t>
      </w:r>
      <w:r>
        <w:rPr>
          <w:u w:val="single"/>
        </w:rPr>
        <w:t xml:space="preserve"> American traditional knowledge, traditional cultural expressions, and genetic </w:t>
      </w:r>
      <w:r>
        <w:rPr>
          <w:highlight w:val="cyan"/>
          <w:u w:val="single"/>
        </w:rPr>
        <w:t>resources</w:t>
      </w:r>
      <w:r>
        <w:rPr>
          <w:sz w:val="16"/>
          <w:szCs w:val="16"/>
        </w:rPr>
        <w:t xml:space="preserve">. </w:t>
      </w:r>
    </w:p>
    <w:p w14:paraId="701ABC27" w14:textId="77777777" w:rsidR="000747E7" w:rsidRDefault="000747E7" w:rsidP="000747E7"/>
    <w:p w14:paraId="4CB111CA" w14:textId="77777777" w:rsidR="000747E7" w:rsidRDefault="000747E7" w:rsidP="000747E7">
      <w:pPr>
        <w:rPr>
          <w:b/>
          <w:sz w:val="26"/>
          <w:szCs w:val="26"/>
        </w:rPr>
      </w:pPr>
      <w:r>
        <w:rPr>
          <w:b/>
          <w:sz w:val="26"/>
          <w:szCs w:val="26"/>
        </w:rPr>
        <w:t>The CP gives indigenous nations resources for self sovereignty and centers discussions around native demands, which better allows for the accessibility of those medicines</w:t>
      </w:r>
    </w:p>
    <w:p w14:paraId="40044255" w14:textId="77777777" w:rsidR="000747E7" w:rsidRDefault="000747E7" w:rsidP="000747E7">
      <w:r>
        <w:t xml:space="preserve">Simon </w:t>
      </w:r>
      <w:r>
        <w:rPr>
          <w:b/>
          <w:sz w:val="26"/>
          <w:szCs w:val="26"/>
        </w:rPr>
        <w:t>Brascoupé and</w:t>
      </w:r>
      <w:r>
        <w:t xml:space="preserve"> Karin </w:t>
      </w:r>
      <w:r>
        <w:rPr>
          <w:b/>
          <w:sz w:val="26"/>
          <w:szCs w:val="26"/>
        </w:rPr>
        <w:t>Endemann</w:t>
      </w:r>
      <w:r>
        <w:t xml:space="preserve">, Fall </w:t>
      </w:r>
      <w:r>
        <w:rPr>
          <w:b/>
          <w:sz w:val="26"/>
          <w:szCs w:val="26"/>
        </w:rPr>
        <w:t>1999</w:t>
      </w:r>
      <w:r>
        <w:t xml:space="preserve">, INTELLECTUAL PROPERTY AND ABORIGINAL PEOPLE: A WORKING PAPER </w:t>
      </w:r>
      <w:hyperlink r:id="rId12">
        <w:r>
          <w:rPr>
            <w:color w:val="1155CC"/>
            <w:u w:val="single"/>
          </w:rPr>
          <w:t>https://www.wipo.int/export/sites/www/tk/en/databases/creative_heritage/docs/ip_aboriginal_people.pdf</w:t>
        </w:r>
      </w:hyperlink>
      <w:r>
        <w:t xml:space="preserve"> //SR</w:t>
      </w:r>
    </w:p>
    <w:p w14:paraId="7E718972" w14:textId="22B394BA" w:rsidR="000747E7" w:rsidRDefault="000747E7" w:rsidP="000747E7">
      <w:r>
        <w:rPr>
          <w:sz w:val="16"/>
          <w:szCs w:val="16"/>
        </w:rPr>
        <w:t xml:space="preserve">Traditional Knowledge and Intellectual Property </w:t>
      </w:r>
      <w:proofErr w:type="gramStart"/>
      <w:r>
        <w:rPr>
          <w:sz w:val="16"/>
          <w:szCs w:val="16"/>
        </w:rPr>
        <w:t>The</w:t>
      </w:r>
      <w:proofErr w:type="gramEnd"/>
      <w:r>
        <w:rPr>
          <w:sz w:val="16"/>
          <w:szCs w:val="16"/>
        </w:rPr>
        <w:t xml:space="preserve"> Aboriginal legacy of traditional knowledge comes in two distinct forms. On one hand, </w:t>
      </w:r>
      <w:r>
        <w:rPr>
          <w:u w:val="single"/>
        </w:rPr>
        <w:t>an Aboriginal community is the custodian of a store of sacred knowledge, including ceremonies, symbols, and masks that is increasingly open to unauthorized commercial exploitation by individuals, companies or institutions</w:t>
      </w:r>
      <w:r>
        <w:rPr>
          <w:sz w:val="16"/>
          <w:szCs w:val="16"/>
        </w:rPr>
        <w:t xml:space="preserve">. Some Aboriginal people contend it is not appropriate to use IP law to protect sacred traditional knowledge. On the other hand, </w:t>
      </w:r>
      <w:r>
        <w:rPr>
          <w:highlight w:val="cyan"/>
          <w:u w:val="single"/>
        </w:rPr>
        <w:t>many</w:t>
      </w:r>
      <w:r>
        <w:rPr>
          <w:u w:val="single"/>
        </w:rPr>
        <w:t xml:space="preserve"> products and </w:t>
      </w:r>
      <w:r>
        <w:rPr>
          <w:highlight w:val="cyan"/>
          <w:u w:val="single"/>
        </w:rPr>
        <w:t>services associated with</w:t>
      </w:r>
      <w:r>
        <w:rPr>
          <w:u w:val="single"/>
        </w:rPr>
        <w:t xml:space="preserve"> traditional</w:t>
      </w:r>
      <w:r>
        <w:rPr>
          <w:highlight w:val="cyan"/>
          <w:u w:val="single"/>
        </w:rPr>
        <w:t xml:space="preserve"> lifestyles of Aboriginal people</w:t>
      </w:r>
      <w:r>
        <w:rPr>
          <w:u w:val="single"/>
        </w:rPr>
        <w:t xml:space="preserve"> may </w:t>
      </w:r>
      <w:r>
        <w:rPr>
          <w:highlight w:val="cyan"/>
          <w:u w:val="single"/>
        </w:rPr>
        <w:t>have commercial value that could help</w:t>
      </w:r>
      <w:r>
        <w:rPr>
          <w:u w:val="single"/>
        </w:rPr>
        <w:t xml:space="preserve"> to </w:t>
      </w:r>
      <w:r>
        <w:rPr>
          <w:highlight w:val="cyan"/>
          <w:u w:val="single"/>
        </w:rPr>
        <w:t>support</w:t>
      </w:r>
      <w:r>
        <w:rPr>
          <w:u w:val="single"/>
        </w:rPr>
        <w:t xml:space="preserve"> the continuation of these lifestyles and the </w:t>
      </w:r>
      <w:r>
        <w:rPr>
          <w:highlight w:val="cyan"/>
          <w:u w:val="single"/>
        </w:rPr>
        <w:t>Aboriginal</w:t>
      </w:r>
      <w:r>
        <w:rPr>
          <w:u w:val="single"/>
        </w:rPr>
        <w:t xml:space="preserve"> goal of </w:t>
      </w:r>
      <w:r>
        <w:rPr>
          <w:highlight w:val="cyan"/>
          <w:u w:val="single"/>
        </w:rPr>
        <w:t>self-sufficiency</w:t>
      </w:r>
      <w:r>
        <w:rPr>
          <w:sz w:val="16"/>
          <w:szCs w:val="16"/>
        </w:rPr>
        <w:t xml:space="preserve">. The limited Aboriginal use of Canada’s current IP laws suggests that these laws may not be particularly well suited to protecting either of these forms of traditional knowledge. A distinction must be made between traditional knowledge held by an Aboriginal community and the innovations or new creations of an individual or an Aboriginal company. New products and works of art by Aboriginal inventors and artists qualify for protection under existing IP laws. Music, songs, dance, stories, designs and symbols are passed on in many Aboriginal communities from memory and by word of mouth. Each community is both a conveyer and a user of traditional knowledge. This knowledge is dynamic and evolves with the culture, so it is the product of a continuing creative process. Many Aboriginal artists and artisans create works inspired by the traditional knowledge of their community, and use copyright law extensively. Issues that are not addressed widely are: how Aboriginal people relate to their community in the context of the traditional and dynamic aspects of traditional knowledge; and how traditional knowledge itself can be effectively protected. </w:t>
      </w:r>
      <w:r>
        <w:rPr>
          <w:u w:val="single"/>
        </w:rPr>
        <w:t>Protecting Traditional Knowledge Within an Aboriginal Community</w:t>
      </w:r>
      <w:r>
        <w:rPr>
          <w:sz w:val="16"/>
          <w:szCs w:val="16"/>
        </w:rPr>
        <w:t xml:space="preserve"> Few legal mechanisms exist to help indigenous communities protect and preserve traditional knowledge. </w:t>
      </w:r>
      <w:r>
        <w:rPr>
          <w:highlight w:val="cyan"/>
          <w:u w:val="single"/>
        </w:rPr>
        <w:t>It is urgent</w:t>
      </w:r>
      <w:r>
        <w:rPr>
          <w:sz w:val="16"/>
          <w:szCs w:val="16"/>
        </w:rPr>
        <w:t xml:space="preserve"> that such </w:t>
      </w:r>
      <w:r>
        <w:rPr>
          <w:highlight w:val="cyan"/>
          <w:u w:val="single"/>
        </w:rPr>
        <w:t>mechanisms be developed</w:t>
      </w:r>
      <w:r>
        <w:rPr>
          <w:u w:val="single"/>
        </w:rPr>
        <w:t xml:space="preserve">, </w:t>
      </w:r>
      <w:r>
        <w:rPr>
          <w:highlight w:val="cyan"/>
          <w:u w:val="single"/>
        </w:rPr>
        <w:t>because of</w:t>
      </w:r>
      <w:r>
        <w:rPr>
          <w:u w:val="single"/>
        </w:rPr>
        <w:t xml:space="preserve"> the increasing pace at which control of traditional knowledge is being lost due to </w:t>
      </w:r>
      <w:r>
        <w:rPr>
          <w:highlight w:val="cyan"/>
          <w:u w:val="single"/>
        </w:rPr>
        <w:t>misappropriation</w:t>
      </w:r>
      <w:r>
        <w:rPr>
          <w:u w:val="single"/>
        </w:rPr>
        <w:t xml:space="preserve"> and pressures </w:t>
      </w:r>
      <w:r>
        <w:rPr>
          <w:highlight w:val="cyan"/>
          <w:u w:val="single"/>
        </w:rPr>
        <w:t>from the non-indigenous world</w:t>
      </w:r>
      <w:r>
        <w:rPr>
          <w:sz w:val="16"/>
          <w:szCs w:val="16"/>
        </w:rPr>
        <w:t xml:space="preserve">. In the meantime, </w:t>
      </w:r>
      <w:r>
        <w:rPr>
          <w:u w:val="single"/>
        </w:rPr>
        <w:t xml:space="preserve">the use of </w:t>
      </w:r>
      <w:r>
        <w:rPr>
          <w:highlight w:val="cyan"/>
          <w:u w:val="single"/>
        </w:rPr>
        <w:t>existing legal tools</w:t>
      </w:r>
      <w:r>
        <w:rPr>
          <w:u w:val="single"/>
        </w:rPr>
        <w:t xml:space="preserve"> can be part of a “web” of strategies to help Aboriginal communities better protect and control their traditional knowledge, and </w:t>
      </w:r>
      <w:r>
        <w:rPr>
          <w:highlight w:val="cyan"/>
          <w:u w:val="single"/>
        </w:rPr>
        <w:t>ensure benefits</w:t>
      </w:r>
      <w:r>
        <w:rPr>
          <w:u w:val="single"/>
        </w:rPr>
        <w:t xml:space="preserve"> are </w:t>
      </w:r>
      <w:r>
        <w:rPr>
          <w:highlight w:val="cyan"/>
          <w:u w:val="single"/>
        </w:rPr>
        <w:t>shared in a way that meets community needs</w:t>
      </w:r>
      <w:r>
        <w:rPr>
          <w:sz w:val="16"/>
          <w:szCs w:val="16"/>
        </w:rPr>
        <w:t xml:space="preserve">. </w:t>
      </w:r>
      <w:r>
        <w:rPr>
          <w:u w:val="single"/>
        </w:rPr>
        <w:t xml:space="preserve">These </w:t>
      </w:r>
      <w:r>
        <w:rPr>
          <w:highlight w:val="cyan"/>
          <w:u w:val="single"/>
        </w:rPr>
        <w:t>strategies</w:t>
      </w:r>
      <w:r>
        <w:rPr>
          <w:u w:val="single"/>
        </w:rPr>
        <w:t xml:space="preserve"> could </w:t>
      </w:r>
      <w:r>
        <w:rPr>
          <w:highlight w:val="cyan"/>
          <w:u w:val="single"/>
        </w:rPr>
        <w:t>include</w:t>
      </w:r>
      <w:proofErr w:type="gramStart"/>
      <w:r>
        <w:rPr>
          <w:sz w:val="16"/>
          <w:szCs w:val="16"/>
        </w:rPr>
        <w:t>: !</w:t>
      </w:r>
      <w:proofErr w:type="gramEnd"/>
      <w:r>
        <w:rPr>
          <w:sz w:val="16"/>
          <w:szCs w:val="16"/>
        </w:rPr>
        <w:t xml:space="preserve"> </w:t>
      </w:r>
      <w:r>
        <w:rPr>
          <w:u w:val="single"/>
        </w:rPr>
        <w:t>developing local mechanisms within communities to control and protect traditional knowledge</w:t>
      </w:r>
      <w:r>
        <w:rPr>
          <w:sz w:val="16"/>
          <w:szCs w:val="16"/>
        </w:rPr>
        <w:t xml:space="preserve">; ! </w:t>
      </w:r>
      <w:r>
        <w:rPr>
          <w:u w:val="single"/>
        </w:rPr>
        <w:t>more effective use of contractual arrangements to recognize traditional customs and knowledge</w:t>
      </w:r>
      <w:r>
        <w:rPr>
          <w:sz w:val="16"/>
          <w:szCs w:val="16"/>
        </w:rPr>
        <w:t xml:space="preserve">; ! </w:t>
      </w:r>
      <w:r>
        <w:rPr>
          <w:u w:val="single"/>
        </w:rPr>
        <w:t>developing guidelines to ensure that third parties secure proper and informed consent before an Aboriginal community shares traditional knowledge</w:t>
      </w:r>
      <w:r>
        <w:rPr>
          <w:sz w:val="16"/>
          <w:szCs w:val="16"/>
        </w:rPr>
        <w:t xml:space="preserve">; and ! </w:t>
      </w:r>
      <w:r>
        <w:rPr>
          <w:u w:val="single"/>
        </w:rPr>
        <w:t xml:space="preserve">using existing </w:t>
      </w:r>
      <w:r>
        <w:rPr>
          <w:highlight w:val="cyan"/>
          <w:u w:val="single"/>
        </w:rPr>
        <w:t>IP laws</w:t>
      </w:r>
      <w:r>
        <w:rPr>
          <w:sz w:val="16"/>
          <w:szCs w:val="16"/>
        </w:rPr>
        <w:t xml:space="preserve">. Many </w:t>
      </w:r>
      <w:r>
        <w:rPr>
          <w:u w:val="single"/>
        </w:rPr>
        <w:t>Aboriginal people have said that they need to consider how they share and protect traditional knowledge within their communities before deciding whether and how they will share this knowledge with others</w:t>
      </w:r>
      <w:r>
        <w:rPr>
          <w:sz w:val="16"/>
          <w:szCs w:val="16"/>
        </w:rPr>
        <w:t xml:space="preserve">. </w:t>
      </w:r>
      <w:r>
        <w:rPr>
          <w:highlight w:val="cyan"/>
          <w:u w:val="single"/>
        </w:rPr>
        <w:t>Once a community identifies</w:t>
      </w:r>
      <w:r>
        <w:rPr>
          <w:u w:val="single"/>
        </w:rPr>
        <w:t xml:space="preserve"> its </w:t>
      </w:r>
      <w:r>
        <w:rPr>
          <w:highlight w:val="cyan"/>
          <w:u w:val="single"/>
        </w:rPr>
        <w:t>traditional knowledge</w:t>
      </w:r>
      <w:r>
        <w:rPr>
          <w:u w:val="single"/>
        </w:rPr>
        <w:t xml:space="preserve"> and adopts community-based measures governing the use of this knowledge, then </w:t>
      </w:r>
      <w:r>
        <w:rPr>
          <w:highlight w:val="cyan"/>
          <w:u w:val="single"/>
        </w:rPr>
        <w:t>the community will be more secure in its ownership and more effective in</w:t>
      </w:r>
      <w:r>
        <w:rPr>
          <w:u w:val="single"/>
        </w:rPr>
        <w:t xml:space="preserve"> any </w:t>
      </w:r>
      <w:r>
        <w:rPr>
          <w:highlight w:val="cyan"/>
          <w:u w:val="single"/>
        </w:rPr>
        <w:t>negotiations to share its knowledge</w:t>
      </w:r>
      <w:r>
        <w:rPr>
          <w:sz w:val="16"/>
          <w:szCs w:val="16"/>
        </w:rPr>
        <w:t xml:space="preserve">. </w:t>
      </w:r>
      <w:r>
        <w:rPr>
          <w:u w:val="single"/>
        </w:rPr>
        <w:t xml:space="preserve">It is important that Aboriginal communities develop a strategy to protect traditional knowledge. </w:t>
      </w:r>
      <w:r>
        <w:rPr>
          <w:highlight w:val="cyan"/>
          <w:u w:val="single"/>
        </w:rPr>
        <w:t>This</w:t>
      </w:r>
      <w:r>
        <w:rPr>
          <w:u w:val="single"/>
        </w:rPr>
        <w:t xml:space="preserve"> will </w:t>
      </w:r>
      <w:r>
        <w:rPr>
          <w:highlight w:val="cyan"/>
          <w:u w:val="single"/>
        </w:rPr>
        <w:t>help</w:t>
      </w:r>
      <w:r>
        <w:rPr>
          <w:u w:val="single"/>
        </w:rPr>
        <w:t xml:space="preserve"> them </w:t>
      </w:r>
      <w:r>
        <w:rPr>
          <w:highlight w:val="cyan"/>
          <w:u w:val="single"/>
        </w:rPr>
        <w:t>avoid losing control over</w:t>
      </w:r>
      <w:r>
        <w:rPr>
          <w:u w:val="single"/>
        </w:rPr>
        <w:t xml:space="preserve"> this </w:t>
      </w:r>
      <w:r>
        <w:rPr>
          <w:highlight w:val="cyan"/>
          <w:u w:val="single"/>
        </w:rPr>
        <w:t>knowledge to third parties seeking</w:t>
      </w:r>
      <w:r>
        <w:rPr>
          <w:u w:val="single"/>
        </w:rPr>
        <w:t xml:space="preserve"> academic advancement or </w:t>
      </w:r>
      <w:r>
        <w:rPr>
          <w:highlight w:val="cyan"/>
          <w:u w:val="single"/>
        </w:rPr>
        <w:t>commercial gain</w:t>
      </w:r>
      <w:r>
        <w:rPr>
          <w:sz w:val="16"/>
          <w:szCs w:val="16"/>
        </w:rPr>
        <w:t xml:space="preserve">. Public disclosure of traditional knowledge has the potential to jeopardize an Aboriginal community’s ability to obtain protection under Canada’s IP laws. This is because knowledge that is disclosed may no longer qualify for IP protection because it is in the public domain. Aboriginal communities considering these issues should identify the scope and nature of traditional knowledge in their community. Part of this process is to identify what knowledge is most important to the community, and how the preservation of traditional knowledge and practices is at risk. Is traditional knowledge being lost because elders have been unable to pass their wisdom to the next generation? Is knowledge being lost because Aboriginal people are being displaced from their traditional environment or because they are influenced by outside media and culture? Has traditional knowledge been allowed into the public domain or been misappropriated by commercial or scientific interests from outside the Aboriginal community? Some Aboriginal people have identified a need for dialogue about traditional ways of sharing and preserving traditional knowledge. What are the obligations of individuals to their community when they use or share traditional knowledge? These issues are just beginning to be discussed within Aboriginal communities and First Nations, at the federal level in Canada, and internationally among indigenous peoples and within international organizations. It is also important for Aboriginal communities to consider what traditional knowledge is sacred and what knowledge may be shared with others or used commercially. </w:t>
      </w:r>
      <w:r>
        <w:rPr>
          <w:u w:val="single"/>
        </w:rPr>
        <w:t xml:space="preserve">Only after a full dialogue will these communities be </w:t>
      </w:r>
      <w:proofErr w:type="gramStart"/>
      <w:r>
        <w:rPr>
          <w:u w:val="single"/>
        </w:rPr>
        <w:t>in a position to</w:t>
      </w:r>
      <w:proofErr w:type="gramEnd"/>
      <w:r>
        <w:rPr>
          <w:u w:val="single"/>
        </w:rPr>
        <w:t xml:space="preserve"> determine the best mechanisms to control access to their traditional knowledge, and what knowledge they want to share with others</w:t>
      </w:r>
      <w:r>
        <w:rPr>
          <w:sz w:val="16"/>
          <w:szCs w:val="16"/>
        </w:rPr>
        <w:t xml:space="preserve">. </w:t>
      </w:r>
      <w:proofErr w:type="gramStart"/>
      <w:r>
        <w:rPr>
          <w:sz w:val="16"/>
          <w:szCs w:val="16"/>
        </w:rPr>
        <w:t>A number of</w:t>
      </w:r>
      <w:proofErr w:type="gramEnd"/>
      <w:r>
        <w:rPr>
          <w:sz w:val="16"/>
          <w:szCs w:val="16"/>
        </w:rPr>
        <w:t xml:space="preserve"> approaches will be needed to reflect the varied nature and use of the community’s traditional knowledge. </w:t>
      </w:r>
      <w:r>
        <w:rPr>
          <w:u w:val="single"/>
        </w:rPr>
        <w:t xml:space="preserve">One option may be for </w:t>
      </w:r>
      <w:r>
        <w:rPr>
          <w:highlight w:val="cyan"/>
          <w:u w:val="single"/>
        </w:rPr>
        <w:t>Aboriginal communities</w:t>
      </w:r>
      <w:r>
        <w:rPr>
          <w:u w:val="single"/>
        </w:rPr>
        <w:t xml:space="preserve"> to </w:t>
      </w:r>
      <w:r>
        <w:rPr>
          <w:highlight w:val="cyan"/>
          <w:u w:val="single"/>
        </w:rPr>
        <w:t>develop guidelines to prevent unwanted disclosure</w:t>
      </w:r>
      <w:r>
        <w:rPr>
          <w:u w:val="single"/>
        </w:rPr>
        <w:t>, and to ensure that traditional knowledge remains within the community.</w:t>
      </w:r>
      <w:r>
        <w:rPr>
          <w:sz w:val="16"/>
          <w:szCs w:val="16"/>
        </w:rPr>
        <w:t xml:space="preserve"> The process of developing guidelines will help ensure that the entire community is consulted in decisions concerning the protection of traditional knowledge and control over its commercialization. These guidelines would need to be enforced by the community, since an Aboriginal community may not have any recourse to the courts if one of its members violates the guidelines. Community guidelines might include policies on the publication of traditional knowledge, its use by others or the use of the community’s symbols. Aboriginal communities may also want to ensure that sharing traditional knowledge within the community continues, and is not restricted more than it was traditionally.</w:t>
      </w:r>
      <w:r>
        <w:t xml:space="preserve"> </w:t>
      </w:r>
    </w:p>
    <w:p w14:paraId="6DC0891E" w14:textId="26B4601D" w:rsidR="003870E8" w:rsidRDefault="000747E7" w:rsidP="000747E7">
      <w:pPr>
        <w:pStyle w:val="Heading1"/>
      </w:pPr>
      <w:r>
        <w:t>c</w:t>
      </w:r>
      <w:r w:rsidR="00A1423B">
        <w:t>2</w:t>
      </w:r>
    </w:p>
    <w:p w14:paraId="0E593E7C" w14:textId="77777777" w:rsidR="003870E8" w:rsidRDefault="003870E8" w:rsidP="003870E8">
      <w:pPr>
        <w:pStyle w:val="Heading4"/>
      </w:pPr>
      <w:r>
        <w:t xml:space="preserve">Biden’s infrastructure bill </w:t>
      </w:r>
      <w:r>
        <w:rPr>
          <w:u w:val="single"/>
        </w:rPr>
        <w:t>will pass</w:t>
      </w:r>
      <w:r>
        <w:t xml:space="preserve"> through reconciliation but </w:t>
      </w:r>
      <w:r>
        <w:rPr>
          <w:u w:val="single"/>
        </w:rPr>
        <w:t>absolute Dem Unity</w:t>
      </w:r>
      <w:r>
        <w:t xml:space="preserve"> is </w:t>
      </w:r>
      <w:r>
        <w:rPr>
          <w:u w:val="single"/>
        </w:rPr>
        <w:t>key</w:t>
      </w:r>
      <w:r>
        <w:t>.</w:t>
      </w:r>
    </w:p>
    <w:p w14:paraId="10BED4D2" w14:textId="77777777" w:rsidR="003870E8" w:rsidRPr="00071526" w:rsidRDefault="003870E8" w:rsidP="003870E8">
      <w:r w:rsidRPr="00071526">
        <w:rPr>
          <w:rStyle w:val="Style13ptBold"/>
        </w:rPr>
        <w:t xml:space="preserve">Pramuk and </w:t>
      </w:r>
      <w:r>
        <w:rPr>
          <w:rStyle w:val="Style13ptBold"/>
        </w:rPr>
        <w:t>Fr</w:t>
      </w:r>
      <w:r w:rsidRPr="00071526">
        <w:rPr>
          <w:rStyle w:val="Style13ptBold"/>
        </w:rPr>
        <w:t>anck 8-25</w:t>
      </w:r>
      <w:r>
        <w:t xml:space="preserve"> </w:t>
      </w:r>
      <w:r w:rsidRPr="00071526">
        <w:t>Jacob Pramuk and Thomas Franck 8-25-2021 "Here’s what happens next as Democrats try to pass Biden’s multitrillion-dollar economic plans"</w:t>
      </w:r>
      <w:r>
        <w:t xml:space="preserve"> </w:t>
      </w:r>
      <w:hyperlink r:id="rId13" w:history="1">
        <w:r w:rsidRPr="007313BB">
          <w:rPr>
            <w:rStyle w:val="Hyperlink"/>
          </w:rPr>
          <w:t>https://www.cnbc.com/2021/08/25/what-happens-next-with-biden-infrastructure-budget-bills-in-congress.html</w:t>
        </w:r>
      </w:hyperlink>
      <w:r>
        <w:t xml:space="preserve"> (Staff Reporter at CNBC)//Elmer </w:t>
      </w:r>
    </w:p>
    <w:p w14:paraId="03F7317E" w14:textId="77777777" w:rsidR="003870E8" w:rsidRPr="00053179" w:rsidRDefault="003870E8" w:rsidP="003870E8">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387727">
        <w:rPr>
          <w:b/>
          <w:sz w:val="26"/>
          <w:highlight w:val="green"/>
          <w:u w:val="single"/>
        </w:rPr>
        <w:t>In</w:t>
      </w:r>
      <w:r w:rsidRPr="00387727">
        <w:rPr>
          <w:highlight w:val="green"/>
          <w:u w:val="single"/>
        </w:rPr>
        <w:t xml:space="preserve"> </w:t>
      </w:r>
      <w:r w:rsidRPr="00387727">
        <w:rPr>
          <w:u w:val="single"/>
        </w:rPr>
        <w:t xml:space="preserve">the </w:t>
      </w:r>
      <w:r w:rsidRPr="00387727">
        <w:rPr>
          <w:b/>
          <w:sz w:val="26"/>
          <w:highlight w:val="green"/>
          <w:u w:val="single"/>
        </w:rPr>
        <w:t>coming weeks</w:t>
      </w:r>
      <w:r w:rsidRPr="00387727">
        <w:rPr>
          <w:u w:val="single"/>
        </w:rPr>
        <w:t xml:space="preserve">, </w:t>
      </w:r>
      <w:r w:rsidRPr="00387727">
        <w:rPr>
          <w:b/>
          <w:sz w:val="26"/>
          <w:highlight w:val="green"/>
          <w:u w:val="single"/>
        </w:rPr>
        <w:t>Democrats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387727">
        <w:rPr>
          <w:b/>
          <w:sz w:val="26"/>
          <w:highlight w:val="green"/>
          <w:u w:val="single"/>
          <w:bdr w:val="single" w:sz="4" w:space="0" w:color="auto"/>
        </w:rPr>
        <w:t>will 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387727">
        <w:rPr>
          <w:b/>
          <w:sz w:val="26"/>
          <w:highlight w:val="green"/>
          <w:u w:val="single"/>
        </w:rPr>
        <w:t>competing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 xml:space="preserve">Democrats </w:t>
      </w:r>
      <w:proofErr w:type="gramStart"/>
      <w:r w:rsidRPr="00053179">
        <w:rPr>
          <w:b/>
          <w:sz w:val="26"/>
          <w:highlight w:val="green"/>
          <w:u w:val="single"/>
        </w:rPr>
        <w:t>have to</w:t>
      </w:r>
      <w:proofErr w:type="gramEnd"/>
      <w:r w:rsidRPr="00053179">
        <w:rPr>
          <w:b/>
          <w:sz w:val="26"/>
          <w:highlight w:val="green"/>
          <w:u w:val="single"/>
        </w:rPr>
        <w:t xml:space="preserve">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053179">
        <w:rPr>
          <w:b/>
          <w:sz w:val="26"/>
          <w:highlight w:val="green"/>
          <w:u w:val="single"/>
        </w:rPr>
        <w:t>most 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century, and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child care,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while hiking taxes on corporations and the wealthy</w:t>
      </w:r>
      <w:r w:rsidRPr="0005317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3D3260E7" w14:textId="77777777" w:rsidR="003870E8" w:rsidRDefault="003870E8" w:rsidP="003870E8">
      <w:pPr>
        <w:pStyle w:val="Heading4"/>
      </w:pPr>
      <w:r>
        <w:t xml:space="preserve">Attacks on Pharmaceutical Profits </w:t>
      </w:r>
      <w:proofErr w:type="gramStart"/>
      <w:r>
        <w:t>triggers</w:t>
      </w:r>
      <w:proofErr w:type="gramEnd"/>
      <w:r>
        <w:t xml:space="preserve"> </w:t>
      </w:r>
      <w:r>
        <w:rPr>
          <w:u w:val="single"/>
        </w:rPr>
        <w:t>Mod Dem Backlash</w:t>
      </w:r>
      <w:r>
        <w:t xml:space="preserve"> – it disrupts unity. </w:t>
      </w:r>
    </w:p>
    <w:p w14:paraId="50BC4540" w14:textId="77777777" w:rsidR="003870E8" w:rsidRPr="00521A85" w:rsidRDefault="003870E8" w:rsidP="003870E8">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4"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61B97F17" w14:textId="77777777" w:rsidR="003870E8" w:rsidRDefault="003870E8" w:rsidP="003870E8">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521A85">
        <w:rPr>
          <w:b/>
          <w:sz w:val="26"/>
          <w:highlight w:val="green"/>
          <w:u w:val="single"/>
        </w:rPr>
        <w:t>several key centrist Democrats</w:t>
      </w:r>
      <w:r w:rsidRPr="00521A85">
        <w:rPr>
          <w:sz w:val="16"/>
          <w:highlight w:val="green"/>
        </w:rPr>
        <w:t xml:space="preserve"> </w:t>
      </w:r>
      <w:r w:rsidRPr="00521A85">
        <w:rPr>
          <w:sz w:val="16"/>
        </w:rPr>
        <w:t xml:space="preserve">in both the House and Senate appear to be </w:t>
      </w:r>
      <w:r w:rsidRPr="00521A85">
        <w:rPr>
          <w:b/>
          <w:sz w:val="26"/>
          <w:highlight w:val="green"/>
          <w:u w:val="single"/>
        </w:rPr>
        <w:t>uncomfortable</w:t>
      </w:r>
      <w:r w:rsidRPr="00521A85">
        <w:rPr>
          <w:sz w:val="16"/>
          <w:highlight w:val="green"/>
        </w:rPr>
        <w:t xml:space="preserve"> </w:t>
      </w:r>
      <w:r w:rsidRPr="00521A85">
        <w:rPr>
          <w:b/>
          <w:sz w:val="26"/>
          <w:highlight w:val="green"/>
          <w:u w:val="single"/>
        </w:rPr>
        <w:t>with</w:t>
      </w:r>
      <w:r w:rsidRPr="00521A85">
        <w:rPr>
          <w:sz w:val="16"/>
          <w:highlight w:val="green"/>
        </w:rPr>
        <w:t xml:space="preserve"> </w:t>
      </w:r>
      <w:proofErr w:type="gramStart"/>
      <w:r w:rsidRPr="00521A85">
        <w:rPr>
          <w:sz w:val="16"/>
        </w:rPr>
        <w:t>particular aspects</w:t>
      </w:r>
      <w:proofErr w:type="gramEnd"/>
      <w:r w:rsidRPr="00521A85">
        <w:rPr>
          <w:sz w:val="16"/>
        </w:rPr>
        <w:t xml:space="preserve"> of the budget reconciliation bill, including a potential deal-breaker, namely the potential </w:t>
      </w:r>
      <w:r w:rsidRPr="00521A85">
        <w:rPr>
          <w:b/>
          <w:sz w:val="26"/>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521A85">
        <w:rPr>
          <w:b/>
          <w:sz w:val="26"/>
          <w:highlight w:val="green"/>
          <w:u w:val="single"/>
        </w:rPr>
        <w:t>Intense lobbying efforts from biopharmaceutical industry groups</w:t>
      </w:r>
      <w:r w:rsidRPr="00521A85">
        <w:rPr>
          <w:sz w:val="16"/>
          <w:highlight w:val="green"/>
        </w:rPr>
        <w:t xml:space="preserve"> </w:t>
      </w:r>
      <w:r w:rsidRPr="00521A85">
        <w:rPr>
          <w:b/>
          <w:sz w:val="26"/>
          <w:highlight w:val="green"/>
          <w:u w:val="single"/>
          <w:bdr w:val="single" w:sz="12" w:space="0" w:color="auto"/>
        </w:rPr>
        <w:t>are underway</w:t>
      </w:r>
      <w:r w:rsidRPr="00521A85">
        <w:rPr>
          <w:sz w:val="16"/>
        </w:rPr>
        <w:t xml:space="preserve">, </w:t>
      </w:r>
      <w:r w:rsidRPr="00521A85">
        <w:rPr>
          <w:b/>
          <w:sz w:val="26"/>
          <w:highlight w:val="green"/>
          <w:u w:val="single"/>
        </w:rPr>
        <w:t>warning of</w:t>
      </w:r>
      <w:r w:rsidRPr="00521A85">
        <w:rPr>
          <w:sz w:val="16"/>
          <w:highlight w:val="green"/>
        </w:rPr>
        <w:t xml:space="preserve"> </w:t>
      </w:r>
      <w:r w:rsidRPr="00521A85">
        <w:rPr>
          <w:sz w:val="16"/>
        </w:rPr>
        <w:t xml:space="preserve">what they deem are </w:t>
      </w:r>
      <w:r w:rsidRPr="00521A85">
        <w:rPr>
          <w:b/>
          <w:sz w:val="26"/>
          <w:highlight w:val="green"/>
          <w:u w:val="single"/>
        </w:rPr>
        <w:t>harms from price controls in</w:t>
      </w:r>
      <w:r w:rsidRPr="00521A85">
        <w:rPr>
          <w:sz w:val="16"/>
          <w:highlight w:val="green"/>
        </w:rPr>
        <w:t xml:space="preserve"> </w:t>
      </w:r>
      <w:r w:rsidRPr="00521A85">
        <w:rPr>
          <w:sz w:val="16"/>
        </w:rPr>
        <w:t xml:space="preserve">the form of diminished patient </w:t>
      </w:r>
      <w:r w:rsidRPr="00521A85">
        <w:rPr>
          <w:b/>
          <w:sz w:val="26"/>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521A85">
        <w:rPr>
          <w:b/>
          <w:sz w:val="26"/>
          <w:highlight w:val="green"/>
          <w:u w:val="single"/>
        </w:rPr>
        <w:t>This</w:t>
      </w:r>
      <w:r w:rsidRPr="00521A85">
        <w:rPr>
          <w:highlight w:val="green"/>
          <w:u w:val="single"/>
        </w:rPr>
        <w:t xml:space="preserve"> </w:t>
      </w:r>
      <w:r w:rsidRPr="00521A85">
        <w:rPr>
          <w:u w:val="single"/>
        </w:rPr>
        <w:t xml:space="preserve">won’t sway most Democrats, but has been a traditional talking point in the Republican Party for decades, and </w:t>
      </w:r>
      <w:r w:rsidRPr="00521A85">
        <w:rPr>
          <w:b/>
          <w:sz w:val="26"/>
          <w:highlight w:val="green"/>
          <w:u w:val="single"/>
        </w:rPr>
        <w:t xml:space="preserve">may convince </w:t>
      </w:r>
      <w:r w:rsidRPr="00521A85">
        <w:rPr>
          <w:b/>
          <w:sz w:val="26"/>
          <w:highlight w:val="green"/>
          <w:u w:val="single"/>
          <w:bdr w:val="single" w:sz="12" w:space="0" w:color="auto"/>
        </w:rPr>
        <w:t>some centrist Democrats</w:t>
      </w:r>
      <w:r w:rsidRPr="00521A85">
        <w:rPr>
          <w:b/>
          <w:sz w:val="26"/>
          <w:highlight w:val="green"/>
          <w:u w:val="single"/>
        </w:rPr>
        <w:t xml:space="preserve"> to withdraw backing</w:t>
      </w:r>
      <w:r w:rsidRPr="00521A85">
        <w:rPr>
          <w:highlight w:val="green"/>
          <w:u w:val="single"/>
        </w:rPr>
        <w:t xml:space="preserve"> </w:t>
      </w:r>
      <w:r w:rsidRPr="00521A85">
        <w:rPr>
          <w:u w:val="single"/>
        </w:rPr>
        <w:t xml:space="preserve">of provisions </w:t>
      </w:r>
      <w:r w:rsidRPr="00521A85">
        <w:rPr>
          <w:b/>
          <w:sz w:val="26"/>
          <w:highlight w:val="green"/>
          <w:u w:val="single"/>
        </w:rPr>
        <w:t>that</w:t>
      </w:r>
      <w:r w:rsidRPr="00521A85">
        <w:rPr>
          <w:highlight w:val="green"/>
          <w:u w:val="single"/>
        </w:rPr>
        <w:t xml:space="preserve"> </w:t>
      </w:r>
      <w:r w:rsidRPr="00521A85">
        <w:rPr>
          <w:u w:val="single"/>
        </w:rPr>
        <w:t xml:space="preserve">in their eyes </w:t>
      </w:r>
      <w:r w:rsidRPr="00521A85">
        <w:rPr>
          <w:b/>
          <w:sz w:val="26"/>
          <w:highlight w:val="green"/>
          <w:u w:val="single"/>
        </w:rPr>
        <w:t>stymie pharmaceutical innovation.</w:t>
      </w:r>
      <w:r w:rsidRPr="00521A85">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521A85">
        <w:rPr>
          <w:b/>
          <w:sz w:val="26"/>
          <w:highlight w:val="green"/>
          <w:u w:val="single"/>
        </w:rPr>
        <w:t>drug pricing reform</w:t>
      </w:r>
      <w:r w:rsidRPr="00521A85">
        <w:rPr>
          <w:highlight w:val="green"/>
          <w:u w:val="single"/>
        </w:rPr>
        <w:t xml:space="preserve"> </w:t>
      </w:r>
      <w:r w:rsidRPr="00521A85">
        <w:rPr>
          <w:b/>
          <w:sz w:val="26"/>
          <w:highlight w:val="green"/>
          <w:u w:val="single"/>
          <w:bdr w:val="single" w:sz="12" w:space="0" w:color="auto"/>
        </w:rPr>
        <w:t>encounter challenges</w:t>
      </w:r>
      <w:r w:rsidRPr="00521A85">
        <w:rPr>
          <w:highlight w:val="green"/>
          <w:u w:val="single"/>
        </w:rPr>
        <w:t xml:space="preserve"> </w:t>
      </w:r>
      <w:r w:rsidRPr="00521A85">
        <w:rPr>
          <w:u w:val="single"/>
        </w:rPr>
        <w:t>which may prevent impactful modifications from taking place.</w:t>
      </w:r>
    </w:p>
    <w:p w14:paraId="244D8334" w14:textId="77777777" w:rsidR="003870E8" w:rsidRDefault="003870E8" w:rsidP="003870E8">
      <w:pPr>
        <w:pStyle w:val="Heading4"/>
      </w:pPr>
      <w:r>
        <w:t xml:space="preserve">Pharma backlash </w:t>
      </w:r>
      <w:r>
        <w:rPr>
          <w:u w:val="single"/>
        </w:rPr>
        <w:t>independently</w:t>
      </w:r>
      <w:r>
        <w:t xml:space="preserve"> turns Case.</w:t>
      </w:r>
    </w:p>
    <w:p w14:paraId="4CAF204E" w14:textId="77777777" w:rsidR="003870E8" w:rsidRPr="00071526" w:rsidRDefault="003870E8" w:rsidP="003870E8">
      <w:r w:rsidRPr="00071526">
        <w:rPr>
          <w:rStyle w:val="Style13ptBold"/>
        </w:rPr>
        <w:t>Huetteman 19</w:t>
      </w:r>
      <w:r>
        <w:t xml:space="preserve"> Emmarie Huetteman 2-26-2019 “Senators Who Led Pharma-Friendly Patent Reform Also Prime Targets For Pharma Cash” </w:t>
      </w:r>
      <w:hyperlink r:id="rId15"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757735F0" w14:textId="77777777" w:rsidR="003870E8" w:rsidRDefault="003870E8" w:rsidP="003870E8">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r w:rsidRPr="00053179">
        <w:rPr>
          <w:b/>
          <w:sz w:val="26"/>
          <w:highlight w:val="green"/>
          <w:u w:val="single"/>
        </w:rPr>
        <w:t>drugmakers</w:t>
      </w:r>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w:t>
      </w:r>
      <w:proofErr w:type="gramStart"/>
      <w:r w:rsidRPr="00053179">
        <w:rPr>
          <w:sz w:val="16"/>
        </w:rPr>
        <w:t>in the midst of</w:t>
      </w:r>
      <w:proofErr w:type="gramEnd"/>
      <w:r w:rsidRPr="00053179">
        <w:rPr>
          <w:sz w:val="16"/>
        </w:rPr>
        <w:t xml:space="preserve">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w:t>
      </w:r>
      <w:proofErr w:type="gramStart"/>
      <w:r w:rsidRPr="00053179">
        <w:rPr>
          <w:sz w:val="16"/>
        </w:rPr>
        <w:t>have to</w:t>
      </w:r>
      <w:proofErr w:type="gramEnd"/>
      <w:r w:rsidRPr="00053179">
        <w:rPr>
          <w:sz w:val="16"/>
        </w:rPr>
        <w:t xml:space="preserve">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w:t>
      </w:r>
      <w:proofErr w:type="gramStart"/>
      <w:r w:rsidRPr="00053179">
        <w:rPr>
          <w:sz w:val="16"/>
        </w:rPr>
        <w:t>overlapping</w:t>
      </w:r>
      <w:proofErr w:type="gramEnd"/>
      <w:r w:rsidRPr="00053179">
        <w:rPr>
          <w:sz w:val="16"/>
        </w:rPr>
        <w:t xml:space="preserve">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w:t>
      </w:r>
      <w:proofErr w:type="gramStart"/>
      <w:r w:rsidRPr="00053179">
        <w:rPr>
          <w:sz w:val="16"/>
        </w:rPr>
        <w:t>looking into</w:t>
      </w:r>
      <w:proofErr w:type="gramEnd"/>
      <w:r w:rsidRPr="00053179">
        <w:rPr>
          <w:sz w:val="16"/>
        </w:rPr>
        <w:t xml:space="preserve">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when drugmakers withdraw older versions of their drugs from the market to push patients toward newer, more expensive ones, and “</w:t>
      </w:r>
      <w:r w:rsidRPr="00053179">
        <w:rPr>
          <w:b/>
          <w:sz w:val="26"/>
          <w:highlight w:val="green"/>
          <w:u w:val="single"/>
        </w:rPr>
        <w:t>patent-thicketing</w:t>
      </w:r>
      <w:r w:rsidRPr="00053179">
        <w:rPr>
          <w:sz w:val="16"/>
        </w:rPr>
        <w:t xml:space="preserve">,” when drugmakers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053179">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053179">
        <w:rPr>
          <w:b/>
          <w:sz w:val="26"/>
          <w:highlight w:val="green"/>
          <w:u w:val="single"/>
        </w:rPr>
        <w:t>pharmaceutical industry 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patent-thicketing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95D1DB6" w14:textId="77777777" w:rsidR="003870E8" w:rsidRDefault="003870E8" w:rsidP="003870E8">
      <w:pPr>
        <w:pStyle w:val="Heading4"/>
      </w:pPr>
      <w:r>
        <w:t xml:space="preserve">Infrastructure reform </w:t>
      </w:r>
      <w:r>
        <w:rPr>
          <w:u w:val="single"/>
        </w:rPr>
        <w:t>solves Existential Climate Change</w:t>
      </w:r>
      <w:r>
        <w:t xml:space="preserve"> – it results in </w:t>
      </w:r>
      <w:r>
        <w:rPr>
          <w:u w:val="single"/>
        </w:rPr>
        <w:t>spill-over</w:t>
      </w:r>
      <w:r>
        <w:t>.</w:t>
      </w:r>
    </w:p>
    <w:p w14:paraId="0449D41E" w14:textId="77777777" w:rsidR="003870E8" w:rsidRPr="00387727" w:rsidRDefault="003870E8" w:rsidP="003870E8">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6" w:history="1">
        <w:r w:rsidRPr="007313BB">
          <w:rPr>
            <w:rStyle w:val="Hyperlink"/>
          </w:rPr>
          <w:t>https://www.usatoday.com/story/opinion/todaysdebate/2021/07/20/climate-change-biden-infrastructure-bill-good-start/7877118002/</w:t>
        </w:r>
      </w:hyperlink>
      <w:r>
        <w:t xml:space="preserve"> //Elmer </w:t>
      </w:r>
    </w:p>
    <w:p w14:paraId="1F5B4643" w14:textId="77777777" w:rsidR="003870E8" w:rsidRPr="00521A85" w:rsidRDefault="003870E8" w:rsidP="003870E8">
      <w:pPr>
        <w:rPr>
          <w:sz w:val="16"/>
        </w:rPr>
      </w:pPr>
      <w:r w:rsidRPr="00AC6D40">
        <w:rPr>
          <w:b/>
          <w:sz w:val="26"/>
          <w:highlight w:val="green"/>
          <w:u w:val="single"/>
        </w:rPr>
        <w:t>Not long ago</w:t>
      </w:r>
      <w:r w:rsidRPr="00AC6D40">
        <w:rPr>
          <w:u w:val="single"/>
        </w:rPr>
        <w:t xml:space="preserve">, </w:t>
      </w:r>
      <w:r w:rsidRPr="00AC6D40">
        <w:rPr>
          <w:b/>
          <w:sz w:val="26"/>
          <w:highlight w:val="green"/>
          <w:u w:val="single"/>
        </w:rPr>
        <w:t>climate change</w:t>
      </w:r>
      <w:r w:rsidRPr="00AC6D40">
        <w:rPr>
          <w:highlight w:val="green"/>
          <w:u w:val="single"/>
        </w:rPr>
        <w:t xml:space="preserve"> </w:t>
      </w:r>
      <w:r w:rsidRPr="00AC6D40">
        <w:rPr>
          <w:u w:val="single"/>
        </w:rPr>
        <w:t xml:space="preserve">for many Americans </w:t>
      </w:r>
      <w:r w:rsidRPr="00AC6D40">
        <w:rPr>
          <w:b/>
          <w:sz w:val="26"/>
          <w:highlight w:val="green"/>
          <w:u w:val="single"/>
        </w:rPr>
        <w:t>was</w:t>
      </w:r>
      <w:r w:rsidRPr="00AC6D40">
        <w:rPr>
          <w:highlight w:val="green"/>
          <w:u w:val="single"/>
        </w:rPr>
        <w:t xml:space="preserve"> </w:t>
      </w:r>
      <w:r w:rsidRPr="00AC6D40">
        <w:rPr>
          <w:u w:val="single"/>
        </w:rPr>
        <w:t xml:space="preserve">like </w:t>
      </w:r>
      <w:r w:rsidRPr="00AC6D40">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any more. </w:t>
      </w:r>
      <w:r w:rsidRPr="00AC6D40">
        <w:rPr>
          <w:b/>
          <w:sz w:val="26"/>
          <w:highlight w:val="green"/>
          <w:u w:val="single"/>
        </w:rPr>
        <w:t>Top climate scientists</w:t>
      </w:r>
      <w:r w:rsidRPr="00AC6D40">
        <w:rPr>
          <w:highlight w:val="green"/>
          <w:u w:val="single"/>
        </w:rPr>
        <w:t xml:space="preserve"> </w:t>
      </w:r>
      <w:r w:rsidRPr="00AC6D40">
        <w:rPr>
          <w:u w:val="single"/>
        </w:rPr>
        <w:t xml:space="preserve">from around the world </w:t>
      </w:r>
      <w:r w:rsidRPr="00AC6D40">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AC6D40">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consequences of</w:t>
      </w:r>
      <w:r w:rsidRPr="00AC6D40">
        <w:rPr>
          <w:highlight w:val="green"/>
          <w:u w:val="single"/>
        </w:rPr>
        <w:t xml:space="preserve"> </w:t>
      </w:r>
      <w:r w:rsidRPr="00AC6D40">
        <w:rPr>
          <w:u w:val="single"/>
        </w:rPr>
        <w:t>what mankind has done to the atmo</w:t>
      </w:r>
      <w:r w:rsidRPr="00AC6D40">
        <w:rPr>
          <w:b/>
          <w:sz w:val="26"/>
          <w:highlight w:val="green"/>
          <w:u w:val="single"/>
        </w:rPr>
        <w:t>sphere are now 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outpacing every other form of weather killer</w:t>
      </w:r>
      <w:r w:rsidRPr="00AC6D40">
        <w:rPr>
          <w:highlight w:val="green"/>
          <w:u w:val="single"/>
        </w:rPr>
        <w:t xml:space="preserve"> </w:t>
      </w:r>
      <w:r w:rsidRPr="00AC6D40">
        <w:rPr>
          <w:u w:val="single"/>
        </w:rPr>
        <w:t xml:space="preserve">in a 30-year average. A </w:t>
      </w:r>
      <w:r w:rsidRPr="00AC6D40">
        <w:rPr>
          <w:b/>
          <w:sz w:val="26"/>
          <w:highlight w:val="green"/>
          <w:u w:val="single"/>
        </w:rPr>
        <w:t>persistent megadrought</w:t>
      </w:r>
      <w:r w:rsidRPr="00AC6D40">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cap millions of abandoned oil and gas wells spewing greenhouse gases</w:t>
      </w:r>
      <w:r w:rsidRPr="00920735">
        <w:rPr>
          <w:u w:val="single"/>
        </w:rPr>
        <w:t xml:space="preserve">, </w:t>
      </w:r>
      <w:r w:rsidRPr="00920735">
        <w:rPr>
          <w:b/>
          <w:sz w:val="26"/>
          <w:highlight w:val="green"/>
          <w:u w:val="single"/>
        </w:rPr>
        <w:t>and harden structures against climate change</w:t>
      </w:r>
      <w:r w:rsidRPr="00920735">
        <w:rPr>
          <w:u w:val="single"/>
        </w:rPr>
        <w:t xml:space="preserve">. It also </w:t>
      </w:r>
      <w:r w:rsidRPr="00920735">
        <w:rPr>
          <w:b/>
          <w:sz w:val="26"/>
          <w:highlight w:val="green"/>
          <w:u w:val="single"/>
        </w:rPr>
        <w:t>offers tax credits for</w:t>
      </w:r>
      <w:r w:rsidRPr="00920735">
        <w:rPr>
          <w:highlight w:val="green"/>
          <w:u w:val="single"/>
        </w:rPr>
        <w:t xml:space="preserve"> </w:t>
      </w:r>
      <w:r w:rsidRPr="00920735">
        <w:rPr>
          <w:u w:val="single"/>
        </w:rPr>
        <w:t xml:space="preserve">the </w:t>
      </w:r>
      <w:r w:rsidRPr="00920735">
        <w:rPr>
          <w:b/>
          <w:sz w:val="26"/>
          <w:highlight w:val="green"/>
          <w:u w:val="single"/>
        </w:rPr>
        <w:t>purchase of 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920735">
        <w:rPr>
          <w:b/>
          <w:sz w:val="26"/>
          <w:highlight w:val="green"/>
          <w:u w:val="single"/>
        </w:rPr>
        <w:t>The vehicle</w:t>
      </w:r>
      <w:r w:rsidRPr="00920735">
        <w:rPr>
          <w:sz w:val="16"/>
          <w:highlight w:val="green"/>
        </w:rPr>
        <w:t xml:space="preserve"> </w:t>
      </w:r>
      <w:r w:rsidRPr="00920735">
        <w:rPr>
          <w:sz w:val="16"/>
        </w:rPr>
        <w:t xml:space="preserve">for these additional proposals </w:t>
      </w:r>
      <w:r w:rsidRPr="0092073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0F89267D" w14:textId="70D80449" w:rsidR="003870E8" w:rsidRDefault="000747E7" w:rsidP="003870E8">
      <w:pPr>
        <w:pStyle w:val="Heading1"/>
      </w:pPr>
      <w:r>
        <w:t>c</w:t>
      </w:r>
      <w:r w:rsidR="00A1423B">
        <w:t>3</w:t>
      </w:r>
    </w:p>
    <w:p w14:paraId="0BE56D68" w14:textId="77777777" w:rsidR="000747E7" w:rsidRPr="004D5B68" w:rsidRDefault="000747E7" w:rsidP="000747E7">
      <w:pPr>
        <w:pStyle w:val="Heading4"/>
      </w:pPr>
      <w:r>
        <w:t>P</w:t>
      </w:r>
      <w:r w:rsidRPr="004D5B68">
        <w:t>leasure and pa</w:t>
      </w:r>
      <w:r>
        <w:t>in are intrinsically valuable. p</w:t>
      </w:r>
      <w:r w:rsidRPr="004D5B68">
        <w:t xml:space="preserve">eople consistently regard pleasure and pain as good reasons for action, </w:t>
      </w:r>
      <w:proofErr w:type="gramStart"/>
      <w:r w:rsidRPr="004D5B68">
        <w:t>despite the fact that</w:t>
      </w:r>
      <w:proofErr w:type="gramEnd"/>
      <w:r w:rsidRPr="004D5B68">
        <w:t xml:space="preserve"> pleasure doesn’t seem to be instrumentally valuable for anything.</w:t>
      </w:r>
    </w:p>
    <w:p w14:paraId="7BA2DCEF" w14:textId="77777777" w:rsidR="000747E7" w:rsidRPr="009C4425" w:rsidRDefault="000747E7" w:rsidP="000747E7">
      <w:pPr>
        <w:rPr>
          <w:sz w:val="16"/>
          <w:szCs w:val="16"/>
        </w:rPr>
      </w:pPr>
      <w:r w:rsidRPr="004D5B68">
        <w:rPr>
          <w:rStyle w:val="Style13ptBold"/>
        </w:rPr>
        <w:t>Moen 16</w:t>
      </w:r>
      <w:r w:rsidRPr="004D5B68">
        <w:t xml:space="preserve"> </w:t>
      </w:r>
      <w:r w:rsidRPr="009C4425">
        <w:rPr>
          <w:sz w:val="16"/>
          <w:szCs w:val="16"/>
        </w:rPr>
        <w:t>[Ole Martin Moen, Research Fellow in Philosophy at University of Oslo “An Argument for Hedonism” Journal of Value Inquiry (Springer), 50 (2) 2016: 267–281] SJDI</w:t>
      </w:r>
    </w:p>
    <w:p w14:paraId="3202B8D5" w14:textId="77777777" w:rsidR="000747E7" w:rsidRPr="00B6759C" w:rsidRDefault="000747E7" w:rsidP="000747E7">
      <w:pPr>
        <w:rPr>
          <w:sz w:val="16"/>
        </w:rPr>
      </w:pPr>
      <w:r w:rsidRPr="00B6759C">
        <w:rPr>
          <w:sz w:val="16"/>
        </w:rPr>
        <w:t xml:space="preserve">Let us start by observing, empirically, that </w:t>
      </w:r>
      <w:r w:rsidRPr="004D5B68">
        <w:rPr>
          <w:rStyle w:val="StyleUnderline"/>
        </w:rPr>
        <w:t xml:space="preserve">a </w:t>
      </w:r>
      <w:proofErr w:type="gramStart"/>
      <w:r w:rsidRPr="004D5B68">
        <w:rPr>
          <w:rStyle w:val="StyleUnderline"/>
        </w:rPr>
        <w:t>widely shared</w:t>
      </w:r>
      <w:proofErr w:type="gramEnd"/>
      <w:r w:rsidRPr="004D5B68">
        <w:rPr>
          <w:rStyle w:val="StyleUnderline"/>
        </w:rPr>
        <w:t xml:space="preserve"> judgment about intrinsic value and disvalue is that </w:t>
      </w:r>
      <w:r w:rsidRPr="0010654E">
        <w:rPr>
          <w:rStyle w:val="StyleUnderline"/>
          <w:highlight w:val="green"/>
        </w:rPr>
        <w:t>pleasure is intrinsically valuable and pain is intrinsically disvaluable</w:t>
      </w:r>
      <w:r w:rsidRPr="004D5B68">
        <w:rPr>
          <w:rStyle w:val="StyleUnderline"/>
        </w:rPr>
        <w:t>.</w:t>
      </w:r>
      <w:r w:rsidRPr="00B6759C">
        <w:rPr>
          <w:sz w:val="16"/>
        </w:rPr>
        <w:t xml:space="preserve"> </w:t>
      </w:r>
      <w:r w:rsidRPr="004D5B68">
        <w:rPr>
          <w:rStyle w:val="StyleUnderline"/>
        </w:rPr>
        <w:t>On virtually any proposed list of intrinsic values and disvalues (we will look at some of them below), pleasure is included among the intrinsic values and pain among the intrinsic disvalues.</w:t>
      </w:r>
      <w:r w:rsidRPr="00B6759C">
        <w:rPr>
          <w:sz w:val="16"/>
        </w:rPr>
        <w:t xml:space="preserve"> This inclusion makes intuitive sense, moreover, for </w:t>
      </w:r>
      <w:r w:rsidRPr="0010654E">
        <w:rPr>
          <w:rStyle w:val="StyleUnderline"/>
          <w:highlight w:val="green"/>
        </w:rPr>
        <w:t>there is something undeniably good about the way pleasure feels and something undeniably bad about the way pain feels</w:t>
      </w:r>
      <w:r w:rsidRPr="004D5B68">
        <w:rPr>
          <w:rStyle w:val="StyleUnderline"/>
        </w:rPr>
        <w:t>, and neither the goodness of pleasure nor the badness of pain seems to be exhausted by the further effects that these experiences might have.</w:t>
      </w:r>
      <w:r w:rsidRPr="00B6759C">
        <w:rPr>
          <w:sz w:val="16"/>
        </w:rPr>
        <w:t xml:space="preserve"> “Pleasure” and “pain” are here understood inclusively, as encompassing anything hedonically positive and anything hedonically negative.2 </w:t>
      </w:r>
      <w:r w:rsidRPr="004D5B68">
        <w:rPr>
          <w:rStyle w:val="StyleUnderline"/>
        </w:rPr>
        <w:t>The special value statuses of pleasure and pain are manifested in how we treat these experiences in our everyday reasoning about values.</w:t>
      </w:r>
      <w:r w:rsidRPr="00B6759C">
        <w:rPr>
          <w:sz w:val="16"/>
        </w:rPr>
        <w:t xml:space="preserve"> If you tell me that you are heading for the convenience store, </w:t>
      </w:r>
      <w:r w:rsidRPr="004D5B68">
        <w:rPr>
          <w:rStyle w:val="StyleUnderline"/>
        </w:rPr>
        <w:t>I might ask: “What for?” This is a reasonable question, for when you go to the convenience store you usually do so</w:t>
      </w:r>
      <w:r w:rsidRPr="00B6759C">
        <w:rPr>
          <w:sz w:val="16"/>
        </w:rPr>
        <w:t xml:space="preserve">, not merely for the sake of going to the convenience store, but </w:t>
      </w:r>
      <w:r w:rsidRPr="004D5B68">
        <w:rPr>
          <w:rStyle w:val="StyleUnderline"/>
        </w:rPr>
        <w:t>for the sake of achieving something further that you deem to be valuable.</w:t>
      </w:r>
      <w:r w:rsidRPr="00B6759C">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D5B68">
        <w:rPr>
          <w:rStyle w:val="StyleUnderlin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B6759C">
        <w:rPr>
          <w:sz w:val="16"/>
        </w:rPr>
        <w:t>3 As Aristotle observes</w:t>
      </w:r>
      <w:r w:rsidRPr="004D5B68">
        <w:rPr>
          <w:rStyle w:val="StyleUnderline"/>
        </w:rPr>
        <w:t>: “We never ask [a man] what his end is in being pleased, because we assume that pleasure is choice worthy in itself.</w:t>
      </w:r>
      <w:r w:rsidRPr="00B6759C">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0654E">
        <w:rPr>
          <w:rStyle w:val="StyleUnderline"/>
          <w:highlight w:val="green"/>
        </w:rPr>
        <w:t>pleasure and pain are both places where we reach the end of the line in matters of value</w:t>
      </w:r>
      <w:r w:rsidRPr="004D5B68">
        <w:rPr>
          <w:rStyle w:val="StyleUnderline"/>
        </w:rPr>
        <w:t xml:space="preserve">. </w:t>
      </w:r>
    </w:p>
    <w:p w14:paraId="10724C4A" w14:textId="77777777" w:rsidR="000747E7" w:rsidRPr="000747E7" w:rsidRDefault="000747E7" w:rsidP="000747E7"/>
    <w:p w14:paraId="6CE396A3" w14:textId="77777777" w:rsidR="000747E7" w:rsidRDefault="000747E7" w:rsidP="000747E7">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7216D5C3" w14:textId="77777777" w:rsidR="000747E7" w:rsidRPr="005E6B5F" w:rsidRDefault="000747E7" w:rsidP="000747E7"/>
    <w:p w14:paraId="71137F11" w14:textId="77777777" w:rsidR="000747E7" w:rsidRPr="00B44CD7" w:rsidRDefault="000747E7" w:rsidP="000747E7">
      <w:pPr>
        <w:rPr>
          <w:rStyle w:val="Style13ptBold"/>
        </w:rPr>
      </w:pPr>
      <w:r>
        <w:rPr>
          <w:rStyle w:val="Style13ptBold"/>
        </w:rPr>
        <w:t>Prefer</w:t>
      </w:r>
      <w:r w:rsidRPr="00B44CD7">
        <w:rPr>
          <w:rStyle w:val="Style13ptBold"/>
        </w:rPr>
        <w:t>:</w:t>
      </w:r>
    </w:p>
    <w:p w14:paraId="13FE984E" w14:textId="77777777" w:rsidR="000747E7" w:rsidRDefault="000747E7" w:rsidP="000747E7">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292595D2" w14:textId="77777777" w:rsidR="000747E7" w:rsidRPr="007F14D2" w:rsidRDefault="000747E7" w:rsidP="000747E7"/>
    <w:p w14:paraId="21F15695" w14:textId="77777777" w:rsidR="000747E7" w:rsidRPr="00B44CD7" w:rsidRDefault="000747E7" w:rsidP="000747E7">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42935BEF" w14:textId="77777777" w:rsidR="000747E7" w:rsidRPr="00B44CD7" w:rsidRDefault="000747E7" w:rsidP="000747E7"/>
    <w:p w14:paraId="48717269" w14:textId="2B5DD85D" w:rsidR="000747E7" w:rsidRPr="000747E7" w:rsidRDefault="000747E7" w:rsidP="000747E7">
      <w:pPr>
        <w:pStyle w:val="Heading4"/>
      </w:pPr>
      <w:r>
        <w:t>3]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1EBA4D19" w14:textId="77777777" w:rsidR="000747E7" w:rsidRPr="000747E7" w:rsidRDefault="000747E7" w:rsidP="000747E7"/>
    <w:p w14:paraId="433F0335" w14:textId="6B1BA5F3" w:rsidR="000747E7" w:rsidRPr="00B44CD7" w:rsidRDefault="000747E7" w:rsidP="000747E7">
      <w:pPr>
        <w:pStyle w:val="Heading4"/>
        <w:rPr>
          <w:b w:val="0"/>
        </w:rPr>
      </w:pPr>
      <w:r>
        <w:rPr>
          <w:rStyle w:val="Style13ptBold"/>
          <w:b/>
        </w:rPr>
        <w:t>4</w:t>
      </w:r>
      <w:r w:rsidRPr="00B44CD7">
        <w:rPr>
          <w:rStyle w:val="Style13ptBold"/>
          <w:b/>
        </w:rPr>
        <w:t>] extinction first</w:t>
      </w:r>
    </w:p>
    <w:p w14:paraId="636AD2A8" w14:textId="77777777" w:rsidR="000747E7" w:rsidRPr="00B44CD7" w:rsidRDefault="000747E7" w:rsidP="000747E7">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14205F09" w14:textId="77777777" w:rsidR="000747E7" w:rsidRPr="00EF11F6" w:rsidRDefault="000747E7" w:rsidP="000747E7">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7ADCFB36" w14:textId="77777777" w:rsidR="000747E7" w:rsidRPr="00B44CD7" w:rsidRDefault="000747E7" w:rsidP="000747E7"/>
    <w:p w14:paraId="095CFFDA" w14:textId="77777777" w:rsidR="003870E8" w:rsidRDefault="008038FD" w:rsidP="008038FD">
      <w:pPr>
        <w:pStyle w:val="Heading1"/>
      </w:pPr>
      <w:r>
        <w:t>Case</w:t>
      </w:r>
    </w:p>
    <w:p w14:paraId="39759D9B" w14:textId="0EF064EF" w:rsidR="00227E85" w:rsidRPr="002D6100" w:rsidRDefault="00227E85" w:rsidP="00227E85">
      <w:pPr>
        <w:rPr>
          <w:sz w:val="16"/>
        </w:rPr>
      </w:pPr>
      <w:r>
        <w:rPr>
          <w:sz w:val="16"/>
        </w:rPr>
        <w:t>\</w:t>
      </w:r>
    </w:p>
    <w:p w14:paraId="173F6D40" w14:textId="7CED2F9C" w:rsidR="00227E85" w:rsidRDefault="00227E85" w:rsidP="00227E85">
      <w:pPr>
        <w:pStyle w:val="Heading3"/>
      </w:pPr>
      <w:r>
        <w:t>Conte</w:t>
      </w:r>
      <w:r w:rsidR="00C0232C">
        <w:t>n</w:t>
      </w:r>
      <w:r>
        <w:t>tion</w:t>
      </w:r>
    </w:p>
    <w:p w14:paraId="27B1FCE3" w14:textId="77777777" w:rsidR="00227E85" w:rsidRPr="00453930" w:rsidRDefault="00227E85" w:rsidP="00227E85">
      <w:pPr>
        <w:pStyle w:val="Heading4"/>
      </w:pPr>
      <w:r>
        <w:t xml:space="preserve">Alt Causes to lack of generics </w:t>
      </w:r>
      <w:r>
        <w:rPr>
          <w:u w:val="single"/>
        </w:rPr>
        <w:t>thump</w:t>
      </w:r>
      <w:r>
        <w:t xml:space="preserve"> Aff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w:t>
      </w:r>
    </w:p>
    <w:p w14:paraId="723F5698" w14:textId="77777777" w:rsidR="00227E85" w:rsidRPr="00453930" w:rsidRDefault="00227E85" w:rsidP="00227E85">
      <w:r w:rsidRPr="00453930">
        <w:rPr>
          <w:rStyle w:val="Style13ptBold"/>
        </w:rPr>
        <w:t>Fox</w:t>
      </w:r>
      <w:r>
        <w:rPr>
          <w:rStyle w:val="Style13ptBold"/>
        </w:rPr>
        <w:t xml:space="preserve"> 17</w:t>
      </w:r>
      <w:r w:rsidRPr="00453930">
        <w:t>, Erin. "How pharma companies game the system to keep drugs expensive." Harvard Business Review (April 6, 2017), https://hbr. org/2017/04/how-pharma-companies-game-the-system-to-keep-drugs-expensive (last visited on November 22, 2019) (2017).</w:t>
      </w:r>
      <w:r>
        <w:t xml:space="preserve"> (</w:t>
      </w:r>
      <w:r w:rsidRPr="00453930">
        <w:t>director of Drug Information at University of Utah Health</w:t>
      </w:r>
      <w:r>
        <w:t xml:space="preserve">)//Elmer </w:t>
      </w:r>
    </w:p>
    <w:p w14:paraId="02EA0606" w14:textId="20F45A77" w:rsidR="00227E85" w:rsidRPr="0027272F" w:rsidRDefault="00227E85" w:rsidP="00227E85">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bookmarkStart w:id="0" w:name="_GoBack"/>
      <w:bookmarkEnd w:id="0"/>
    </w:p>
    <w:p w14:paraId="66F5D0F2" w14:textId="77777777" w:rsidR="00227E85" w:rsidRDefault="00227E85" w:rsidP="00227E85">
      <w:pPr>
        <w:pStyle w:val="Heading4"/>
      </w:pPr>
      <w:r>
        <w:t xml:space="preserve">Authorized Generics </w:t>
      </w:r>
      <w:r>
        <w:rPr>
          <w:u w:val="single"/>
        </w:rPr>
        <w:t>decimate competition</w:t>
      </w:r>
      <w:r>
        <w:t>.</w:t>
      </w:r>
    </w:p>
    <w:p w14:paraId="7F5DB9AA" w14:textId="77777777" w:rsidR="00227E85" w:rsidRPr="00181467" w:rsidRDefault="00227E85" w:rsidP="00227E85">
      <w:r w:rsidRPr="00181467">
        <w:rPr>
          <w:rStyle w:val="Style13ptBold"/>
        </w:rPr>
        <w:t>Sipkoff 4</w:t>
      </w:r>
      <w:r>
        <w:t xml:space="preserve"> </w:t>
      </w:r>
      <w:r w:rsidRPr="00181467">
        <w:t>Martin Sipkoff 8-4-2004 "Big Pharma uses effective strategies to battle generic competitors"</w:t>
      </w:r>
      <w:r>
        <w:t xml:space="preserve"> </w:t>
      </w:r>
      <w:hyperlink r:id="rId17" w:history="1">
        <w:r w:rsidRPr="00C822CF">
          <w:rPr>
            <w:rStyle w:val="Hyperlink"/>
          </w:rPr>
          <w:t>https://www.drugtopics.com/view/big-pharma-uses-effective-strategies-battle-generic-competitors</w:t>
        </w:r>
      </w:hyperlink>
      <w:r>
        <w:t xml:space="preserve"> (Healthcare Writer)//Elmer </w:t>
      </w:r>
    </w:p>
    <w:p w14:paraId="49A8B93A" w14:textId="77777777" w:rsidR="00227E85" w:rsidRPr="0027272F" w:rsidRDefault="00227E85" w:rsidP="00227E85">
      <w:pPr>
        <w:rPr>
          <w:sz w:val="16"/>
        </w:rPr>
      </w:pPr>
      <w:r w:rsidRPr="0027272F">
        <w:rPr>
          <w:rStyle w:val="StyleUnderline"/>
        </w:rPr>
        <w:t xml:space="preserve">But, according to Cutting Edge, brand-name pharmaceutical companies have begun flanking generics in an inventive way: They </w:t>
      </w:r>
      <w:proofErr w:type="gramStart"/>
      <w:r w:rsidRPr="0027272F">
        <w:rPr>
          <w:rStyle w:val="StyleUnderline"/>
        </w:rPr>
        <w:t xml:space="preserve">enter into </w:t>
      </w:r>
      <w:r w:rsidRPr="0027272F">
        <w:rPr>
          <w:rStyle w:val="StyleUnderline"/>
          <w:highlight w:val="green"/>
        </w:rPr>
        <w:t>manufacturing</w:t>
      </w:r>
      <w:proofErr w:type="gramEnd"/>
      <w:r w:rsidRPr="0027272F">
        <w:rPr>
          <w:rStyle w:val="StyleUnderline"/>
          <w:highlight w:val="green"/>
        </w:rPr>
        <w:t xml:space="preserve"> and distribution agreements</w:t>
      </w:r>
      <w:r w:rsidRPr="0027272F">
        <w:rPr>
          <w:rStyle w:val="StyleUnderline"/>
        </w:rPr>
        <w:t xml:space="preserve"> </w:t>
      </w:r>
      <w:r w:rsidRPr="0027272F">
        <w:rPr>
          <w:rStyle w:val="StyleUnderline"/>
          <w:highlight w:val="green"/>
        </w:rPr>
        <w:t>with</w:t>
      </w:r>
      <w:r w:rsidRPr="0027272F">
        <w:rPr>
          <w:rStyle w:val="StyleUnderline"/>
        </w:rPr>
        <w:t xml:space="preserve"> a </w:t>
      </w:r>
      <w:r w:rsidRPr="0027272F">
        <w:rPr>
          <w:rStyle w:val="StyleUnderline"/>
          <w:highlight w:val="green"/>
        </w:rPr>
        <w:t>generic company</w:t>
      </w:r>
      <w:r w:rsidRPr="0027272F">
        <w:rPr>
          <w:rStyle w:val="StyleUnderline"/>
        </w:rPr>
        <w:t xml:space="preserve"> </w:t>
      </w:r>
      <w:r w:rsidRPr="0027272F">
        <w:rPr>
          <w:rStyle w:val="StyleUnderline"/>
          <w:highlight w:val="green"/>
        </w:rPr>
        <w:t>before</w:t>
      </w:r>
      <w:r w:rsidRPr="0027272F">
        <w:rPr>
          <w:rStyle w:val="StyleUnderline"/>
        </w:rPr>
        <w:t xml:space="preserve"> a </w:t>
      </w:r>
      <w:r w:rsidRPr="0027272F">
        <w:rPr>
          <w:rStyle w:val="StyleUnderline"/>
          <w:highlight w:val="green"/>
        </w:rPr>
        <w:t>patent</w:t>
      </w:r>
      <w:r w:rsidRPr="0027272F">
        <w:rPr>
          <w:rStyle w:val="StyleUnderline"/>
        </w:rPr>
        <w:t xml:space="preserve"> is about to </w:t>
      </w:r>
      <w:r w:rsidRPr="0027272F">
        <w:rPr>
          <w:rStyle w:val="StyleUnderline"/>
          <w:highlight w:val="green"/>
        </w:rPr>
        <w:t>expire</w:t>
      </w:r>
      <w:r w:rsidRPr="0027272F">
        <w:rPr>
          <w:rStyle w:val="StyleUnderline"/>
        </w:rPr>
        <w:t>, attempting to preempt market share</w:t>
      </w:r>
      <w:r w:rsidRPr="0027272F">
        <w:rPr>
          <w:sz w:val="16"/>
        </w:rPr>
        <w:t>. "</w:t>
      </w:r>
      <w:r w:rsidRPr="0027272F">
        <w:rPr>
          <w:rStyle w:val="StyleUnderline"/>
        </w:rPr>
        <w:t xml:space="preserve">A typical agreement specifies that the </w:t>
      </w:r>
      <w:r w:rsidRPr="0027272F">
        <w:rPr>
          <w:rStyle w:val="StyleUnderline"/>
          <w:highlight w:val="green"/>
        </w:rPr>
        <w:t>generic company will serve as a distributor</w:t>
      </w:r>
      <w:r w:rsidRPr="0027272F">
        <w:rPr>
          <w:rStyle w:val="StyleUnderline"/>
        </w:rPr>
        <w:t xml:space="preserve"> of the nonbranded, generic form of the drug, which will continue to be produced in the </w:t>
      </w:r>
      <w:r w:rsidRPr="0027272F">
        <w:rPr>
          <w:rStyle w:val="StyleUnderline"/>
          <w:highlight w:val="green"/>
        </w:rPr>
        <w:t>branded drug company's manufacturing facilities</w:t>
      </w:r>
      <w:r w:rsidRPr="0027272F">
        <w:rPr>
          <w:rStyle w:val="StyleUnderline"/>
        </w:rPr>
        <w:t>,"</w:t>
      </w:r>
      <w:r w:rsidRPr="0027272F">
        <w:rPr>
          <w:sz w:val="16"/>
        </w:rPr>
        <w:t xml:space="preserve"> said Hess. "</w:t>
      </w:r>
      <w:r w:rsidRPr="0027272F">
        <w:rPr>
          <w:rStyle w:val="StyleUnderline"/>
        </w:rPr>
        <w:t xml:space="preserve">It's an </w:t>
      </w:r>
      <w:r w:rsidRPr="0027272F">
        <w:rPr>
          <w:rStyle w:val="Emphasis"/>
          <w:highlight w:val="green"/>
        </w:rPr>
        <w:t>increasingly popular</w:t>
      </w:r>
      <w:r w:rsidRPr="0027272F">
        <w:rPr>
          <w:rStyle w:val="StyleUnderline"/>
        </w:rPr>
        <w:t xml:space="preserve"> strategy, often stemming from out-of-court patent lawsuit settlements</w:t>
      </w:r>
      <w:r w:rsidRPr="0027272F">
        <w:rPr>
          <w:sz w:val="16"/>
        </w:rPr>
        <w:t>." A successful flanking strategy can be beneficial to a generic manufacturer because it saves on capital outlay by not having to build or modify manufacturing facilities. "</w:t>
      </w:r>
      <w:r w:rsidRPr="0027272F">
        <w:rPr>
          <w:rStyle w:val="StyleUnderline"/>
        </w:rPr>
        <w:t xml:space="preserve">The brand-name pharmaceutical company benefits because the </w:t>
      </w:r>
      <w:r w:rsidRPr="0027272F">
        <w:rPr>
          <w:rStyle w:val="StyleUnderline"/>
          <w:highlight w:val="green"/>
        </w:rPr>
        <w:t>partnership</w:t>
      </w:r>
      <w:r w:rsidRPr="0027272F">
        <w:rPr>
          <w:rStyle w:val="StyleUnderline"/>
        </w:rPr>
        <w:t xml:space="preserve"> </w:t>
      </w:r>
      <w:r w:rsidRPr="0027272F">
        <w:rPr>
          <w:rStyle w:val="StyleUnderline"/>
          <w:highlight w:val="green"/>
        </w:rPr>
        <w:t>enables</w:t>
      </w:r>
      <w:r w:rsidRPr="0027272F">
        <w:rPr>
          <w:rStyle w:val="StyleUnderline"/>
        </w:rPr>
        <w:t xml:space="preserve"> it to continue to operate its manufacturing lines and </w:t>
      </w:r>
      <w:r w:rsidRPr="0027272F">
        <w:rPr>
          <w:rStyle w:val="Emphasis"/>
          <w:highlight w:val="green"/>
        </w:rPr>
        <w:t>turn a profit</w:t>
      </w:r>
      <w:r w:rsidRPr="0027272F">
        <w:rPr>
          <w:rStyle w:val="StyleUnderline"/>
        </w:rPr>
        <w:t xml:space="preserve">, thereby </w:t>
      </w:r>
      <w:r w:rsidRPr="0027272F">
        <w:rPr>
          <w:rStyle w:val="Emphasis"/>
          <w:highlight w:val="green"/>
        </w:rPr>
        <w:t>recouping more of its R&amp;D investment</w:t>
      </w:r>
      <w:r w:rsidRPr="0027272F">
        <w:rPr>
          <w:rStyle w:val="StyleUnderline"/>
        </w:rPr>
        <w:t xml:space="preserve"> in the drug and more of its capital investment in the manufacturing plant," said Hess.</w:t>
      </w:r>
      <w:r w:rsidRPr="0027272F">
        <w:rPr>
          <w:sz w:val="16"/>
        </w:rPr>
        <w:t xml:space="preserve"> Here's an example of effective flanking: Generic drugmaker Apotex launched a version of GlaxoSmithKline's blockbuster drug Paxil in September 2003, threatening to significantly dent GSK's $3.2 billion-a-year bestseller. In response to Apotex's entry into the market, GSK struck a licensing agreement with another generic drugmaker, Par Pharmaceutical, in April 2003. The agreement specifies that GSK will supply Par with generic Paxil, in immediate-release form. The tablets are made by a GSK subsidiary, and Parwhich pays a royalty to GSK on salesdistributes them in the United States. "The royalty payments help GSK capture a small segment of the generic Paxil market, which offsets the losses of its branded Paxil sales following the drug's patent expiration," said Hess. </w:t>
      </w:r>
      <w:r w:rsidRPr="0027272F">
        <w:rPr>
          <w:rStyle w:val="StyleUnderline"/>
        </w:rPr>
        <w:t xml:space="preserve">Flanking is very controversial because it </w:t>
      </w:r>
      <w:r w:rsidRPr="0027272F">
        <w:rPr>
          <w:rStyle w:val="Emphasis"/>
          <w:highlight w:val="green"/>
        </w:rPr>
        <w:t>virtually derails competition</w:t>
      </w:r>
      <w:r w:rsidRPr="0027272F">
        <w:rPr>
          <w:rStyle w:val="StyleUnderline"/>
          <w:highlight w:val="green"/>
        </w:rPr>
        <w:t>.</w:t>
      </w:r>
      <w:r w:rsidRPr="0027272F">
        <w:rPr>
          <w:rStyle w:val="StyleUnderline"/>
        </w:rPr>
        <w:t xml:space="preserve"> In fact, some generic manufacturers say it's illegal. It's very </w:t>
      </w:r>
      <w:proofErr w:type="gramStart"/>
      <w:r w:rsidRPr="0027272F">
        <w:rPr>
          <w:rStyle w:val="StyleUnderline"/>
        </w:rPr>
        <w:t>similar to</w:t>
      </w:r>
      <w:proofErr w:type="gramEnd"/>
      <w:r w:rsidRPr="0027272F">
        <w:rPr>
          <w:rStyle w:val="StyleUnderline"/>
        </w:rPr>
        <w:t xml:space="preserve"> what the Generic Pharmaceutical Association and others regard as the illegitimate strategy of "</w:t>
      </w:r>
      <w:r w:rsidRPr="0027272F">
        <w:rPr>
          <w:rStyle w:val="StyleUnderline"/>
          <w:highlight w:val="green"/>
        </w:rPr>
        <w:t>authorized generics</w:t>
      </w:r>
      <w:r w:rsidRPr="0027272F">
        <w:rPr>
          <w:rStyle w:val="StyleUnderline"/>
        </w:rPr>
        <w:t>."</w:t>
      </w:r>
      <w:r w:rsidRPr="0027272F">
        <w:rPr>
          <w:sz w:val="16"/>
        </w:rPr>
        <w:t xml:space="preserve"> "It's an easy concept to describe," said Robert Reznick, a partner with the national law firm Hughes Hubbard &amp; Reed. He chairs the firm's Pharmaceutical and Healthcare Practice Group and has written about the legality of authorized generics. "</w:t>
      </w:r>
      <w:r w:rsidRPr="0027272F">
        <w:rPr>
          <w:rStyle w:val="StyleUnderline"/>
        </w:rPr>
        <w:t xml:space="preserve">An authorized generic is </w:t>
      </w:r>
      <w:r w:rsidRPr="0027272F">
        <w:rPr>
          <w:rStyle w:val="StyleUnderline"/>
          <w:highlight w:val="green"/>
        </w:rPr>
        <w:t>like any other generic</w:t>
      </w:r>
      <w:r w:rsidRPr="0027272F">
        <w:rPr>
          <w:rStyle w:val="StyleUnderline"/>
        </w:rPr>
        <w:t xml:space="preserve"> in that it is deemed equivalent to a brand-name drug," </w:t>
      </w:r>
      <w:r w:rsidRPr="0027272F">
        <w:rPr>
          <w:sz w:val="16"/>
        </w:rPr>
        <w:t>he said. "</w:t>
      </w:r>
      <w:r w:rsidRPr="0027272F">
        <w:rPr>
          <w:rStyle w:val="StyleUnderline"/>
          <w:highlight w:val="green"/>
        </w:rPr>
        <w:t>But</w:t>
      </w:r>
      <w:r w:rsidRPr="0027272F">
        <w:rPr>
          <w:rStyle w:val="StyleUnderline"/>
        </w:rPr>
        <w:t xml:space="preserve"> rather than being </w:t>
      </w:r>
      <w:r w:rsidRPr="0027272F">
        <w:rPr>
          <w:rStyle w:val="StyleUnderline"/>
          <w:highlight w:val="green"/>
        </w:rPr>
        <w:t>made</w:t>
      </w:r>
      <w:r w:rsidRPr="0027272F">
        <w:rPr>
          <w:rStyle w:val="StyleUnderline"/>
        </w:rPr>
        <w:t xml:space="preserve"> by an independent generic drug manufacturer pursuant to an Abbreviated New Drug Application, it is either made by or </w:t>
      </w:r>
      <w:r w:rsidRPr="0027272F">
        <w:rPr>
          <w:rStyle w:val="StyleUnderline"/>
          <w:highlight w:val="green"/>
        </w:rPr>
        <w:t>under a license from the N</w:t>
      </w:r>
      <w:r w:rsidRPr="0027272F">
        <w:rPr>
          <w:rStyle w:val="StyleUnderline"/>
        </w:rPr>
        <w:t xml:space="preserve">ew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pplication </w:t>
      </w:r>
      <w:r w:rsidRPr="0027272F">
        <w:rPr>
          <w:rStyle w:val="StyleUnderline"/>
          <w:highlight w:val="green"/>
        </w:rPr>
        <w:t>holder</w:t>
      </w:r>
      <w:r w:rsidRPr="0027272F">
        <w:rPr>
          <w:rStyle w:val="StyleUnderline"/>
        </w:rPr>
        <w:t xml:space="preserve"> itself</w:t>
      </w:r>
      <w:r w:rsidRPr="0027272F">
        <w:rPr>
          <w:sz w:val="16"/>
        </w:rPr>
        <w:t>. It may be marketed by an affiliate of the brand-name manufacturer or by a third party." In a white paper titled "Are Authorized Generics Lawful?" Reznick and his colleagues recently concluded that agreements between brand and generic manufacturers to create authorized generics may be legal under antitrust law, but the issue has yet to be fully settled.</w:t>
      </w:r>
    </w:p>
    <w:p w14:paraId="68D6B352" w14:textId="77777777" w:rsidR="00227E85" w:rsidRDefault="00227E85" w:rsidP="00227E85">
      <w:pPr>
        <w:pStyle w:val="Heading4"/>
      </w:pPr>
      <w:r>
        <w:t xml:space="preserve">Generic companies are just </w:t>
      </w:r>
      <w:r>
        <w:rPr>
          <w:u w:val="single"/>
        </w:rPr>
        <w:t>incompetent</w:t>
      </w:r>
      <w:r>
        <w:t xml:space="preserve"> – means even without patents, they </w:t>
      </w:r>
      <w:r>
        <w:rPr>
          <w:u w:val="single"/>
        </w:rPr>
        <w:t>wouldn’t be able to produce</w:t>
      </w:r>
      <w:r>
        <w:t>.</w:t>
      </w:r>
    </w:p>
    <w:p w14:paraId="0FAA350C" w14:textId="77777777" w:rsidR="00227E85" w:rsidRPr="00453930" w:rsidRDefault="00227E85" w:rsidP="00227E85">
      <w:r w:rsidRPr="00453930">
        <w:rPr>
          <w:rStyle w:val="Style13ptBold"/>
        </w:rPr>
        <w:t>Fox</w:t>
      </w:r>
      <w:r>
        <w:rPr>
          <w:rStyle w:val="Style13ptBold"/>
        </w:rPr>
        <w:t xml:space="preserve"> 17</w:t>
      </w:r>
      <w:r w:rsidRPr="00453930">
        <w:t>, Erin. "How pharma companies game the system to keep drugs expensive." Harvard Business Review (April 6, 2017), https://hbr. org/2017/04/how-pharma-companies-game-the-system-to-keep-drugs-expensive (last visited on November 22, 2019) (2017).</w:t>
      </w:r>
      <w:r>
        <w:t xml:space="preserve"> (</w:t>
      </w:r>
      <w:r w:rsidRPr="00453930">
        <w:t>director of Drug Information at University of Utah Health</w:t>
      </w:r>
      <w:r>
        <w:t xml:space="preserve">)//Elmer </w:t>
      </w:r>
    </w:p>
    <w:p w14:paraId="0FC1C230" w14:textId="77777777" w:rsidR="00227E85" w:rsidRDefault="00227E85" w:rsidP="00227E85">
      <w:r w:rsidRPr="006F53D3">
        <w:rPr>
          <w:rStyle w:val="StyleUnderline"/>
        </w:rPr>
        <w:t xml:space="preserve">Problems with generic drug makers Although makers of a branded drug are using a variety of tactics to create barriers to healthy competition, </w:t>
      </w:r>
      <w:r w:rsidRPr="006F53D3">
        <w:rPr>
          <w:rStyle w:val="StyleUnderline"/>
          <w:highlight w:val="green"/>
        </w:rPr>
        <w:t>generic</w:t>
      </w:r>
      <w:r w:rsidRPr="006F53D3">
        <w:rPr>
          <w:rStyle w:val="StyleUnderline"/>
        </w:rPr>
        <w:t xml:space="preserve"> drug </w:t>
      </w:r>
      <w:r w:rsidRPr="006F53D3">
        <w:rPr>
          <w:rStyle w:val="StyleUnderline"/>
          <w:highlight w:val="green"/>
        </w:rPr>
        <w:t>companies</w:t>
      </w:r>
      <w:r w:rsidRPr="006F53D3">
        <w:rPr>
          <w:rStyle w:val="StyleUnderline"/>
        </w:rPr>
        <w:t xml:space="preserve"> are often </w:t>
      </w:r>
      <w:r w:rsidRPr="006F53D3">
        <w:rPr>
          <w:rStyle w:val="StyleUnderline"/>
          <w:highlight w:val="green"/>
        </w:rPr>
        <w:t>not helping their own case</w:t>
      </w:r>
      <w:r w:rsidRPr="006F53D3">
        <w:rPr>
          <w:rStyle w:val="StyleUnderline"/>
        </w:rPr>
        <w:t>.</w:t>
      </w:r>
      <w:r w:rsidRPr="00453930">
        <w:t xml:space="preserve"> </w:t>
      </w:r>
      <w:r w:rsidRPr="006F53D3">
        <w:rPr>
          <w:rStyle w:val="StyleUnderline"/>
        </w:rPr>
        <w:t xml:space="preserve">In 2015, there were </w:t>
      </w:r>
      <w:r w:rsidRPr="006F53D3">
        <w:rPr>
          <w:rStyle w:val="StyleUnderline"/>
          <w:highlight w:val="green"/>
        </w:rPr>
        <w:t>267 recalls of generic drug products</w:t>
      </w:r>
      <w:r w:rsidRPr="006F53D3">
        <w:rPr>
          <w:rStyle w:val="StyleUnderline"/>
        </w:rPr>
        <w:t>—</w:t>
      </w:r>
      <w:r w:rsidRPr="006F53D3">
        <w:rPr>
          <w:rStyle w:val="StyleUnderline"/>
          <w:highlight w:val="green"/>
        </w:rPr>
        <w:t>more</w:t>
      </w:r>
      <w:r w:rsidRPr="006F53D3">
        <w:rPr>
          <w:rStyle w:val="StyleUnderline"/>
        </w:rPr>
        <w:t xml:space="preserve"> than </w:t>
      </w:r>
      <w:r w:rsidRPr="006F53D3">
        <w:rPr>
          <w:rStyle w:val="StyleUnderline"/>
          <w:highlight w:val="green"/>
        </w:rPr>
        <w:t>one every</w:t>
      </w:r>
      <w:r w:rsidRPr="006F53D3">
        <w:rPr>
          <w:rStyle w:val="StyleUnderline"/>
        </w:rPr>
        <w:t xml:space="preserve"> other </w:t>
      </w:r>
      <w:r w:rsidRPr="006F53D3">
        <w:rPr>
          <w:rStyle w:val="StyleUnderline"/>
          <w:highlight w:val="green"/>
        </w:rPr>
        <w:t>day</w:t>
      </w:r>
      <w:r w:rsidRPr="006F53D3">
        <w:rPr>
          <w:rStyle w:val="StyleUnderline"/>
        </w:rPr>
        <w:t>.</w:t>
      </w:r>
      <w:r w:rsidRPr="00453930">
        <w:t xml:space="preserve"> </w:t>
      </w:r>
      <w:r w:rsidRPr="006F53D3">
        <w:rPr>
          <w:rStyle w:val="StyleUnderline"/>
        </w:rPr>
        <w:t xml:space="preserve">These recalls are for </w:t>
      </w:r>
      <w:r w:rsidRPr="006F53D3">
        <w:rPr>
          <w:rStyle w:val="StyleUnderline"/>
          <w:highlight w:val="green"/>
        </w:rPr>
        <w:t>quality issues</w:t>
      </w:r>
      <w:r w:rsidRPr="006F53D3">
        <w:rPr>
          <w:rStyle w:val="StyleUnderline"/>
        </w:rPr>
        <w:t xml:space="preserve"> such as products not dissolving properly, </w:t>
      </w:r>
      <w:r w:rsidRPr="006F53D3">
        <w:rPr>
          <w:rStyle w:val="StyleUnderline"/>
          <w:highlight w:val="green"/>
        </w:rPr>
        <w:t>becoming contaminated</w:t>
      </w:r>
      <w:r w:rsidRPr="006F53D3">
        <w:rPr>
          <w:rStyle w:val="StyleUnderline"/>
        </w:rPr>
        <w:t xml:space="preserve">, or even being </w:t>
      </w:r>
      <w:r w:rsidRPr="006F53D3">
        <w:rPr>
          <w:rStyle w:val="Emphasis"/>
          <w:highlight w:val="green"/>
        </w:rPr>
        <w:t>outright counterfeits</w:t>
      </w:r>
      <w:r w:rsidRPr="006F53D3">
        <w:rPr>
          <w:rStyle w:val="StyleUnderline"/>
        </w:rPr>
        <w:t>.</w:t>
      </w:r>
      <w:r w:rsidRPr="00453930">
        <w:t xml:space="preserve"> A few high-profile recalls have shaken the belief that generic drugs are truly the same. In 2014, the FDA withdrew approval of Budeprion XL 300 — Teva’s generic version of GlaxoSmithKline’s Wellbutrin XL</w:t>
      </w:r>
      <w:r w:rsidRPr="006F53D3">
        <w:rPr>
          <w:rStyle w:val="StyleUnderline"/>
        </w:rPr>
        <w:t xml:space="preserve">. Testing showed the drug </w:t>
      </w:r>
      <w:r w:rsidRPr="006F53D3">
        <w:rPr>
          <w:rStyle w:val="StyleUnderline"/>
          <w:highlight w:val="green"/>
        </w:rPr>
        <w:t>did not properly release its key ingredient</w:t>
      </w:r>
      <w:r w:rsidRPr="006F53D3">
        <w:rPr>
          <w:rStyle w:val="StyleUnderline"/>
        </w:rPr>
        <w:t>, substantiating consumers’ claims that the generic was not equivalent</w:t>
      </w:r>
      <w:r w:rsidRPr="00453930">
        <w:t xml:space="preserve">. In addition, concerns about contaminated generic Lipitor caused the FDA to launch a $20 million initiative to test generic products to ensure they are truly therapeutically equivalent. </w:t>
      </w:r>
      <w:r w:rsidRPr="006F53D3">
        <w:rPr>
          <w:rStyle w:val="StyleUnderline"/>
        </w:rPr>
        <w:t xml:space="preserve">In some cases, </w:t>
      </w:r>
      <w:r w:rsidRPr="006F53D3">
        <w:rPr>
          <w:rStyle w:val="StyleUnderline"/>
          <w:highlight w:val="green"/>
        </w:rPr>
        <w:t>patent law</w:t>
      </w:r>
      <w:r w:rsidRPr="006F53D3">
        <w:rPr>
          <w:rStyle w:val="StyleUnderline"/>
        </w:rPr>
        <w:t xml:space="preserve"> also </w:t>
      </w:r>
      <w:r w:rsidRPr="006F53D3">
        <w:rPr>
          <w:rStyle w:val="StyleUnderline"/>
          <w:highlight w:val="green"/>
        </w:rPr>
        <w:t>collides</w:t>
      </w:r>
      <w:r w:rsidRPr="006F53D3">
        <w:rPr>
          <w:rStyle w:val="StyleUnderline"/>
        </w:rPr>
        <w:t xml:space="preserve"> </w:t>
      </w:r>
      <w:r w:rsidRPr="006F53D3">
        <w:rPr>
          <w:rStyle w:val="StyleUnderline"/>
          <w:highlight w:val="green"/>
        </w:rPr>
        <w:t>with</w:t>
      </w:r>
      <w:r w:rsidRPr="006F53D3">
        <w:rPr>
          <w:rStyle w:val="StyleUnderline"/>
        </w:rPr>
        <w:t xml:space="preserve"> the FDA’s </w:t>
      </w:r>
      <w:r w:rsidRPr="006F53D3">
        <w:rPr>
          <w:rStyle w:val="StyleUnderline"/>
          <w:highlight w:val="green"/>
        </w:rPr>
        <w:t>manufacturing rules</w:t>
      </w:r>
      <w:r w:rsidRPr="006F53D3">
        <w:rPr>
          <w:rStyle w:val="StyleUnderline"/>
        </w:rPr>
        <w:t xml:space="preserve">. For example, the Novartis patent for Diovan expired in 2012. Ranbaxy received exclusivity for 180 days for the first generic product. However, due to </w:t>
      </w:r>
      <w:r w:rsidRPr="006F53D3">
        <w:rPr>
          <w:rStyle w:val="StyleUnderline"/>
          <w:highlight w:val="green"/>
        </w:rPr>
        <w:t>poor quality</w:t>
      </w:r>
      <w:r w:rsidRPr="006F53D3">
        <w:rPr>
          <w:rStyle w:val="StyleUnderline"/>
        </w:rPr>
        <w:t xml:space="preserve"> </w:t>
      </w:r>
      <w:r w:rsidRPr="006F53D3">
        <w:rPr>
          <w:rStyle w:val="StyleUnderline"/>
          <w:highlight w:val="green"/>
        </w:rPr>
        <w:t>manufacturing</w:t>
      </w:r>
      <w:r w:rsidRPr="006F53D3">
        <w:rPr>
          <w:rStyle w:val="StyleUnderline"/>
        </w:rPr>
        <w:t xml:space="preserve">, Ranbaxy </w:t>
      </w:r>
      <w:r w:rsidRPr="006F53D3">
        <w:rPr>
          <w:rStyle w:val="StyleUnderline"/>
          <w:highlight w:val="green"/>
        </w:rPr>
        <w:t>couldn’t obtain</w:t>
      </w:r>
      <w:r w:rsidRPr="006F53D3">
        <w:rPr>
          <w:rStyle w:val="StyleUnderline"/>
        </w:rPr>
        <w:t xml:space="preserve"> final FDA </w:t>
      </w:r>
      <w:r w:rsidRPr="006F53D3">
        <w:rPr>
          <w:rStyle w:val="StyleUnderline"/>
          <w:highlight w:val="green"/>
        </w:rPr>
        <w:t>approval</w:t>
      </w:r>
      <w:r w:rsidRPr="006F53D3">
        <w:rPr>
          <w:rStyle w:val="StyleUnderline"/>
        </w:rPr>
        <w:t xml:space="preserve"> </w:t>
      </w:r>
      <w:r w:rsidRPr="006F53D3">
        <w:rPr>
          <w:rStyle w:val="StyleUnderline"/>
          <w:highlight w:val="green"/>
        </w:rPr>
        <w:t>for</w:t>
      </w:r>
      <w:r w:rsidRPr="006F53D3">
        <w:rPr>
          <w:rStyle w:val="StyleUnderline"/>
        </w:rPr>
        <w:t xml:space="preserve"> its </w:t>
      </w:r>
      <w:r w:rsidRPr="006F53D3">
        <w:rPr>
          <w:rStyle w:val="StyleUnderline"/>
          <w:highlight w:val="green"/>
        </w:rPr>
        <w:t>generic</w:t>
      </w:r>
      <w:r w:rsidRPr="006F53D3">
        <w:rPr>
          <w:rStyle w:val="StyleUnderline"/>
        </w:rPr>
        <w:t xml:space="preserve"> version. The FDA banned shipments of Ranbaxy products to the United States. Ranbaxy ended up </w:t>
      </w:r>
      <w:r w:rsidRPr="006F53D3">
        <w:rPr>
          <w:rStyle w:val="StyleUnderline"/>
          <w:highlight w:val="green"/>
        </w:rPr>
        <w:t>paying</w:t>
      </w:r>
      <w:r w:rsidRPr="006F53D3">
        <w:rPr>
          <w:rStyle w:val="StyleUnderline"/>
        </w:rPr>
        <w:t xml:space="preserve"> a $</w:t>
      </w:r>
      <w:r w:rsidRPr="006F53D3">
        <w:rPr>
          <w:rStyle w:val="StyleUnderline"/>
          <w:highlight w:val="green"/>
        </w:rPr>
        <w:t>500 million fine</w:t>
      </w:r>
      <w:r w:rsidRPr="006F53D3">
        <w:rPr>
          <w:rStyle w:val="StyleUnderline"/>
        </w:rPr>
        <w:t>, the largest penalty paid by a generic firm for violations</w:t>
      </w:r>
      <w:r w:rsidRPr="00453930">
        <w:t>. Due to these protracted problems with the company that had won exclusivity, a generic product did not become available until 2014. The two-year delay cost Medicare and Medicaid at least $900 million. Ranbaxy’s poor-quality manufacturing also delayed other key generic products like Valcyte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403B0789" w14:textId="77777777" w:rsidR="00227E85" w:rsidRPr="00227E85" w:rsidRDefault="00227E85" w:rsidP="00227E85"/>
    <w:p w14:paraId="2681AF3E" w14:textId="77777777" w:rsidR="000747E7" w:rsidRPr="000747E7" w:rsidRDefault="000747E7" w:rsidP="000747E7"/>
    <w:sectPr w:rsidR="000747E7" w:rsidRPr="000747E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87039" w14:textId="77777777" w:rsidR="009075CB" w:rsidRDefault="009075CB" w:rsidP="000747E7">
      <w:pPr>
        <w:spacing w:after="0" w:line="240" w:lineRule="auto"/>
      </w:pPr>
      <w:r>
        <w:separator/>
      </w:r>
    </w:p>
  </w:endnote>
  <w:endnote w:type="continuationSeparator" w:id="0">
    <w:p w14:paraId="6E120F9B" w14:textId="77777777" w:rsidR="009075CB" w:rsidRDefault="009075CB" w:rsidP="00074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3C417" w14:textId="77777777" w:rsidR="009075CB" w:rsidRDefault="009075CB" w:rsidP="000747E7">
      <w:pPr>
        <w:spacing w:after="0" w:line="240" w:lineRule="auto"/>
      </w:pPr>
      <w:r>
        <w:separator/>
      </w:r>
    </w:p>
  </w:footnote>
  <w:footnote w:type="continuationSeparator" w:id="0">
    <w:p w14:paraId="10048D83" w14:textId="77777777" w:rsidR="009075CB" w:rsidRDefault="009075CB" w:rsidP="000747E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870E8"/>
    <w:rsid w:val="000011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7E7"/>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E8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B9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0E8"/>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8FD"/>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5C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23B"/>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36F"/>
    <w:rsid w:val="00B24662"/>
    <w:rsid w:val="00B3569C"/>
    <w:rsid w:val="00B41F0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32C"/>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F7F9D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870E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870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70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70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3870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70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70E8"/>
  </w:style>
  <w:style w:type="character" w:customStyle="1" w:styleId="Heading1Char">
    <w:name w:val="Heading 1 Char"/>
    <w:aliases w:val="Pocket Char"/>
    <w:basedOn w:val="DefaultParagraphFont"/>
    <w:link w:val="Heading1"/>
    <w:uiPriority w:val="9"/>
    <w:rsid w:val="003870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70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70E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3"/>
    <w:rsid w:val="003870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70E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3870E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textbold"/>
    <w:uiPriority w:val="7"/>
    <w:qFormat/>
    <w:rsid w:val="003870E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870E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T"/>
    <w:basedOn w:val="DefaultParagraphFont"/>
    <w:link w:val="Card"/>
    <w:uiPriority w:val="99"/>
    <w:unhideWhenUsed/>
    <w:rsid w:val="003870E8"/>
    <w:rPr>
      <w:color w:val="auto"/>
      <w:u w:val="none"/>
    </w:rPr>
  </w:style>
  <w:style w:type="paragraph" w:styleId="DocumentMap">
    <w:name w:val="Document Map"/>
    <w:basedOn w:val="Normal"/>
    <w:link w:val="DocumentMapChar"/>
    <w:uiPriority w:val="99"/>
    <w:semiHidden/>
    <w:unhideWhenUsed/>
    <w:rsid w:val="003870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70E8"/>
    <w:rPr>
      <w:rFonts w:ascii="Lucida Grande" w:hAnsi="Lucida Grande" w:cs="Lucida Grande"/>
    </w:rPr>
  </w:style>
  <w:style w:type="paragraph" w:customStyle="1" w:styleId="Card">
    <w:name w:val="Card"/>
    <w:aliases w:val="Note Level 2,card,Medium Grid 21,No Spacing111111,No Spacing31,No Spacing22,No Spacing3,tag,No Spacing41,No Spacing111112,No Spacing5,Small Text,nonunderlined,Tag and Cite,Tag and Ci,No Spacing11211,Very Small Text,Tags,Dont use,No Spacing1111"/>
    <w:basedOn w:val="Heading1"/>
    <w:link w:val="Hyperlink"/>
    <w:autoRedefine/>
    <w:uiPriority w:val="99"/>
    <w:qFormat/>
    <w:rsid w:val="003870E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3870E8"/>
    <w:pPr>
      <w:ind w:left="720"/>
      <w:contextualSpacing/>
    </w:pPr>
  </w:style>
  <w:style w:type="paragraph" w:customStyle="1" w:styleId="textbold">
    <w:name w:val="text bold"/>
    <w:basedOn w:val="Normal"/>
    <w:link w:val="Emphasis"/>
    <w:uiPriority w:val="7"/>
    <w:qFormat/>
    <w:rsid w:val="003870E8"/>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StyleThickunderline1">
    <w:name w:val="Style Thick underline1"/>
    <w:basedOn w:val="DefaultParagraphFont"/>
    <w:rsid w:val="003870E8"/>
    <w:rPr>
      <w:u w:val="single"/>
    </w:rPr>
  </w:style>
  <w:style w:type="paragraph" w:customStyle="1" w:styleId="Emphasis1">
    <w:name w:val="Emphasis1"/>
    <w:basedOn w:val="Normal"/>
    <w:autoRedefine/>
    <w:uiPriority w:val="7"/>
    <w:qFormat/>
    <w:rsid w:val="008038FD"/>
    <w:pPr>
      <w:widowControl w:val="0"/>
      <w:pBdr>
        <w:top w:val="single" w:sz="4" w:space="1" w:color="auto"/>
        <w:left w:val="single" w:sz="4" w:space="4" w:color="auto"/>
        <w:bottom w:val="single" w:sz="4" w:space="1" w:color="auto"/>
        <w:right w:val="single" w:sz="4" w:space="4" w:color="auto"/>
      </w:pBdr>
      <w:ind w:left="720"/>
      <w:jc w:val="both"/>
    </w:pPr>
    <w:rPr>
      <w:rFonts w:eastAsiaTheme="minorHAnsi" w:cs="Calibri"/>
      <w:b/>
      <w:iCs/>
      <w:szCs w:val="22"/>
      <w:u w:val="single"/>
    </w:rPr>
  </w:style>
  <w:style w:type="paragraph" w:styleId="FootnoteText">
    <w:name w:val="footnote text"/>
    <w:basedOn w:val="Normal"/>
    <w:link w:val="FootnoteTextChar"/>
    <w:uiPriority w:val="99"/>
    <w:unhideWhenUsed/>
    <w:qFormat/>
    <w:rsid w:val="000747E7"/>
  </w:style>
  <w:style w:type="character" w:customStyle="1" w:styleId="FootnoteTextChar">
    <w:name w:val="Footnote Text Char"/>
    <w:basedOn w:val="DefaultParagraphFont"/>
    <w:link w:val="FootnoteText"/>
    <w:uiPriority w:val="99"/>
    <w:rsid w:val="000747E7"/>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0747E7"/>
    <w:rPr>
      <w:vertAlign w:val="superscript"/>
    </w:rPr>
  </w:style>
  <w:style w:type="paragraph" w:styleId="NoSpacing">
    <w:name w:val="No Spacing"/>
    <w:aliases w:val="tags,No Spacing51,Clear"/>
    <w:uiPriority w:val="99"/>
    <w:qFormat/>
    <w:rsid w:val="00074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csulb.edu/college-of-business/legal-resource-center/article/the-importance-of-native-american-intellectual" TargetMode="External"/><Relationship Id="rId12" Type="http://schemas.openxmlformats.org/officeDocument/2006/relationships/hyperlink" Target="https://www.wipo.int/export/sites/www/tk/en/databases/creative_heritage/docs/ip_aboriginal_people.pdf" TargetMode="External"/><Relationship Id="rId13" Type="http://schemas.openxmlformats.org/officeDocument/2006/relationships/hyperlink" Target="https://www.cnbc.com/2021/08/25/what-happens-next-with-biden-infrastructure-budget-bills-in-congress.html" TargetMode="External"/><Relationship Id="rId14" Type="http://schemas.openxmlformats.org/officeDocument/2006/relationships/hyperlink" Target="https://www.forbes.com/sites/joshuacohen/2021/09/06/democrats-plans-to-introduce-prescription-drug-pricing-reform-face-obstacles/?sh=37a269917395" TargetMode="External"/><Relationship Id="rId15" Type="http://schemas.openxmlformats.org/officeDocument/2006/relationships/hyperlink" Target="https://khn.org/news/senators-who-led-pharma-friendly-patent-reform-also-prime-targets-for-pharma-cash/" TargetMode="External"/><Relationship Id="rId16" Type="http://schemas.openxmlformats.org/officeDocument/2006/relationships/hyperlink" Target="https://www.usatoday.com/story/opinion/todaysdebate/2021/07/20/climate-change-biden-infrastructure-bill-good-start/7877118002/" TargetMode="External"/><Relationship Id="rId17" Type="http://schemas.openxmlformats.org/officeDocument/2006/relationships/hyperlink" Target="https://www.drugtopics.com/view/big-pharma-uses-effective-strategies-battle-generic-competitors"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727FE5-5CE3-CA4B-AC18-D081F0571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8915</Words>
  <Characters>50818</Characters>
  <Application>Microsoft Macintosh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59614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3</cp:revision>
  <dcterms:created xsi:type="dcterms:W3CDTF">2021-09-24T14:15:00Z</dcterms:created>
  <dcterms:modified xsi:type="dcterms:W3CDTF">2021-09-24T15:17:00Z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