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ED043" w14:textId="77777777" w:rsidR="004051A2" w:rsidRPr="004051A2" w:rsidRDefault="004051A2" w:rsidP="004051A2"/>
    <w:p w14:paraId="166F8759" w14:textId="4FA81AF4" w:rsidR="004051A2" w:rsidRPr="004051A2" w:rsidRDefault="004051A2" w:rsidP="004051A2">
      <w:pPr>
        <w:rPr>
          <w:color w:val="FF0000"/>
          <w:sz w:val="60"/>
          <w:szCs w:val="60"/>
        </w:rPr>
      </w:pPr>
      <w:r>
        <w:rPr>
          <w:color w:val="FF0000"/>
          <w:sz w:val="60"/>
          <w:szCs w:val="60"/>
        </w:rPr>
        <w:t>RECORD</w:t>
      </w:r>
    </w:p>
    <w:p w14:paraId="6947AF39" w14:textId="77777777" w:rsidR="00153BBC" w:rsidRDefault="00153BBC" w:rsidP="00153BBC">
      <w:pPr>
        <w:pStyle w:val="Heading1"/>
      </w:pPr>
      <w:r>
        <w:t>1</w:t>
      </w:r>
    </w:p>
    <w:p w14:paraId="7E1A1EE1" w14:textId="77777777" w:rsidR="00153BBC" w:rsidRDefault="00153BBC" w:rsidP="00153BBC">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4B1FA3A3" w14:textId="77777777" w:rsidR="00153BBC" w:rsidRPr="00D92843" w:rsidRDefault="00153BBC" w:rsidP="00153BBC">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7D56E79" w14:textId="77777777" w:rsidR="00153BBC" w:rsidRDefault="00153BBC" w:rsidP="00153BBC">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1FBCBA8" w14:textId="77777777" w:rsidR="00153BBC" w:rsidRPr="003915B7" w:rsidRDefault="00153BBC" w:rsidP="00153BBC">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63C0D29B" w14:textId="77777777" w:rsidR="00153BBC" w:rsidRDefault="00153BBC" w:rsidP="00153BBC">
      <w:pPr>
        <w:pStyle w:val="Heading4"/>
      </w:pPr>
      <w:r>
        <w:t xml:space="preserve">3] </w:t>
      </w:r>
      <w:r>
        <w:rPr>
          <w:u w:val="single"/>
        </w:rPr>
        <w:t>Standards</w:t>
      </w:r>
      <w:r>
        <w:t xml:space="preserve"> – </w:t>
      </w:r>
    </w:p>
    <w:p w14:paraId="775C77C5" w14:textId="77777777" w:rsidR="00153BBC" w:rsidRPr="003915B7" w:rsidRDefault="00153BBC" w:rsidP="00153BBC">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316BBD40" w14:textId="77777777" w:rsidR="00153BBC" w:rsidRDefault="00153BBC" w:rsidP="00153BBC">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0D47FD52" w14:textId="77777777" w:rsidR="00153BBC" w:rsidRPr="000E3034" w:rsidRDefault="00153BBC" w:rsidP="00153BBC">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r>
        <w:t xml:space="preserve">. </w:t>
      </w:r>
      <w:proofErr w:type="gramStart"/>
      <w:r>
        <w:t>ALSO</w:t>
      </w:r>
      <w:proofErr w:type="gramEnd"/>
      <w:r>
        <w:t xml:space="preserve"> it’s Extra-T because you defend public AND private entities, everything becoming a global common.</w:t>
      </w:r>
    </w:p>
    <w:p w14:paraId="1DCDE7B1" w14:textId="672C7672" w:rsidR="00153BBC" w:rsidRPr="003915B7" w:rsidRDefault="00153BBC" w:rsidP="00153BBC">
      <w:pPr>
        <w:pStyle w:val="Heading4"/>
      </w:pPr>
      <w:r>
        <w:t xml:space="preserve">4] </w:t>
      </w:r>
      <w:r>
        <w:rPr>
          <w:u w:val="single"/>
        </w:rPr>
        <w:t>TVA</w:t>
      </w:r>
      <w:r>
        <w:t xml:space="preserve"> – just defend that space appropriation is bad.</w:t>
      </w:r>
      <w:r w:rsidR="004051A2">
        <w:t xml:space="preserve"> – proven </w:t>
      </w:r>
      <w:r w:rsidR="00470DD4">
        <w:t xml:space="preserve">by 1AC </w:t>
      </w:r>
      <w:proofErr w:type="spellStart"/>
      <w:r w:rsidR="00470DD4">
        <w:t>Neto</w:t>
      </w:r>
      <w:proofErr w:type="spellEnd"/>
      <w:r w:rsidR="00470DD4">
        <w:t xml:space="preserve"> </w:t>
      </w:r>
      <w:r w:rsidR="004051A2">
        <w:t>just don’t fiat it</w:t>
      </w:r>
    </w:p>
    <w:p w14:paraId="7F3E2DEA" w14:textId="77777777" w:rsidR="00153BBC" w:rsidRDefault="00153BBC" w:rsidP="00153BBC">
      <w:pPr>
        <w:pStyle w:val="Heading4"/>
      </w:pPr>
      <w:r>
        <w:t xml:space="preserve">a] Topicality is </w:t>
      </w:r>
      <w:r>
        <w:rPr>
          <w:u w:val="single"/>
        </w:rPr>
        <w:t>Drop the Debater</w:t>
      </w:r>
      <w:r>
        <w:t xml:space="preserve"> – it’s a fundamental baseline for debate-ability.</w:t>
      </w:r>
    </w:p>
    <w:p w14:paraId="0F746831" w14:textId="242D397E" w:rsidR="00153BBC" w:rsidRDefault="00153BBC" w:rsidP="00153BBC">
      <w:pPr>
        <w:pStyle w:val="Heading4"/>
      </w:pPr>
      <w:r>
        <w:t xml:space="preserve">b] </w:t>
      </w:r>
      <w:r w:rsidRPr="00A5506B">
        <w:rPr>
          <w:u w:val="single"/>
        </w:rPr>
        <w:t xml:space="preserve">Use Competing </w:t>
      </w:r>
      <w:proofErr w:type="spellStart"/>
      <w:r w:rsidRPr="00A5506B">
        <w:rPr>
          <w:u w:val="single"/>
        </w:rPr>
        <w:t>Interps</w:t>
      </w:r>
      <w:proofErr w:type="spellEnd"/>
      <w:r>
        <w:t xml:space="preserve"> – 1Reasonability invites arbitrary judge intervention and a race to the bottom of questionable argumentation.</w:t>
      </w:r>
    </w:p>
    <w:p w14:paraId="7FCDCEC7" w14:textId="14AB3698" w:rsidR="00153BBC" w:rsidRDefault="00153BBC" w:rsidP="00153BBC">
      <w:pPr>
        <w:pStyle w:val="Heading4"/>
      </w:pPr>
      <w:r>
        <w:t xml:space="preserve">c] </w:t>
      </w:r>
      <w:r w:rsidRPr="00A5506B">
        <w:rPr>
          <w:u w:val="single"/>
        </w:rPr>
        <w:t>No RVI’s</w:t>
      </w:r>
      <w:r>
        <w:t xml:space="preserve"> - </w:t>
      </w:r>
      <w:r w:rsidR="00EF63A8">
        <w:t>e</w:t>
      </w:r>
      <w:r>
        <w:t>ncourages Baiting since the</w:t>
      </w:r>
      <w:r w:rsidR="00EF63A8">
        <w:t xml:space="preserve"> 1AC will purposely be abusive</w:t>
      </w:r>
    </w:p>
    <w:p w14:paraId="1582A43A" w14:textId="77777777" w:rsidR="00E42E4C" w:rsidRDefault="00E42E4C" w:rsidP="00F601E6"/>
    <w:p w14:paraId="4FE30954" w14:textId="77777777" w:rsidR="00153BBC" w:rsidRDefault="00153BBC" w:rsidP="00153BBC">
      <w:pPr>
        <w:pStyle w:val="Heading1"/>
      </w:pPr>
      <w:r>
        <w:t>2</w:t>
      </w:r>
    </w:p>
    <w:p w14:paraId="53E9C790" w14:textId="77777777" w:rsidR="001E0912" w:rsidRDefault="001E0912" w:rsidP="001E0912">
      <w:pPr>
        <w:pStyle w:val="Heading4"/>
      </w:pPr>
      <w:r>
        <w:t xml:space="preserve">Text – Private Appropriation of Outer Space except for Space Elevators is Unjust. </w:t>
      </w:r>
    </w:p>
    <w:p w14:paraId="4A99B64E" w14:textId="77777777" w:rsidR="001E0912" w:rsidRDefault="001E0912" w:rsidP="001E0912">
      <w:pPr>
        <w:pStyle w:val="Heading4"/>
      </w:pPr>
      <w:r>
        <w:t xml:space="preserve">Space Elevators constitute Appropriation – they impede orbits. </w:t>
      </w:r>
    </w:p>
    <w:p w14:paraId="05F3A3C2" w14:textId="77777777" w:rsidR="001E0912" w:rsidRPr="005F1160" w:rsidRDefault="001E0912" w:rsidP="001E0912">
      <w:proofErr w:type="spellStart"/>
      <w:r w:rsidRPr="005F1160">
        <w:rPr>
          <w:rStyle w:val="Style13ptBold"/>
        </w:rPr>
        <w:t>Matignon</w:t>
      </w:r>
      <w:proofErr w:type="spellEnd"/>
      <w:r w:rsidRPr="005F1160">
        <w:rPr>
          <w:rStyle w:val="Style13ptBold"/>
        </w:rPr>
        <w:t xml:space="preserve"> 19</w:t>
      </w:r>
      <w:r>
        <w:t xml:space="preserve"> </w:t>
      </w:r>
      <w:r w:rsidRPr="005F1160">
        <w:t xml:space="preserve">Louis de </w:t>
      </w:r>
      <w:proofErr w:type="spellStart"/>
      <w:r w:rsidRPr="005F1160">
        <w:t>Gouyon</w:t>
      </w:r>
      <w:proofErr w:type="spellEnd"/>
      <w:r w:rsidRPr="005F1160">
        <w:t xml:space="preserve"> </w:t>
      </w:r>
      <w:proofErr w:type="spellStart"/>
      <w:r w:rsidRPr="005F1160">
        <w:t>Matignon</w:t>
      </w:r>
      <w:proofErr w:type="spellEnd"/>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w:t>
      </w:r>
      <w:proofErr w:type="spellStart"/>
      <w:r>
        <w:t>Panthéon</w:t>
      </w:r>
      <w:proofErr w:type="spellEnd"/>
      <w:r>
        <w:t xml:space="preserve">-Sorbonne,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6EDDFFA6" w14:textId="77777777" w:rsidR="001E0912" w:rsidRPr="00C71C98" w:rsidRDefault="001E0912" w:rsidP="001E0912">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5A569A8" w14:textId="77777777" w:rsidR="001E0912" w:rsidRDefault="001E0912" w:rsidP="001E0912">
      <w:pPr>
        <w:pStyle w:val="Heading4"/>
      </w:pPr>
      <w:r>
        <w:t xml:space="preserve">Private Companies are pursuing Space Elevators. </w:t>
      </w:r>
    </w:p>
    <w:p w14:paraId="45D330AA" w14:textId="77777777" w:rsidR="001E0912" w:rsidRPr="005F1160" w:rsidRDefault="001E0912" w:rsidP="001E0912">
      <w:proofErr w:type="spellStart"/>
      <w:r w:rsidRPr="005F1160">
        <w:rPr>
          <w:rStyle w:val="Style13ptBold"/>
        </w:rPr>
        <w:t>Alfano</w:t>
      </w:r>
      <w:proofErr w:type="spellEnd"/>
      <w:r w:rsidRPr="005F1160">
        <w:rPr>
          <w:rStyle w:val="Style13ptBold"/>
        </w:rPr>
        <w:t xml:space="preserve"> 15</w:t>
      </w:r>
      <w:r>
        <w:t xml:space="preserve"> Andrea </w:t>
      </w:r>
      <w:proofErr w:type="spellStart"/>
      <w:r>
        <w:t>Alfano</w:t>
      </w:r>
      <w:proofErr w:type="spellEnd"/>
      <w:r>
        <w:t xml:space="preserve">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51FED368" w14:textId="77777777" w:rsidR="001E0912" w:rsidRPr="00C71C98" w:rsidRDefault="001E0912" w:rsidP="001E0912">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w:t>
      </w:r>
      <w:proofErr w:type="gramStart"/>
      <w:r w:rsidRPr="00C71C98">
        <w:rPr>
          <w:rStyle w:val="StyleUnderline"/>
        </w:rPr>
        <w:t>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20361078" w14:textId="77777777" w:rsidR="001E0912" w:rsidRPr="00001B27" w:rsidRDefault="001E0912" w:rsidP="001E0912">
      <w:pPr>
        <w:pStyle w:val="Heading4"/>
      </w:pPr>
      <w:r>
        <w:t xml:space="preserve">Regardless of completion, Elevators spur </w:t>
      </w:r>
      <w:r>
        <w:rPr>
          <w:u w:val="single"/>
        </w:rPr>
        <w:t>investment</w:t>
      </w:r>
      <w:r>
        <w:t xml:space="preserve"> in Nanotechnology</w:t>
      </w:r>
    </w:p>
    <w:p w14:paraId="55228AE8" w14:textId="77777777" w:rsidR="001E0912" w:rsidRDefault="001E0912" w:rsidP="001E0912">
      <w:r>
        <w:t xml:space="preserve">Liam </w:t>
      </w:r>
      <w:r w:rsidRPr="006F17E7">
        <w:rPr>
          <w:rStyle w:val="Style13ptBold"/>
        </w:rPr>
        <w:t>O’Brien 16</w:t>
      </w:r>
      <w:r>
        <w:t>. University of Wollongong. 07/2016. “Nanotechnology in Space.” Young Scientists Journal; Canterbury, no. 19, p. 22.</w:t>
      </w:r>
    </w:p>
    <w:p w14:paraId="2937D2C7" w14:textId="77777777" w:rsidR="001E0912" w:rsidRDefault="001E0912" w:rsidP="001E0912">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B0574">
        <w:rPr>
          <w:rStyle w:val="StyleUnderline"/>
        </w:rPr>
        <w:t xml:space="preserve">has the </w:t>
      </w:r>
      <w:r w:rsidRPr="000B0574">
        <w:rPr>
          <w:rStyle w:val="Emphasis"/>
        </w:rPr>
        <w:t>potential to do the same</w:t>
      </w:r>
      <w:r w:rsidRPr="000B0574">
        <w:rPr>
          <w:rStyle w:val="StyleUnderline"/>
        </w:rPr>
        <w:t>.</w:t>
      </w:r>
      <w:r w:rsidRPr="00F84047">
        <w:rPr>
          <w:rStyle w:val="StyleUnderline"/>
        </w:rPr>
        <w:t xml:space="preserve">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B20C2">
        <w:rPr>
          <w:rStyle w:val="Emphasis"/>
        </w:rPr>
        <w:t xml:space="preserve">capture and </w:t>
      </w:r>
      <w:r w:rsidRPr="00001B27">
        <w:rPr>
          <w:rStyle w:val="Emphasis"/>
          <w:highlight w:val="green"/>
        </w:rPr>
        <w:t xml:space="preserve">inspire generations </w:t>
      </w:r>
      <w:r w:rsidRPr="000B20C2">
        <w:rPr>
          <w:rStyle w:val="Emphasis"/>
        </w:rPr>
        <w:t>to come</w:t>
      </w:r>
      <w:r w:rsidRPr="000B20C2">
        <w:rPr>
          <w:sz w:val="16"/>
        </w:rPr>
        <w:t>. One</w:t>
      </w:r>
      <w:r w:rsidRPr="00F84047">
        <w:rPr>
          <w:sz w:val="16"/>
        </w:rPr>
        <w:t xml:space="preserv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w:t>
      </w:r>
      <w:proofErr w:type="gramStart"/>
      <w:r w:rsidRPr="00F84047">
        <w:rPr>
          <w:sz w:val="16"/>
        </w:rPr>
        <w:t>a distance of 100 000</w:t>
      </w:r>
      <w:proofErr w:type="gramEnd"/>
      <w:r w:rsidRPr="00F84047">
        <w:rPr>
          <w:sz w:val="16"/>
        </w:rPr>
        <w:t xml:space="preserve">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5D9DF6BB" w14:textId="77777777" w:rsidR="001E0912" w:rsidRDefault="001E0912" w:rsidP="001E0912">
      <w:pPr>
        <w:pStyle w:val="Heading4"/>
      </w:pPr>
      <w:r>
        <w:t xml:space="preserve">Nano tech solves warming </w:t>
      </w:r>
    </w:p>
    <w:p w14:paraId="100F46FE" w14:textId="77777777" w:rsidR="001E0912" w:rsidRDefault="001E0912" w:rsidP="001E0912">
      <w:r>
        <w:t xml:space="preserve"> </w:t>
      </w:r>
      <w:proofErr w:type="spellStart"/>
      <w:r>
        <w:t>Bhavya</w:t>
      </w:r>
      <w:proofErr w:type="spellEnd"/>
      <w:r>
        <w:t xml:space="preserve"> </w:t>
      </w:r>
      <w:proofErr w:type="spellStart"/>
      <w:r w:rsidRPr="00DE0A93">
        <w:rPr>
          <w:rStyle w:val="Style13ptBold"/>
        </w:rPr>
        <w:t>Khullar</w:t>
      </w:r>
      <w:proofErr w:type="spellEnd"/>
      <w:r>
        <w:t>. September 4, 20</w:t>
      </w:r>
      <w:r w:rsidRPr="00DE0A93">
        <w:rPr>
          <w:rStyle w:val="Style13ptBold"/>
        </w:rPr>
        <w:t>17</w:t>
      </w:r>
      <w:r>
        <w:t>. Nanomaterials Could Combat Climate Change and Reduce Pollution. https://www.scientificamerican.com/article/nanomaterials-could-combat-climate-change-and-reduce-pollution/</w:t>
      </w:r>
    </w:p>
    <w:p w14:paraId="352336B2" w14:textId="77777777" w:rsidR="001E0912" w:rsidRPr="00001B27" w:rsidRDefault="001E0912" w:rsidP="001E0912">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w:t>
      </w:r>
      <w:proofErr w:type="gramStart"/>
      <w:r w:rsidRPr="00DE0A93">
        <w:rPr>
          <w:rStyle w:val="StyleUnderline"/>
        </w:rPr>
        <w:t>times</w:t>
      </w:r>
      <w:proofErr w:type="gramEnd"/>
      <w:r w:rsidRPr="00DE0A93">
        <w:rPr>
          <w:rStyle w:val="StyleUnderline"/>
        </w:rPr>
        <w:t xml:space="preserve">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2" w:history="1">
        <w:proofErr w:type="spellStart"/>
        <w:r w:rsidRPr="00001B27">
          <w:rPr>
            <w:rStyle w:val="Hyperlink"/>
            <w:sz w:val="16"/>
          </w:rPr>
          <w:t>Arun</w:t>
        </w:r>
        <w:proofErr w:type="spellEnd"/>
        <w:r w:rsidRPr="00001B27">
          <w:rPr>
            <w:rStyle w:val="Hyperlink"/>
            <w:sz w:val="16"/>
          </w:rPr>
          <w:t xml:space="preserve">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w:t>
      </w:r>
      <w:proofErr w:type="spellStart"/>
      <w:r w:rsidRPr="00001B27">
        <w:rPr>
          <w:sz w:val="16"/>
        </w:rPr>
        <w:t>Ajayan</w:t>
      </w:r>
      <w:proofErr w:type="spellEnd"/>
      <w:r w:rsidRPr="00001B27">
        <w:rPr>
          <w:sz w:val="16"/>
        </w:rPr>
        <w:t xml:space="preserve">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788BB2CC" w14:textId="77777777" w:rsidR="001E0912" w:rsidRDefault="001E0912" w:rsidP="001E0912">
      <w:pPr>
        <w:pStyle w:val="Heading4"/>
      </w:pPr>
      <w:r>
        <w:t>Space Elevators solve Space Debris – reduces Rocket Launches</w:t>
      </w:r>
    </w:p>
    <w:p w14:paraId="22574395" w14:textId="77777777" w:rsidR="001E0912" w:rsidRPr="000E7582" w:rsidRDefault="001E0912" w:rsidP="001E0912">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8C86E32" w14:textId="77777777" w:rsidR="001E0912" w:rsidRDefault="001E0912" w:rsidP="001E0912">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w:t>
      </w:r>
      <w:proofErr w:type="gramStart"/>
      <w:r w:rsidRPr="00193A76">
        <w:rPr>
          <w:rStyle w:val="StyleUnderline"/>
        </w:rPr>
        <w:t>These pose</w:t>
      </w:r>
      <w:proofErr w:type="gramEnd"/>
      <w:r w:rsidRPr="00193A76">
        <w:rPr>
          <w:rStyle w:val="StyleUnderline"/>
        </w:rPr>
        <w:t xml:space="preserv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w:t>
      </w:r>
      <w:proofErr w:type="gramStart"/>
      <w:r w:rsidRPr="00193A76">
        <w:rPr>
          <w:sz w:val="16"/>
        </w:rPr>
        <w:t>vast majority</w:t>
      </w:r>
      <w:proofErr w:type="gramEnd"/>
      <w:r w:rsidRPr="00193A76">
        <w:rPr>
          <w:sz w:val="16"/>
        </w:rPr>
        <w:t xml:space="preserve">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w:t>
      </w:r>
      <w:proofErr w:type="spellStart"/>
      <w:r w:rsidRPr="00193A76">
        <w:rPr>
          <w:sz w:val="16"/>
        </w:rPr>
        <w:t>Fengyun</w:t>
      </w:r>
      <w:proofErr w:type="spellEnd"/>
      <w:r w:rsidRPr="00193A76">
        <w:rPr>
          <w:sz w:val="16"/>
        </w:rPr>
        <w:t xml:space="preserve">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Cour-Palais</w:t>
      </w:r>
      <w:proofErr w:type="spellEnd"/>
      <w:r w:rsidRPr="00193A76">
        <w:rPr>
          <w:sz w:val="16"/>
        </w:rPr>
        <w:t xml:space="preserve">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Cour-Palais</w:t>
      </w:r>
      <w:proofErr w:type="spellEnd"/>
      <w:r w:rsidRPr="00193A76">
        <w:rPr>
          <w:sz w:val="16"/>
        </w:rPr>
        <w:t xml:space="preserve">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w:t>
      </w:r>
      <w:proofErr w:type="spellStart"/>
      <w:r w:rsidRPr="00193A76">
        <w:rPr>
          <w:rStyle w:val="StyleUnderline"/>
        </w:rPr>
        <w:t>overprediction</w:t>
      </w:r>
      <w:proofErr w:type="spellEnd"/>
      <w:r w:rsidRPr="00193A76">
        <w:rPr>
          <w:rStyle w:val="StyleUnderline"/>
        </w:rPr>
        <w:t xml:space="preserve">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tem.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w:t>
      </w:r>
      <w:proofErr w:type="spellStart"/>
      <w:r w:rsidRPr="00193A76">
        <w:rPr>
          <w:sz w:val="16"/>
        </w:rPr>
        <w:t>Aravind</w:t>
      </w:r>
      <w:proofErr w:type="spellEnd"/>
      <w:r w:rsidRPr="00193A76">
        <w:rPr>
          <w:sz w:val="16"/>
        </w:rPr>
        <w:t xml:space="preserve">. 2007). Originally conceived by </w:t>
      </w:r>
      <w:proofErr w:type="spellStart"/>
      <w:r w:rsidRPr="00193A76">
        <w:rPr>
          <w:sz w:val="16"/>
        </w:rPr>
        <w:t>Tsiolkovsky</w:t>
      </w:r>
      <w:proofErr w:type="spellEnd"/>
      <w:r w:rsidRPr="00193A76">
        <w:rPr>
          <w:sz w:val="16"/>
        </w:rPr>
        <w:t xml:space="preserve">,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0C381716" w14:textId="77777777" w:rsidR="00153BBC" w:rsidRDefault="001E0912" w:rsidP="001E0912">
      <w:pPr>
        <w:pStyle w:val="Heading1"/>
      </w:pPr>
      <w:r>
        <w:t>3</w:t>
      </w:r>
    </w:p>
    <w:p w14:paraId="5EDA4CD4" w14:textId="77777777" w:rsidR="001E0912" w:rsidRPr="00C43880" w:rsidRDefault="001E0912" w:rsidP="001E0912">
      <w:pPr>
        <w:pStyle w:val="Heading4"/>
      </w:pPr>
      <w:r>
        <w:t>Xi’s regime is stable now, but its success depends on strong growth and private sector development.</w:t>
      </w:r>
    </w:p>
    <w:p w14:paraId="77C256CD" w14:textId="77777777" w:rsidR="001E0912" w:rsidRPr="00C43880" w:rsidRDefault="001E0912" w:rsidP="001E0912">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13" w:history="1">
        <w:r w:rsidRPr="00C43880">
          <w:rPr>
            <w:rStyle w:val="Hyperlink"/>
          </w:rPr>
          <w:t xml:space="preserve">Rana </w:t>
        </w:r>
        <w:proofErr w:type="spellStart"/>
        <w:r w:rsidRPr="00C43880">
          <w:rPr>
            <w:rStyle w:val="Hyperlink"/>
          </w:rPr>
          <w:t>Mitter</w:t>
        </w:r>
        <w:proofErr w:type="spellEnd"/>
      </w:hyperlink>
      <w:r w:rsidRPr="00C43880">
        <w:t xml:space="preserve"> is a professor of the history and politics of modern China at Oxford. </w:t>
      </w:r>
      <w:hyperlink r:id="rId14" w:history="1">
        <w:proofErr w:type="spellStart"/>
        <w:r w:rsidRPr="00C43880">
          <w:rPr>
            <w:rStyle w:val="Hyperlink"/>
          </w:rPr>
          <w:t>Elsbeth</w:t>
        </w:r>
        <w:proofErr w:type="spellEnd"/>
        <w:r w:rsidRPr="00C43880">
          <w:rPr>
            <w:rStyle w:val="Hyperlink"/>
          </w:rPr>
          <w:t xml:space="preserve">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7588E4FD" w14:textId="77777777" w:rsidR="001E0912" w:rsidRPr="00607D72" w:rsidRDefault="001E0912" w:rsidP="001E0912">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FC5BB1E" w14:textId="77777777" w:rsidR="001E0912" w:rsidRPr="00607D72" w:rsidRDefault="001E0912" w:rsidP="001E0912">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FA83574" w14:textId="77777777" w:rsidR="001E0912" w:rsidRDefault="001E0912" w:rsidP="001E0912">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3178EE2" w14:textId="77777777" w:rsidR="001E0912" w:rsidRDefault="001E0912" w:rsidP="001E0912">
      <w:pPr>
        <w:pStyle w:val="Heading4"/>
      </w:pPr>
      <w:r>
        <w:t xml:space="preserve">Xi has committed to the commercial space industry as </w:t>
      </w:r>
      <w:r w:rsidRPr="000834BA">
        <w:t xml:space="preserve">the </w:t>
      </w:r>
      <w:r w:rsidRPr="000834BA">
        <w:rPr>
          <w:u w:val="single"/>
        </w:rPr>
        <w:t>linchpin of China’s rise</w:t>
      </w:r>
      <w:r>
        <w:t xml:space="preserve"> – the plan </w:t>
      </w:r>
      <w:proofErr w:type="gramStart"/>
      <w:r>
        <w:t>is seen as</w:t>
      </w:r>
      <w:proofErr w:type="gramEnd"/>
      <w:r>
        <w:t xml:space="preserve"> a complete 180</w:t>
      </w:r>
    </w:p>
    <w:p w14:paraId="69D17C18" w14:textId="77777777" w:rsidR="001E0912" w:rsidRDefault="001E0912" w:rsidP="001E0912">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249298A3" w14:textId="77777777" w:rsidR="001E0912" w:rsidRPr="00BC42E1" w:rsidRDefault="001E0912" w:rsidP="001E0912">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6F6589E" w14:textId="77777777" w:rsidR="001E0912" w:rsidRPr="00473116" w:rsidRDefault="001E0912" w:rsidP="001E0912">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3B2701A" w14:textId="77777777" w:rsidR="001E0912" w:rsidRPr="00761F18" w:rsidRDefault="001E0912" w:rsidP="001E0912">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w:t>
      </w:r>
      <w:proofErr w:type="gramStart"/>
      <w:r w:rsidRPr="00761F18">
        <w:rPr>
          <w:rStyle w:val="StyleUnderline"/>
        </w:rPr>
        <w:t xml:space="preserve">has </w:t>
      </w:r>
      <w:r w:rsidRPr="00097ADC">
        <w:rPr>
          <w:rStyle w:val="StyleUnderline"/>
          <w:highlight w:val="cyan"/>
        </w:rPr>
        <w:t>to</w:t>
      </w:r>
      <w:proofErr w:type="gramEnd"/>
      <w:r w:rsidRPr="00097ADC">
        <w:rPr>
          <w:rStyle w:val="StyleUnderline"/>
          <w:highlight w:val="cyan"/>
        </w:rPr>
        <w:t xml:space="preserve">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F8372F4" w14:textId="77777777" w:rsidR="001E0912" w:rsidRPr="00BC42E1" w:rsidRDefault="001E0912" w:rsidP="001E0912">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 xml:space="preserve">4, and the </w:t>
      </w:r>
      <w:proofErr w:type="gramStart"/>
      <w:r w:rsidRPr="00BC42E1">
        <w:rPr>
          <w:sz w:val="16"/>
        </w:rPr>
        <w:t>vast majority</w:t>
      </w:r>
      <w:proofErr w:type="gramEnd"/>
      <w:r w:rsidRPr="00BC42E1">
        <w:rPr>
          <w:sz w:val="16"/>
        </w:rPr>
        <w:t xml:space="preserve"> focus on satellite manufacturing and launch services.</w:t>
      </w:r>
    </w:p>
    <w:p w14:paraId="70DDEEDA" w14:textId="77777777" w:rsidR="001E0912" w:rsidRPr="00BC42E1" w:rsidRDefault="001E0912" w:rsidP="001E0912">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w:t>
      </w:r>
      <w:proofErr w:type="gramStart"/>
      <w:r w:rsidRPr="00BC42E1">
        <w:rPr>
          <w:sz w:val="16"/>
        </w:rPr>
        <w:t>So</w:t>
      </w:r>
      <w:proofErr w:type="gramEnd"/>
      <w:r w:rsidRPr="00BC42E1">
        <w:rPr>
          <w:sz w:val="16"/>
        </w:rPr>
        <w:t xml:space="preserve">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0D2116E9" w14:textId="77777777" w:rsidR="001E0912" w:rsidRPr="00BC42E1" w:rsidRDefault="001E0912" w:rsidP="001E0912">
      <w:pPr>
        <w:rPr>
          <w:sz w:val="16"/>
        </w:rPr>
      </w:pPr>
      <w:proofErr w:type="spellStart"/>
      <w:r w:rsidRPr="00761F18">
        <w:rPr>
          <w:rStyle w:val="StyleUnderline"/>
        </w:rPr>
        <w:t>Spacety</w:t>
      </w:r>
      <w:proofErr w:type="spellEnd"/>
      <w:r w:rsidRPr="00BC42E1">
        <w:rPr>
          <w:sz w:val="16"/>
        </w:rPr>
        <w:t xml:space="preserve">, founded in 2016, wants to turn around customer orders to build and launch its small satellites in just six months. In </w:t>
      </w:r>
      <w:proofErr w:type="gramStart"/>
      <w:r w:rsidRPr="00BC42E1">
        <w:rPr>
          <w:sz w:val="16"/>
        </w:rPr>
        <w:t>December</w:t>
      </w:r>
      <w:proofErr w:type="gramEnd"/>
      <w:r w:rsidRPr="00BC42E1">
        <w:rPr>
          <w:sz w:val="16"/>
        </w:rPr>
        <w:t xml:space="preserve">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978A9E8" w14:textId="77777777" w:rsidR="001E0912" w:rsidRPr="00BC42E1" w:rsidRDefault="001E0912" w:rsidP="001E0912">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xml:space="preserve">. US firms like SpaceX benefited greatly from NASA contracts that paid out millions to build and test rockets and space vehicles for delivering cargo to the International Space Station. With that experience under its belt, SpaceX </w:t>
      </w:r>
      <w:proofErr w:type="gramStart"/>
      <w:r w:rsidRPr="00BC42E1">
        <w:rPr>
          <w:sz w:val="16"/>
        </w:rPr>
        <w:t>was able to</w:t>
      </w:r>
      <w:proofErr w:type="gramEnd"/>
      <w:r w:rsidRPr="00BC42E1">
        <w:rPr>
          <w:sz w:val="16"/>
        </w:rPr>
        <w:t xml:space="preserve"> attract more customers with greater confidence. </w:t>
      </w:r>
    </w:p>
    <w:p w14:paraId="351B0B23" w14:textId="77777777" w:rsidR="001E0912" w:rsidRPr="00761F18" w:rsidRDefault="001E0912" w:rsidP="001E0912">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9872018" w14:textId="77777777" w:rsidR="001E0912" w:rsidRPr="00BC42E1" w:rsidRDefault="001E0912" w:rsidP="001E0912">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FE72583" w14:textId="77777777" w:rsidR="001E0912" w:rsidRPr="00BE438B" w:rsidRDefault="001E0912" w:rsidP="001E0912">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619708E6" w14:textId="77777777" w:rsidR="001E0912" w:rsidRPr="006D6491" w:rsidRDefault="001E0912" w:rsidP="001E0912">
      <w:r w:rsidRPr="006D6491">
        <w:t>Making friends</w:t>
      </w:r>
    </w:p>
    <w:p w14:paraId="7A3D5890" w14:textId="77777777" w:rsidR="001E0912" w:rsidRPr="00BC42E1" w:rsidRDefault="001E0912" w:rsidP="001E0912">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E7B7391" w14:textId="77777777" w:rsidR="001E0912" w:rsidRPr="000834BA" w:rsidRDefault="001E0912" w:rsidP="001E0912">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010D40D8" w14:textId="77777777" w:rsidR="001E0912" w:rsidRPr="00BC42E1" w:rsidRDefault="001E0912" w:rsidP="001E0912">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w:t>
      </w:r>
      <w:proofErr w:type="gramStart"/>
      <w:r w:rsidRPr="000834BA">
        <w:rPr>
          <w:rStyle w:val="StyleUnderline"/>
        </w:rPr>
        <w:t>are more or less</w:t>
      </w:r>
      <w:proofErr w:type="gramEnd"/>
      <w:r w:rsidRPr="000834BA">
        <w:rPr>
          <w:rStyle w:val="StyleUnderline"/>
        </w:rPr>
        <w:t xml:space="preserve">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747D56A9" w14:textId="77777777" w:rsidR="001E0912" w:rsidRPr="00FF5CF0" w:rsidRDefault="001E0912" w:rsidP="001E0912">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7729A71" w14:textId="77777777" w:rsidR="001E0912" w:rsidRDefault="001E0912" w:rsidP="001E0912">
      <w:pPr>
        <w:pStyle w:val="Heading4"/>
      </w:pPr>
      <w:r>
        <w:t>Shifts in regime perception threatens CCP’s legitimacy from nationalist hardliners</w:t>
      </w:r>
    </w:p>
    <w:p w14:paraId="529BA89B" w14:textId="77777777" w:rsidR="001E0912" w:rsidRPr="00F82438" w:rsidRDefault="001E0912" w:rsidP="001E091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8A02E0E" w14:textId="77777777" w:rsidR="001E0912" w:rsidRPr="00F64DA8" w:rsidRDefault="001E0912" w:rsidP="001E091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413B091" w14:textId="77777777" w:rsidR="001E0912" w:rsidRDefault="001E0912" w:rsidP="001E0912">
      <w:pPr>
        <w:pStyle w:val="Heading4"/>
      </w:pPr>
      <w:r>
        <w:t xml:space="preserve">Xi will launch diversionary war to domestic backlash – escalates in </w:t>
      </w:r>
      <w:r w:rsidRPr="00B4266E">
        <w:rPr>
          <w:u w:val="single"/>
        </w:rPr>
        <w:t>multiple hotspots</w:t>
      </w:r>
      <w:r w:rsidRPr="00B4266E">
        <w:t xml:space="preserve"> </w:t>
      </w:r>
    </w:p>
    <w:p w14:paraId="32699094" w14:textId="77777777" w:rsidR="001E0912" w:rsidRPr="009521F3" w:rsidRDefault="001E0912" w:rsidP="001E091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6DC58CE" w14:textId="77777777" w:rsidR="001E0912" w:rsidRPr="009243AC" w:rsidRDefault="001E0912" w:rsidP="001E091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F64DA8">
        <w:rPr>
          <w:sz w:val="14"/>
        </w:rPr>
        <w:t>was seen as</w:t>
      </w:r>
      <w:proofErr w:type="gramEnd"/>
      <w:r w:rsidRPr="00F64DA8">
        <w:rPr>
          <w:sz w:val="14"/>
        </w:rPr>
        <w:t xml:space="preserve">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w:t>
      </w:r>
      <w:proofErr w:type="spellStart"/>
      <w:r w:rsidRPr="00F64DA8">
        <w:rPr>
          <w:sz w:val="14"/>
        </w:rPr>
        <w:t>China</w:t>
      </w:r>
      <w:proofErr w:type="spellEnd"/>
      <w:r w:rsidRPr="00F64DA8">
        <w:rPr>
          <w:sz w:val="14"/>
        </w:rPr>
        <w:t xml:space="preserve">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w:t>
      </w:r>
      <w:proofErr w:type="gramStart"/>
      <w:r w:rsidRPr="00B6331F">
        <w:rPr>
          <w:u w:val="single"/>
        </w:rPr>
        <w:t>highly centralized</w:t>
      </w:r>
      <w:proofErr w:type="gramEnd"/>
      <w:r w:rsidRPr="00B6331F">
        <w:rPr>
          <w:u w:val="single"/>
        </w:rPr>
        <w:t xml:space="preserve">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xml:space="preserve">,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w:t>
      </w:r>
      <w:proofErr w:type="gramStart"/>
      <w:r w:rsidRPr="00F64DA8">
        <w:rPr>
          <w:sz w:val="14"/>
        </w:rPr>
        <w:t>be seen as</w:t>
      </w:r>
      <w:proofErr w:type="gramEnd"/>
      <w:r w:rsidRPr="00F64DA8">
        <w:rPr>
          <w:sz w:val="14"/>
        </w:rPr>
        <w:t xml:space="preserve">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E47A4EA" w14:textId="77777777" w:rsidR="001E0912" w:rsidRDefault="001E0912" w:rsidP="001E0912">
      <w:pPr>
        <w:pStyle w:val="Heading4"/>
        <w:rPr>
          <w:rStyle w:val="Style13ptBold"/>
          <w:b/>
          <w:bCs w:val="0"/>
        </w:rPr>
      </w:pPr>
      <w:r>
        <w:rPr>
          <w:rStyle w:val="Style13ptBold"/>
          <w:bCs w:val="0"/>
        </w:rPr>
        <w:t xml:space="preserve">US–China war goes nuclear – crisis </w:t>
      </w:r>
      <w:proofErr w:type="spellStart"/>
      <w:r>
        <w:rPr>
          <w:rStyle w:val="Style13ptBold"/>
          <w:bCs w:val="0"/>
        </w:rPr>
        <w:t>mis</w:t>
      </w:r>
      <w:proofErr w:type="spellEnd"/>
      <w:r>
        <w:rPr>
          <w:rStyle w:val="Style13ptBold"/>
          <w:bCs w:val="0"/>
        </w:rPr>
        <w:t>-management ensures conventional escalation - extinction</w:t>
      </w:r>
    </w:p>
    <w:p w14:paraId="3D8E62D3" w14:textId="77777777" w:rsidR="001E0912" w:rsidRPr="007D7E20" w:rsidRDefault="001E0912" w:rsidP="001E0912">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A720CE0" w14:textId="77777777" w:rsidR="001E0912" w:rsidRDefault="001E0912" w:rsidP="001E0912">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w:t>
      </w:r>
      <w:proofErr w:type="gramStart"/>
      <w:r w:rsidRPr="00EB5F0D">
        <w:rPr>
          <w:u w:val="single"/>
        </w:rPr>
        <w:t>highly classified</w:t>
      </w:r>
      <w:proofErr w:type="gramEnd"/>
      <w:r w:rsidRPr="00EB5F0D">
        <w:rPr>
          <w:u w:val="single"/>
        </w:rPr>
        <w:t xml:space="preserve">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0B20C2">
        <w:rPr>
          <w:b/>
          <w:bCs/>
          <w:u w:val="single"/>
        </w:rPr>
        <w:t>“</w:t>
      </w:r>
      <w:r w:rsidRPr="000B20C2">
        <w:rPr>
          <w:u w:val="single"/>
        </w:rPr>
        <w:t>a strong military power possessing nuclear‐armed missiles and an absolute advantage in high‐tech conventional weapons is carrying out intense and continuous attacks against our major strategic targets and we have no good military strategy to resist the enemy.</w:t>
      </w:r>
      <w:r w:rsidRPr="000B20C2">
        <w:rPr>
          <w:b/>
          <w:bCs/>
          <w:u w:val="single"/>
        </w:rPr>
        <w:t>”</w:t>
      </w:r>
      <w:r w:rsidRPr="000B20C2">
        <w:rPr>
          <w:u w:val="single"/>
        </w:rPr>
        <w:t xml:space="preserve"> The military power they’re talking about is the United States.</w:t>
      </w:r>
      <w:r w:rsidRPr="000B20C2">
        <w:rPr>
          <w:sz w:val="16"/>
        </w:rPr>
        <w:t xml:space="preserve"> The authors indicate </w:t>
      </w:r>
      <w:r w:rsidRPr="000B20C2">
        <w:rPr>
          <w:u w:val="single"/>
        </w:rPr>
        <w:t>China’s nuclear missile forces train to take specific steps, including increasing readiness and conducting launch exercises, to “dissuade the continuation of the strong enemy’s conventional attacks.”</w:t>
      </w:r>
      <w:r w:rsidRPr="000B20C2">
        <w:rPr>
          <w:sz w:val="16"/>
        </w:rPr>
        <w:t xml:space="preserve"> </w:t>
      </w:r>
      <w:r w:rsidRPr="000B20C2">
        <w:rPr>
          <w:u w:val="single"/>
        </w:rPr>
        <w:t>The manual refers to these steps as an “adjustment” to China’s nuclear policy and</w:t>
      </w:r>
      <w:r w:rsidRPr="00BD38CF">
        <w:rPr>
          <w:u w:val="single"/>
        </w:rPr>
        <w:t xml:space="preserve">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w:t>
      </w:r>
      <w:r w:rsidRPr="009308EC">
        <w:rPr>
          <w:sz w:val="16"/>
        </w:rPr>
        <w:t xml:space="preserve">Misunderstanding Richard seems to believe this planned adjustment in China’s nuclear posture means </w:t>
      </w:r>
      <w:r w:rsidRPr="009308EC">
        <w:rPr>
          <w:u w:val="single"/>
        </w:rPr>
        <w:t xml:space="preserve">China is </w:t>
      </w:r>
      <w:r w:rsidRPr="009308EC">
        <w:rPr>
          <w:b/>
          <w:bCs/>
          <w:u w:val="single"/>
        </w:rPr>
        <w:t>preparing</w:t>
      </w:r>
      <w:r w:rsidRPr="009308EC">
        <w:rPr>
          <w:u w:val="single"/>
        </w:rPr>
        <w:t xml:space="preserve"> </w:t>
      </w:r>
      <w:r w:rsidRPr="009308EC">
        <w:rPr>
          <w:b/>
          <w:bCs/>
          <w:u w:val="single"/>
        </w:rPr>
        <w:t>to</w:t>
      </w:r>
      <w:r w:rsidRPr="009308EC">
        <w:rPr>
          <w:u w:val="single"/>
        </w:rPr>
        <w:t xml:space="preserve"> </w:t>
      </w:r>
      <w:r w:rsidRPr="009308EC">
        <w:rPr>
          <w:b/>
          <w:bCs/>
          <w:u w:val="single"/>
        </w:rPr>
        <w:t>use</w:t>
      </w:r>
      <w:r w:rsidRPr="009308EC">
        <w:rPr>
          <w:u w:val="single"/>
        </w:rPr>
        <w:t xml:space="preserve"> </w:t>
      </w:r>
      <w:r w:rsidRPr="009308EC">
        <w:rPr>
          <w:b/>
          <w:bCs/>
          <w:u w:val="single"/>
        </w:rPr>
        <w:t>nuclear</w:t>
      </w:r>
      <w:r w:rsidRPr="009308EC">
        <w:rPr>
          <w:u w:val="single"/>
        </w:rPr>
        <w:t xml:space="preserve"> </w:t>
      </w:r>
      <w:r w:rsidRPr="009308EC">
        <w:rPr>
          <w:b/>
          <w:bCs/>
          <w:u w:val="single"/>
        </w:rPr>
        <w:t>weapons</w:t>
      </w:r>
      <w:r w:rsidRPr="009308EC">
        <w:rPr>
          <w:u w:val="single"/>
        </w:rPr>
        <w:t xml:space="preserve"> first under these circumstances</w:t>
      </w:r>
      <w:r w:rsidRPr="009308EC">
        <w:rPr>
          <w:sz w:val="16"/>
        </w:rPr>
        <w:t>. He told Hawley that there are a “number of situations</w:t>
      </w:r>
      <w:r w:rsidRPr="00EB5F0D">
        <w:rPr>
          <w:sz w:val="16"/>
        </w:rPr>
        <w:t xml:space="preserve">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 these</w:t>
      </w:r>
      <w:proofErr w:type="gramEnd"/>
      <w:r w:rsidRPr="00EB5F0D">
        <w:rPr>
          <w:sz w:val="16"/>
        </w:rPr>
        <w:t xml:space="preserv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9308EC">
        <w:rPr>
          <w:u w:val="single"/>
        </w:rPr>
        <w:t xml:space="preserve">rather than halting, its </w:t>
      </w:r>
      <w:r w:rsidRPr="009308EC">
        <w:rPr>
          <w:b/>
          <w:bCs/>
          <w:u w:val="single"/>
        </w:rPr>
        <w:t>conventional</w:t>
      </w:r>
      <w:r w:rsidRPr="009308EC">
        <w:rPr>
          <w:u w:val="single"/>
        </w:rPr>
        <w:t xml:space="preserve"> </w:t>
      </w:r>
      <w:r w:rsidRPr="009308EC">
        <w:rPr>
          <w:b/>
          <w:bCs/>
          <w:u w:val="single"/>
        </w:rPr>
        <w:t>attacks</w:t>
      </w:r>
      <w:r w:rsidRPr="009308EC">
        <w:rPr>
          <w:sz w:val="16"/>
        </w:rPr>
        <w:t>. If China’s</w:t>
      </w:r>
      <w:r w:rsidRPr="00EB5F0D">
        <w:rPr>
          <w:sz w:val="16"/>
        </w:rPr>
        <w:t xml:space="preserve">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w:t>
      </w:r>
      <w:proofErr w:type="gramStart"/>
      <w:r w:rsidRPr="00EB5F0D">
        <w:rPr>
          <w:sz w:val="16"/>
        </w:rPr>
        <w:t>highly classified</w:t>
      </w:r>
      <w:proofErr w:type="gramEnd"/>
      <w:r w:rsidRPr="00EB5F0D">
        <w:rPr>
          <w:sz w:val="16"/>
        </w:rPr>
        <w:t xml:space="preserve">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464A726" w14:textId="77777777" w:rsidR="001E0912" w:rsidRPr="001E0912" w:rsidRDefault="001E0912" w:rsidP="001E0912"/>
    <w:p w14:paraId="446D1201" w14:textId="77777777" w:rsidR="001E0912" w:rsidRDefault="001E0912" w:rsidP="001E0912">
      <w:pPr>
        <w:pStyle w:val="Heading1"/>
      </w:pPr>
      <w:r>
        <w:t>4</w:t>
      </w:r>
    </w:p>
    <w:p w14:paraId="275888DB" w14:textId="77777777" w:rsidR="001E0912" w:rsidRDefault="001E0912" w:rsidP="001E0912">
      <w:pPr>
        <w:widowControl w:val="0"/>
        <w:rPr>
          <w:b/>
          <w:sz w:val="26"/>
          <w:szCs w:val="26"/>
        </w:rPr>
      </w:pPr>
    </w:p>
    <w:p w14:paraId="0A8700E5" w14:textId="77777777" w:rsidR="001E0912" w:rsidRPr="001E0912" w:rsidRDefault="001E0912" w:rsidP="001E0912">
      <w:pPr>
        <w:pStyle w:val="Heading4"/>
      </w:pPr>
      <w:r w:rsidRPr="001E0912">
        <w:t>JCPOA passes now, but it’s close and diplomacy is key</w:t>
      </w:r>
    </w:p>
    <w:p w14:paraId="783A01AB" w14:textId="77777777" w:rsidR="001E0912" w:rsidRDefault="001E0912" w:rsidP="001E0912">
      <w:pPr>
        <w:widowControl w:val="0"/>
      </w:pPr>
      <w:r>
        <w:t xml:space="preserve">Joseph </w:t>
      </w:r>
      <w:r>
        <w:rPr>
          <w:b/>
          <w:sz w:val="26"/>
          <w:szCs w:val="26"/>
        </w:rPr>
        <w:t>Ataman et. al.</w:t>
      </w:r>
      <w:r>
        <w:t xml:space="preserve">, Camille Knight, Adam </w:t>
      </w:r>
      <w:proofErr w:type="spellStart"/>
      <w:r>
        <w:t>Pourahmadi</w:t>
      </w:r>
      <w:proofErr w:type="spellEnd"/>
      <w:r>
        <w:t xml:space="preserve"> and Tamara </w:t>
      </w:r>
      <w:proofErr w:type="spellStart"/>
      <w:r>
        <w:t>Qiblawi</w:t>
      </w:r>
      <w:proofErr w:type="spellEnd"/>
      <w:r>
        <w:t xml:space="preserve">, </w:t>
      </w:r>
      <w:proofErr w:type="spellStart"/>
      <w:r>
        <w:t>Cnn</w:t>
      </w:r>
      <w:proofErr w:type="spellEnd"/>
      <w:r>
        <w:t xml:space="preserve">, </w:t>
      </w:r>
      <w:r>
        <w:rPr>
          <w:b/>
          <w:sz w:val="26"/>
          <w:szCs w:val="26"/>
        </w:rPr>
        <w:t>2-16</w:t>
      </w:r>
      <w:r>
        <w:t xml:space="preserve">-2022, "Decision on Iran nuclear deal 'days away,' says French foreign minister ," CNN, </w:t>
      </w:r>
      <w:hyperlink r:id="rId23">
        <w:r>
          <w:rPr>
            <w:color w:val="1155CC"/>
            <w:u w:val="single"/>
          </w:rPr>
          <w:t>https://www.cnn.com/2022/02/16/middleeast/iran-nuclear-agreement-conclusion-intl/index.html</w:t>
        </w:r>
      </w:hyperlink>
      <w:r>
        <w:t xml:space="preserve"> //SR</w:t>
      </w:r>
    </w:p>
    <w:p w14:paraId="645EEAF7" w14:textId="77777777" w:rsidR="001E0912" w:rsidRPr="001E0912" w:rsidRDefault="001E0912" w:rsidP="001E0912">
      <w:pPr>
        <w:pStyle w:val="Heading4"/>
        <w:rPr>
          <w:rFonts w:cs="Calibri"/>
          <w:b w:val="0"/>
        </w:rPr>
      </w:pPr>
      <w:r w:rsidRPr="001E0912">
        <w:rPr>
          <w:b w:val="0"/>
          <w:sz w:val="16"/>
          <w:szCs w:val="16"/>
        </w:rPr>
        <w:t>Paris, France (CNN)</w:t>
      </w:r>
      <w:r w:rsidRPr="001E0912">
        <w:rPr>
          <w:b w:val="0"/>
          <w:highlight w:val="cyan"/>
          <w:u w:val="single"/>
        </w:rPr>
        <w:t>Negotiations</w:t>
      </w:r>
      <w:r w:rsidRPr="001E0912">
        <w:rPr>
          <w:b w:val="0"/>
          <w:u w:val="single"/>
        </w:rPr>
        <w:t xml:space="preserve"> over the revival of a 2015 deal that would see Iran curb uranium enrichment in exchange for sanctions relief </w:t>
      </w:r>
      <w:r w:rsidRPr="001E0912">
        <w:rPr>
          <w:b w:val="0"/>
          <w:highlight w:val="cyan"/>
          <w:u w:val="single"/>
        </w:rPr>
        <w:t>will conclude in days</w:t>
      </w:r>
      <w:r w:rsidRPr="001E0912">
        <w:rPr>
          <w:b w:val="0"/>
          <w:sz w:val="16"/>
          <w:szCs w:val="16"/>
        </w:rPr>
        <w:t xml:space="preserve">, French Foreign Minister Jean-Yves Le </w:t>
      </w:r>
      <w:proofErr w:type="spellStart"/>
      <w:r w:rsidRPr="001E0912">
        <w:rPr>
          <w:b w:val="0"/>
          <w:sz w:val="16"/>
          <w:szCs w:val="16"/>
        </w:rPr>
        <w:t>Drian</w:t>
      </w:r>
      <w:proofErr w:type="spellEnd"/>
      <w:r w:rsidRPr="001E0912">
        <w:rPr>
          <w:b w:val="0"/>
          <w:sz w:val="16"/>
          <w:szCs w:val="16"/>
        </w:rPr>
        <w:t xml:space="preserve"> told the country's lawmakers on Wednesday.  "</w:t>
      </w:r>
      <w:r w:rsidRPr="001E0912">
        <w:rPr>
          <w:b w:val="0"/>
          <w:u w:val="single"/>
        </w:rPr>
        <w:t xml:space="preserve">We are coming ... to </w:t>
      </w:r>
      <w:r w:rsidRPr="001E0912">
        <w:rPr>
          <w:b w:val="0"/>
          <w:highlight w:val="cyan"/>
          <w:u w:val="single"/>
        </w:rPr>
        <w:t>the hour of truth</w:t>
      </w:r>
      <w:r w:rsidRPr="001E0912">
        <w:rPr>
          <w:b w:val="0"/>
          <w:u w:val="single"/>
        </w:rPr>
        <w:t>,"</w:t>
      </w:r>
      <w:r w:rsidRPr="001E0912">
        <w:rPr>
          <w:b w:val="0"/>
          <w:sz w:val="16"/>
          <w:szCs w:val="16"/>
        </w:rPr>
        <w:t xml:space="preserve"> Le </w:t>
      </w:r>
      <w:proofErr w:type="spellStart"/>
      <w:r w:rsidRPr="001E0912">
        <w:rPr>
          <w:b w:val="0"/>
          <w:sz w:val="16"/>
          <w:szCs w:val="16"/>
        </w:rPr>
        <w:t>Drian</w:t>
      </w:r>
      <w:proofErr w:type="spellEnd"/>
      <w:r w:rsidRPr="001E0912">
        <w:rPr>
          <w:b w:val="0"/>
          <w:sz w:val="16"/>
          <w:szCs w:val="16"/>
        </w:rPr>
        <w:t xml:space="preserve"> said of ongoing negotiations in Vienna to salvage the landmark deal -- which former President Donald Trump abandoned in 2018, and Tehran began to withdraw from a year later. "</w:t>
      </w:r>
      <w:r w:rsidRPr="001E0912">
        <w:rPr>
          <w:b w:val="0"/>
          <w:u w:val="single"/>
        </w:rPr>
        <w:t>It's not a matter of weeks, it's a matter of days</w:t>
      </w:r>
      <w:r w:rsidRPr="001E0912">
        <w:rPr>
          <w:b w:val="0"/>
          <w:sz w:val="16"/>
          <w:szCs w:val="16"/>
        </w:rPr>
        <w:t xml:space="preserve">," he said. Later </w:t>
      </w:r>
      <w:proofErr w:type="gramStart"/>
      <w:r w:rsidRPr="001E0912">
        <w:rPr>
          <w:b w:val="0"/>
          <w:sz w:val="16"/>
          <w:szCs w:val="16"/>
        </w:rPr>
        <w:t>on</w:t>
      </w:r>
      <w:proofErr w:type="gramEnd"/>
      <w:r w:rsidRPr="001E0912">
        <w:rPr>
          <w:b w:val="0"/>
          <w:sz w:val="16"/>
          <w:szCs w:val="16"/>
        </w:rPr>
        <w:t xml:space="preserve"> Wednesday, Iran's chief negotiator Ali </w:t>
      </w:r>
      <w:proofErr w:type="spellStart"/>
      <w:r w:rsidRPr="001E0912">
        <w:rPr>
          <w:b w:val="0"/>
          <w:sz w:val="16"/>
          <w:szCs w:val="16"/>
        </w:rPr>
        <w:t>Bagheri</w:t>
      </w:r>
      <w:proofErr w:type="spellEnd"/>
      <w:r w:rsidRPr="001E0912">
        <w:rPr>
          <w:b w:val="0"/>
          <w:sz w:val="16"/>
          <w:szCs w:val="16"/>
        </w:rPr>
        <w:t xml:space="preserve"> </w:t>
      </w:r>
      <w:proofErr w:type="spellStart"/>
      <w:r w:rsidRPr="001E0912">
        <w:rPr>
          <w:b w:val="0"/>
          <w:sz w:val="16"/>
          <w:szCs w:val="16"/>
        </w:rPr>
        <w:t>Kani</w:t>
      </w:r>
      <w:proofErr w:type="spellEnd"/>
      <w:r w:rsidRPr="001E0912">
        <w:rPr>
          <w:b w:val="0"/>
          <w:sz w:val="16"/>
          <w:szCs w:val="16"/>
        </w:rPr>
        <w:t xml:space="preserve"> struck an unusually optimistic note, saying that </w:t>
      </w:r>
      <w:r w:rsidRPr="001E0912">
        <w:rPr>
          <w:b w:val="0"/>
          <w:highlight w:val="cyan"/>
          <w:u w:val="single"/>
        </w:rPr>
        <w:t>parties</w:t>
      </w:r>
      <w:r w:rsidRPr="001E0912">
        <w:rPr>
          <w:b w:val="0"/>
          <w:u w:val="single"/>
        </w:rPr>
        <w:t xml:space="preserve"> to the deal </w:t>
      </w:r>
      <w:r w:rsidRPr="001E0912">
        <w:rPr>
          <w:b w:val="0"/>
          <w:highlight w:val="cyan"/>
          <w:u w:val="single"/>
        </w:rPr>
        <w:t>were "closer than ever to an agreement</w:t>
      </w:r>
      <w:r w:rsidRPr="001E0912">
        <w:rPr>
          <w:b w:val="0"/>
          <w:sz w:val="16"/>
          <w:szCs w:val="16"/>
        </w:rPr>
        <w:t xml:space="preserve">." </w:t>
      </w:r>
      <w:r w:rsidRPr="001E0912">
        <w:rPr>
          <w:b w:val="0"/>
          <w:highlight w:val="cyan"/>
          <w:u w:val="single"/>
        </w:rPr>
        <w:t>But</w:t>
      </w:r>
      <w:r w:rsidRPr="001E0912">
        <w:rPr>
          <w:b w:val="0"/>
          <w:u w:val="single"/>
        </w:rPr>
        <w:t xml:space="preserve"> </w:t>
      </w:r>
      <w:proofErr w:type="spellStart"/>
      <w:r w:rsidRPr="001E0912">
        <w:rPr>
          <w:b w:val="0"/>
          <w:u w:val="single"/>
        </w:rPr>
        <w:t>Kani</w:t>
      </w:r>
      <w:proofErr w:type="spellEnd"/>
      <w:r w:rsidRPr="001E0912">
        <w:rPr>
          <w:b w:val="0"/>
          <w:u w:val="single"/>
        </w:rPr>
        <w:t xml:space="preserve"> warned that </w:t>
      </w:r>
      <w:r w:rsidRPr="001E0912">
        <w:rPr>
          <w:b w:val="0"/>
          <w:highlight w:val="cyan"/>
          <w:u w:val="single"/>
        </w:rPr>
        <w:t>negotiations could still fall</w:t>
      </w:r>
      <w:r w:rsidRPr="001E0912">
        <w:rPr>
          <w:b w:val="0"/>
          <w:u w:val="single"/>
        </w:rPr>
        <w:t xml:space="preserve"> through</w:t>
      </w:r>
      <w:r w:rsidRPr="001E0912">
        <w:rPr>
          <w:b w:val="0"/>
          <w:sz w:val="16"/>
          <w:szCs w:val="16"/>
        </w:rPr>
        <w:t>. "</w:t>
      </w:r>
      <w:r w:rsidRPr="001E0912">
        <w:rPr>
          <w:b w:val="0"/>
          <w:highlight w:val="cyan"/>
          <w:u w:val="single"/>
        </w:rPr>
        <w:t>Nothing is agreed until everything is</w:t>
      </w:r>
      <w:r w:rsidRPr="001E0912">
        <w:rPr>
          <w:b w:val="0"/>
          <w:u w:val="single"/>
        </w:rPr>
        <w:t xml:space="preserve"> agreed</w:t>
      </w:r>
      <w:r w:rsidRPr="001E0912">
        <w:rPr>
          <w:b w:val="0"/>
          <w:sz w:val="16"/>
          <w:szCs w:val="16"/>
        </w:rPr>
        <w:t>," he said in a tweet. "Our negotiating partners need to be realistic, avoid intransigence and heed lessons of past 4yrs." "</w:t>
      </w:r>
      <w:r w:rsidRPr="001E0912">
        <w:rPr>
          <w:b w:val="0"/>
          <w:highlight w:val="cyan"/>
          <w:u w:val="single"/>
        </w:rPr>
        <w:t>Time for</w:t>
      </w:r>
      <w:r w:rsidRPr="001E0912">
        <w:rPr>
          <w:b w:val="0"/>
          <w:u w:val="single"/>
        </w:rPr>
        <w:t xml:space="preserve"> their </w:t>
      </w:r>
      <w:r w:rsidRPr="001E0912">
        <w:rPr>
          <w:b w:val="0"/>
          <w:highlight w:val="cyan"/>
          <w:u w:val="single"/>
        </w:rPr>
        <w:t>serious decisions</w:t>
      </w:r>
      <w:r w:rsidRPr="001E0912">
        <w:rPr>
          <w:b w:val="0"/>
          <w:sz w:val="16"/>
          <w:szCs w:val="16"/>
        </w:rPr>
        <w:t xml:space="preserve">," </w:t>
      </w:r>
      <w:proofErr w:type="spellStart"/>
      <w:r w:rsidRPr="001E0912">
        <w:rPr>
          <w:b w:val="0"/>
          <w:sz w:val="16"/>
          <w:szCs w:val="16"/>
        </w:rPr>
        <w:t>Kani</w:t>
      </w:r>
      <w:proofErr w:type="spellEnd"/>
      <w:r w:rsidRPr="001E0912">
        <w:rPr>
          <w:b w:val="0"/>
          <w:sz w:val="16"/>
          <w:szCs w:val="16"/>
        </w:rPr>
        <w:t xml:space="preserve"> added. </w:t>
      </w:r>
      <w:r w:rsidRPr="001E0912">
        <w:rPr>
          <w:b w:val="0"/>
          <w:u w:val="single"/>
        </w:rPr>
        <w:t xml:space="preserve">Iran and the United States are engaged in </w:t>
      </w:r>
      <w:r w:rsidRPr="001E0912">
        <w:rPr>
          <w:b w:val="0"/>
          <w:highlight w:val="cyan"/>
          <w:u w:val="single"/>
        </w:rPr>
        <w:t>a final round of indirect talks</w:t>
      </w:r>
      <w:r w:rsidRPr="001E0912">
        <w:rPr>
          <w:b w:val="0"/>
          <w:u w:val="single"/>
        </w:rPr>
        <w:t xml:space="preserve"> -- mediated by China, Russia and European parties to the agreement -- over a return to the 2015 nuclear agreement, known as the Joint Comprehensive Plan of Action (JCPOA).</w:t>
      </w:r>
      <w:r w:rsidRPr="001E0912">
        <w:rPr>
          <w:b w:val="0"/>
          <w:sz w:val="16"/>
          <w:szCs w:val="16"/>
        </w:rPr>
        <w:t xml:space="preserve"> Analysts believe that failure to reach an agreement could lead violence in the crisis-ridden region to spiral out of control, with Iran fast approaching the nuclear threshold that would enable it to develop a nuclear weapon. Tensions in the Middle East have escalated in recent weeks, with Iran-backed Houthi militants launching unprecedented missile and drone attacks on the United Arab Emirates, considered a haven of security in the volatile region. Saudi-led coalition forces fighting the militant group retaliated with the deadliest offensive on Houthi-held parts of northern Yemen in years, killing scores of people and knocking out the country's internet. In his comments Wednesday, Le </w:t>
      </w:r>
      <w:proofErr w:type="spellStart"/>
      <w:r w:rsidRPr="001E0912">
        <w:rPr>
          <w:b w:val="0"/>
          <w:sz w:val="16"/>
          <w:szCs w:val="16"/>
        </w:rPr>
        <w:t>Drian</w:t>
      </w:r>
      <w:proofErr w:type="spellEnd"/>
      <w:r w:rsidRPr="001E0912">
        <w:rPr>
          <w:b w:val="0"/>
          <w:sz w:val="16"/>
          <w:szCs w:val="16"/>
        </w:rPr>
        <w:t xml:space="preserve"> warned that a breakdown in the Vienna talks would trigger a "</w:t>
      </w:r>
      <w:proofErr w:type="gramStart"/>
      <w:r w:rsidRPr="001E0912">
        <w:rPr>
          <w:b w:val="0"/>
          <w:sz w:val="16"/>
          <w:szCs w:val="16"/>
        </w:rPr>
        <w:t>serious crisis</w:t>
      </w:r>
      <w:proofErr w:type="gramEnd"/>
      <w:r w:rsidRPr="001E0912">
        <w:rPr>
          <w:b w:val="0"/>
          <w:sz w:val="16"/>
          <w:szCs w:val="16"/>
        </w:rPr>
        <w:t xml:space="preserve">." "Either [the Iranians] trigger </w:t>
      </w:r>
      <w:proofErr w:type="gramStart"/>
      <w:r w:rsidRPr="001E0912">
        <w:rPr>
          <w:b w:val="0"/>
          <w:sz w:val="16"/>
          <w:szCs w:val="16"/>
        </w:rPr>
        <w:t>a serious crisis</w:t>
      </w:r>
      <w:proofErr w:type="gramEnd"/>
      <w:r w:rsidRPr="001E0912">
        <w:rPr>
          <w:b w:val="0"/>
          <w:sz w:val="16"/>
          <w:szCs w:val="16"/>
        </w:rPr>
        <w:t xml:space="preserve"> in the days to come -- we could do without that -- or else they accept the agreement which respects the interests of all parties and particularly the interests of Iran," he said. Le </w:t>
      </w:r>
      <w:proofErr w:type="spellStart"/>
      <w:r w:rsidRPr="001E0912">
        <w:rPr>
          <w:b w:val="0"/>
          <w:sz w:val="16"/>
          <w:szCs w:val="16"/>
        </w:rPr>
        <w:t>Drian</w:t>
      </w:r>
      <w:proofErr w:type="spellEnd"/>
      <w:r w:rsidRPr="001E0912">
        <w:rPr>
          <w:b w:val="0"/>
          <w:sz w:val="16"/>
          <w:szCs w:val="16"/>
        </w:rPr>
        <w:t xml:space="preserve"> said </w:t>
      </w:r>
      <w:r w:rsidRPr="001E0912">
        <w:rPr>
          <w:b w:val="0"/>
          <w:u w:val="single"/>
        </w:rPr>
        <w:t>the two and half months of negotiations in Vienna was "</w:t>
      </w:r>
      <w:r w:rsidRPr="001E0912">
        <w:rPr>
          <w:b w:val="0"/>
          <w:highlight w:val="cyan"/>
          <w:u w:val="single"/>
        </w:rPr>
        <w:t>exhausting diplomatic work</w:t>
      </w:r>
      <w:r w:rsidRPr="001E0912">
        <w:rPr>
          <w:b w:val="0"/>
          <w:sz w:val="16"/>
          <w:szCs w:val="16"/>
        </w:rPr>
        <w:t>." Iran returned to indirect negotiations with the US shortly after President Joe Biden -- who promised to return to the deal as a presidential nominee -- took office. Iran had rejected repeated overtures by the Trump administration to return to the negotiations after the former president withdrew from the deal.</w:t>
      </w:r>
    </w:p>
    <w:p w14:paraId="2868EAA9" w14:textId="77777777" w:rsidR="001E0912" w:rsidRPr="001E0912" w:rsidRDefault="001E0912" w:rsidP="001E0912"/>
    <w:p w14:paraId="5BFF2292" w14:textId="77777777" w:rsidR="001E0912" w:rsidRPr="00392359" w:rsidRDefault="001E0912" w:rsidP="001E0912">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65DE1853" w14:textId="77777777" w:rsidR="001E0912" w:rsidRPr="00392359" w:rsidRDefault="001E0912" w:rsidP="001E0912">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14580777" w14:textId="77777777" w:rsidR="001E0912" w:rsidRPr="00392359" w:rsidRDefault="001E0912" w:rsidP="001E0912">
      <w:pPr>
        <w:rPr>
          <w:rStyle w:val="Style13ptBold"/>
          <w:b w:val="0"/>
          <w:sz w:val="16"/>
        </w:rPr>
      </w:pPr>
      <w:r w:rsidRPr="00392359">
        <w:t> *The plan is legislated in the AVC (same bureau of the State Department that’s concerned with the JCPOA)</w:t>
      </w:r>
    </w:p>
    <w:p w14:paraId="10231582" w14:textId="77777777" w:rsidR="001E0912" w:rsidRPr="00392359" w:rsidRDefault="001E0912" w:rsidP="001E0912">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2CFCD553" w14:textId="77777777" w:rsidR="001E0912" w:rsidRPr="00392359" w:rsidRDefault="001E0912" w:rsidP="001E0912">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proofErr w:type="gramStart"/>
      <w:r w:rsidRPr="00392359">
        <w:rPr>
          <w:rStyle w:val="StyleUnderline"/>
        </w:rPr>
        <w:t>A majority of</w:t>
      </w:r>
      <w:proofErr w:type="gramEnd"/>
      <w:r w:rsidRPr="00392359">
        <w:rPr>
          <w:rStyle w:val="StyleUnderline"/>
        </w:rPr>
        <w:t xml:space="preserve">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w:t>
      </w:r>
      <w:proofErr w:type="spellStart"/>
      <w:r w:rsidRPr="00392359">
        <w:rPr>
          <w:rStyle w:val="StyleUnderline"/>
        </w:rPr>
        <w:t>counterspace</w:t>
      </w:r>
      <w:proofErr w:type="spellEnd"/>
      <w:r w:rsidRPr="00392359">
        <w:rPr>
          <w:rStyle w:val="StyleUnderline"/>
        </w:rPr>
        <w:t xml:space="preserve"> strategies</w:t>
      </w:r>
      <w:r w:rsidRPr="00392359">
        <w:rPr>
          <w:sz w:val="12"/>
        </w:rPr>
        <w:t>.</w:t>
      </w:r>
    </w:p>
    <w:p w14:paraId="7A90945C" w14:textId="77777777" w:rsidR="001E0912" w:rsidRPr="00392359" w:rsidRDefault="001E0912" w:rsidP="001E0912">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17988B01" w14:textId="77777777" w:rsidR="001E0912" w:rsidRPr="00392359" w:rsidRDefault="001E0912" w:rsidP="001E0912">
      <w:r w:rsidRPr="00392359">
        <w:t xml:space="preserve">• </w:t>
      </w:r>
      <w:r w:rsidRPr="00392359">
        <w:rPr>
          <w:rStyle w:val="StyleUnderline"/>
        </w:rPr>
        <w:t>Develop policy and strategy for a domain that is increasingly congested, competitive, and contested</w:t>
      </w:r>
    </w:p>
    <w:p w14:paraId="52196953" w14:textId="77777777" w:rsidR="001E0912" w:rsidRPr="00392359" w:rsidRDefault="001E0912" w:rsidP="001E0912">
      <w:pPr>
        <w:rPr>
          <w:sz w:val="12"/>
          <w:szCs w:val="12"/>
        </w:rPr>
      </w:pPr>
      <w:r w:rsidRPr="00392359">
        <w:rPr>
          <w:sz w:val="12"/>
          <w:szCs w:val="12"/>
        </w:rPr>
        <w:t>• Implement across DoD — plans, programs, doctrine, operations — and with the IC and other agencies</w:t>
      </w:r>
    </w:p>
    <w:p w14:paraId="33EA6554" w14:textId="77777777" w:rsidR="001E0912" w:rsidRPr="00392359" w:rsidRDefault="001E0912" w:rsidP="001E0912">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423E08A1" w14:textId="77777777" w:rsidR="001E0912" w:rsidRPr="00392359" w:rsidRDefault="001E0912" w:rsidP="001E0912">
      <w:pPr>
        <w:rPr>
          <w:sz w:val="12"/>
        </w:rPr>
      </w:pPr>
      <w:r w:rsidRPr="00392359">
        <w:rPr>
          <w:sz w:val="12"/>
        </w:rPr>
        <w:t xml:space="preserve">The breadth of those responsibilities, which includes reviewing space acquisitions, means that </w:t>
      </w:r>
      <w:r w:rsidRPr="00392359">
        <w:rPr>
          <w:rStyle w:val="Emphasis"/>
          <w:highlight w:val="green"/>
        </w:rPr>
        <w:t xml:space="preserve">there may be only a handful of individuals </w:t>
      </w:r>
      <w:proofErr w:type="gramStart"/>
      <w:r w:rsidRPr="00392359">
        <w:rPr>
          <w:rStyle w:val="Emphasis"/>
          <w:highlight w:val="green"/>
        </w:rPr>
        <w:t>actually engaged</w:t>
      </w:r>
      <w:proofErr w:type="gramEnd"/>
      <w:r w:rsidRPr="00392359">
        <w:rPr>
          <w:rStyle w:val="Emphasis"/>
          <w:highlight w:val="green"/>
        </w:rPr>
        <w:t xml:space="preserve">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60DDDC68" w14:textId="77777777" w:rsidR="001E0912" w:rsidRDefault="001E0912" w:rsidP="001E0912">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A5D6C68" w14:textId="77777777" w:rsidR="001E0912" w:rsidRDefault="001E0912" w:rsidP="001E0912">
      <w:pPr>
        <w:rPr>
          <w:sz w:val="12"/>
        </w:rPr>
      </w:pPr>
    </w:p>
    <w:p w14:paraId="2D149777" w14:textId="77777777" w:rsidR="001E0912" w:rsidRPr="00392359" w:rsidRDefault="001E0912" w:rsidP="001E0912">
      <w:pPr>
        <w:pStyle w:val="Heading4"/>
        <w:rPr>
          <w:rFonts w:cs="Calibri"/>
        </w:rPr>
      </w:pPr>
      <w:r w:rsidRPr="00392359">
        <w:rPr>
          <w:rFonts w:cs="Calibri"/>
        </w:rPr>
        <w:t>Iranian proliferation goes nuclear – causes regional war and spurs proliferation cascades across the Middle East</w:t>
      </w:r>
    </w:p>
    <w:p w14:paraId="0A03873A" w14:textId="77777777" w:rsidR="001E0912" w:rsidRPr="00392359" w:rsidRDefault="001E0912" w:rsidP="001E0912">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24" w:history="1">
        <w:r w:rsidRPr="00392359">
          <w:rPr>
            <w:rStyle w:val="Hyperlink"/>
          </w:rPr>
          <w:t>https://www.defensenews.com/opinion/commentary/2020/02/13/avoiding-a-nuclear-arms-race-in-the-middle-east/</w:t>
        </w:r>
      </w:hyperlink>
      <w:r w:rsidRPr="00392359">
        <w:t>] TDI</w:t>
      </w:r>
    </w:p>
    <w:p w14:paraId="44676B20" w14:textId="77777777" w:rsidR="001E0912" w:rsidRPr="00392359" w:rsidRDefault="001E0912" w:rsidP="001E0912">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4E858729" w14:textId="77777777" w:rsidR="001E0912" w:rsidRPr="00392359" w:rsidRDefault="001E0912" w:rsidP="001E0912">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739F163E" w14:textId="77777777" w:rsidR="001E0912" w:rsidRPr="00392359" w:rsidRDefault="001E0912" w:rsidP="001E0912">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F7310E">
        <w:rPr>
          <w:b/>
          <w:bCs/>
          <w:szCs w:val="22"/>
          <w:u w:val="single"/>
        </w:rPr>
        <w:t>if Iran developed nuclear weapons</w:t>
      </w:r>
      <w:r w:rsidRPr="00F7310E">
        <w:t>,</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w:t>
      </w:r>
      <w:r w:rsidRPr="00F7310E">
        <w:rPr>
          <w:b/>
          <w:bCs/>
          <w:szCs w:val="22"/>
          <w:u w:val="single"/>
        </w:rPr>
        <w:t xml:space="preserve">from a major supplier like South Korea and then </w:t>
      </w:r>
      <w:r w:rsidRPr="00F7310E">
        <w:rPr>
          <w:b/>
          <w:bCs/>
          <w:szCs w:val="22"/>
          <w:highlight w:val="green"/>
          <w:u w:val="single"/>
        </w:rPr>
        <w:t>build</w:t>
      </w:r>
      <w:r w:rsidRPr="00F7310E">
        <w:rPr>
          <w:b/>
          <w:bCs/>
          <w:szCs w:val="22"/>
          <w:u w:val="single"/>
        </w:rPr>
        <w:t xml:space="preserve"> a reprocessing plant that would yield enough</w:t>
      </w:r>
      <w:r w:rsidRPr="00392359">
        <w:rPr>
          <w:b/>
          <w:bCs/>
          <w:szCs w:val="22"/>
          <w:u w:val="single"/>
        </w:rPr>
        <w:t xml:space="preserve"> </w:t>
      </w:r>
      <w:r w:rsidRPr="00392359">
        <w:rPr>
          <w:b/>
          <w:bCs/>
          <w:szCs w:val="22"/>
          <w:highlight w:val="green"/>
          <w:u w:val="single"/>
        </w:rPr>
        <w:t>weapons-grade plutonium</w:t>
      </w:r>
      <w:r w:rsidRPr="00392359">
        <w:rPr>
          <w:b/>
          <w:bCs/>
          <w:szCs w:val="22"/>
          <w:u w:val="single"/>
        </w:rPr>
        <w:t xml:space="preserve"> in five years</w:t>
      </w:r>
      <w:r w:rsidRPr="00392359">
        <w:t>.</w:t>
      </w:r>
    </w:p>
    <w:p w14:paraId="39254D5F" w14:textId="77777777" w:rsidR="001E0912" w:rsidRPr="00392359" w:rsidRDefault="001E0912" w:rsidP="001E0912">
      <w:pPr>
        <w:rPr>
          <w:szCs w:val="16"/>
        </w:rPr>
      </w:pPr>
      <w:r w:rsidRPr="00392359">
        <w:rPr>
          <w:szCs w:val="16"/>
        </w:rPr>
        <w:t>A half-decade delay isn’t optimal, however, when the goal is achieving nuclear deterrence quickly. Thus, there is the so-called Islamabad option.</w:t>
      </w:r>
    </w:p>
    <w:p w14:paraId="6716114C" w14:textId="77777777" w:rsidR="001E0912" w:rsidRPr="00F7310E" w:rsidRDefault="001E0912" w:rsidP="001E0912">
      <w:pPr>
        <w:rPr>
          <w:b/>
          <w:bCs/>
          <w:szCs w:val="22"/>
        </w:rPr>
      </w:pPr>
      <w:r w:rsidRPr="00392359">
        <w:t xml:space="preserve">This refers to Riyadh’s role in financing Pakistan’s nuclear weapons program and an </w:t>
      </w:r>
      <w:r w:rsidRPr="00F7310E">
        <w:t xml:space="preserve">alleged commitment from Islamabad that it would repay the favor. While </w:t>
      </w:r>
      <w:r w:rsidRPr="00F7310E">
        <w:rPr>
          <w:rStyle w:val="StyleUnderline"/>
        </w:rPr>
        <w:t>Pakistan</w:t>
      </w:r>
      <w:r w:rsidRPr="00F7310E">
        <w:t xml:space="preserve">i </w:t>
      </w:r>
      <w:r w:rsidRPr="00F7310E">
        <w:rPr>
          <w:rStyle w:val="StyleUnderline"/>
        </w:rPr>
        <w:t>and Saudi</w:t>
      </w:r>
      <w:r w:rsidRPr="00F7310E">
        <w:t xml:space="preserve"> officials have denied any such understanding, </w:t>
      </w:r>
      <w:r w:rsidRPr="00F7310E">
        <w:rPr>
          <w:b/>
          <w:bCs/>
          <w:szCs w:val="22"/>
          <w:u w:val="single"/>
        </w:rPr>
        <w:t>there is the possibility that the two could work out an arrangement where Islamabad could deploy some of its nuclear arsenal on Saudi soil following a successful Iranian breakout</w:t>
      </w:r>
      <w:r w:rsidRPr="00F7310E">
        <w:rPr>
          <w:b/>
          <w:bCs/>
          <w:szCs w:val="22"/>
        </w:rPr>
        <w:t>.</w:t>
      </w:r>
    </w:p>
    <w:p w14:paraId="54A27E01" w14:textId="77777777" w:rsidR="001E0912" w:rsidRPr="00392359" w:rsidRDefault="001E0912" w:rsidP="001E0912">
      <w:pPr>
        <w:rPr>
          <w:szCs w:val="16"/>
        </w:rPr>
      </w:pPr>
      <w:r w:rsidRPr="00F7310E">
        <w:rPr>
          <w:szCs w:val="16"/>
        </w:rPr>
        <w:t>Although this maneuver would draw sharp, international criticism, in theory, it would allow</w:t>
      </w:r>
      <w:r w:rsidRPr="00392359">
        <w:rPr>
          <w:szCs w:val="16"/>
        </w:rPr>
        <w:t xml:space="preserve"> Riyadh to remain in good standing vis-a-vis the nuclear nonproliferation treaty. Nevertheless, Pakistan might not be willing to play spoiler against a nuclearized Iran. If it is, Middle Eastern geopolitics would become extremely unstable.</w:t>
      </w:r>
    </w:p>
    <w:p w14:paraId="78C8CDB1" w14:textId="77777777" w:rsidR="001E0912" w:rsidRPr="00392359" w:rsidRDefault="001E0912" w:rsidP="001E0912">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w:t>
      </w:r>
      <w:proofErr w:type="spellStart"/>
      <w:r w:rsidRPr="00392359">
        <w:t>Recep</w:t>
      </w:r>
      <w:proofErr w:type="spellEnd"/>
      <w:r w:rsidRPr="00392359">
        <w:t xml:space="preserve"> </w:t>
      </w:r>
      <w:proofErr w:type="spellStart"/>
      <w:r w:rsidRPr="00F7310E">
        <w:t>Tayyip</w:t>
      </w:r>
      <w:proofErr w:type="spellEnd"/>
      <w:r w:rsidRPr="00F7310E">
        <w:t xml:space="preserve"> </w:t>
      </w:r>
      <w:r w:rsidRPr="00F7310E">
        <w:rPr>
          <w:b/>
          <w:bCs/>
          <w:szCs w:val="22"/>
          <w:u w:val="single"/>
        </w:rPr>
        <w:t>Erdogan declared that he</w:t>
      </w:r>
      <w:r w:rsidRPr="00392359">
        <w:rPr>
          <w:b/>
          <w:bCs/>
          <w:szCs w:val="22"/>
          <w:highlight w:val="green"/>
          <w:u w:val="single"/>
        </w:rPr>
        <w:t xml:space="preserve"> “cannot accept” </w:t>
      </w:r>
      <w:r w:rsidRPr="00F7310E">
        <w:rPr>
          <w:b/>
          <w:bCs/>
          <w:szCs w:val="22"/>
          <w:u w:val="single"/>
        </w:rPr>
        <w:t xml:space="preserve">the argument from Western nations </w:t>
      </w:r>
      <w:r w:rsidRPr="00392359">
        <w:rPr>
          <w:b/>
          <w:bCs/>
          <w:szCs w:val="22"/>
          <w:highlight w:val="green"/>
          <w:u w:val="single"/>
        </w:rPr>
        <w:t>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4A87FDA1" w14:textId="77777777" w:rsidR="001E0912" w:rsidRPr="00392359" w:rsidRDefault="001E0912" w:rsidP="001E0912"/>
    <w:p w14:paraId="5E19ECEB" w14:textId="77777777" w:rsidR="001E0912" w:rsidRPr="00392359" w:rsidRDefault="001E0912" w:rsidP="001E0912">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23A2CEA3" w14:textId="77777777" w:rsidR="001E0912" w:rsidRPr="00392359" w:rsidRDefault="001E0912" w:rsidP="001E0912">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25" w:history="1">
        <w:r w:rsidRPr="00392359">
          <w:rPr>
            <w:rStyle w:val="Hyperlink"/>
          </w:rPr>
          <w:t>https://csbaonline.org/uploads/documents/Nuclear-Proliferation-in-the-Middle-East.pdf</w:t>
        </w:r>
      </w:hyperlink>
      <w:r w:rsidRPr="00392359">
        <w:t>] TDI</w:t>
      </w:r>
    </w:p>
    <w:p w14:paraId="37DDFFD5" w14:textId="77777777" w:rsidR="001E0912" w:rsidRPr="00392359" w:rsidRDefault="001E0912" w:rsidP="001E0912">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w:t>
      </w:r>
      <w:proofErr w:type="gramStart"/>
      <w:r w:rsidRPr="00392359">
        <w:t>purposes</w:t>
      </w:r>
      <w:proofErr w:type="gramEnd"/>
      <w:r w:rsidRPr="00392359">
        <w:t xml:space="preserve">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5AAC6632" w14:textId="77777777" w:rsidR="001E0912" w:rsidRPr="00F7310E" w:rsidRDefault="001E0912" w:rsidP="001E0912">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w:t>
      </w:r>
      <w:r w:rsidRPr="00F7310E">
        <w:t xml:space="preserve">apparent: </w:t>
      </w:r>
      <w:r w:rsidRPr="00F7310E">
        <w:rPr>
          <w:b/>
          <w:bCs/>
          <w:szCs w:val="22"/>
          <w:u w:val="single"/>
        </w:rPr>
        <w:t xml:space="preserve">many </w:t>
      </w:r>
      <w:r w:rsidRPr="00F7310E">
        <w:rPr>
          <w:rStyle w:val="Emphasis"/>
        </w:rPr>
        <w:t>Cold War-era metrics</w:t>
      </w:r>
      <w:r w:rsidRPr="00F7310E">
        <w:rPr>
          <w:u w:val="single"/>
        </w:rPr>
        <w:t xml:space="preserve"> </w:t>
      </w:r>
      <w:r w:rsidRPr="00F7310E">
        <w:rPr>
          <w:b/>
          <w:bCs/>
          <w:szCs w:val="22"/>
          <w:u w:val="single"/>
        </w:rPr>
        <w:t xml:space="preserve">for assessing the competition and gauging where it might be headed </w:t>
      </w:r>
      <w:r w:rsidRPr="00F7310E">
        <w:rPr>
          <w:rStyle w:val="Emphasis"/>
        </w:rPr>
        <w:t>appear to be of little utility</w:t>
      </w:r>
      <w:r w:rsidRPr="00F7310E">
        <w:t xml:space="preserve">; in fact, </w:t>
      </w:r>
      <w:r w:rsidRPr="00F7310E">
        <w:rPr>
          <w:b/>
          <w:bCs/>
          <w:szCs w:val="22"/>
          <w:u w:val="single"/>
        </w:rPr>
        <w:t xml:space="preserve">they may </w:t>
      </w:r>
      <w:proofErr w:type="gramStart"/>
      <w:r w:rsidRPr="00F7310E">
        <w:rPr>
          <w:b/>
          <w:bCs/>
          <w:szCs w:val="22"/>
          <w:u w:val="single"/>
        </w:rPr>
        <w:t>actually prove</w:t>
      </w:r>
      <w:proofErr w:type="gramEnd"/>
      <w:r w:rsidRPr="00F7310E">
        <w:rPr>
          <w:b/>
          <w:bCs/>
          <w:szCs w:val="22"/>
          <w:u w:val="single"/>
        </w:rPr>
        <w:t xml:space="preserve"> misleading and dangerous</w:t>
      </w:r>
      <w:r w:rsidRPr="00F7310E">
        <w:t xml:space="preserve">. The same can be said of those looking to apply Cold War-era arms control metrics as a way of keeping the peace in general and avoiding nuclear </w:t>
      </w:r>
      <w:proofErr w:type="gramStart"/>
      <w:r w:rsidRPr="00F7310E">
        <w:t>use in particular</w:t>
      </w:r>
      <w:proofErr w:type="gramEnd"/>
      <w:r w:rsidRPr="00F7310E">
        <w:t xml:space="preserve">. </w:t>
      </w:r>
    </w:p>
    <w:p w14:paraId="22D96182" w14:textId="77777777" w:rsidR="001E0912" w:rsidRPr="00392359" w:rsidRDefault="001E0912" w:rsidP="001E0912">
      <w:r w:rsidRPr="00F7310E">
        <w:rPr>
          <w:b/>
          <w:bCs/>
          <w:szCs w:val="22"/>
          <w:u w:val="single"/>
        </w:rPr>
        <w:t>During the Cold War</w:t>
      </w:r>
      <w:r w:rsidRPr="00F7310E">
        <w:rPr>
          <w:b/>
          <w:bCs/>
          <w:szCs w:val="22"/>
        </w:rPr>
        <w:t xml:space="preserve">, </w:t>
      </w:r>
      <w:r w:rsidRPr="00F7310E">
        <w:rPr>
          <w:b/>
          <w:bCs/>
          <w:szCs w:val="22"/>
          <w:u w:val="single"/>
        </w:rPr>
        <w:t>many nuclear strategists came to view nuclear</w:t>
      </w:r>
      <w:r w:rsidRPr="00392359">
        <w:rPr>
          <w:b/>
          <w:bCs/>
          <w:szCs w:val="22"/>
          <w:u w:val="single"/>
        </w:rPr>
        <w:t xml:space="preserve">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392359">
        <w:t>so as to</w:t>
      </w:r>
      <w:proofErr w:type="gramEnd"/>
      <w:r w:rsidRPr="00392359">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87E8DCC" w14:textId="77777777" w:rsidR="001E0912" w:rsidRPr="00392359" w:rsidRDefault="001E0912" w:rsidP="001E0912">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w:t>
      </w:r>
      <w:r w:rsidRPr="00F7310E">
        <w:rPr>
          <w:b/>
          <w:bCs/>
          <w:szCs w:val="22"/>
          <w:u w:val="single"/>
        </w:rPr>
        <w:t>an initial attack by all potential rivals and</w:t>
      </w:r>
      <w:r w:rsidRPr="00392359">
        <w:rPr>
          <w:b/>
          <w:bCs/>
          <w:szCs w:val="22"/>
          <w:highlight w:val="green"/>
          <w:u w:val="single"/>
        </w:rPr>
        <w:t xml:space="preserve"> still be able to devastate </w:t>
      </w:r>
      <w:r w:rsidRPr="00392359">
        <w:rPr>
          <w:b/>
          <w:bCs/>
          <w:szCs w:val="22"/>
          <w:u w:val="single"/>
        </w:rPr>
        <w:t xml:space="preserve">the countries of </w:t>
      </w:r>
      <w:r w:rsidRPr="00F7310E">
        <w:rPr>
          <w:b/>
          <w:bCs/>
          <w:szCs w:val="22"/>
          <w:u w:val="single"/>
        </w:rPr>
        <w:t>all attackers</w:t>
      </w:r>
      <w:r w:rsidRPr="00F7310E">
        <w:t>. It</w:t>
      </w:r>
      <w:r w:rsidRPr="00392359">
        <w:t xml:space="preserve">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7A128F37" w14:textId="77777777" w:rsidR="001E0912" w:rsidRPr="00392359" w:rsidRDefault="001E0912" w:rsidP="001E0912">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350D3574" w14:textId="77777777" w:rsidR="001E0912" w:rsidRPr="00392359" w:rsidRDefault="001E0912" w:rsidP="001E0912">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56C88260" w14:textId="77777777" w:rsidR="001E0912" w:rsidRPr="007972B4" w:rsidRDefault="001E0912" w:rsidP="001E0912">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653E718B" w14:textId="77777777" w:rsidR="001E0912" w:rsidRPr="001E0912" w:rsidRDefault="001E0912" w:rsidP="001E0912"/>
    <w:p w14:paraId="2796C514" w14:textId="77777777" w:rsidR="001E0912" w:rsidRDefault="001E0912" w:rsidP="001E0912">
      <w:pPr>
        <w:pStyle w:val="Heading1"/>
      </w:pPr>
      <w:r>
        <w:t>Case</w:t>
      </w:r>
    </w:p>
    <w:p w14:paraId="5E13531A" w14:textId="77777777" w:rsidR="001E0912" w:rsidRDefault="00AF76D2" w:rsidP="00AF76D2">
      <w:pPr>
        <w:pStyle w:val="Heading2"/>
      </w:pPr>
      <w:r>
        <w:t>Debris</w:t>
      </w:r>
    </w:p>
    <w:p w14:paraId="4AFAD4E1" w14:textId="1F73F4D7" w:rsidR="00B05CBF" w:rsidRPr="00B05CBF" w:rsidRDefault="00B05CBF" w:rsidP="00B05CBF">
      <w:proofErr w:type="spellStart"/>
      <w:r>
        <w:t>squo</w:t>
      </w:r>
      <w:proofErr w:type="spellEnd"/>
      <w:r>
        <w:t xml:space="preserve"> thumps – that was cx and top of </w:t>
      </w:r>
      <w:proofErr w:type="spellStart"/>
      <w:r>
        <w:t>dovey</w:t>
      </w:r>
      <w:proofErr w:type="spellEnd"/>
    </w:p>
    <w:p w14:paraId="2667E72F" w14:textId="77777777" w:rsidR="001E0912" w:rsidRPr="00F57966" w:rsidRDefault="001E0912" w:rsidP="001E0912">
      <w:pPr>
        <w:pStyle w:val="Heading4"/>
        <w:rPr>
          <w:rFonts w:cs="Times New Roman"/>
        </w:rPr>
      </w:pPr>
      <w:r>
        <w:t xml:space="preserve">1] </w:t>
      </w:r>
      <w:r>
        <w:rPr>
          <w:rFonts w:cs="Times New Roman"/>
        </w:rPr>
        <w:t xml:space="preserve">No Kessler </w:t>
      </w:r>
    </w:p>
    <w:p w14:paraId="7B1CCEA3" w14:textId="77777777" w:rsidR="001E0912" w:rsidRPr="00F57966" w:rsidRDefault="001E0912" w:rsidP="001E0912">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1B3037E1" w14:textId="77777777" w:rsidR="001E0912" w:rsidRPr="002C16D9" w:rsidRDefault="001E0912" w:rsidP="001E0912">
      <w:pPr>
        <w:rPr>
          <w:sz w:val="16"/>
          <w:szCs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r>
        <w:rPr>
          <w:sz w:val="16"/>
        </w:rPr>
        <w:t xml:space="preserve"> </w:t>
      </w: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Pr>
          <w:sz w:val="16"/>
        </w:rPr>
        <w:t xml:space="preserve"> </w:t>
      </w:r>
      <w:r w:rsidRPr="00F57966">
        <w:rPr>
          <w:sz w:val="16"/>
        </w:rPr>
        <w:t xml:space="preserve">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w:t>
      </w:r>
      <w:proofErr w:type="gramStart"/>
      <w:r w:rsidRPr="00F57966">
        <w:rPr>
          <w:sz w:val="16"/>
        </w:rPr>
        <w:t>aforementioned solar</w:t>
      </w:r>
      <w:proofErr w:type="gramEnd"/>
      <w:r w:rsidRPr="00F57966">
        <w:rPr>
          <w:sz w:val="16"/>
        </w:rPr>
        <w:t xml:space="preserve"> cycles which influence the rate of reentry for all simulated populations except the still active (i.e. powered) satellites. </w:t>
      </w:r>
      <w:proofErr w:type="gramStart"/>
      <w:r w:rsidRPr="00F57966">
        <w:rPr>
          <w:sz w:val="16"/>
        </w:rPr>
        <w:t>Also</w:t>
      </w:r>
      <w:proofErr w:type="gramEnd"/>
      <w:r w:rsidRPr="00F57966">
        <w:rPr>
          <w:sz w:val="16"/>
        </w:rPr>
        <w:t xml:space="preserve"> please note that throughout the article, the graphs use quite different scales for debris populations because of the considerable variations between scenarios. Using any single scale for all graphs would render some of them unintelligible.</w:t>
      </w:r>
      <w:r>
        <w:rPr>
          <w:sz w:val="16"/>
        </w:rPr>
        <w:t xml:space="preserve"> </w:t>
      </w: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23DC8589" w14:textId="77777777" w:rsidR="001E0912" w:rsidRDefault="001E0912" w:rsidP="001E0912">
      <w:pPr>
        <w:pStyle w:val="Heading4"/>
        <w:rPr>
          <w:rFonts w:cs="Arial"/>
        </w:rPr>
      </w:pPr>
      <w:r>
        <w:rPr>
          <w:rFonts w:cs="Arial"/>
        </w:rPr>
        <w:t xml:space="preserve">No Escalation over Satellites: </w:t>
      </w:r>
    </w:p>
    <w:p w14:paraId="5DFBA798" w14:textId="77777777" w:rsidR="001E0912" w:rsidRDefault="001E0912" w:rsidP="001E0912">
      <w:pPr>
        <w:pStyle w:val="Heading4"/>
        <w:rPr>
          <w:rFonts w:cs="Arial"/>
          <w:u w:val="single"/>
        </w:rPr>
      </w:pPr>
      <w:r>
        <w:rPr>
          <w:rFonts w:cs="Arial"/>
        </w:rPr>
        <w:t xml:space="preserve">1] </w:t>
      </w:r>
      <w:r w:rsidRPr="00FE4F08">
        <w:rPr>
          <w:rFonts w:cs="Arial"/>
          <w:u w:val="single"/>
        </w:rPr>
        <w:t>Planning Priorities</w:t>
      </w:r>
    </w:p>
    <w:p w14:paraId="1A594F5B" w14:textId="77777777" w:rsidR="001E0912" w:rsidRPr="00470926" w:rsidRDefault="001E0912" w:rsidP="001E0912">
      <w:r w:rsidRPr="00470926">
        <w:rPr>
          <w:rStyle w:val="Style13ptBold"/>
        </w:rPr>
        <w:t>Bowen 18</w:t>
      </w:r>
      <w:r>
        <w:t xml:space="preserve"> </w:t>
      </w:r>
      <w:proofErr w:type="spellStart"/>
      <w:r>
        <w:t>Bleddyn</w:t>
      </w:r>
      <w:proofErr w:type="spellEnd"/>
      <w:r>
        <w:t xml:space="preserve"> Bowen 2-20-2018 “</w:t>
      </w:r>
      <w:r w:rsidRPr="00F35F0D">
        <w:t>The Art of Space Deterrence</w:t>
      </w:r>
      <w:r>
        <w:t xml:space="preserve">” </w:t>
      </w:r>
      <w:hyperlink r:id="rId2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F46276E" w14:textId="77777777" w:rsidR="001E0912" w:rsidRPr="00CA1778" w:rsidRDefault="001E0912" w:rsidP="001E0912">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B058FC">
        <w:rPr>
          <w:rStyle w:val="Emphasis"/>
          <w:bdr w:val="single" w:sz="18" w:space="0" w:color="auto"/>
        </w:rPr>
        <w:t xml:space="preserve">top-level </w:t>
      </w:r>
      <w:r w:rsidRPr="00F0484B">
        <w:rPr>
          <w:rStyle w:val="Emphasis"/>
          <w:highlight w:val="green"/>
          <w:bdr w:val="single" w:sz="18" w:space="0" w:color="auto"/>
        </w:rPr>
        <w:t>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B058FC">
        <w:rPr>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 xml:space="preserve">panic </w:t>
      </w:r>
      <w:r w:rsidRPr="00B058FC">
        <w:rPr>
          <w:rStyle w:val="Emphasis"/>
        </w:rPr>
        <w:t>and</w:t>
      </w:r>
      <w:r w:rsidRPr="00B058FC">
        <w:rPr>
          <w:sz w:val="14"/>
        </w:rPr>
        <w:t xml:space="preserve"> </w:t>
      </w:r>
      <w:r w:rsidRPr="00B058FC">
        <w:rPr>
          <w:u w:val="single"/>
        </w:rPr>
        <w:t>Twitter</w:t>
      </w:r>
      <w:r w:rsidRPr="00B058FC">
        <w:rPr>
          <w:sz w:val="14"/>
        </w:rPr>
        <w:t xml:space="preserve">-based </w:t>
      </w:r>
      <w:r w:rsidRPr="00B058FC">
        <w:rPr>
          <w:rStyle w:val="Emphasis"/>
        </w:rPr>
        <w:t>hysteria</w:t>
      </w:r>
      <w:r w:rsidRPr="00B058FC">
        <w:rPr>
          <w:sz w:val="14"/>
        </w:rPr>
        <w:t xml:space="preserve"> for the space community, of co</w:t>
      </w:r>
      <w:r w:rsidRPr="00CA1778">
        <w:rPr>
          <w:sz w:val="14"/>
        </w:rPr>
        <w:t xml:space="preserve">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71638AD6" w14:textId="77777777" w:rsidR="001E0912" w:rsidRDefault="001E0912" w:rsidP="001E0912">
      <w:pPr>
        <w:pStyle w:val="Heading4"/>
        <w:rPr>
          <w:u w:val="single"/>
        </w:rPr>
      </w:pPr>
      <w:bookmarkStart w:id="0" w:name="_Hlk30232579"/>
      <w:r>
        <w:t xml:space="preserve">2] </w:t>
      </w:r>
      <w:r>
        <w:rPr>
          <w:u w:val="single"/>
        </w:rPr>
        <w:t>Military Precedent</w:t>
      </w:r>
    </w:p>
    <w:p w14:paraId="12D238E5" w14:textId="77777777" w:rsidR="001E0912" w:rsidRPr="00470926" w:rsidRDefault="001E0912" w:rsidP="001E0912">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5DD5421" w14:textId="77777777" w:rsidR="001E0912" w:rsidRPr="00CA1778" w:rsidRDefault="001E0912" w:rsidP="001E0912">
      <w:pPr>
        <w:rPr>
          <w:sz w:val="14"/>
        </w:rPr>
      </w:pPr>
      <w:r w:rsidRPr="00C25D84">
        <w:rPr>
          <w:rStyle w:val="Emphasis"/>
        </w:rPr>
        <w:t>PREVENTING AGGRESSION IN SPACE</w:t>
      </w:r>
      <w:r w:rsidRPr="00C25D84">
        <w:rPr>
          <w:sz w:val="14"/>
        </w:rPr>
        <w:t xml:space="preserve"> While deterrence and the Cold War are strongly linked in the public’s mind through the nuclear standoff between the United States and the Soviet Union, the fundamentals of deterrence date back millennia and deterrence remains relevant. Thucydides alludes to</w:t>
      </w:r>
      <w:r w:rsidRPr="00CA1778">
        <w:rPr>
          <w:sz w:val="14"/>
        </w:rPr>
        <w:t xml:space="preserve"> the concept of deterrence in his telling of the Peloponnesian War when he describes rivals seeking advantages, such as recruiting allies, to dissuade an </w:t>
      </w:r>
      <w:r w:rsidRPr="00C25D84">
        <w:rPr>
          <w:sz w:val="14"/>
        </w:rPr>
        <w:t xml:space="preserve">adversary from starting or expanding a conflict.6F 6 Aggression in space was successfully avoided </w:t>
      </w:r>
      <w:r w:rsidRPr="00C25D84">
        <w:rPr>
          <w:rStyle w:val="StyleUnderline"/>
        </w:rPr>
        <w:t>during the Cold War</w:t>
      </w:r>
      <w:r w:rsidRPr="00C25D84">
        <w:rPr>
          <w:sz w:val="14"/>
        </w:rPr>
        <w:t xml:space="preserve"> because </w:t>
      </w:r>
      <w:r w:rsidRPr="00C25D84">
        <w:rPr>
          <w:rStyle w:val="StyleUnderline"/>
        </w:rPr>
        <w:t>both sides viewed</w:t>
      </w:r>
      <w:r w:rsidRPr="00C25D84">
        <w:rPr>
          <w:sz w:val="14"/>
        </w:rPr>
        <w:t xml:space="preserve"> an </w:t>
      </w:r>
      <w:r w:rsidRPr="00C25D84">
        <w:rPr>
          <w:rStyle w:val="StyleUnderline"/>
        </w:rPr>
        <w:t>attack on</w:t>
      </w:r>
      <w:r w:rsidRPr="00C25D84">
        <w:rPr>
          <w:sz w:val="14"/>
        </w:rPr>
        <w:t xml:space="preserve"> military </w:t>
      </w:r>
      <w:r w:rsidRPr="00C25D84">
        <w:rPr>
          <w:rStyle w:val="Emphasis"/>
        </w:rPr>
        <w:t>sat</w:t>
      </w:r>
      <w:r w:rsidRPr="00C25D84">
        <w:rPr>
          <w:sz w:val="14"/>
        </w:rPr>
        <w:t>ellite</w:t>
      </w:r>
      <w:r w:rsidRPr="00C25D84">
        <w:rPr>
          <w:rStyle w:val="Emphasis"/>
        </w:rPr>
        <w:t>s</w:t>
      </w:r>
      <w:r w:rsidRPr="00C25D84">
        <w:rPr>
          <w:rStyle w:val="StyleUnderline"/>
        </w:rPr>
        <w:t xml:space="preserve"> as</w:t>
      </w:r>
      <w:r w:rsidRPr="00C25D84">
        <w:rPr>
          <w:sz w:val="14"/>
        </w:rPr>
        <w:t xml:space="preserve"> highly </w:t>
      </w:r>
      <w:r w:rsidRPr="00C25D84">
        <w:rPr>
          <w:rStyle w:val="StyleUnderline"/>
        </w:rPr>
        <w:t>escalatory</w:t>
      </w:r>
      <w:r w:rsidRPr="00C25D84">
        <w:rPr>
          <w:sz w:val="14"/>
        </w:rPr>
        <w:t>, and such an action would lik</w:t>
      </w:r>
      <w:r w:rsidRPr="00CA1778">
        <w:rPr>
          <w:sz w:val="14"/>
        </w:rPr>
        <w:t xml:space="preserve">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25D84">
        <w:rPr>
          <w:rStyle w:val="Emphasis"/>
        </w:rPr>
        <w:t>intelligence-gathering</w:t>
      </w:r>
      <w:r w:rsidRPr="00C25D84">
        <w:rPr>
          <w:rStyle w:val="StyleUnderline"/>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0"/>
    </w:p>
    <w:p w14:paraId="36F12C89" w14:textId="77777777" w:rsidR="001E0912" w:rsidRPr="00B036CD" w:rsidRDefault="001E0912" w:rsidP="001E0912">
      <w:pPr>
        <w:pStyle w:val="Heading4"/>
        <w:rPr>
          <w:rFonts w:cs="Times New Roman"/>
        </w:rPr>
      </w:pPr>
      <w:r>
        <w:t xml:space="preserve">3]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5D466699" w14:textId="77777777" w:rsidR="001E0912" w:rsidRPr="00FE4F08" w:rsidRDefault="001E0912" w:rsidP="001E0912">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0DAEBD2" w14:textId="77777777" w:rsidR="001E0912" w:rsidRPr="009647C3" w:rsidRDefault="001E0912" w:rsidP="001E0912">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9647C3">
        <w:rPr>
          <w:sz w:val="16"/>
        </w:rPr>
        <w:t xml:space="preserve">. </w:t>
      </w:r>
      <w:r w:rsidRPr="00B036CD">
        <w:rPr>
          <w:rStyle w:val="StyleUnderline"/>
        </w:rPr>
        <w:t xml:space="preserve">An </w:t>
      </w:r>
      <w:r w:rsidRPr="00C25D84">
        <w:rPr>
          <w:rStyle w:val="StyleUnderline"/>
        </w:rPr>
        <w:t>evil alien</w:t>
      </w:r>
      <w:r w:rsidRPr="00C25D84">
        <w:rPr>
          <w:sz w:val="16"/>
        </w:rPr>
        <w:t xml:space="preserve"> intelligence </w:t>
      </w:r>
      <w:r w:rsidRPr="00C25D84">
        <w:rPr>
          <w:rStyle w:val="StyleUnderline"/>
        </w:rPr>
        <w:t xml:space="preserve">chops up everything in High LEO, </w:t>
      </w:r>
      <w:r w:rsidRPr="00C25D84">
        <w:rPr>
          <w:rStyle w:val="Emphasis"/>
        </w:rPr>
        <w:t>turn</w:t>
      </w:r>
      <w:r w:rsidRPr="00C25D84">
        <w:rPr>
          <w:rStyle w:val="StyleUnderline"/>
        </w:rPr>
        <w:t>ing it into 1cm cubes of death</w:t>
      </w:r>
      <w:r w:rsidRPr="00C25D84">
        <w:rPr>
          <w:sz w:val="16"/>
        </w:rPr>
        <w:t xml:space="preserve"> orbiting at 1000km, </w:t>
      </w:r>
      <w:r w:rsidRPr="00C25D84">
        <w:rPr>
          <w:rStyle w:val="StyleUnderline"/>
        </w:rPr>
        <w:t>spread</w:t>
      </w:r>
      <w:r w:rsidRPr="00C25D84">
        <w:rPr>
          <w:sz w:val="16"/>
        </w:rPr>
        <w:t xml:space="preserve"> as </w:t>
      </w:r>
      <w:r w:rsidRPr="00C25D84">
        <w:rPr>
          <w:rStyle w:val="StyleUnderline"/>
        </w:rPr>
        <w:t>evenly</w:t>
      </w:r>
      <w:r w:rsidRPr="00C25D84">
        <w:rPr>
          <w:sz w:val="16"/>
        </w:rPr>
        <w:t xml:space="preserve"> across the surface of this sphere as orbital mechanics would allow. </w:t>
      </w:r>
      <w:r w:rsidRPr="00C25D84">
        <w:rPr>
          <w:rStyle w:val="StyleUnderline"/>
        </w:rPr>
        <w:t xml:space="preserve">Is humanity cut off from space? </w:t>
      </w:r>
      <w:r w:rsidRPr="00C25D84">
        <w:rPr>
          <w:sz w:val="16"/>
        </w:rPr>
        <w:t xml:space="preserve">I’m guessing </w:t>
      </w:r>
      <w:r w:rsidRPr="00C25D84">
        <w:rPr>
          <w:rStyle w:val="StyleUnderline"/>
        </w:rPr>
        <w:t>the</w:t>
      </w:r>
      <w:r w:rsidRPr="005E6353">
        <w:rPr>
          <w:rStyle w:val="StyleUnderline"/>
        </w:rPr>
        <w:t xml:space="preserv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w:t>
      </w:r>
      <w:proofErr w:type="gramStart"/>
      <w:r w:rsidRPr="009647C3">
        <w:rPr>
          <w:sz w:val="16"/>
        </w:rPr>
        <w:t>So</w:t>
      </w:r>
      <w:proofErr w:type="gramEnd"/>
      <w:r w:rsidRPr="009647C3">
        <w:rPr>
          <w:sz w:val="16"/>
        </w:rPr>
        <w:t xml:space="preserve">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1995DB3E" w14:textId="77777777" w:rsidR="001E0912" w:rsidRPr="001545B2" w:rsidRDefault="001E0912" w:rsidP="001E0912">
      <w:pPr>
        <w:pStyle w:val="Heading4"/>
      </w:pPr>
      <w:r>
        <w:t xml:space="preserve">4] </w:t>
      </w:r>
      <w:r w:rsidRPr="001545B2">
        <w:t>Active debris removal coming now – solves debris</w:t>
      </w:r>
    </w:p>
    <w:p w14:paraId="2508880E" w14:textId="77777777" w:rsidR="001E0912" w:rsidRPr="001545B2" w:rsidRDefault="001E0912" w:rsidP="001E0912">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53585335" w14:textId="77777777" w:rsidR="001E0912" w:rsidRPr="001545B2" w:rsidRDefault="001E0912" w:rsidP="001E0912">
      <w:pPr>
        <w:rPr>
          <w:sz w:val="16"/>
        </w:rPr>
      </w:pPr>
      <w:r w:rsidRPr="001545B2">
        <w:rPr>
          <w:sz w:val="16"/>
        </w:rPr>
        <w:t xml:space="preserve">There are three </w:t>
      </w:r>
      <w:r w:rsidRPr="009C1623">
        <w:rPr>
          <w:sz w:val="16"/>
        </w:rPr>
        <w:t xml:space="preserve">reasons </w:t>
      </w:r>
      <w:r w:rsidRPr="009C1623">
        <w:rPr>
          <w:u w:val="single"/>
        </w:rPr>
        <w:t>the U</w:t>
      </w:r>
      <w:r w:rsidRPr="009C1623">
        <w:rPr>
          <w:sz w:val="16"/>
        </w:rPr>
        <w:t xml:space="preserve">nited </w:t>
      </w:r>
      <w:r w:rsidRPr="009C1623">
        <w:rPr>
          <w:u w:val="single"/>
        </w:rPr>
        <w:t>S</w:t>
      </w:r>
      <w:r w:rsidRPr="009C1623">
        <w:rPr>
          <w:sz w:val="16"/>
        </w:rPr>
        <w:t xml:space="preserve">tates </w:t>
      </w:r>
      <w:r w:rsidRPr="009C1623">
        <w:rPr>
          <w:b/>
          <w:iCs/>
          <w:u w:val="single"/>
          <w:bdr w:val="single" w:sz="8" w:space="0" w:color="auto"/>
        </w:rPr>
        <w:t>should not attempt to ban debris removal</w:t>
      </w:r>
      <w:r w:rsidRPr="009C1623">
        <w:rPr>
          <w:sz w:val="16"/>
        </w:rPr>
        <w:t xml:space="preserve"> a</w:t>
      </w:r>
      <w:r w:rsidRPr="001545B2">
        <w:rPr>
          <w:sz w:val="16"/>
        </w:rPr>
        <w:t xml:space="preserve">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w:t>
      </w:r>
      <w:proofErr w:type="gramStart"/>
      <w:r w:rsidRPr="001545B2">
        <w:rPr>
          <w:sz w:val="16"/>
        </w:rPr>
        <w:t>be able to</w:t>
      </w:r>
      <w:proofErr w:type="gramEnd"/>
      <w:r w:rsidRPr="001545B2">
        <w:rPr>
          <w:sz w:val="16"/>
        </w:rPr>
        <w:t xml:space="preserve"> benefit from the presence of ADR and OOS spacecraft. </w:t>
      </w:r>
    </w:p>
    <w:p w14:paraId="7E7CF516" w14:textId="77777777" w:rsidR="001E0912" w:rsidRDefault="001E0912" w:rsidP="001E0912">
      <w:pPr>
        <w:pStyle w:val="Heading4"/>
        <w:rPr>
          <w:rFonts w:cs="Calibri"/>
        </w:rPr>
      </w:pPr>
      <w:r>
        <w:rPr>
          <w:rFonts w:cs="Calibri"/>
        </w:rPr>
        <w:t xml:space="preserve">5] </w:t>
      </w: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AD34F38" w14:textId="77777777" w:rsidR="001E0912" w:rsidRPr="00550AE7" w:rsidRDefault="001E0912" w:rsidP="001E0912">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792E57F" w14:textId="77777777" w:rsidR="001E0912" w:rsidRPr="009647C3" w:rsidRDefault="001E0912" w:rsidP="001E0912">
      <w:pPr>
        <w:rPr>
          <w:sz w:val="16"/>
        </w:rPr>
      </w:pPr>
      <w:r w:rsidRPr="009C1623">
        <w:rPr>
          <w:rStyle w:val="StyleUnderline"/>
        </w:rPr>
        <w:t xml:space="preserve">In any </w:t>
      </w:r>
      <w:r w:rsidRPr="00732E59">
        <w:rPr>
          <w:rStyle w:val="StyleUnderline"/>
          <w:highlight w:val="green"/>
        </w:rPr>
        <w:t>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w:t>
      </w:r>
      <w:r w:rsidRPr="009C1623">
        <w:rPr>
          <w:rStyle w:val="Emphasis"/>
        </w:rPr>
        <w:t>in a “single cosmic throw of the dice,”</w:t>
      </w:r>
      <w:r w:rsidRPr="009C1623">
        <w:rPr>
          <w:sz w:val="16"/>
        </w:rPr>
        <w:t xml:space="preserve"> in Harold</w:t>
      </w:r>
      <w:r w:rsidRPr="009647C3">
        <w:rPr>
          <w:sz w:val="16"/>
        </w:rPr>
        <w:t xml:space="preserve">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9647C3">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9647C3">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9647C3">
        <w:rPr>
          <w:sz w:val="16"/>
        </w:rPr>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9647C3">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9647C3">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9647C3">
        <w:rPr>
          <w:sz w:val="16"/>
        </w:rPr>
        <w:t xml:space="preserve">. Likewise, if each side’s weapons were 25% effective </w:t>
      </w:r>
      <w:proofErr w:type="gramStart"/>
      <w:r w:rsidRPr="009647C3">
        <w:rPr>
          <w:sz w:val="16"/>
        </w:rPr>
        <w:t>in reality, each</w:t>
      </w:r>
      <w:proofErr w:type="gramEnd"/>
      <w:r w:rsidRPr="009647C3">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9647C3">
        <w:rPr>
          <w:sz w:val="16"/>
        </w:rPr>
        <w:t xml:space="preserve">. This gap could represent an “island of stability,” as shown in Figure 2. </w:t>
      </w:r>
      <w:proofErr w:type="gramStart"/>
      <w:r w:rsidRPr="00BF1081">
        <w:rPr>
          <w:rStyle w:val="StyleUnderline"/>
        </w:rPr>
        <w:t>In essence, given</w:t>
      </w:r>
      <w:proofErr w:type="gramEnd"/>
      <w:r w:rsidRPr="00BF1081">
        <w:rPr>
          <w:rStyle w:val="StyleUnderline"/>
        </w:rPr>
        <w:t xml:space="preserve"> the enormous stakes involved in a major strike against the adversary’s space assets, a potential attacker will likely demonstrate some risk aversion, possessing less confidence in an attack’s effectiveness</w:t>
      </w:r>
      <w:r w:rsidRPr="009647C3">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9647C3">
        <w:rPr>
          <w:sz w:val="16"/>
        </w:rPr>
        <w:t>with regard to</w:t>
      </w:r>
      <w:proofErr w:type="gramEnd"/>
      <w:r w:rsidRPr="009647C3">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9647C3">
        <w:rPr>
          <w:sz w:val="16"/>
        </w:rPr>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9647C3">
        <w:rPr>
          <w:sz w:val="16"/>
        </w:rPr>
        <w:t xml:space="preserve"> in unanticipated ways, </w:t>
      </w:r>
      <w:r w:rsidRPr="00BF1081">
        <w:rPr>
          <w:rStyle w:val="StyleUnderline"/>
        </w:rPr>
        <w:t>possibly with highly destructive consequences</w:t>
      </w:r>
      <w:r w:rsidRPr="009647C3">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9647C3">
        <w:rPr>
          <w:sz w:val="16"/>
        </w:rPr>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9647C3">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9647C3">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66B81BDE" w14:textId="73ED79F3" w:rsidR="00F6377D" w:rsidRPr="00012592" w:rsidRDefault="00F6377D" w:rsidP="00F6377D">
      <w:pPr>
        <w:pStyle w:val="Heading4"/>
      </w:pPr>
      <w:r>
        <w:t xml:space="preserve">6] </w:t>
      </w:r>
      <w:r>
        <w:t xml:space="preserve">Space Commercialization is key to </w:t>
      </w:r>
      <w:r>
        <w:rPr>
          <w:u w:val="single"/>
        </w:rPr>
        <w:t>Space Deterrence</w:t>
      </w:r>
      <w:r>
        <w:t xml:space="preserve"> – Commercial Flexibility is key to </w:t>
      </w:r>
      <w:r>
        <w:rPr>
          <w:u w:val="single"/>
        </w:rPr>
        <w:t>deterrence by denial</w:t>
      </w:r>
      <w:r>
        <w:t>.</w:t>
      </w:r>
    </w:p>
    <w:p w14:paraId="40120504" w14:textId="77777777" w:rsidR="00F6377D" w:rsidRDefault="00F6377D" w:rsidP="00F6377D">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0E573D7A" w14:textId="77777777" w:rsidR="00F6377D" w:rsidRPr="001576AB" w:rsidRDefault="00F6377D" w:rsidP="00F6377D">
      <w:pPr>
        <w:rPr>
          <w:color w:val="FF0000"/>
          <w:sz w:val="16"/>
        </w:rPr>
      </w:pPr>
      <w:r w:rsidRPr="001000BC">
        <w:rPr>
          <w:sz w:val="16"/>
        </w:rPr>
        <w:t xml:space="preserve">Recent U.S. space policy initiatives underscore </w:t>
      </w:r>
      <w:r w:rsidRPr="007E26E5">
        <w:rPr>
          <w:rStyle w:val="Emphasis"/>
        </w:rPr>
        <w:t xml:space="preserve">the far-reaching </w:t>
      </w:r>
      <w:r w:rsidRPr="007E26E5">
        <w:rPr>
          <w:rStyle w:val="Emphasis"/>
          <w:bdr w:val="single" w:sz="18" w:space="0" w:color="auto"/>
        </w:rPr>
        <w:t>benefits of commercial space activities</w:t>
      </w:r>
      <w:r w:rsidRPr="007E26E5">
        <w:rPr>
          <w:rStyle w:val="StyleUnderline"/>
        </w:rPr>
        <w:t>. The White House revived the National Space Council to foster closer coordination, cooperation, and exchange of technology and information among the civil, national security, and commercial space sectors</w:t>
      </w:r>
      <w:r w:rsidRPr="007E26E5">
        <w:rPr>
          <w:sz w:val="16"/>
        </w:rPr>
        <w:t>.1 National Space Policy Directive 2 seeks to promote economic growth by streamlining U.S. regulations on the commercial use of space.2 While the defense community generally appreciates the value of services</w:t>
      </w:r>
      <w:r w:rsidRPr="001000BC">
        <w:rPr>
          <w:sz w:val="16"/>
        </w:rPr>
        <w:t xml:space="preserve">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9C1623">
        <w:rPr>
          <w:rStyle w:val="Emphasis"/>
        </w:rPr>
        <w:t xml:space="preserve">may </w:t>
      </w:r>
      <w:r w:rsidRPr="00B91998">
        <w:rPr>
          <w:rStyle w:val="Emphasis"/>
          <w:highlight w:val="green"/>
        </w:rPr>
        <w:t>influence</w:t>
      </w:r>
      <w:r w:rsidRPr="00B91998">
        <w:rPr>
          <w:rStyle w:val="Emphasis"/>
        </w:rPr>
        <w:t xml:space="preserve"> the </w:t>
      </w:r>
      <w:r w:rsidRPr="00B91998">
        <w:rPr>
          <w:rStyle w:val="Emphasis"/>
          <w:highlight w:val="green"/>
        </w:rPr>
        <w:t xml:space="preserve">decision calculus of </w:t>
      </w:r>
      <w:r w:rsidRPr="007E26E5">
        <w:rPr>
          <w:rStyle w:val="Emphasis"/>
        </w:rPr>
        <w:t xml:space="preserve">potential </w:t>
      </w:r>
      <w:r w:rsidRPr="00B91998">
        <w:rPr>
          <w:rStyle w:val="Emphasis"/>
          <w:highlight w:val="green"/>
        </w:rPr>
        <w:t>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.”8 Similar to mission assurance but with a different focus</w:t>
      </w:r>
      <w:r w:rsidRPr="007E26E5">
        <w:rPr>
          <w:sz w:val="16"/>
        </w:rPr>
        <w:t xml:space="preserve">, </w:t>
      </w:r>
      <w:r w:rsidRPr="007E26E5">
        <w:rPr>
          <w:rStyle w:val="Emphasis"/>
        </w:rPr>
        <w:t>resilience is</w:t>
      </w:r>
      <w:r w:rsidRPr="007E26E5">
        <w:rPr>
          <w:rStyle w:val="StyleUnderline"/>
        </w:rPr>
        <w:t xml:space="preserve"> an architecture’s </w:t>
      </w:r>
      <w:r w:rsidRPr="007E26E5">
        <w:rPr>
          <w:rStyle w:val="Emphasis"/>
        </w:rPr>
        <w:t>ability to support mission success</w:t>
      </w:r>
      <w:r w:rsidRPr="007E26E5">
        <w:rPr>
          <w:rStyle w:val="StyleUnderline"/>
        </w:rPr>
        <w:t xml:space="preserve"> 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w:t>
      </w:r>
      <w:r w:rsidRPr="001000BC">
        <w:rPr>
          <w:rStyle w:val="StyleUnderline"/>
        </w:rPr>
        <w:t xml:space="preserve">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 xml:space="preserve">due to the distributed and diversified nature of commercial space </w:t>
      </w:r>
      <w:r w:rsidRPr="007E26E5">
        <w:rPr>
          <w:rStyle w:val="Emphasis"/>
          <w:bdr w:val="single" w:sz="18" w:space="0" w:color="auto"/>
        </w:rPr>
        <w:t>launch and satellites services</w:t>
      </w:r>
      <w:r w:rsidRPr="007E26E5">
        <w:rPr>
          <w:sz w:val="16"/>
        </w:rPr>
        <w:t xml:space="preserve">. </w:t>
      </w:r>
      <w:r w:rsidRPr="007E26E5">
        <w:rPr>
          <w:rStyle w:val="StyleUnderline"/>
        </w:rPr>
        <w:t>Distribution refers to the use of a number of nodes, working together, to perform the same mission or functions as a single node; diversification describes contributing to the same</w:t>
      </w:r>
      <w:r w:rsidRPr="001000BC">
        <w:rPr>
          <w:rStyle w:val="StyleUnderline"/>
        </w:rPr>
        <w:t xml:space="preserv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w:t>
      </w:r>
      <w:r w:rsidRPr="007E26E5">
        <w:rPr>
          <w:sz w:val="16"/>
        </w:rPr>
        <w:t xml:space="preserve">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7E26E5">
        <w:rPr>
          <w:rStyle w:val="Emphasis"/>
        </w:rPr>
        <w:t>deterrence by denial through multi-domain solutions</w:t>
      </w:r>
      <w:r w:rsidRPr="007E26E5">
        <w:rPr>
          <w:sz w:val="16"/>
        </w:rPr>
        <w:t xml:space="preserve"> that are </w:t>
      </w:r>
      <w:r w:rsidRPr="007E26E5">
        <w:rPr>
          <w:rStyle w:val="Emphasis"/>
        </w:rPr>
        <w:t>distributed and diversified</w:t>
      </w:r>
      <w:r w:rsidRPr="007E26E5">
        <w:rPr>
          <w:sz w:val="16"/>
        </w:rPr>
        <w:t>. Th</w:t>
      </w:r>
      <w:r w:rsidRPr="001000BC">
        <w:rPr>
          <w:sz w:val="16"/>
        </w:rPr>
        <w:t xml:space="preserve">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 xml:space="preserve">Regarding deterrence by punishment efforts, the commercial space sector can play a role, albeit an indirect one, through improved space situational awareness (SSA) and space </w:t>
      </w:r>
      <w:r w:rsidRPr="001576AB">
        <w:rPr>
          <w:rStyle w:val="StyleUnderline"/>
          <w:color w:val="FF0000"/>
        </w:rPr>
        <w:t>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576AB">
        <w:rPr>
          <w:color w:val="FF0000"/>
          <w:sz w:val="16"/>
        </w:rPr>
        <w:t xml:space="preserve"> The DoD may also leverage the commercial space sector’s cyber expertise to support digital forensic efforts to help determine the source of an attack. </w:t>
      </w:r>
      <w:r w:rsidRPr="001576AB">
        <w:rPr>
          <w:rStyle w:val="Emphasis"/>
          <w:color w:val="FF0000"/>
        </w:rPr>
        <w:t>By supporting</w:t>
      </w:r>
      <w:r w:rsidRPr="001576AB">
        <w:rPr>
          <w:color w:val="FF0000"/>
          <w:sz w:val="16"/>
        </w:rPr>
        <w:t xml:space="preserve"> a </w:t>
      </w:r>
      <w:r w:rsidRPr="001576AB">
        <w:rPr>
          <w:rStyle w:val="Emphasis"/>
          <w:color w:val="FF0000"/>
        </w:rPr>
        <w:t>credible</w:t>
      </w:r>
      <w:r w:rsidRPr="001576AB">
        <w:rPr>
          <w:color w:val="FF0000"/>
          <w:sz w:val="16"/>
        </w:rPr>
        <w:t xml:space="preserve"> and transparent </w:t>
      </w:r>
      <w:r w:rsidRPr="001576AB">
        <w:rPr>
          <w:rStyle w:val="Emphasis"/>
          <w:color w:val="FF0000"/>
        </w:rPr>
        <w:t>attribution</w:t>
      </w:r>
      <w:r w:rsidRPr="001576AB">
        <w:rPr>
          <w:color w:val="FF0000"/>
          <w:sz w:val="16"/>
        </w:rPr>
        <w:t xml:space="preserve"> process, </w:t>
      </w:r>
      <w:r w:rsidRPr="001576AB">
        <w:rPr>
          <w:rStyle w:val="Emphasis"/>
          <w:color w:val="FF0000"/>
          <w:highlight w:val="green"/>
        </w:rPr>
        <w:t xml:space="preserve">commercial partners </w:t>
      </w:r>
      <w:r w:rsidRPr="001576AB">
        <w:rPr>
          <w:rStyle w:val="Emphasis"/>
          <w:color w:val="FF0000"/>
        </w:rPr>
        <w:t>may cause a would-be adversary to act differently if</w:t>
      </w:r>
      <w:r w:rsidRPr="001576AB">
        <w:rPr>
          <w:color w:val="FF0000"/>
          <w:sz w:val="16"/>
        </w:rPr>
        <w:t xml:space="preserve"> it perceives that its aggressive, illegal, or otherwise nefarious actions will be disclosed. Doing so can help bolster the perceived ability to conduct a legitimate response following a hostile attack, which may </w:t>
      </w:r>
      <w:r w:rsidRPr="001576AB">
        <w:rPr>
          <w:rStyle w:val="Emphasis"/>
          <w:color w:val="FF0000"/>
          <w:highlight w:val="green"/>
        </w:rPr>
        <w:t>improve deterrence by punishment</w:t>
      </w:r>
      <w:r w:rsidRPr="001576AB">
        <w:rPr>
          <w:color w:val="FF0000"/>
          <w:sz w:val="16"/>
        </w:rPr>
        <w:t xml:space="preserve"> </w:t>
      </w:r>
      <w:r w:rsidRPr="001576AB">
        <w:rPr>
          <w:rStyle w:val="StyleUnderline"/>
          <w:color w:val="FF0000"/>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43DE2EB0" w14:textId="6A6FA543" w:rsidR="00F6377D" w:rsidRDefault="00F6377D" w:rsidP="00F6377D">
      <w:pPr>
        <w:pStyle w:val="Heading4"/>
      </w:pPr>
      <w:r>
        <w:t xml:space="preserve">Space Deterrence Breakdowns causes </w:t>
      </w:r>
      <w:r>
        <w:rPr>
          <w:u w:val="single"/>
        </w:rPr>
        <w:t>War</w:t>
      </w:r>
      <w:r>
        <w:t xml:space="preserve"> and </w:t>
      </w:r>
      <w:r>
        <w:rPr>
          <w:u w:val="single"/>
        </w:rPr>
        <w:t>Extinction</w:t>
      </w:r>
      <w:r>
        <w:t>.</w:t>
      </w:r>
    </w:p>
    <w:p w14:paraId="3DB1E6B6" w14:textId="77777777" w:rsidR="00F6377D" w:rsidRPr="00B91998" w:rsidRDefault="00F6377D" w:rsidP="00F6377D">
      <w:r w:rsidRPr="00B91998">
        <w:rPr>
          <w:rStyle w:val="Style13ptBold"/>
        </w:rPr>
        <w:t>Parker 17</w:t>
      </w:r>
      <w:r>
        <w:t xml:space="preserve"> Clifton Parker 1-24-2017 “</w:t>
      </w:r>
      <w:r w:rsidRPr="00111AFC">
        <w:t>Deterrence in space key to U.S. security</w:t>
      </w:r>
      <w:r>
        <w:t xml:space="preserve">” </w:t>
      </w:r>
      <w:hyperlink r:id="rId2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6CECA69C" w14:textId="77777777" w:rsidR="00F6377D" w:rsidRPr="00012592" w:rsidRDefault="00F6377D" w:rsidP="00F6377D">
      <w:pPr>
        <w:rPr>
          <w:sz w:val="16"/>
        </w:rPr>
      </w:pPr>
      <w:r w:rsidRPr="00AB09AE">
        <w:rPr>
          <w:rStyle w:val="Emphasis"/>
          <w:highlight w:val="green"/>
        </w:rPr>
        <w:t xml:space="preserve">Space </w:t>
      </w:r>
      <w:r w:rsidRPr="009C1623">
        <w:rPr>
          <w:rStyle w:val="Emphasis"/>
        </w:rPr>
        <w:t xml:space="preserve">is more </w:t>
      </w:r>
      <w:r w:rsidRPr="00AB09AE">
        <w:rPr>
          <w:rStyle w:val="Emphasis"/>
          <w:highlight w:val="green"/>
        </w:rPr>
        <w:t xml:space="preserve">important </w:t>
      </w:r>
      <w:r w:rsidRPr="009C1623">
        <w:rPr>
          <w:rStyle w:val="Emphasis"/>
        </w:rPr>
        <w:t xml:space="preserve">than ever </w:t>
      </w:r>
      <w:r w:rsidRPr="00AB09AE">
        <w:rPr>
          <w:rStyle w:val="Emphasis"/>
          <w:highlight w:val="green"/>
        </w:rPr>
        <w:t>for</w:t>
      </w:r>
      <w:r w:rsidRPr="00BF54C7">
        <w:rPr>
          <w:rStyle w:val="Emphasis"/>
        </w:rPr>
        <w:t xml:space="preserve"> the </w:t>
      </w:r>
      <w:r w:rsidRPr="00AB09AE">
        <w:rPr>
          <w:rStyle w:val="Emphasis"/>
          <w:highlight w:val="green"/>
        </w:rPr>
        <w:t xml:space="preserve">security </w:t>
      </w:r>
      <w:r w:rsidRPr="00BF54C7">
        <w:rPr>
          <w:rStyle w:val="Emphasis"/>
        </w:rPr>
        <w:t>of the U</w:t>
      </w:r>
      <w:r w:rsidRPr="00BF54C7">
        <w:rPr>
          <w:rStyle w:val="StyleUnderline"/>
        </w:rPr>
        <w:t xml:space="preserve">nited </w:t>
      </w:r>
      <w:r w:rsidRPr="00BF54C7">
        <w:rPr>
          <w:rStyle w:val="Emphasis"/>
        </w:rPr>
        <w:t>S</w:t>
      </w:r>
      <w:r w:rsidRPr="00BF54C7">
        <w:rPr>
          <w:rStyle w:val="StyleUnderline"/>
        </w:rPr>
        <w:t>tates, but</w:t>
      </w:r>
      <w:r w:rsidRPr="001000BC">
        <w:rPr>
          <w:rStyle w:val="StyleUnderline"/>
        </w:rPr>
        <w:t xml:space="preserve"> it’s almost like the Wild West in terms of behavior, a top general said today.</w:t>
      </w:r>
      <w:r w:rsidRPr="00012592">
        <w:rPr>
          <w:sz w:val="16"/>
        </w:rPr>
        <w:t xml:space="preserve"> Air Force Gen. </w:t>
      </w:r>
      <w:hyperlink r:id="rId28"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29" w:history="1">
        <w:r w:rsidRPr="00012592">
          <w:rPr>
            <w:rStyle w:val="Hyperlink"/>
            <w:sz w:val="16"/>
          </w:rPr>
          <w:t>Center</w:t>
        </w:r>
      </w:hyperlink>
      <w:r w:rsidRPr="00012592">
        <w:rPr>
          <w:sz w:val="16"/>
        </w:rPr>
        <w:t xml:space="preserve"> for International Security and Cooperation. His </w:t>
      </w:r>
      <w:hyperlink r:id="rId30"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 xml:space="preserve">fundamental to every </w:t>
      </w:r>
      <w:r w:rsidRPr="009C1623">
        <w:rPr>
          <w:rStyle w:val="Emphasis"/>
        </w:rPr>
        <w:t>single</w:t>
      </w:r>
      <w:r w:rsidRPr="00AB09AE">
        <w:rPr>
          <w:rStyle w:val="Emphasis"/>
          <w:highlight w:val="green"/>
        </w:rPr>
        <w:t xml:space="preserve"> military operation </w:t>
      </w:r>
      <w:r w:rsidRPr="00BF54C7">
        <w:rPr>
          <w:rStyle w:val="Emphasis"/>
        </w:rPr>
        <w:t xml:space="preserve">that occurs </w:t>
      </w:r>
      <w:r w:rsidRPr="00AB09AE">
        <w:rPr>
          <w:rStyle w:val="Emphasis"/>
          <w:highlight w:val="green"/>
        </w:rPr>
        <w:t>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9C1623">
        <w:rPr>
          <w:rStyle w:val="Emphasis"/>
        </w:rPr>
        <w:t xml:space="preserve">due to </w:t>
      </w:r>
      <w:r w:rsidRPr="009C1623">
        <w:rPr>
          <w:rStyle w:val="StyleUnderline"/>
        </w:rPr>
        <w:t xml:space="preserve">the </w:t>
      </w:r>
      <w:r w:rsidRPr="009C1623">
        <w:rPr>
          <w:rStyle w:val="Emphasis"/>
        </w:rPr>
        <w:t>satellite systems</w:t>
      </w:r>
      <w:r w:rsidRPr="009C1623">
        <w:rPr>
          <w:rStyle w:val="StyleUnderline"/>
        </w:rPr>
        <w:t>.</w:t>
      </w:r>
      <w:r w:rsidRPr="009C1623">
        <w:rPr>
          <w:sz w:val="16"/>
        </w:rPr>
        <w:t xml:space="preserve"> </w:t>
      </w:r>
      <w:proofErr w:type="spellStart"/>
      <w:r w:rsidRPr="009C1623">
        <w:rPr>
          <w:rStyle w:val="StyleUnderline"/>
        </w:rPr>
        <w:t>H</w:t>
      </w:r>
      <w:r w:rsidRPr="00AB09AE">
        <w:rPr>
          <w:rStyle w:val="StyleUnderline"/>
        </w:rPr>
        <w:t>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w:t>
      </w:r>
      <w:r w:rsidRPr="009C1623">
        <w:rPr>
          <w:sz w:val="16"/>
        </w:rPr>
        <w:t xml:space="preserve">the control of U.S. strategic forces, providing options for the president and secretary of defense. </w:t>
      </w:r>
      <w:proofErr w:type="gramStart"/>
      <w:r w:rsidRPr="009C1623">
        <w:rPr>
          <w:sz w:val="16"/>
        </w:rPr>
        <w:t xml:space="preserve">In particular, </w:t>
      </w:r>
      <w:r w:rsidRPr="009C1623">
        <w:rPr>
          <w:rStyle w:val="StyleUnderline"/>
        </w:rPr>
        <w:t>this</w:t>
      </w:r>
      <w:proofErr w:type="gramEnd"/>
      <w:r w:rsidRPr="009C1623">
        <w:rPr>
          <w:rStyle w:val="StyleUnderline"/>
        </w:rPr>
        <w:t xml:space="preserve"> command is charged with space operations (such as military satellites), </w:t>
      </w:r>
      <w:r w:rsidRPr="009C1623">
        <w:rPr>
          <w:rStyle w:val="Emphasis"/>
        </w:rPr>
        <w:t>information</w:t>
      </w:r>
      <w:r w:rsidRPr="009C1623">
        <w:rPr>
          <w:rStyle w:val="StyleUnderline"/>
        </w:rPr>
        <w:t xml:space="preserve"> </w:t>
      </w:r>
      <w:r w:rsidRPr="009C1623">
        <w:rPr>
          <w:rStyle w:val="Emphasis"/>
        </w:rPr>
        <w:t>operations</w:t>
      </w:r>
      <w:r w:rsidRPr="009C1623">
        <w:rPr>
          <w:rStyle w:val="StyleUnderline"/>
        </w:rPr>
        <w:t xml:space="preserve"> (such as information warfare), m</w:t>
      </w:r>
      <w:r w:rsidRPr="00AB09AE">
        <w:rPr>
          <w:rStyle w:val="StyleUnderline"/>
        </w:rPr>
        <w:t xml:space="preserve">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 xml:space="preserve">surveillance, </w:t>
      </w:r>
      <w:r w:rsidRPr="00BF54C7">
        <w:rPr>
          <w:rStyle w:val="Emphasis"/>
        </w:rPr>
        <w:t>and reconnaissance</w:t>
      </w:r>
      <w:r w:rsidRPr="00BF54C7">
        <w:rPr>
          <w:rStyle w:val="StyleUnderline"/>
        </w:rPr>
        <w:t>, global</w:t>
      </w:r>
      <w:r w:rsidRPr="00AB09AE">
        <w:rPr>
          <w:rStyle w:val="StyleUnderline"/>
        </w:rPr>
        <w:t xml:space="preserve">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197AFDEC" w14:textId="77777777" w:rsidR="001E0912" w:rsidRPr="0035021A" w:rsidRDefault="001E0912" w:rsidP="0035021A"/>
    <w:p w14:paraId="1E6C16D6" w14:textId="77777777" w:rsidR="001E0912" w:rsidRDefault="001E0912" w:rsidP="001E0912">
      <w:pPr>
        <w:pStyle w:val="Heading2"/>
      </w:pPr>
      <w:r>
        <w:t>Space Col</w:t>
      </w:r>
    </w:p>
    <w:p w14:paraId="33B4C9E3" w14:textId="786C5583" w:rsidR="001E0912" w:rsidRPr="00CC4F97" w:rsidRDefault="00F6377D" w:rsidP="001E0912">
      <w:pPr>
        <w:pStyle w:val="Heading4"/>
      </w:pPr>
      <w:r>
        <w:t xml:space="preserve">1] </w:t>
      </w:r>
      <w:r w:rsidR="001E0912">
        <w:t>No extinction from neoliberalism.</w:t>
      </w:r>
    </w:p>
    <w:p w14:paraId="39B1E182" w14:textId="77777777" w:rsidR="001E0912" w:rsidRPr="00DD4672" w:rsidRDefault="001E0912" w:rsidP="001E0912">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7824FC1C" w14:textId="77777777" w:rsidR="001E0912" w:rsidRDefault="001E0912" w:rsidP="001E0912">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 xml:space="preserve">adapted </w:t>
      </w:r>
      <w:r w:rsidRPr="009769F4">
        <w:rPr>
          <w:rStyle w:val="Emphasis"/>
        </w:rPr>
        <w:t>successfully</w:t>
      </w:r>
      <w:r w:rsidRPr="00336178">
        <w:rPr>
          <w:rStyle w:val="Emphasis"/>
          <w:highlight w:val="green"/>
        </w:rPr>
        <w:t xml:space="preserve">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w:t>
      </w:r>
      <w:r w:rsidRPr="009769F4">
        <w:rPr>
          <w:rStyle w:val="Emphasis"/>
        </w:rPr>
        <w:t xml:space="preserve">and world wars. Capitalism </w:t>
      </w:r>
      <w:r w:rsidRPr="009769F4">
        <w:rPr>
          <w:sz w:val="16"/>
        </w:rPr>
        <w:t xml:space="preserve">has been able to do this because, unlike communism or socialism or feudalism, it </w:t>
      </w:r>
      <w:r w:rsidRPr="009769F4">
        <w:rPr>
          <w:rStyle w:val="Emphasis"/>
        </w:rPr>
        <w:t>has an inner dynamic akin to a living thing. It can adapt and refine itself in response to the changing environment.</w:t>
      </w:r>
      <w:r w:rsidRPr="009769F4">
        <w:rPr>
          <w:sz w:val="16"/>
        </w:rPr>
        <w:t xml:space="preserve"> And it will evolve into a new sp</w:t>
      </w:r>
      <w:r w:rsidRPr="00336178">
        <w:rPr>
          <w:sz w:val="16"/>
        </w:rPr>
        <w:t xml:space="preserve">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 xml:space="preserve">have evolved </w:t>
      </w:r>
      <w:r w:rsidRPr="009769F4">
        <w:rPr>
          <w:rStyle w:val="Emphasis"/>
        </w:rPr>
        <w:t>over several centuries were</w:t>
      </w:r>
      <w:r w:rsidRPr="00C10CA1">
        <w:rPr>
          <w:rStyle w:val="Emphasis"/>
        </w:rPr>
        <w:t xml:space="preserv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w:t>
      </w:r>
      <w:r w:rsidRPr="009769F4">
        <w:rPr>
          <w:rStyle w:val="Emphasis"/>
        </w:rPr>
        <w:t xml:space="preserve">he principle of </w:t>
      </w:r>
      <w:r w:rsidRPr="00336178">
        <w:rPr>
          <w:rStyle w:val="Emphasis"/>
          <w:highlight w:val="green"/>
        </w:rPr>
        <w:t>competition</w:t>
      </w:r>
      <w:r w:rsidRPr="00C10CA1">
        <w:rPr>
          <w:rStyle w:val="Emphasis"/>
        </w:rPr>
        <w:t xml:space="preserve">, </w:t>
      </w:r>
      <w:r w:rsidRPr="00336178">
        <w:rPr>
          <w:rStyle w:val="Emphasis"/>
          <w:highlight w:val="green"/>
        </w:rPr>
        <w:t xml:space="preserve">which </w:t>
      </w:r>
      <w:r w:rsidRPr="009769F4">
        <w:rPr>
          <w:rStyle w:val="Emphasis"/>
        </w:rPr>
        <w:t xml:space="preserve">drives both democratic politics and capitalist markets. Because market forces generally </w:t>
      </w:r>
      <w:r w:rsidRPr="00336178">
        <w:rPr>
          <w:rStyle w:val="Emphasis"/>
          <w:highlight w:val="green"/>
        </w:rPr>
        <w:t>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9769F4">
        <w:rPr>
          <w:rStyle w:val="Emphasis"/>
        </w:rPr>
        <w:t>creativity</w:t>
      </w:r>
      <w:r w:rsidRPr="00336178">
        <w:rPr>
          <w:rStyle w:val="Emphasis"/>
          <w:highlight w:val="green"/>
        </w:rPr>
        <w:t xml:space="preserve">, efforts, </w:t>
      </w:r>
      <w:r w:rsidRPr="009769F4">
        <w:rPr>
          <w:rStyle w:val="Emphasis"/>
        </w:rPr>
        <w:t>and competitive spiri</w:t>
      </w:r>
      <w:r w:rsidRPr="00336178">
        <w:rPr>
          <w:rStyle w:val="Emphasis"/>
          <w:highlight w:val="green"/>
        </w:rPr>
        <w:t>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w:t>
      </w:r>
      <w:proofErr w:type="gramStart"/>
      <w:r w:rsidRPr="00336178">
        <w:rPr>
          <w:sz w:val="16"/>
        </w:rPr>
        <w:t>democracy</w:t>
      </w:r>
      <w:proofErr w:type="gramEnd"/>
      <w:r w:rsidRPr="00336178">
        <w:rPr>
          <w:sz w:val="16"/>
        </w:rPr>
        <w:t xml:space="preserve">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3DE8ADBE" w14:textId="6F1974B4" w:rsidR="001E0912" w:rsidRDefault="00F6377D" w:rsidP="001E0912">
      <w:pPr>
        <w:pStyle w:val="Heading4"/>
      </w:pPr>
      <w:r>
        <w:t xml:space="preserve">2] </w:t>
      </w:r>
      <w:r w:rsidR="001E0912">
        <w:t xml:space="preserve">No space col coming </w:t>
      </w:r>
    </w:p>
    <w:p w14:paraId="225E1756" w14:textId="77777777" w:rsidR="001E0912" w:rsidRDefault="001E0912" w:rsidP="001E0912">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0EB1F265" w14:textId="77777777" w:rsidR="001E0912" w:rsidRDefault="001E0912" w:rsidP="001E0912">
      <w:pPr>
        <w:rPr>
          <w:sz w:val="16"/>
        </w:rPr>
      </w:pPr>
      <w:r>
        <w:t xml:space="preserve">11. Conclusions </w:t>
      </w:r>
      <w:r w:rsidRPr="00D353FD">
        <w:rPr>
          <w:sz w:val="16"/>
        </w:rPr>
        <w:t xml:space="preserve">Deep faith in power of human reason supported by experience and experiments is not enough to organize safe and effective human mission to Mars. </w:t>
      </w:r>
      <w:r w:rsidRPr="00280F6C">
        <w:rPr>
          <w:rStyle w:val="StyleUnderline"/>
          <w:highlight w:val="green"/>
        </w:rPr>
        <w:t>The main obstacle</w:t>
      </w:r>
      <w:r w:rsidRPr="00D353FD">
        <w:rPr>
          <w:rStyle w:val="StyleUnderline"/>
        </w:rPr>
        <w:t xml:space="preserve"> to go to Mars now and </w:t>
      </w:r>
      <w:proofErr w:type="gramStart"/>
      <w:r w:rsidRPr="00D353FD">
        <w:rPr>
          <w:rStyle w:val="StyleUnderline"/>
        </w:rPr>
        <w:t>in the near future</w:t>
      </w:r>
      <w:proofErr w:type="gramEnd"/>
      <w:r w:rsidRPr="00D353FD">
        <w:rPr>
          <w:rStyle w:val="StyleUnderline"/>
        </w:rPr>
        <w:t xml:space="preserve"> </w:t>
      </w:r>
      <w:r w:rsidRPr="00280F6C">
        <w:rPr>
          <w:rStyle w:val="StyleUnderline"/>
          <w:highlight w:val="green"/>
        </w:rPr>
        <w:t>is a technological barrier</w:t>
      </w:r>
      <w:r w:rsidRPr="00D353FD">
        <w:rPr>
          <w:sz w:val="16"/>
        </w:rPr>
        <w:t xml:space="preserve">. </w:t>
      </w:r>
      <w:r w:rsidRPr="00280F6C">
        <w:rPr>
          <w:rStyle w:val="StyleUnderline"/>
          <w:highlight w:val="green"/>
        </w:rPr>
        <w:t>Future</w:t>
      </w:r>
      <w:r w:rsidRPr="00D353FD">
        <w:rPr>
          <w:rStyle w:val="StyleUnderline"/>
        </w:rPr>
        <w:t xml:space="preserve"> </w:t>
      </w:r>
      <w:r w:rsidRPr="00280F6C">
        <w:rPr>
          <w:rStyle w:val="StyleUnderline"/>
          <w:highlight w:val="green"/>
        </w:rPr>
        <w:t>technological advancement may be counterbalanced by increasing threats</w:t>
      </w:r>
      <w:r w:rsidRPr="00D353FD">
        <w:rPr>
          <w:sz w:val="16"/>
        </w:rPr>
        <w:t xml:space="preserve">. </w:t>
      </w:r>
      <w:r w:rsidRPr="000F1281">
        <w:rPr>
          <w:rStyle w:val="StyleUnderline"/>
        </w:rPr>
        <w:t>The risk of catastrophes and threats is increasing every year</w:t>
      </w:r>
      <w:r w:rsidRPr="000F1281">
        <w:rPr>
          <w:sz w:val="16"/>
        </w:rPr>
        <w:t xml:space="preserve">. </w:t>
      </w:r>
      <w:r w:rsidRPr="000F1281">
        <w:rPr>
          <w:rStyle w:val="StyleUnderline"/>
        </w:rPr>
        <w:t>Challenges associated</w:t>
      </w:r>
      <w:r w:rsidRPr="00D353FD">
        <w:rPr>
          <w:rStyle w:val="StyleUnderline"/>
        </w:rPr>
        <w:t xml:space="preserve"> with overpopulation, </w:t>
      </w:r>
      <w:r w:rsidRPr="00280F6C">
        <w:rPr>
          <w:rStyle w:val="StyleUnderline"/>
          <w:highlight w:val="green"/>
        </w:rPr>
        <w:t>limited resources and climate changes</w:t>
      </w:r>
      <w:r w:rsidRPr="00D353FD">
        <w:rPr>
          <w:rStyle w:val="StyleUnderline"/>
        </w:rPr>
        <w:t xml:space="preserve"> including extensive fires probably </w:t>
      </w:r>
      <w:r w:rsidRPr="00280F6C">
        <w:rPr>
          <w:rStyle w:val="StyleUnderline"/>
          <w:highlight w:val="green"/>
        </w:rPr>
        <w:t>will inhibit any serious investing</w:t>
      </w:r>
      <w:r w:rsidRPr="00D353FD">
        <w:rPr>
          <w:rStyle w:val="StyleUnderline"/>
        </w:rPr>
        <w:t xml:space="preserve"> in human space program. </w:t>
      </w:r>
      <w:r w:rsidRPr="00D353FD">
        <w:rPr>
          <w:sz w:val="16"/>
        </w:rPr>
        <w:t xml:space="preserve">Only an urgent, real, and serious rationale would be able to argue for need for current </w:t>
      </w:r>
      <w:proofErr w:type="spellStart"/>
      <w:r w:rsidRPr="00D353FD">
        <w:rPr>
          <w:sz w:val="16"/>
        </w:rPr>
        <w:t>longterm</w:t>
      </w:r>
      <w:proofErr w:type="spellEnd"/>
      <w:r w:rsidRPr="00D353FD">
        <w:rPr>
          <w:sz w:val="16"/>
        </w:rPr>
        <w:t xml:space="preserve">, deep-space human interplanetary program, but </w:t>
      </w:r>
      <w:r w:rsidRPr="00280F6C">
        <w:rPr>
          <w:rStyle w:val="StyleUnderline"/>
          <w:highlight w:val="green"/>
        </w:rPr>
        <w:t xml:space="preserve">there is </w:t>
      </w:r>
      <w:r w:rsidRPr="00280F6C">
        <w:rPr>
          <w:rStyle w:val="Emphasis"/>
          <w:highlight w:val="green"/>
        </w:rPr>
        <w:t>no such urgent rationale now</w:t>
      </w:r>
      <w:r w:rsidRPr="00D353FD">
        <w:rPr>
          <w:rStyle w:val="StyleUnderline"/>
        </w:rPr>
        <w:t xml:space="preserve"> and probably it will </w:t>
      </w:r>
      <w:r w:rsidRPr="00D353FD">
        <w:rPr>
          <w:rStyle w:val="Emphasis"/>
        </w:rPr>
        <w:t xml:space="preserve">not appear </w:t>
      </w:r>
      <w:proofErr w:type="gramStart"/>
      <w:r w:rsidRPr="00D353FD">
        <w:rPr>
          <w:rStyle w:val="Emphasis"/>
        </w:rPr>
        <w:t>in the near future</w:t>
      </w:r>
      <w:proofErr w:type="gramEnd"/>
      <w:r w:rsidRPr="00D353FD">
        <w:rPr>
          <w:sz w:val="16"/>
        </w:rPr>
        <w:t xml:space="preserve">. Human interplanetary missions look more like an extravagant display of human creativity, complacency, and high self-esteem than like a real need of humanity and a real possibility. </w:t>
      </w:r>
      <w:r w:rsidRPr="00280F6C">
        <w:rPr>
          <w:rStyle w:val="StyleUnderline"/>
          <w:highlight w:val="green"/>
        </w:rPr>
        <w:t>The multi-generational</w:t>
      </w:r>
      <w:r w:rsidRPr="00D353FD">
        <w:rPr>
          <w:sz w:val="16"/>
        </w:rPr>
        <w:t xml:space="preserve"> international </w:t>
      </w:r>
      <w:r w:rsidRPr="00280F6C">
        <w:rPr>
          <w:rStyle w:val="StyleUnderline"/>
          <w:highlight w:val="green"/>
        </w:rPr>
        <w:t>collaboration</w:t>
      </w:r>
      <w:r w:rsidRPr="00D353FD">
        <w:rPr>
          <w:sz w:val="16"/>
        </w:rPr>
        <w:t xml:space="preserve"> that seems to be necessary for effective human mission to Mars </w:t>
      </w:r>
      <w:r w:rsidRPr="00280F6C">
        <w:rPr>
          <w:rStyle w:val="StyleUnderline"/>
          <w:highlight w:val="green"/>
        </w:rPr>
        <w:t>is problematic</w:t>
      </w:r>
      <w:r w:rsidRPr="00D353FD">
        <w:rPr>
          <w:rStyle w:val="StyleUnderline"/>
        </w:rPr>
        <w:t xml:space="preserve"> </w:t>
      </w:r>
      <w:r w:rsidRPr="00280F6C">
        <w:rPr>
          <w:rStyle w:val="StyleUnderline"/>
          <w:highlight w:val="green"/>
        </w:rPr>
        <w:t>for political and financial reasons</w:t>
      </w:r>
      <w:r w:rsidRPr="00D353FD">
        <w:rPr>
          <w:sz w:val="16"/>
        </w:rPr>
        <w:t>.</w:t>
      </w:r>
      <w:r>
        <w:rPr>
          <w:sz w:val="16"/>
        </w:rPr>
        <w:t xml:space="preserve"> </w:t>
      </w:r>
      <w:proofErr w:type="gramStart"/>
      <w:r w:rsidRPr="00D353FD">
        <w:rPr>
          <w:sz w:val="16"/>
        </w:rPr>
        <w:t>Last but not least</w:t>
      </w:r>
      <w:proofErr w:type="gramEnd"/>
      <w:r w:rsidRPr="00D353FD">
        <w:rPr>
          <w:sz w:val="16"/>
        </w:rPr>
        <w:t xml:space="preserve">. I did not find in papers discussing the idea of refuge (Baum et al. 2015; </w:t>
      </w:r>
      <w:proofErr w:type="spellStart"/>
      <w:r w:rsidRPr="00D353FD">
        <w:rPr>
          <w:sz w:val="16"/>
        </w:rPr>
        <w:t>Jebari</w:t>
      </w:r>
      <w:proofErr w:type="spellEnd"/>
      <w:r w:rsidRPr="00D353FD">
        <w:rPr>
          <w:sz w:val="16"/>
        </w:rPr>
        <w:t xml:space="preserve"> 2015; </w:t>
      </w:r>
      <w:proofErr w:type="spellStart"/>
      <w:r w:rsidRPr="00D353FD">
        <w:rPr>
          <w:sz w:val="16"/>
        </w:rPr>
        <w:t>Turchin</w:t>
      </w:r>
      <w:proofErr w:type="spellEnd"/>
      <w:r w:rsidRPr="00D353FD">
        <w:rPr>
          <w:sz w:val="16"/>
        </w:rPr>
        <w:t xml:space="preserve"> and Green 2017) any deep analysis of </w:t>
      </w:r>
      <w:r w:rsidRPr="00280F6C">
        <w:rPr>
          <w:rStyle w:val="Emphasis"/>
          <w:highlight w:val="green"/>
        </w:rPr>
        <w:t>the psychological challenge</w:t>
      </w:r>
      <w:r w:rsidRPr="00D353FD">
        <w:rPr>
          <w:sz w:val="16"/>
        </w:rPr>
        <w:t xml:space="preserve"> of living in a close, confined shelter or capsule, whether in an earthly or a space habitat. This challenge </w:t>
      </w:r>
      <w:r w:rsidRPr="00280F6C">
        <w:rPr>
          <w:rStyle w:val="StyleUnderline"/>
          <w:highlight w:val="green"/>
        </w:rPr>
        <w:t>may be great</w:t>
      </w:r>
      <w:r w:rsidRPr="00D353FD">
        <w:rPr>
          <w:rStyle w:val="StyleUnderline"/>
        </w:rPr>
        <w:t xml:space="preserve">er </w:t>
      </w:r>
      <w:r w:rsidRPr="00280F6C">
        <w:rPr>
          <w:rStyle w:val="StyleUnderline"/>
          <w:highlight w:val="green"/>
        </w:rPr>
        <w:t>in space refuge</w:t>
      </w:r>
      <w:r w:rsidRPr="00D353FD">
        <w:rPr>
          <w:rStyle w:val="StyleUnderline"/>
        </w:rPr>
        <w:t xml:space="preserve"> but we may expect that many years of isolation in nuclear submarine may be psychologically deleterious as well</w:t>
      </w:r>
      <w:r w:rsidRPr="00D353FD">
        <w:rPr>
          <w:sz w:val="16"/>
        </w:rPr>
        <w:t xml:space="preserve">.12 Margaret Boone Rappaport and Christopher </w:t>
      </w:r>
      <w:proofErr w:type="spellStart"/>
      <w:r w:rsidRPr="00D353FD">
        <w:rPr>
          <w:sz w:val="16"/>
        </w:rPr>
        <w:t>Corbally</w:t>
      </w:r>
      <w:proofErr w:type="spellEnd"/>
      <w:r w:rsidRPr="00D353FD">
        <w:rPr>
          <w:sz w:val="16"/>
        </w:rPr>
        <w:t xml:space="preserve"> (2019) in excellent and detailed way show how challenging psychologically will be every minute of life in confined Mars base. Their analysis may be referred to Earth refuge as well. This psychological harm raises ethical questions. Among them one of the most important is the basic question of the ethics of quality of life: is such kind of life worth to be alive? </w:t>
      </w:r>
    </w:p>
    <w:p w14:paraId="0896603A" w14:textId="1173CF0D" w:rsidR="00F6377D" w:rsidRPr="00D6385B" w:rsidRDefault="00F075E9" w:rsidP="00F6377D">
      <w:pPr>
        <w:pStyle w:val="Heading4"/>
      </w:pPr>
      <w:r>
        <w:t>3</w:t>
      </w:r>
      <w:r w:rsidR="00F6377D">
        <w:t xml:space="preserve">] </w:t>
      </w:r>
      <w:r w:rsidR="00F6377D">
        <w:t>Continued private space development is the only way to make sustainable energy feasible – empirics prove. Autry 19:</w:t>
      </w:r>
    </w:p>
    <w:p w14:paraId="0BF6539C" w14:textId="77777777" w:rsidR="00F6377D" w:rsidRDefault="00F6377D" w:rsidP="00F6377D">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31" w:history="1">
        <w:r w:rsidRPr="00F81AA0">
          <w:rPr>
            <w:rStyle w:val="Hyperlink"/>
          </w:rPr>
          <w:t>https://foreignpolicy.com/2019/07/20/space-research-can-save-the-planet-again-climate-change-environment/)//</w:t>
        </w:r>
        <w:proofErr w:type="spellStart"/>
        <w:r w:rsidRPr="00F81AA0">
          <w:rPr>
            <w:rStyle w:val="Hyperlink"/>
          </w:rPr>
          <w:t>marlborough-wr</w:t>
        </w:r>
        <w:proofErr w:type="spellEnd"/>
        <w:r w:rsidRPr="00F81AA0">
          <w:rPr>
            <w:rStyle w:val="Hyperlink"/>
          </w:rPr>
          <w:t>/</w:t>
        </w:r>
      </w:hyperlink>
    </w:p>
    <w:p w14:paraId="03F2468A" w14:textId="77777777" w:rsidR="00F6377D" w:rsidRPr="00D6385B" w:rsidRDefault="00F6377D" w:rsidP="00F6377D">
      <w:pPr>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 xml:space="preserve">ways to solve </w:t>
      </w:r>
      <w:r w:rsidRPr="00470DD4">
        <w:rPr>
          <w:rStyle w:val="Emphasis"/>
        </w:rPr>
        <w:t>it.</w:t>
      </w:r>
      <w:r w:rsidRPr="00470DD4">
        <w:rPr>
          <w:sz w:val="12"/>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9339EC">
        <w:rPr>
          <w:rStyle w:val="StyleUnderline"/>
        </w:rPr>
        <w:t>15 and 21 percent—</w:t>
      </w:r>
      <w:r w:rsidRPr="009339EC">
        <w:rPr>
          <w:rStyle w:val="Emphasis"/>
        </w:rPr>
        <w:t xml:space="preserve">a greater reduction than better engines or fuel changes </w:t>
      </w:r>
      <w:r w:rsidRPr="009339EC">
        <w:rPr>
          <w:rStyle w:val="StyleUnderline"/>
        </w:rPr>
        <w:t>have</w:t>
      </w:r>
      <w:r w:rsidRPr="009339EC">
        <w:rPr>
          <w:sz w:val="12"/>
        </w:rPr>
        <w:t xml:space="preserve"> so far </w:t>
      </w:r>
      <w:r w:rsidRPr="009339EC">
        <w:rPr>
          <w:rStyle w:val="StyleUnderline"/>
        </w:rPr>
        <w:t>provided.</w:t>
      </w:r>
      <w:r w:rsidRPr="009339EC">
        <w:rPr>
          <w:sz w:val="12"/>
        </w:rPr>
        <w:t xml:space="preserve"> </w:t>
      </w:r>
      <w:r w:rsidRPr="009339EC">
        <w:rPr>
          <w:rStyle w:val="StyleUnderline"/>
        </w:rPr>
        <w:t>Modern solar</w:t>
      </w:r>
      <w:r w:rsidRPr="009339EC">
        <w:rPr>
          <w:sz w:val="12"/>
        </w:rPr>
        <w:t xml:space="preserve"> photovoltaic </w:t>
      </w:r>
      <w:r w:rsidRPr="009339EC">
        <w:rPr>
          <w:rStyle w:val="StyleUnderline"/>
        </w:rPr>
        <w:t>power</w:t>
      </w:r>
      <w:r w:rsidRPr="009339EC">
        <w:rPr>
          <w:sz w:val="12"/>
        </w:rPr>
        <w:t xml:space="preserve"> also </w:t>
      </w:r>
      <w:r w:rsidRPr="009339EC">
        <w:rPr>
          <w:rStyle w:val="StyleUnderline"/>
        </w:rPr>
        <w:t>owes its existence to space.</w:t>
      </w:r>
      <w:r w:rsidRPr="009339EC">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9339EC">
        <w:rPr>
          <w:rStyle w:val="Emphasis"/>
        </w:rPr>
        <w:t>space-based solar power stations</w:t>
      </w:r>
      <w:r w:rsidRPr="009339EC">
        <w:rPr>
          <w:rStyle w:val="StyleUnderline"/>
        </w:rPr>
        <w:t xml:space="preserve"> could overcome the inconvenient truth that wind and solar will never get us anywhere near zero emissions because their output is inherently intermittent and there is, so far, no environmentally acceptable way to store their power at a global scale, even for one night.</w:t>
      </w:r>
      <w:r w:rsidRPr="009339EC">
        <w:rPr>
          <w:sz w:val="12"/>
        </w:rPr>
        <w:t xml:space="preserve"> </w:t>
      </w:r>
      <w:r w:rsidRPr="009339EC">
        <w:rPr>
          <w:rStyle w:val="StyleUnderline"/>
        </w:rPr>
        <w:t>Orbital solar power stations</w:t>
      </w:r>
      <w:r w:rsidRPr="009339EC">
        <w:rPr>
          <w:sz w:val="12"/>
        </w:rPr>
        <w:t xml:space="preserve">, on the other hand, </w:t>
      </w:r>
      <w:r w:rsidRPr="009339EC">
        <w:rPr>
          <w:rStyle w:val="StyleUnderline"/>
        </w:rPr>
        <w:t>would continually face the sun,</w:t>
      </w:r>
      <w:r w:rsidRPr="009339EC">
        <w:rPr>
          <w:sz w:val="12"/>
        </w:rPr>
        <w:t xml:space="preserve"> </w:t>
      </w:r>
      <w:r w:rsidRPr="009339EC">
        <w:rPr>
          <w:rStyle w:val="Emphasis"/>
        </w:rPr>
        <w:t>beaming clean power back through targeted radiation to Earth day or night, regardless of weather.</w:t>
      </w:r>
      <w:r w:rsidRPr="009339EC">
        <w:rPr>
          <w:sz w:val="12"/>
        </w:rPr>
        <w:t xml:space="preserve"> </w:t>
      </w:r>
      <w:r w:rsidRPr="009339EC">
        <w:rPr>
          <w:rStyle w:val="StyleUnderline"/>
        </w:rPr>
        <w:t xml:space="preserve">They would also be free from clouds and atmospheric interference and therefore operate with </w:t>
      </w:r>
      <w:r w:rsidRPr="009339EC">
        <w:rPr>
          <w:rStyle w:val="Emphasis"/>
        </w:rPr>
        <w:t>many times the efficiency of current solar technology</w:t>
      </w:r>
      <w:r w:rsidRPr="009339EC">
        <w:rPr>
          <w:rStyle w:val="StyleUnderline"/>
        </w:rPr>
        <w:t>.</w:t>
      </w:r>
      <w:r w:rsidRPr="009339EC">
        <w:rPr>
          <w:sz w:val="12"/>
        </w:rPr>
        <w:t xml:space="preserve"> </w:t>
      </w:r>
      <w:r w:rsidRPr="009339EC">
        <w:rPr>
          <w:rStyle w:val="StyleUnderline"/>
        </w:rPr>
        <w:t>Moving solar power generation away from Earth</w:t>
      </w:r>
      <w:r w:rsidRPr="009339EC">
        <w:rPr>
          <w:rStyle w:val="Emphasis"/>
        </w:rPr>
        <w:t>—already possible but held back by</w:t>
      </w:r>
      <w:r w:rsidRPr="009339EC">
        <w:rPr>
          <w:sz w:val="12"/>
        </w:rPr>
        <w:t xml:space="preserve"> </w:t>
      </w:r>
      <w:r w:rsidRPr="009339EC">
        <w:rPr>
          <w:rStyle w:val="Emphasis"/>
        </w:rPr>
        <w:t>the</w:t>
      </w:r>
      <w:r w:rsidRPr="009339EC">
        <w:rPr>
          <w:sz w:val="12"/>
        </w:rPr>
        <w:t xml:space="preserve"> current </w:t>
      </w:r>
      <w:r w:rsidRPr="009339EC">
        <w:rPr>
          <w:rStyle w:val="Emphasis"/>
        </w:rPr>
        <w:t>steep costs</w:t>
      </w:r>
      <w:r w:rsidRPr="009339EC">
        <w:rPr>
          <w:sz w:val="12"/>
        </w:rPr>
        <w:t xml:space="preserve"> </w:t>
      </w:r>
      <w:r w:rsidRPr="009339EC">
        <w:rPr>
          <w:rStyle w:val="StyleUnderline"/>
        </w:rPr>
        <w:t xml:space="preserve">of lifting </w:t>
      </w:r>
      <w:r w:rsidRPr="009339EC">
        <w:rPr>
          <w:sz w:val="12"/>
        </w:rPr>
        <w:t xml:space="preserve">the </w:t>
      </w:r>
      <w:r w:rsidRPr="009339EC">
        <w:rPr>
          <w:rStyle w:val="StyleUnderline"/>
        </w:rPr>
        <w:t>materials into space—would preserve land and cultural resources</w:t>
      </w:r>
      <w:r w:rsidRPr="009339EC">
        <w:rPr>
          <w:sz w:val="12"/>
        </w:rPr>
        <w:t xml:space="preserve"> from the blight of huge panel farms </w:t>
      </w:r>
      <w:r w:rsidRPr="009339EC">
        <w:rPr>
          <w:rStyle w:val="StyleUnderline"/>
        </w:rPr>
        <w:t>and save landfills from the growing problem of discarded old solar panels.</w:t>
      </w:r>
      <w:r w:rsidRPr="009339EC">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9339EC">
        <w:rPr>
          <w:rStyle w:val="StyleUnderline"/>
        </w:rPr>
        <w:t>U.S. start-up</w:t>
      </w:r>
      <w:r w:rsidRPr="009339EC">
        <w:rPr>
          <w:sz w:val="12"/>
        </w:rPr>
        <w:t xml:space="preserve"> Made in Space </w:t>
      </w:r>
      <w:r w:rsidRPr="009339EC">
        <w:rPr>
          <w:rStyle w:val="StyleUnderline"/>
        </w:rPr>
        <w:t>is</w:t>
      </w:r>
      <w:r w:rsidRPr="009339EC">
        <w:rPr>
          <w:sz w:val="12"/>
        </w:rPr>
        <w:t xml:space="preserve"> currently </w:t>
      </w:r>
      <w:r w:rsidRPr="009339EC">
        <w:rPr>
          <w:rStyle w:val="StyleUnderline"/>
        </w:rPr>
        <w:t>taking the first steps toward manufacturing in orbit.</w:t>
      </w:r>
      <w:r w:rsidRPr="009339EC">
        <w:rPr>
          <w:sz w:val="12"/>
        </w:rPr>
        <w:t xml:space="preserve"> </w:t>
      </w:r>
      <w:r w:rsidRPr="009339EC">
        <w:rPr>
          <w:rStyle w:val="StyleUnderline"/>
        </w:rPr>
        <w:t xml:space="preserve">The company’s </w:t>
      </w:r>
      <w:r w:rsidRPr="009339EC">
        <w:rPr>
          <w:sz w:val="12"/>
        </w:rPr>
        <w:t xml:space="preserve">fiber-optic </w:t>
      </w:r>
      <w:r w:rsidRPr="009339EC">
        <w:rPr>
          <w:rStyle w:val="StyleUnderline"/>
        </w:rPr>
        <w:t>cable</w:t>
      </w:r>
      <w:r w:rsidRPr="009339EC">
        <w:rPr>
          <w:sz w:val="12"/>
        </w:rPr>
        <w:t xml:space="preserve">, produced by machinery on the International Space Station, </w:t>
      </w:r>
      <w:r w:rsidRPr="009339EC">
        <w:rPr>
          <w:rStyle w:val="Emphasis"/>
        </w:rPr>
        <w:t>is orders of magnitude more efficient than anything made on Earth</w:t>
      </w:r>
      <w:r w:rsidRPr="009339EC">
        <w:rPr>
          <w:sz w:val="12"/>
        </w:rPr>
        <w:t xml:space="preserve">, where the heavy gravity creates tiny flaws in the material. Made in Space and others are </w:t>
      </w:r>
      <w:r w:rsidRPr="009339EC">
        <w:rPr>
          <w:rStyle w:val="StyleUnderline"/>
        </w:rPr>
        <w:t>eventually planning to build large structures, such as solar power stations, in space.</w:t>
      </w:r>
      <w:r w:rsidRPr="009339EC">
        <w:rPr>
          <w:sz w:val="12"/>
        </w:rPr>
        <w:t xml:space="preserve"> </w:t>
      </w:r>
      <w:r w:rsidRPr="009339EC">
        <w:rPr>
          <w:rStyle w:val="StyleUnderline"/>
        </w:rPr>
        <w:t xml:space="preserve">As these technologies develop, they will augment each other, bringing costs down dramatically; space manufacturing, for instance, slashes the cost of solar installations in space. </w:t>
      </w:r>
      <w:r w:rsidRPr="009339EC">
        <w:rPr>
          <w:sz w:val="12"/>
        </w:rPr>
        <w:t xml:space="preserve">Eventually, </w:t>
      </w:r>
      <w:r w:rsidRPr="009339EC">
        <w:rPr>
          <w:rStyle w:val="StyleUnderline"/>
        </w:rPr>
        <w:t>firms will be able to supply endeavors in space with materials from the moon and asteroids, avoiding the cost and environmental impact of lifting them into orbit.</w:t>
      </w:r>
      <w:r w:rsidRPr="009339EC">
        <w:rPr>
          <w:sz w:val="12"/>
        </w:rPr>
        <w:t xml:space="preserve"> Mining the solar system comes with its own potential impacts, but </w:t>
      </w:r>
      <w:r w:rsidRPr="009339EC">
        <w:rPr>
          <w:rStyle w:val="Emphasis"/>
        </w:rPr>
        <w:t>extracting resources from distant and lifeless worlds is clearly preferable to the continued degradation of the Earth.</w:t>
      </w:r>
    </w:p>
    <w:p w14:paraId="6FADDDCE" w14:textId="43914B41" w:rsidR="001E0912" w:rsidRPr="00E8332D" w:rsidRDefault="00F075E9" w:rsidP="00F6377D">
      <w:pPr>
        <w:pStyle w:val="Heading4"/>
        <w:rPr>
          <w:rFonts w:cs="Calibri"/>
        </w:rPr>
      </w:pPr>
      <w:r>
        <w:rPr>
          <w:rFonts w:cs="Calibri"/>
        </w:rPr>
        <w:t>4</w:t>
      </w:r>
      <w:r w:rsidR="00F6377D">
        <w:rPr>
          <w:rFonts w:cs="Calibri"/>
        </w:rPr>
        <w:t xml:space="preserve">] </w:t>
      </w:r>
      <w:r w:rsidR="001E0912">
        <w:rPr>
          <w:rFonts w:cs="Calibri"/>
        </w:rPr>
        <w:t>Private entities working with governments resolves the link and better address the symptoms of capitalism by collaborating to solve climate change.</w:t>
      </w:r>
    </w:p>
    <w:p w14:paraId="7C231D52" w14:textId="77777777" w:rsidR="001E0912" w:rsidRPr="00E8332D" w:rsidRDefault="001E0912" w:rsidP="001E0912">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6A28CBCC" w14:textId="77777777" w:rsidR="001E0912" w:rsidRDefault="001E0912" w:rsidP="001E0912">
      <w:pPr>
        <w:rPr>
          <w:u w:val="single"/>
        </w:rPr>
      </w:pPr>
      <w:r w:rsidRPr="00E8332D">
        <w:rPr>
          <w:sz w:val="12"/>
        </w:rPr>
        <w:t>In recent years</w:t>
      </w:r>
      <w:r w:rsidRPr="00470DD4">
        <w:rPr>
          <w:sz w:val="12"/>
        </w:rPr>
        <w:t xml:space="preserve">, </w:t>
      </w:r>
      <w:r w:rsidRPr="00470DD4">
        <w:rPr>
          <w:u w:val="single"/>
        </w:rPr>
        <w:t>private companies</w:t>
      </w:r>
      <w:r w:rsidRPr="00470DD4">
        <w:rPr>
          <w:sz w:val="12"/>
        </w:rPr>
        <w:t xml:space="preserve"> have taken on a larger role in the space exploration system. With lower costs and faster production times, they have </w:t>
      </w:r>
      <w:r w:rsidRPr="00470DD4">
        <w:rPr>
          <w:u w:val="single"/>
        </w:rPr>
        <w:t>displace</w:t>
      </w:r>
      <w:r w:rsidRPr="00470DD4">
        <w:rPr>
          <w:sz w:val="12"/>
        </w:rPr>
        <w:t xml:space="preserve">d some functions of </w:t>
      </w:r>
      <w:r w:rsidRPr="00470DD4">
        <w:rPr>
          <w:u w:val="single"/>
        </w:rPr>
        <w:t xml:space="preserve">government space agencies. </w:t>
      </w:r>
      <w:r w:rsidRPr="00470DD4">
        <w:rPr>
          <w:sz w:val="12"/>
        </w:rPr>
        <w:t>Though many have levied criticism against privatized space exploration, it also allows</w:t>
      </w:r>
      <w:r w:rsidRPr="00E8332D">
        <w:rPr>
          <w:sz w:val="12"/>
        </w:rPr>
        <w:t xml:space="preserve">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w:t>
      </w:r>
      <w:r w:rsidRPr="00470DD4">
        <w:rPr>
          <w:sz w:val="12"/>
        </w:rPr>
        <w:t xml:space="preserve">positive contribution to the </w:t>
      </w:r>
      <w:proofErr w:type="gramStart"/>
      <w:r w:rsidRPr="00470DD4">
        <w:rPr>
          <w:sz w:val="12"/>
        </w:rPr>
        <w:t>general public</w:t>
      </w:r>
      <w:proofErr w:type="gramEnd"/>
      <w:r w:rsidRPr="00470DD4">
        <w:rPr>
          <w:sz w:val="12"/>
        </w:rPr>
        <w:t xml:space="preserve"> on Earth. Critics contend that companies must answer to their shareholders and justify their profits. This contributes to a larger overall psyche that prioritizes cost and speed above all else, resulting in significantly increased risks </w:t>
      </w:r>
      <w:proofErr w:type="gramStart"/>
      <w:r w:rsidRPr="00470DD4">
        <w:rPr>
          <w:sz w:val="12"/>
        </w:rPr>
        <w:t>The</w:t>
      </w:r>
      <w:proofErr w:type="gramEnd"/>
      <w:r w:rsidRPr="00470DD4">
        <w:rPr>
          <w:sz w:val="12"/>
        </w:rPr>
        <w:t xml:space="preserve"> implications of commercial space exploration have been thrust into the limelight with the successes and failures of billionaire Elon Musk’s company SpaceX. While </w:t>
      </w:r>
      <w:r w:rsidRPr="00470DD4">
        <w:rPr>
          <w:u w:val="single"/>
        </w:rPr>
        <w:t>private companies are not new to space exploration</w:t>
      </w:r>
      <w:r w:rsidRPr="00470DD4">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470DD4">
        <w:rPr>
          <w:u w:val="single"/>
        </w:rPr>
        <w:t>NASA’s budget has shifted to significantly relying on private companies.</w:t>
      </w:r>
      <w:r w:rsidRPr="00470DD4">
        <w:rPr>
          <w:sz w:val="12"/>
        </w:rPr>
        <w:t>[3] However, private space companies are unique from government space agencies in the way they experience unique sets of market pressures that influence</w:t>
      </w:r>
      <w:r w:rsidRPr="00E8332D">
        <w:rPr>
          <w:sz w:val="12"/>
        </w:rPr>
        <w:t xml:space="preserv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w:t>
      </w:r>
      <w:proofErr w:type="gramStart"/>
      <w:r w:rsidRPr="00E8332D">
        <w:rPr>
          <w:sz w:val="12"/>
        </w:rPr>
        <w:t>risks.[</w:t>
      </w:r>
      <w:proofErr w:type="gramEnd"/>
      <w:r w:rsidRPr="00E8332D">
        <w:rPr>
          <w:sz w:val="12"/>
        </w:rPr>
        <w:t xml:space="preserve">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w:t>
      </w:r>
      <w:proofErr w:type="gramStart"/>
      <w:r w:rsidRPr="00E8332D">
        <w:rPr>
          <w:sz w:val="12"/>
        </w:rPr>
        <w:t>themselves.[</w:t>
      </w:r>
      <w:proofErr w:type="gramEnd"/>
      <w:r w:rsidRPr="00E8332D">
        <w:rPr>
          <w:sz w:val="12"/>
        </w:rPr>
        <w:t xml:space="preserve">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w:t>
      </w:r>
      <w:proofErr w:type="spellStart"/>
      <w:r w:rsidRPr="00E8332D">
        <w:rPr>
          <w:sz w:val="12"/>
        </w:rPr>
        <w:t>Nayef</w:t>
      </w:r>
      <w:proofErr w:type="spellEnd"/>
      <w:r w:rsidRPr="00E8332D">
        <w:rPr>
          <w:sz w:val="12"/>
        </w:rPr>
        <w:t xml:space="preserve">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“because there were no alternatives to government space programs, accidents were seen to some degree as par for the course</w:t>
      </w:r>
      <w:r w:rsidRPr="00470DD4">
        <w:rPr>
          <w:sz w:val="12"/>
        </w:rPr>
        <w:t xml:space="preserve">… </w:t>
      </w:r>
      <w:r w:rsidRPr="00470DD4">
        <w:rPr>
          <w:u w:val="single"/>
        </w:rPr>
        <w:t>By comparison,</w:t>
      </w:r>
      <w:r w:rsidRPr="001B5522">
        <w:rPr>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w:t>
      </w:r>
      <w:proofErr w:type="gramStart"/>
      <w:r w:rsidRPr="00E8332D">
        <w:rPr>
          <w:sz w:val="12"/>
        </w:rPr>
        <w:t>space.[</w:t>
      </w:r>
      <w:proofErr w:type="gramEnd"/>
      <w:r w:rsidRPr="00E8332D">
        <w:rPr>
          <w:sz w:val="12"/>
        </w:rPr>
        <w:t xml:space="preserve">7] Many companies are funded by individual billionaires, such as </w:t>
      </w:r>
      <w:proofErr w:type="spellStart"/>
      <w:r w:rsidRPr="00E8332D">
        <w:rPr>
          <w:sz w:val="12"/>
        </w:rPr>
        <w:t>dearMoon</w:t>
      </w:r>
      <w:proofErr w:type="spellEnd"/>
      <w:r w:rsidRPr="00E8332D">
        <w:rPr>
          <w:sz w:val="12"/>
        </w:rPr>
        <w:t>, SpaceX’s upcoming mission to the Moon.[8] Congress has also passed multiple acts for the purpose of reducing regulations on private space companies and securing private access to space. Fro</w:t>
      </w:r>
      <w:r w:rsidRPr="001E0912">
        <w:rPr>
          <w:sz w:val="12"/>
        </w:rPr>
        <w:t xml:space="preserve">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w:t>
      </w:r>
      <w:proofErr w:type="gramStart"/>
      <w:r w:rsidRPr="001E0912">
        <w:rPr>
          <w:sz w:val="12"/>
        </w:rPr>
        <w:t>today.[</w:t>
      </w:r>
      <w:proofErr w:type="gramEnd"/>
      <w:r w:rsidRPr="001E0912">
        <w:rPr>
          <w:sz w:val="12"/>
        </w:rPr>
        <w:t xml:space="preserve">9] However, others contend that just because </w:t>
      </w:r>
      <w:r w:rsidRPr="001E0912">
        <w:rPr>
          <w:highlight w:val="yellow"/>
          <w:u w:val="single"/>
        </w:rPr>
        <w:t>private space exploration</w:t>
      </w:r>
      <w:r w:rsidRPr="001E0912">
        <w:rPr>
          <w:sz w:val="12"/>
        </w:rPr>
        <w:t xml:space="preserve"> </w:t>
      </w:r>
      <w:r w:rsidRPr="001E0912">
        <w:rPr>
          <w:sz w:val="12"/>
        </w:rPr>
        <w:t xml:space="preserve">has some capitalist elements, it </w:t>
      </w:r>
      <w:r w:rsidRPr="001E0912">
        <w:rPr>
          <w:highlight w:val="yellow"/>
          <w:u w:val="single"/>
        </w:rPr>
        <w:t>is by no means an embodiment of unrestricted capitalism.</w:t>
      </w:r>
      <w:r w:rsidRPr="001E0912">
        <w:rPr>
          <w:sz w:val="12"/>
        </w:rPr>
        <w:t xml:space="preserve"> A healthy balance of restricted capitalism—for example, private space </w:t>
      </w:r>
      <w:r w:rsidRPr="001E0912">
        <w:rPr>
          <w:highlight w:val="yellow"/>
          <w:u w:val="single"/>
        </w:rPr>
        <w:t>companies work</w:t>
      </w:r>
      <w:r w:rsidRPr="001E0912">
        <w:rPr>
          <w:sz w:val="12"/>
        </w:rPr>
        <w:t xml:space="preserve">ing through contracts </w:t>
      </w:r>
      <w:r w:rsidRPr="001E0912">
        <w:rPr>
          <w:highlight w:val="yellow"/>
          <w:u w:val="single"/>
        </w:rPr>
        <w:t>with</w:t>
      </w:r>
      <w:r w:rsidRPr="001E0912">
        <w:rPr>
          <w:u w:val="single"/>
        </w:rPr>
        <w:t xml:space="preserve"> </w:t>
      </w:r>
      <w:r w:rsidRPr="001E0912">
        <w:rPr>
          <w:highlight w:val="yellow"/>
          <w:u w:val="single"/>
        </w:rPr>
        <w:t>government agencies</w:t>
      </w:r>
      <w:r w:rsidRPr="001E0912">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1E0912">
        <w:rPr>
          <w:sz w:val="12"/>
        </w:rPr>
        <w:t>hough</w:t>
      </w:r>
      <w:proofErr w:type="spellEnd"/>
      <w:r w:rsidRPr="001E0912">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1E0912">
        <w:rPr>
          <w:u w:val="single"/>
        </w:rPr>
        <w:t>restricted capitalism in space “could also be our salvation</w:t>
      </w:r>
      <w:proofErr w:type="gramStart"/>
      <w:r w:rsidRPr="001E0912">
        <w:rPr>
          <w:u w:val="single"/>
        </w:rPr>
        <w:t>.</w:t>
      </w:r>
      <w:r w:rsidRPr="001E0912">
        <w:rPr>
          <w:sz w:val="12"/>
        </w:rPr>
        <w:t>”[</w:t>
      </w:r>
      <w:proofErr w:type="gramEnd"/>
      <w:r w:rsidRPr="001E0912">
        <w:rPr>
          <w:sz w:val="12"/>
        </w:rPr>
        <w:t xml:space="preserve">11] Private space exploration could reap increased access to resources and other benefits that can be used to solve the very problems on Earth that critics of capitalism identify. Since </w:t>
      </w:r>
      <w:r w:rsidRPr="001E0912">
        <w:rPr>
          <w:highlight w:val="yellow"/>
          <w:u w:val="single"/>
        </w:rPr>
        <w:t>government</w:t>
      </w:r>
      <w:r w:rsidRPr="001E0912">
        <w:rPr>
          <w:u w:val="single"/>
        </w:rPr>
        <w:t xml:space="preserve">s </w:t>
      </w:r>
      <w:r w:rsidRPr="001E0912">
        <w:rPr>
          <w:highlight w:val="yellow"/>
          <w:u w:val="single"/>
        </w:rPr>
        <w:t>offset</w:t>
      </w:r>
      <w:r w:rsidRPr="001E0912">
        <w:rPr>
          <w:sz w:val="12"/>
        </w:rPr>
        <w:t xml:space="preserve"> some of their </w:t>
      </w:r>
      <w:r w:rsidRPr="001E0912">
        <w:rPr>
          <w:highlight w:val="yellow"/>
          <w:u w:val="single"/>
        </w:rPr>
        <w:t>projects</w:t>
      </w:r>
      <w:r w:rsidRPr="001E0912">
        <w:rPr>
          <w:sz w:val="12"/>
        </w:rPr>
        <w:t xml:space="preserve"> to private companies, government agencies </w:t>
      </w:r>
      <w:r w:rsidRPr="001E0912">
        <w:rPr>
          <w:highlight w:val="yellow"/>
          <w:u w:val="single"/>
        </w:rPr>
        <w:t>can focus on altruistic projects</w:t>
      </w:r>
      <w:r w:rsidRPr="001E0912">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w:t>
      </w:r>
      <w:proofErr w:type="gramStart"/>
      <w:r w:rsidRPr="001E0912">
        <w:rPr>
          <w:sz w:val="12"/>
        </w:rPr>
        <w:t>Earth.[</w:t>
      </w:r>
      <w:proofErr w:type="gramEnd"/>
      <w:r w:rsidRPr="001E0912">
        <w:rPr>
          <w:sz w:val="12"/>
        </w:rPr>
        <w:t xml:space="preserve">12] Indeed, this idea is a particularly powerful one when considering the ideal future of private companies in space exploration. Though there is no one set way </w:t>
      </w:r>
      <w:r w:rsidRPr="001E0912">
        <w:rPr>
          <w:u w:val="single"/>
        </w:rPr>
        <w:t>governments</w:t>
      </w:r>
      <w:r w:rsidRPr="001E0912">
        <w:rPr>
          <w:sz w:val="12"/>
        </w:rPr>
        <w:t xml:space="preserve"> will interact with companies, the consensus is that they </w:t>
      </w:r>
      <w:r w:rsidRPr="001E0912">
        <w:rPr>
          <w:u w:val="single"/>
        </w:rPr>
        <w:t>must radically reimagine their main purpose as the role of private space exploration continues to grow.</w:t>
      </w:r>
      <w:r w:rsidRPr="001E0912">
        <w:rPr>
          <w:sz w:val="12"/>
        </w:rPr>
        <w:t xml:space="preserve"> As governments utilize services from private space companies, “[</w:t>
      </w:r>
      <w:proofErr w:type="spellStart"/>
      <w:r w:rsidRPr="001E0912">
        <w:rPr>
          <w:sz w:val="12"/>
        </w:rPr>
        <w:t>i</w:t>
      </w:r>
      <w:proofErr w:type="spellEnd"/>
      <w:r w:rsidRPr="001E0912">
        <w:rPr>
          <w:sz w:val="12"/>
        </w:rPr>
        <w:t>]</w:t>
      </w:r>
      <w:proofErr w:type="spellStart"/>
      <w:r w:rsidRPr="001E0912">
        <w:rPr>
          <w:sz w:val="12"/>
        </w:rPr>
        <w:t>nstead</w:t>
      </w:r>
      <w:proofErr w:type="spellEnd"/>
      <w:r w:rsidRPr="001E0912">
        <w:rPr>
          <w:sz w:val="12"/>
        </w:rPr>
        <w:t xml:space="preserve"> of being bogged down by the routine application of old </w:t>
      </w:r>
      <w:r w:rsidRPr="00470DD4">
        <w:rPr>
          <w:sz w:val="12"/>
        </w:rPr>
        <w:t xml:space="preserve">research, </w:t>
      </w:r>
      <w:r w:rsidRPr="00470DD4">
        <w:rPr>
          <w:u w:val="single"/>
        </w:rPr>
        <w:t>NASA can prioritize their limited budget to work more on research of other unknowns and development of new long-term space travel technologies</w:t>
      </w:r>
      <w:proofErr w:type="gramStart"/>
      <w:r w:rsidRPr="00470DD4">
        <w:rPr>
          <w:u w:val="single"/>
        </w:rPr>
        <w:t>.</w:t>
      </w:r>
      <w:r w:rsidRPr="00470DD4">
        <w:rPr>
          <w:sz w:val="12"/>
        </w:rPr>
        <w:t>”[</w:t>
      </w:r>
      <w:proofErr w:type="gramEnd"/>
      <w:r w:rsidRPr="00470DD4">
        <w:rPr>
          <w:sz w:val="12"/>
        </w:rPr>
        <w:t>13] According to the Council on F</w:t>
      </w:r>
      <w:r w:rsidRPr="001E0912">
        <w:rPr>
          <w:sz w:val="12"/>
        </w:rPr>
        <w:t>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1E0912">
        <w:rPr>
          <w:sz w:val="12"/>
        </w:rPr>
        <w:t>ousehold</w:t>
      </w:r>
      <w:proofErr w:type="spellEnd"/>
      <w:r w:rsidRPr="001E0912">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E0912">
        <w:rPr>
          <w:highlight w:val="yellow"/>
          <w:u w:val="single"/>
        </w:rPr>
        <w:t xml:space="preserve">it is net ethical to prioritize </w:t>
      </w:r>
      <w:r w:rsidRPr="001E0912">
        <w:rPr>
          <w:u w:val="single"/>
        </w:rPr>
        <w:t xml:space="preserve">these </w:t>
      </w:r>
      <w:r w:rsidRPr="001E0912">
        <w:rPr>
          <w:highlight w:val="yellow"/>
          <w:u w:val="single"/>
        </w:rPr>
        <w:t>benefits.</w:t>
      </w:r>
    </w:p>
    <w:p w14:paraId="15CDB3AF" w14:textId="5373F427" w:rsidR="00F075E9" w:rsidRDefault="00F075E9" w:rsidP="00F075E9">
      <w:pPr>
        <w:pStyle w:val="Heading4"/>
      </w:pPr>
      <w:r>
        <w:rPr>
          <w:rFonts w:cs="Calibri"/>
        </w:rPr>
        <w:t>5</w:t>
      </w:r>
      <w:r>
        <w:rPr>
          <w:rFonts w:cs="Calibri"/>
        </w:rPr>
        <w:t>] Turn: The only way to solve is to actively mitigate effects of climate change;</w:t>
      </w:r>
      <w:r w:rsidRPr="00C2009A">
        <w:t xml:space="preserve"> </w:t>
      </w:r>
      <w:r>
        <w:t>The private sector is essential for space exploration – competition is key and government development is not effective, efficient, or cheap enough. Thiessen 21:</w:t>
      </w:r>
    </w:p>
    <w:p w14:paraId="0F72F27B" w14:textId="77777777" w:rsidR="00F075E9" w:rsidRPr="00614BB2" w:rsidRDefault="00F075E9" w:rsidP="00F075E9">
      <w:pPr>
        <w:rPr>
          <w:color w:val="FF0000"/>
        </w:rPr>
      </w:pPr>
      <w:r w:rsidRPr="00614BB2">
        <w:rPr>
          <w:color w:val="FF0000"/>
        </w:rPr>
        <w:t xml:space="preserve">Marc Thiessen, 6-1, 21, Washington Post, Opinion: SpaceX’s success is one small step for man, one giant leap for capitalism, </w:t>
      </w:r>
      <w:hyperlink r:id="rId32" w:history="1">
        <w:r w:rsidRPr="00614BB2">
          <w:rPr>
            <w:rStyle w:val="Hyperlink"/>
            <w:color w:val="FF0000"/>
          </w:rPr>
          <w:t>https://www.washingtonpost.com/opinions/2020/06/01/spacexs-success-is-one-small-step-man-one-giant-leap-capitalism/</w:t>
        </w:r>
      </w:hyperlink>
    </w:p>
    <w:p w14:paraId="3800E7E9" w14:textId="226A6A04" w:rsidR="00F075E9" w:rsidRPr="00614BB2" w:rsidRDefault="00F075E9" w:rsidP="00F075E9">
      <w:pPr>
        <w:rPr>
          <w:color w:val="FF0000"/>
        </w:rPr>
      </w:pPr>
      <w:r w:rsidRPr="00614BB2">
        <w:rPr>
          <w:color w:val="FF0000"/>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614BB2">
        <w:rPr>
          <w:rStyle w:val="StyleUnderline"/>
          <w:color w:val="FF0000"/>
        </w:rPr>
        <w:t xml:space="preserve">SpaceX has given us an </w:t>
      </w:r>
      <w:r w:rsidRPr="00614BB2">
        <w:rPr>
          <w:b/>
          <w:bCs/>
          <w:color w:val="FF0000"/>
          <w:u w:val="single"/>
        </w:rPr>
        <w:t>incredible testament to the power of American free enterprise.</w:t>
      </w:r>
      <w:r w:rsidRPr="00614BB2">
        <w:rPr>
          <w:color w:val="FF0000"/>
          <w:sz w:val="16"/>
        </w:rPr>
        <w:t xml:space="preserve"> While the left is advocating unprecedented government intervention in almost every sector of the U.S. economy, from health care to energy, </w:t>
      </w:r>
      <w:r w:rsidRPr="00614BB2">
        <w:rPr>
          <w:b/>
          <w:bCs/>
          <w:color w:val="FF0000"/>
          <w:u w:val="single"/>
        </w:rPr>
        <w:t xml:space="preserve">today Americans are celebrating the successful privatization of space travel. </w:t>
      </w:r>
      <w:r w:rsidRPr="00614BB2">
        <w:rPr>
          <w:color w:val="FF0000"/>
          <w:sz w:val="16"/>
        </w:rPr>
        <w:t xml:space="preserve">If you want to see the difference between what government and private enterprise can do, consider: </w:t>
      </w:r>
      <w:r w:rsidRPr="00614BB2">
        <w:rPr>
          <w:rStyle w:val="StyleUnderline"/>
          <w:color w:val="FF0000"/>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614BB2">
        <w:rPr>
          <w:color w:val="FF0000"/>
          <w:sz w:val="16"/>
        </w:rPr>
        <w:t xml:space="preserve">. When the Apollo 11 crew reached the moon on July 20, 1969, Neil Armstrong declared “the Eagle has landed.” On Saturday, SpaceX </w:t>
      </w:r>
      <w:proofErr w:type="gramStart"/>
      <w:r w:rsidRPr="00614BB2">
        <w:rPr>
          <w:color w:val="FF0000"/>
          <w:sz w:val="16"/>
        </w:rPr>
        <w:t>was able to</w:t>
      </w:r>
      <w:proofErr w:type="gramEnd"/>
      <w:r w:rsidRPr="00614BB2">
        <w:rPr>
          <w:color w:val="FF0000"/>
          <w:sz w:val="16"/>
        </w:rPr>
        <w:t xml:space="preserve"> declare that the Falcon had landed when its rocket settled down on a barge in the Atlantic Ocean — ready to be used again. </w:t>
      </w:r>
      <w:r w:rsidRPr="00614BB2">
        <w:rPr>
          <w:rStyle w:val="StyleUnderline"/>
          <w:color w:val="FF0000"/>
        </w:rPr>
        <w:t>That last development will save the taxpayers incredible amounts of money.</w:t>
      </w:r>
      <w:r w:rsidRPr="00614BB2">
        <w:rPr>
          <w:color w:val="FF0000"/>
          <w:sz w:val="16"/>
        </w:rPr>
        <w:t xml:space="preserve"> </w:t>
      </w:r>
      <w:r w:rsidRPr="00614BB2">
        <w:rPr>
          <w:rStyle w:val="StyleUnderline"/>
          <w:color w:val="FF0000"/>
          <w:highlight w:val="yellow"/>
        </w:rPr>
        <w:t>The cost to NASA</w:t>
      </w:r>
      <w:r w:rsidRPr="00614BB2">
        <w:rPr>
          <w:rStyle w:val="StyleUnderline"/>
          <w:color w:val="FF0000"/>
        </w:rPr>
        <w:t xml:space="preserve"> for launching a man into space on the space shuttle orbiter was </w:t>
      </w:r>
      <w:r w:rsidRPr="00614BB2">
        <w:rPr>
          <w:rStyle w:val="Emphasis"/>
          <w:color w:val="FF0000"/>
        </w:rPr>
        <w:t>$170 million per seat, compared with just $60 million</w:t>
      </w:r>
      <w:r w:rsidRPr="00614BB2">
        <w:rPr>
          <w:rStyle w:val="StyleUnderline"/>
          <w:color w:val="FF0000"/>
        </w:rPr>
        <w:t xml:space="preserve"> to $67 million on the Dragon capsule.</w:t>
      </w:r>
      <w:r w:rsidRPr="00614BB2">
        <w:rPr>
          <w:color w:val="FF0000"/>
          <w:sz w:val="16"/>
        </w:rPr>
        <w:t xml:space="preserve"> </w:t>
      </w:r>
      <w:r w:rsidRPr="00614BB2">
        <w:rPr>
          <w:rStyle w:val="StyleUnderline"/>
          <w:color w:val="FF0000"/>
        </w:rPr>
        <w:t>The cost for the space shuttle to send a kilogram of cargo into to space was $54,500</w:t>
      </w:r>
      <w:r w:rsidRPr="00614BB2">
        <w:rPr>
          <w:rStyle w:val="StyleUnderline"/>
          <w:color w:val="FF0000"/>
          <w:highlight w:val="yellow"/>
        </w:rPr>
        <w:t xml:space="preserve">; with the Falcon rocket, </w:t>
      </w:r>
      <w:r w:rsidRPr="00614BB2">
        <w:rPr>
          <w:rStyle w:val="StyleUnderline"/>
          <w:color w:val="FF0000"/>
        </w:rPr>
        <w:t>the cost is just $2,720 —</w:t>
      </w:r>
      <w:r w:rsidRPr="00614BB2">
        <w:rPr>
          <w:rStyle w:val="StyleUnderline"/>
          <w:color w:val="FF0000"/>
          <w:highlight w:val="yellow"/>
        </w:rPr>
        <w:t xml:space="preserve"> </w:t>
      </w:r>
      <w:r w:rsidRPr="00614BB2">
        <w:rPr>
          <w:rStyle w:val="Emphasis"/>
          <w:color w:val="FF0000"/>
          <w:highlight w:val="yellow"/>
        </w:rPr>
        <w:t>a decrease of 95 percent.</w:t>
      </w:r>
      <w:r w:rsidRPr="00614BB2">
        <w:rPr>
          <w:rStyle w:val="StyleUnderline"/>
          <w:color w:val="FF0000"/>
        </w:rPr>
        <w:t xml:space="preserve"> </w:t>
      </w:r>
      <w:r w:rsidRPr="00614BB2">
        <w:rPr>
          <w:color w:val="FF0000"/>
          <w:sz w:val="16"/>
        </w:rPr>
        <w:t xml:space="preserve">And while </w:t>
      </w:r>
      <w:r w:rsidRPr="00614BB2">
        <w:rPr>
          <w:rStyle w:val="StyleUnderline"/>
          <w:color w:val="FF0000"/>
        </w:rPr>
        <w:t xml:space="preserve">the space shuttle cost $27.4 billion to develop, </w:t>
      </w:r>
      <w:r w:rsidRPr="00614BB2">
        <w:rPr>
          <w:rStyle w:val="StyleUnderline"/>
          <w:color w:val="FF0000"/>
          <w:highlight w:val="yellow"/>
        </w:rPr>
        <w:t>the Crew Dragon</w:t>
      </w:r>
      <w:r w:rsidRPr="00614BB2">
        <w:rPr>
          <w:rStyle w:val="StyleUnderline"/>
          <w:color w:val="FF0000"/>
        </w:rPr>
        <w:t xml:space="preserve"> </w:t>
      </w:r>
      <w:r w:rsidRPr="00614BB2">
        <w:rPr>
          <w:rStyle w:val="StyleUnderline"/>
          <w:color w:val="FF0000"/>
          <w:highlight w:val="yellow"/>
        </w:rPr>
        <w:t>was</w:t>
      </w:r>
      <w:r w:rsidRPr="00614BB2">
        <w:rPr>
          <w:rStyle w:val="StyleUnderline"/>
          <w:color w:val="FF0000"/>
        </w:rPr>
        <w:t xml:space="preserve"> designed and built for just $1.7 </w:t>
      </w:r>
      <w:r w:rsidRPr="00614BB2">
        <w:rPr>
          <w:rStyle w:val="Emphasis"/>
          <w:color w:val="FF0000"/>
        </w:rPr>
        <w:t xml:space="preserve">billion — making it </w:t>
      </w:r>
      <w:r w:rsidRPr="00614BB2">
        <w:rPr>
          <w:rStyle w:val="Emphasis"/>
          <w:color w:val="FF0000"/>
          <w:highlight w:val="yellow"/>
        </w:rPr>
        <w:t>the lowest-cost spacecraft developed in six decades.</w:t>
      </w:r>
      <w:r w:rsidRPr="00614BB2">
        <w:rPr>
          <w:color w:val="FF0000"/>
          <w:sz w:val="16"/>
        </w:rPr>
        <w:t xml:space="preserve"> </w:t>
      </w:r>
      <w:r w:rsidRPr="00614BB2">
        <w:rPr>
          <w:rStyle w:val="StyleUnderline"/>
          <w:color w:val="FF0000"/>
        </w:rPr>
        <w:t>SpaceX did it in six years — far faster than the time it took to develop the space shuttle.</w:t>
      </w:r>
      <w:r w:rsidRPr="00614BB2">
        <w:rPr>
          <w:color w:val="FF0000"/>
          <w:sz w:val="16"/>
        </w:rPr>
        <w:t xml:space="preserve"> </w:t>
      </w:r>
      <w:r w:rsidRPr="00614BB2">
        <w:rPr>
          <w:b/>
          <w:bCs/>
          <w:i/>
          <w:iCs/>
          <w:color w:val="FF0000"/>
          <w:highlight w:val="yellow"/>
          <w:u w:val="single"/>
        </w:rPr>
        <w:t>The private sector does it better, cheaper, faster and more efficiently than government</w:t>
      </w:r>
      <w:r w:rsidRPr="00614BB2">
        <w:rPr>
          <w:color w:val="FF0000"/>
          <w:sz w:val="16"/>
          <w:highlight w:val="yellow"/>
        </w:rPr>
        <w:t>.</w:t>
      </w:r>
      <w:r w:rsidRPr="00614BB2">
        <w:rPr>
          <w:color w:val="FF0000"/>
          <w:sz w:val="16"/>
        </w:rPr>
        <w:t xml:space="preserve"> </w:t>
      </w:r>
      <w:r w:rsidRPr="00614BB2">
        <w:rPr>
          <w:rStyle w:val="Emphasis"/>
          <w:color w:val="FF0000"/>
        </w:rPr>
        <w:t xml:space="preserve">Why? Competition. </w:t>
      </w:r>
      <w:r w:rsidRPr="00614BB2">
        <w:rPr>
          <w:color w:val="FF0000"/>
          <w:sz w:val="16"/>
        </w:rPr>
        <w:t xml:space="preserve">Today, </w:t>
      </w:r>
      <w:r w:rsidRPr="00614BB2">
        <w:rPr>
          <w:rStyle w:val="StyleUnderline"/>
          <w:color w:val="FF0000"/>
        </w:rPr>
        <w:t xml:space="preserve">SpaceX </w:t>
      </w:r>
      <w:proofErr w:type="gramStart"/>
      <w:r w:rsidRPr="00614BB2">
        <w:rPr>
          <w:rStyle w:val="StyleUnderline"/>
          <w:color w:val="FF0000"/>
        </w:rPr>
        <w:t>has to</w:t>
      </w:r>
      <w:proofErr w:type="gramEnd"/>
      <w:r w:rsidRPr="00614BB2">
        <w:rPr>
          <w:rStyle w:val="StyleUnderline"/>
          <w:color w:val="FF0000"/>
        </w:rPr>
        <w:t xml:space="preserve"> compete with a constellation of private companies</w:t>
      </w:r>
      <w:r w:rsidRPr="00614BB2">
        <w:rPr>
          <w:color w:val="FF0000"/>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614BB2">
        <w:rPr>
          <w:rStyle w:val="StyleUnderline"/>
          <w:color w:val="FF0000"/>
        </w:rPr>
        <w:t xml:space="preserve">In the race to put the first privately launched man into orbit, upstart SpaceX had to beat aerospace behemoth Boeing and its </w:t>
      </w:r>
      <w:proofErr w:type="spellStart"/>
      <w:r w:rsidRPr="00614BB2">
        <w:rPr>
          <w:rStyle w:val="StyleUnderline"/>
          <w:color w:val="FF0000"/>
        </w:rPr>
        <w:t>Starliner</w:t>
      </w:r>
      <w:proofErr w:type="spellEnd"/>
      <w:r w:rsidRPr="00614BB2">
        <w:rPr>
          <w:rStyle w:val="StyleUnderline"/>
          <w:color w:val="FF0000"/>
        </w:rPr>
        <w:t xml:space="preserve"> capsule to the punch. </w:t>
      </w:r>
      <w:r w:rsidRPr="00614BB2">
        <w:rPr>
          <w:color w:val="FF0000"/>
          <w:sz w:val="16"/>
        </w:rPr>
        <w:t xml:space="preserve">It did so — for more than $1 billion less than its competitor. </w:t>
      </w:r>
      <w:r w:rsidRPr="00614BB2">
        <w:rPr>
          <w:b/>
          <w:bCs/>
          <w:color w:val="FF0000"/>
          <w:u w:val="single"/>
        </w:rPr>
        <w:t xml:space="preserve">That spirit of </w:t>
      </w:r>
      <w:r w:rsidRPr="00614BB2">
        <w:rPr>
          <w:b/>
          <w:bCs/>
          <w:color w:val="FF0000"/>
          <w:highlight w:val="yellow"/>
          <w:u w:val="single"/>
        </w:rPr>
        <w:t>competition</w:t>
      </w:r>
      <w:r w:rsidRPr="00614BB2">
        <w:rPr>
          <w:b/>
          <w:bCs/>
          <w:color w:val="FF0000"/>
          <w:u w:val="single"/>
        </w:rPr>
        <w:t xml:space="preserve"> </w:t>
      </w:r>
      <w:r w:rsidRPr="00614BB2">
        <w:rPr>
          <w:b/>
          <w:bCs/>
          <w:color w:val="FF0000"/>
          <w:highlight w:val="yellow"/>
          <w:u w:val="single"/>
        </w:rPr>
        <w:t>and innovation will revolutionize space travel</w:t>
      </w:r>
      <w:r w:rsidRPr="00614BB2">
        <w:rPr>
          <w:b/>
          <w:bCs/>
          <w:color w:val="FF0000"/>
          <w:u w:val="single"/>
        </w:rPr>
        <w:t xml:space="preserve"> in the years ahead.</w:t>
      </w:r>
      <w:r w:rsidRPr="00614BB2">
        <w:rPr>
          <w:color w:val="FF0000"/>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w:t>
      </w:r>
      <w:proofErr w:type="spellStart"/>
      <w:r w:rsidRPr="00614BB2">
        <w:rPr>
          <w:color w:val="FF0000"/>
          <w:sz w:val="16"/>
        </w:rPr>
        <w:t>multiplanetary</w:t>
      </w:r>
      <w:proofErr w:type="spellEnd"/>
      <w:r w:rsidRPr="00614BB2">
        <w:rPr>
          <w:color w:val="FF0000"/>
          <w:sz w:val="16"/>
        </w:rPr>
        <w:t xml:space="preserve"> species. He has set a goal of founding a million-person city on Mars by 2050 complete with iron foundries and pizza joints. Can it be done? Who knows. But this much is certain: </w:t>
      </w:r>
      <w:r w:rsidRPr="00614BB2">
        <w:rPr>
          <w:b/>
          <w:bCs/>
          <w:color w:val="FF0000"/>
          <w:u w:val="single"/>
        </w:rPr>
        <w:t>Private-sector innovation is opening the door to a new era of space exploration</w:t>
      </w:r>
      <w:r w:rsidRPr="00614BB2">
        <w:rPr>
          <w:color w:val="FF0000"/>
          <w:sz w:val="16"/>
        </w:rPr>
        <w:t>. Wouldn’t it be ironic if, just as capitalism is allowing us to explore the farthest reaches of our solar system, Americans decided to embrace socialism back here on Earth?</w:t>
      </w:r>
    </w:p>
    <w:p w14:paraId="224158AC" w14:textId="41ABD669" w:rsidR="005427E7" w:rsidRPr="00614BB2" w:rsidRDefault="005427E7" w:rsidP="005427E7">
      <w:pPr>
        <w:pStyle w:val="Heading4"/>
        <w:rPr>
          <w:color w:val="FF0000"/>
        </w:rPr>
      </w:pPr>
      <w:r w:rsidRPr="00614BB2">
        <w:rPr>
          <w:color w:val="FF0000"/>
        </w:rPr>
        <w:t>6</w:t>
      </w:r>
      <w:r w:rsidRPr="00614BB2">
        <w:rPr>
          <w:color w:val="FF0000"/>
        </w:rPr>
        <w:t xml:space="preserve">] Governments solve the excess of capitalism in space. </w:t>
      </w:r>
      <w:proofErr w:type="spellStart"/>
      <w:r w:rsidRPr="00614BB2">
        <w:rPr>
          <w:color w:val="FF0000"/>
        </w:rPr>
        <w:t>Fernolz</w:t>
      </w:r>
      <w:proofErr w:type="spellEnd"/>
      <w:r w:rsidRPr="00614BB2">
        <w:rPr>
          <w:color w:val="FF0000"/>
        </w:rPr>
        <w:t xml:space="preserve"> 19</w:t>
      </w:r>
    </w:p>
    <w:p w14:paraId="3FF38DFC" w14:textId="77777777" w:rsidR="005427E7" w:rsidRPr="00614BB2" w:rsidRDefault="005427E7" w:rsidP="005427E7">
      <w:pPr>
        <w:rPr>
          <w:color w:val="FF0000"/>
        </w:rPr>
      </w:pPr>
      <w:r w:rsidRPr="00614BB2">
        <w:rPr>
          <w:color w:val="FF0000"/>
        </w:rPr>
        <w:t xml:space="preserve">Tim </w:t>
      </w:r>
      <w:proofErr w:type="spellStart"/>
      <w:r w:rsidRPr="00614BB2">
        <w:rPr>
          <w:color w:val="FF0000"/>
        </w:rPr>
        <w:t>Fernolz</w:t>
      </w:r>
      <w:proofErr w:type="spellEnd"/>
      <w:r w:rsidRPr="00614BB2">
        <w:rPr>
          <w:color w:val="FF0000"/>
        </w:rPr>
        <w:t>, 2019, How to build a space economy that avoids the mistakes of terrestrial capitalism, https://qz.com/work/1767415/can-nasa-build-a-space-economy-that-leaves-capitalisms-problems-behind/</w:t>
      </w:r>
    </w:p>
    <w:p w14:paraId="7D9ACBAB" w14:textId="77777777" w:rsidR="005427E7" w:rsidRPr="00614BB2" w:rsidRDefault="005427E7" w:rsidP="005427E7">
      <w:pPr>
        <w:rPr>
          <w:b/>
          <w:bCs/>
          <w:color w:val="FF0000"/>
          <w:u w:val="single"/>
        </w:rPr>
      </w:pPr>
      <w:r w:rsidRPr="00614BB2">
        <w:rPr>
          <w:color w:val="FF0000"/>
          <w:sz w:val="12"/>
        </w:rPr>
        <w:t xml:space="preserve">The good news is that </w:t>
      </w:r>
      <w:r w:rsidRPr="00614BB2">
        <w:rPr>
          <w:b/>
          <w:bCs/>
          <w:color w:val="FF0000"/>
          <w:highlight w:val="yellow"/>
          <w:u w:val="single"/>
        </w:rPr>
        <w:t>we aren’t close to a worl</w:t>
      </w:r>
      <w:r w:rsidRPr="00614BB2">
        <w:rPr>
          <w:b/>
          <w:bCs/>
          <w:color w:val="FF0000"/>
          <w:u w:val="single"/>
        </w:rPr>
        <w:t xml:space="preserve">d like the one depicted in the movie Elysium, </w:t>
      </w:r>
      <w:r w:rsidRPr="00614BB2">
        <w:rPr>
          <w:b/>
          <w:bCs/>
          <w:color w:val="FF0000"/>
          <w:highlight w:val="yellow"/>
          <w:u w:val="single"/>
        </w:rPr>
        <w:t xml:space="preserve">where </w:t>
      </w:r>
      <w:r w:rsidRPr="00614BB2">
        <w:rPr>
          <w:b/>
          <w:bCs/>
          <w:color w:val="FF0000"/>
          <w:u w:val="single"/>
        </w:rPr>
        <w:t xml:space="preserve">the </w:t>
      </w:r>
      <w:r w:rsidRPr="00614BB2">
        <w:rPr>
          <w:b/>
          <w:bCs/>
          <w:color w:val="FF0000"/>
          <w:highlight w:val="yellow"/>
          <w:u w:val="single"/>
        </w:rPr>
        <w:t xml:space="preserve">ultra-wealthy repair </w:t>
      </w:r>
      <w:r w:rsidRPr="00614BB2">
        <w:rPr>
          <w:b/>
          <w:bCs/>
          <w:color w:val="FF0000"/>
          <w:u w:val="single"/>
        </w:rPr>
        <w:t>to</w:t>
      </w:r>
      <w:r w:rsidRPr="00614BB2">
        <w:rPr>
          <w:b/>
          <w:bCs/>
          <w:color w:val="FF0000"/>
          <w:highlight w:val="yellow"/>
          <w:u w:val="single"/>
        </w:rPr>
        <w:t xml:space="preserve"> space and leave the rest of us behind. </w:t>
      </w:r>
      <w:r w:rsidRPr="00614BB2">
        <w:rPr>
          <w:b/>
          <w:bCs/>
          <w:color w:val="FF0000"/>
          <w:u w:val="single"/>
        </w:rPr>
        <w:t>Our</w:t>
      </w:r>
      <w:r w:rsidRPr="00614BB2">
        <w:rPr>
          <w:b/>
          <w:bCs/>
          <w:color w:val="FF0000"/>
          <w:highlight w:val="yellow"/>
          <w:u w:val="single"/>
        </w:rPr>
        <w:t xml:space="preserve"> public and private interests </w:t>
      </w:r>
      <w:r w:rsidRPr="00614BB2">
        <w:rPr>
          <w:b/>
          <w:bCs/>
          <w:color w:val="FF0000"/>
          <w:u w:val="single"/>
        </w:rPr>
        <w:t xml:space="preserve">will be </w:t>
      </w:r>
      <w:r w:rsidRPr="00614BB2">
        <w:rPr>
          <w:b/>
          <w:bCs/>
          <w:color w:val="FF0000"/>
          <w:highlight w:val="yellow"/>
          <w:u w:val="single"/>
        </w:rPr>
        <w:t>far more intertwined</w:t>
      </w:r>
      <w:r w:rsidRPr="00614BB2">
        <w:rPr>
          <w:color w:val="FF0000"/>
          <w:sz w:val="12"/>
        </w:rPr>
        <w:t xml:space="preserve">, in part because governments have designed it that way. </w:t>
      </w:r>
      <w:r w:rsidRPr="00614BB2">
        <w:rPr>
          <w:b/>
          <w:bCs/>
          <w:color w:val="FF0000"/>
          <w:u w:val="single"/>
        </w:rPr>
        <w:t xml:space="preserve">Most of the major space agencies are compelled by law in their home countries to support private economic activity, which means for example that NASA, by law, views the success of US companies in space as part of its mission, and not a distraction or a threat. </w:t>
      </w:r>
      <w:r w:rsidRPr="00614BB2">
        <w:rPr>
          <w:color w:val="FF0000"/>
          <w:sz w:val="12"/>
        </w:rPr>
        <w:t xml:space="preserve">The reality is that </w:t>
      </w:r>
      <w:r w:rsidRPr="00614BB2">
        <w:rPr>
          <w:b/>
          <w:bCs/>
          <w:color w:val="FF0000"/>
          <w:u w:val="single"/>
        </w:rPr>
        <w:t xml:space="preserve">public space agencies, particularly </w:t>
      </w:r>
      <w:r w:rsidRPr="00614BB2">
        <w:rPr>
          <w:b/>
          <w:bCs/>
          <w:color w:val="FF0000"/>
          <w:highlight w:val="yellow"/>
          <w:u w:val="single"/>
        </w:rPr>
        <w:t>NASA</w:t>
      </w:r>
      <w:r w:rsidRPr="00614BB2">
        <w:rPr>
          <w:b/>
          <w:bCs/>
          <w:color w:val="FF0000"/>
          <w:u w:val="single"/>
        </w:rPr>
        <w:t xml:space="preserve"> in the United States</w:t>
      </w:r>
      <w:r w:rsidRPr="00614BB2">
        <w:rPr>
          <w:b/>
          <w:bCs/>
          <w:color w:val="FF0000"/>
          <w:highlight w:val="yellow"/>
          <w:u w:val="single"/>
        </w:rPr>
        <w:t>, remain the largest spenders in space and control the conditions for private organizations acting in orbit</w:t>
      </w:r>
      <w:r w:rsidRPr="00614BB2">
        <w:rPr>
          <w:b/>
          <w:bCs/>
          <w:color w:val="FF0000"/>
          <w:u w:val="single"/>
        </w:rPr>
        <w:t>. Their challenge—and opportunity—is to manage the transition to a new, multi-stakeholder world in orbit by successfully subsidizing new initiatives without letting the benefits escape the public at large</w:t>
      </w:r>
      <w:r w:rsidRPr="00614BB2">
        <w:rPr>
          <w:b/>
          <w:bCs/>
          <w:color w:val="FF0000"/>
          <w:highlight w:val="yellow"/>
          <w:u w:val="single"/>
        </w:rPr>
        <w:t>. Much of the work of establishing our space economy is prosaically earthly: Competition policy, labor rights, and corporate taxation</w:t>
      </w:r>
      <w:r w:rsidRPr="00614BB2">
        <w:rPr>
          <w:b/>
          <w:bCs/>
          <w:color w:val="FF0000"/>
          <w:u w:val="single"/>
        </w:rPr>
        <w:t>. But with critiques of capitalism’s distributional failures at the center of public discourse, there are also sweeping challenges to address: Namely, can the orbital economy be structured better than its terrestrial analogue?</w:t>
      </w:r>
    </w:p>
    <w:p w14:paraId="619F1506" w14:textId="36845822" w:rsidR="00F6377D" w:rsidRPr="00614BB2" w:rsidRDefault="005427E7" w:rsidP="005427E7">
      <w:pPr>
        <w:rPr>
          <w:color w:val="FF0000"/>
          <w:sz w:val="16"/>
        </w:rPr>
      </w:pPr>
      <w:r w:rsidRPr="00614BB2">
        <w:rPr>
          <w:rFonts w:cs="Calibri"/>
          <w:color w:val="FF0000"/>
        </w:rPr>
        <w:t>6</w:t>
      </w:r>
    </w:p>
    <w:p w14:paraId="2EF666CA" w14:textId="02881F01" w:rsidR="00F6377D" w:rsidRPr="00614BB2" w:rsidRDefault="00F6377D" w:rsidP="00F6377D">
      <w:pPr>
        <w:pStyle w:val="Heading4"/>
        <w:rPr>
          <w:color w:val="FF0000"/>
        </w:rPr>
      </w:pPr>
      <w:r w:rsidRPr="00614BB2">
        <w:rPr>
          <w:color w:val="FF0000"/>
        </w:rPr>
        <w:t xml:space="preserve">7] </w:t>
      </w:r>
      <w:r w:rsidRPr="00614BB2">
        <w:rPr>
          <w:color w:val="FF0000"/>
        </w:rPr>
        <w:t>Capitalism will expand elsewhere if not in space</w:t>
      </w:r>
    </w:p>
    <w:p w14:paraId="3DD22488" w14:textId="77777777" w:rsidR="00F6377D" w:rsidRPr="00614BB2" w:rsidRDefault="00F6377D" w:rsidP="00F6377D">
      <w:pPr>
        <w:rPr>
          <w:color w:val="FF0000"/>
        </w:rPr>
      </w:pPr>
      <w:proofErr w:type="spellStart"/>
      <w:r w:rsidRPr="00614BB2">
        <w:rPr>
          <w:b/>
          <w:bCs/>
          <w:color w:val="FF0000"/>
          <w:sz w:val="26"/>
          <w:szCs w:val="26"/>
        </w:rPr>
        <w:t>Shamas</w:t>
      </w:r>
      <w:proofErr w:type="spellEnd"/>
      <w:r w:rsidRPr="00614BB2">
        <w:rPr>
          <w:b/>
          <w:bCs/>
          <w:color w:val="FF0000"/>
          <w:sz w:val="26"/>
          <w:szCs w:val="26"/>
        </w:rPr>
        <w:t xml:space="preserve"> &amp; Holden, 2019</w:t>
      </w:r>
      <w:r w:rsidRPr="00614BB2">
        <w:rPr>
          <w:color w:val="FF0000"/>
        </w:rPr>
        <w:t xml:space="preserve">, Victor </w:t>
      </w:r>
      <w:proofErr w:type="spellStart"/>
      <w:r w:rsidRPr="00614BB2">
        <w:rPr>
          <w:color w:val="FF0000"/>
        </w:rPr>
        <w:t>Shamas</w:t>
      </w:r>
      <w:proofErr w:type="spellEnd"/>
      <w:r w:rsidRPr="00614BB2">
        <w:rPr>
          <w:color w:val="FF0000"/>
        </w:rPr>
        <w:t xml:space="preserve"> &amp;, Oslo Metropolitan University, Work Research Institute (AFI), Oslo, Norway; Thomas Holden, Independent scholar, Oslo, Norway, 2019, Palgrave Communications, One giant leap for </w:t>
      </w:r>
      <w:proofErr w:type="spellStart"/>
      <w:r w:rsidRPr="00614BB2">
        <w:rPr>
          <w:color w:val="FF0000"/>
        </w:rPr>
        <w:t>capitalistkind</w:t>
      </w:r>
      <w:proofErr w:type="spellEnd"/>
      <w:r w:rsidRPr="00614BB2">
        <w:rPr>
          <w:color w:val="FF0000"/>
        </w:rPr>
        <w:t>: private enterprise in outer space, https://www.nature.com/articles/s41599-019-0218-9</w:t>
      </w:r>
    </w:p>
    <w:p w14:paraId="41D04462" w14:textId="77777777" w:rsidR="00F6377D" w:rsidRPr="00614BB2" w:rsidRDefault="00F6377D" w:rsidP="00F6377D">
      <w:pPr>
        <w:rPr>
          <w:color w:val="FF0000"/>
          <w:sz w:val="14"/>
        </w:rPr>
      </w:pPr>
      <w:r w:rsidRPr="00614BB2">
        <w:rPr>
          <w:color w:val="FF0000"/>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614BB2">
        <w:rPr>
          <w:b/>
          <w:bCs/>
          <w:color w:val="FF0000"/>
          <w:u w:val="single"/>
        </w:rPr>
        <w:t xml:space="preserve">, </w:t>
      </w:r>
      <w:r w:rsidRPr="00614BB2">
        <w:rPr>
          <w:b/>
          <w:bCs/>
          <w:color w:val="FF0000"/>
          <w:highlight w:val="yellow"/>
          <w:u w:val="single"/>
        </w:rPr>
        <w:t>much of this activity is taking place ‘</w:t>
      </w:r>
      <w:r w:rsidRPr="00614BB2">
        <w:rPr>
          <w:b/>
          <w:bCs/>
          <w:color w:val="FF0000"/>
          <w:u w:val="single"/>
        </w:rPr>
        <w:t>on the ground'; it is occurrin</w:t>
      </w:r>
      <w:r w:rsidRPr="00614BB2">
        <w:rPr>
          <w:b/>
          <w:bCs/>
          <w:color w:val="FF0000"/>
          <w:highlight w:val="yellow"/>
          <w:u w:val="single"/>
        </w:rPr>
        <w:t xml:space="preserve">g in the ‘terrestrial economy'. But all that capital would have to find some other </w:t>
      </w:r>
      <w:r w:rsidRPr="00614BB2">
        <w:rPr>
          <w:b/>
          <w:bCs/>
          <w:color w:val="FF0000"/>
          <w:u w:val="single"/>
        </w:rPr>
        <w:t xml:space="preserve">meaningful or productive </w:t>
      </w:r>
      <w:r w:rsidRPr="00614BB2">
        <w:rPr>
          <w:b/>
          <w:bCs/>
          <w:color w:val="FF0000"/>
          <w:highlight w:val="yellow"/>
          <w:u w:val="single"/>
        </w:rPr>
        <w:t>outlet were it not for the expansion of capital into space</w:t>
      </w:r>
      <w:r w:rsidRPr="00614BB2">
        <w:rPr>
          <w:color w:val="FF0000"/>
          <w:sz w:val="14"/>
          <w:highlight w:val="yellow"/>
        </w:rPr>
        <w:t>.</w:t>
      </w:r>
      <w:r w:rsidRPr="00614BB2">
        <w:rPr>
          <w:color w:val="FF0000"/>
          <w:sz w:val="14"/>
        </w:rPr>
        <w:t xml:space="preserve"> </w:t>
      </w:r>
    </w:p>
    <w:p w14:paraId="2DFF0EA5" w14:textId="77777777" w:rsidR="00F6377D" w:rsidRPr="00614BB2" w:rsidRDefault="00F6377D" w:rsidP="00F6377D">
      <w:pPr>
        <w:rPr>
          <w:color w:val="FF0000"/>
          <w:sz w:val="14"/>
        </w:rPr>
      </w:pPr>
    </w:p>
    <w:p w14:paraId="6815D102" w14:textId="01B0AF48" w:rsidR="00F6377D" w:rsidRPr="00614BB2" w:rsidRDefault="00F6377D" w:rsidP="00F6377D">
      <w:pPr>
        <w:pStyle w:val="Heading4"/>
        <w:rPr>
          <w:color w:val="FF0000"/>
        </w:rPr>
      </w:pPr>
      <w:r w:rsidRPr="00614BB2">
        <w:rPr>
          <w:color w:val="FF0000"/>
        </w:rPr>
        <w:t xml:space="preserve">8] </w:t>
      </w:r>
      <w:r w:rsidRPr="00614BB2">
        <w:rPr>
          <w:color w:val="FF0000"/>
        </w:rPr>
        <w:t xml:space="preserve">We’re past </w:t>
      </w:r>
      <w:r w:rsidRPr="00614BB2">
        <w:rPr>
          <w:color w:val="FF0000"/>
          <w:u w:val="single"/>
        </w:rPr>
        <w:t>tipping points</w:t>
      </w:r>
      <w:r w:rsidRPr="00614BB2">
        <w:rPr>
          <w:color w:val="FF0000"/>
        </w:rPr>
        <w:t xml:space="preserve">---only </w:t>
      </w:r>
      <w:r w:rsidRPr="00614BB2">
        <w:rPr>
          <w:color w:val="FF0000"/>
          <w:u w:val="single"/>
        </w:rPr>
        <w:t>tech</w:t>
      </w:r>
      <w:r w:rsidRPr="00614BB2">
        <w:rPr>
          <w:color w:val="FF0000"/>
        </w:rPr>
        <w:t xml:space="preserve"> solves.</w:t>
      </w:r>
    </w:p>
    <w:p w14:paraId="28002254" w14:textId="77777777" w:rsidR="00F6377D" w:rsidRPr="00614BB2" w:rsidRDefault="00F6377D" w:rsidP="00F6377D">
      <w:pPr>
        <w:rPr>
          <w:rStyle w:val="StyleUnderline"/>
          <w:color w:val="FF0000"/>
          <w:highlight w:val="cyan"/>
          <w:lang w:val="fr-FR"/>
        </w:rPr>
      </w:pPr>
      <w:r w:rsidRPr="00614BB2">
        <w:rPr>
          <w:color w:val="FF0000"/>
        </w:rPr>
        <w:t xml:space="preserve">Eric </w:t>
      </w:r>
      <w:r w:rsidRPr="00614BB2">
        <w:rPr>
          <w:rStyle w:val="Style13ptBold"/>
          <w:color w:val="FF0000"/>
        </w:rPr>
        <w:t>Levitz 21</w:t>
      </w:r>
      <w:r w:rsidRPr="00614BB2">
        <w:rPr>
          <w:color w:val="FF0000"/>
        </w:rPr>
        <w:t xml:space="preserve">. Senior Writer at New York Magazine. MA Johns Hopkins. "We’ll Innovate Our Way Out of the Climate Crisis or Die Trying". </w:t>
      </w:r>
      <w:proofErr w:type="spellStart"/>
      <w:r w:rsidRPr="00614BB2">
        <w:rPr>
          <w:color w:val="FF0000"/>
          <w:lang w:val="fr-FR"/>
        </w:rPr>
        <w:t>Intelligencer</w:t>
      </w:r>
      <w:proofErr w:type="spellEnd"/>
      <w:r w:rsidRPr="00614BB2">
        <w:rPr>
          <w:color w:val="FF0000"/>
          <w:lang w:val="fr-FR"/>
        </w:rPr>
        <w:t xml:space="preserve">. 5-17-2021. https://nymag.com/intelligencer/2021/05/climate-biden-green-tech-innovation.html </w:t>
      </w:r>
    </w:p>
    <w:p w14:paraId="2831B9DF" w14:textId="77777777" w:rsidR="00F6377D" w:rsidRPr="00614BB2" w:rsidRDefault="00F6377D" w:rsidP="00F6377D">
      <w:pPr>
        <w:rPr>
          <w:color w:val="FF0000"/>
          <w:sz w:val="16"/>
        </w:rPr>
      </w:pPr>
      <w:r w:rsidRPr="00614BB2">
        <w:rPr>
          <w:rStyle w:val="StyleUnderline"/>
          <w:color w:val="FF0000"/>
        </w:rPr>
        <w:t>Today’s best-case ecological scenario was a horror</w:t>
      </w:r>
      <w:r w:rsidRPr="00614BB2">
        <w:rPr>
          <w:color w:val="FF0000"/>
          <w:sz w:val="16"/>
        </w:rPr>
        <w:t xml:space="preserve"> story </w:t>
      </w:r>
      <w:r w:rsidRPr="00614BB2">
        <w:rPr>
          <w:rStyle w:val="StyleUnderline"/>
          <w:color w:val="FF0000"/>
        </w:rPr>
        <w:t>just three decades ago</w:t>
      </w:r>
      <w:r w:rsidRPr="00614BB2">
        <w:rPr>
          <w:color w:val="FF0000"/>
          <w:sz w:val="16"/>
        </w:rPr>
        <w:t xml:space="preserve">. </w:t>
      </w:r>
      <w:r w:rsidRPr="00614BB2">
        <w:rPr>
          <w:rStyle w:val="StyleUnderline"/>
          <w:color w:val="FF0000"/>
        </w:rPr>
        <w:t>In 1993</w:t>
      </w:r>
      <w:r w:rsidRPr="00614BB2">
        <w:rPr>
          <w:color w:val="FF0000"/>
          <w:sz w:val="16"/>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sidRPr="00614BB2">
        <w:rPr>
          <w:rStyle w:val="Emphasis"/>
          <w:color w:val="FF0000"/>
          <w:highlight w:val="cyan"/>
        </w:rPr>
        <w:t>humanity burned</w:t>
      </w:r>
      <w:r w:rsidRPr="00614BB2">
        <w:rPr>
          <w:rStyle w:val="Emphasis"/>
          <w:color w:val="FF0000"/>
        </w:rPr>
        <w:t xml:space="preserve"> more </w:t>
      </w:r>
      <w:r w:rsidRPr="00614BB2">
        <w:rPr>
          <w:rStyle w:val="Emphasis"/>
          <w:color w:val="FF0000"/>
          <w:highlight w:val="cyan"/>
        </w:rPr>
        <w:t>carbon</w:t>
      </w:r>
      <w:r w:rsidRPr="00614BB2">
        <w:rPr>
          <w:rStyle w:val="Emphasis"/>
          <w:color w:val="FF0000"/>
        </w:rPr>
        <w:t xml:space="preserve"> than it had since the advent of agriculture</w:t>
      </w:r>
      <w:r w:rsidRPr="00614BB2">
        <w:rPr>
          <w:color w:val="FF0000"/>
          <w:sz w:val="16"/>
        </w:rPr>
        <w:t xml:space="preserve">. </w:t>
      </w:r>
      <w:r w:rsidRPr="00614BB2">
        <w:rPr>
          <w:rStyle w:val="StyleUnderline"/>
          <w:color w:val="FF0000"/>
        </w:rPr>
        <w:t xml:space="preserve">Now, it </w:t>
      </w:r>
      <w:r w:rsidRPr="00614BB2">
        <w:rPr>
          <w:rStyle w:val="StyleUnderline"/>
          <w:color w:val="FF0000"/>
          <w:highlight w:val="cyan"/>
        </w:rPr>
        <w:t xml:space="preserve">will take </w:t>
      </w:r>
      <w:r w:rsidRPr="00614BB2">
        <w:rPr>
          <w:rStyle w:val="StyleUnderline"/>
          <w:color w:val="FF0000"/>
        </w:rPr>
        <w:t xml:space="preserve">a historically </w:t>
      </w:r>
      <w:r w:rsidRPr="00614BB2">
        <w:rPr>
          <w:rStyle w:val="StyleUnderline"/>
          <w:color w:val="FF0000"/>
          <w:highlight w:val="cyan"/>
        </w:rPr>
        <w:t>unprecedented</w:t>
      </w:r>
      <w:r w:rsidRPr="00614BB2">
        <w:rPr>
          <w:rStyle w:val="StyleUnderline"/>
          <w:color w:val="FF0000"/>
        </w:rPr>
        <w:t xml:space="preserve">, worldwide economic </w:t>
      </w:r>
      <w:r w:rsidRPr="00614BB2">
        <w:rPr>
          <w:rStyle w:val="StyleUnderline"/>
          <w:color w:val="FF0000"/>
          <w:highlight w:val="cyan"/>
        </w:rPr>
        <w:t>transformation to freeze</w:t>
      </w:r>
      <w:r w:rsidRPr="00614BB2">
        <w:rPr>
          <w:rStyle w:val="StyleUnderline"/>
          <w:color w:val="FF0000"/>
        </w:rPr>
        <w:t xml:space="preserve"> warming </w:t>
      </w:r>
      <w:r w:rsidRPr="00614BB2">
        <w:rPr>
          <w:rStyle w:val="StyleUnderline"/>
          <w:color w:val="FF0000"/>
          <w:highlight w:val="cyan"/>
        </w:rPr>
        <w:t xml:space="preserve">at </w:t>
      </w:r>
      <w:r w:rsidRPr="00614BB2">
        <w:rPr>
          <w:rStyle w:val="Emphasis"/>
          <w:color w:val="FF0000"/>
          <w:highlight w:val="cyan"/>
        </w:rPr>
        <w:t>“only” 2 degrees</w:t>
      </w:r>
      <w:r w:rsidRPr="00614BB2">
        <w:rPr>
          <w:color w:val="FF0000"/>
          <w:sz w:val="16"/>
        </w:rPr>
        <w:t xml:space="preserve"> — </w:t>
      </w:r>
      <w:r w:rsidRPr="00614BB2">
        <w:rPr>
          <w:rStyle w:val="StyleUnderline"/>
          <w:color w:val="FF0000"/>
        </w:rPr>
        <w:t xml:space="preserve">a level of temperature rise that will turn “once in a century” </w:t>
      </w:r>
      <w:r w:rsidRPr="00614BB2">
        <w:rPr>
          <w:rStyle w:val="StyleUnderline"/>
          <w:color w:val="FF0000"/>
          <w:highlight w:val="cyan"/>
        </w:rPr>
        <w:t>storms</w:t>
      </w:r>
      <w:r w:rsidRPr="00614BB2">
        <w:rPr>
          <w:color w:val="FF0000"/>
          <w:sz w:val="16"/>
        </w:rPr>
        <w:t xml:space="preserve"> into annual events, </w:t>
      </w:r>
      <w:r w:rsidRPr="00614BB2">
        <w:rPr>
          <w:rStyle w:val="Emphasis"/>
          <w:color w:val="FF0000"/>
          <w:highlight w:val="cyan"/>
        </w:rPr>
        <w:t>drown entire island</w:t>
      </w:r>
      <w:r w:rsidRPr="00614BB2">
        <w:rPr>
          <w:rStyle w:val="Emphasis"/>
          <w:color w:val="FF0000"/>
        </w:rPr>
        <w:t xml:space="preserve"> nation</w:t>
      </w:r>
      <w:r w:rsidRPr="00614BB2">
        <w:rPr>
          <w:rStyle w:val="Emphasis"/>
          <w:color w:val="FF0000"/>
          <w:highlight w:val="cyan"/>
        </w:rPr>
        <w:t>s</w:t>
      </w:r>
      <w:r w:rsidRPr="00614BB2">
        <w:rPr>
          <w:color w:val="FF0000"/>
          <w:sz w:val="16"/>
        </w:rPr>
        <w:t xml:space="preserve">, </w:t>
      </w:r>
      <w:r w:rsidRPr="00614BB2">
        <w:rPr>
          <w:rStyle w:val="StyleUnderline"/>
          <w:color w:val="FF0000"/>
        </w:rPr>
        <w:t xml:space="preserve">and render </w:t>
      </w:r>
      <w:r w:rsidRPr="00614BB2">
        <w:rPr>
          <w:rStyle w:val="Emphasis"/>
          <w:color w:val="FF0000"/>
          <w:highlight w:val="cyan"/>
        </w:rPr>
        <w:t>major cities</w:t>
      </w:r>
      <w:r w:rsidRPr="00614BB2">
        <w:rPr>
          <w:color w:val="FF0000"/>
          <w:sz w:val="16"/>
        </w:rPr>
        <w:t xml:space="preserve"> in the Middle East </w:t>
      </w:r>
      <w:r w:rsidRPr="00614BB2">
        <w:rPr>
          <w:rStyle w:val="Emphasis"/>
          <w:color w:val="FF0000"/>
          <w:highlight w:val="cyan"/>
        </w:rPr>
        <w:t>uninhabitable</w:t>
      </w:r>
      <w:r w:rsidRPr="00614BB2">
        <w:rPr>
          <w:color w:val="FF0000"/>
          <w:sz w:val="16"/>
        </w:rPr>
        <w:t xml:space="preserve"> in summertime (at least for those whose lifestyles involve “walking outdoors without dying of heatstroke”). </w:t>
      </w:r>
      <w:r w:rsidRPr="00614BB2">
        <w:rPr>
          <w:rStyle w:val="StyleUnderline"/>
          <w:color w:val="FF0000"/>
        </w:rPr>
        <w:t xml:space="preserve">This is what passes for a </w:t>
      </w:r>
      <w:r w:rsidRPr="00614BB2">
        <w:rPr>
          <w:rStyle w:val="Emphasis"/>
          <w:color w:val="FF0000"/>
          <w:highlight w:val="cyan"/>
        </w:rPr>
        <w:t>utopia</w:t>
      </w:r>
      <w:r w:rsidRPr="00614BB2">
        <w:rPr>
          <w:rStyle w:val="Emphasis"/>
          <w:color w:val="FF0000"/>
        </w:rPr>
        <w:t xml:space="preserve">n vision </w:t>
      </w:r>
      <w:r w:rsidRPr="00614BB2">
        <w:rPr>
          <w:rStyle w:val="Emphasis"/>
          <w:color w:val="FF0000"/>
          <w:highlight w:val="cyan"/>
        </w:rPr>
        <w:t>in 2021</w:t>
      </w:r>
      <w:r w:rsidRPr="00614BB2">
        <w:rPr>
          <w:color w:val="FF0000"/>
          <w:sz w:val="16"/>
        </w:rPr>
        <w:t xml:space="preserve">. If we confine ourselves to mere </w:t>
      </w:r>
      <w:r w:rsidRPr="00614BB2">
        <w:rPr>
          <w:rStyle w:val="Emphasis"/>
          <w:color w:val="FF0000"/>
        </w:rPr>
        <w:t>optimism</w:t>
      </w:r>
      <w:r w:rsidRPr="00614BB2">
        <w:rPr>
          <w:color w:val="FF0000"/>
          <w:sz w:val="16"/>
        </w:rPr>
        <w:t xml:space="preserve"> — and assume that every Paris Agreement signatory meets its current pledged target for </w:t>
      </w:r>
      <w:proofErr w:type="spellStart"/>
      <w:r w:rsidRPr="00614BB2">
        <w:rPr>
          <w:color w:val="FF0000"/>
          <w:sz w:val="16"/>
        </w:rPr>
        <w:t>decarbonization</w:t>
      </w:r>
      <w:proofErr w:type="spellEnd"/>
      <w:r w:rsidRPr="00614BB2">
        <w:rPr>
          <w:color w:val="FF0000"/>
          <w:sz w:val="16"/>
        </w:rPr>
        <w:t xml:space="preserve"> — then warming </w:t>
      </w:r>
      <w:r w:rsidRPr="00614BB2">
        <w:rPr>
          <w:rStyle w:val="StyleUnderline"/>
          <w:color w:val="FF0000"/>
        </w:rPr>
        <w:t>will hit 2.4 degrees by century’s end</w:t>
      </w:r>
      <w:r w:rsidRPr="00614BB2">
        <w:rPr>
          <w:color w:val="FF0000"/>
          <w:sz w:val="16"/>
        </w:rPr>
        <w:t>.</w:t>
      </w:r>
    </w:p>
    <w:p w14:paraId="16B4732F" w14:textId="77777777" w:rsidR="00F6377D" w:rsidRPr="00614BB2" w:rsidRDefault="00F6377D" w:rsidP="00F6377D">
      <w:pPr>
        <w:rPr>
          <w:color w:val="FF0000"/>
          <w:sz w:val="16"/>
        </w:rPr>
      </w:pPr>
      <w:r w:rsidRPr="00614BB2">
        <w:rPr>
          <w:color w:val="FF0000"/>
          <w:sz w:val="16"/>
        </w:rPr>
        <w:t xml:space="preserve">The reality of our ecological predicament invites denial of our political one. Put simply, </w:t>
      </w:r>
      <w:r w:rsidRPr="00614BB2">
        <w:rPr>
          <w:rStyle w:val="StyleUnderline"/>
          <w:color w:val="FF0000"/>
        </w:rPr>
        <w:t>it is hard to reconcile the scale of the climate crisis with the limits of</w:t>
      </w:r>
      <w:r w:rsidRPr="00614BB2">
        <w:rPr>
          <w:color w:val="FF0000"/>
          <w:sz w:val="16"/>
        </w:rPr>
        <w:t xml:space="preserve"> contemporary American </w:t>
      </w:r>
      <w:r w:rsidRPr="00614BB2">
        <w:rPr>
          <w:rStyle w:val="StyleUnderline"/>
          <w:color w:val="FF0000"/>
        </w:rPr>
        <w:t>politics</w:t>
      </w:r>
      <w:r w:rsidRPr="00614BB2">
        <w:rPr>
          <w:color w:val="FF0000"/>
          <w:sz w:val="16"/>
        </w:rPr>
        <w:t xml:space="preserve">. </w:t>
      </w:r>
      <w:r w:rsidRPr="00614BB2">
        <w:rPr>
          <w:rStyle w:val="Emphasis"/>
          <w:color w:val="FF0000"/>
        </w:rPr>
        <w:t>Delusions rush in to fill the gap</w:t>
      </w:r>
      <w:r w:rsidRPr="00614BB2">
        <w:rPr>
          <w:color w:val="FF0000"/>
          <w:sz w:val="16"/>
        </w:rPr>
        <w:t xml:space="preserve">. Among these is the fantasy of national autonomy; the notion that the United States can save the planet or destroy it, depending on the precise timeline of its domestic </w:t>
      </w:r>
      <w:proofErr w:type="spellStart"/>
      <w:r w:rsidRPr="00614BB2">
        <w:rPr>
          <w:color w:val="FF0000"/>
          <w:sz w:val="16"/>
        </w:rPr>
        <w:t>decarbonization</w:t>
      </w:r>
      <w:proofErr w:type="spellEnd"/>
      <w:r w:rsidRPr="00614BB2">
        <w:rPr>
          <w:color w:val="FF0000"/>
          <w:sz w:val="16"/>
        </w:rPr>
        <w:t>.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23B39D61" w14:textId="77777777" w:rsidR="00F6377D" w:rsidRPr="00614BB2" w:rsidRDefault="00F6377D" w:rsidP="00F6377D">
      <w:pPr>
        <w:rPr>
          <w:color w:val="FF0000"/>
          <w:sz w:val="16"/>
        </w:rPr>
      </w:pPr>
      <w:r w:rsidRPr="00614BB2">
        <w:rPr>
          <w:rStyle w:val="StyleUnderline"/>
          <w:color w:val="FF0000"/>
        </w:rPr>
        <w:t>There is</w:t>
      </w:r>
      <w:r w:rsidRPr="00614BB2">
        <w:rPr>
          <w:color w:val="FF0000"/>
          <w:sz w:val="16"/>
        </w:rPr>
        <w:t xml:space="preserve"> also </w:t>
      </w:r>
      <w:r w:rsidRPr="00614BB2">
        <w:rPr>
          <w:rStyle w:val="StyleUnderline"/>
          <w:color w:val="FF0000"/>
        </w:rPr>
        <w:t xml:space="preserve">the </w:t>
      </w:r>
      <w:r w:rsidRPr="00614BB2">
        <w:rPr>
          <w:rStyle w:val="Emphasis"/>
          <w:color w:val="FF0000"/>
        </w:rPr>
        <w:t>delusion of “</w:t>
      </w:r>
      <w:r w:rsidRPr="00614BB2">
        <w:rPr>
          <w:rStyle w:val="Emphasis"/>
          <w:color w:val="FF0000"/>
          <w:highlight w:val="cyan"/>
        </w:rPr>
        <w:t>de-growth</w:t>
      </w:r>
      <w:r w:rsidRPr="00614BB2">
        <w:rPr>
          <w:rStyle w:val="Emphasis"/>
          <w:color w:val="FF0000"/>
        </w:rPr>
        <w:t>’s” viability</w:t>
      </w:r>
      <w:r w:rsidRPr="00614BB2">
        <w:rPr>
          <w:color w:val="FF0000"/>
          <w:sz w:val="16"/>
        </w:rPr>
        <w:t xml:space="preserve">. </w:t>
      </w:r>
      <w:r w:rsidRPr="00614BB2">
        <w:rPr>
          <w:rStyle w:val="StyleUnderline"/>
          <w:color w:val="FF0000"/>
        </w:rPr>
        <w:t xml:space="preserve">The fact that there is </w:t>
      </w:r>
      <w:r w:rsidRPr="00614BB2">
        <w:rPr>
          <w:rStyle w:val="StyleUnderline"/>
          <w:color w:val="FF0000"/>
          <w:highlight w:val="cyan"/>
        </w:rPr>
        <w:t>no plausible path</w:t>
      </w:r>
      <w:r w:rsidRPr="00614BB2">
        <w:rPr>
          <w:rStyle w:val="StyleUnderline"/>
          <w:color w:val="FF0000"/>
        </w:rPr>
        <w:t xml:space="preserve"> for global economic expansion that won’t entail climate-induced death</w:t>
      </w:r>
      <w:r w:rsidRPr="00614BB2">
        <w:rPr>
          <w:color w:val="FF0000"/>
          <w:sz w:val="16"/>
        </w:rPr>
        <w:t xml:space="preserve"> and displacement </w:t>
      </w:r>
      <w:r w:rsidRPr="00614BB2">
        <w:rPr>
          <w:rStyle w:val="StyleUnderline"/>
          <w:color w:val="FF0000"/>
        </w:rPr>
        <w:t>has led some</w:t>
      </w:r>
      <w:r w:rsidRPr="00614BB2">
        <w:rPr>
          <w:color w:val="FF0000"/>
          <w:sz w:val="16"/>
        </w:rPr>
        <w:t xml:space="preserve"> environmentalists </w:t>
      </w:r>
      <w:r w:rsidRPr="00614BB2">
        <w:rPr>
          <w:rStyle w:val="StyleUnderline"/>
          <w:color w:val="FF0000"/>
        </w:rPr>
        <w:t>to insist on global stagnation</w:t>
      </w:r>
      <w:r w:rsidRPr="00614BB2">
        <w:rPr>
          <w:color w:val="FF0000"/>
          <w:sz w:val="16"/>
        </w:rPr>
        <w:t xml:space="preserve">. Yet </w:t>
      </w:r>
      <w:r w:rsidRPr="00614BB2">
        <w:rPr>
          <w:rStyle w:val="StyleUnderline"/>
          <w:color w:val="FF0000"/>
        </w:rPr>
        <w:t xml:space="preserve">there is </w:t>
      </w:r>
      <w:r w:rsidRPr="00614BB2">
        <w:rPr>
          <w:rStyle w:val="StyleUnderline"/>
          <w:color w:val="FF0000"/>
          <w:highlight w:val="cyan"/>
        </w:rPr>
        <w:t>neither</w:t>
      </w:r>
      <w:r w:rsidRPr="00614BB2">
        <w:rPr>
          <w:rStyle w:val="StyleUnderline"/>
          <w:color w:val="FF0000"/>
        </w:rPr>
        <w:t xml:space="preserve"> a mass </w:t>
      </w:r>
      <w:r w:rsidRPr="00614BB2">
        <w:rPr>
          <w:rStyle w:val="StyleUnderline"/>
          <w:color w:val="FF0000"/>
          <w:highlight w:val="cyan"/>
        </w:rPr>
        <w:t>constituency</w:t>
      </w:r>
      <w:r w:rsidRPr="00614BB2">
        <w:rPr>
          <w:rStyle w:val="StyleUnderline"/>
          <w:color w:val="FF0000"/>
        </w:rPr>
        <w:t xml:space="preserve"> for this project, </w:t>
      </w:r>
      <w:r w:rsidRPr="00614BB2">
        <w:rPr>
          <w:rStyle w:val="StyleUnderline"/>
          <w:color w:val="FF0000"/>
          <w:highlight w:val="cyan"/>
        </w:rPr>
        <w:t>nor</w:t>
      </w:r>
      <w:r w:rsidRPr="00614BB2">
        <w:rPr>
          <w:rStyle w:val="StyleUnderline"/>
          <w:color w:val="FF0000"/>
        </w:rPr>
        <w:t xml:space="preserve"> </w:t>
      </w:r>
      <w:r w:rsidRPr="00614BB2">
        <w:rPr>
          <w:rStyle w:val="Emphasis"/>
          <w:color w:val="FF0000"/>
        </w:rPr>
        <w:t xml:space="preserve">any </w:t>
      </w:r>
      <w:r w:rsidRPr="00614BB2">
        <w:rPr>
          <w:rStyle w:val="Emphasis"/>
          <w:color w:val="FF0000"/>
          <w:highlight w:val="cyan"/>
        </w:rPr>
        <w:t>reason</w:t>
      </w:r>
      <w:r w:rsidRPr="00614BB2">
        <w:rPr>
          <w:rStyle w:val="Emphasis"/>
          <w:color w:val="FF0000"/>
        </w:rPr>
        <w:t xml:space="preserve"> to believe that </w:t>
      </w:r>
      <w:r w:rsidRPr="00614BB2">
        <w:rPr>
          <w:rStyle w:val="Emphasis"/>
          <w:color w:val="FF0000"/>
          <w:highlight w:val="cyan"/>
        </w:rPr>
        <w:t>there will be</w:t>
      </w:r>
      <w:r w:rsidRPr="00614BB2">
        <w:rPr>
          <w:rStyle w:val="StyleUnderline"/>
          <w:color w:val="FF0000"/>
        </w:rPr>
        <w:t xml:space="preserve"> any time soon</w:t>
      </w:r>
      <w:r w:rsidRPr="00614BB2">
        <w:rPr>
          <w:color w:val="FF0000"/>
          <w:sz w:val="16"/>
        </w:rPr>
        <w:t xml:space="preserve">. </w:t>
      </w:r>
      <w:r w:rsidRPr="00614BB2">
        <w:rPr>
          <w:rStyle w:val="StyleUnderline"/>
          <w:color w:val="FF0000"/>
        </w:rPr>
        <w:t>Freeze the status-quo</w:t>
      </w:r>
      <w:r w:rsidRPr="00614BB2">
        <w:rPr>
          <w:color w:val="FF0000"/>
          <w:sz w:val="16"/>
        </w:rPr>
        <w:t xml:space="preserve"> economy in amber, </w:t>
      </w:r>
      <w:r w:rsidRPr="00614BB2">
        <w:rPr>
          <w:rStyle w:val="StyleUnderline"/>
          <w:color w:val="FF0000"/>
        </w:rPr>
        <w:t xml:space="preserve">and you’ll </w:t>
      </w:r>
      <w:r w:rsidRPr="00614BB2">
        <w:rPr>
          <w:rStyle w:val="Emphasis"/>
          <w:color w:val="FF0000"/>
          <w:highlight w:val="cyan"/>
        </w:rPr>
        <w:t>condemn</w:t>
      </w:r>
      <w:r w:rsidRPr="00614BB2">
        <w:rPr>
          <w:rStyle w:val="Emphasis"/>
          <w:color w:val="FF0000"/>
        </w:rPr>
        <w:t xml:space="preserve"> nearly </w:t>
      </w:r>
      <w:r w:rsidRPr="00614BB2">
        <w:rPr>
          <w:rStyle w:val="Emphasis"/>
          <w:color w:val="FF0000"/>
          <w:highlight w:val="cyan"/>
        </w:rPr>
        <w:t>half of humanity to</w:t>
      </w:r>
      <w:r w:rsidRPr="00614BB2">
        <w:rPr>
          <w:rStyle w:val="Emphasis"/>
          <w:color w:val="FF0000"/>
        </w:rPr>
        <w:t xml:space="preserve"> permanent </w:t>
      </w:r>
      <w:r w:rsidRPr="00614BB2">
        <w:rPr>
          <w:rStyle w:val="Emphasis"/>
          <w:color w:val="FF0000"/>
          <w:highlight w:val="cyan"/>
        </w:rPr>
        <w:t>poverty</w:t>
      </w:r>
      <w:r w:rsidRPr="00614BB2">
        <w:rPr>
          <w:color w:val="FF0000"/>
          <w:sz w:val="16"/>
        </w:rPr>
        <w:t xml:space="preserve">. </w:t>
      </w:r>
      <w:r w:rsidRPr="00614BB2">
        <w:rPr>
          <w:rStyle w:val="StyleUnderline"/>
          <w:color w:val="FF0000"/>
        </w:rPr>
        <w:t xml:space="preserve">Divide existing GDP into perfectly even slices, and </w:t>
      </w:r>
      <w:r w:rsidRPr="00614BB2">
        <w:rPr>
          <w:rStyle w:val="StyleUnderline"/>
          <w:color w:val="FF0000"/>
          <w:highlight w:val="cyan"/>
        </w:rPr>
        <w:t>every person</w:t>
      </w:r>
      <w:r w:rsidRPr="00614BB2">
        <w:rPr>
          <w:rStyle w:val="StyleUnderline"/>
          <w:color w:val="FF0000"/>
        </w:rPr>
        <w:t xml:space="preserve"> on the planet will live </w:t>
      </w:r>
      <w:r w:rsidRPr="00614BB2">
        <w:rPr>
          <w:rStyle w:val="StyleUnderline"/>
          <w:color w:val="FF0000"/>
          <w:highlight w:val="cyan"/>
        </w:rPr>
        <w:t>on</w:t>
      </w:r>
      <w:r w:rsidRPr="00614BB2">
        <w:rPr>
          <w:rStyle w:val="StyleUnderline"/>
          <w:color w:val="FF0000"/>
        </w:rPr>
        <w:t xml:space="preserve"> about </w:t>
      </w:r>
      <w:r w:rsidRPr="00614BB2">
        <w:rPr>
          <w:rStyle w:val="Emphasis"/>
          <w:color w:val="FF0000"/>
          <w:highlight w:val="cyan"/>
        </w:rPr>
        <w:t>$5,500 a year</w:t>
      </w:r>
      <w:r w:rsidRPr="00614BB2">
        <w:rPr>
          <w:color w:val="FF0000"/>
          <w:sz w:val="16"/>
        </w:rPr>
        <w:t xml:space="preserve">. American </w:t>
      </w:r>
      <w:r w:rsidRPr="00614BB2">
        <w:rPr>
          <w:rStyle w:val="StyleUnderline"/>
          <w:color w:val="FF0000"/>
          <w:highlight w:val="cyan"/>
        </w:rPr>
        <w:t>voters</w:t>
      </w:r>
      <w:r w:rsidRPr="00614BB2">
        <w:rPr>
          <w:color w:val="FF0000"/>
          <w:sz w:val="16"/>
        </w:rPr>
        <w:t xml:space="preserve"> may express a generalized concern about the climate in surveys, but they </w:t>
      </w:r>
      <w:r w:rsidRPr="00614BB2">
        <w:rPr>
          <w:rStyle w:val="StyleUnderline"/>
          <w:color w:val="FF0000"/>
          <w:highlight w:val="cyan"/>
        </w:rPr>
        <w:t>don’t</w:t>
      </w:r>
      <w:r w:rsidRPr="00614BB2">
        <w:rPr>
          <w:rStyle w:val="StyleUnderline"/>
          <w:color w:val="FF0000"/>
        </w:rPr>
        <w:t xml:space="preserve"> seem willing to </w:t>
      </w:r>
      <w:r w:rsidRPr="00614BB2">
        <w:rPr>
          <w:rStyle w:val="StyleUnderline"/>
          <w:color w:val="FF0000"/>
          <w:highlight w:val="cyan"/>
        </w:rPr>
        <w:t>accept</w:t>
      </w:r>
      <w:r w:rsidRPr="00614BB2">
        <w:rPr>
          <w:rStyle w:val="StyleUnderline"/>
          <w:color w:val="FF0000"/>
        </w:rPr>
        <w:t xml:space="preserve"> even a modest </w:t>
      </w:r>
      <w:r w:rsidRPr="00614BB2">
        <w:rPr>
          <w:rStyle w:val="StyleUnderline"/>
          <w:color w:val="FF0000"/>
          <w:highlight w:val="cyan"/>
        </w:rPr>
        <w:t>rise in gas prices</w:t>
      </w:r>
      <w:r w:rsidRPr="00614BB2">
        <w:rPr>
          <w:color w:val="FF0000"/>
          <w:sz w:val="16"/>
          <w:highlight w:val="cyan"/>
        </w:rPr>
        <w:t xml:space="preserve"> — </w:t>
      </w:r>
      <w:r w:rsidRPr="00614BB2">
        <w:rPr>
          <w:rStyle w:val="Emphasis"/>
          <w:color w:val="FF0000"/>
          <w:highlight w:val="cyan"/>
        </w:rPr>
        <w:t>let alone</w:t>
      </w:r>
      <w:r w:rsidRPr="00614BB2">
        <w:rPr>
          <w:rStyle w:val="Emphasis"/>
          <w:color w:val="FF0000"/>
        </w:rPr>
        <w:t xml:space="preserve"> a </w:t>
      </w:r>
      <w:r w:rsidRPr="00614BB2">
        <w:rPr>
          <w:rStyle w:val="Emphasis"/>
          <w:color w:val="FF0000"/>
          <w:highlight w:val="cyan"/>
        </w:rPr>
        <w:t>total collapse</w:t>
      </w:r>
      <w:r w:rsidRPr="00614BB2">
        <w:rPr>
          <w:rStyle w:val="Emphasis"/>
          <w:color w:val="FF0000"/>
        </w:rPr>
        <w:t xml:space="preserve"> in living standards</w:t>
      </w:r>
      <w:r w:rsidRPr="00614BB2">
        <w:rPr>
          <w:color w:val="FF0000"/>
          <w:sz w:val="16"/>
        </w:rPr>
        <w:t xml:space="preserve"> — to address the issue. Meanwhile, </w:t>
      </w:r>
      <w:r w:rsidRPr="00614BB2">
        <w:rPr>
          <w:rStyle w:val="StyleUnderline"/>
          <w:color w:val="FF0000"/>
        </w:rPr>
        <w:t>any Chinese or Indian leader who attempted to stymy income growth</w:t>
      </w:r>
      <w:r w:rsidRPr="00614BB2">
        <w:rPr>
          <w:color w:val="FF0000"/>
          <w:sz w:val="16"/>
        </w:rPr>
        <w:t xml:space="preserve"> in the name of sustainability </w:t>
      </w:r>
      <w:r w:rsidRPr="00614BB2">
        <w:rPr>
          <w:rStyle w:val="Emphasis"/>
          <w:color w:val="FF0000"/>
        </w:rPr>
        <w:t>would be ousted</w:t>
      </w:r>
      <w:r w:rsidRPr="00614BB2">
        <w:rPr>
          <w:color w:val="FF0000"/>
          <w:sz w:val="16"/>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614BB2">
        <w:rPr>
          <w:rStyle w:val="StyleUnderline"/>
          <w:color w:val="FF0000"/>
          <w:highlight w:val="cyan"/>
        </w:rPr>
        <w:t>nothing short of</w:t>
      </w:r>
      <w:r w:rsidRPr="00614BB2">
        <w:rPr>
          <w:rStyle w:val="StyleUnderline"/>
          <w:color w:val="FF0000"/>
        </w:rPr>
        <w:t xml:space="preserve"> an </w:t>
      </w:r>
      <w:r w:rsidRPr="00614BB2">
        <w:rPr>
          <w:rStyle w:val="Emphasis"/>
          <w:color w:val="FF0000"/>
          <w:highlight w:val="cyan"/>
        </w:rPr>
        <w:t>absolute dictatorship</w:t>
      </w:r>
      <w:r w:rsidRPr="00614BB2">
        <w:rPr>
          <w:rStyle w:val="StyleUnderline"/>
          <w:color w:val="FF0000"/>
        </w:rPr>
        <w:t xml:space="preserve"> could </w:t>
      </w:r>
      <w:r w:rsidRPr="00614BB2">
        <w:rPr>
          <w:rStyle w:val="StyleUnderline"/>
          <w:color w:val="FF0000"/>
          <w:highlight w:val="cyan"/>
        </w:rPr>
        <w:t>affect</w:t>
      </w:r>
      <w:r w:rsidRPr="00614BB2">
        <w:rPr>
          <w:rStyle w:val="StyleUnderline"/>
          <w:color w:val="FF0000"/>
        </w:rPr>
        <w:t xml:space="preserve"> such a </w:t>
      </w:r>
      <w:r w:rsidRPr="00614BB2">
        <w:rPr>
          <w:rStyle w:val="StyleUnderline"/>
          <w:color w:val="FF0000"/>
          <w:highlight w:val="cyan"/>
        </w:rPr>
        <w:t>transformation</w:t>
      </w:r>
      <w:r w:rsidRPr="00614BB2">
        <w:rPr>
          <w:rStyle w:val="StyleUnderline"/>
          <w:color w:val="FF0000"/>
        </w:rPr>
        <w:t xml:space="preserve"> at the necessary speed</w:t>
      </w:r>
      <w:r w:rsidRPr="00614BB2">
        <w:rPr>
          <w:color w:val="FF0000"/>
          <w:sz w:val="16"/>
        </w:rPr>
        <w:t xml:space="preserve">. And the specter of eco-Bolshevism does not haunt the Global North. </w:t>
      </w:r>
      <w:r w:rsidRPr="00614BB2">
        <w:rPr>
          <w:rStyle w:val="StyleUnderline"/>
          <w:color w:val="FF0000"/>
        </w:rPr>
        <w:t xml:space="preserve">Humanity is going to find a way to </w:t>
      </w:r>
      <w:r w:rsidRPr="00614BB2">
        <w:rPr>
          <w:rStyle w:val="Emphasis"/>
          <w:color w:val="FF0000"/>
        </w:rPr>
        <w:t>get rich sustainably, or die trying</w:t>
      </w:r>
      <w:r w:rsidRPr="00614BB2">
        <w:rPr>
          <w:color w:val="FF0000"/>
          <w:sz w:val="16"/>
        </w:rPr>
        <w:t>.</w:t>
      </w:r>
    </w:p>
    <w:p w14:paraId="3CA95AC5" w14:textId="77777777" w:rsidR="00F6377D" w:rsidRPr="00614BB2" w:rsidRDefault="00F6377D" w:rsidP="00F6377D">
      <w:pPr>
        <w:rPr>
          <w:rFonts w:cs="Arial"/>
          <w:color w:val="FF0000"/>
        </w:rPr>
      </w:pPr>
      <w:r w:rsidRPr="00614BB2">
        <w:rPr>
          <w:color w:val="FF0000"/>
          <w:sz w:val="16"/>
        </w:rPr>
        <w:t xml:space="preserve">Thus, </w:t>
      </w:r>
      <w:r w:rsidRPr="00614BB2">
        <w:rPr>
          <w:rStyle w:val="StyleUnderline"/>
          <w:color w:val="FF0000"/>
        </w:rPr>
        <w:t xml:space="preserve">the </w:t>
      </w:r>
      <w:r w:rsidRPr="00614BB2">
        <w:rPr>
          <w:rStyle w:val="StyleUnderline"/>
          <w:color w:val="FF0000"/>
          <w:highlight w:val="cyan"/>
        </w:rPr>
        <w:t>chasm</w:t>
      </w:r>
      <w:r w:rsidRPr="00614BB2">
        <w:rPr>
          <w:rStyle w:val="StyleUnderline"/>
          <w:color w:val="FF0000"/>
        </w:rPr>
        <w:t xml:space="preserve"> between the ecologically necessary and the politically possible can </w:t>
      </w:r>
      <w:r w:rsidRPr="00614BB2">
        <w:rPr>
          <w:rStyle w:val="StyleUnderline"/>
          <w:color w:val="FF0000"/>
          <w:highlight w:val="cyan"/>
        </w:rPr>
        <w:t>only</w:t>
      </w:r>
      <w:r w:rsidRPr="00614BB2">
        <w:rPr>
          <w:rStyle w:val="StyleUnderline"/>
          <w:color w:val="FF0000"/>
        </w:rPr>
        <w:t xml:space="preserve"> be </w:t>
      </w:r>
      <w:r w:rsidRPr="00614BB2">
        <w:rPr>
          <w:rStyle w:val="StyleUnderline"/>
          <w:color w:val="FF0000"/>
          <w:highlight w:val="cyan"/>
        </w:rPr>
        <w:t xml:space="preserve">bridged by </w:t>
      </w:r>
      <w:r w:rsidRPr="00614BB2">
        <w:rPr>
          <w:rStyle w:val="Emphasis"/>
          <w:color w:val="FF0000"/>
          <w:highlight w:val="cyan"/>
        </w:rPr>
        <w:t>tech</w:t>
      </w:r>
      <w:r w:rsidRPr="00614BB2">
        <w:rPr>
          <w:rStyle w:val="Emphasis"/>
          <w:color w:val="FF0000"/>
        </w:rPr>
        <w:t>nological advance</w:t>
      </w:r>
      <w:r w:rsidRPr="00614BB2">
        <w:rPr>
          <w:color w:val="FF0000"/>
          <w:sz w:val="16"/>
        </w:rPr>
        <w:t xml:space="preserve">. And on that front, </w:t>
      </w:r>
      <w:r w:rsidRPr="00614BB2">
        <w:rPr>
          <w:rStyle w:val="Emphasis"/>
          <w:color w:val="FF0000"/>
        </w:rPr>
        <w:t>the U.S.</w:t>
      </w:r>
      <w:r w:rsidRPr="00614BB2">
        <w:rPr>
          <w:color w:val="FF0000"/>
          <w:sz w:val="16"/>
        </w:rPr>
        <w:t xml:space="preserve"> </w:t>
      </w:r>
      <w:proofErr w:type="gramStart"/>
      <w:r w:rsidRPr="00614BB2">
        <w:rPr>
          <w:color w:val="FF0000"/>
          <w:sz w:val="16"/>
        </w:rPr>
        <w:t xml:space="preserve">actually </w:t>
      </w:r>
      <w:r w:rsidRPr="00614BB2">
        <w:rPr>
          <w:rStyle w:val="Emphasis"/>
          <w:color w:val="FF0000"/>
        </w:rPr>
        <w:t>has</w:t>
      </w:r>
      <w:proofErr w:type="gramEnd"/>
      <w:r w:rsidRPr="00614BB2">
        <w:rPr>
          <w:rStyle w:val="Emphasis"/>
          <w:color w:val="FF0000"/>
        </w:rPr>
        <w:t xml:space="preserve"> the resources</w:t>
      </w:r>
      <w:r w:rsidRPr="00614BB2">
        <w:rPr>
          <w:color w:val="FF0000"/>
          <w:sz w:val="16"/>
        </w:rPr>
        <w:t xml:space="preserve"> to make a decisive contribution to global </w:t>
      </w:r>
      <w:proofErr w:type="spellStart"/>
      <w:r w:rsidRPr="00614BB2">
        <w:rPr>
          <w:color w:val="FF0000"/>
          <w:sz w:val="16"/>
        </w:rPr>
        <w:t>decarbonization</w:t>
      </w:r>
      <w:proofErr w:type="spellEnd"/>
      <w:r w:rsidRPr="00614BB2">
        <w:rPr>
          <w:color w:val="FF0000"/>
          <w:sz w:val="16"/>
        </w:rPr>
        <w:t xml:space="preserve"> — </w:t>
      </w:r>
      <w:r w:rsidRPr="00614BB2">
        <w:rPr>
          <w:rStyle w:val="StyleUnderline"/>
          <w:color w:val="FF0000"/>
        </w:rPr>
        <w:t xml:space="preserve">and some </w:t>
      </w:r>
      <w:r w:rsidRPr="00614BB2">
        <w:rPr>
          <w:rStyle w:val="Emphasis"/>
          <w:color w:val="FF0000"/>
        </w:rPr>
        <w:t>political will</w:t>
      </w:r>
      <w:r w:rsidRPr="00614BB2">
        <w:rPr>
          <w:color w:val="FF0000"/>
          <w:sz w:val="16"/>
        </w:rPr>
        <w:t xml:space="preserve"> to leverage those resources. Unfortunately, </w:t>
      </w:r>
      <w:r w:rsidRPr="00614BB2">
        <w:rPr>
          <w:rStyle w:val="StyleUnderline"/>
          <w:color w:val="FF0000"/>
        </w:rPr>
        <w:t>due to</w:t>
      </w:r>
      <w:r w:rsidRPr="00614BB2">
        <w:rPr>
          <w:color w:val="FF0000"/>
          <w:sz w:val="16"/>
        </w:rPr>
        <w:t xml:space="preserve"> some combination of fiscal superstitions and </w:t>
      </w:r>
      <w:r w:rsidRPr="00614BB2">
        <w:rPr>
          <w:rStyle w:val="StyleUnderline"/>
          <w:color w:val="FF0000"/>
        </w:rPr>
        <w:t>misplaced priorities</w:t>
      </w:r>
      <w:r w:rsidRPr="00614BB2">
        <w:rPr>
          <w:color w:val="FF0000"/>
          <w:sz w:val="16"/>
        </w:rPr>
        <w:t xml:space="preserve">, the </w:t>
      </w:r>
      <w:r w:rsidRPr="00614BB2">
        <w:rPr>
          <w:rStyle w:val="StyleUnderline"/>
          <w:color w:val="FF0000"/>
        </w:rPr>
        <w:t>Biden</w:t>
      </w:r>
      <w:r w:rsidRPr="00614BB2">
        <w:rPr>
          <w:color w:val="FF0000"/>
          <w:sz w:val="16"/>
        </w:rPr>
        <w:t xml:space="preserve"> administration’s proposed investments in green </w:t>
      </w:r>
      <w:r w:rsidRPr="00614BB2">
        <w:rPr>
          <w:rStyle w:val="StyleUnderline"/>
          <w:color w:val="FF0000"/>
        </w:rPr>
        <w:t>innovation remain paltry</w:t>
      </w:r>
      <w:r w:rsidRPr="00614BB2">
        <w:rPr>
          <w:color w:val="FF0000"/>
          <w:sz w:val="16"/>
        </w:rPr>
        <w:t>. An American Jobs Plan with much higher funding for green R&amp;D is both imminently winnable and environmentally imperative. U.S. climate hawks should make securing such legislation a top priority.</w:t>
      </w:r>
    </w:p>
    <w:p w14:paraId="2CE1A8CF" w14:textId="77777777" w:rsidR="00F6377D" w:rsidRPr="00614BB2" w:rsidRDefault="00F6377D" w:rsidP="00F6377D">
      <w:pPr>
        <w:rPr>
          <w:color w:val="FF0000"/>
          <w:sz w:val="14"/>
        </w:rPr>
      </w:pPr>
    </w:p>
    <w:p w14:paraId="14D2449E" w14:textId="07AC9B9B" w:rsidR="00F6377D" w:rsidRDefault="00614BB2" w:rsidP="00614BB2">
      <w:pPr>
        <w:pStyle w:val="Heading1"/>
      </w:pPr>
      <w:bookmarkStart w:id="1" w:name="_GoBack"/>
      <w:bookmarkEnd w:id="1"/>
      <w:r>
        <w:t>2N</w:t>
      </w:r>
    </w:p>
    <w:p w14:paraId="2545F3F4" w14:textId="03DA331F" w:rsidR="00614BB2" w:rsidRDefault="00614BB2" w:rsidP="00614BB2">
      <w:pPr>
        <w:rPr>
          <w:color w:val="FF0000"/>
          <w:sz w:val="40"/>
          <w:szCs w:val="40"/>
        </w:rPr>
      </w:pPr>
      <w:r>
        <w:rPr>
          <w:color w:val="FF0000"/>
          <w:sz w:val="40"/>
          <w:szCs w:val="40"/>
        </w:rPr>
        <w:t>record</w:t>
      </w:r>
    </w:p>
    <w:p w14:paraId="659C40FC" w14:textId="77777777" w:rsidR="008A5718" w:rsidRDefault="008A5718" w:rsidP="00614BB2">
      <w:pPr>
        <w:rPr>
          <w:color w:val="FF0000"/>
          <w:sz w:val="40"/>
          <w:szCs w:val="40"/>
        </w:rPr>
      </w:pPr>
    </w:p>
    <w:p w14:paraId="3675EC13" w14:textId="77777777" w:rsidR="008A5718" w:rsidRPr="00614BB2" w:rsidRDefault="008A5718" w:rsidP="00614BB2">
      <w:pPr>
        <w:rPr>
          <w:color w:val="FF0000"/>
          <w:sz w:val="40"/>
          <w:szCs w:val="40"/>
        </w:rPr>
      </w:pPr>
    </w:p>
    <w:sectPr w:rsidR="008A5718" w:rsidRPr="00614B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F0E615E"/>
    <w:multiLevelType w:val="hybridMultilevel"/>
    <w:tmpl w:val="33083F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53B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574"/>
    <w:rsid w:val="000B20C2"/>
    <w:rsid w:val="000D26A6"/>
    <w:rsid w:val="000D2B90"/>
    <w:rsid w:val="000D6ED8"/>
    <w:rsid w:val="000D717B"/>
    <w:rsid w:val="00100B28"/>
    <w:rsid w:val="00112AC8"/>
    <w:rsid w:val="00117316"/>
    <w:rsid w:val="001209B4"/>
    <w:rsid w:val="00153BBC"/>
    <w:rsid w:val="001576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91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21A"/>
    <w:rsid w:val="00351841"/>
    <w:rsid w:val="003624A6"/>
    <w:rsid w:val="003629B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1A2"/>
    <w:rsid w:val="00407AFF"/>
    <w:rsid w:val="0041155D"/>
    <w:rsid w:val="004170BF"/>
    <w:rsid w:val="004270E3"/>
    <w:rsid w:val="004348DC"/>
    <w:rsid w:val="00434921"/>
    <w:rsid w:val="00442018"/>
    <w:rsid w:val="00446567"/>
    <w:rsid w:val="00447B10"/>
    <w:rsid w:val="00452EE4"/>
    <w:rsid w:val="00452F0B"/>
    <w:rsid w:val="004536D6"/>
    <w:rsid w:val="00457224"/>
    <w:rsid w:val="00470DD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7E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BB2"/>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BA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26E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718"/>
    <w:rsid w:val="008B032E"/>
    <w:rsid w:val="008C0FA2"/>
    <w:rsid w:val="008C2342"/>
    <w:rsid w:val="008C77B6"/>
    <w:rsid w:val="008D1B91"/>
    <w:rsid w:val="008D724A"/>
    <w:rsid w:val="008E7A3E"/>
    <w:rsid w:val="008F41FD"/>
    <w:rsid w:val="008F4479"/>
    <w:rsid w:val="008F4BA0"/>
    <w:rsid w:val="00901726"/>
    <w:rsid w:val="009102F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62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6D2"/>
    <w:rsid w:val="00B0505F"/>
    <w:rsid w:val="00B058FC"/>
    <w:rsid w:val="00B05C2D"/>
    <w:rsid w:val="00B05CBF"/>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4C7"/>
    <w:rsid w:val="00C07769"/>
    <w:rsid w:val="00C07D05"/>
    <w:rsid w:val="00C10856"/>
    <w:rsid w:val="00C203FA"/>
    <w:rsid w:val="00C244F5"/>
    <w:rsid w:val="00C25D8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BA9"/>
    <w:rsid w:val="00EC7106"/>
    <w:rsid w:val="00ED0120"/>
    <w:rsid w:val="00ED3BBA"/>
    <w:rsid w:val="00ED4E12"/>
    <w:rsid w:val="00EE051B"/>
    <w:rsid w:val="00EE54B4"/>
    <w:rsid w:val="00EF1AD8"/>
    <w:rsid w:val="00EF2B5C"/>
    <w:rsid w:val="00EF63A8"/>
    <w:rsid w:val="00EF7794"/>
    <w:rsid w:val="00F02046"/>
    <w:rsid w:val="00F053D8"/>
    <w:rsid w:val="00F075E9"/>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2CE8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53B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3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3B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3B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T"/>
    <w:basedOn w:val="Normal"/>
    <w:next w:val="Normal"/>
    <w:link w:val="Heading4Char"/>
    <w:uiPriority w:val="9"/>
    <w:unhideWhenUsed/>
    <w:qFormat/>
    <w:rsid w:val="00153B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3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BBC"/>
  </w:style>
  <w:style w:type="character" w:customStyle="1" w:styleId="Heading1Char">
    <w:name w:val="Heading 1 Char"/>
    <w:aliases w:val="Pocket Char"/>
    <w:basedOn w:val="DefaultParagraphFont"/>
    <w:link w:val="Heading1"/>
    <w:uiPriority w:val="9"/>
    <w:rsid w:val="00153B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3B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3BB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153B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3BBC"/>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153BB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153B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3BB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153BBC"/>
    <w:rPr>
      <w:color w:val="auto"/>
      <w:u w:val="none"/>
    </w:rPr>
  </w:style>
  <w:style w:type="paragraph" w:styleId="DocumentMap">
    <w:name w:val="Document Map"/>
    <w:basedOn w:val="Normal"/>
    <w:link w:val="DocumentMapChar"/>
    <w:uiPriority w:val="99"/>
    <w:semiHidden/>
    <w:unhideWhenUsed/>
    <w:rsid w:val="00153B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3BBC"/>
    <w:rPr>
      <w:rFonts w:ascii="Lucida Grande" w:hAnsi="Lucida Grande" w:cs="Lucida Grande"/>
    </w:rPr>
  </w:style>
  <w:style w:type="paragraph" w:customStyle="1" w:styleId="Emphasis1">
    <w:name w:val="Emphasis1"/>
    <w:basedOn w:val="Normal"/>
    <w:link w:val="Emphasis"/>
    <w:autoRedefine/>
    <w:uiPriority w:val="7"/>
    <w:qFormat/>
    <w:rsid w:val="00153B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Dont use"/>
    <w:basedOn w:val="Heading1"/>
    <w:link w:val="Hyperlink"/>
    <w:autoRedefine/>
    <w:uiPriority w:val="99"/>
    <w:qFormat/>
    <w:rsid w:val="00153B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E0912"/>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paragraph" w:styleId="NoSpacing">
    <w:name w:val="No Spacing"/>
    <w:aliases w:val="Card Format,DDI Tag,Tag Title,No Spacing tnr,ClearFormatting,Hidden Block Title,No Spacing311,No Spacing51,No Spacing8,Dont u,No Spacing1111111,Clear,ca"/>
    <w:basedOn w:val="Heading1"/>
    <w:autoRedefine/>
    <w:uiPriority w:val="99"/>
    <w:qFormat/>
    <w:rsid w:val="001E09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archive.md/o/bc9l4/https:/spacenews.com/spacety-releases-first-sar-images/" TargetMode="External"/><Relationship Id="rId21" Type="http://schemas.openxmlformats.org/officeDocument/2006/relationships/hyperlink" Target="https://archive.md/o/bc9l4/https:/www.bbc.com/news/science-environment-54076895" TargetMode="External"/><Relationship Id="rId22" Type="http://schemas.openxmlformats.org/officeDocument/2006/relationships/hyperlink" Target="http://www.jessicachenweiss.com/uploads/3/0/6/3/30636001/19-01-24-elite-statements-isq-ca.pdf" TargetMode="External"/><Relationship Id="rId23" Type="http://schemas.openxmlformats.org/officeDocument/2006/relationships/hyperlink" Target="https://www.cnn.com/2022/02/16/middleeast/iran-nuclear-agreement-conclusion-intl/index.html" TargetMode="External"/><Relationship Id="rId24" Type="http://schemas.openxmlformats.org/officeDocument/2006/relationships/hyperlink" Target="https://www.defensenews.com/opinion/commentary/2020/02/13/avoiding-a-nuclear-arms-race-in-the-middle-east/" TargetMode="External"/><Relationship Id="rId25" Type="http://schemas.openxmlformats.org/officeDocument/2006/relationships/hyperlink" Target="https://csbaonline.org/uploads/documents/Nuclear-Proliferation-in-the-Middle-East.pdf" TargetMode="External"/><Relationship Id="rId26" Type="http://schemas.openxmlformats.org/officeDocument/2006/relationships/hyperlink" Target="https://www.europeanleadershipnetwork.org/commentary/the-art-of-space-deterrence/" TargetMode="External"/><Relationship Id="rId27" Type="http://schemas.openxmlformats.org/officeDocument/2006/relationships/hyperlink" Target="https://cisac.fsi.stanford.edu/news/deterrence-space-key-us-security" TargetMode="External"/><Relationship Id="rId28" Type="http://schemas.openxmlformats.org/officeDocument/2006/relationships/hyperlink" Target="http://www.af.mil/AboutUs/Biographies/Display/tabid/225/Article/108115/general-john-e-hyten.aspx" TargetMode="External"/><Relationship Id="rId29" Type="http://schemas.openxmlformats.org/officeDocument/2006/relationships/hyperlink" Target="http://cisac.fsi.stanford.edu/"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cisac.fsi.stanford.edu/events/us-strategic-command-perspectives-deterrence-and-assurance" TargetMode="External"/><Relationship Id="rId31" Type="http://schemas.openxmlformats.org/officeDocument/2006/relationships/hyperlink" Target="https://foreignpolicy.com/2019/07/20/space-research-can-save-the-planet-again-climate-change-environment/)//marlborough-wr/" TargetMode="External"/><Relationship Id="rId32" Type="http://schemas.openxmlformats.org/officeDocument/2006/relationships/hyperlink" Target="https://www.washingtonpost.com/opinions/2020/06/01/spacexs-success-is-one-small-step-man-one-giant-leap-capitalism/" TargetMode="External"/><Relationship Id="rId9" Type="http://schemas.openxmlformats.org/officeDocument/2006/relationships/hyperlink" Target="https://thelawdictionary.org/unjust/"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techtimes.com/articles/77612/20150818/companies-working-space-elevator.htm" TargetMode="External"/><Relationship Id="rId12" Type="http://schemas.openxmlformats.org/officeDocument/2006/relationships/hyperlink" Target="http://www.iitg.ac.in/arun/" TargetMode="External"/><Relationship Id="rId13" Type="http://schemas.openxmlformats.org/officeDocument/2006/relationships/hyperlink" Target="https://hbr.org/search?term=rana%20mitter&amp;search_type=search-all" TargetMode="External"/><Relationship Id="rId14" Type="http://schemas.openxmlformats.org/officeDocument/2006/relationships/hyperlink" Target="https://hbr.org/search?term=elsbeth%20johnson&amp;search_type=search-all" TargetMode="External"/><Relationship Id="rId15" Type="http://schemas.openxmlformats.org/officeDocument/2006/relationships/hyperlink" Target="https://hbr.org/2021/05/what-the-west-gets-wrong-about-china%20accessed%2012/14/21" TargetMode="External"/><Relationship Id="rId16" Type="http://schemas.openxmlformats.org/officeDocument/2006/relationships/hyperlink" Target="https://hbr.org/2011/06/what-the-west-doesnt-get-about-china" TargetMode="External"/><Relationship Id="rId17"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s://archive.md/o/bc9l4/www.cpppc.org/en/zy/994006.jhtml" TargetMode="External"/><Relationship Id="rId19" Type="http://schemas.openxmlformats.org/officeDocument/2006/relationships/hyperlink" Target="https://archive.md/o/bc9l4/https:/www.ida.org/-/media/feature/publications/e/ev/evaluation-of-chinas-commercial-space-sector/d-10873.a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3B2D19-2979-D649-8FE4-A9506BB00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21766</Words>
  <Characters>116671</Characters>
  <Application>Microsoft Macintosh Word</Application>
  <DocSecurity>0</DocSecurity>
  <Lines>1143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138262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14</cp:revision>
  <dcterms:created xsi:type="dcterms:W3CDTF">2022-02-19T22:35:00Z</dcterms:created>
  <dcterms:modified xsi:type="dcterms:W3CDTF">2022-02-20T00:43:00Z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