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CBC928" w14:textId="77777777" w:rsidR="00AB447A" w:rsidRDefault="00AB447A" w:rsidP="00AB447A">
      <w:pPr>
        <w:pStyle w:val="Heading1"/>
      </w:pPr>
      <w:r>
        <w:t>AC- china</w:t>
      </w:r>
    </w:p>
    <w:p w14:paraId="01F0BEE1" w14:textId="77777777" w:rsidR="00AB447A" w:rsidRDefault="00AB447A" w:rsidP="00AB447A">
      <w:pPr>
        <w:pStyle w:val="Heading3"/>
      </w:pPr>
      <w:r>
        <w:t xml:space="preserve">1AC: Plan </w:t>
      </w:r>
    </w:p>
    <w:p w14:paraId="0BD76BD3" w14:textId="77777777" w:rsidR="00AB447A" w:rsidRDefault="00AB447A" w:rsidP="00AB447A">
      <w:pPr>
        <w:pStyle w:val="Heading4"/>
      </w:pPr>
      <w:r>
        <w:t xml:space="preserve">Plan – A just government of the People’s Republic of China ought to </w:t>
      </w:r>
      <w:r w:rsidRPr="007A4168">
        <w:t>recognize an unconditional right of workers to strike.</w:t>
      </w:r>
    </w:p>
    <w:p w14:paraId="62503CF6" w14:textId="77777777" w:rsidR="00AB447A" w:rsidRPr="007A4168" w:rsidRDefault="00AB447A" w:rsidP="00AB447A">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3B3F8E3D" w14:textId="77777777" w:rsidR="00AB447A" w:rsidRPr="00A44704" w:rsidRDefault="00AB447A" w:rsidP="00AB447A">
      <w:r w:rsidRPr="00A44704">
        <w:rPr>
          <w:rStyle w:val="Style13ptBold"/>
        </w:rPr>
        <w:t>Dongfang 11</w:t>
      </w:r>
      <w:r>
        <w:t xml:space="preserve"> </w:t>
      </w:r>
      <w:r w:rsidRPr="00A44704">
        <w:t>Han Dongfang 4-6-2011 "Liberate China's Workers"</w:t>
      </w:r>
      <w:r>
        <w:t xml:space="preserve"> </w:t>
      </w:r>
      <w:hyperlink r:id="rId11"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10409EDE" w14:textId="77777777" w:rsidR="00AB447A" w:rsidRDefault="00AB447A" w:rsidP="00AB447A">
      <w:pPr>
        <w:rPr>
          <w:sz w:val="16"/>
        </w:rPr>
      </w:pPr>
      <w:r w:rsidRPr="00FC7D85">
        <w:rPr>
          <w:sz w:val="16"/>
        </w:rPr>
        <w:t xml:space="preserve">HONG KONG — </w:t>
      </w:r>
      <w:r w:rsidRPr="00A6651A">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A6651A">
        <w:rPr>
          <w:b/>
          <w:sz w:val="26"/>
          <w:highlight w:val="green"/>
          <w:u w:val="single"/>
        </w:rPr>
        <w:t>officials</w:t>
      </w:r>
      <w:r w:rsidRPr="00A6651A">
        <w:rPr>
          <w:highlight w:val="green"/>
          <w:u w:val="single"/>
        </w:rPr>
        <w:t xml:space="preserve"> </w:t>
      </w:r>
      <w:r w:rsidRPr="00FC7D85">
        <w:rPr>
          <w:u w:val="single"/>
        </w:rPr>
        <w:t xml:space="preserve">and even some businessmen have long recognized this fact and have </w:t>
      </w:r>
      <w:r w:rsidRPr="00A6651A">
        <w:rPr>
          <w:b/>
          <w:sz w:val="26"/>
          <w:highlight w:val="green"/>
          <w:u w:val="single"/>
        </w:rPr>
        <w:t>called for the</w:t>
      </w:r>
      <w:r w:rsidRPr="00A6651A">
        <w:rPr>
          <w:highlight w:val="green"/>
          <w:u w:val="single"/>
        </w:rPr>
        <w:t xml:space="preserve"> </w:t>
      </w:r>
      <w:r w:rsidRPr="00A6651A">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A6651A">
        <w:rPr>
          <w:b/>
          <w:sz w:val="26"/>
          <w:highlight w:val="green"/>
          <w:u w:val="single"/>
        </w:rPr>
        <w:t>right to strike</w:t>
      </w:r>
      <w:r w:rsidRPr="00A6651A">
        <w:rPr>
          <w:highlight w:val="green"/>
          <w:u w:val="single"/>
        </w:rPr>
        <w:t xml:space="preserve"> </w:t>
      </w:r>
      <w:r w:rsidRPr="00A6651A">
        <w:rPr>
          <w:b/>
          <w:sz w:val="26"/>
          <w:highlight w:val="green"/>
          <w:u w:val="single"/>
        </w:rPr>
        <w:t>is</w:t>
      </w:r>
      <w:r w:rsidRPr="00A6651A">
        <w:rPr>
          <w:highlight w:val="green"/>
          <w:u w:val="single"/>
        </w:rPr>
        <w:t xml:space="preserve"> </w:t>
      </w:r>
      <w:r w:rsidRPr="00FC7D85">
        <w:rPr>
          <w:u w:val="single"/>
        </w:rPr>
        <w:t xml:space="preserve">clearly important, but the most vital and fundamental right of workers is </w:t>
      </w:r>
      <w:r w:rsidRPr="00A6651A">
        <w:rPr>
          <w:b/>
          <w:sz w:val="26"/>
          <w:highlight w:val="green"/>
          <w:u w:val="single"/>
        </w:rPr>
        <w:t>the right to collective bargaining</w:t>
      </w:r>
      <w:r w:rsidRPr="00FC7D85">
        <w:rPr>
          <w:u w:val="single"/>
        </w:rPr>
        <w:t xml:space="preserve">. After all, </w:t>
      </w:r>
      <w:r w:rsidRPr="00A6651A">
        <w:rPr>
          <w:b/>
          <w:sz w:val="26"/>
          <w:highlight w:val="green"/>
          <w:u w:val="single"/>
        </w:rPr>
        <w:t>why do workers go out on strike</w:t>
      </w:r>
      <w:r w:rsidRPr="00FC7D85">
        <w:rPr>
          <w:u w:val="single"/>
        </w:rPr>
        <w:t xml:space="preserve">? Very simply, they go on strike </w:t>
      </w:r>
      <w:r w:rsidRPr="00A6651A">
        <w:rPr>
          <w:b/>
          <w:sz w:val="26"/>
          <w:highlight w:val="green"/>
          <w:u w:val="single"/>
        </w:rPr>
        <w:t>for higher pay and better working conditions</w:t>
      </w:r>
      <w:r w:rsidRPr="00FC7D85">
        <w:rPr>
          <w:u w:val="single"/>
        </w:rPr>
        <w:t xml:space="preserve">. </w:t>
      </w:r>
      <w:r w:rsidRPr="00A6651A">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A6651A">
        <w:rPr>
          <w:b/>
          <w:sz w:val="26"/>
          <w:highlight w:val="green"/>
          <w:u w:val="single"/>
        </w:rPr>
        <w:t>if the collective bargaining process were more effective</w:t>
      </w:r>
      <w:r w:rsidRPr="00FC7D85">
        <w:rPr>
          <w:u w:val="single"/>
        </w:rPr>
        <w:t xml:space="preserve">, in many cases, </w:t>
      </w:r>
      <w:r w:rsidRPr="00A6651A">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A6651A">
        <w:rPr>
          <w:b/>
          <w:bCs/>
          <w:sz w:val="26"/>
          <w:highlight w:val="green"/>
          <w:u w:val="single"/>
        </w:rPr>
        <w:t>China’s workers want</w:t>
      </w:r>
      <w:r w:rsidRPr="00A6651A">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A6651A">
        <w:rPr>
          <w:b/>
          <w:sz w:val="26"/>
          <w:highlight w:val="green"/>
          <w:u w:val="single"/>
        </w:rPr>
        <w:t>a system</w:t>
      </w:r>
      <w:r w:rsidRPr="00A6651A">
        <w:rPr>
          <w:highlight w:val="green"/>
          <w:u w:val="single"/>
        </w:rPr>
        <w:t xml:space="preserve"> </w:t>
      </w:r>
      <w:r w:rsidRPr="00FC7D85">
        <w:rPr>
          <w:u w:val="single"/>
        </w:rPr>
        <w:t xml:space="preserve">in </w:t>
      </w:r>
      <w:r w:rsidRPr="00A6651A">
        <w:rPr>
          <w:b/>
          <w:sz w:val="26"/>
          <w:highlight w:val="green"/>
          <w:u w:val="single"/>
        </w:rPr>
        <w:t>which they can raise their demands</w:t>
      </w:r>
      <w:r w:rsidRPr="00A6651A">
        <w:rPr>
          <w:highlight w:val="green"/>
          <w:u w:val="single"/>
        </w:rPr>
        <w:t xml:space="preserve"> </w:t>
      </w:r>
      <w:r w:rsidRPr="00FC7D85">
        <w:rPr>
          <w:u w:val="single"/>
        </w:rPr>
        <w:t xml:space="preserve">for higher pay and discuss those demands </w:t>
      </w:r>
      <w:r w:rsidRPr="00A6651A">
        <w:rPr>
          <w:b/>
          <w:sz w:val="26"/>
          <w:highlight w:val="green"/>
          <w:u w:val="single"/>
        </w:rPr>
        <w:t>in</w:t>
      </w:r>
      <w:r w:rsidRPr="00A6651A">
        <w:rPr>
          <w:highlight w:val="green"/>
          <w:u w:val="single"/>
        </w:rPr>
        <w:t xml:space="preserve"> </w:t>
      </w:r>
      <w:r w:rsidRPr="00FC7D85">
        <w:rPr>
          <w:u w:val="single"/>
        </w:rPr>
        <w:t xml:space="preserve">peaceful, </w:t>
      </w:r>
      <w:r w:rsidRPr="00A6651A">
        <w:rPr>
          <w:b/>
          <w:sz w:val="26"/>
          <w:highlight w:val="green"/>
          <w:u w:val="single"/>
        </w:rPr>
        <w:t>equal and constructive negotiations</w:t>
      </w:r>
      <w:r w:rsidRPr="00A6651A">
        <w:rPr>
          <w:highlight w:val="green"/>
          <w:u w:val="single"/>
        </w:rPr>
        <w:t xml:space="preserve"> </w:t>
      </w:r>
      <w:r w:rsidRPr="00FC7D85">
        <w:rPr>
          <w:u w:val="single"/>
        </w:rPr>
        <w:t xml:space="preserve">with management. </w:t>
      </w:r>
      <w:r w:rsidRPr="00A6651A">
        <w:rPr>
          <w:b/>
          <w:sz w:val="26"/>
          <w:highlight w:val="green"/>
          <w:u w:val="single"/>
        </w:rPr>
        <w:t>If workers can achieve their goals through peaceful collective bargaining</w:t>
      </w:r>
      <w:r w:rsidRPr="00A6651A">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A6651A">
        <w:rPr>
          <w:b/>
          <w:sz w:val="26"/>
          <w:highlight w:val="green"/>
          <w:u w:val="single"/>
        </w:rPr>
        <w:t>right to strike</w:t>
      </w:r>
      <w:r w:rsidRPr="00A6651A">
        <w:rPr>
          <w:highlight w:val="green"/>
          <w:u w:val="single"/>
        </w:rPr>
        <w:t xml:space="preserve"> </w:t>
      </w:r>
      <w:r w:rsidRPr="00FC7D85">
        <w:rPr>
          <w:u w:val="single"/>
        </w:rPr>
        <w:t xml:space="preserve">is framed in a way that </w:t>
      </w:r>
      <w:r w:rsidRPr="00A6651A">
        <w:rPr>
          <w:b/>
          <w:sz w:val="26"/>
          <w:highlight w:val="green"/>
          <w:u w:val="single"/>
        </w:rPr>
        <w:t>can</w:t>
      </w:r>
      <w:r w:rsidRPr="00A6651A">
        <w:rPr>
          <w:highlight w:val="green"/>
          <w:u w:val="single"/>
        </w:rPr>
        <w:t xml:space="preserve"> </w:t>
      </w:r>
      <w:r w:rsidRPr="00A6651A">
        <w:rPr>
          <w:b/>
          <w:sz w:val="26"/>
          <w:highlight w:val="green"/>
          <w:u w:val="single"/>
        </w:rPr>
        <w:t>liberate workers</w:t>
      </w:r>
      <w:r w:rsidRPr="00A6651A">
        <w:rPr>
          <w:highlight w:val="green"/>
          <w:u w:val="single"/>
        </w:rPr>
        <w:t xml:space="preserve"> </w:t>
      </w:r>
      <w:r w:rsidRPr="00FC7D85">
        <w:rPr>
          <w:u w:val="single"/>
        </w:rPr>
        <w:t xml:space="preserve">and </w:t>
      </w:r>
      <w:r w:rsidRPr="00A6651A">
        <w:rPr>
          <w:b/>
          <w:sz w:val="26"/>
          <w:highlight w:val="green"/>
          <w:u w:val="single"/>
        </w:rPr>
        <w:t>encourage</w:t>
      </w:r>
      <w:r w:rsidRPr="00A6651A">
        <w:rPr>
          <w:highlight w:val="green"/>
          <w:u w:val="single"/>
        </w:rPr>
        <w:t xml:space="preserve"> </w:t>
      </w:r>
      <w:r w:rsidRPr="00A6651A">
        <w:rPr>
          <w:b/>
          <w:sz w:val="26"/>
          <w:highlight w:val="green"/>
          <w:u w:val="single"/>
        </w:rPr>
        <w:t>and empower them to engage in collective bargaining</w:t>
      </w:r>
      <w:r w:rsidRPr="00FC7D85">
        <w:rPr>
          <w:u w:val="single"/>
        </w:rPr>
        <w:t xml:space="preserve">, </w:t>
      </w:r>
      <w:r w:rsidRPr="00A6651A">
        <w:rPr>
          <w:b/>
          <w:sz w:val="26"/>
          <w:highlight w:val="green"/>
          <w:u w:val="single"/>
        </w:rPr>
        <w:t>safe</w:t>
      </w:r>
      <w:r w:rsidRPr="00A6651A">
        <w:rPr>
          <w:highlight w:val="green"/>
          <w:u w:val="single"/>
        </w:rPr>
        <w:t xml:space="preserve"> </w:t>
      </w:r>
      <w:r w:rsidRPr="00A6651A">
        <w:rPr>
          <w:b/>
          <w:sz w:val="26"/>
          <w:highlight w:val="green"/>
          <w:u w:val="single"/>
        </w:rPr>
        <w:t xml:space="preserve">in the knowledge that they have a powerful weapon that can be deployed if necessary, </w:t>
      </w:r>
      <w:r w:rsidRPr="00A6651A">
        <w:rPr>
          <w:b/>
          <w:sz w:val="26"/>
          <w:highlight w:val="green"/>
          <w:u w:val="single"/>
          <w:bdr w:val="single" w:sz="18" w:space="0" w:color="auto"/>
        </w:rPr>
        <w:t>labor relations will be enhanced</w:t>
      </w:r>
      <w:r w:rsidRPr="00A6651A">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A6651A">
        <w:rPr>
          <w:b/>
          <w:sz w:val="26"/>
          <w:highlight w:val="green"/>
          <w:u w:val="single"/>
        </w:rPr>
        <w:t xml:space="preserve">benefit employers </w:t>
      </w:r>
      <w:r w:rsidRPr="00FC7D85">
        <w:rPr>
          <w:u w:val="single"/>
        </w:rPr>
        <w:t xml:space="preserve">like Mr. Zeng who are </w:t>
      </w:r>
      <w:r w:rsidRPr="00A6651A">
        <w:rPr>
          <w:b/>
          <w:sz w:val="26"/>
          <w:highlight w:val="green"/>
          <w:u w:val="single"/>
        </w:rPr>
        <w:t>concerned</w:t>
      </w:r>
      <w:r w:rsidRPr="00A6651A">
        <w:rPr>
          <w:highlight w:val="green"/>
          <w:u w:val="single"/>
        </w:rPr>
        <w:t xml:space="preserve"> </w:t>
      </w:r>
      <w:r w:rsidRPr="00A6651A">
        <w:rPr>
          <w:b/>
          <w:sz w:val="26"/>
          <w:highlight w:val="green"/>
          <w:u w:val="single"/>
        </w:rPr>
        <w:t>about</w:t>
      </w:r>
      <w:r w:rsidRPr="00A6651A">
        <w:rPr>
          <w:highlight w:val="green"/>
          <w:u w:val="single"/>
        </w:rPr>
        <w:t xml:space="preserve"> </w:t>
      </w:r>
      <w:r w:rsidRPr="00A6651A">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1A1B62EC" w14:textId="77777777" w:rsidR="00AB447A" w:rsidRPr="000A09A5" w:rsidRDefault="00AB447A" w:rsidP="00AB447A">
      <w:pPr>
        <w:rPr>
          <w:b/>
          <w:sz w:val="16"/>
          <w:u w:val="single"/>
        </w:rPr>
      </w:pPr>
    </w:p>
    <w:p w14:paraId="27AEBB06" w14:textId="77777777" w:rsidR="00AB447A" w:rsidRPr="00E70A22" w:rsidRDefault="00AB447A" w:rsidP="00AB447A">
      <w:pPr>
        <w:pStyle w:val="Heading4"/>
        <w:rPr>
          <w:rFonts w:cs="Calibri"/>
        </w:rPr>
      </w:pPr>
      <w:r>
        <w:rPr>
          <w:rFonts w:cs="Calibri"/>
        </w:rPr>
        <w:t>T</w:t>
      </w:r>
      <w:r w:rsidRPr="00E70A22">
        <w:rPr>
          <w:rFonts w:cs="Calibri"/>
        </w:rPr>
        <w:t xml:space="preserve">he plan creates </w:t>
      </w:r>
      <w:r w:rsidRPr="00E70A22">
        <w:rPr>
          <w:rFonts w:cs="Calibri"/>
          <w:u w:val="single"/>
        </w:rPr>
        <w:t>minimal uncertainty</w:t>
      </w:r>
      <w:r w:rsidRPr="00E70A22">
        <w:rPr>
          <w:rFonts w:cs="Calibri"/>
        </w:rPr>
        <w:t xml:space="preserve"> of economic consequences and maximizes incentives to </w:t>
      </w:r>
      <w:r w:rsidRPr="005445A9">
        <w:rPr>
          <w:rFonts w:cs="Calibri"/>
          <w:u w:val="single"/>
        </w:rPr>
        <w:t>settle quickly</w:t>
      </w:r>
      <w:r w:rsidRPr="00E70A22">
        <w:rPr>
          <w:rFonts w:cs="Calibri"/>
        </w:rPr>
        <w:t xml:space="preserve"> at the bargaining table.</w:t>
      </w:r>
    </w:p>
    <w:p w14:paraId="75498D00" w14:textId="77777777" w:rsidR="00AB447A" w:rsidRPr="00E70A22" w:rsidRDefault="00AB447A" w:rsidP="00AB447A">
      <w:r w:rsidRPr="00E70A22">
        <w:rPr>
          <w:rStyle w:val="Style13ptBold"/>
        </w:rPr>
        <w:t>Malin 93</w:t>
      </w:r>
      <w:r w:rsidRPr="00E70A22">
        <w:t xml:space="preserve"> [Martin H. Malin, Chicago-Kent College Of Law, 1993, "Public Employees' Right to Strike: Law and Experience," University of Michigan Journal of Law Reform, https://repository.law.umich.edu/mjlr/vol26/iss2/3/, accessed 11-4-2021] BCortez</w:t>
      </w:r>
    </w:p>
    <w:p w14:paraId="21B31F34" w14:textId="77777777" w:rsidR="00AB447A" w:rsidRPr="00E70A22" w:rsidRDefault="00AB447A" w:rsidP="00AB447A">
      <w:pPr>
        <w:rPr>
          <w:sz w:val="16"/>
        </w:rPr>
      </w:pPr>
      <w:r w:rsidRPr="00E70A22">
        <w:rPr>
          <w:sz w:val="16"/>
        </w:rPr>
        <w:t xml:space="preserve">The </w:t>
      </w:r>
      <w:r w:rsidRPr="00A6651A">
        <w:rPr>
          <w:rStyle w:val="StyleUnderline"/>
          <w:highlight w:val="green"/>
        </w:rPr>
        <w:t>ease of enjoining</w:t>
      </w:r>
      <w:r w:rsidRPr="00E70A22">
        <w:rPr>
          <w:rStyle w:val="StyleUnderline"/>
        </w:rPr>
        <w:t xml:space="preserve"> a </w:t>
      </w:r>
      <w:r w:rsidRPr="00A6651A">
        <w:rPr>
          <w:rStyle w:val="StyleUnderline"/>
          <w:highlight w:val="green"/>
        </w:rPr>
        <w:t>lawful strike</w:t>
      </w:r>
      <w:r w:rsidRPr="00E70A22">
        <w:rPr>
          <w:rStyle w:val="StyleUnderline"/>
        </w:rPr>
        <w:t xml:space="preserve"> not only </w:t>
      </w:r>
      <w:r w:rsidRPr="00A6651A">
        <w:rPr>
          <w:rStyle w:val="StyleUnderline"/>
          <w:highlight w:val="green"/>
        </w:rPr>
        <w:t>increases</w:t>
      </w:r>
      <w:r w:rsidRPr="00E70A22">
        <w:rPr>
          <w:rStyle w:val="StyleUnderline"/>
        </w:rPr>
        <w:t xml:space="preserve"> the probability of having a strike, but it may also reduce the urgency for settling a strike.</w:t>
      </w:r>
      <w:r w:rsidRPr="00E70A22">
        <w:rPr>
          <w:sz w:val="16"/>
        </w:rPr>
        <w:t xml:space="preserve"> As </w:t>
      </w:r>
      <w:r w:rsidRPr="00A6651A">
        <w:rPr>
          <w:rStyle w:val="StyleUnderline"/>
          <w:highlight w:val="green"/>
        </w:rPr>
        <w:t>strike-induced losses mount and</w:t>
      </w:r>
      <w:r w:rsidRPr="00E70A22">
        <w:rPr>
          <w:rStyle w:val="StyleUnderline"/>
        </w:rPr>
        <w:t xml:space="preserve"> the </w:t>
      </w:r>
      <w:r w:rsidRPr="00A6651A">
        <w:rPr>
          <w:rStyle w:val="StyleUnderline"/>
          <w:highlight w:val="green"/>
        </w:rPr>
        <w:t>parties approac</w:t>
      </w:r>
      <w:r w:rsidRPr="00E70A22">
        <w:rPr>
          <w:rStyle w:val="StyleUnderline"/>
        </w:rPr>
        <w:t xml:space="preserve">h the </w:t>
      </w:r>
      <w:r w:rsidRPr="00A6651A">
        <w:rPr>
          <w:rStyle w:val="StyleUnderline"/>
          <w:highlight w:val="green"/>
        </w:rPr>
        <w:t>point where</w:t>
      </w:r>
      <w:r w:rsidRPr="00E70A22">
        <w:rPr>
          <w:rStyle w:val="StyleUnderline"/>
        </w:rPr>
        <w:t xml:space="preserve"> the </w:t>
      </w:r>
      <w:r w:rsidRPr="00A6651A">
        <w:rPr>
          <w:rStyle w:val="StyleUnderline"/>
          <w:highlight w:val="green"/>
        </w:rPr>
        <w:t>strike will cause</w:t>
      </w:r>
      <w:r w:rsidRPr="00E70A22">
        <w:rPr>
          <w:rStyle w:val="StyleUnderline"/>
        </w:rPr>
        <w:t xml:space="preserve"> substantial </w:t>
      </w:r>
      <w:r w:rsidRPr="00A6651A">
        <w:rPr>
          <w:rStyle w:val="StyleUnderline"/>
          <w:highlight w:val="green"/>
        </w:rPr>
        <w:t>damage</w:t>
      </w:r>
      <w:r w:rsidRPr="00E70A22">
        <w:rPr>
          <w:rStyle w:val="StyleUnderline"/>
        </w:rPr>
        <w:t xml:space="preserve">, their </w:t>
      </w:r>
      <w:r w:rsidRPr="00A6651A">
        <w:rPr>
          <w:rStyle w:val="StyleUnderline"/>
          <w:highlight w:val="green"/>
        </w:rPr>
        <w:t>interests in cutting losses</w:t>
      </w:r>
      <w:r w:rsidRPr="00E70A22">
        <w:rPr>
          <w:rStyle w:val="StyleUnderline"/>
        </w:rPr>
        <w:t xml:space="preserve"> and avoiding further damage </w:t>
      </w:r>
      <w:r w:rsidRPr="00A6651A">
        <w:rPr>
          <w:rStyle w:val="StyleUnderline"/>
          <w:highlight w:val="green"/>
        </w:rPr>
        <w:t>increase</w:t>
      </w:r>
      <w:r w:rsidRPr="00E70A22">
        <w:rPr>
          <w:rStyle w:val="StyleUnderline"/>
        </w:rPr>
        <w:t xml:space="preserve"> the </w:t>
      </w:r>
      <w:r w:rsidRPr="00A6651A">
        <w:rPr>
          <w:rStyle w:val="StyleUnderline"/>
          <w:highlight w:val="green"/>
        </w:rPr>
        <w:t>pressure to settle</w:t>
      </w:r>
      <w:r w:rsidRPr="00E70A22">
        <w:rPr>
          <w:rStyle w:val="StyleUnderline"/>
        </w:rPr>
        <w:t>.</w:t>
      </w:r>
      <w:r w:rsidRPr="00E70A22">
        <w:rPr>
          <w:sz w:val="16"/>
        </w:rPr>
        <w:t xml:space="preserve"> Where, however, the </w:t>
      </w:r>
      <w:r w:rsidRPr="00A6651A">
        <w:rPr>
          <w:rStyle w:val="StyleUnderline"/>
          <w:highlight w:val="green"/>
        </w:rPr>
        <w:t>result of continuing</w:t>
      </w:r>
      <w:r w:rsidRPr="00E70A22">
        <w:rPr>
          <w:rStyle w:val="StyleUnderline"/>
        </w:rPr>
        <w:t xml:space="preserve"> the </w:t>
      </w:r>
      <w:r w:rsidRPr="00A6651A">
        <w:rPr>
          <w:rStyle w:val="StyleUnderline"/>
          <w:highlight w:val="green"/>
        </w:rPr>
        <w:t>strike is</w:t>
      </w:r>
      <w:r w:rsidRPr="00E70A22">
        <w:rPr>
          <w:rStyle w:val="StyleUnderline"/>
        </w:rPr>
        <w:t xml:space="preserve"> not the risk of greatly escalating losses, but </w:t>
      </w:r>
      <w:r w:rsidRPr="00A6651A">
        <w:rPr>
          <w:rStyle w:val="Emphasis"/>
          <w:highlight w:val="green"/>
        </w:rPr>
        <w:t>rather a judicial back-towork order</w:t>
      </w:r>
      <w:r w:rsidRPr="00E70A22">
        <w:rPr>
          <w:rStyle w:val="StyleUnderline"/>
        </w:rPr>
        <w:t xml:space="preserve">, the </w:t>
      </w:r>
      <w:r w:rsidRPr="00A6651A">
        <w:rPr>
          <w:rStyle w:val="Emphasis"/>
          <w:highlight w:val="green"/>
        </w:rPr>
        <w:t>pressure and sense of urgency</w:t>
      </w:r>
      <w:r w:rsidRPr="00E70A22">
        <w:rPr>
          <w:rStyle w:val="Emphasis"/>
        </w:rPr>
        <w:t xml:space="preserve"> to settle </w:t>
      </w:r>
      <w:r w:rsidRPr="00A6651A">
        <w:rPr>
          <w:rStyle w:val="Emphasis"/>
          <w:highlight w:val="green"/>
        </w:rPr>
        <w:t>is diminished</w:t>
      </w:r>
      <w:r w:rsidRPr="00E70A22">
        <w:rPr>
          <w:rStyle w:val="Emphasis"/>
        </w:rPr>
        <w:t>.</w:t>
      </w:r>
      <w:r w:rsidRPr="00E70A22">
        <w:rPr>
          <w:sz w:val="16"/>
        </w:rPr>
        <w:t>346</w:t>
      </w:r>
    </w:p>
    <w:p w14:paraId="6FC0DE70" w14:textId="77777777" w:rsidR="00AB447A" w:rsidRPr="00E70A22" w:rsidRDefault="00AB447A" w:rsidP="00AB447A">
      <w:pPr>
        <w:rPr>
          <w:sz w:val="16"/>
        </w:rPr>
      </w:pPr>
      <w:r w:rsidRPr="00E70A22">
        <w:rPr>
          <w:sz w:val="16"/>
        </w:rPr>
        <w:t xml:space="preserve">The </w:t>
      </w:r>
      <w:r w:rsidRPr="00A6651A">
        <w:rPr>
          <w:rStyle w:val="StyleUnderline"/>
          <w:highlight w:val="green"/>
        </w:rPr>
        <w:t>Illinois and Ohio approaches</w:t>
      </w:r>
      <w:r w:rsidRPr="00E70A22">
        <w:rPr>
          <w:rStyle w:val="StyleUnderline"/>
        </w:rPr>
        <w:t xml:space="preserve"> to enjoining lawful public employee strikes have much to commend them</w:t>
      </w:r>
      <w:r w:rsidRPr="00E70A22">
        <w:rPr>
          <w:sz w:val="16"/>
        </w:rPr>
        <w:t xml:space="preserve">. First, both </w:t>
      </w:r>
      <w:r w:rsidRPr="00E70A22">
        <w:rPr>
          <w:rStyle w:val="StyleUnderline"/>
        </w:rPr>
        <w:t xml:space="preserve">states </w:t>
      </w:r>
      <w:r w:rsidRPr="00E70A22">
        <w:rPr>
          <w:rStyle w:val="Emphasis"/>
        </w:rPr>
        <w:t>confine injunctions to the very narrow group of strikes</w:t>
      </w:r>
      <w:r w:rsidRPr="00E70A22">
        <w:rPr>
          <w:rStyle w:val="StyleUnderline"/>
        </w:rPr>
        <w:t xml:space="preserve"> </w:t>
      </w:r>
      <w:r w:rsidRPr="00E70A22">
        <w:rPr>
          <w:sz w:val="16"/>
        </w:rPr>
        <w:t xml:space="preserve">that pose a clear and present danger to public health and safety.3 47 Thus, </w:t>
      </w:r>
      <w:r w:rsidRPr="00E70A22">
        <w:rPr>
          <w:rStyle w:val="StyleUnderline"/>
        </w:rPr>
        <w:t xml:space="preserve">they </w:t>
      </w:r>
      <w:r w:rsidRPr="00A6651A">
        <w:rPr>
          <w:rStyle w:val="Emphasis"/>
          <w:highlight w:val="green"/>
        </w:rPr>
        <w:t>do not allow injunctive</w:t>
      </w:r>
      <w:r w:rsidRPr="00E70A22">
        <w:rPr>
          <w:rStyle w:val="Emphasis"/>
        </w:rPr>
        <w:t xml:space="preserve"> </w:t>
      </w:r>
      <w:r w:rsidRPr="00A6651A">
        <w:rPr>
          <w:rStyle w:val="Emphasis"/>
          <w:highlight w:val="green"/>
        </w:rPr>
        <w:t>relief to</w:t>
      </w:r>
      <w:r w:rsidRPr="00E70A22">
        <w:rPr>
          <w:rStyle w:val="Emphasis"/>
        </w:rPr>
        <w:t xml:space="preserve"> significantly </w:t>
      </w:r>
      <w:r w:rsidRPr="00A6651A">
        <w:rPr>
          <w:rStyle w:val="Emphasis"/>
          <w:highlight w:val="green"/>
        </w:rPr>
        <w:t>reduce</w:t>
      </w:r>
      <w:r w:rsidRPr="00E70A22">
        <w:rPr>
          <w:rStyle w:val="Emphasis"/>
        </w:rPr>
        <w:t xml:space="preserve"> the </w:t>
      </w:r>
      <w:r w:rsidRPr="00A6651A">
        <w:rPr>
          <w:rStyle w:val="Emphasis"/>
          <w:highlight w:val="green"/>
        </w:rPr>
        <w:t>uncertainties of a strike's consequences</w:t>
      </w:r>
      <w:r w:rsidRPr="00E70A22">
        <w:rPr>
          <w:rStyle w:val="StyleUnderline"/>
        </w:rPr>
        <w:t xml:space="preserve"> and, accordingly, </w:t>
      </w:r>
      <w:r w:rsidRPr="00A6651A">
        <w:rPr>
          <w:rStyle w:val="Emphasis"/>
          <w:highlight w:val="green"/>
        </w:rPr>
        <w:t>maintain maximum pressure</w:t>
      </w:r>
      <w:r w:rsidRPr="00E70A22">
        <w:rPr>
          <w:rStyle w:val="Emphasis"/>
        </w:rPr>
        <w:t xml:space="preserve"> on the parties </w:t>
      </w:r>
      <w:r w:rsidRPr="00A6651A">
        <w:rPr>
          <w:rStyle w:val="Emphasis"/>
          <w:highlight w:val="green"/>
        </w:rPr>
        <w:t>to settle</w:t>
      </w:r>
      <w:r w:rsidRPr="00E70A22">
        <w:rPr>
          <w:rStyle w:val="StyleUnderline"/>
        </w:rPr>
        <w:t>.</w:t>
      </w:r>
      <w:r w:rsidRPr="00E70A22">
        <w:rPr>
          <w:sz w:val="16"/>
        </w:rPr>
        <w:t xml:space="preserve"> Second, Ohio and Illinois place primary responsibility for determining whether a clear and present danger exists on the labor boards and provide specific procedures for resolving postinjunction bargaining impasses. 8 Thus, they </w:t>
      </w:r>
      <w:r w:rsidRPr="00E70A22">
        <w:rPr>
          <w:rStyle w:val="StyleUnderline"/>
        </w:rPr>
        <w:t>remove the primary decision regarding whether to issue an injunction from the potentially politically-charged atmosphere of the state trial courts, thereby removing many of the concerns that tempt judges in other jurisdictions to mediate the contract talks. The judge's role is confined to a purely judicial function-reviewing the labor board's determination, issuing the injunction, and sending the parties to the next phase of the statutory procedures.</w:t>
      </w:r>
      <w:r w:rsidRPr="00E70A22">
        <w:rPr>
          <w:sz w:val="16"/>
        </w:rPr>
        <w:t xml:space="preserve"> CONCLUSION</w:t>
      </w:r>
    </w:p>
    <w:p w14:paraId="552252A4" w14:textId="77777777" w:rsidR="00AB447A" w:rsidRPr="00E70A22" w:rsidRDefault="00AB447A" w:rsidP="00AB447A">
      <w:pPr>
        <w:rPr>
          <w:rStyle w:val="StyleUnderline"/>
        </w:rPr>
      </w:pPr>
      <w:r w:rsidRPr="00E70A22">
        <w:rPr>
          <w:sz w:val="16"/>
        </w:rPr>
        <w:t xml:space="preserve">Experience shows that </w:t>
      </w:r>
      <w:r w:rsidRPr="00A6651A">
        <w:rPr>
          <w:rStyle w:val="StyleUnderline"/>
          <w:highlight w:val="green"/>
        </w:rPr>
        <w:t>granting public employees</w:t>
      </w:r>
      <w:r w:rsidRPr="00E70A22">
        <w:rPr>
          <w:rStyle w:val="StyleUnderline"/>
        </w:rPr>
        <w:t xml:space="preserve"> the </w:t>
      </w:r>
      <w:r w:rsidRPr="00A6651A">
        <w:rPr>
          <w:rStyle w:val="StyleUnderline"/>
          <w:highlight w:val="green"/>
        </w:rPr>
        <w:t>right to strike is</w:t>
      </w:r>
      <w:r w:rsidRPr="00E70A22">
        <w:rPr>
          <w:rStyle w:val="StyleUnderline"/>
        </w:rPr>
        <w:t xml:space="preserve"> an </w:t>
      </w:r>
      <w:r w:rsidRPr="00A6651A">
        <w:rPr>
          <w:rStyle w:val="StyleUnderline"/>
          <w:highlight w:val="green"/>
        </w:rPr>
        <w:t>appropriate policy</w:t>
      </w:r>
      <w:r w:rsidRPr="00E70A22">
        <w:rPr>
          <w:rStyle w:val="StyleUnderline"/>
        </w:rPr>
        <w:t>.</w:t>
      </w:r>
      <w:r w:rsidRPr="00E70A22">
        <w:rPr>
          <w:sz w:val="16"/>
        </w:rPr>
        <w:t xml:space="preserve"> Public employee strikes do not distort the democratic process as once was feared. </w:t>
      </w:r>
      <w:r w:rsidRPr="00E70A22">
        <w:rPr>
          <w:rStyle w:val="StyleUnderline"/>
        </w:rPr>
        <w:t xml:space="preserve">Fact-finding coupled with artificial strike prohibitions do not provide a real alternative to the right to strike. States which supposedly rely on fact-finding actually rely on the strike to motivate the parties to settle. Interest arbitration does provide a true strike substitute, but it is a poor one, tending to stifle innovation and creative problem solving in negotiations. </w:t>
      </w:r>
      <w:r w:rsidRPr="00A6651A">
        <w:rPr>
          <w:rStyle w:val="StyleUnderline"/>
          <w:highlight w:val="green"/>
        </w:rPr>
        <w:t>Experiences</w:t>
      </w:r>
      <w:r w:rsidRPr="00E70A22">
        <w:rPr>
          <w:rStyle w:val="StyleUnderline"/>
        </w:rPr>
        <w:t xml:space="preserve"> in Illinois and Ohio </w:t>
      </w:r>
      <w:r w:rsidRPr="00A6651A">
        <w:rPr>
          <w:rStyle w:val="StyleUnderline"/>
          <w:highlight w:val="green"/>
        </w:rPr>
        <w:t>show</w:t>
      </w:r>
      <w:r w:rsidRPr="00E70A22">
        <w:rPr>
          <w:rStyle w:val="StyleUnderline"/>
        </w:rPr>
        <w:t xml:space="preserve"> that </w:t>
      </w:r>
      <w:r w:rsidRPr="00A6651A">
        <w:rPr>
          <w:rStyle w:val="StyleUnderline"/>
          <w:highlight w:val="green"/>
        </w:rPr>
        <w:t xml:space="preserve">legalizing public employee strikes </w:t>
      </w:r>
      <w:r w:rsidRPr="00A6651A">
        <w:rPr>
          <w:rStyle w:val="Emphasis"/>
          <w:highlight w:val="green"/>
        </w:rPr>
        <w:t>does not cause</w:t>
      </w:r>
      <w:r w:rsidRPr="00E70A22">
        <w:rPr>
          <w:rStyle w:val="Emphasis"/>
        </w:rPr>
        <w:t xml:space="preserve"> an </w:t>
      </w:r>
      <w:r w:rsidRPr="00A6651A">
        <w:rPr>
          <w:rStyle w:val="Emphasis"/>
          <w:highlight w:val="green"/>
        </w:rPr>
        <w:t>increase in strikes</w:t>
      </w:r>
      <w:r w:rsidRPr="00E70A22">
        <w:rPr>
          <w:rStyle w:val="Emphasis"/>
        </w:rPr>
        <w:t xml:space="preserve"> </w:t>
      </w:r>
      <w:r w:rsidRPr="00E70A22">
        <w:rPr>
          <w:rStyle w:val="StyleUnderline"/>
        </w:rPr>
        <w:t xml:space="preserve">and </w:t>
      </w:r>
      <w:r w:rsidRPr="00E70A22">
        <w:rPr>
          <w:rStyle w:val="Emphasis"/>
        </w:rPr>
        <w:t xml:space="preserve">may </w:t>
      </w:r>
      <w:r w:rsidRPr="00A6651A">
        <w:rPr>
          <w:rStyle w:val="Emphasis"/>
          <w:highlight w:val="green"/>
        </w:rPr>
        <w:t>encourage more</w:t>
      </w:r>
      <w:r w:rsidRPr="00E70A22">
        <w:rPr>
          <w:rStyle w:val="Emphasis"/>
        </w:rPr>
        <w:t xml:space="preserve"> </w:t>
      </w:r>
      <w:r w:rsidRPr="00A6651A">
        <w:rPr>
          <w:rStyle w:val="Emphasis"/>
          <w:highlight w:val="green"/>
        </w:rPr>
        <w:t>realistic bargaining</w:t>
      </w:r>
      <w:r w:rsidRPr="00E70A22">
        <w:rPr>
          <w:rStyle w:val="StyleUnderline"/>
        </w:rPr>
        <w:t>.</w:t>
      </w:r>
    </w:p>
    <w:p w14:paraId="20C94368" w14:textId="77777777" w:rsidR="00AB447A" w:rsidRPr="002024F1" w:rsidRDefault="00AB447A" w:rsidP="00AB447A">
      <w:pPr>
        <w:rPr>
          <w:sz w:val="16"/>
        </w:rPr>
      </w:pPr>
      <w:r w:rsidRPr="00A6651A">
        <w:rPr>
          <w:rStyle w:val="StyleUnderline"/>
          <w:highlight w:val="green"/>
        </w:rPr>
        <w:t>Legislatures which recognize public employees' right to strike</w:t>
      </w:r>
      <w:r w:rsidRPr="00E70A22">
        <w:rPr>
          <w:rStyle w:val="StyleUnderline"/>
        </w:rPr>
        <w:t xml:space="preserve"> should </w:t>
      </w:r>
      <w:r w:rsidRPr="00A6651A">
        <w:rPr>
          <w:rStyle w:val="StyleUnderline"/>
          <w:highlight w:val="green"/>
        </w:rPr>
        <w:t>subject them to</w:t>
      </w:r>
      <w:r w:rsidRPr="00E70A22">
        <w:rPr>
          <w:rStyle w:val="StyleUnderline"/>
        </w:rPr>
        <w:t xml:space="preserve"> only </w:t>
      </w:r>
      <w:r w:rsidRPr="00A6651A">
        <w:rPr>
          <w:rStyle w:val="StyleUnderline"/>
          <w:highlight w:val="green"/>
        </w:rPr>
        <w:t>minimal regulation</w:t>
      </w:r>
      <w:r w:rsidRPr="00E70A22">
        <w:rPr>
          <w:rStyle w:val="StyleUnderline"/>
        </w:rPr>
        <w:t>. Mandatory prestrike fact-finding, currently imposed in several states, carries with it the danger of stifling bargaining in much the same way as interest arbitration, while making those strikes which do occur more difficult to settle.</w:t>
      </w:r>
      <w:r w:rsidRPr="00E70A22">
        <w:rPr>
          <w:sz w:val="16"/>
        </w:rPr>
        <w:t xml:space="preserve"> If fact-finding is not required, </w:t>
      </w:r>
      <w:r w:rsidRPr="00E70A22">
        <w:rPr>
          <w:rStyle w:val="Emphasis"/>
        </w:rPr>
        <w:t xml:space="preserve">most </w:t>
      </w:r>
      <w:r w:rsidRPr="00A6651A">
        <w:rPr>
          <w:rStyle w:val="Emphasis"/>
          <w:highlight w:val="green"/>
        </w:rPr>
        <w:t>strikes will settle quickly</w:t>
      </w:r>
      <w:r w:rsidRPr="00E70A22">
        <w:rPr>
          <w:rStyle w:val="Emphasis"/>
        </w:rPr>
        <w:t>.</w:t>
      </w:r>
      <w:r w:rsidRPr="00E70A22">
        <w:rPr>
          <w:sz w:val="16"/>
        </w:rPr>
        <w:t xml:space="preserve"> Those </w:t>
      </w:r>
      <w:r w:rsidRPr="00E70A22">
        <w:rPr>
          <w:rStyle w:val="StyleUnderline"/>
        </w:rPr>
        <w:t xml:space="preserve">strikes that do not settle quickly usually should be allowed to run their courses. </w:t>
      </w:r>
      <w:r w:rsidRPr="00A6651A">
        <w:rPr>
          <w:rStyle w:val="Emphasis"/>
          <w:highlight w:val="green"/>
        </w:rPr>
        <w:t>Liberal standards for strike injunctions</w:t>
      </w:r>
      <w:r w:rsidRPr="00E70A22">
        <w:rPr>
          <w:rStyle w:val="Emphasis"/>
        </w:rPr>
        <w:t xml:space="preserve"> cause </w:t>
      </w:r>
      <w:r w:rsidRPr="00A6651A">
        <w:rPr>
          <w:rStyle w:val="Emphasis"/>
          <w:highlight w:val="green"/>
        </w:rPr>
        <w:t>more harm</w:t>
      </w:r>
      <w:r w:rsidRPr="00E70A22">
        <w:rPr>
          <w:rStyle w:val="Emphasis"/>
        </w:rPr>
        <w:t xml:space="preserve"> than good.</w:t>
      </w:r>
      <w:r w:rsidRPr="00E70A22">
        <w:rPr>
          <w:sz w:val="16"/>
        </w:rPr>
        <w:t xml:space="preserve"> They </w:t>
      </w:r>
      <w:r w:rsidRPr="00A6651A">
        <w:rPr>
          <w:rStyle w:val="Emphasis"/>
          <w:highlight w:val="green"/>
        </w:rPr>
        <w:t>strain</w:t>
      </w:r>
      <w:r w:rsidRPr="00E70A22">
        <w:rPr>
          <w:rStyle w:val="Emphasis"/>
        </w:rPr>
        <w:t xml:space="preserve"> the </w:t>
      </w:r>
      <w:r w:rsidRPr="00A6651A">
        <w:rPr>
          <w:rStyle w:val="Emphasis"/>
          <w:highlight w:val="green"/>
        </w:rPr>
        <w:t>judiciary and reduce</w:t>
      </w:r>
      <w:r w:rsidRPr="00E70A22">
        <w:rPr>
          <w:rStyle w:val="Emphasis"/>
        </w:rPr>
        <w:t xml:space="preserve"> the </w:t>
      </w:r>
      <w:r w:rsidRPr="00A6651A">
        <w:rPr>
          <w:rStyle w:val="Emphasis"/>
          <w:highlight w:val="green"/>
        </w:rPr>
        <w:t>incentives to settle</w:t>
      </w:r>
      <w:r w:rsidRPr="00E70A22">
        <w:rPr>
          <w:rStyle w:val="Emphasis"/>
        </w:rPr>
        <w:t xml:space="preserve"> at the bargaining table.</w:t>
      </w:r>
      <w:r w:rsidRPr="00E70A22">
        <w:rPr>
          <w:sz w:val="16"/>
        </w:rPr>
        <w:t xml:space="preserve"> An </w:t>
      </w:r>
      <w:r w:rsidRPr="00E70A22">
        <w:rPr>
          <w:rStyle w:val="StyleUnderline"/>
        </w:rPr>
        <w:t>injunction standard narrowly confined</w:t>
      </w:r>
      <w:r w:rsidRPr="00E70A22">
        <w:rPr>
          <w:sz w:val="16"/>
        </w:rPr>
        <w:t xml:space="preserve"> to strikes which endanger public health and safety, applied in the first instance by a labor relations board rather than a court, and coupled with specific poststrike impasse resolution procedures</w:t>
      </w:r>
      <w:r w:rsidRPr="00E70A22">
        <w:rPr>
          <w:rStyle w:val="StyleUnderline"/>
        </w:rPr>
        <w:t>, relieves the strain on the judiciary and maximizes incentives to settle at the bargaining table.</w:t>
      </w:r>
    </w:p>
    <w:p w14:paraId="7D923D63" w14:textId="77777777" w:rsidR="00AB447A" w:rsidRPr="00065A8D" w:rsidRDefault="00AB447A" w:rsidP="00AB447A"/>
    <w:p w14:paraId="6E4A0921" w14:textId="77777777" w:rsidR="00AB447A" w:rsidRDefault="00AB447A" w:rsidP="00AB447A">
      <w:pPr>
        <w:pStyle w:val="Heading3"/>
      </w:pPr>
      <w:r>
        <w:t>Advantage</w:t>
      </w:r>
    </w:p>
    <w:p w14:paraId="294D3518" w14:textId="77777777" w:rsidR="00AB447A" w:rsidRPr="007A7A2D" w:rsidRDefault="00AB447A" w:rsidP="00AB447A">
      <w:pPr>
        <w:pStyle w:val="Heading4"/>
      </w:pPr>
      <w:r>
        <w:t xml:space="preserve">Lack of Chinese Right to Strike </w:t>
      </w:r>
      <w:r>
        <w:rPr>
          <w:u w:val="single"/>
        </w:rPr>
        <w:t>devastates</w:t>
      </w:r>
      <w:r>
        <w:t xml:space="preserve"> Collective Bargaining – undermines any legal leverage for Strikes.</w:t>
      </w:r>
    </w:p>
    <w:p w14:paraId="11FAA82C" w14:textId="77777777" w:rsidR="00AB447A" w:rsidRPr="00DE1165" w:rsidRDefault="00AB447A" w:rsidP="00AB447A">
      <w:r w:rsidRPr="00DE1165">
        <w:rPr>
          <w:rStyle w:val="Style13ptBold"/>
        </w:rPr>
        <w:t>Friedman 17</w:t>
      </w:r>
      <w:r>
        <w:t xml:space="preserve"> </w:t>
      </w:r>
      <w:r w:rsidRPr="00DE1165">
        <w:t>Eli Friedman 4-20-2017 "Collective Bargaining in China is Dead: The Situation is Excellent"</w:t>
      </w:r>
      <w:r>
        <w:t xml:space="preserve"> </w:t>
      </w:r>
      <w:hyperlink r:id="rId12"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58125A47" w14:textId="77777777" w:rsidR="00AB447A" w:rsidRPr="00D74C52" w:rsidRDefault="00AB447A" w:rsidP="00AB447A">
      <w:pPr>
        <w:rPr>
          <w:sz w:val="16"/>
        </w:rPr>
      </w:pPr>
      <w:r w:rsidRPr="00D74C52">
        <w:rPr>
          <w:sz w:val="16"/>
        </w:rPr>
        <w:t xml:space="preserve">For many years reform-oriented labour activists and scholars working in China have seen </w:t>
      </w:r>
      <w:r w:rsidRPr="00A6651A">
        <w:rPr>
          <w:b/>
          <w:sz w:val="26"/>
          <w:highlight w:val="green"/>
          <w:u w:val="single"/>
        </w:rPr>
        <w:t>collective bargaining</w:t>
      </w:r>
      <w:r w:rsidRPr="00A6651A">
        <w:rPr>
          <w:highlight w:val="green"/>
          <w:u w:val="single"/>
        </w:rPr>
        <w:t xml:space="preserve"> </w:t>
      </w:r>
      <w:r w:rsidRPr="00FC7D85">
        <w:rPr>
          <w:u w:val="single"/>
        </w:rPr>
        <w:t xml:space="preserve">as the </w:t>
      </w:r>
      <w:r w:rsidRPr="00A6651A">
        <w:rPr>
          <w:b/>
          <w:sz w:val="26"/>
          <w:highlight w:val="green"/>
          <w:u w:val="single"/>
        </w:rPr>
        <w:t xml:space="preserve">cure for </w:t>
      </w:r>
      <w:r w:rsidRPr="00FC7D85">
        <w:rPr>
          <w:u w:val="single"/>
        </w:rPr>
        <w:t xml:space="preserve">the </w:t>
      </w:r>
      <w:r w:rsidRPr="00A6651A">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A6651A">
        <w:rPr>
          <w:b/>
          <w:sz w:val="26"/>
          <w:highlight w:val="green"/>
          <w:u w:val="single"/>
        </w:rPr>
        <w:t>challenges to institutionalising</w:t>
      </w:r>
      <w:r w:rsidRPr="00A6651A">
        <w:rPr>
          <w:highlight w:val="green"/>
          <w:u w:val="single"/>
        </w:rPr>
        <w:t xml:space="preserve"> </w:t>
      </w:r>
      <w:r w:rsidRPr="00D74C52">
        <w:rPr>
          <w:u w:val="single"/>
        </w:rPr>
        <w:t xml:space="preserve">a robust </w:t>
      </w:r>
      <w:r w:rsidRPr="00A6651A">
        <w:rPr>
          <w:b/>
          <w:sz w:val="26"/>
          <w:highlight w:val="green"/>
          <w:u w:val="single"/>
        </w:rPr>
        <w:t>collective bargaining</w:t>
      </w:r>
      <w:r w:rsidRPr="00A6651A">
        <w:rPr>
          <w:highlight w:val="green"/>
          <w:u w:val="single"/>
        </w:rPr>
        <w:t xml:space="preserve"> </w:t>
      </w:r>
      <w:r w:rsidRPr="00D74C52">
        <w:rPr>
          <w:u w:val="single"/>
        </w:rPr>
        <w:t xml:space="preserve">system </w:t>
      </w:r>
      <w:r w:rsidRPr="00A6651A">
        <w:rPr>
          <w:b/>
          <w:sz w:val="26"/>
          <w:highlight w:val="green"/>
          <w:u w:val="single"/>
        </w:rPr>
        <w:t>in</w:t>
      </w:r>
      <w:r w:rsidRPr="00A6651A">
        <w:rPr>
          <w:highlight w:val="green"/>
          <w:u w:val="single"/>
        </w:rPr>
        <w:t xml:space="preserve"> </w:t>
      </w:r>
      <w:r w:rsidRPr="00D74C52">
        <w:rPr>
          <w:u w:val="single"/>
        </w:rPr>
        <w:t xml:space="preserve">the People’s Republic of </w:t>
      </w:r>
      <w:r w:rsidRPr="00A6651A">
        <w:rPr>
          <w:b/>
          <w:sz w:val="26"/>
          <w:highlight w:val="green"/>
          <w:u w:val="single"/>
        </w:rPr>
        <w:t>China</w:t>
      </w:r>
      <w:r w:rsidRPr="00A6651A">
        <w:rPr>
          <w:highlight w:val="green"/>
          <w:u w:val="single"/>
        </w:rPr>
        <w:t xml:space="preserve"> </w:t>
      </w:r>
      <w:r w:rsidRPr="00D74C52">
        <w:rPr>
          <w:u w:val="single"/>
        </w:rPr>
        <w:t xml:space="preserve">(PRC) </w:t>
      </w:r>
      <w:r w:rsidRPr="00A6651A">
        <w:rPr>
          <w:b/>
          <w:sz w:val="26"/>
          <w:highlight w:val="green"/>
          <w:u w:val="single"/>
        </w:rPr>
        <w:t>have</w:t>
      </w:r>
      <w:r w:rsidRPr="00A6651A">
        <w:rPr>
          <w:highlight w:val="green"/>
          <w:u w:val="single"/>
        </w:rPr>
        <w:t xml:space="preserve"> </w:t>
      </w:r>
      <w:r w:rsidRPr="00D74C52">
        <w:rPr>
          <w:u w:val="single"/>
        </w:rPr>
        <w:t xml:space="preserve">always </w:t>
      </w:r>
      <w:r w:rsidRPr="00A6651A">
        <w:rPr>
          <w:b/>
          <w:sz w:val="26"/>
          <w:highlight w:val="green"/>
          <w:u w:val="single"/>
        </w:rPr>
        <w:t>been profound</w:t>
      </w:r>
      <w:r w:rsidRPr="00D74C52">
        <w:rPr>
          <w:u w:val="single"/>
        </w:rPr>
        <w:t xml:space="preserve">. </w:t>
      </w:r>
      <w:r w:rsidRPr="00A6651A">
        <w:rPr>
          <w:b/>
          <w:sz w:val="26"/>
          <w:highlight w:val="green"/>
          <w:u w:val="single"/>
        </w:rPr>
        <w:t>Fundamental</w:t>
      </w:r>
      <w:r w:rsidRPr="00A6651A">
        <w:rPr>
          <w:highlight w:val="green"/>
          <w:u w:val="single"/>
        </w:rPr>
        <w:t xml:space="preserve"> </w:t>
      </w:r>
      <w:r w:rsidRPr="00D74C52">
        <w:rPr>
          <w:u w:val="single"/>
        </w:rPr>
        <w:t xml:space="preserve">to labour relations theory </w:t>
      </w:r>
      <w:r w:rsidRPr="00A6651A">
        <w:rPr>
          <w:b/>
          <w:sz w:val="26"/>
          <w:highlight w:val="green"/>
          <w:u w:val="single"/>
        </w:rPr>
        <w:t>is</w:t>
      </w:r>
      <w:r w:rsidRPr="00A6651A">
        <w:rPr>
          <w:highlight w:val="green"/>
          <w:u w:val="single"/>
        </w:rPr>
        <w:t xml:space="preserve"> </w:t>
      </w:r>
      <w:r w:rsidRPr="00D74C52">
        <w:rPr>
          <w:u w:val="single"/>
        </w:rPr>
        <w:t xml:space="preserve">that collective bargaining rights must be accompanied by the </w:t>
      </w:r>
      <w:r w:rsidRPr="00A6651A">
        <w:rPr>
          <w:b/>
          <w:sz w:val="26"/>
          <w:highlight w:val="green"/>
          <w:u w:val="single"/>
          <w:bdr w:val="single" w:sz="18" w:space="0" w:color="auto"/>
        </w:rPr>
        <w:t>right to strike</w:t>
      </w:r>
      <w:r w:rsidRPr="00A6651A">
        <w:rPr>
          <w:sz w:val="16"/>
          <w:highlight w:val="green"/>
        </w:rPr>
        <w:t xml:space="preserve"> </w:t>
      </w:r>
      <w:r w:rsidRPr="00D74C52">
        <w:rPr>
          <w:sz w:val="16"/>
        </w:rPr>
        <w:t>and freedom of association—</w:t>
      </w:r>
      <w:r w:rsidRPr="00A6651A">
        <w:rPr>
          <w:b/>
          <w:sz w:val="26"/>
          <w:highlight w:val="green"/>
          <w:u w:val="single"/>
        </w:rPr>
        <w:t>capital</w:t>
      </w:r>
      <w:r w:rsidRPr="00A6651A">
        <w:rPr>
          <w:sz w:val="16"/>
          <w:highlight w:val="green"/>
        </w:rPr>
        <w:t xml:space="preserve"> </w:t>
      </w:r>
      <w:r w:rsidRPr="00A6651A">
        <w:rPr>
          <w:b/>
          <w:sz w:val="26"/>
          <w:highlight w:val="green"/>
          <w:u w:val="single"/>
        </w:rPr>
        <w:t xml:space="preserve">has no reason to take workers seriously without </w:t>
      </w:r>
      <w:r w:rsidRPr="00A6651A">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A6651A">
        <w:rPr>
          <w:b/>
          <w:bCs/>
          <w:sz w:val="26"/>
          <w:highlight w:val="green"/>
          <w:u w:val="single"/>
        </w:rPr>
        <w:t>collective bargaining in China</w:t>
      </w:r>
      <w:r w:rsidRPr="00A6651A">
        <w:rPr>
          <w:sz w:val="26"/>
          <w:highlight w:val="green"/>
          <w:u w:val="single"/>
        </w:rPr>
        <w:t xml:space="preserve"> </w:t>
      </w:r>
      <w:r w:rsidRPr="00A6651A">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A6651A">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A6651A">
        <w:rPr>
          <w:b/>
          <w:sz w:val="26"/>
          <w:highlight w:val="green"/>
          <w:u w:val="single"/>
        </w:rPr>
        <w:t>formulaic</w:t>
      </w:r>
      <w:r w:rsidRPr="00D74C52">
        <w:rPr>
          <w:u w:val="single"/>
        </w:rPr>
        <w:t xml:space="preserve">: </w:t>
      </w:r>
      <w:r w:rsidRPr="00A6651A">
        <w:rPr>
          <w:b/>
          <w:sz w:val="26"/>
          <w:highlight w:val="green"/>
          <w:u w:val="single"/>
        </w:rPr>
        <w:t>actual bargaining rarely occurs</w:t>
      </w:r>
      <w:r w:rsidRPr="00D74C52">
        <w:rPr>
          <w:u w:val="single"/>
        </w:rPr>
        <w:t xml:space="preserve">, and </w:t>
      </w:r>
      <w:r w:rsidRPr="00A6651A">
        <w:rPr>
          <w:b/>
          <w:sz w:val="26"/>
          <w:highlight w:val="green"/>
          <w:u w:val="single"/>
        </w:rPr>
        <w:t>enforcement is</w:t>
      </w:r>
      <w:r w:rsidRPr="00A6651A">
        <w:rPr>
          <w:highlight w:val="green"/>
          <w:u w:val="single"/>
        </w:rPr>
        <w:t xml:space="preserve"> </w:t>
      </w:r>
      <w:r w:rsidRPr="00D74C52">
        <w:rPr>
          <w:u w:val="single"/>
        </w:rPr>
        <w:t xml:space="preserve">largely </w:t>
      </w:r>
      <w:r w:rsidRPr="00A6651A">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A6651A">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31E3BC5" w14:textId="77777777" w:rsidR="00AB447A" w:rsidRDefault="00AB447A" w:rsidP="00AB447A">
      <w:pPr>
        <w:pStyle w:val="Heading4"/>
      </w:pPr>
      <w:r>
        <w:t xml:space="preserve">Any credible union power is </w:t>
      </w:r>
      <w:r>
        <w:rPr>
          <w:u w:val="single"/>
        </w:rPr>
        <w:t>under-cut</w:t>
      </w:r>
      <w:r>
        <w:t xml:space="preserve"> by detentions of labor activists.</w:t>
      </w:r>
    </w:p>
    <w:p w14:paraId="49E7D693" w14:textId="77777777" w:rsidR="00AB447A" w:rsidRPr="00FC7D85" w:rsidRDefault="00AB447A" w:rsidP="00AB447A">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3"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5E1F8F5B" w14:textId="77777777" w:rsidR="00AB447A" w:rsidRPr="00D74C52" w:rsidRDefault="00AB447A" w:rsidP="00AB447A">
      <w:pPr>
        <w:rPr>
          <w:sz w:val="16"/>
        </w:rPr>
      </w:pPr>
      <w:r w:rsidRPr="00A6651A">
        <w:rPr>
          <w:b/>
          <w:sz w:val="26"/>
          <w:highlight w:val="green"/>
          <w:u w:val="single"/>
        </w:rPr>
        <w:t>Authorities</w:t>
      </w:r>
      <w:r w:rsidRPr="00A6651A">
        <w:rPr>
          <w:highlight w:val="green"/>
          <w:u w:val="single"/>
        </w:rPr>
        <w:t xml:space="preserve"> </w:t>
      </w:r>
      <w:r w:rsidRPr="00D74C52">
        <w:rPr>
          <w:u w:val="single"/>
        </w:rPr>
        <w:t xml:space="preserve">in Shenzhen city, Guangdong province, </w:t>
      </w:r>
      <w:r w:rsidRPr="00A6651A">
        <w:rPr>
          <w:b/>
          <w:sz w:val="26"/>
          <w:highlight w:val="green"/>
          <w:u w:val="single"/>
        </w:rPr>
        <w:t>detained</w:t>
      </w:r>
      <w:r w:rsidRPr="00A6651A">
        <w:rPr>
          <w:highlight w:val="green"/>
          <w:u w:val="single"/>
        </w:rPr>
        <w:t xml:space="preserve"> </w:t>
      </w:r>
      <w:r w:rsidRPr="00D74C52">
        <w:rPr>
          <w:u w:val="single"/>
        </w:rPr>
        <w:t xml:space="preserve">migrant worker and </w:t>
      </w:r>
      <w:r w:rsidRPr="00A6651A">
        <w:rPr>
          <w:b/>
          <w:sz w:val="26"/>
          <w:highlight w:val="green"/>
          <w:u w:val="single"/>
        </w:rPr>
        <w:t>labor representative</w:t>
      </w:r>
      <w:r w:rsidRPr="00D74C52">
        <w:rPr>
          <w:u w:val="single"/>
        </w:rPr>
        <w:t xml:space="preserve"> Wu Guijun in May 2013 reportedly </w:t>
      </w:r>
      <w:r w:rsidRPr="00A6651A">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A6651A">
        <w:rPr>
          <w:b/>
          <w:sz w:val="26"/>
          <w:highlight w:val="green"/>
          <w:u w:val="single"/>
        </w:rPr>
        <w:t>illustrates</w:t>
      </w:r>
      <w:r w:rsidRPr="00A6651A">
        <w:rPr>
          <w:highlight w:val="green"/>
          <w:u w:val="single"/>
        </w:rPr>
        <w:t xml:space="preserve"> </w:t>
      </w:r>
      <w:r w:rsidRPr="00D74C52">
        <w:rPr>
          <w:u w:val="single"/>
        </w:rPr>
        <w:t xml:space="preserve">the </w:t>
      </w:r>
      <w:r w:rsidRPr="00A6651A">
        <w:rPr>
          <w:b/>
          <w:sz w:val="26"/>
          <w:highlight w:val="green"/>
          <w:u w:val="single"/>
        </w:rPr>
        <w:t>challenges</w:t>
      </w:r>
      <w:r w:rsidRPr="00A6651A">
        <w:rPr>
          <w:highlight w:val="green"/>
          <w:u w:val="single"/>
        </w:rPr>
        <w:t xml:space="preserve"> </w:t>
      </w:r>
      <w:r w:rsidRPr="00A6651A">
        <w:rPr>
          <w:b/>
          <w:sz w:val="26"/>
          <w:highlight w:val="green"/>
          <w:u w:val="single"/>
          <w:bdr w:val="single" w:sz="18" w:space="0" w:color="auto"/>
        </w:rPr>
        <w:t>Chinese workers face engaging in collective bargaining</w:t>
      </w:r>
      <w:r w:rsidRPr="00A6651A">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A6651A">
        <w:rPr>
          <w:b/>
          <w:sz w:val="26"/>
          <w:highlight w:val="green"/>
          <w:u w:val="single"/>
        </w:rPr>
        <w:t>detained</w:t>
      </w:r>
      <w:r w:rsidRPr="00A6651A">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A6651A">
        <w:rPr>
          <w:b/>
          <w:sz w:val="26"/>
          <w:highlight w:val="green"/>
          <w:u w:val="single"/>
        </w:rPr>
        <w:t>for</w:t>
      </w:r>
      <w:r w:rsidRPr="00A6651A">
        <w:rPr>
          <w:highlight w:val="green"/>
          <w:u w:val="single"/>
        </w:rPr>
        <w:t xml:space="preserve"> </w:t>
      </w:r>
      <w:r w:rsidRPr="00D74C52">
        <w:rPr>
          <w:u w:val="single"/>
        </w:rPr>
        <w:t xml:space="preserve">“gathering a crowd to </w:t>
      </w:r>
      <w:r w:rsidRPr="00A6651A">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A6651A">
        <w:rPr>
          <w:b/>
          <w:bCs/>
          <w:sz w:val="26"/>
          <w:highlight w:val="green"/>
          <w:u w:val="single"/>
        </w:rPr>
        <w:t>worker</w:t>
      </w:r>
      <w:r w:rsidRPr="00A6651A">
        <w:rPr>
          <w:b/>
          <w:sz w:val="26"/>
          <w:highlight w:val="green"/>
          <w:u w:val="single"/>
        </w:rPr>
        <w:t xml:space="preserve"> leaders</w:t>
      </w:r>
      <w:r w:rsidRPr="00D74C52">
        <w:rPr>
          <w:u w:val="single"/>
        </w:rPr>
        <w:t xml:space="preserve"> were </w:t>
      </w:r>
      <w:r w:rsidRPr="00A6651A">
        <w:rPr>
          <w:b/>
          <w:sz w:val="26"/>
          <w:highlight w:val="green"/>
          <w:u w:val="single"/>
        </w:rPr>
        <w:t>alone in their struggle</w:t>
      </w:r>
      <w:r w:rsidRPr="00A6651A">
        <w:rPr>
          <w:highlight w:val="green"/>
          <w:u w:val="single"/>
        </w:rPr>
        <w:t xml:space="preserve"> </w:t>
      </w:r>
      <w:r w:rsidRPr="00D74C52">
        <w:rPr>
          <w:u w:val="single"/>
        </w:rPr>
        <w:t>without receiving support from the trade union,” and called on authorities to “</w:t>
      </w:r>
      <w:r w:rsidRPr="00A6651A">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A6651A">
        <w:rPr>
          <w:b/>
          <w:sz w:val="26"/>
          <w:highlight w:val="green"/>
          <w:u w:val="single"/>
        </w:rPr>
        <w:t>detention</w:t>
      </w:r>
      <w:r w:rsidRPr="00A6651A">
        <w:rPr>
          <w:highlight w:val="green"/>
          <w:u w:val="single"/>
        </w:rPr>
        <w:t xml:space="preserve"> </w:t>
      </w:r>
      <w:r w:rsidRPr="00D74C52">
        <w:rPr>
          <w:u w:val="single"/>
        </w:rPr>
        <w:t>a “</w:t>
      </w:r>
      <w:r w:rsidRPr="00A6651A">
        <w:rPr>
          <w:b/>
          <w:sz w:val="26"/>
          <w:highlight w:val="green"/>
          <w:u w:val="single"/>
        </w:rPr>
        <w:t>bad precedent</w:t>
      </w:r>
      <w:r w:rsidRPr="00D74C52">
        <w:rPr>
          <w:u w:val="single"/>
        </w:rPr>
        <w:t xml:space="preserve">” that would </w:t>
      </w:r>
      <w:r w:rsidRPr="00A6651A">
        <w:rPr>
          <w:b/>
          <w:sz w:val="26"/>
          <w:highlight w:val="green"/>
          <w:u w:val="single"/>
        </w:rPr>
        <w:t>cause</w:t>
      </w:r>
      <w:r w:rsidRPr="00A6651A">
        <w:rPr>
          <w:highlight w:val="green"/>
          <w:u w:val="single"/>
        </w:rPr>
        <w:t xml:space="preserve"> </w:t>
      </w:r>
      <w:r w:rsidRPr="00D74C52">
        <w:rPr>
          <w:u w:val="single"/>
        </w:rPr>
        <w:t>“</w:t>
      </w:r>
      <w:r w:rsidRPr="00A6651A">
        <w:rPr>
          <w:b/>
          <w:sz w:val="26"/>
          <w:highlight w:val="green"/>
          <w:u w:val="single"/>
        </w:rPr>
        <w:t>workers striking in the future [to face] the risk of prosecution.”</w:t>
      </w:r>
      <w:r w:rsidRPr="00D74C52">
        <w:rPr>
          <w:u w:val="single"/>
        </w:rPr>
        <w:t>[11]  According to the letter, such a situation would “</w:t>
      </w:r>
      <w:r w:rsidRPr="00A6651A">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A6651A">
        <w:rPr>
          <w:b/>
          <w:sz w:val="26"/>
          <w:highlight w:val="green"/>
          <w:u w:val="single"/>
        </w:rPr>
        <w:t>government</w:t>
      </w:r>
      <w:r w:rsidRPr="00A6651A">
        <w:rPr>
          <w:highlight w:val="green"/>
          <w:u w:val="single"/>
        </w:rPr>
        <w:t xml:space="preserve"> </w:t>
      </w:r>
      <w:r w:rsidRPr="00D74C52">
        <w:rPr>
          <w:u w:val="single"/>
        </w:rPr>
        <w:t xml:space="preserve">and local trade union </w:t>
      </w:r>
      <w:r w:rsidRPr="00A6651A">
        <w:rPr>
          <w:b/>
          <w:sz w:val="26"/>
          <w:highlight w:val="green"/>
          <w:u w:val="single"/>
        </w:rPr>
        <w:t>officials</w:t>
      </w:r>
      <w:r w:rsidRPr="00A6651A">
        <w:rPr>
          <w:highlight w:val="green"/>
          <w:u w:val="single"/>
        </w:rPr>
        <w:t xml:space="preserve"> </w:t>
      </w:r>
      <w:r w:rsidRPr="00A6651A">
        <w:rPr>
          <w:b/>
          <w:sz w:val="26"/>
          <w:highlight w:val="green"/>
          <w:u w:val="single"/>
        </w:rPr>
        <w:t>continue to approach labor disputes through the perspective of maintaining social stability</w:t>
      </w:r>
      <w:r w:rsidRPr="00A6651A">
        <w:rPr>
          <w:highlight w:val="green"/>
          <w:u w:val="single"/>
        </w:rPr>
        <w:t xml:space="preserve"> </w:t>
      </w:r>
      <w:r w:rsidRPr="00D74C52">
        <w:rPr>
          <w:u w:val="single"/>
        </w:rPr>
        <w:t xml:space="preserve">and protecting against economic losses, </w:t>
      </w:r>
      <w:r w:rsidRPr="00A6651A">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A6651A">
        <w:rPr>
          <w:b/>
          <w:sz w:val="26"/>
          <w:highlight w:val="green"/>
          <w:u w:val="single"/>
        </w:rPr>
        <w:t>lack</w:t>
      </w:r>
      <w:r w:rsidRPr="00A6651A">
        <w:rPr>
          <w:highlight w:val="green"/>
          <w:u w:val="single"/>
        </w:rPr>
        <w:t xml:space="preserve"> </w:t>
      </w:r>
      <w:r w:rsidRPr="00A6651A">
        <w:rPr>
          <w:b/>
          <w:sz w:val="26"/>
          <w:highlight w:val="green"/>
          <w:u w:val="single"/>
        </w:rPr>
        <w:t>of</w:t>
      </w:r>
      <w:r w:rsidRPr="00A6651A">
        <w:rPr>
          <w:highlight w:val="green"/>
          <w:u w:val="single"/>
        </w:rPr>
        <w:t xml:space="preserve"> </w:t>
      </w:r>
      <w:r w:rsidRPr="00D74C52">
        <w:rPr>
          <w:u w:val="single"/>
        </w:rPr>
        <w:t xml:space="preserve">“any </w:t>
      </w:r>
      <w:r w:rsidRPr="00A6651A">
        <w:rPr>
          <w:b/>
          <w:sz w:val="26"/>
          <w:highlight w:val="green"/>
          <w:u w:val="single"/>
        </w:rPr>
        <w:t>clear defined legal protection</w:t>
      </w:r>
      <w:r w:rsidRPr="00D74C52">
        <w:rPr>
          <w:u w:val="single"/>
        </w:rPr>
        <w:t xml:space="preserve">” for labor representatives </w:t>
      </w:r>
      <w:r w:rsidRPr="00A6651A">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7BCB7A9C" w14:textId="77777777" w:rsidR="00AB447A" w:rsidRDefault="00AB447A" w:rsidP="00AB447A">
      <w:pPr>
        <w:pStyle w:val="Heading4"/>
      </w:pPr>
      <w:r>
        <w:t xml:space="preserve">The Right to Strike </w:t>
      </w:r>
      <w:r>
        <w:rPr>
          <w:u w:val="single"/>
        </w:rPr>
        <w:t>re-balances</w:t>
      </w:r>
      <w:r>
        <w:t xml:space="preserve"> China’s Economy. </w:t>
      </w:r>
    </w:p>
    <w:p w14:paraId="482BA9BC" w14:textId="77777777" w:rsidR="00AB447A" w:rsidRDefault="00AB447A" w:rsidP="00AB447A">
      <w:r w:rsidRPr="00A44704">
        <w:rPr>
          <w:rStyle w:val="Style13ptBold"/>
        </w:rPr>
        <w:t>Roberts 10</w:t>
      </w:r>
      <w:r>
        <w:t xml:space="preserve"> </w:t>
      </w:r>
      <w:r w:rsidRPr="00A44704">
        <w:t>Dexter Roberts 8-5-2010 "Is the Right to Strike Coming to China"</w:t>
      </w:r>
      <w:r>
        <w:t xml:space="preserve"> </w:t>
      </w:r>
      <w:hyperlink r:id="rId14" w:history="1">
        <w:r w:rsidRPr="00227C9E">
          <w:rPr>
            <w:rStyle w:val="Hyperlink"/>
          </w:rPr>
          <w:t>https://archive.md/hjNI7</w:t>
        </w:r>
      </w:hyperlink>
      <w:r>
        <w:t xml:space="preserve"> (Editor at Bloomberg)//Elmer</w:t>
      </w:r>
    </w:p>
    <w:p w14:paraId="4E1B5CE6" w14:textId="77777777" w:rsidR="00AB447A" w:rsidRDefault="00AB447A" w:rsidP="00AB447A">
      <w:pPr>
        <w:rPr>
          <w:sz w:val="16"/>
        </w:rPr>
      </w:pPr>
      <w:r w:rsidRPr="00FC7D85">
        <w:rPr>
          <w:sz w:val="16"/>
        </w:rPr>
        <w:t xml:space="preserve">The name gives no hint of the revolutionary changes afoot for mainland workers. </w:t>
      </w:r>
      <w:r w:rsidRPr="00FC7D85">
        <w:rPr>
          <w:u w:val="single"/>
        </w:rPr>
        <w:t xml:space="preserve">Yet the </w:t>
      </w:r>
      <w:r w:rsidRPr="00A6651A">
        <w:rPr>
          <w:b/>
          <w:sz w:val="26"/>
          <w:highlight w:val="green"/>
          <w:u w:val="single"/>
        </w:rPr>
        <w:t>proposed Regulations</w:t>
      </w:r>
      <w:r w:rsidRPr="00A6651A">
        <w:rPr>
          <w:highlight w:val="green"/>
          <w:u w:val="single"/>
        </w:rPr>
        <w:t xml:space="preserve"> </w:t>
      </w:r>
      <w:r w:rsidRPr="00FC7D85">
        <w:rPr>
          <w:u w:val="single"/>
        </w:rPr>
        <w:t xml:space="preserve">on the Democratic Management of Enterprises, now being debated by the Guangdong Provincial People's Congress, </w:t>
      </w:r>
      <w:r w:rsidRPr="00A6651A">
        <w:rPr>
          <w:b/>
          <w:sz w:val="26"/>
          <w:highlight w:val="green"/>
          <w:u w:val="single"/>
        </w:rPr>
        <w:t>could give Chinese labor the ultimate</w:t>
      </w:r>
      <w:r w:rsidRPr="00FC7D85">
        <w:rPr>
          <w:u w:val="single"/>
        </w:rPr>
        <w:t>—and until now taboo—</w:t>
      </w:r>
      <w:r w:rsidRPr="00A6651A">
        <w:rPr>
          <w:b/>
          <w:sz w:val="26"/>
          <w:highlight w:val="green"/>
          <w:u w:val="single"/>
        </w:rPr>
        <w:t>bargaining tool</w:t>
      </w:r>
      <w:r w:rsidRPr="00FC7D85">
        <w:rPr>
          <w:u w:val="single"/>
        </w:rPr>
        <w:t xml:space="preserve">: </w:t>
      </w:r>
      <w:r w:rsidRPr="00A6651A">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A6651A">
        <w:rPr>
          <w:b/>
          <w:sz w:val="26"/>
          <w:highlight w:val="green"/>
          <w:u w:val="single"/>
        </w:rPr>
        <w:t>Chinese workers</w:t>
      </w:r>
      <w:r w:rsidRPr="00A6651A">
        <w:rPr>
          <w:highlight w:val="green"/>
          <w:u w:val="single"/>
        </w:rPr>
        <w:t xml:space="preserve"> </w:t>
      </w:r>
      <w:r w:rsidRPr="00FC7D85">
        <w:rPr>
          <w:u w:val="single"/>
        </w:rPr>
        <w:t xml:space="preserve">belong to one </w:t>
      </w:r>
      <w:r w:rsidRPr="00A6651A">
        <w:rPr>
          <w:b/>
          <w:sz w:val="26"/>
          <w:highlight w:val="green"/>
          <w:u w:val="single"/>
        </w:rPr>
        <w:t>union</w:t>
      </w:r>
      <w:r w:rsidRPr="00FC7D85">
        <w:rPr>
          <w:u w:val="single"/>
        </w:rPr>
        <w:t xml:space="preserve">, but it </w:t>
      </w:r>
      <w:r w:rsidRPr="00A6651A">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A6651A">
        <w:rPr>
          <w:b/>
          <w:sz w:val="26"/>
          <w:highlight w:val="green"/>
          <w:u w:val="single"/>
        </w:rPr>
        <w:t>Formalizing workers' rights</w:t>
      </w:r>
      <w:r w:rsidRPr="00A6651A">
        <w:rPr>
          <w:sz w:val="16"/>
          <w:highlight w:val="green"/>
        </w:rPr>
        <w:t xml:space="preserve"> </w:t>
      </w:r>
      <w:r w:rsidRPr="00A6651A">
        <w:rPr>
          <w:b/>
          <w:sz w:val="26"/>
          <w:highlight w:val="green"/>
          <w:u w:val="single"/>
        </w:rPr>
        <w:t>could</w:t>
      </w:r>
      <w:r w:rsidRPr="00A6651A">
        <w:rPr>
          <w:sz w:val="16"/>
          <w:highlight w:val="green"/>
        </w:rPr>
        <w:t xml:space="preserve"> </w:t>
      </w:r>
      <w:r w:rsidRPr="00FC7D85">
        <w:rPr>
          <w:sz w:val="16"/>
        </w:rPr>
        <w:t xml:space="preserve">also advance </w:t>
      </w:r>
      <w:r w:rsidRPr="00A6651A">
        <w:rPr>
          <w:b/>
          <w:sz w:val="26"/>
          <w:highlight w:val="green"/>
          <w:u w:val="single"/>
          <w:bdr w:val="single" w:sz="18" w:space="0" w:color="auto"/>
        </w:rPr>
        <w:t>China's goal of rebalancing the economy</w:t>
      </w:r>
      <w:r w:rsidRPr="00FC7D85">
        <w:rPr>
          <w:sz w:val="16"/>
        </w:rPr>
        <w:t xml:space="preserve">. "There is a </w:t>
      </w:r>
      <w:r w:rsidRPr="00A6651A">
        <w:rPr>
          <w:b/>
          <w:sz w:val="26"/>
          <w:highlight w:val="green"/>
          <w:u w:val="single"/>
        </w:rPr>
        <w:t>new emphasis on how to reduce the wage gap</w:t>
      </w:r>
      <w:r w:rsidRPr="00A6651A">
        <w:rPr>
          <w:sz w:val="16"/>
          <w:highlight w:val="green"/>
        </w:rPr>
        <w:t xml:space="preserve"> </w:t>
      </w:r>
      <w:r w:rsidRPr="00A6651A">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A6651A">
        <w:rPr>
          <w:b/>
          <w:sz w:val="26"/>
          <w:highlight w:val="green"/>
          <w:u w:val="single"/>
        </w:rPr>
        <w:t>not</w:t>
      </w:r>
      <w:r w:rsidRPr="00A6651A">
        <w:rPr>
          <w:highlight w:val="green"/>
          <w:u w:val="single"/>
        </w:rPr>
        <w:t xml:space="preserve"> </w:t>
      </w:r>
      <w:r w:rsidRPr="00FC7D85">
        <w:rPr>
          <w:u w:val="single"/>
        </w:rPr>
        <w:t xml:space="preserve">very </w:t>
      </w:r>
      <w:r w:rsidRPr="00A6651A">
        <w:rPr>
          <w:b/>
          <w:sz w:val="26"/>
          <w:highlight w:val="green"/>
          <w:u w:val="single"/>
        </w:rPr>
        <w:t>easy</w:t>
      </w:r>
      <w:r w:rsidRPr="00A6651A">
        <w:rPr>
          <w:highlight w:val="green"/>
          <w:u w:val="single"/>
        </w:rPr>
        <w:t xml:space="preserve"> </w:t>
      </w:r>
      <w:r w:rsidRPr="00FC7D85">
        <w:rPr>
          <w:u w:val="single"/>
        </w:rPr>
        <w:t xml:space="preserve">to accomplish </w:t>
      </w:r>
      <w:r w:rsidRPr="00A6651A">
        <w:rPr>
          <w:b/>
          <w:sz w:val="26"/>
          <w:highlight w:val="green"/>
          <w:u w:val="single"/>
        </w:rPr>
        <w:t>unless</w:t>
      </w:r>
      <w:r w:rsidRPr="00A6651A">
        <w:rPr>
          <w:highlight w:val="green"/>
          <w:u w:val="single"/>
        </w:rPr>
        <w:t xml:space="preserve"> </w:t>
      </w:r>
      <w:r w:rsidRPr="00A6651A">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0AC7C7F6" w14:textId="77777777" w:rsidR="00AB447A" w:rsidRDefault="00AB447A" w:rsidP="00AB447A">
      <w:pPr>
        <w:pStyle w:val="Heading4"/>
      </w:pPr>
      <w:r>
        <w:t xml:space="preserve">Enhanced Unions and Labor Reforms key to </w:t>
      </w:r>
      <w:r>
        <w:rPr>
          <w:u w:val="single"/>
        </w:rPr>
        <w:t>sustained</w:t>
      </w:r>
      <w:r>
        <w:t xml:space="preserve"> Chinese Economic Growth.</w:t>
      </w:r>
    </w:p>
    <w:p w14:paraId="2D4EEB21" w14:textId="77777777" w:rsidR="00AB447A" w:rsidRPr="00A415B4" w:rsidRDefault="00AB447A" w:rsidP="00AB447A">
      <w:r w:rsidRPr="00A415B4">
        <w:rPr>
          <w:rStyle w:val="Style13ptBold"/>
        </w:rPr>
        <w:t>Haack 21</w:t>
      </w:r>
      <w:r>
        <w:t xml:space="preserve"> </w:t>
      </w:r>
      <w:r w:rsidRPr="00A415B4">
        <w:t>Michael Haack 2-13-2021 "Could Biden Make US-China Trade Better for Workers?"</w:t>
      </w:r>
      <w:r>
        <w:t xml:space="preserve"> </w:t>
      </w:r>
      <w:hyperlink r:id="rId15"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479F24C2" w14:textId="77777777" w:rsidR="00AB447A" w:rsidRDefault="00AB447A" w:rsidP="00AB447A">
      <w:pPr>
        <w:rPr>
          <w:u w:val="single"/>
        </w:rPr>
      </w:pPr>
      <w:r w:rsidRPr="00A415B4">
        <w:rPr>
          <w:sz w:val="16"/>
        </w:rPr>
        <w:t xml:space="preserve">Meanwhile, </w:t>
      </w:r>
      <w:r w:rsidRPr="00A6651A">
        <w:rPr>
          <w:b/>
          <w:sz w:val="26"/>
          <w:highlight w:val="green"/>
          <w:u w:val="single"/>
        </w:rPr>
        <w:t>even as China grows, its wealth</w:t>
      </w:r>
      <w:r w:rsidRPr="00A6651A">
        <w:rPr>
          <w:highlight w:val="green"/>
          <w:u w:val="single"/>
        </w:rPr>
        <w:t xml:space="preserve"> </w:t>
      </w:r>
      <w:r w:rsidRPr="00A6651A">
        <w:rPr>
          <w:b/>
          <w:sz w:val="26"/>
          <w:highlight w:val="green"/>
          <w:u w:val="single"/>
        </w:rPr>
        <w:t>remains</w:t>
      </w:r>
      <w:r w:rsidRPr="00A6651A">
        <w:rPr>
          <w:highlight w:val="green"/>
          <w:u w:val="single"/>
        </w:rPr>
        <w:t xml:space="preserve"> </w:t>
      </w:r>
      <w:r w:rsidRPr="00A415B4">
        <w:rPr>
          <w:u w:val="single"/>
        </w:rPr>
        <w:t xml:space="preserve">largely </w:t>
      </w:r>
      <w:r w:rsidRPr="00A6651A">
        <w:rPr>
          <w:b/>
          <w:sz w:val="26"/>
          <w:highlight w:val="green"/>
          <w:u w:val="single"/>
        </w:rPr>
        <w:t>with companies and the government</w:t>
      </w:r>
      <w:r w:rsidRPr="00A415B4">
        <w:rPr>
          <w:u w:val="single"/>
        </w:rPr>
        <w:t xml:space="preserve">. </w:t>
      </w:r>
      <w:r w:rsidRPr="00A6651A">
        <w:rPr>
          <w:b/>
          <w:sz w:val="26"/>
          <w:highlight w:val="green"/>
          <w:u w:val="single"/>
        </w:rPr>
        <w:t>Individual households capture only around 40 percent</w:t>
      </w:r>
      <w:r w:rsidRPr="00A6651A">
        <w:rPr>
          <w:highlight w:val="green"/>
          <w:u w:val="single"/>
        </w:rPr>
        <w:t xml:space="preserve"> </w:t>
      </w:r>
      <w:r w:rsidRPr="00A415B4">
        <w:rPr>
          <w:u w:val="single"/>
        </w:rPr>
        <w:t xml:space="preserve">of China’s GDP compared to around 70 percent in the United States. </w:t>
      </w:r>
      <w:r w:rsidRPr="00A6651A">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A6651A">
        <w:rPr>
          <w:b/>
          <w:sz w:val="26"/>
          <w:highlight w:val="green"/>
          <w:u w:val="single"/>
        </w:rPr>
        <w:t>Chinese workers</w:t>
      </w:r>
      <w:r w:rsidRPr="00A6651A">
        <w:rPr>
          <w:highlight w:val="green"/>
          <w:u w:val="single"/>
        </w:rPr>
        <w:t xml:space="preserve"> </w:t>
      </w:r>
      <w:r w:rsidRPr="00A415B4">
        <w:rPr>
          <w:u w:val="single"/>
        </w:rPr>
        <w:t xml:space="preserve">are </w:t>
      </w:r>
      <w:r w:rsidRPr="00A6651A">
        <w:rPr>
          <w:b/>
          <w:sz w:val="26"/>
          <w:highlight w:val="green"/>
          <w:u w:val="single"/>
        </w:rPr>
        <w:t>underpaid</w:t>
      </w:r>
      <w:r w:rsidRPr="00A6651A">
        <w:rPr>
          <w:highlight w:val="green"/>
          <w:u w:val="single"/>
        </w:rPr>
        <w:t xml:space="preserve"> </w:t>
      </w:r>
      <w:r w:rsidRPr="00A415B4">
        <w:rPr>
          <w:u w:val="single"/>
        </w:rPr>
        <w:t xml:space="preserve">and overtaxed, so they </w:t>
      </w:r>
      <w:r w:rsidRPr="00A6651A">
        <w:rPr>
          <w:b/>
          <w:sz w:val="26"/>
          <w:highlight w:val="green"/>
          <w:u w:val="single"/>
        </w:rPr>
        <w:t>can’t</w:t>
      </w:r>
      <w:r w:rsidRPr="00A6651A">
        <w:rPr>
          <w:highlight w:val="green"/>
          <w:u w:val="single"/>
        </w:rPr>
        <w:t xml:space="preserve"> </w:t>
      </w:r>
      <w:r w:rsidRPr="00A415B4">
        <w:rPr>
          <w:u w:val="single"/>
        </w:rPr>
        <w:t xml:space="preserve">afford to </w:t>
      </w:r>
      <w:r w:rsidRPr="00A6651A">
        <w:rPr>
          <w:b/>
          <w:sz w:val="26"/>
          <w:highlight w:val="green"/>
          <w:u w:val="single"/>
        </w:rPr>
        <w:t>spend as much</w:t>
      </w:r>
      <w:r w:rsidRPr="00A6651A">
        <w:rPr>
          <w:highlight w:val="green"/>
          <w:u w:val="single"/>
        </w:rPr>
        <w:t xml:space="preserve"> </w:t>
      </w:r>
      <w:r w:rsidRPr="00A415B4">
        <w:rPr>
          <w:u w:val="single"/>
        </w:rPr>
        <w:t xml:space="preserve">on goods and services,” said Mathew Klein of Barron’s. “The result is that Chinese businesses systematically generate a </w:t>
      </w:r>
      <w:r w:rsidRPr="00A6651A">
        <w:rPr>
          <w:b/>
          <w:sz w:val="26"/>
          <w:highlight w:val="green"/>
          <w:u w:val="single"/>
        </w:rPr>
        <w:t>surplus</w:t>
      </w:r>
      <w:r w:rsidRPr="00A6651A">
        <w:rPr>
          <w:highlight w:val="green"/>
          <w:u w:val="single"/>
        </w:rPr>
        <w:t xml:space="preserve"> </w:t>
      </w:r>
      <w:r w:rsidRPr="00A415B4">
        <w:rPr>
          <w:u w:val="single"/>
        </w:rPr>
        <w:t xml:space="preserve">of goods that gets </w:t>
      </w:r>
      <w:r w:rsidRPr="00A6651A">
        <w:rPr>
          <w:b/>
          <w:sz w:val="26"/>
          <w:highlight w:val="green"/>
          <w:u w:val="single"/>
        </w:rPr>
        <w:t>dumped</w:t>
      </w:r>
      <w:r w:rsidRPr="00A6651A">
        <w:rPr>
          <w:highlight w:val="green"/>
          <w:u w:val="single"/>
        </w:rPr>
        <w:t xml:space="preserve"> </w:t>
      </w:r>
      <w:r w:rsidRPr="00A6651A">
        <w:rPr>
          <w:b/>
          <w:sz w:val="26"/>
          <w:highlight w:val="green"/>
          <w:u w:val="single"/>
        </w:rPr>
        <w:t>on the rest of the world</w:t>
      </w:r>
      <w:r w:rsidRPr="00A415B4">
        <w:rPr>
          <w:u w:val="single"/>
        </w:rPr>
        <w:t xml:space="preserve">, which in turn </w:t>
      </w:r>
      <w:r w:rsidRPr="00A6651A">
        <w:rPr>
          <w:b/>
          <w:sz w:val="26"/>
          <w:highlight w:val="green"/>
          <w:u w:val="single"/>
        </w:rPr>
        <w:t>leads to</w:t>
      </w:r>
      <w:r w:rsidRPr="00A6651A">
        <w:rPr>
          <w:highlight w:val="green"/>
          <w:u w:val="single"/>
        </w:rPr>
        <w:t xml:space="preserve"> </w:t>
      </w:r>
      <w:r w:rsidRPr="00A415B4">
        <w:rPr>
          <w:u w:val="single"/>
        </w:rPr>
        <w:t xml:space="preserve">some combination of </w:t>
      </w:r>
      <w:r w:rsidRPr="00A6651A">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A6651A">
        <w:rPr>
          <w:b/>
          <w:sz w:val="26"/>
          <w:highlight w:val="green"/>
          <w:u w:val="single"/>
        </w:rPr>
        <w:t xml:space="preserve">domestic consumption </w:t>
      </w:r>
      <w:r w:rsidRPr="00A415B4">
        <w:rPr>
          <w:u w:val="single"/>
        </w:rPr>
        <w:t xml:space="preserve">the </w:t>
      </w:r>
      <w:r w:rsidRPr="00A6651A">
        <w:rPr>
          <w:b/>
          <w:sz w:val="26"/>
          <w:highlight w:val="green"/>
          <w:u w:val="single"/>
        </w:rPr>
        <w:t>main driver of</w:t>
      </w:r>
      <w:r w:rsidRPr="00A6651A">
        <w:rPr>
          <w:highlight w:val="green"/>
          <w:u w:val="single"/>
        </w:rPr>
        <w:t xml:space="preserve"> </w:t>
      </w:r>
      <w:r w:rsidRPr="00A415B4">
        <w:rPr>
          <w:u w:val="single"/>
        </w:rPr>
        <w:t xml:space="preserve">its </w:t>
      </w:r>
      <w:r w:rsidRPr="00A6651A">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A6651A">
        <w:rPr>
          <w:b/>
          <w:sz w:val="26"/>
          <w:highlight w:val="green"/>
          <w:u w:val="single"/>
        </w:rPr>
        <w:t>crackdowns began</w:t>
      </w:r>
      <w:r w:rsidRPr="00A415B4">
        <w:rPr>
          <w:sz w:val="16"/>
        </w:rPr>
        <w:t xml:space="preserve">. </w:t>
      </w:r>
      <w:r w:rsidRPr="00A6651A">
        <w:rPr>
          <w:b/>
          <w:sz w:val="26"/>
          <w:highlight w:val="green"/>
          <w:u w:val="single"/>
        </w:rPr>
        <w:t>Labor NGOs</w:t>
      </w:r>
      <w:r w:rsidRPr="00A415B4">
        <w:rPr>
          <w:sz w:val="16"/>
        </w:rPr>
        <w:t xml:space="preserve">, labor studies professors, progressive labor lawyers, and even Marxist students have been </w:t>
      </w:r>
      <w:r w:rsidRPr="00A6651A">
        <w:rPr>
          <w:b/>
          <w:sz w:val="26"/>
          <w:highlight w:val="green"/>
          <w:u w:val="single"/>
        </w:rPr>
        <w:t>shut down</w:t>
      </w:r>
      <w:r w:rsidRPr="00A415B4">
        <w:rPr>
          <w:sz w:val="16"/>
        </w:rPr>
        <w:t xml:space="preserve">, arrested or otherwise silenced. “Although China enacted a series of </w:t>
      </w:r>
      <w:r w:rsidRPr="00A6651A">
        <w:rPr>
          <w:b/>
          <w:sz w:val="26"/>
          <w:highlight w:val="green"/>
          <w:u w:val="single"/>
        </w:rPr>
        <w:t>pro-worker laws</w:t>
      </w:r>
      <w:r w:rsidRPr="00A6651A">
        <w:rPr>
          <w:sz w:val="16"/>
          <w:highlight w:val="green"/>
        </w:rPr>
        <w:t xml:space="preserve"> </w:t>
      </w:r>
      <w:r w:rsidRPr="00A415B4">
        <w:rPr>
          <w:sz w:val="16"/>
        </w:rPr>
        <w:t xml:space="preserve">in the late 2000s, many of these provisions </w:t>
      </w:r>
      <w:r w:rsidRPr="00A6651A">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A6651A">
        <w:rPr>
          <w:b/>
          <w:sz w:val="26"/>
          <w:highlight w:val="green"/>
          <w:u w:val="single"/>
        </w:rPr>
        <w:t>China would</w:t>
      </w:r>
      <w:r w:rsidRPr="00A6651A">
        <w:rPr>
          <w:highlight w:val="green"/>
          <w:u w:val="single"/>
        </w:rPr>
        <w:t xml:space="preserve"> </w:t>
      </w:r>
      <w:r w:rsidRPr="00A415B4">
        <w:rPr>
          <w:u w:val="single"/>
        </w:rPr>
        <w:t xml:space="preserve">likely </w:t>
      </w:r>
      <w:r w:rsidRPr="00A6651A">
        <w:rPr>
          <w:b/>
          <w:sz w:val="26"/>
          <w:highlight w:val="green"/>
          <w:u w:val="single"/>
        </w:rPr>
        <w:t>experience reduced inequality and greater domestic consumption</w:t>
      </w:r>
      <w:r w:rsidRPr="00A6651A">
        <w:rPr>
          <w:highlight w:val="green"/>
          <w:u w:val="single"/>
        </w:rPr>
        <w:t xml:space="preserve"> </w:t>
      </w:r>
      <w:r w:rsidRPr="00A6651A">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3F52032A" w14:textId="77777777" w:rsidR="00AB447A" w:rsidRDefault="00AB447A" w:rsidP="00AB447A">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4850302F" w14:textId="77777777" w:rsidR="00AB447A" w:rsidRPr="0089075A" w:rsidRDefault="00AB447A" w:rsidP="00AB447A">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6" w:history="1">
        <w:r w:rsidRPr="00642E81">
          <w:rPr>
            <w:rStyle w:val="Hyperlink"/>
          </w:rPr>
          <w:t>https://www.bloomberg.com/news/articles/2021-01-18/china-s-strong-growth-masks-unbalanced-recovery-as-incomes-lag</w:t>
        </w:r>
      </w:hyperlink>
      <w:r>
        <w:t xml:space="preserve"> //Elmer </w:t>
      </w:r>
    </w:p>
    <w:p w14:paraId="47555151" w14:textId="77777777" w:rsidR="00AB447A" w:rsidRDefault="00AB447A" w:rsidP="00AB447A">
      <w:pPr>
        <w:rPr>
          <w:sz w:val="16"/>
        </w:rPr>
      </w:pPr>
      <w:r w:rsidRPr="00A6651A">
        <w:rPr>
          <w:b/>
          <w:sz w:val="26"/>
          <w:highlight w:val="green"/>
          <w:u w:val="single"/>
        </w:rPr>
        <w:t>China’s</w:t>
      </w:r>
      <w:r w:rsidRPr="00A6651A">
        <w:rPr>
          <w:sz w:val="16"/>
          <w:highlight w:val="green"/>
        </w:rPr>
        <w:t xml:space="preserve"> </w:t>
      </w:r>
      <w:r w:rsidRPr="0089075A">
        <w:rPr>
          <w:sz w:val="16"/>
        </w:rPr>
        <w:t xml:space="preserve">successful control of Covid-19 made it the only major economy to have grown last year, but wide </w:t>
      </w:r>
      <w:r w:rsidRPr="00A6651A">
        <w:rPr>
          <w:b/>
          <w:sz w:val="26"/>
          <w:highlight w:val="green"/>
          <w:u w:val="single"/>
        </w:rPr>
        <w:t>income inequality</w:t>
      </w:r>
      <w:r w:rsidRPr="00A6651A">
        <w:rPr>
          <w:sz w:val="16"/>
          <w:highlight w:val="green"/>
        </w:rPr>
        <w:t xml:space="preserve"> </w:t>
      </w:r>
      <w:r w:rsidRPr="00A6651A">
        <w:rPr>
          <w:b/>
          <w:sz w:val="26"/>
          <w:highlight w:val="green"/>
          <w:u w:val="single"/>
        </w:rPr>
        <w:t>and</w:t>
      </w:r>
      <w:r w:rsidRPr="00A6651A">
        <w:rPr>
          <w:sz w:val="16"/>
          <w:highlight w:val="green"/>
        </w:rPr>
        <w:t xml:space="preserve"> </w:t>
      </w:r>
      <w:r w:rsidRPr="0089075A">
        <w:rPr>
          <w:sz w:val="16"/>
        </w:rPr>
        <w:t xml:space="preserve">still </w:t>
      </w:r>
      <w:r w:rsidRPr="00A6651A">
        <w:rPr>
          <w:b/>
          <w:sz w:val="26"/>
          <w:highlight w:val="green"/>
          <w:u w:val="single"/>
        </w:rPr>
        <w:t>weak consumer spending</w:t>
      </w:r>
      <w:r w:rsidRPr="00A6651A">
        <w:rPr>
          <w:sz w:val="16"/>
          <w:highlight w:val="green"/>
        </w:rPr>
        <w:t xml:space="preserve"> </w:t>
      </w:r>
      <w:r w:rsidRPr="00A6651A">
        <w:rPr>
          <w:b/>
          <w:sz w:val="26"/>
          <w:highlight w:val="green"/>
          <w:u w:val="single"/>
        </w:rPr>
        <w:t>reflects</w:t>
      </w:r>
      <w:r w:rsidRPr="00A6651A">
        <w:rPr>
          <w:sz w:val="16"/>
          <w:highlight w:val="green"/>
        </w:rPr>
        <w:t xml:space="preserve"> </w:t>
      </w:r>
      <w:r w:rsidRPr="0089075A">
        <w:rPr>
          <w:sz w:val="16"/>
        </w:rPr>
        <w:t xml:space="preserve">an </w:t>
      </w:r>
      <w:r w:rsidRPr="00A6651A">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A6651A">
        <w:rPr>
          <w:b/>
          <w:sz w:val="26"/>
          <w:highlight w:val="green"/>
          <w:u w:val="single"/>
        </w:rPr>
        <w:t>richest 20%</w:t>
      </w:r>
      <w:r w:rsidRPr="00A6651A">
        <w:rPr>
          <w:highlight w:val="green"/>
          <w:u w:val="single"/>
        </w:rPr>
        <w:t xml:space="preserve"> </w:t>
      </w:r>
      <w:r w:rsidRPr="0089075A">
        <w:rPr>
          <w:u w:val="single"/>
        </w:rPr>
        <w:t xml:space="preserve">of Chinese </w:t>
      </w:r>
      <w:r w:rsidRPr="00A6651A">
        <w:rPr>
          <w:b/>
          <w:sz w:val="26"/>
          <w:highlight w:val="green"/>
          <w:u w:val="single"/>
        </w:rPr>
        <w:t>had</w:t>
      </w:r>
      <w:r w:rsidRPr="00A6651A">
        <w:rPr>
          <w:highlight w:val="green"/>
          <w:u w:val="single"/>
        </w:rPr>
        <w:t xml:space="preserve"> </w:t>
      </w:r>
      <w:r w:rsidRPr="0089075A">
        <w:rPr>
          <w:u w:val="single"/>
        </w:rPr>
        <w:t xml:space="preserve">an average </w:t>
      </w:r>
      <w:r w:rsidRPr="00A6651A">
        <w:rPr>
          <w:b/>
          <w:sz w:val="26"/>
          <w:highlight w:val="green"/>
          <w:u w:val="single"/>
        </w:rPr>
        <w:t>disposable income</w:t>
      </w:r>
      <w:r w:rsidRPr="00A6651A">
        <w:rPr>
          <w:highlight w:val="green"/>
          <w:u w:val="single"/>
        </w:rPr>
        <w:t xml:space="preserve"> </w:t>
      </w:r>
      <w:r w:rsidRPr="0089075A">
        <w:rPr>
          <w:u w:val="single"/>
        </w:rPr>
        <w:t xml:space="preserve">of </w:t>
      </w:r>
      <w:r w:rsidRPr="00A6651A">
        <w:rPr>
          <w:b/>
          <w:sz w:val="26"/>
          <w:highlight w:val="green"/>
          <w:u w:val="single"/>
        </w:rPr>
        <w:t xml:space="preserve">more than </w:t>
      </w:r>
      <w:r w:rsidRPr="0089075A">
        <w:rPr>
          <w:u w:val="single"/>
        </w:rPr>
        <w:t xml:space="preserve">80,000 yuan ($12,000) last year, </w:t>
      </w:r>
      <w:r w:rsidRPr="00A6651A">
        <w:rPr>
          <w:b/>
          <w:sz w:val="26"/>
          <w:highlight w:val="green"/>
          <w:u w:val="single"/>
        </w:rPr>
        <w:t>10.2 times</w:t>
      </w:r>
      <w:r w:rsidRPr="00A6651A">
        <w:rPr>
          <w:highlight w:val="green"/>
          <w:u w:val="single"/>
        </w:rPr>
        <w:t xml:space="preserve"> </w:t>
      </w:r>
      <w:r w:rsidRPr="00A6651A">
        <w:rPr>
          <w:b/>
          <w:sz w:val="26"/>
          <w:highlight w:val="green"/>
          <w:u w:val="single"/>
        </w:rPr>
        <w:t>what</w:t>
      </w:r>
      <w:r w:rsidRPr="00A6651A">
        <w:rPr>
          <w:highlight w:val="green"/>
          <w:u w:val="single"/>
        </w:rPr>
        <w:t xml:space="preserve"> </w:t>
      </w:r>
      <w:r w:rsidRPr="0089075A">
        <w:rPr>
          <w:u w:val="single"/>
        </w:rPr>
        <w:t xml:space="preserve">the </w:t>
      </w:r>
      <w:r w:rsidRPr="00A6651A">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A6651A">
        <w:rPr>
          <w:b/>
          <w:sz w:val="26"/>
          <w:highlight w:val="green"/>
          <w:u w:val="single"/>
        </w:rPr>
        <w:t>Xi</w:t>
      </w:r>
      <w:r w:rsidRPr="00A6651A">
        <w:rPr>
          <w:sz w:val="16"/>
          <w:highlight w:val="green"/>
        </w:rPr>
        <w:t xml:space="preserve"> </w:t>
      </w:r>
      <w:r w:rsidRPr="0089075A">
        <w:rPr>
          <w:sz w:val="16"/>
        </w:rPr>
        <w:t xml:space="preserve">Jinping has </w:t>
      </w:r>
      <w:r w:rsidRPr="00A6651A">
        <w:rPr>
          <w:b/>
          <w:sz w:val="26"/>
          <w:highlight w:val="green"/>
          <w:u w:val="single"/>
        </w:rPr>
        <w:t>flagged</w:t>
      </w:r>
      <w:r w:rsidRPr="00A6651A">
        <w:rPr>
          <w:sz w:val="16"/>
          <w:highlight w:val="green"/>
        </w:rPr>
        <w:t xml:space="preserve"> </w:t>
      </w:r>
      <w:r w:rsidRPr="0089075A">
        <w:rPr>
          <w:sz w:val="16"/>
        </w:rPr>
        <w:t xml:space="preserve">the country’s </w:t>
      </w:r>
      <w:r w:rsidRPr="00A6651A">
        <w:rPr>
          <w:b/>
          <w:sz w:val="26"/>
          <w:highlight w:val="green"/>
          <w:u w:val="single"/>
        </w:rPr>
        <w:t xml:space="preserve">unequal income distribution </w:t>
      </w:r>
      <w:r w:rsidRPr="00A6651A">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A6651A">
        <w:rPr>
          <w:b/>
          <w:sz w:val="26"/>
          <w:highlight w:val="green"/>
          <w:u w:val="single"/>
        </w:rPr>
        <w:t>China’s per-capita consumption</w:t>
      </w:r>
      <w:r w:rsidRPr="0089075A">
        <w:rPr>
          <w:u w:val="single"/>
        </w:rPr>
        <w:t xml:space="preserve">, after adjusting for inflation, </w:t>
      </w:r>
      <w:r w:rsidRPr="00A6651A">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2F1D6CE3" w14:textId="77777777" w:rsidR="00AB447A" w:rsidRDefault="00AB447A" w:rsidP="00AB447A">
      <w:pPr>
        <w:rPr>
          <w:sz w:val="16"/>
        </w:rPr>
      </w:pPr>
    </w:p>
    <w:p w14:paraId="16E71FDA" w14:textId="77777777" w:rsidR="00AB447A" w:rsidRDefault="00AB447A" w:rsidP="00AB447A">
      <w:pPr>
        <w:pStyle w:val="Heading3"/>
      </w:pPr>
      <w:r>
        <w:t>Econ – Taiwan</w:t>
      </w:r>
    </w:p>
    <w:p w14:paraId="3BBDAA70" w14:textId="77777777" w:rsidR="00AB447A" w:rsidRPr="00C46568" w:rsidRDefault="00AB447A" w:rsidP="00AB447A">
      <w:pPr>
        <w:pStyle w:val="Heading4"/>
      </w:pPr>
      <w:r>
        <w:t xml:space="preserve">China’s Economy is on the </w:t>
      </w:r>
      <w:r>
        <w:rPr>
          <w:u w:val="single"/>
        </w:rPr>
        <w:t>brink of collapse</w:t>
      </w:r>
      <w:r>
        <w:t xml:space="preserve"> – only solving poverty can </w:t>
      </w:r>
      <w:r>
        <w:rPr>
          <w:u w:val="single"/>
        </w:rPr>
        <w:t>reverse it</w:t>
      </w:r>
      <w:r>
        <w:t>.</w:t>
      </w:r>
    </w:p>
    <w:p w14:paraId="76406606" w14:textId="77777777" w:rsidR="00AB447A" w:rsidRPr="00C46568" w:rsidRDefault="00AB447A" w:rsidP="00AB447A">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7"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1F96DE21" w14:textId="77777777" w:rsidR="00AB447A" w:rsidRDefault="00AB447A" w:rsidP="00AB447A">
      <w:pPr>
        <w:rPr>
          <w:u w:val="single"/>
        </w:rPr>
      </w:pPr>
      <w:r w:rsidRPr="00A6651A">
        <w:rPr>
          <w:b/>
          <w:sz w:val="26"/>
          <w:highlight w:val="green"/>
          <w:u w:val="single"/>
        </w:rPr>
        <w:t>China's economy</w:t>
      </w:r>
      <w:r w:rsidRPr="00A6651A">
        <w:rPr>
          <w:highlight w:val="green"/>
          <w:u w:val="single"/>
        </w:rPr>
        <w:t xml:space="preserve"> </w:t>
      </w:r>
      <w:r w:rsidRPr="00C46568">
        <w:rPr>
          <w:u w:val="single"/>
        </w:rPr>
        <w:t xml:space="preserve">— the 2nd-largest in the world — </w:t>
      </w:r>
      <w:r w:rsidRPr="00A6651A">
        <w:rPr>
          <w:b/>
          <w:sz w:val="26"/>
          <w:highlight w:val="green"/>
          <w:u w:val="single"/>
          <w:bdr w:val="single" w:sz="18" w:space="0" w:color="auto"/>
        </w:rPr>
        <w:t>is teetering on the brink of disaster</w:t>
      </w:r>
      <w:r w:rsidRPr="00C46568">
        <w:rPr>
          <w:u w:val="single"/>
        </w:rPr>
        <w:t xml:space="preserve">. Since this spring, Beijing has </w:t>
      </w:r>
      <w:r w:rsidRPr="00A6651A">
        <w:rPr>
          <w:b/>
          <w:sz w:val="26"/>
          <w:highlight w:val="green"/>
          <w:u w:val="single"/>
        </w:rPr>
        <w:t>canceled</w:t>
      </w:r>
      <w:r w:rsidRPr="00A6651A">
        <w:rPr>
          <w:highlight w:val="green"/>
          <w:u w:val="single"/>
        </w:rPr>
        <w:t xml:space="preserve"> </w:t>
      </w:r>
      <w:r w:rsidRPr="00C46568">
        <w:rPr>
          <w:u w:val="single"/>
        </w:rPr>
        <w:t xml:space="preserve">initial </w:t>
      </w:r>
      <w:r w:rsidRPr="00A6651A">
        <w:rPr>
          <w:b/>
          <w:sz w:val="26"/>
          <w:highlight w:val="green"/>
          <w:u w:val="single"/>
        </w:rPr>
        <w:t>public offerings</w:t>
      </w:r>
      <w:r w:rsidRPr="00C46568">
        <w:rPr>
          <w:u w:val="single"/>
        </w:rPr>
        <w:t xml:space="preserve">, </w:t>
      </w:r>
      <w:r w:rsidRPr="00A6651A">
        <w:rPr>
          <w:b/>
          <w:sz w:val="26"/>
          <w:highlight w:val="green"/>
          <w:u w:val="single"/>
        </w:rPr>
        <w:t>fined tech companies</w:t>
      </w:r>
      <w:r w:rsidRPr="00A6651A">
        <w:rPr>
          <w:highlight w:val="green"/>
          <w:u w:val="single"/>
        </w:rPr>
        <w:t xml:space="preserve"> </w:t>
      </w:r>
      <w:r w:rsidRPr="00C46568">
        <w:rPr>
          <w:u w:val="single"/>
        </w:rPr>
        <w:t xml:space="preserve">billions for antitrust violations, forcibly </w:t>
      </w:r>
      <w:r w:rsidRPr="00A6651A">
        <w:rPr>
          <w:b/>
          <w:sz w:val="26"/>
          <w:highlight w:val="green"/>
          <w:u w:val="single"/>
        </w:rPr>
        <w:t>shut down</w:t>
      </w:r>
      <w:r w:rsidRPr="00A6651A">
        <w:rPr>
          <w:highlight w:val="green"/>
          <w:u w:val="single"/>
        </w:rPr>
        <w:t xml:space="preserve"> </w:t>
      </w:r>
      <w:r w:rsidRPr="00C46568">
        <w:rPr>
          <w:u w:val="single"/>
        </w:rPr>
        <w:t xml:space="preserve">China's entire for-profit </w:t>
      </w:r>
      <w:r w:rsidRPr="00A6651A">
        <w:rPr>
          <w:b/>
          <w:sz w:val="26"/>
          <w:highlight w:val="green"/>
          <w:u w:val="single"/>
        </w:rPr>
        <w:t>education industry</w:t>
      </w:r>
      <w:r w:rsidRPr="00C46568">
        <w:rPr>
          <w:u w:val="single"/>
        </w:rPr>
        <w:t xml:space="preserve">, and </w:t>
      </w:r>
      <w:r w:rsidRPr="00A6651A">
        <w:rPr>
          <w:b/>
          <w:sz w:val="26"/>
          <w:highlight w:val="green"/>
          <w:u w:val="single"/>
        </w:rPr>
        <w:t>sent CEOs running</w:t>
      </w:r>
      <w:r w:rsidRPr="00A6651A">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A6651A">
        <w:rPr>
          <w:b/>
          <w:sz w:val="26"/>
          <w:highlight w:val="green"/>
          <w:u w:val="single"/>
        </w:rPr>
        <w:t>upheaval</w:t>
      </w:r>
      <w:r w:rsidRPr="00C46568">
        <w:rPr>
          <w:u w:val="single"/>
        </w:rPr>
        <w:t xml:space="preserve">, spanning multiple industries and vast swaths of the country, </w:t>
      </w:r>
      <w:r w:rsidRPr="00A6651A">
        <w:rPr>
          <w:b/>
          <w:sz w:val="26"/>
          <w:highlight w:val="green"/>
          <w:u w:val="single"/>
        </w:rPr>
        <w:t>is</w:t>
      </w:r>
      <w:r w:rsidRPr="00A6651A">
        <w:rPr>
          <w:highlight w:val="green"/>
          <w:u w:val="single"/>
        </w:rPr>
        <w:t xml:space="preserve"> </w:t>
      </w:r>
      <w:r w:rsidRPr="00C46568">
        <w:rPr>
          <w:u w:val="single"/>
        </w:rPr>
        <w:t xml:space="preserve">the result of one giant issue: </w:t>
      </w:r>
      <w:r w:rsidRPr="00A6651A">
        <w:rPr>
          <w:b/>
          <w:sz w:val="26"/>
          <w:highlight w:val="green"/>
          <w:u w:val="single"/>
        </w:rPr>
        <w:t>China's inability to</w:t>
      </w:r>
      <w:r w:rsidRPr="00A6651A">
        <w:rPr>
          <w:highlight w:val="green"/>
          <w:u w:val="single"/>
        </w:rPr>
        <w:t xml:space="preserve"> </w:t>
      </w:r>
      <w:r w:rsidRPr="00A6651A">
        <w:rPr>
          <w:b/>
          <w:sz w:val="26"/>
          <w:highlight w:val="green"/>
          <w:u w:val="single"/>
        </w:rPr>
        <w:t xml:space="preserve">borrow or buy </w:t>
      </w:r>
      <w:r w:rsidRPr="00C46568">
        <w:rPr>
          <w:u w:val="single"/>
        </w:rPr>
        <w:t xml:space="preserve">its </w:t>
      </w:r>
      <w:r w:rsidRPr="00A6651A">
        <w:rPr>
          <w:b/>
          <w:sz w:val="26"/>
          <w:highlight w:val="green"/>
          <w:u w:val="single"/>
        </w:rPr>
        <w:t xml:space="preserve">way out of its </w:t>
      </w:r>
      <w:r w:rsidRPr="00A6651A">
        <w:rPr>
          <w:b/>
          <w:sz w:val="26"/>
          <w:highlight w:val="green"/>
          <w:u w:val="single"/>
          <w:bdr w:val="single" w:sz="18" w:space="0" w:color="auto"/>
        </w:rPr>
        <w:t>current economic crisis</w:t>
      </w:r>
      <w:r w:rsidRPr="00C46568">
        <w:rPr>
          <w:u w:val="single"/>
        </w:rPr>
        <w:t xml:space="preserve">. </w:t>
      </w:r>
      <w:r w:rsidRPr="00A6651A">
        <w:rPr>
          <w:b/>
          <w:sz w:val="26"/>
          <w:highlight w:val="green"/>
          <w:u w:val="single"/>
        </w:rPr>
        <w:t>For decades</w:t>
      </w:r>
      <w:r w:rsidRPr="00C46568">
        <w:rPr>
          <w:u w:val="single"/>
        </w:rPr>
        <w:t xml:space="preserve">, the country </w:t>
      </w:r>
      <w:r w:rsidRPr="00A6651A">
        <w:rPr>
          <w:b/>
          <w:sz w:val="26"/>
          <w:highlight w:val="green"/>
          <w:u w:val="single"/>
        </w:rPr>
        <w:t>relied on cheap labor</w:t>
      </w:r>
      <w:r w:rsidRPr="00A6651A">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A6651A">
        <w:rPr>
          <w:b/>
          <w:sz w:val="26"/>
          <w:highlight w:val="green"/>
          <w:u w:val="single"/>
        </w:rPr>
        <w:t>Now</w:t>
      </w:r>
      <w:r w:rsidRPr="00A6651A">
        <w:rPr>
          <w:highlight w:val="green"/>
          <w:u w:val="single"/>
        </w:rPr>
        <w:t xml:space="preserve"> </w:t>
      </w:r>
      <w:r w:rsidRPr="00C46568">
        <w:rPr>
          <w:u w:val="single"/>
        </w:rPr>
        <w:t xml:space="preserve">the </w:t>
      </w:r>
      <w:r w:rsidRPr="00A6651A">
        <w:rPr>
          <w:b/>
          <w:sz w:val="26"/>
          <w:highlight w:val="green"/>
          <w:u w:val="single"/>
        </w:rPr>
        <w:t>country</w:t>
      </w:r>
      <w:r w:rsidRPr="00A6651A">
        <w:rPr>
          <w:highlight w:val="green"/>
          <w:u w:val="single"/>
        </w:rPr>
        <w:t xml:space="preserve"> </w:t>
      </w:r>
      <w:r w:rsidRPr="00A6651A">
        <w:rPr>
          <w:b/>
          <w:sz w:val="26"/>
          <w:highlight w:val="green"/>
          <w:u w:val="single"/>
        </w:rPr>
        <w:t>needs people to actually use</w:t>
      </w:r>
      <w:r w:rsidRPr="00C46568">
        <w:rPr>
          <w:u w:val="single"/>
        </w:rPr>
        <w:t xml:space="preserve">, </w:t>
      </w:r>
      <w:r w:rsidRPr="00A6651A">
        <w:rPr>
          <w:b/>
          <w:sz w:val="26"/>
          <w:highlight w:val="green"/>
          <w:u w:val="single"/>
        </w:rPr>
        <w:t>and pay for</w:t>
      </w:r>
      <w:r w:rsidRPr="00C46568">
        <w:rPr>
          <w:u w:val="single"/>
        </w:rPr>
        <w:t xml:space="preserve">, </w:t>
      </w:r>
      <w:r w:rsidRPr="00A6651A">
        <w:rPr>
          <w:b/>
          <w:sz w:val="26"/>
          <w:highlight w:val="green"/>
          <w:u w:val="single"/>
        </w:rPr>
        <w:t>everything that's been built</w:t>
      </w:r>
      <w:r w:rsidRPr="00C46568">
        <w:rPr>
          <w:u w:val="single"/>
        </w:rPr>
        <w:t xml:space="preserve">. But the </w:t>
      </w:r>
      <w:r w:rsidRPr="00A6651A">
        <w:rPr>
          <w:b/>
          <w:sz w:val="26"/>
          <w:highlight w:val="green"/>
          <w:u w:val="single"/>
        </w:rPr>
        <w:t>bulk of China's population lacks</w:t>
      </w:r>
      <w:r w:rsidRPr="00A6651A">
        <w:rPr>
          <w:highlight w:val="green"/>
          <w:u w:val="single"/>
        </w:rPr>
        <w:t xml:space="preserve"> </w:t>
      </w:r>
      <w:r w:rsidRPr="00C46568">
        <w:rPr>
          <w:u w:val="single"/>
        </w:rPr>
        <w:t xml:space="preserve">the </w:t>
      </w:r>
      <w:r w:rsidRPr="00A6651A">
        <w:rPr>
          <w:b/>
          <w:sz w:val="26"/>
          <w:highlight w:val="green"/>
          <w:u w:val="single"/>
          <w:bdr w:val="single" w:sz="18" w:space="0" w:color="auto"/>
        </w:rPr>
        <w:t>income needed to shift the economy</w:t>
      </w:r>
      <w:r w:rsidRPr="00A6651A">
        <w:rPr>
          <w:highlight w:val="green"/>
          <w:u w:val="single"/>
        </w:rPr>
        <w:t xml:space="preserve"> </w:t>
      </w:r>
      <w:r w:rsidRPr="00C46568">
        <w:rPr>
          <w:u w:val="single"/>
        </w:rPr>
        <w:t>from one driven by state investments to one sustained by consumer spending.</w:t>
      </w:r>
    </w:p>
    <w:p w14:paraId="79D46BD4" w14:textId="77777777" w:rsidR="00AB447A" w:rsidRPr="00610FB0" w:rsidRDefault="00AB447A" w:rsidP="00AB447A">
      <w:pPr>
        <w:rPr>
          <w:u w:val="single"/>
        </w:rPr>
      </w:pPr>
    </w:p>
    <w:p w14:paraId="6539AE08" w14:textId="77777777" w:rsidR="00AB447A" w:rsidRPr="003432AE" w:rsidRDefault="00AB447A" w:rsidP="00AB447A">
      <w:pPr>
        <w:pStyle w:val="Heading4"/>
      </w:pPr>
      <w:r>
        <w:t xml:space="preserve">Chinese Economic Decline leads to </w:t>
      </w:r>
      <w:r>
        <w:rPr>
          <w:u w:val="single"/>
        </w:rPr>
        <w:t>all-out War</w:t>
      </w:r>
      <w:r>
        <w:t xml:space="preserve"> – specifically over </w:t>
      </w:r>
      <w:r>
        <w:rPr>
          <w:u w:val="single"/>
        </w:rPr>
        <w:t>Taiwan</w:t>
      </w:r>
      <w:r>
        <w:t>.</w:t>
      </w:r>
    </w:p>
    <w:p w14:paraId="70D65939" w14:textId="77777777" w:rsidR="00AB447A" w:rsidRPr="00065A8D" w:rsidRDefault="00AB447A" w:rsidP="00AB447A">
      <w:r w:rsidRPr="00065A8D">
        <w:rPr>
          <w:rStyle w:val="Style13ptBold"/>
        </w:rPr>
        <w:t>Joske 18</w:t>
      </w:r>
      <w:r>
        <w:t xml:space="preserve"> Stephen Joske 10-23-2018 “</w:t>
      </w:r>
      <w:r w:rsidRPr="00A23A0A">
        <w:t>China’s Coming Financial Crisis And The National Security Connection</w:t>
      </w:r>
      <w:r>
        <w:t xml:space="preserve">” </w:t>
      </w:r>
      <w:hyperlink r:id="rId18"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6A29C442" w14:textId="77777777" w:rsidR="00AB447A" w:rsidRDefault="00AB447A" w:rsidP="00AB447A">
      <w:pPr>
        <w:rPr>
          <w:u w:val="single"/>
        </w:rPr>
      </w:pPr>
      <w:r w:rsidRPr="00065A8D">
        <w:rPr>
          <w:u w:val="single"/>
        </w:rPr>
        <w:t xml:space="preserve">The biggest </w:t>
      </w:r>
      <w:r w:rsidRPr="00A6651A">
        <w:rPr>
          <w:b/>
          <w:sz w:val="26"/>
          <w:highlight w:val="green"/>
          <w:u w:val="single"/>
        </w:rPr>
        <w:t>national security issues</w:t>
      </w:r>
      <w:r w:rsidRPr="00065A8D">
        <w:rPr>
          <w:u w:val="single"/>
        </w:rPr>
        <w:t xml:space="preserve">, however, </w:t>
      </w:r>
      <w:r w:rsidRPr="00A6651A">
        <w:rPr>
          <w:b/>
          <w:sz w:val="26"/>
          <w:highlight w:val="green"/>
          <w:u w:val="single"/>
        </w:rPr>
        <w:t>arise from</w:t>
      </w:r>
      <w:r w:rsidRPr="00A6651A">
        <w:rPr>
          <w:highlight w:val="green"/>
          <w:u w:val="single"/>
        </w:rPr>
        <w:t xml:space="preserve"> </w:t>
      </w:r>
      <w:r w:rsidRPr="00065A8D">
        <w:rPr>
          <w:u w:val="single"/>
        </w:rPr>
        <w:t xml:space="preserve">the unpredictable </w:t>
      </w:r>
      <w:r w:rsidRPr="00A6651A">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A6651A">
        <w:rPr>
          <w:b/>
          <w:sz w:val="26"/>
          <w:highlight w:val="green"/>
          <w:u w:val="single"/>
        </w:rPr>
        <w:t>China</w:t>
      </w:r>
      <w:r w:rsidRPr="00A6651A">
        <w:rPr>
          <w:highlight w:val="green"/>
          <w:u w:val="single"/>
        </w:rPr>
        <w:t xml:space="preserve"> is</w:t>
      </w:r>
      <w:r w:rsidRPr="00065A8D">
        <w:rPr>
          <w:u w:val="single"/>
        </w:rPr>
        <w:t xml:space="preserve"> now </w:t>
      </w:r>
      <w:r w:rsidRPr="00A6651A">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A6651A">
        <w:rPr>
          <w:b/>
          <w:sz w:val="26"/>
          <w:highlight w:val="green"/>
          <w:u w:val="single"/>
        </w:rPr>
        <w:t>Combine</w:t>
      </w:r>
      <w:r w:rsidRPr="00A6651A">
        <w:rPr>
          <w:highlight w:val="green"/>
          <w:u w:val="single"/>
        </w:rPr>
        <w:t xml:space="preserve"> </w:t>
      </w:r>
      <w:r w:rsidRPr="00065A8D">
        <w:rPr>
          <w:u w:val="single"/>
        </w:rPr>
        <w:t xml:space="preserve">the </w:t>
      </w:r>
      <w:r w:rsidRPr="00A6651A">
        <w:rPr>
          <w:b/>
          <w:sz w:val="26"/>
          <w:highlight w:val="green"/>
          <w:u w:val="single"/>
        </w:rPr>
        <w:t>shock</w:t>
      </w:r>
      <w:r w:rsidRPr="00065A8D">
        <w:rPr>
          <w:u w:val="single"/>
        </w:rPr>
        <w:t xml:space="preserve"> of an unexpected economic setback </w:t>
      </w:r>
      <w:r w:rsidRPr="00A6651A">
        <w:rPr>
          <w:b/>
          <w:sz w:val="26"/>
          <w:highlight w:val="green"/>
          <w:u w:val="single"/>
        </w:rPr>
        <w:t>with tensions</w:t>
      </w:r>
      <w:r w:rsidRPr="00065A8D">
        <w:rPr>
          <w:u w:val="single"/>
        </w:rPr>
        <w:t xml:space="preserve"> in a one party state where a single individual has been calling the shots, and </w:t>
      </w:r>
      <w:r w:rsidRPr="00A6651A">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A6651A">
        <w:rPr>
          <w:b/>
          <w:sz w:val="26"/>
          <w:highlight w:val="green"/>
          <w:u w:val="single"/>
        </w:rPr>
        <w:t xml:space="preserve">set off </w:t>
      </w:r>
      <w:r w:rsidRPr="00A6651A">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A6651A">
        <w:rPr>
          <w:b/>
          <w:sz w:val="26"/>
          <w:highlight w:val="green"/>
          <w:u w:val="single"/>
        </w:rPr>
        <w:t>see</w:t>
      </w:r>
      <w:r w:rsidRPr="00A6651A">
        <w:rPr>
          <w:highlight w:val="green"/>
          <w:u w:val="single"/>
        </w:rPr>
        <w:t xml:space="preserve"> </w:t>
      </w:r>
      <w:r w:rsidRPr="00065A8D">
        <w:rPr>
          <w:u w:val="single"/>
        </w:rPr>
        <w:t xml:space="preserve">the conditions in place for destabilizing events ranging from </w:t>
      </w:r>
      <w:r w:rsidRPr="00A6651A">
        <w:rPr>
          <w:b/>
          <w:sz w:val="26"/>
          <w:highlight w:val="green"/>
          <w:u w:val="single"/>
        </w:rPr>
        <w:t>military adventurism</w:t>
      </w:r>
      <w:r w:rsidRPr="00065A8D">
        <w:rPr>
          <w:u w:val="single"/>
        </w:rPr>
        <w:t xml:space="preserve"> to </w:t>
      </w:r>
      <w:r w:rsidRPr="00A6651A">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A6651A">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A6651A">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A6651A">
        <w:rPr>
          <w:b/>
          <w:sz w:val="26"/>
          <w:highlight w:val="green"/>
          <w:u w:val="single"/>
        </w:rPr>
        <w:t>draw in</w:t>
      </w:r>
      <w:r w:rsidRPr="00065A8D">
        <w:rPr>
          <w:b/>
          <w:sz w:val="26"/>
          <w:u w:val="single"/>
        </w:rPr>
        <w:t xml:space="preserve"> </w:t>
      </w:r>
      <w:r w:rsidRPr="00A6651A">
        <w:rPr>
          <w:b/>
          <w:sz w:val="26"/>
          <w:highlight w:val="green"/>
          <w:u w:val="single"/>
        </w:rPr>
        <w:t>Japan and the U</w:t>
      </w:r>
      <w:r w:rsidRPr="00065A8D">
        <w:rPr>
          <w:u w:val="single"/>
        </w:rPr>
        <w:t xml:space="preserve">nited </w:t>
      </w:r>
      <w:r w:rsidRPr="00A6651A">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5F5B0F30" w14:textId="77777777" w:rsidR="00AB447A" w:rsidRPr="003479EE" w:rsidRDefault="00AB447A" w:rsidP="00AB447A">
      <w:pPr>
        <w:pStyle w:val="Heading4"/>
      </w:pPr>
      <w:r w:rsidRPr="003479EE">
        <w:t xml:space="preserve">Plan’s critical for Soft Power Projection BUT authoritarianism regarding activists puts efforts </w:t>
      </w:r>
      <w:r w:rsidRPr="003479EE">
        <w:rPr>
          <w:u w:val="single"/>
        </w:rPr>
        <w:t>on the brink</w:t>
      </w:r>
      <w:r w:rsidRPr="003479EE">
        <w:t xml:space="preserve"> – re-establishing credibility of governance is </w:t>
      </w:r>
      <w:r w:rsidRPr="003479EE">
        <w:rPr>
          <w:u w:val="single"/>
        </w:rPr>
        <w:t>important</w:t>
      </w:r>
      <w:r w:rsidRPr="003479EE">
        <w:t>.</w:t>
      </w:r>
    </w:p>
    <w:p w14:paraId="43627DE7" w14:textId="77777777" w:rsidR="00AB447A" w:rsidRPr="003479EE" w:rsidRDefault="00AB447A" w:rsidP="00AB447A">
      <w:r w:rsidRPr="003479EE">
        <w:rPr>
          <w:rStyle w:val="Style13ptBold"/>
        </w:rPr>
        <w:t>Albert 18</w:t>
      </w:r>
      <w:r w:rsidRPr="003479EE">
        <w:t xml:space="preserve"> Eleanor Albert 2-9-2018 "China’s Big Bet on Soft Power" </w:t>
      </w:r>
      <w:hyperlink r:id="rId19" w:history="1">
        <w:r w:rsidRPr="003479EE">
          <w:rPr>
            <w:rStyle w:val="Hyperlink"/>
          </w:rPr>
          <w:t>https://www.cfr.org/backgrounder/chinas-big-bet-soft-power</w:t>
        </w:r>
      </w:hyperlink>
      <w:r w:rsidRPr="003479EE">
        <w:t xml:space="preserve"> (a third-year PhD student concentrating in international relations and comparative politics)//Elmer </w:t>
      </w:r>
    </w:p>
    <w:p w14:paraId="3484DC1D" w14:textId="77777777" w:rsidR="00AB447A" w:rsidRPr="003479EE" w:rsidRDefault="00AB447A" w:rsidP="00AB447A">
      <w:pPr>
        <w:rPr>
          <w:sz w:val="16"/>
        </w:rPr>
      </w:pPr>
      <w:r w:rsidRPr="00A6651A">
        <w:rPr>
          <w:b/>
          <w:sz w:val="26"/>
          <w:highlight w:val="green"/>
          <w:u w:val="single"/>
        </w:rPr>
        <w:t>China is</w:t>
      </w:r>
      <w:r w:rsidRPr="00A6651A">
        <w:rPr>
          <w:highlight w:val="green"/>
          <w:u w:val="single"/>
        </w:rPr>
        <w:t xml:space="preserve"> </w:t>
      </w:r>
      <w:r w:rsidRPr="003479EE">
        <w:rPr>
          <w:u w:val="single"/>
        </w:rPr>
        <w:t xml:space="preserve">a powerful international actor as the </w:t>
      </w:r>
      <w:r w:rsidRPr="00A6651A">
        <w:rPr>
          <w:b/>
          <w:sz w:val="26"/>
          <w:highlight w:val="green"/>
          <w:u w:val="single"/>
        </w:rPr>
        <w:t>world’s</w:t>
      </w:r>
      <w:r w:rsidRPr="00A6651A">
        <w:rPr>
          <w:highlight w:val="green"/>
          <w:u w:val="single"/>
        </w:rPr>
        <w:t xml:space="preserve"> </w:t>
      </w:r>
      <w:r w:rsidRPr="003479EE">
        <w:rPr>
          <w:u w:val="single"/>
        </w:rPr>
        <w:t xml:space="preserve">most populous country and its </w:t>
      </w:r>
      <w:r w:rsidRPr="00A6651A">
        <w:rPr>
          <w:b/>
          <w:sz w:val="26"/>
          <w:highlight w:val="green"/>
          <w:u w:val="single"/>
        </w:rPr>
        <w:t>second-largest economy</w:t>
      </w:r>
      <w:r w:rsidRPr="003479EE">
        <w:rPr>
          <w:sz w:val="16"/>
        </w:rPr>
        <w:t xml:space="preserve">. The country also invests significantly in modernizing its military. </w:t>
      </w:r>
      <w:r w:rsidRPr="003479EE">
        <w:rPr>
          <w:u w:val="single"/>
        </w:rPr>
        <w:t xml:space="preserve">With signs that the United States will retreat from a leadership role under the Trump administration, </w:t>
      </w:r>
      <w:r w:rsidRPr="00A6651A">
        <w:rPr>
          <w:b/>
          <w:sz w:val="26"/>
          <w:highlight w:val="green"/>
          <w:u w:val="single"/>
        </w:rPr>
        <w:t>China</w:t>
      </w:r>
      <w:r w:rsidRPr="00A6651A">
        <w:rPr>
          <w:highlight w:val="green"/>
          <w:u w:val="single"/>
        </w:rPr>
        <w:t xml:space="preserve"> </w:t>
      </w:r>
      <w:r w:rsidRPr="003479EE">
        <w:rPr>
          <w:u w:val="single"/>
        </w:rPr>
        <w:t xml:space="preserve">has </w:t>
      </w:r>
      <w:r w:rsidRPr="00A6651A">
        <w:rPr>
          <w:b/>
          <w:sz w:val="26"/>
          <w:highlight w:val="green"/>
          <w:u w:val="single"/>
        </w:rPr>
        <w:t xml:space="preserve">positioned itself as a champion of </w:t>
      </w:r>
      <w:r w:rsidRPr="00A6651A">
        <w:rPr>
          <w:b/>
          <w:sz w:val="26"/>
          <w:highlight w:val="green"/>
          <w:u w:val="single"/>
          <w:bdr w:val="single" w:sz="18" w:space="0" w:color="auto"/>
        </w:rPr>
        <w:t>globalization and economic integration</w:t>
      </w:r>
      <w:r w:rsidRPr="003479EE">
        <w:rPr>
          <w:u w:val="single"/>
        </w:rPr>
        <w:t xml:space="preserve">, perhaps </w:t>
      </w:r>
      <w:r w:rsidRPr="00A6651A">
        <w:rPr>
          <w:b/>
          <w:sz w:val="26"/>
          <w:highlight w:val="green"/>
          <w:u w:val="single"/>
        </w:rPr>
        <w:t>signaling</w:t>
      </w:r>
      <w:r w:rsidRPr="00A6651A">
        <w:rPr>
          <w:highlight w:val="green"/>
          <w:u w:val="single"/>
        </w:rPr>
        <w:t xml:space="preserve"> </w:t>
      </w:r>
      <w:r w:rsidRPr="003479EE">
        <w:rPr>
          <w:u w:val="single"/>
        </w:rPr>
        <w:t xml:space="preserve">a </w:t>
      </w:r>
      <w:r w:rsidRPr="00A6651A">
        <w:rPr>
          <w:b/>
          <w:sz w:val="26"/>
          <w:highlight w:val="green"/>
          <w:u w:val="single"/>
        </w:rPr>
        <w:t xml:space="preserve">desire to step in as a greater </w:t>
      </w:r>
      <w:r w:rsidRPr="003479EE">
        <w:rPr>
          <w:u w:val="single"/>
        </w:rPr>
        <w:t xml:space="preserve">international </w:t>
      </w:r>
      <w:r w:rsidRPr="00A6651A">
        <w:rPr>
          <w:b/>
          <w:sz w:val="26"/>
          <w:highlight w:val="green"/>
          <w:u w:val="single"/>
        </w:rPr>
        <w:t>leader</w:t>
      </w:r>
      <w:r w:rsidRPr="003479EE">
        <w:rPr>
          <w:u w:val="single"/>
        </w:rPr>
        <w:t xml:space="preserve">. It is doing this </w:t>
      </w:r>
      <w:r w:rsidRPr="00A6651A">
        <w:rPr>
          <w:b/>
          <w:sz w:val="26"/>
          <w:highlight w:val="green"/>
          <w:u w:val="single"/>
          <w:bdr w:val="single" w:sz="18" w:space="0" w:color="auto"/>
        </w:rPr>
        <w:t>by doubling down on soft power</w:t>
      </w:r>
      <w:r w:rsidRPr="003479EE">
        <w:rPr>
          <w:u w:val="single"/>
        </w:rPr>
        <w:t>, a measure of a country’s international attractiveness and its ability to influence other countries and publics</w:t>
      </w:r>
      <w:r w:rsidRPr="003479EE">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3479EE">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3479EE">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3479EE">
        <w:rPr>
          <w:u w:val="single"/>
        </w:rPr>
        <w:t>Soft power, a term coined by Harvard University scholar Joseph S. Nye Jr. in 1990, is the means by which a country gets other countries to “want what it wants</w:t>
      </w:r>
      <w:r w:rsidRPr="003479EE">
        <w:rPr>
          <w:sz w:val="16"/>
        </w:rPr>
        <w:t xml:space="preserve">.” Nye emphasized that </w:t>
      </w:r>
      <w:r w:rsidRPr="00A6651A">
        <w:rPr>
          <w:b/>
          <w:sz w:val="26"/>
          <w:highlight w:val="green"/>
          <w:u w:val="single"/>
        </w:rPr>
        <w:t>a country’s perceived legitimacy</w:t>
      </w:r>
      <w:r w:rsidRPr="003479EE">
        <w:rPr>
          <w:sz w:val="16"/>
        </w:rPr>
        <w:t xml:space="preserve">, attractiveness of ideology and culture, and societal norms </w:t>
      </w:r>
      <w:r w:rsidRPr="00A6651A">
        <w:rPr>
          <w:b/>
          <w:sz w:val="26"/>
          <w:highlight w:val="green"/>
          <w:u w:val="single"/>
        </w:rPr>
        <w:t>play</w:t>
      </w:r>
      <w:r w:rsidRPr="00A6651A">
        <w:rPr>
          <w:sz w:val="16"/>
          <w:highlight w:val="green"/>
        </w:rPr>
        <w:t xml:space="preserve"> </w:t>
      </w:r>
      <w:r w:rsidRPr="003479EE">
        <w:rPr>
          <w:sz w:val="16"/>
        </w:rPr>
        <w:t xml:space="preserve">an </w:t>
      </w:r>
      <w:r w:rsidRPr="00A6651A">
        <w:rPr>
          <w:b/>
          <w:sz w:val="26"/>
          <w:highlight w:val="green"/>
          <w:u w:val="single"/>
        </w:rPr>
        <w:t xml:space="preserve">important role in shaping international politics. </w:t>
      </w:r>
      <w:r w:rsidRPr="003479EE">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3479EE">
        <w:rPr>
          <w:u w:val="single"/>
        </w:rPr>
        <w:t xml:space="preserve">What are its </w:t>
      </w:r>
      <w:r w:rsidRPr="00A6651A">
        <w:rPr>
          <w:b/>
          <w:bCs/>
          <w:sz w:val="26"/>
          <w:highlight w:val="green"/>
          <w:u w:val="single"/>
        </w:rPr>
        <w:t>soft power tools</w:t>
      </w:r>
      <w:r w:rsidRPr="003479EE">
        <w:rPr>
          <w:u w:val="single"/>
        </w:rPr>
        <w:t xml:space="preserve">? China is attempting to export </w:t>
      </w:r>
      <w:r w:rsidRPr="00A6651A">
        <w:rPr>
          <w:b/>
          <w:bCs/>
          <w:sz w:val="26"/>
          <w:highlight w:val="green"/>
          <w:u w:val="single"/>
        </w:rPr>
        <w:t>its approach to development</w:t>
      </w:r>
      <w:r w:rsidRPr="003479EE">
        <w:rPr>
          <w:u w:val="single"/>
        </w:rPr>
        <w:t xml:space="preserve">, which has lifted hundreds of millions of its people </w:t>
      </w:r>
      <w:r w:rsidRPr="00A6651A">
        <w:rPr>
          <w:b/>
          <w:bCs/>
          <w:sz w:val="26"/>
          <w:highlight w:val="green"/>
          <w:u w:val="single"/>
          <w:bdr w:val="single" w:sz="18" w:space="0" w:color="auto"/>
        </w:rPr>
        <w:t>out of poverty</w:t>
      </w:r>
      <w:r w:rsidRPr="003479EE">
        <w:rPr>
          <w:sz w:val="16"/>
        </w:rPr>
        <w:t xml:space="preserve">. </w:t>
      </w:r>
      <w:r w:rsidRPr="003479EE">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3479EE">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A number of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The majority of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A6651A">
        <w:rPr>
          <w:b/>
          <w:sz w:val="26"/>
          <w:highlight w:val="green"/>
          <w:u w:val="single"/>
        </w:rPr>
        <w:t>China’s neighbors and partners</w:t>
      </w:r>
      <w:r w:rsidRPr="00A6651A">
        <w:rPr>
          <w:sz w:val="16"/>
          <w:highlight w:val="green"/>
        </w:rPr>
        <w:t xml:space="preserve"> </w:t>
      </w:r>
      <w:r w:rsidRPr="003479EE">
        <w:rPr>
          <w:sz w:val="16"/>
        </w:rPr>
        <w:t xml:space="preserve">have so far </w:t>
      </w:r>
      <w:r w:rsidRPr="00A6651A">
        <w:rPr>
          <w:b/>
          <w:sz w:val="26"/>
          <w:highlight w:val="green"/>
          <w:u w:val="single"/>
        </w:rPr>
        <w:t>responded by taking a cautious approach</w:t>
      </w:r>
      <w:r w:rsidRPr="00A6651A">
        <w:rPr>
          <w:sz w:val="16"/>
          <w:highlight w:val="green"/>
        </w:rPr>
        <w:t xml:space="preserve"> </w:t>
      </w:r>
      <w:r w:rsidRPr="003479EE">
        <w:rPr>
          <w:sz w:val="16"/>
        </w:rPr>
        <w:t xml:space="preserve">[PDF]. </w:t>
      </w:r>
      <w:r w:rsidRPr="003479EE">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3479EE">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r w:rsidRPr="003479EE">
        <w:rPr>
          <w:u w:val="single"/>
        </w:rPr>
        <w:t xml:space="preserve">In spite of the risks, </w:t>
      </w:r>
      <w:r w:rsidRPr="00A6651A">
        <w:rPr>
          <w:b/>
          <w:sz w:val="26"/>
          <w:highlight w:val="green"/>
          <w:u w:val="single"/>
        </w:rPr>
        <w:t>regional actors are</w:t>
      </w:r>
      <w:r w:rsidRPr="00A6651A">
        <w:rPr>
          <w:highlight w:val="green"/>
          <w:u w:val="single"/>
        </w:rPr>
        <w:t xml:space="preserve"> </w:t>
      </w:r>
      <w:r w:rsidRPr="003479EE">
        <w:rPr>
          <w:u w:val="single"/>
        </w:rPr>
        <w:t xml:space="preserve">often </w:t>
      </w:r>
      <w:r w:rsidRPr="00A6651A">
        <w:rPr>
          <w:b/>
          <w:sz w:val="26"/>
          <w:highlight w:val="green"/>
          <w:u w:val="single"/>
        </w:rPr>
        <w:t>induced by short-term</w:t>
      </w:r>
      <w:r w:rsidRPr="00A6651A">
        <w:rPr>
          <w:highlight w:val="green"/>
          <w:u w:val="single"/>
        </w:rPr>
        <w:t xml:space="preserve"> </w:t>
      </w:r>
      <w:r w:rsidRPr="00A6651A">
        <w:rPr>
          <w:b/>
          <w:sz w:val="26"/>
          <w:highlight w:val="green"/>
          <w:u w:val="single"/>
        </w:rPr>
        <w:t>economic benefits</w:t>
      </w:r>
      <w:r w:rsidRPr="00A6651A">
        <w:rPr>
          <w:highlight w:val="green"/>
          <w:u w:val="single"/>
        </w:rPr>
        <w:t xml:space="preserve"> </w:t>
      </w:r>
      <w:r w:rsidRPr="003479EE">
        <w:rPr>
          <w:u w:val="single"/>
        </w:rPr>
        <w:t xml:space="preserve">needed to fuel growth, though they </w:t>
      </w:r>
      <w:r w:rsidRPr="00A6651A">
        <w:rPr>
          <w:b/>
          <w:sz w:val="26"/>
          <w:highlight w:val="green"/>
          <w:u w:val="single"/>
        </w:rPr>
        <w:t>remain guarded about bending to Beijing’s strategic preferences</w:t>
      </w:r>
      <w:r w:rsidRPr="003479EE">
        <w:rPr>
          <w:u w:val="single"/>
        </w:rPr>
        <w:t>.</w:t>
      </w:r>
      <w:r w:rsidRPr="003479EE">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the majority of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A6651A">
        <w:rPr>
          <w:b/>
          <w:sz w:val="26"/>
          <w:highlight w:val="green"/>
          <w:u w:val="single"/>
        </w:rPr>
        <w:t>China’s soft power</w:t>
      </w:r>
      <w:r w:rsidRPr="00A6651A">
        <w:rPr>
          <w:sz w:val="16"/>
          <w:highlight w:val="green"/>
        </w:rPr>
        <w:t xml:space="preserve"> </w:t>
      </w:r>
      <w:r w:rsidRPr="003479EE">
        <w:rPr>
          <w:sz w:val="16"/>
        </w:rPr>
        <w:t xml:space="preserve">campaign is </w:t>
      </w:r>
      <w:r w:rsidRPr="00A6651A">
        <w:rPr>
          <w:b/>
          <w:sz w:val="26"/>
          <w:highlight w:val="green"/>
          <w:u w:val="single"/>
        </w:rPr>
        <w:t>limited by the dissonance between</w:t>
      </w:r>
      <w:r w:rsidRPr="00A6651A">
        <w:rPr>
          <w:sz w:val="16"/>
          <w:highlight w:val="green"/>
        </w:rPr>
        <w:t xml:space="preserve"> </w:t>
      </w:r>
      <w:r w:rsidRPr="003479EE">
        <w:rPr>
          <w:sz w:val="16"/>
        </w:rPr>
        <w:t xml:space="preserve">the </w:t>
      </w:r>
      <w:r w:rsidRPr="00A6651A">
        <w:rPr>
          <w:b/>
          <w:sz w:val="26"/>
          <w:highlight w:val="green"/>
          <w:u w:val="single"/>
        </w:rPr>
        <w:t>image</w:t>
      </w:r>
      <w:r w:rsidRPr="00A6651A">
        <w:rPr>
          <w:sz w:val="16"/>
          <w:highlight w:val="green"/>
        </w:rPr>
        <w:t xml:space="preserve"> </w:t>
      </w:r>
      <w:r w:rsidRPr="003479EE">
        <w:rPr>
          <w:sz w:val="16"/>
        </w:rPr>
        <w:t xml:space="preserve">that </w:t>
      </w:r>
      <w:r w:rsidRPr="00A6651A">
        <w:rPr>
          <w:b/>
          <w:sz w:val="26"/>
          <w:highlight w:val="green"/>
          <w:u w:val="single"/>
        </w:rPr>
        <w:t>China aspires to project and the country’s actions</w:t>
      </w:r>
      <w:r w:rsidRPr="003479EE">
        <w:rPr>
          <w:sz w:val="16"/>
        </w:rPr>
        <w:t xml:space="preserve">, experts say. Rising nationalism, assertiveness vis-à-vis territorial disputes, </w:t>
      </w:r>
      <w:r w:rsidRPr="00A6651A">
        <w:rPr>
          <w:b/>
          <w:sz w:val="26"/>
          <w:highlight w:val="green"/>
          <w:u w:val="single"/>
        </w:rPr>
        <w:t>crackdowns</w:t>
      </w:r>
      <w:r w:rsidRPr="00A6651A">
        <w:rPr>
          <w:sz w:val="16"/>
          <w:highlight w:val="green"/>
        </w:rPr>
        <w:t xml:space="preserve"> </w:t>
      </w:r>
      <w:r w:rsidRPr="003479EE">
        <w:rPr>
          <w:sz w:val="16"/>
        </w:rPr>
        <w:t xml:space="preserve">on nongovernmental organizations, censorship of domestic and international media, limits to the entry of foreign ideals, </w:t>
      </w:r>
      <w:r w:rsidRPr="00A6651A">
        <w:rPr>
          <w:b/>
          <w:sz w:val="26"/>
          <w:highlight w:val="green"/>
          <w:u w:val="single"/>
        </w:rPr>
        <w:t>and political repression constrain China’s soft power</w:t>
      </w:r>
      <w:r w:rsidRPr="003479EE">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3479EE">
        <w:rPr>
          <w:u w:val="single"/>
        </w:rPr>
        <w:t xml:space="preserve">Ultimately, </w:t>
      </w:r>
      <w:r w:rsidRPr="00A6651A">
        <w:rPr>
          <w:b/>
          <w:sz w:val="26"/>
          <w:highlight w:val="green"/>
          <w:u w:val="single"/>
        </w:rPr>
        <w:t>China’s</w:t>
      </w:r>
      <w:r w:rsidRPr="00A6651A">
        <w:rPr>
          <w:highlight w:val="green"/>
          <w:u w:val="single"/>
        </w:rPr>
        <w:t xml:space="preserve"> </w:t>
      </w:r>
      <w:r w:rsidRPr="003479EE">
        <w:rPr>
          <w:u w:val="single"/>
        </w:rPr>
        <w:t xml:space="preserve">tightening </w:t>
      </w:r>
      <w:r w:rsidRPr="00A6651A">
        <w:rPr>
          <w:b/>
          <w:sz w:val="26"/>
          <w:highlight w:val="green"/>
          <w:u w:val="single"/>
        </w:rPr>
        <w:t>authoritarian</w:t>
      </w:r>
      <w:r w:rsidRPr="00A6651A">
        <w:rPr>
          <w:highlight w:val="green"/>
          <w:u w:val="single"/>
        </w:rPr>
        <w:t xml:space="preserve"> </w:t>
      </w:r>
      <w:r w:rsidRPr="003479EE">
        <w:rPr>
          <w:u w:val="single"/>
        </w:rPr>
        <w:t xml:space="preserve">political </w:t>
      </w:r>
      <w:r w:rsidRPr="00A6651A">
        <w:rPr>
          <w:b/>
          <w:sz w:val="26"/>
          <w:highlight w:val="green"/>
          <w:u w:val="single"/>
        </w:rPr>
        <w:t>system</w:t>
      </w:r>
      <w:r w:rsidRPr="00A6651A">
        <w:rPr>
          <w:highlight w:val="green"/>
          <w:u w:val="single"/>
        </w:rPr>
        <w:t xml:space="preserve"> </w:t>
      </w:r>
      <w:r w:rsidRPr="003479EE">
        <w:rPr>
          <w:u w:val="single"/>
        </w:rPr>
        <w:t xml:space="preserve">is the </w:t>
      </w:r>
      <w:r w:rsidRPr="00A6651A">
        <w:rPr>
          <w:b/>
          <w:sz w:val="26"/>
          <w:highlight w:val="green"/>
          <w:u w:val="single"/>
        </w:rPr>
        <w:t>biggest obstacle</w:t>
      </w:r>
      <w:r w:rsidRPr="00A6651A">
        <w:rPr>
          <w:highlight w:val="green"/>
          <w:u w:val="single"/>
        </w:rPr>
        <w:t xml:space="preserve"> </w:t>
      </w:r>
      <w:r w:rsidRPr="003479EE">
        <w:rPr>
          <w:u w:val="single"/>
        </w:rPr>
        <w:t>to the positive image the country and government yearn for.</w:t>
      </w:r>
      <w:r w:rsidRPr="003479EE">
        <w:rPr>
          <w:sz w:val="16"/>
        </w:rPr>
        <w:t xml:space="preserve"> “</w:t>
      </w:r>
      <w:r w:rsidRPr="003479EE">
        <w:rPr>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A6651A">
        <w:rPr>
          <w:b/>
          <w:sz w:val="26"/>
          <w:highlight w:val="green"/>
          <w:u w:val="single"/>
        </w:rPr>
        <w:t>China will find it hard to win</w:t>
      </w:r>
      <w:r w:rsidRPr="003479EE">
        <w:rPr>
          <w:u w:val="single"/>
        </w:rPr>
        <w:t xml:space="preserve"> friends and </w:t>
      </w:r>
      <w:r w:rsidRPr="00A6651A">
        <w:rPr>
          <w:b/>
          <w:sz w:val="26"/>
          <w:highlight w:val="green"/>
          <w:u w:val="single"/>
        </w:rPr>
        <w:t>influence</w:t>
      </w:r>
      <w:r w:rsidRPr="00A6651A">
        <w:rPr>
          <w:highlight w:val="green"/>
          <w:u w:val="single"/>
        </w:rPr>
        <w:t xml:space="preserve"> </w:t>
      </w:r>
      <w:r w:rsidRPr="003479EE">
        <w:rPr>
          <w:u w:val="single"/>
        </w:rPr>
        <w:t xml:space="preserve">nations so long </w:t>
      </w:r>
      <w:r w:rsidRPr="00A6651A">
        <w:rPr>
          <w:b/>
          <w:sz w:val="26"/>
          <w:highlight w:val="green"/>
          <w:u w:val="single"/>
          <w:bdr w:val="single" w:sz="18" w:space="0" w:color="auto"/>
        </w:rPr>
        <w:t>as it muzzles its best advocates</w:t>
      </w:r>
      <w:r w:rsidRPr="003479EE">
        <w:rPr>
          <w:u w:val="single"/>
        </w:rPr>
        <w:t>,” writes the Economist.</w:t>
      </w:r>
    </w:p>
    <w:p w14:paraId="67FD0C2A" w14:textId="77777777" w:rsidR="00AB447A" w:rsidRPr="003479EE" w:rsidRDefault="00AB447A" w:rsidP="00AB447A">
      <w:pPr>
        <w:pStyle w:val="Heading4"/>
      </w:pPr>
      <w:r w:rsidRPr="003479EE">
        <w:t>Declining credibility causes CCP war over Taiwan to distract attention – it’s a key driver of Chinese political dynamics</w:t>
      </w:r>
    </w:p>
    <w:p w14:paraId="71C899F8" w14:textId="77777777" w:rsidR="00AB447A" w:rsidRPr="003479EE" w:rsidRDefault="00AB447A" w:rsidP="00AB447A">
      <w:r w:rsidRPr="003479EE">
        <w:rPr>
          <w:rStyle w:val="Heading4Char"/>
        </w:rPr>
        <w:t>Blumenthal 20</w:t>
      </w:r>
      <w:r w:rsidRPr="003479EE">
        <w:t xml:space="preserve"> [Dan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https://www.aei.org/articles/chinas-aggressive-tactics-aim-to-bolster-the-communist-partys-legitimacy/]/Kankee</w:t>
      </w:r>
    </w:p>
    <w:p w14:paraId="37C7C2D2" w14:textId="1CB94A99" w:rsidR="00AB447A" w:rsidRPr="003479EE" w:rsidRDefault="00AB447A" w:rsidP="00AB447A">
      <w:pPr>
        <w:rPr>
          <w:sz w:val="16"/>
        </w:rPr>
      </w:pPr>
      <w:r w:rsidRPr="003479EE">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on Australia for criticizing Beijing’s handling of the coronavirus. </w:t>
      </w:r>
      <w:r w:rsidRPr="003479EE">
        <w:rPr>
          <w:rStyle w:val="StyleUnderline"/>
        </w:rPr>
        <w:t>The prevailing wisdom is that Beijing is more aggressive now because it is ascendant and the United States is distracted and declining</w:t>
      </w:r>
      <w:r w:rsidRPr="003479EE">
        <w:rPr>
          <w:sz w:val="16"/>
        </w:rPr>
        <w:t xml:space="preserve">. </w:t>
      </w:r>
      <w:r w:rsidRPr="003479EE">
        <w:rPr>
          <w:rStyle w:val="StyleUnderline"/>
        </w:rPr>
        <w:t>This</w:t>
      </w:r>
      <w:r w:rsidRPr="003479EE">
        <w:rPr>
          <w:sz w:val="16"/>
        </w:rPr>
        <w:t xml:space="preserve"> “</w:t>
      </w:r>
      <w:r w:rsidRPr="003479EE">
        <w:rPr>
          <w:rStyle w:val="StyleUnderline"/>
        </w:rPr>
        <w:t>Chinese ascendancy school</w:t>
      </w:r>
      <w:r w:rsidRPr="003479EE">
        <w:rPr>
          <w:sz w:val="16"/>
        </w:rPr>
        <w:t xml:space="preserve">” </w:t>
      </w:r>
      <w:r w:rsidRPr="003479EE">
        <w:rPr>
          <w:rStyle w:val="StyleUnderline"/>
        </w:rPr>
        <w:t>argues</w:t>
      </w:r>
      <w:r w:rsidRPr="003479EE">
        <w:rPr>
          <w:sz w:val="16"/>
        </w:rPr>
        <w:t xml:space="preserve"> that President </w:t>
      </w:r>
      <w:r w:rsidRPr="003479EE">
        <w:rPr>
          <w:rStyle w:val="StyleUnderline"/>
        </w:rPr>
        <w:t>Xi</w:t>
      </w:r>
      <w:r w:rsidRPr="003479EE">
        <w:rPr>
          <w:sz w:val="16"/>
        </w:rPr>
        <w:t xml:space="preserve"> Jinping has successfully </w:t>
      </w:r>
      <w:r w:rsidRPr="003479EE">
        <w:rPr>
          <w:rStyle w:val="StyleUnderline"/>
        </w:rPr>
        <w:t>consolidated domestic power and built China’s military and economic might to enable his vision of an aggressive, revisionist foreign policy</w:t>
      </w:r>
      <w:r w:rsidRPr="003479EE">
        <w:rPr>
          <w:sz w:val="16"/>
        </w:rPr>
        <w:t xml:space="preserve">. </w:t>
      </w:r>
      <w:r w:rsidRPr="003479EE">
        <w:rPr>
          <w:rStyle w:val="StyleUnderline"/>
        </w:rPr>
        <w:t xml:space="preserve">But this account is </w:t>
      </w:r>
      <w:r w:rsidRPr="003479EE">
        <w:rPr>
          <w:rStyle w:val="Emphasis"/>
        </w:rPr>
        <w:t>overly-simplistic</w:t>
      </w:r>
      <w:r w:rsidRPr="003479EE">
        <w:rPr>
          <w:sz w:val="16"/>
        </w:rPr>
        <w:t xml:space="preserve">: </w:t>
      </w:r>
      <w:r w:rsidRPr="00A6651A">
        <w:rPr>
          <w:rStyle w:val="StyleUnderline"/>
          <w:highlight w:val="green"/>
        </w:rPr>
        <w:t>Chinese</w:t>
      </w:r>
      <w:r w:rsidRPr="003479EE">
        <w:rPr>
          <w:rStyle w:val="StyleUnderline"/>
        </w:rPr>
        <w:t xml:space="preserve"> </w:t>
      </w:r>
      <w:r w:rsidRPr="00A6651A">
        <w:rPr>
          <w:rStyle w:val="Emphasis"/>
          <w:highlight w:val="green"/>
        </w:rPr>
        <w:t>aggression</w:t>
      </w:r>
      <w:r w:rsidRPr="00A6651A">
        <w:rPr>
          <w:rStyle w:val="StyleUnderline"/>
          <w:highlight w:val="green"/>
        </w:rPr>
        <w:t xml:space="preserve"> is</w:t>
      </w:r>
      <w:r w:rsidRPr="003479EE">
        <w:rPr>
          <w:sz w:val="16"/>
        </w:rPr>
        <w:t xml:space="preserve"> not merely </w:t>
      </w:r>
      <w:r w:rsidRPr="00A6651A">
        <w:rPr>
          <w:rStyle w:val="StyleUnderline"/>
          <w:highlight w:val="green"/>
        </w:rPr>
        <w:t>a</w:t>
      </w:r>
      <w:r w:rsidRPr="003479EE">
        <w:rPr>
          <w:rStyle w:val="StyleUnderline"/>
        </w:rPr>
        <w:t xml:space="preserve"> </w:t>
      </w:r>
      <w:r w:rsidRPr="00A6651A">
        <w:rPr>
          <w:rStyle w:val="StyleUnderline"/>
          <w:highlight w:val="green"/>
        </w:rPr>
        <w:t>result of China’s</w:t>
      </w:r>
      <w:r w:rsidRPr="003479EE">
        <w:rPr>
          <w:sz w:val="16"/>
        </w:rPr>
        <w:t xml:space="preserve"> strength, but also of its </w:t>
      </w:r>
      <w:r w:rsidRPr="00A6651A">
        <w:rPr>
          <w:rStyle w:val="Emphasis"/>
          <w:highlight w:val="green"/>
        </w:rPr>
        <w:t>weakness</w:t>
      </w:r>
      <w:r w:rsidRPr="003479EE">
        <w:rPr>
          <w:sz w:val="16"/>
        </w:rPr>
        <w:t xml:space="preserve">. </w:t>
      </w:r>
      <w:r w:rsidRPr="00A6651A">
        <w:rPr>
          <w:rStyle w:val="StyleUnderline"/>
          <w:highlight w:val="green"/>
        </w:rPr>
        <w:t>Xi</w:t>
      </w:r>
      <w:r w:rsidRPr="003479EE">
        <w:rPr>
          <w:sz w:val="16"/>
        </w:rPr>
        <w:t xml:space="preserve"> Jinping</w:t>
      </w:r>
      <w:r w:rsidRPr="00A6651A">
        <w:rPr>
          <w:rStyle w:val="StyleUnderline"/>
          <w:highlight w:val="green"/>
        </w:rPr>
        <w:t>’s</w:t>
      </w:r>
      <w:r w:rsidRPr="003479EE">
        <w:rPr>
          <w:sz w:val="16"/>
        </w:rPr>
        <w:t xml:space="preserve"> </w:t>
      </w:r>
      <w:r w:rsidRPr="003479EE">
        <w:rPr>
          <w:rStyle w:val="Emphasis"/>
        </w:rPr>
        <w:t xml:space="preserve">overwhelming </w:t>
      </w:r>
      <w:r w:rsidRPr="00A6651A">
        <w:rPr>
          <w:rStyle w:val="Emphasis"/>
          <w:highlight w:val="green"/>
        </w:rPr>
        <w:t>concern</w:t>
      </w:r>
      <w:r w:rsidRPr="00A6651A">
        <w:rPr>
          <w:rStyle w:val="StyleUnderline"/>
          <w:highlight w:val="green"/>
        </w:rPr>
        <w:t xml:space="preserve"> with</w:t>
      </w:r>
      <w:r w:rsidRPr="003479EE">
        <w:rPr>
          <w:rStyle w:val="StyleUnderline"/>
        </w:rPr>
        <w:t xml:space="preserve"> </w:t>
      </w:r>
      <w:r w:rsidRPr="003479EE">
        <w:rPr>
          <w:rStyle w:val="Emphasis"/>
        </w:rPr>
        <w:t>domestic stability</w:t>
      </w:r>
      <w:r w:rsidRPr="003479EE">
        <w:rPr>
          <w:sz w:val="16"/>
        </w:rPr>
        <w:t xml:space="preserve">, </w:t>
      </w:r>
      <w:r w:rsidRPr="003479EE">
        <w:rPr>
          <w:rStyle w:val="StyleUnderline"/>
        </w:rPr>
        <w:t xml:space="preserve">the </w:t>
      </w:r>
      <w:r w:rsidRPr="00A6651A">
        <w:rPr>
          <w:rStyle w:val="Emphasis"/>
          <w:highlight w:val="green"/>
        </w:rPr>
        <w:t>C</w:t>
      </w:r>
      <w:r w:rsidRPr="003479EE">
        <w:rPr>
          <w:rStyle w:val="StyleUnderline"/>
        </w:rPr>
        <w:t xml:space="preserve">hinese </w:t>
      </w:r>
      <w:r w:rsidRPr="00A6651A">
        <w:rPr>
          <w:rStyle w:val="Emphasis"/>
          <w:highlight w:val="green"/>
        </w:rPr>
        <w:t>C</w:t>
      </w:r>
      <w:r w:rsidRPr="003479EE">
        <w:rPr>
          <w:rStyle w:val="StyleUnderline"/>
        </w:rPr>
        <w:t xml:space="preserve">ommunist </w:t>
      </w:r>
      <w:r w:rsidRPr="00A6651A">
        <w:rPr>
          <w:rStyle w:val="Emphasis"/>
          <w:highlight w:val="green"/>
        </w:rPr>
        <w:t>P</w:t>
      </w:r>
      <w:r w:rsidRPr="003479EE">
        <w:rPr>
          <w:rStyle w:val="StyleUnderline"/>
        </w:rPr>
        <w:t>arty</w:t>
      </w:r>
      <w:r w:rsidRPr="003479EE">
        <w:rPr>
          <w:rStyle w:val="Emphasis"/>
        </w:rPr>
        <w:t>’s</w:t>
      </w:r>
      <w:r w:rsidRPr="003479EE">
        <w:rPr>
          <w:sz w:val="16"/>
        </w:rPr>
        <w:t xml:space="preserve"> (CCP) </w:t>
      </w:r>
      <w:r w:rsidRPr="00A6651A">
        <w:rPr>
          <w:rStyle w:val="Emphasis"/>
          <w:highlight w:val="green"/>
        </w:rPr>
        <w:t>legitimacy</w:t>
      </w:r>
      <w:r w:rsidRPr="003479EE">
        <w:rPr>
          <w:rStyle w:val="StyleUnderline"/>
        </w:rPr>
        <w:t xml:space="preserve"> and </w:t>
      </w:r>
      <w:r w:rsidRPr="003479EE">
        <w:rPr>
          <w:rStyle w:val="Emphasis"/>
        </w:rPr>
        <w:t>party unity</w:t>
      </w:r>
      <w:r w:rsidRPr="003479EE">
        <w:rPr>
          <w:rStyle w:val="StyleUnderline"/>
        </w:rPr>
        <w:t xml:space="preserve"> </w:t>
      </w:r>
      <w:r w:rsidRPr="00A6651A">
        <w:rPr>
          <w:rStyle w:val="StyleUnderline"/>
          <w:highlight w:val="green"/>
        </w:rPr>
        <w:t xml:space="preserve">are </w:t>
      </w:r>
      <w:r w:rsidRPr="00A6651A">
        <w:rPr>
          <w:rStyle w:val="Emphasis"/>
          <w:highlight w:val="green"/>
        </w:rPr>
        <w:t>crucial drivers</w:t>
      </w:r>
      <w:r w:rsidRPr="00A6651A">
        <w:rPr>
          <w:rStyle w:val="StyleUnderline"/>
          <w:highlight w:val="green"/>
        </w:rPr>
        <w:t xml:space="preserve"> of</w:t>
      </w:r>
      <w:r w:rsidRPr="003479EE">
        <w:rPr>
          <w:rStyle w:val="StyleUnderline"/>
        </w:rPr>
        <w:t xml:space="preserve"> </w:t>
      </w:r>
      <w:r w:rsidRPr="00A6651A">
        <w:rPr>
          <w:rStyle w:val="Emphasis"/>
          <w:highlight w:val="green"/>
        </w:rPr>
        <w:t xml:space="preserve">China’s </w:t>
      </w:r>
      <w:r w:rsidRPr="003479EE">
        <w:rPr>
          <w:rStyle w:val="Emphasis"/>
        </w:rPr>
        <w:t>bellicosity</w:t>
      </w:r>
      <w:r w:rsidRPr="003479EE">
        <w:rPr>
          <w:sz w:val="16"/>
        </w:rPr>
        <w:t xml:space="preserve">. </w:t>
      </w:r>
      <w:r w:rsidRPr="003479EE">
        <w:rPr>
          <w:rStyle w:val="StyleUnderline"/>
        </w:rPr>
        <w:t>China</w:t>
      </w:r>
      <w:r w:rsidRPr="003479EE">
        <w:rPr>
          <w:sz w:val="16"/>
        </w:rPr>
        <w:t xml:space="preserve"> has </w:t>
      </w:r>
      <w:r w:rsidRPr="003479EE">
        <w:rPr>
          <w:rStyle w:val="StyleUnderline"/>
        </w:rPr>
        <w:t>faced</w:t>
      </w:r>
      <w:r w:rsidRPr="003479EE">
        <w:rPr>
          <w:sz w:val="16"/>
        </w:rPr>
        <w:t xml:space="preserve"> two </w:t>
      </w:r>
      <w:r w:rsidRPr="003479EE">
        <w:rPr>
          <w:rStyle w:val="StyleUnderline"/>
        </w:rPr>
        <w:t>disasters</w:t>
      </w:r>
      <w:r w:rsidRPr="003479EE">
        <w:rPr>
          <w:sz w:val="16"/>
        </w:rPr>
        <w:t xml:space="preserve"> in 2020—the coronavirus and historic floods—</w:t>
      </w:r>
      <w:r w:rsidRPr="003479EE">
        <w:rPr>
          <w:rStyle w:val="StyleUnderline"/>
        </w:rPr>
        <w:t>which exposed its fragilities and created internal unrest</w:t>
      </w:r>
      <w:r w:rsidRPr="003479EE">
        <w:rPr>
          <w:sz w:val="16"/>
        </w:rPr>
        <w:t xml:space="preserve">. </w:t>
      </w:r>
      <w:r w:rsidRPr="003479EE">
        <w:rPr>
          <w:rStyle w:val="StyleUnderline"/>
        </w:rPr>
        <w:t>Its response</w:t>
      </w:r>
      <w:r w:rsidRPr="003479EE">
        <w:rPr>
          <w:sz w:val="16"/>
        </w:rPr>
        <w:t xml:space="preserve"> to both </w:t>
      </w:r>
      <w:r w:rsidRPr="003479EE">
        <w:rPr>
          <w:rStyle w:val="StyleUnderline"/>
        </w:rPr>
        <w:t>was</w:t>
      </w:r>
      <w:r w:rsidRPr="003479EE">
        <w:rPr>
          <w:sz w:val="16"/>
        </w:rPr>
        <w:t xml:space="preserve"> the same: </w:t>
      </w:r>
      <w:r w:rsidRPr="00A6651A">
        <w:rPr>
          <w:rStyle w:val="Emphasis"/>
          <w:highlight w:val="green"/>
        </w:rPr>
        <w:t>escalating aggression</w:t>
      </w:r>
      <w:r w:rsidRPr="003479EE">
        <w:rPr>
          <w:sz w:val="16"/>
        </w:rPr>
        <w:t xml:space="preserve"> </w:t>
      </w:r>
      <w:r w:rsidRPr="003479EE">
        <w:rPr>
          <w:rStyle w:val="StyleUnderline"/>
        </w:rPr>
        <w:t>against its neighbors</w:t>
      </w:r>
      <w:r w:rsidRPr="003479EE">
        <w:rPr>
          <w:sz w:val="16"/>
        </w:rPr>
        <w:t xml:space="preserve">. </w:t>
      </w:r>
      <w:r w:rsidRPr="003479EE">
        <w:rPr>
          <w:rStyle w:val="StyleUnderline"/>
        </w:rPr>
        <w:t xml:space="preserve">China’s economic and military power made these provocations possible, but </w:t>
      </w:r>
      <w:r w:rsidRPr="00A6651A">
        <w:rPr>
          <w:rStyle w:val="StyleUnderline"/>
          <w:highlight w:val="green"/>
        </w:rPr>
        <w:t xml:space="preserve">its need to </w:t>
      </w:r>
      <w:r w:rsidRPr="00A6651A">
        <w:rPr>
          <w:rStyle w:val="Emphasis"/>
          <w:highlight w:val="green"/>
        </w:rPr>
        <w:t>suppress internal divisions</w:t>
      </w:r>
      <w:r w:rsidRPr="003479EE">
        <w:rPr>
          <w:rStyle w:val="Emphasis"/>
        </w:rPr>
        <w:t xml:space="preserve"> </w:t>
      </w:r>
      <w:r w:rsidRPr="00A6651A">
        <w:rPr>
          <w:rStyle w:val="StyleUnderline"/>
          <w:highlight w:val="green"/>
        </w:rPr>
        <w:t>made them</w:t>
      </w:r>
      <w:r w:rsidRPr="003479EE">
        <w:rPr>
          <w:rStyle w:val="StyleUnderline"/>
        </w:rPr>
        <w:t xml:space="preserve"> </w:t>
      </w:r>
      <w:r w:rsidRPr="00A6651A">
        <w:rPr>
          <w:rStyle w:val="Emphasis"/>
          <w:highlight w:val="green"/>
        </w:rPr>
        <w:t>necessary</w:t>
      </w:r>
      <w:r w:rsidRPr="003479EE">
        <w:rPr>
          <w:rStyle w:val="StyleUnderline"/>
        </w:rPr>
        <w:t xml:space="preserve">. </w:t>
      </w:r>
      <w:r w:rsidRPr="003479EE">
        <w:rPr>
          <w:sz w:val="16"/>
        </w:rPr>
        <w:t xml:space="preserve">The question is not why China has disputes with neighbors, but why now. </w:t>
      </w:r>
      <w:r w:rsidRPr="00A6651A">
        <w:rPr>
          <w:rStyle w:val="StyleUnderline"/>
          <w:highlight w:val="green"/>
        </w:rPr>
        <w:t>If China’s</w:t>
      </w:r>
      <w:r w:rsidRPr="003479EE">
        <w:rPr>
          <w:rStyle w:val="StyleUnderline"/>
        </w:rPr>
        <w:t xml:space="preserve"> </w:t>
      </w:r>
      <w:r w:rsidRPr="00A6651A">
        <w:rPr>
          <w:rStyle w:val="StyleUnderline"/>
          <w:highlight w:val="green"/>
        </w:rPr>
        <w:t>aggression were</w:t>
      </w:r>
      <w:r w:rsidRPr="003479EE">
        <w:rPr>
          <w:rStyle w:val="StyleUnderline"/>
        </w:rPr>
        <w:t xml:space="preserve"> only </w:t>
      </w:r>
      <w:r w:rsidRPr="00A6651A">
        <w:rPr>
          <w:rStyle w:val="StyleUnderline"/>
          <w:highlight w:val="green"/>
        </w:rPr>
        <w:t>a</w:t>
      </w:r>
      <w:r w:rsidRPr="003479EE">
        <w:rPr>
          <w:rStyle w:val="StyleUnderline"/>
        </w:rPr>
        <w:t xml:space="preserve"> </w:t>
      </w:r>
      <w:r w:rsidRPr="00A6651A">
        <w:rPr>
          <w:rStyle w:val="StyleUnderline"/>
          <w:highlight w:val="green"/>
        </w:rPr>
        <w:t>result of its</w:t>
      </w:r>
      <w:r w:rsidRPr="003479EE">
        <w:rPr>
          <w:rStyle w:val="StyleUnderline"/>
        </w:rPr>
        <w:t xml:space="preserve"> economic and military </w:t>
      </w:r>
      <w:r w:rsidRPr="00A6651A">
        <w:rPr>
          <w:rStyle w:val="StyleUnderline"/>
          <w:highlight w:val="green"/>
        </w:rPr>
        <w:t>strength</w:t>
      </w:r>
      <w:r w:rsidRPr="003479EE">
        <w:rPr>
          <w:sz w:val="16"/>
        </w:rPr>
        <w:t xml:space="preserve">, then </w:t>
      </w:r>
      <w:r w:rsidRPr="00A6651A">
        <w:rPr>
          <w:rStyle w:val="StyleUnderline"/>
          <w:highlight w:val="green"/>
        </w:rPr>
        <w:t>it could have</w:t>
      </w:r>
      <w:r w:rsidRPr="003479EE">
        <w:rPr>
          <w:rStyle w:val="StyleUnderline"/>
        </w:rPr>
        <w:t xml:space="preserve"> </w:t>
      </w:r>
      <w:r w:rsidRPr="00A6651A">
        <w:rPr>
          <w:rStyle w:val="StyleUnderline"/>
          <w:highlight w:val="green"/>
        </w:rPr>
        <w:t>paused its aggressive</w:t>
      </w:r>
      <w:r w:rsidRPr="003479EE">
        <w:rPr>
          <w:rStyle w:val="StyleUnderline"/>
        </w:rPr>
        <w:t xml:space="preserve"> </w:t>
      </w:r>
      <w:r w:rsidRPr="00A6651A">
        <w:rPr>
          <w:rStyle w:val="StyleUnderline"/>
          <w:highlight w:val="green"/>
        </w:rPr>
        <w:t>fo</w:t>
      </w:r>
      <w:r w:rsidRPr="003479EE">
        <w:rPr>
          <w:rStyle w:val="StyleUnderline"/>
        </w:rPr>
        <w:t xml:space="preserve">reign </w:t>
      </w:r>
      <w:r w:rsidRPr="00A6651A">
        <w:rPr>
          <w:rStyle w:val="StyleUnderline"/>
          <w:highlight w:val="green"/>
        </w:rPr>
        <w:t>po</w:t>
      </w:r>
      <w:r w:rsidRPr="003479EE">
        <w:rPr>
          <w:rStyle w:val="StyleUnderline"/>
        </w:rPr>
        <w:t>licy as</w:t>
      </w:r>
      <w:r w:rsidRPr="003479EE">
        <w:rPr>
          <w:sz w:val="16"/>
        </w:rPr>
        <w:t xml:space="preserve"> the </w:t>
      </w:r>
      <w:r w:rsidRPr="003479EE">
        <w:rPr>
          <w:rStyle w:val="StyleUnderline"/>
        </w:rPr>
        <w:t>political leadership</w:t>
      </w:r>
      <w:r w:rsidRPr="003479EE">
        <w:rPr>
          <w:sz w:val="16"/>
        </w:rPr>
        <w:t xml:space="preserve"> back in Beijing </w:t>
      </w:r>
      <w:r w:rsidRPr="003479EE">
        <w:rPr>
          <w:rStyle w:val="StyleUnderline"/>
        </w:rPr>
        <w:t>refocused on dealing with</w:t>
      </w:r>
      <w:r w:rsidRPr="003479EE">
        <w:rPr>
          <w:sz w:val="16"/>
        </w:rPr>
        <w:t xml:space="preserve"> the destructive wages of </w:t>
      </w:r>
      <w:r w:rsidRPr="003479EE">
        <w:rPr>
          <w:rStyle w:val="StyleUnderline"/>
        </w:rPr>
        <w:t>the</w:t>
      </w:r>
      <w:r w:rsidRPr="003479EE">
        <w:rPr>
          <w:sz w:val="16"/>
        </w:rPr>
        <w:t xml:space="preserve"> </w:t>
      </w:r>
      <w:r w:rsidRPr="003479EE">
        <w:rPr>
          <w:rStyle w:val="StyleUnderline"/>
        </w:rPr>
        <w:t>coronavirus</w:t>
      </w:r>
      <w:r w:rsidRPr="003479EE">
        <w:rPr>
          <w:sz w:val="16"/>
        </w:rPr>
        <w:t xml:space="preserve">. Typically, </w:t>
      </w:r>
      <w:r w:rsidRPr="003479EE">
        <w:rPr>
          <w:rStyle w:val="StyleUnderline"/>
        </w:rPr>
        <w:t xml:space="preserve">governments in chaos have </w:t>
      </w:r>
      <w:r w:rsidRPr="003479EE">
        <w:rPr>
          <w:rStyle w:val="Emphasis"/>
        </w:rPr>
        <w:t>little time</w:t>
      </w:r>
      <w:r w:rsidRPr="003479EE">
        <w:rPr>
          <w:rStyle w:val="StyleUnderline"/>
        </w:rPr>
        <w:t xml:space="preserve"> for adventurism</w:t>
      </w:r>
      <w:r w:rsidRPr="003479EE">
        <w:rPr>
          <w:sz w:val="16"/>
        </w:rPr>
        <w:t xml:space="preserve"> </w:t>
      </w:r>
      <w:r w:rsidRPr="003479EE">
        <w:rPr>
          <w:rStyle w:val="StyleUnderline"/>
        </w:rPr>
        <w:t xml:space="preserve">abroad </w:t>
      </w:r>
      <w:r w:rsidRPr="00A6651A">
        <w:rPr>
          <w:rStyle w:val="StyleUnderline"/>
          <w:highlight w:val="green"/>
        </w:rPr>
        <w:t>and</w:t>
      </w:r>
      <w:r w:rsidRPr="003479EE">
        <w:rPr>
          <w:rStyle w:val="StyleUnderline"/>
        </w:rPr>
        <w:t xml:space="preserve"> must focus on remedies at home</w:t>
      </w:r>
      <w:r w:rsidRPr="003479EE">
        <w:rPr>
          <w:sz w:val="16"/>
        </w:rPr>
        <w:t xml:space="preserve">. In fact, </w:t>
      </w:r>
      <w:r w:rsidRPr="003479EE">
        <w:rPr>
          <w:rStyle w:val="StyleUnderline"/>
        </w:rPr>
        <w:t>many experts predicted</w:t>
      </w:r>
      <w:r w:rsidRPr="003479EE">
        <w:rPr>
          <w:sz w:val="16"/>
        </w:rPr>
        <w:t xml:space="preserve"> that </w:t>
      </w:r>
      <w:r w:rsidRPr="003479EE">
        <w:rPr>
          <w:rStyle w:val="StyleUnderline"/>
        </w:rPr>
        <w:t xml:space="preserve">China would </w:t>
      </w:r>
      <w:r w:rsidRPr="00A6651A">
        <w:rPr>
          <w:rStyle w:val="Emphasis"/>
          <w:highlight w:val="green"/>
        </w:rPr>
        <w:t>face inward</w:t>
      </w:r>
      <w:r w:rsidRPr="003479EE">
        <w:rPr>
          <w:rStyle w:val="StyleUnderline"/>
        </w:rPr>
        <w:t xml:space="preserve"> during 2020, to focus on restarting economic growth and preventing new coronavirus cases</w:t>
      </w:r>
      <w:r w:rsidRPr="003479EE">
        <w:rPr>
          <w:sz w:val="16"/>
        </w:rPr>
        <w:t xml:space="preserve">. Yet </w:t>
      </w:r>
      <w:r w:rsidRPr="003479EE">
        <w:rPr>
          <w:rStyle w:val="StyleUnderline"/>
        </w:rPr>
        <w:t>for the CCP, external aggression is a necessary tool to combat internal weakness</w:t>
      </w:r>
      <w:r w:rsidRPr="003479EE">
        <w:rPr>
          <w:sz w:val="16"/>
        </w:rPr>
        <w:t xml:space="preserve">. </w:t>
      </w:r>
      <w:r w:rsidRPr="003479EE">
        <w:rPr>
          <w:rStyle w:val="StyleUnderline"/>
        </w:rPr>
        <w:t xml:space="preserve">The </w:t>
      </w:r>
      <w:r w:rsidRPr="00A6651A">
        <w:rPr>
          <w:rStyle w:val="StyleUnderline"/>
          <w:highlight w:val="green"/>
        </w:rPr>
        <w:t xml:space="preserve">CCP is </w:t>
      </w:r>
      <w:r w:rsidRPr="00A6651A">
        <w:rPr>
          <w:rStyle w:val="Emphasis"/>
          <w:highlight w:val="green"/>
        </w:rPr>
        <w:t>obsessed</w:t>
      </w:r>
      <w:r w:rsidRPr="00A6651A">
        <w:rPr>
          <w:rStyle w:val="StyleUnderline"/>
          <w:highlight w:val="green"/>
        </w:rPr>
        <w:t xml:space="preserve"> with its fragilities</w:t>
      </w:r>
      <w:r w:rsidRPr="003479EE">
        <w:rPr>
          <w:rStyle w:val="StyleUnderline"/>
        </w:rPr>
        <w:t>, such as the threat of losing popular support and legitimacy and demands for more justice and freedoms</w:t>
      </w:r>
      <w:r w:rsidRPr="003479EE">
        <w:rPr>
          <w:sz w:val="16"/>
        </w:rPr>
        <w:t xml:space="preserve">. </w:t>
      </w:r>
      <w:r w:rsidRPr="00A6651A">
        <w:rPr>
          <w:rStyle w:val="StyleUnderline"/>
          <w:highlight w:val="green"/>
        </w:rPr>
        <w:t>When Chinese people</w:t>
      </w:r>
      <w:r w:rsidRPr="003479EE">
        <w:rPr>
          <w:rStyle w:val="StyleUnderline"/>
        </w:rPr>
        <w:t xml:space="preserve"> </w:t>
      </w:r>
      <w:r w:rsidRPr="00A6651A">
        <w:rPr>
          <w:rStyle w:val="StyleUnderline"/>
          <w:highlight w:val="green"/>
        </w:rPr>
        <w:t>criticize their government</w:t>
      </w:r>
      <w:r w:rsidRPr="003479EE">
        <w:rPr>
          <w:rStyle w:val="StyleUnderline"/>
        </w:rPr>
        <w:t xml:space="preserve">, </w:t>
      </w:r>
      <w:r w:rsidRPr="00A6651A">
        <w:rPr>
          <w:rStyle w:val="StyleUnderline"/>
          <w:highlight w:val="green"/>
        </w:rPr>
        <w:t xml:space="preserve">China must act more </w:t>
      </w:r>
      <w:r w:rsidRPr="00A6651A">
        <w:rPr>
          <w:rStyle w:val="Emphasis"/>
          <w:highlight w:val="green"/>
        </w:rPr>
        <w:t>aggressively</w:t>
      </w:r>
      <w:r w:rsidRPr="003479EE">
        <w:rPr>
          <w:rStyle w:val="StyleUnderline"/>
        </w:rPr>
        <w:t xml:space="preserve"> abroad</w:t>
      </w:r>
      <w:r w:rsidRPr="003479EE">
        <w:rPr>
          <w:sz w:val="16"/>
        </w:rPr>
        <w:t xml:space="preserve">. </w:t>
      </w:r>
      <w:r w:rsidRPr="003479EE">
        <w:rPr>
          <w:rStyle w:val="StyleUnderline"/>
        </w:rPr>
        <w:t xml:space="preserve">Beijing uses external aggression </w:t>
      </w:r>
      <w:r w:rsidRPr="00A6651A">
        <w:rPr>
          <w:rStyle w:val="StyleUnderline"/>
          <w:highlight w:val="green"/>
        </w:rPr>
        <w:t>to</w:t>
      </w:r>
      <w:r w:rsidRPr="003479EE">
        <w:rPr>
          <w:rStyle w:val="StyleUnderline"/>
        </w:rPr>
        <w:t xml:space="preserve"> </w:t>
      </w:r>
      <w:r w:rsidRPr="00A6651A">
        <w:rPr>
          <w:rStyle w:val="StyleUnderline"/>
          <w:highlight w:val="green"/>
        </w:rPr>
        <w:t xml:space="preserve">fan Chinese </w:t>
      </w:r>
      <w:r w:rsidRPr="00A6651A">
        <w:rPr>
          <w:rStyle w:val="Emphasis"/>
          <w:highlight w:val="green"/>
        </w:rPr>
        <w:t>nationalism</w:t>
      </w:r>
      <w:r w:rsidRPr="003479EE">
        <w:rPr>
          <w:sz w:val="16"/>
        </w:rPr>
        <w:t xml:space="preserve"> </w:t>
      </w:r>
      <w:r w:rsidRPr="003479EE">
        <w:rPr>
          <w:rStyle w:val="StyleUnderline"/>
        </w:rPr>
        <w:t xml:space="preserve">and cast the CCP as the protector of the people and champion of a new era of Chinese glory. </w:t>
      </w:r>
      <w:r w:rsidRPr="003479EE">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3479EE">
        <w:rPr>
          <w:rStyle w:val="StyleUnderline"/>
        </w:rPr>
        <w:t>In response to</w:t>
      </w:r>
      <w:r w:rsidRPr="003479EE">
        <w:rPr>
          <w:sz w:val="16"/>
        </w:rPr>
        <w:t xml:space="preserve"> the </w:t>
      </w:r>
      <w:r w:rsidRPr="003479EE">
        <w:rPr>
          <w:rStyle w:val="StyleUnderline"/>
        </w:rPr>
        <w:t>tumult</w:t>
      </w:r>
      <w:r w:rsidRPr="003479EE">
        <w:rPr>
          <w:sz w:val="16"/>
        </w:rPr>
        <w:t xml:space="preserve"> caused by the coronavirus crisis, </w:t>
      </w:r>
      <w:r w:rsidRPr="003479EE">
        <w:rPr>
          <w:rStyle w:val="StyleUnderline"/>
        </w:rPr>
        <w:t xml:space="preserve">the CCP mobilized popular support by </w:t>
      </w:r>
      <w:r w:rsidRPr="003479EE">
        <w:rPr>
          <w:rStyle w:val="Emphasis"/>
        </w:rPr>
        <w:t>reigniting conflicts</w:t>
      </w:r>
      <w:r w:rsidRPr="003479EE">
        <w:rPr>
          <w:rStyle w:val="StyleUnderline"/>
        </w:rPr>
        <w:t xml:space="preserve"> with its neighbors</w:t>
      </w:r>
      <w:r w:rsidRPr="003479EE">
        <w:rPr>
          <w:sz w:val="16"/>
        </w:rPr>
        <w:t xml:space="preserve">. On April 2, during the peak of the </w:t>
      </w:r>
      <w:r w:rsidRPr="003479EE">
        <w:rPr>
          <w:rStyle w:val="StyleUnderline"/>
        </w:rPr>
        <w:t>coronavirus, a Chinese maritime security vessel sank a Vietnamese fishing boat near the Parcel islands</w:t>
      </w:r>
      <w:r w:rsidRPr="003479EE">
        <w:rPr>
          <w:sz w:val="16"/>
        </w:rPr>
        <w:t xml:space="preserve">. Just two weeks later on April 16, </w:t>
      </w:r>
      <w:r w:rsidRPr="003479EE">
        <w:rPr>
          <w:rStyle w:val="StyleUnderline"/>
        </w:rPr>
        <w:t>China escalated a month’s long standoff with Malaysia</w:t>
      </w:r>
      <w:r w:rsidRPr="003479EE">
        <w:rPr>
          <w:sz w:val="16"/>
        </w:rPr>
        <w:t xml:space="preserve"> by deploying the coast guard to a disputed oil shelf. </w:t>
      </w:r>
      <w:r w:rsidRPr="003479EE">
        <w:rPr>
          <w:rStyle w:val="StyleUnderline"/>
        </w:rPr>
        <w:t>China</w:t>
      </w:r>
      <w:r w:rsidRPr="003479EE">
        <w:rPr>
          <w:sz w:val="16"/>
        </w:rPr>
        <w:t xml:space="preserve"> also </w:t>
      </w:r>
      <w:r w:rsidRPr="003479EE">
        <w:rPr>
          <w:rStyle w:val="StyleUnderline"/>
        </w:rPr>
        <w:t>stepped up its military activities targeting</w:t>
      </w:r>
      <w:r w:rsidRPr="003479EE">
        <w:rPr>
          <w:sz w:val="16"/>
        </w:rPr>
        <w:t xml:space="preserve"> </w:t>
      </w:r>
      <w:r w:rsidRPr="003479EE">
        <w:rPr>
          <w:rStyle w:val="StyleUnderline"/>
        </w:rPr>
        <w:t>Taiwan</w:t>
      </w:r>
      <w:r w:rsidRPr="003479EE">
        <w:rPr>
          <w:sz w:val="16"/>
        </w:rPr>
        <w:t>—who’s coronavirus response was strong and effective—</w:t>
      </w:r>
      <w:r w:rsidRPr="003479EE">
        <w:rPr>
          <w:rStyle w:val="StyleUnderline"/>
        </w:rPr>
        <w:t>with as many as three incursions in a single week</w:t>
      </w:r>
      <w:r w:rsidRPr="003479EE">
        <w:rPr>
          <w:sz w:val="16"/>
        </w:rPr>
        <w:t xml:space="preserve"> in June. </w:t>
      </w:r>
      <w:r w:rsidRPr="003479EE">
        <w:rPr>
          <w:rStyle w:val="StyleUnderline"/>
        </w:rPr>
        <w:t>These episodes were</w:t>
      </w:r>
      <w:r w:rsidRPr="003479EE">
        <w:rPr>
          <w:sz w:val="16"/>
        </w:rPr>
        <w:t xml:space="preserve"> widely condemned by the international community, but </w:t>
      </w:r>
      <w:r w:rsidRPr="003479EE">
        <w:rPr>
          <w:rStyle w:val="StyleUnderline"/>
        </w:rPr>
        <w:t>greeted with nationalist revelry at home</w:t>
      </w:r>
      <w:r w:rsidRPr="003479EE">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Galwan River Valley, a disputed border region controlled by India but claimed by China. </w:t>
      </w:r>
      <w:r w:rsidRPr="003479EE">
        <w:rPr>
          <w:rStyle w:val="StyleUnderline"/>
        </w:rPr>
        <w:t>The CCP has made full use of the crisis to rally nationalism</w:t>
      </w:r>
      <w:r w:rsidRPr="003479EE">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Galwan Valley region.” Importantly, Chinese state-owned news outlets were also running news about India’s poor coronavirus response at the time, in contrast to its own “successes.” The recent border clashes mirror China’s 2017 standoff with India at Doklam,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3479EE">
        <w:rPr>
          <w:rStyle w:val="StyleUnderline"/>
        </w:rPr>
        <w:t>Understanding China’s weaknesses is essential for policymakers attempting to make sense of its aggression</w:t>
      </w:r>
      <w:r w:rsidRPr="003479EE">
        <w:rPr>
          <w:sz w:val="16"/>
        </w:rPr>
        <w:t xml:space="preserve">. This dynamic is not only a Xi Jinping phenomenon: </w:t>
      </w:r>
      <w:r w:rsidRPr="003479EE">
        <w:rPr>
          <w:rStyle w:val="StyleUnderline"/>
        </w:rPr>
        <w:t>China’s modern history shows that domestic crises are often followed by belligerence</w:t>
      </w:r>
      <w:r w:rsidRPr="003479EE">
        <w:rPr>
          <w:sz w:val="16"/>
        </w:rPr>
        <w:t xml:space="preserve">. </w:t>
      </w:r>
      <w:r w:rsidRPr="003479EE">
        <w:rPr>
          <w:rStyle w:val="StyleUnderline"/>
        </w:rPr>
        <w:t>A study</w:t>
      </w:r>
      <w:r w:rsidRPr="003479EE">
        <w:rPr>
          <w:sz w:val="16"/>
        </w:rPr>
        <w:t xml:space="preserve"> that pre-dated Xi’s rule, </w:t>
      </w:r>
      <w:r w:rsidRPr="003479EE">
        <w:rPr>
          <w:rStyle w:val="StyleUnderline"/>
        </w:rPr>
        <w:t>with a dataset of over three thousand interactions between the United States and China</w:t>
      </w:r>
      <w:r w:rsidRPr="003479EE">
        <w:rPr>
          <w:sz w:val="16"/>
        </w:rPr>
        <w:t xml:space="preserve">, </w:t>
      </w:r>
      <w:r w:rsidRPr="003479EE">
        <w:rPr>
          <w:rStyle w:val="StyleUnderline"/>
        </w:rPr>
        <w:t>found</w:t>
      </w:r>
      <w:r w:rsidRPr="003479EE">
        <w:rPr>
          <w:sz w:val="16"/>
        </w:rPr>
        <w:t xml:space="preserve"> that </w:t>
      </w:r>
      <w:r w:rsidRPr="003479EE">
        <w:rPr>
          <w:rStyle w:val="StyleUnderline"/>
        </w:rPr>
        <w:t>the CCP was twice as likely to initiate disputes when the</w:t>
      </w:r>
      <w:r w:rsidRPr="003479EE">
        <w:rPr>
          <w:sz w:val="16"/>
        </w:rPr>
        <w:t xml:space="preserve"> Shanghai </w:t>
      </w:r>
      <w:r w:rsidRPr="003479EE">
        <w:rPr>
          <w:rStyle w:val="StyleUnderline"/>
        </w:rPr>
        <w:t>Stock Exchange</w:t>
      </w:r>
      <w:r w:rsidRPr="003479EE">
        <w:rPr>
          <w:sz w:val="16"/>
        </w:rPr>
        <w:t xml:space="preserve"> (SSE) </w:t>
      </w:r>
      <w:r w:rsidRPr="003479EE">
        <w:rPr>
          <w:rStyle w:val="StyleUnderline"/>
        </w:rPr>
        <w:t>experienced a substantial</w:t>
      </w:r>
      <w:r w:rsidRPr="003479EE">
        <w:rPr>
          <w:sz w:val="16"/>
        </w:rPr>
        <w:t xml:space="preserve"> </w:t>
      </w:r>
      <w:r w:rsidRPr="003479EE">
        <w:rPr>
          <w:rStyle w:val="StyleUnderline"/>
        </w:rPr>
        <w:t>drop</w:t>
      </w:r>
      <w:r w:rsidRPr="003479EE">
        <w:rPr>
          <w:sz w:val="16"/>
        </w:rPr>
        <w:t xml:space="preserve">. The SSE is </w:t>
      </w:r>
      <w:r w:rsidRPr="003479EE">
        <w:rPr>
          <w:rStyle w:val="StyleUnderline"/>
        </w:rPr>
        <w:t>a barometer of elite sentiment in China because the government pledges to protect elite investments and uses SSE listings to reward party insiders. Insight into the CCP’s domestic political objectives helps determine the magnitude of the conflict and appropriate response</w:t>
      </w:r>
      <w:r w:rsidRPr="003479EE">
        <w:rPr>
          <w:sz w:val="16"/>
        </w:rPr>
        <w:t xml:space="preserve">. The editor of the Global Times wrote that a </w:t>
      </w:r>
      <w:r w:rsidRPr="003479EE">
        <w:rPr>
          <w:rStyle w:val="StyleUnderline"/>
        </w:rPr>
        <w:t>belligerent foreign policy was</w:t>
      </w:r>
      <w:r w:rsidRPr="003479EE">
        <w:rPr>
          <w:sz w:val="16"/>
        </w:rPr>
        <w:t xml:space="preserve"> “</w:t>
      </w:r>
      <w:r w:rsidRPr="003479EE">
        <w:rPr>
          <w:rStyle w:val="StyleUnderline"/>
        </w:rPr>
        <w:t>necessary to satisfy the Chinese people</w:t>
      </w:r>
      <w:r w:rsidRPr="003479EE">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A6651A">
        <w:rPr>
          <w:rStyle w:val="StyleUnderline"/>
          <w:highlight w:val="green"/>
        </w:rPr>
        <w:t>Taiwan may be in</w:t>
      </w:r>
      <w:r w:rsidRPr="003479EE">
        <w:rPr>
          <w:sz w:val="16"/>
        </w:rPr>
        <w:t xml:space="preserve"> particular </w:t>
      </w:r>
      <w:r w:rsidRPr="00A6651A">
        <w:rPr>
          <w:rStyle w:val="Emphasis"/>
          <w:highlight w:val="green"/>
        </w:rPr>
        <w:t>danger</w:t>
      </w:r>
      <w:r w:rsidRPr="00A6651A">
        <w:rPr>
          <w:rStyle w:val="StyleUnderline"/>
          <w:highlight w:val="green"/>
        </w:rPr>
        <w:t xml:space="preserve"> from China’s </w:t>
      </w:r>
      <w:r w:rsidRPr="003479EE">
        <w:rPr>
          <w:rStyle w:val="StyleUnderline"/>
        </w:rPr>
        <w:t xml:space="preserve">reactionary </w:t>
      </w:r>
      <w:r w:rsidRPr="00A6651A">
        <w:rPr>
          <w:rStyle w:val="StyleUnderline"/>
          <w:highlight w:val="green"/>
        </w:rPr>
        <w:t>aggression</w:t>
      </w:r>
      <w:r w:rsidRPr="003479EE">
        <w:rPr>
          <w:sz w:val="16"/>
        </w:rPr>
        <w:t xml:space="preserve">. This </w:t>
      </w:r>
    </w:p>
    <w:p w14:paraId="0589B25B" w14:textId="77777777" w:rsidR="00AB447A" w:rsidRPr="00065A8D" w:rsidRDefault="00AB447A" w:rsidP="00AB447A">
      <w:pPr>
        <w:rPr>
          <w:sz w:val="16"/>
        </w:rPr>
      </w:pPr>
    </w:p>
    <w:p w14:paraId="0E8C0C27" w14:textId="77777777" w:rsidR="00AB447A" w:rsidRDefault="00AB447A" w:rsidP="00AB447A">
      <w:pPr>
        <w:pStyle w:val="Heading4"/>
      </w:pPr>
      <w:r>
        <w:t>Taiwan goes Nuclear.</w:t>
      </w:r>
    </w:p>
    <w:p w14:paraId="2DBAE566" w14:textId="77777777" w:rsidR="00AB447A" w:rsidRPr="007B7203" w:rsidRDefault="00AB447A" w:rsidP="00AB447A">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20" w:history="1">
        <w:r w:rsidRPr="006F1C8F">
          <w:rPr>
            <w:rStyle w:val="Hyperlink"/>
          </w:rPr>
          <w:t>https://www.foreignaffairs.com/articles/china/2018-10-15/beijings-nuclear-option</w:t>
        </w:r>
      </w:hyperlink>
      <w:r>
        <w:t>, published Nov/Dec 2018]//re-cut by Elmer</w:t>
      </w:r>
    </w:p>
    <w:p w14:paraId="75FF3A7D" w14:textId="77777777" w:rsidR="00AB447A" w:rsidRDefault="00AB447A" w:rsidP="00AB447A">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A6651A">
        <w:rPr>
          <w:b/>
          <w:sz w:val="26"/>
          <w:highlight w:val="green"/>
          <w:u w:val="single"/>
        </w:rPr>
        <w:t>military confrontation</w:t>
      </w:r>
      <w:r w:rsidRPr="00C30ECF">
        <w:rPr>
          <w:u w:val="single"/>
        </w:rPr>
        <w:t xml:space="preserve">—resulting, for example, </w:t>
      </w:r>
      <w:r w:rsidRPr="00A6651A">
        <w:rPr>
          <w:b/>
          <w:sz w:val="26"/>
          <w:highlight w:val="green"/>
          <w:u w:val="single"/>
        </w:rPr>
        <w:t>from a Chinese campaign against Taiwan</w:t>
      </w:r>
      <w:r w:rsidRPr="00C30ECF">
        <w:rPr>
          <w:u w:val="single"/>
        </w:rPr>
        <w:t>—</w:t>
      </w:r>
      <w:r w:rsidRPr="00A6651A">
        <w:rPr>
          <w:b/>
          <w:sz w:val="26"/>
          <w:highlight w:val="green"/>
          <w:u w:val="single"/>
        </w:rPr>
        <w:t xml:space="preserve">no longer seems </w:t>
      </w:r>
      <w:r w:rsidRPr="00C30ECF">
        <w:rPr>
          <w:u w:val="single"/>
        </w:rPr>
        <w:t xml:space="preserve">as </w:t>
      </w:r>
      <w:r w:rsidRPr="00A6651A">
        <w:rPr>
          <w:b/>
          <w:sz w:val="26"/>
          <w:highlight w:val="green"/>
          <w:u w:val="single"/>
        </w:rPr>
        <w:t>implausible</w:t>
      </w:r>
      <w:r w:rsidRPr="00A6651A">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A6651A">
        <w:rPr>
          <w:b/>
          <w:sz w:val="26"/>
          <w:highlight w:val="green"/>
          <w:u w:val="single"/>
        </w:rPr>
        <w:t>China</w:t>
      </w:r>
      <w:r w:rsidRPr="00C30ECF">
        <w:rPr>
          <w:u w:val="single"/>
        </w:rPr>
        <w:t xml:space="preserve">, by contrast, not only has </w:t>
      </w:r>
      <w:r w:rsidRPr="00A6651A">
        <w:rPr>
          <w:b/>
          <w:sz w:val="26"/>
          <w:highlight w:val="green"/>
          <w:u w:val="single"/>
        </w:rPr>
        <w:t>nuclear weapons</w:t>
      </w:r>
      <w:r w:rsidRPr="00C30ECF">
        <w:rPr>
          <w:u w:val="single"/>
        </w:rPr>
        <w:t xml:space="preserve">; it has also </w:t>
      </w:r>
      <w:r w:rsidRPr="00A6651A">
        <w:rPr>
          <w:b/>
          <w:sz w:val="26"/>
          <w:highlight w:val="green"/>
          <w:u w:val="single"/>
        </w:rPr>
        <w:t>intermingled</w:t>
      </w:r>
      <w:r w:rsidRPr="00C30ECF">
        <w:rPr>
          <w:u w:val="single"/>
        </w:rPr>
        <w:t xml:space="preserve"> them </w:t>
      </w:r>
      <w:r w:rsidRPr="00A6651A">
        <w:rPr>
          <w:b/>
          <w:sz w:val="26"/>
          <w:highlight w:val="green"/>
          <w:u w:val="single"/>
        </w:rPr>
        <w:t>with its conventional</w:t>
      </w:r>
      <w:r w:rsidRPr="00C30ECF">
        <w:rPr>
          <w:u w:val="single"/>
        </w:rPr>
        <w:t xml:space="preserve"> military </w:t>
      </w:r>
      <w:r w:rsidRPr="00A6651A">
        <w:rPr>
          <w:b/>
          <w:sz w:val="26"/>
          <w:highlight w:val="green"/>
          <w:u w:val="single"/>
        </w:rPr>
        <w:t>forces</w:t>
      </w:r>
      <w:r w:rsidRPr="00A6651A">
        <w:rPr>
          <w:highlight w:val="green"/>
          <w:u w:val="single"/>
        </w:rPr>
        <w:t xml:space="preserve">, </w:t>
      </w:r>
      <w:r w:rsidRPr="00A6651A">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A6651A">
        <w:rPr>
          <w:b/>
          <w:sz w:val="26"/>
          <w:highlight w:val="green"/>
          <w:u w:val="single"/>
        </w:rPr>
        <w:t>Conventional forces</w:t>
      </w:r>
      <w:r w:rsidRPr="00C30ECF">
        <w:rPr>
          <w:u w:val="single"/>
        </w:rPr>
        <w:t xml:space="preserve"> can threaten nuclear forces in ways that </w:t>
      </w:r>
      <w:r w:rsidRPr="00A6651A">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A6651A">
        <w:rPr>
          <w:b/>
          <w:sz w:val="26"/>
          <w:highlight w:val="green"/>
          <w:u w:val="single"/>
        </w:rPr>
        <w:t>If U.S. operations endangered</w:t>
      </w:r>
      <w:r w:rsidRPr="00C30ECF">
        <w:rPr>
          <w:u w:val="single"/>
        </w:rPr>
        <w:t xml:space="preserve"> or damaged China’s </w:t>
      </w:r>
      <w:r w:rsidRPr="00A6651A">
        <w:rPr>
          <w:b/>
          <w:sz w:val="26"/>
          <w:highlight w:val="green"/>
          <w:u w:val="single"/>
        </w:rPr>
        <w:t>nuclear forces,</w:t>
      </w:r>
      <w:r w:rsidRPr="00A6651A">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A6651A">
        <w:rPr>
          <w:highlight w:val="green"/>
          <w:u w:val="single"/>
        </w:rPr>
        <w:t xml:space="preserve">, </w:t>
      </w:r>
      <w:r w:rsidRPr="00A6651A">
        <w:rPr>
          <w:b/>
          <w:sz w:val="26"/>
          <w:highlight w:val="green"/>
          <w:u w:val="single"/>
        </w:rPr>
        <w:t>Beijing might</w:t>
      </w:r>
      <w:r w:rsidRPr="00C30ECF">
        <w:rPr>
          <w:u w:val="single"/>
        </w:rPr>
        <w:t xml:space="preserve"> reluctantly </w:t>
      </w:r>
      <w:r w:rsidRPr="00A6651A">
        <w:rPr>
          <w:b/>
          <w:sz w:val="26"/>
          <w:highlight w:val="green"/>
          <w:u w:val="single"/>
        </w:rPr>
        <w:t>conclude</w:t>
      </w:r>
      <w:r w:rsidRPr="00C30ECF">
        <w:rPr>
          <w:u w:val="single"/>
        </w:rPr>
        <w:t xml:space="preserve"> that limited </w:t>
      </w:r>
      <w:r w:rsidRPr="00A6651A">
        <w:rPr>
          <w:b/>
          <w:sz w:val="26"/>
          <w:highlight w:val="green"/>
          <w:u w:val="single"/>
        </w:rPr>
        <w:t>nuclear escalation</w:t>
      </w:r>
      <w:r w:rsidRPr="00C30ECF">
        <w:rPr>
          <w:u w:val="single"/>
        </w:rPr>
        <w:t>—an initial strike small enough that it could avoid full-scale U.S. retaliation—</w:t>
      </w:r>
      <w:r w:rsidRPr="00A6651A">
        <w:rPr>
          <w:b/>
          <w:sz w:val="26"/>
          <w:highlight w:val="green"/>
          <w:u w:val="single"/>
        </w:rPr>
        <w:t>was</w:t>
      </w:r>
      <w:r w:rsidRPr="00C30ECF">
        <w:rPr>
          <w:u w:val="single"/>
        </w:rPr>
        <w:t xml:space="preserve"> a </w:t>
      </w:r>
      <w:r w:rsidRPr="00A6651A">
        <w:rPr>
          <w:b/>
          <w:sz w:val="26"/>
          <w:highlight w:val="green"/>
          <w:u w:val="single"/>
        </w:rPr>
        <w:t>viable</w:t>
      </w:r>
      <w:r w:rsidRPr="00C30ECF">
        <w:rPr>
          <w:u w:val="single"/>
        </w:rPr>
        <w:t xml:space="preserve"> option to defend itself. STRAIT SHOOTERS </w:t>
      </w:r>
      <w:r w:rsidRPr="00A6651A">
        <w:rPr>
          <w:highlight w:val="green"/>
          <w:u w:val="single"/>
        </w:rPr>
        <w:t xml:space="preserve">The </w:t>
      </w:r>
      <w:r w:rsidRPr="00A6651A">
        <w:rPr>
          <w:b/>
          <w:sz w:val="26"/>
          <w:highlight w:val="green"/>
          <w:u w:val="single"/>
        </w:rPr>
        <w:t>most worrisome flash point</w:t>
      </w:r>
      <w:r w:rsidRPr="00C30ECF">
        <w:rPr>
          <w:u w:val="single"/>
        </w:rPr>
        <w:t xml:space="preserve"> for a U.S.-Chinese war </w:t>
      </w:r>
      <w:r w:rsidRPr="00A6651A">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A6651A">
        <w:rPr>
          <w:b/>
          <w:sz w:val="26"/>
          <w:highlight w:val="green"/>
          <w:u w:val="single"/>
        </w:rPr>
        <w:t>U.S. strategy</w:t>
      </w:r>
      <w:r w:rsidRPr="00A6651A">
        <w:rPr>
          <w:highlight w:val="green"/>
          <w:u w:val="single"/>
        </w:rPr>
        <w:t xml:space="preserve"> </w:t>
      </w:r>
      <w:r w:rsidRPr="00C30ECF">
        <w:rPr>
          <w:u w:val="single"/>
        </w:rPr>
        <w:t xml:space="preserve">to ensure a conventional victory </w:t>
      </w:r>
      <w:r w:rsidRPr="00A6651A">
        <w:rPr>
          <w:b/>
          <w:sz w:val="26"/>
          <w:highlight w:val="green"/>
          <w:u w:val="single"/>
        </w:rPr>
        <w:t>would</w:t>
      </w:r>
      <w:r w:rsidRPr="00A6651A">
        <w:rPr>
          <w:highlight w:val="green"/>
          <w:u w:val="single"/>
        </w:rPr>
        <w:t xml:space="preserve"> </w:t>
      </w:r>
      <w:r w:rsidRPr="00C30ECF">
        <w:rPr>
          <w:u w:val="single"/>
        </w:rPr>
        <w:t xml:space="preserve">likely </w:t>
      </w:r>
      <w:r w:rsidRPr="00A6651A">
        <w:rPr>
          <w:b/>
          <w:sz w:val="26"/>
          <w:highlight w:val="green"/>
          <w:u w:val="single"/>
        </w:rPr>
        <w:t>endanger</w:t>
      </w:r>
      <w:r w:rsidRPr="00A6651A">
        <w:rPr>
          <w:highlight w:val="green"/>
          <w:u w:val="single"/>
        </w:rPr>
        <w:t xml:space="preserve"> </w:t>
      </w:r>
      <w:r w:rsidRPr="00C30ECF">
        <w:rPr>
          <w:u w:val="single"/>
        </w:rPr>
        <w:t xml:space="preserve">much of China’s </w:t>
      </w:r>
      <w:r w:rsidRPr="00A6651A">
        <w:rPr>
          <w:b/>
          <w:sz w:val="26"/>
          <w:highlight w:val="green"/>
          <w:u w:val="single"/>
        </w:rPr>
        <w:t>nuclear arsenal</w:t>
      </w:r>
      <w:r w:rsidRPr="00A6651A">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A6651A">
        <w:rPr>
          <w:b/>
          <w:sz w:val="26"/>
          <w:highlight w:val="green"/>
          <w:u w:val="single"/>
        </w:rPr>
        <w:t>wartime developments</w:t>
      </w:r>
      <w:r w:rsidRPr="00A6651A">
        <w:rPr>
          <w:highlight w:val="green"/>
          <w:u w:val="single"/>
        </w:rPr>
        <w:t xml:space="preserve"> </w:t>
      </w:r>
      <w:r w:rsidRPr="00C30ECF">
        <w:rPr>
          <w:u w:val="single"/>
        </w:rPr>
        <w:t xml:space="preserve">that could </w:t>
      </w:r>
      <w:r w:rsidRPr="00A6651A">
        <w:rPr>
          <w:b/>
          <w:sz w:val="26"/>
          <w:highlight w:val="green"/>
          <w:u w:val="single"/>
        </w:rPr>
        <w:t>shift</w:t>
      </w:r>
      <w:r w:rsidRPr="00A6651A">
        <w:rPr>
          <w:highlight w:val="green"/>
          <w:u w:val="single"/>
        </w:rPr>
        <w:t xml:space="preserve"> </w:t>
      </w:r>
      <w:r w:rsidRPr="00A6651A">
        <w:rPr>
          <w:b/>
          <w:sz w:val="26"/>
          <w:highlight w:val="green"/>
          <w:u w:val="single"/>
        </w:rPr>
        <w:t>China’s assumptions about U.S. intentions.</w:t>
      </w:r>
      <w:r w:rsidRPr="00A6651A">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5B73D5B4" w14:textId="77777777" w:rsidR="00AB447A" w:rsidRDefault="00AB447A" w:rsidP="00AB447A">
      <w:pPr>
        <w:pStyle w:val="Heading4"/>
      </w:pPr>
      <w:r>
        <w:t xml:space="preserve">Nuke war causes extinction AND outweighs </w:t>
      </w:r>
      <w:r w:rsidRPr="00C339DB">
        <w:rPr>
          <w:u w:val="single"/>
        </w:rPr>
        <w:t>other</w:t>
      </w:r>
      <w:r>
        <w:t xml:space="preserve"> existential risks</w:t>
      </w:r>
    </w:p>
    <w:p w14:paraId="05DA43D2" w14:textId="77777777" w:rsidR="00AB447A" w:rsidRPr="005E50AE" w:rsidRDefault="00AB447A" w:rsidP="00AB447A">
      <w:pPr>
        <w:pStyle w:val="ListParagraph"/>
        <w:numPr>
          <w:ilvl w:val="0"/>
          <w:numId w:val="12"/>
        </w:numPr>
      </w:pPr>
      <w:r>
        <w:t>Checked</w:t>
      </w:r>
    </w:p>
    <w:p w14:paraId="21687235" w14:textId="77777777" w:rsidR="00AB447A" w:rsidRPr="00E530E8" w:rsidRDefault="00AB447A" w:rsidP="00AB447A">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1" w:history="1">
        <w:r w:rsidRPr="00791635">
          <w:rPr>
            <w:rStyle w:val="Hyperlink"/>
          </w:rPr>
          <w:t>http://www.reachingcriticalwill.org/images/documents/Disarmament-fora/OEWG/2016/Documents/NGO13.pdf</w:t>
        </w:r>
      </w:hyperlink>
      <w:r>
        <w:t xml:space="preserve"> //Re-cut by Elmer</w:t>
      </w:r>
    </w:p>
    <w:p w14:paraId="3EF22775" w14:textId="77777777" w:rsidR="00AB447A" w:rsidRDefault="00AB447A" w:rsidP="00AB447A">
      <w:pPr>
        <w:rPr>
          <w:sz w:val="16"/>
        </w:rPr>
      </w:pPr>
      <w:r w:rsidRPr="00055D8B">
        <w:rPr>
          <w:sz w:val="16"/>
        </w:rPr>
        <w:t xml:space="preserve">Consequences human survival 12. </w:t>
      </w:r>
      <w:r w:rsidRPr="00A6651A">
        <w:rPr>
          <w:rStyle w:val="StyleUnderline"/>
          <w:sz w:val="24"/>
          <w:highlight w:val="green"/>
        </w:rPr>
        <w:t>Even if the 'other'</w:t>
      </w:r>
      <w:r w:rsidRPr="00055D8B">
        <w:rPr>
          <w:rStyle w:val="StyleUnderline"/>
          <w:sz w:val="24"/>
        </w:rPr>
        <w:t xml:space="preserve"> side </w:t>
      </w:r>
      <w:r w:rsidRPr="00A6651A">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A6651A">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A6651A">
        <w:rPr>
          <w:rStyle w:val="StyleUnderline"/>
          <w:sz w:val="24"/>
          <w:highlight w:val="green"/>
        </w:rPr>
        <w:t>the world</w:t>
      </w:r>
      <w:r w:rsidRPr="00391E10">
        <w:rPr>
          <w:sz w:val="16"/>
        </w:rPr>
        <w:t xml:space="preserve">) </w:t>
      </w:r>
      <w:r w:rsidRPr="00A6651A">
        <w:rPr>
          <w:rStyle w:val="Emphasis"/>
          <w:sz w:val="24"/>
          <w:highlight w:val="green"/>
        </w:rPr>
        <w:t>uninhabitable</w:t>
      </w:r>
      <w:r w:rsidRPr="00391E10">
        <w:rPr>
          <w:sz w:val="16"/>
        </w:rPr>
        <w:t xml:space="preserve">, potentially </w:t>
      </w:r>
      <w:r w:rsidRPr="00A6651A">
        <w:rPr>
          <w:rStyle w:val="StyleUnderline"/>
          <w:sz w:val="24"/>
          <w:highlight w:val="green"/>
        </w:rPr>
        <w:t>inducing global famine lasting</w:t>
      </w:r>
      <w:r w:rsidRPr="00391E10">
        <w:rPr>
          <w:sz w:val="16"/>
        </w:rPr>
        <w:t xml:space="preserve"> up to </w:t>
      </w:r>
      <w:r w:rsidRPr="00A6651A">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A6651A">
        <w:rPr>
          <w:highlight w:val="green"/>
          <w:u w:val="single"/>
        </w:rPr>
        <w:t xml:space="preserve">A nuclear war </w:t>
      </w:r>
      <w:r w:rsidRPr="00391E10">
        <w:rPr>
          <w:u w:val="single"/>
        </w:rPr>
        <w:t xml:space="preserve">between Russia and the United States, even after the arsenal reductions planned under New START, </w:t>
      </w:r>
      <w:r w:rsidRPr="00A6651A">
        <w:rPr>
          <w:highlight w:val="green"/>
          <w:u w:val="single"/>
        </w:rPr>
        <w:t>could produce a nuclear winter</w:t>
      </w:r>
      <w:r w:rsidRPr="00391E10">
        <w:rPr>
          <w:sz w:val="16"/>
        </w:rPr>
        <w:t xml:space="preserve">. Hence, an attack by either side could be suicidal, </w:t>
      </w:r>
      <w:r w:rsidRPr="00A6651A">
        <w:rPr>
          <w:rStyle w:val="StyleUnderline"/>
          <w:sz w:val="24"/>
          <w:highlight w:val="green"/>
        </w:rPr>
        <w:t xml:space="preserve">resulting in </w:t>
      </w:r>
      <w:r w:rsidRPr="00A6651A">
        <w:rPr>
          <w:rStyle w:val="Emphasis"/>
          <w:sz w:val="24"/>
          <w:highlight w:val="green"/>
        </w:rPr>
        <w:t>self assured destruction</w:t>
      </w:r>
      <w:r w:rsidRPr="00A6651A">
        <w:rPr>
          <w:rStyle w:val="StyleUnderline"/>
          <w:sz w:val="24"/>
          <w:highlight w:val="green"/>
        </w:rPr>
        <w:t xml:space="preserve">. </w:t>
      </w:r>
      <w:r w:rsidRPr="00391E10">
        <w:rPr>
          <w:rStyle w:val="StyleUnderline"/>
          <w:sz w:val="24"/>
        </w:rPr>
        <w:t xml:space="preserve">Even </w:t>
      </w:r>
      <w:r w:rsidRPr="00A6651A">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A6651A">
        <w:rPr>
          <w:rStyle w:val="StyleUnderline"/>
          <w:sz w:val="24"/>
          <w:highlight w:val="green"/>
        </w:rPr>
        <w:t>produce</w:t>
      </w:r>
      <w:r w:rsidRPr="00391E10">
        <w:rPr>
          <w:rStyle w:val="StyleUnderline"/>
          <w:sz w:val="24"/>
        </w:rPr>
        <w:t xml:space="preserve"> so much </w:t>
      </w:r>
      <w:r w:rsidRPr="00A6651A">
        <w:rPr>
          <w:rStyle w:val="StyleUnderline"/>
          <w:sz w:val="24"/>
          <w:highlight w:val="green"/>
        </w:rPr>
        <w:t>smoke</w:t>
      </w:r>
      <w:r w:rsidRPr="00391E10">
        <w:rPr>
          <w:rStyle w:val="StyleUnderline"/>
          <w:sz w:val="24"/>
        </w:rPr>
        <w:t xml:space="preserve"> that temperatures would fall below those </w:t>
      </w:r>
      <w:r w:rsidRPr="00A6651A">
        <w:rPr>
          <w:rStyle w:val="StyleUnderline"/>
          <w:sz w:val="24"/>
          <w:highlight w:val="green"/>
        </w:rPr>
        <w:t xml:space="preserve">of the </w:t>
      </w:r>
      <w:r w:rsidRPr="00391E10">
        <w:rPr>
          <w:rStyle w:val="StyleUnderline"/>
          <w:sz w:val="24"/>
        </w:rPr>
        <w:t xml:space="preserve">Little </w:t>
      </w:r>
      <w:r w:rsidRPr="00A6651A">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A6651A">
        <w:rPr>
          <w:rStyle w:val="StyleUnderline"/>
          <w:sz w:val="24"/>
          <w:highlight w:val="green"/>
        </w:rPr>
        <w:t xml:space="preserve">allowing </w:t>
      </w:r>
      <w:r w:rsidRPr="00391E10">
        <w:rPr>
          <w:rStyle w:val="StyleUnderline"/>
          <w:sz w:val="24"/>
        </w:rPr>
        <w:t xml:space="preserve">more </w:t>
      </w:r>
      <w:r w:rsidRPr="00A6651A">
        <w:rPr>
          <w:rStyle w:val="Emphasis"/>
          <w:sz w:val="24"/>
          <w:highlight w:val="green"/>
        </w:rPr>
        <w:t>ultraviolet</w:t>
      </w:r>
      <w:r w:rsidRPr="00391E10">
        <w:rPr>
          <w:rStyle w:val="StyleUnderline"/>
          <w:sz w:val="24"/>
        </w:rPr>
        <w:t xml:space="preserve"> </w:t>
      </w:r>
      <w:r w:rsidRPr="00A6651A">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A6651A">
        <w:rPr>
          <w:rStyle w:val="Emphasis"/>
          <w:sz w:val="24"/>
          <w:highlight w:val="green"/>
        </w:rPr>
        <w:t>studies</w:t>
      </w:r>
      <w:r w:rsidRPr="00A6651A">
        <w:rPr>
          <w:rStyle w:val="StyleUnderline"/>
          <w:sz w:val="24"/>
          <w:highlight w:val="green"/>
        </w:rPr>
        <w:t xml:space="preserve"> predict </w:t>
      </w:r>
      <w:r w:rsidRPr="00391E10">
        <w:rPr>
          <w:rStyle w:val="StyleUnderline"/>
          <w:sz w:val="24"/>
        </w:rPr>
        <w:t xml:space="preserve">that </w:t>
      </w:r>
      <w:r w:rsidRPr="00A6651A">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A6651A">
        <w:rPr>
          <w:rStyle w:val="StyleUnderline"/>
          <w:sz w:val="24"/>
          <w:highlight w:val="green"/>
        </w:rPr>
        <w:t>would decline</w:t>
      </w:r>
      <w:r w:rsidRPr="00391E10">
        <w:rPr>
          <w:u w:val="single"/>
        </w:rPr>
        <w:t xml:space="preserve"> </w:t>
      </w:r>
      <w:r w:rsidRPr="00A6651A">
        <w:rPr>
          <w:highlight w:val="green"/>
          <w:u w:val="single"/>
        </w:rPr>
        <w:t xml:space="preserve">by </w:t>
      </w:r>
      <w:r w:rsidRPr="00391E10">
        <w:rPr>
          <w:u w:val="single"/>
        </w:rPr>
        <w:t xml:space="preserve">about </w:t>
      </w:r>
      <w:r w:rsidRPr="00A6651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A6651A">
        <w:rPr>
          <w:rStyle w:val="StyleUnderline"/>
          <w:sz w:val="24"/>
          <w:highlight w:val="green"/>
        </w:rPr>
        <w:t>cause the deaths of</w:t>
      </w:r>
      <w:r w:rsidRPr="00391E10">
        <w:rPr>
          <w:rStyle w:val="StyleUnderline"/>
          <w:sz w:val="24"/>
        </w:rPr>
        <w:t xml:space="preserve"> most/nearly all/</w:t>
      </w:r>
      <w:r w:rsidRPr="00A6651A">
        <w:rPr>
          <w:rStyle w:val="Emphasis"/>
          <w:sz w:val="24"/>
          <w:highlight w:val="green"/>
        </w:rPr>
        <w:t>all humans</w:t>
      </w:r>
      <w:r w:rsidRPr="00391E10">
        <w:rPr>
          <w:rStyle w:val="StyleUnderline"/>
          <w:sz w:val="24"/>
        </w:rPr>
        <w:t xml:space="preserve"> (</w:t>
      </w:r>
      <w:r w:rsidRPr="00A6651A">
        <w:rPr>
          <w:rStyle w:val="StyleUnderline"/>
          <w:sz w:val="24"/>
          <w:highlight w:val="green"/>
        </w:rPr>
        <w:t>and</w:t>
      </w:r>
      <w:r w:rsidRPr="00391E10">
        <w:rPr>
          <w:rStyle w:val="StyleUnderline"/>
          <w:sz w:val="24"/>
        </w:rPr>
        <w:t xml:space="preserve"> severely impact/extinguish </w:t>
      </w:r>
      <w:r w:rsidRPr="00A6651A">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A6651A">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A6651A">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AE082ED" w14:textId="77777777" w:rsidR="00AB447A" w:rsidRDefault="00AB447A" w:rsidP="00AB447A">
      <w:pPr>
        <w:pStyle w:val="Heading3"/>
      </w:pPr>
      <w:r>
        <w:t>Econ - OBOR</w:t>
      </w:r>
    </w:p>
    <w:p w14:paraId="420BAC9E" w14:textId="77777777" w:rsidR="00AB447A" w:rsidRDefault="00AB447A" w:rsidP="00AB447A">
      <w:pPr>
        <w:pStyle w:val="Heading4"/>
      </w:pPr>
      <w:r>
        <w:t xml:space="preserve">Chinese Economic Strength </w:t>
      </w:r>
      <w:r>
        <w:rPr>
          <w:u w:val="single"/>
        </w:rPr>
        <w:t>increases</w:t>
      </w:r>
      <w:r>
        <w:t xml:space="preserve"> Economic Diplomacy Efforts, specifically OBOR, AND decreases need for Military Expansion.</w:t>
      </w:r>
    </w:p>
    <w:p w14:paraId="54EA003D" w14:textId="77777777" w:rsidR="00AB447A" w:rsidRPr="003432AE" w:rsidRDefault="00AB447A" w:rsidP="00AB447A">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30181202" w14:textId="77777777" w:rsidR="00AB447A" w:rsidRPr="003432AE" w:rsidRDefault="00AB447A" w:rsidP="00AB447A">
      <w:pPr>
        <w:rPr>
          <w:sz w:val="16"/>
        </w:rPr>
      </w:pPr>
      <w:r w:rsidRPr="003432AE">
        <w:rPr>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in particular, had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rPr>
        <w:t xml:space="preserve"> Under such circumstances, </w:t>
      </w:r>
      <w:r w:rsidRPr="00A6651A">
        <w:rPr>
          <w:b/>
          <w:highlight w:val="green"/>
          <w:u w:val="single"/>
        </w:rPr>
        <w:t>Beijing</w:t>
      </w:r>
      <w:r w:rsidRPr="003432AE">
        <w:rPr>
          <w:sz w:val="16"/>
        </w:rPr>
        <w:t xml:space="preserve"> has </w:t>
      </w:r>
      <w:r w:rsidRPr="00A6651A">
        <w:rPr>
          <w:b/>
          <w:highlight w:val="green"/>
          <w:u w:val="single"/>
        </w:rPr>
        <w:t>started to adjust its</w:t>
      </w:r>
      <w:r w:rsidRPr="003432AE">
        <w:rPr>
          <w:sz w:val="16"/>
        </w:rPr>
        <w:t xml:space="preserve"> </w:t>
      </w:r>
      <w:r w:rsidRPr="00A6651A">
        <w:rPr>
          <w:b/>
          <w:highlight w:val="green"/>
          <w:u w:val="single"/>
        </w:rPr>
        <w:t>foreign policy by adopting</w:t>
      </w:r>
      <w:r w:rsidRPr="003432AE">
        <w:rPr>
          <w:sz w:val="16"/>
        </w:rPr>
        <w:t xml:space="preserve"> a more comprehensive </w:t>
      </w:r>
      <w:r w:rsidRPr="00A6651A">
        <w:rPr>
          <w:b/>
          <w:highlight w:val="green"/>
          <w:u w:val="single"/>
          <w:bdr w:val="single" w:sz="18" w:space="0" w:color="auto"/>
        </w:rPr>
        <w:t>diplomatic</w:t>
      </w:r>
      <w:r w:rsidRPr="003432AE">
        <w:rPr>
          <w:b/>
          <w:u w:val="single"/>
          <w:bdr w:val="single" w:sz="18" w:space="0" w:color="auto"/>
        </w:rPr>
        <w:t xml:space="preserve"> </w:t>
      </w:r>
      <w:r w:rsidRPr="00A6651A">
        <w:rPr>
          <w:b/>
          <w:highlight w:val="green"/>
          <w:u w:val="single"/>
          <w:bdr w:val="single" w:sz="18" w:space="0" w:color="auto"/>
        </w:rPr>
        <w:t>strategy</w:t>
      </w:r>
      <w:r w:rsidRPr="003432AE">
        <w:rPr>
          <w:sz w:val="16"/>
        </w:rPr>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A6651A">
        <w:rPr>
          <w:b/>
          <w:highlight w:val="green"/>
          <w:u w:val="single"/>
        </w:rPr>
        <w:t>Beijing</w:t>
      </w:r>
      <w:r w:rsidRPr="003432AE">
        <w:rPr>
          <w:sz w:val="16"/>
        </w:rPr>
        <w:t xml:space="preserve">, by </w:t>
      </w:r>
      <w:r w:rsidRPr="00A6651A">
        <w:rPr>
          <w:b/>
          <w:highlight w:val="green"/>
          <w:u w:val="single"/>
        </w:rPr>
        <w:t>using</w:t>
      </w:r>
      <w:r w:rsidRPr="003432AE">
        <w:rPr>
          <w:sz w:val="16"/>
        </w:rPr>
        <w:t xml:space="preserve"> its </w:t>
      </w:r>
      <w:r w:rsidRPr="00A6651A">
        <w:rPr>
          <w:b/>
          <w:highlight w:val="green"/>
          <w:u w:val="single"/>
        </w:rPr>
        <w:t>increased</w:t>
      </w:r>
      <w:r w:rsidRPr="003432AE">
        <w:rPr>
          <w:b/>
          <w:u w:val="single"/>
        </w:rPr>
        <w:t xml:space="preserve"> </w:t>
      </w:r>
      <w:r w:rsidRPr="00A6651A">
        <w:rPr>
          <w:b/>
          <w:highlight w:val="green"/>
          <w:u w:val="single"/>
        </w:rPr>
        <w:t>economic power</w:t>
      </w:r>
      <w:r w:rsidRPr="003432AE">
        <w:rPr>
          <w:sz w:val="16"/>
        </w:rPr>
        <w:t xml:space="preserve"> and wealth </w:t>
      </w:r>
      <w:r w:rsidRPr="00A6651A">
        <w:rPr>
          <w:b/>
          <w:highlight w:val="green"/>
          <w:u w:val="single"/>
          <w:bdr w:val="single" w:sz="18" w:space="0" w:color="auto"/>
        </w:rPr>
        <w:t>as a diplomatic weapon</w:t>
      </w:r>
      <w:r w:rsidRPr="003432AE">
        <w:rPr>
          <w:sz w:val="16"/>
        </w:rPr>
        <w:t xml:space="preserve">, has </w:t>
      </w:r>
      <w:r w:rsidRPr="00A6651A">
        <w:rPr>
          <w:b/>
          <w:highlight w:val="green"/>
          <w:u w:val="single"/>
        </w:rPr>
        <w:t>provided</w:t>
      </w:r>
      <w:r w:rsidRPr="003432AE">
        <w:rPr>
          <w:sz w:val="16"/>
        </w:rPr>
        <w:t xml:space="preserve"> huge economic </w:t>
      </w:r>
      <w:r w:rsidRPr="00A6651A">
        <w:rPr>
          <w:b/>
          <w:highlight w:val="green"/>
          <w:u w:val="single"/>
        </w:rPr>
        <w:t>incentives</w:t>
      </w:r>
      <w:r w:rsidRPr="003432AE">
        <w:rPr>
          <w:sz w:val="16"/>
        </w:rPr>
        <w:t xml:space="preserve"> </w:t>
      </w:r>
      <w:r w:rsidRPr="00A6651A">
        <w:rPr>
          <w:b/>
          <w:highlight w:val="green"/>
          <w:u w:val="single"/>
        </w:rPr>
        <w:t>for Asian states to develop</w:t>
      </w:r>
      <w:r w:rsidRPr="003432AE">
        <w:rPr>
          <w:sz w:val="16"/>
        </w:rPr>
        <w:t xml:space="preserve"> </w:t>
      </w:r>
      <w:r w:rsidRPr="00A6651A">
        <w:rPr>
          <w:b/>
          <w:highlight w:val="green"/>
          <w:u w:val="single"/>
        </w:rPr>
        <w:t>closer cooperation</w:t>
      </w:r>
      <w:r w:rsidRPr="003432AE">
        <w:rPr>
          <w:sz w:val="16"/>
        </w:rPr>
        <w:t xml:space="preserve"> with China. The </w:t>
      </w:r>
      <w:r w:rsidRPr="00A6651A">
        <w:rPr>
          <w:b/>
          <w:highlight w:val="green"/>
          <w:u w:val="single"/>
          <w:bdr w:val="single" w:sz="18" w:space="0" w:color="auto"/>
        </w:rPr>
        <w:t>OBOR</w:t>
      </w:r>
      <w:r w:rsidRPr="003432AE">
        <w:rPr>
          <w:sz w:val="16"/>
        </w:rPr>
        <w:t xml:space="preserve"> and AIIB initiatives have been launched precisely against this backdrop as an important part of Beijing’s overall foreign policy adjustment under the leadership of Xi Jinping</w:t>
      </w:r>
      <w:r w:rsidRPr="003432AE">
        <w:rPr>
          <w:u w:val="single"/>
        </w:rPr>
        <w:t>. A regional ‘infrastructure gap’ estimated at least in the amount of $8 trillion20 makes Beijing’s two initiatives all the more attractive to many countries in the region.</w:t>
      </w:r>
      <w:r w:rsidRPr="003432AE">
        <w:rPr>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A6651A">
        <w:rPr>
          <w:rStyle w:val="StyleUnderline"/>
          <w:sz w:val="24"/>
          <w:highlight w:val="green"/>
        </w:rPr>
        <w:t>conflicting</w:t>
      </w:r>
      <w:r w:rsidRPr="003432AE">
        <w:rPr>
          <w:rStyle w:val="StyleUnderline"/>
          <w:sz w:val="24"/>
        </w:rPr>
        <w:t xml:space="preserve"> national </w:t>
      </w:r>
      <w:r w:rsidRPr="00A6651A">
        <w:rPr>
          <w:rStyle w:val="StyleUnderline"/>
          <w:sz w:val="24"/>
          <w:highlight w:val="green"/>
        </w:rPr>
        <w:t>interests</w:t>
      </w:r>
      <w:r w:rsidRPr="003432AE">
        <w:rPr>
          <w:rStyle w:val="StyleUnderline"/>
          <w:sz w:val="24"/>
        </w:rPr>
        <w:t xml:space="preserve"> </w:t>
      </w:r>
      <w:r w:rsidRPr="00A6651A">
        <w:rPr>
          <w:rStyle w:val="StyleUnderline"/>
          <w:sz w:val="24"/>
          <w:highlight w:val="green"/>
        </w:rPr>
        <w:t>would become</w:t>
      </w:r>
      <w:r w:rsidRPr="003432AE">
        <w:rPr>
          <w:rStyle w:val="StyleUnderline"/>
          <w:sz w:val="24"/>
        </w:rPr>
        <w:t xml:space="preserve"> all the </w:t>
      </w:r>
      <w:r w:rsidRPr="003432AE">
        <w:rPr>
          <w:rStyle w:val="Emphasis"/>
          <w:sz w:val="24"/>
        </w:rPr>
        <w:t>more prominent</w:t>
      </w:r>
      <w:r w:rsidRPr="003432AE">
        <w:rPr>
          <w:sz w:val="16"/>
        </w:rPr>
        <w:t xml:space="preserve"> </w:t>
      </w:r>
      <w:r w:rsidRPr="003432AE">
        <w:rPr>
          <w:rStyle w:val="Emphasis"/>
          <w:sz w:val="24"/>
        </w:rPr>
        <w:t xml:space="preserve">and </w:t>
      </w:r>
      <w:r w:rsidRPr="00A6651A">
        <w:rPr>
          <w:rStyle w:val="Emphasis"/>
          <w:sz w:val="24"/>
          <w:highlight w:val="green"/>
        </w:rPr>
        <w:t>unmanageable</w:t>
      </w:r>
      <w:r w:rsidRPr="003432AE">
        <w:rPr>
          <w:sz w:val="16"/>
        </w:rPr>
        <w:t xml:space="preserve"> </w:t>
      </w:r>
      <w:r w:rsidRPr="00A6651A">
        <w:rPr>
          <w:rStyle w:val="StyleUnderline"/>
          <w:sz w:val="24"/>
          <w:highlight w:val="green"/>
        </w:rPr>
        <w:t xml:space="preserve">if nation-states shared </w:t>
      </w:r>
      <w:r w:rsidRPr="00A6651A">
        <w:rPr>
          <w:rStyle w:val="Emphasis"/>
          <w:sz w:val="24"/>
          <w:highlight w:val="green"/>
        </w:rPr>
        <w:t>no common interests</w:t>
      </w:r>
      <w:r w:rsidRPr="003432AE">
        <w:rPr>
          <w:sz w:val="16"/>
        </w:rPr>
        <w:t xml:space="preserve">. It is in this sense that the </w:t>
      </w:r>
      <w:r w:rsidRPr="00A6651A">
        <w:rPr>
          <w:rStyle w:val="StyleUnderline"/>
          <w:sz w:val="24"/>
          <w:highlight w:val="green"/>
        </w:rPr>
        <w:t>OBOR</w:t>
      </w:r>
      <w:r w:rsidRPr="003432AE">
        <w:rPr>
          <w:rStyle w:val="StyleUnderline"/>
          <w:sz w:val="24"/>
        </w:rPr>
        <w:t xml:space="preserve"> and the AIIB are deliberately </w:t>
      </w:r>
      <w:r w:rsidRPr="00A6651A">
        <w:rPr>
          <w:rStyle w:val="StyleUnderline"/>
          <w:sz w:val="24"/>
          <w:highlight w:val="green"/>
        </w:rPr>
        <w:t>designed to help develop</w:t>
      </w:r>
      <w:r w:rsidRPr="003432AE">
        <w:rPr>
          <w:sz w:val="16"/>
        </w:rPr>
        <w:t xml:space="preserve"> and expand </w:t>
      </w:r>
      <w:r w:rsidRPr="00A6651A">
        <w:rPr>
          <w:rStyle w:val="Emphasis"/>
          <w:sz w:val="24"/>
          <w:highlight w:val="green"/>
        </w:rPr>
        <w:t>common interests</w:t>
      </w:r>
      <w:r w:rsidRPr="003432AE">
        <w:rPr>
          <w:sz w:val="16"/>
        </w:rPr>
        <w:t xml:space="preserve"> between China and other countries, </w:t>
      </w:r>
      <w:r w:rsidRPr="00A6651A">
        <w:rPr>
          <w:rStyle w:val="StyleUnderline"/>
          <w:sz w:val="24"/>
          <w:highlight w:val="green"/>
        </w:rPr>
        <w:t>particularly</w:t>
      </w:r>
      <w:r w:rsidRPr="003432AE">
        <w:rPr>
          <w:rStyle w:val="StyleUnderline"/>
          <w:sz w:val="24"/>
        </w:rPr>
        <w:t xml:space="preserve"> those that are currently involved </w:t>
      </w:r>
      <w:r w:rsidRPr="00A6651A">
        <w:rPr>
          <w:rStyle w:val="StyleUnderline"/>
          <w:sz w:val="24"/>
          <w:highlight w:val="green"/>
        </w:rPr>
        <w:t>in territorial disputes</w:t>
      </w:r>
      <w:r w:rsidRPr="003432AE">
        <w:rPr>
          <w:sz w:val="16"/>
        </w:rPr>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rPr>
        <w:t xml:space="preserve">, </w:t>
      </w:r>
      <w:r w:rsidRPr="003432AE">
        <w:rPr>
          <w:rStyle w:val="Emphasis"/>
          <w:sz w:val="24"/>
        </w:rPr>
        <w:t>potentially even solving these disputes with the countries involved.</w:t>
      </w:r>
      <w:r w:rsidRPr="003432AE">
        <w:rPr>
          <w:sz w:val="16"/>
        </w:rPr>
        <w:t xml:space="preserve"> In a broader sense, </w:t>
      </w:r>
      <w:r w:rsidRPr="003432AE">
        <w:rPr>
          <w:rStyle w:val="Emphasis"/>
          <w:sz w:val="24"/>
        </w:rPr>
        <w:t>the initiatives could help further strengthen Beijing’s third world diplomacy</w:t>
      </w:r>
      <w:r w:rsidRPr="003432AE">
        <w:rPr>
          <w:sz w:val="16"/>
        </w:rPr>
        <w:t>.</w:t>
      </w:r>
    </w:p>
    <w:p w14:paraId="26779525" w14:textId="77777777" w:rsidR="00AB447A" w:rsidRDefault="00AB447A" w:rsidP="00AB447A">
      <w:pPr>
        <w:pStyle w:val="Heading4"/>
      </w:pPr>
      <w:r>
        <w:t>Solves Central Asian and South Asia War.</w:t>
      </w:r>
    </w:p>
    <w:p w14:paraId="54A16BAE" w14:textId="77777777" w:rsidR="00AB447A" w:rsidRPr="003432AE" w:rsidRDefault="00AB447A" w:rsidP="00AB447A">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4FACD7BD" w14:textId="77777777" w:rsidR="00AB447A" w:rsidRPr="002F63BB" w:rsidRDefault="00AB447A" w:rsidP="00AB447A">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A6651A">
        <w:rPr>
          <w:b/>
          <w:sz w:val="26"/>
          <w:highlight w:val="green"/>
          <w:u w:val="single"/>
        </w:rPr>
        <w:t>o</w:t>
      </w:r>
      <w:r w:rsidRPr="003432AE">
        <w:rPr>
          <w:u w:val="single"/>
        </w:rPr>
        <w:t xml:space="preserve">ne </w:t>
      </w:r>
      <w:r w:rsidRPr="00A6651A">
        <w:rPr>
          <w:b/>
          <w:sz w:val="26"/>
          <w:highlight w:val="green"/>
          <w:u w:val="single"/>
        </w:rPr>
        <w:t>b</w:t>
      </w:r>
      <w:r w:rsidRPr="003432AE">
        <w:rPr>
          <w:u w:val="single"/>
        </w:rPr>
        <w:t xml:space="preserve">elt </w:t>
      </w:r>
      <w:r w:rsidRPr="00A6651A">
        <w:rPr>
          <w:b/>
          <w:sz w:val="26"/>
          <w:highlight w:val="green"/>
          <w:u w:val="single"/>
        </w:rPr>
        <w:t>o</w:t>
      </w:r>
      <w:r w:rsidRPr="003432AE">
        <w:rPr>
          <w:u w:val="single"/>
        </w:rPr>
        <w:t xml:space="preserve">ne </w:t>
      </w:r>
      <w:r w:rsidRPr="00A6651A">
        <w:rPr>
          <w:b/>
          <w:sz w:val="26"/>
          <w:highlight w:val="green"/>
          <w:u w:val="single"/>
        </w:rPr>
        <w:t>r</w:t>
      </w:r>
      <w:r w:rsidRPr="003432AE">
        <w:rPr>
          <w:u w:val="single"/>
        </w:rPr>
        <w:t xml:space="preserve">oad initiative (BRI). </w:t>
      </w:r>
      <w:r w:rsidRPr="002F63BB">
        <w:rPr>
          <w:sz w:val="16"/>
        </w:rPr>
        <w:t xml:space="preserve">CPEC, started point is Gawadar a deep water port connects to the China‘s province of Xinjiang. Being part of the BRI, once CPEC is completely started functioning, </w:t>
      </w:r>
      <w:r w:rsidRPr="003432AE">
        <w:rPr>
          <w:u w:val="single"/>
        </w:rPr>
        <w:t xml:space="preserve">it </w:t>
      </w:r>
      <w:r w:rsidRPr="00A6651A">
        <w:rPr>
          <w:b/>
          <w:sz w:val="26"/>
          <w:highlight w:val="green"/>
          <w:u w:val="single"/>
        </w:rPr>
        <w:t>will improve</w:t>
      </w:r>
      <w:r w:rsidRPr="00A6651A">
        <w:rPr>
          <w:highlight w:val="green"/>
          <w:u w:val="single"/>
        </w:rPr>
        <w:t xml:space="preserve"> </w:t>
      </w:r>
      <w:r w:rsidRPr="003432AE">
        <w:rPr>
          <w:u w:val="single"/>
        </w:rPr>
        <w:t xml:space="preserve">the </w:t>
      </w:r>
      <w:r w:rsidRPr="00A6651A">
        <w:rPr>
          <w:b/>
          <w:sz w:val="26"/>
          <w:highlight w:val="green"/>
          <w:u w:val="single"/>
          <w:bdr w:val="single" w:sz="18" w:space="0" w:color="auto"/>
        </w:rPr>
        <w:t>political, social and economic situation</w:t>
      </w:r>
      <w:r w:rsidRPr="00A6651A">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A6651A">
        <w:rPr>
          <w:b/>
          <w:sz w:val="26"/>
          <w:highlight w:val="green"/>
          <w:u w:val="single"/>
        </w:rPr>
        <w:t>boost</w:t>
      </w:r>
      <w:r w:rsidRPr="003432AE">
        <w:rPr>
          <w:u w:val="single"/>
        </w:rPr>
        <w:t xml:space="preserve"> up the </w:t>
      </w:r>
      <w:r w:rsidRPr="00A6651A">
        <w:rPr>
          <w:b/>
          <w:sz w:val="26"/>
          <w:highlight w:val="green"/>
          <w:u w:val="single"/>
        </w:rPr>
        <w:t>regional</w:t>
      </w:r>
      <w:r w:rsidRPr="003432AE">
        <w:rPr>
          <w:u w:val="single"/>
        </w:rPr>
        <w:t xml:space="preserve"> states‘ </w:t>
      </w:r>
      <w:r w:rsidRPr="00A6651A">
        <w:rPr>
          <w:b/>
          <w:sz w:val="26"/>
          <w:highlight w:val="green"/>
          <w:u w:val="single"/>
        </w:rPr>
        <w:t>economy</w:t>
      </w:r>
      <w:r w:rsidRPr="003432AE">
        <w:rPr>
          <w:u w:val="single"/>
        </w:rPr>
        <w:t xml:space="preserve">, </w:t>
      </w:r>
      <w:r w:rsidRPr="00A6651A">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A6651A">
        <w:rPr>
          <w:b/>
          <w:sz w:val="26"/>
          <w:highlight w:val="green"/>
          <w:u w:val="single"/>
        </w:rPr>
        <w:t>peace</w:t>
      </w:r>
      <w:r w:rsidRPr="002F63BB">
        <w:rPr>
          <w:sz w:val="16"/>
        </w:rPr>
        <w:t xml:space="preserve"> is more than that, it is </w:t>
      </w:r>
      <w:r w:rsidRPr="00A6651A">
        <w:rPr>
          <w:b/>
          <w:sz w:val="26"/>
          <w:highlight w:val="green"/>
          <w:u w:val="single"/>
        </w:rPr>
        <w:t>based on the political,</w:t>
      </w:r>
      <w:r w:rsidRPr="002F63BB">
        <w:rPr>
          <w:sz w:val="16"/>
        </w:rPr>
        <w:t xml:space="preserve"> social </w:t>
      </w:r>
      <w:r w:rsidRPr="00A6651A">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A6651A">
        <w:rPr>
          <w:b/>
          <w:sz w:val="26"/>
          <w:highlight w:val="green"/>
          <w:u w:val="single"/>
        </w:rPr>
        <w:t>free trade and</w:t>
      </w:r>
      <w:r w:rsidRPr="002F63BB">
        <w:rPr>
          <w:u w:val="single"/>
        </w:rPr>
        <w:t xml:space="preserve"> economic </w:t>
      </w:r>
      <w:r w:rsidRPr="00A6651A">
        <w:rPr>
          <w:b/>
          <w:sz w:val="26"/>
          <w:highlight w:val="green"/>
          <w:u w:val="single"/>
        </w:rPr>
        <w:t>interdependence</w:t>
      </w:r>
      <w:r w:rsidRPr="002F63BB">
        <w:rPr>
          <w:u w:val="single"/>
        </w:rPr>
        <w:t xml:space="preserve"> flourish peace and </w:t>
      </w:r>
      <w:r w:rsidRPr="00A6651A">
        <w:rPr>
          <w:b/>
          <w:sz w:val="26"/>
          <w:highlight w:val="green"/>
          <w:u w:val="single"/>
        </w:rPr>
        <w:t>eliminate</w:t>
      </w:r>
      <w:r w:rsidRPr="002F63BB">
        <w:rPr>
          <w:u w:val="single"/>
        </w:rPr>
        <w:t xml:space="preserve"> the risk of </w:t>
      </w:r>
      <w:r w:rsidRPr="00A6651A">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A6651A">
        <w:rPr>
          <w:b/>
          <w:bCs/>
          <w:sz w:val="26"/>
          <w:highlight w:val="green"/>
          <w:u w:val="single"/>
        </w:rPr>
        <w:t>Pakistan</w:t>
      </w:r>
      <w:r w:rsidRPr="002F63BB">
        <w:rPr>
          <w:u w:val="single"/>
        </w:rPr>
        <w:t xml:space="preserve">, China </w:t>
      </w:r>
      <w:r w:rsidRPr="00A6651A">
        <w:rPr>
          <w:b/>
          <w:sz w:val="26"/>
          <w:highlight w:val="green"/>
          <w:u w:val="single"/>
        </w:rPr>
        <w:t>and</w:t>
      </w:r>
      <w:r w:rsidRPr="00A6651A">
        <w:rPr>
          <w:highlight w:val="green"/>
          <w:u w:val="single"/>
        </w:rPr>
        <w:t xml:space="preserve"> </w:t>
      </w:r>
      <w:r w:rsidRPr="002F63BB">
        <w:rPr>
          <w:u w:val="single"/>
        </w:rPr>
        <w:t xml:space="preserve">other </w:t>
      </w:r>
      <w:r w:rsidRPr="00A6651A">
        <w:rPr>
          <w:b/>
          <w:sz w:val="26"/>
          <w:highlight w:val="green"/>
          <w:u w:val="single"/>
        </w:rPr>
        <w:t>central Asian states</w:t>
      </w:r>
      <w:r w:rsidRPr="00A6651A">
        <w:rPr>
          <w:highlight w:val="green"/>
          <w:u w:val="single"/>
        </w:rPr>
        <w:t xml:space="preserve"> </w:t>
      </w:r>
      <w:r w:rsidRPr="00A6651A">
        <w:rPr>
          <w:b/>
          <w:sz w:val="26"/>
          <w:highlight w:val="green"/>
          <w:u w:val="single"/>
        </w:rPr>
        <w:t>have</w:t>
      </w:r>
      <w:r w:rsidRPr="00A6651A">
        <w:rPr>
          <w:highlight w:val="green"/>
          <w:u w:val="single"/>
        </w:rPr>
        <w:t xml:space="preserve"> </w:t>
      </w:r>
      <w:r w:rsidRPr="002F63BB">
        <w:rPr>
          <w:u w:val="single"/>
        </w:rPr>
        <w:t xml:space="preserve">the </w:t>
      </w:r>
      <w:r w:rsidRPr="00A6651A">
        <w:rPr>
          <w:b/>
          <w:sz w:val="26"/>
          <w:highlight w:val="green"/>
          <w:u w:val="single"/>
        </w:rPr>
        <w:t>capacity of regional integration</w:t>
      </w:r>
      <w:r w:rsidRPr="00A6651A">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NeoFunctionalism, CPEC provides an opportunity of free trade, economic dependence, transportation and regional integration through functional cooperation. </w:t>
      </w:r>
      <w:r w:rsidRPr="00A6651A">
        <w:rPr>
          <w:b/>
          <w:sz w:val="26"/>
          <w:highlight w:val="green"/>
          <w:u w:val="single"/>
        </w:rPr>
        <w:t>South Asia</w:t>
      </w:r>
      <w:r w:rsidRPr="002F63BB">
        <w:rPr>
          <w:sz w:val="16"/>
        </w:rPr>
        <w:t xml:space="preserve"> is the </w:t>
      </w:r>
      <w:r w:rsidRPr="00A6651A">
        <w:rPr>
          <w:b/>
          <w:sz w:val="26"/>
          <w:highlight w:val="green"/>
          <w:u w:val="single"/>
        </w:rPr>
        <w:t>most exacerbated region</w:t>
      </w:r>
      <w:r w:rsidRPr="002F63BB">
        <w:rPr>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A6651A">
        <w:rPr>
          <w:b/>
          <w:sz w:val="26"/>
          <w:highlight w:val="green"/>
          <w:u w:val="single"/>
        </w:rPr>
        <w:t>CPEC</w:t>
      </w:r>
      <w:r w:rsidRPr="00A6651A">
        <w:rPr>
          <w:highlight w:val="green"/>
          <w:u w:val="single"/>
        </w:rPr>
        <w:t xml:space="preserve"> </w:t>
      </w:r>
      <w:r w:rsidRPr="00A6651A">
        <w:rPr>
          <w:b/>
          <w:sz w:val="26"/>
          <w:highlight w:val="green"/>
          <w:u w:val="single"/>
          <w:bdr w:val="single" w:sz="18" w:space="0" w:color="auto"/>
        </w:rPr>
        <w:t>bestowed the best opportunity to resolve the conflicts</w:t>
      </w:r>
      <w:r w:rsidRPr="00A6651A">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A6651A">
        <w:rPr>
          <w:b/>
          <w:sz w:val="26"/>
          <w:highlight w:val="green"/>
          <w:u w:val="single"/>
        </w:rPr>
        <w:t>interconnect</w:t>
      </w:r>
      <w:r w:rsidRPr="002F63BB">
        <w:rPr>
          <w:u w:val="single"/>
        </w:rPr>
        <w:t xml:space="preserve"> China, </w:t>
      </w:r>
      <w:r w:rsidRPr="00A6651A">
        <w:rPr>
          <w:b/>
          <w:sz w:val="26"/>
          <w:highlight w:val="green"/>
          <w:u w:val="single"/>
        </w:rPr>
        <w:t>Pakistan</w:t>
      </w:r>
      <w:r w:rsidRPr="002F63BB">
        <w:rPr>
          <w:u w:val="single"/>
        </w:rPr>
        <w:t xml:space="preserve">, Iran, </w:t>
      </w:r>
      <w:r w:rsidRPr="00A6651A">
        <w:rPr>
          <w:b/>
          <w:sz w:val="26"/>
          <w:highlight w:val="green"/>
          <w:u w:val="single"/>
        </w:rPr>
        <w:t>India</w:t>
      </w:r>
      <w:r w:rsidRPr="002F63BB">
        <w:rPr>
          <w:u w:val="single"/>
        </w:rPr>
        <w:t xml:space="preserve">, Afghanistan, </w:t>
      </w:r>
      <w:r w:rsidRPr="00A6651A">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7CA35DDF" w14:textId="77777777" w:rsidR="00AB447A" w:rsidRDefault="00AB447A" w:rsidP="00AB447A">
      <w:pPr>
        <w:pStyle w:val="Heading4"/>
      </w:pPr>
      <w:r>
        <w:t xml:space="preserve">South Asia War goes </w:t>
      </w:r>
      <w:r>
        <w:rPr>
          <w:u w:val="single"/>
        </w:rPr>
        <w:t>Nuclear</w:t>
      </w:r>
      <w:r>
        <w:t xml:space="preserve"> and causes </w:t>
      </w:r>
      <w:r>
        <w:rPr>
          <w:u w:val="single"/>
        </w:rPr>
        <w:t>Extinction</w:t>
      </w:r>
      <w:r>
        <w:t>.</w:t>
      </w:r>
    </w:p>
    <w:p w14:paraId="22552E72" w14:textId="77777777" w:rsidR="00AB447A" w:rsidRPr="00897AB6" w:rsidRDefault="00AB447A" w:rsidP="00AB447A">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22" w:history="1">
        <w:r w:rsidRPr="001C18ED">
          <w:rPr>
            <w:rStyle w:val="Hyperlink"/>
          </w:rPr>
          <w:t>https://www.telegraphindia.com/opinion/the-nuclear-cloud-hanging-over-the-human-race/cid/1719608#</w:t>
        </w:r>
      </w:hyperlink>
      <w:r>
        <w:t xml:space="preserve"> SM</w:t>
      </w:r>
    </w:p>
    <w:p w14:paraId="38E39DC3" w14:textId="77777777" w:rsidR="00AB447A" w:rsidRDefault="00AB447A" w:rsidP="00AB447A">
      <w:pPr>
        <w:rPr>
          <w:sz w:val="16"/>
        </w:rPr>
      </w:pPr>
      <w:r w:rsidRPr="00897AB6">
        <w:rPr>
          <w:rStyle w:val="StyleUnderline"/>
        </w:rPr>
        <w:t>The nuclear cloud hanging over the human race</w:t>
      </w:r>
      <w:r>
        <w:rPr>
          <w:rStyle w:val="StyleUnderline"/>
        </w:rPr>
        <w:t xml:space="preserve"> </w:t>
      </w:r>
      <w:r w:rsidRPr="00A6651A">
        <w:rPr>
          <w:rStyle w:val="StyleUnderline"/>
          <w:highlight w:val="green"/>
        </w:rPr>
        <w:t>Even a limited India-Pakistan nuclear conflict</w:t>
      </w:r>
      <w:r w:rsidRPr="00897AB6">
        <w:rPr>
          <w:rStyle w:val="StyleUnderline"/>
        </w:rPr>
        <w:t xml:space="preserve"> could </w:t>
      </w:r>
      <w:r w:rsidRPr="00A6651A">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A6651A">
        <w:rPr>
          <w:rStyle w:val="StyleUnderline"/>
          <w:highlight w:val="green"/>
        </w:rPr>
        <w:t xml:space="preserve">immediate casualties </w:t>
      </w:r>
      <w:r w:rsidRPr="00897AB6">
        <w:rPr>
          <w:rStyle w:val="StyleUnderline"/>
        </w:rPr>
        <w:t xml:space="preserve">could </w:t>
      </w:r>
      <w:r w:rsidRPr="00A6651A">
        <w:rPr>
          <w:rStyle w:val="StyleUnderline"/>
          <w:highlight w:val="green"/>
        </w:rPr>
        <w:t>number 125 million</w:t>
      </w:r>
      <w:r w:rsidRPr="00897AB6">
        <w:rPr>
          <w:rStyle w:val="StyleUnderline"/>
        </w:rPr>
        <w:t xml:space="preserve"> lives</w:t>
      </w:r>
      <w:r>
        <w:rPr>
          <w:rStyle w:val="StyleUnderline"/>
        </w:rPr>
        <w:t xml:space="preserve"> </w:t>
      </w:r>
      <w:r w:rsidRPr="00904F93">
        <w:rPr>
          <w:sz w:val="16"/>
        </w:rPr>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A6651A">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A6651A">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A6651A">
        <w:rPr>
          <w:rStyle w:val="StyleUnderline"/>
          <w:highlight w:val="green"/>
        </w:rPr>
        <w:t>posing threats to</w:t>
      </w:r>
      <w:r w:rsidRPr="00897AB6">
        <w:rPr>
          <w:rStyle w:val="StyleUnderline"/>
        </w:rPr>
        <w:t xml:space="preserve"> life support systems especially food production. In short, it threatened </w:t>
      </w:r>
      <w:r w:rsidRPr="00A6651A">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A6651A">
        <w:rPr>
          <w:rStyle w:val="StyleUnderline"/>
          <w:highlight w:val="green"/>
        </w:rPr>
        <w:t>even a regional Indo-Pak nuclear war with</w:t>
      </w:r>
      <w:r w:rsidRPr="00897AB6">
        <w:rPr>
          <w:rStyle w:val="StyleUnderline"/>
        </w:rPr>
        <w:t xml:space="preserve"> hundreds of </w:t>
      </w:r>
      <w:r w:rsidRPr="00A6651A">
        <w:rPr>
          <w:rStyle w:val="StyleUnderline"/>
          <w:highlight w:val="green"/>
        </w:rPr>
        <w:t>low yield</w:t>
      </w:r>
      <w:r w:rsidRPr="00897AB6">
        <w:rPr>
          <w:rStyle w:val="StyleUnderline"/>
        </w:rPr>
        <w:t xml:space="preserve"> nuclear </w:t>
      </w:r>
      <w:r w:rsidRPr="00A6651A">
        <w:rPr>
          <w:rStyle w:val="StyleUnderline"/>
          <w:highlight w:val="green"/>
        </w:rPr>
        <w:t xml:space="preserve">explosions can </w:t>
      </w:r>
      <w:r w:rsidRPr="00897AB6">
        <w:rPr>
          <w:rStyle w:val="StyleUnderline"/>
        </w:rPr>
        <w:t xml:space="preserve">also </w:t>
      </w:r>
      <w:r w:rsidRPr="00A6651A">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A6651A">
        <w:rPr>
          <w:rStyle w:val="StyleUnderline"/>
          <w:highlight w:val="green"/>
        </w:rPr>
        <w:t>billions</w:t>
      </w:r>
      <w:r w:rsidRPr="00897AB6">
        <w:rPr>
          <w:rStyle w:val="StyleUnderline"/>
        </w:rPr>
        <w:t xml:space="preserve"> of people </w:t>
      </w:r>
      <w:r w:rsidRPr="00A6651A">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A6651A">
        <w:rPr>
          <w:rStyle w:val="StyleUnderline"/>
          <w:highlight w:val="green"/>
        </w:rPr>
        <w:t>any</w:t>
      </w:r>
      <w:r w:rsidRPr="00897AB6">
        <w:rPr>
          <w:rStyle w:val="StyleUnderline"/>
        </w:rPr>
        <w:t xml:space="preserve"> deliberate initiation of </w:t>
      </w:r>
      <w:r w:rsidRPr="00A6651A">
        <w:rPr>
          <w:rStyle w:val="StyleUnderline"/>
          <w:highlight w:val="green"/>
        </w:rPr>
        <w:t xml:space="preserve">nuclear war </w:t>
      </w:r>
      <w:r w:rsidRPr="00897AB6">
        <w:rPr>
          <w:rStyle w:val="StyleUnderline"/>
        </w:rPr>
        <w:t xml:space="preserve">has a high probability of </w:t>
      </w:r>
      <w:r w:rsidRPr="00A6651A">
        <w:rPr>
          <w:rStyle w:val="StyleUnderline"/>
          <w:highlight w:val="green"/>
        </w:rPr>
        <w:t>posi</w:t>
      </w:r>
      <w:r w:rsidRPr="00897AB6">
        <w:rPr>
          <w:rStyle w:val="StyleUnderline"/>
        </w:rPr>
        <w:t xml:space="preserve">ng </w:t>
      </w:r>
      <w:r w:rsidRPr="00A6651A">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0F280D39" w14:textId="77777777" w:rsidR="00AB447A" w:rsidRPr="00EA6047" w:rsidRDefault="00AB447A" w:rsidP="00AB447A"/>
    <w:p w14:paraId="0E8FECD9" w14:textId="77777777" w:rsidR="00AB447A" w:rsidRDefault="00AB447A" w:rsidP="00AB447A">
      <w:pPr>
        <w:pStyle w:val="Heading2"/>
      </w:pPr>
      <w:r>
        <w:t>Framework</w:t>
      </w:r>
    </w:p>
    <w:p w14:paraId="427DE998" w14:textId="77777777" w:rsidR="00AB447A" w:rsidRPr="001736B8" w:rsidRDefault="00AB447A" w:rsidP="00AB447A">
      <w:pPr>
        <w:pStyle w:val="Heading4"/>
        <w:spacing w:line="276" w:lineRule="auto"/>
        <w:rPr>
          <w:rFonts w:cs="Calibri"/>
        </w:rPr>
      </w:pPr>
      <w:r w:rsidRPr="001736B8">
        <w:rPr>
          <w:rFonts w:cs="Calibri"/>
        </w:rPr>
        <w:t>Pleasure and pain are intrinsic value and disvalue – everything else regresses – robust neuroscience proves</w:t>
      </w:r>
    </w:p>
    <w:p w14:paraId="73773EDD" w14:textId="77777777" w:rsidR="00AB447A" w:rsidRPr="001736B8" w:rsidRDefault="00AB447A" w:rsidP="00AB447A">
      <w:pPr>
        <w:spacing w:line="276" w:lineRule="auto"/>
        <w:rPr>
          <w:b/>
          <w:bCs/>
          <w:sz w:val="26"/>
        </w:rPr>
      </w:pPr>
      <w:r w:rsidRPr="001736B8">
        <w:rPr>
          <w:rStyle w:val="Style13ptBold"/>
        </w:rPr>
        <w:t xml:space="preserve">Blum et al. 18 </w:t>
      </w:r>
      <w:r w:rsidRPr="001736B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1736B8">
          <w:rPr>
            <w:rStyle w:val="Hyperlink"/>
            <w:color w:val="000000"/>
            <w:szCs w:val="16"/>
          </w:rPr>
          <w:t>https://www.ncbi.nlm.nih.gov/pmc/articles/PMC6446569/</w:t>
        </w:r>
      </w:hyperlink>
      <w:r w:rsidRPr="001736B8">
        <w:rPr>
          <w:szCs w:val="16"/>
        </w:rPr>
        <w:t>, R.S.</w:t>
      </w:r>
    </w:p>
    <w:p w14:paraId="40B38B89" w14:textId="77777777" w:rsidR="00AB447A" w:rsidRPr="001736B8" w:rsidRDefault="00AB447A" w:rsidP="00AB447A">
      <w:pPr>
        <w:spacing w:line="276" w:lineRule="auto"/>
      </w:pPr>
      <w:r w:rsidRPr="00A6651A">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A6651A">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A6651A">
        <w:rPr>
          <w:highlight w:val="green"/>
          <w:u w:val="single"/>
        </w:rPr>
        <w:t>reason why particular stimuli</w:t>
      </w:r>
      <w:r w:rsidRPr="001736B8">
        <w:rPr>
          <w:u w:val="single"/>
        </w:rPr>
        <w:t xml:space="preserve">, objects, events, situations, and activities </w:t>
      </w:r>
      <w:r w:rsidRPr="00A6651A">
        <w:rPr>
          <w:highlight w:val="green"/>
          <w:u w:val="single"/>
        </w:rPr>
        <w:t>are rewarding</w:t>
      </w:r>
      <w:r w:rsidRPr="001736B8">
        <w:t xml:space="preserve"> may be </w:t>
      </w:r>
      <w:r w:rsidRPr="00A6651A">
        <w:rPr>
          <w:highlight w:val="green"/>
          <w:u w:val="single"/>
        </w:rPr>
        <w:t>due to pleasure.</w:t>
      </w:r>
      <w:r w:rsidRPr="001736B8">
        <w:t xml:space="preserve"> This applies first of all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A6651A">
        <w:rPr>
          <w:highlight w:val="green"/>
          <w:u w:val="single"/>
        </w:rPr>
        <w:t xml:space="preserve">provides the </w:t>
      </w:r>
      <w:r w:rsidRPr="00A6651A">
        <w:rPr>
          <w:b/>
          <w:bCs/>
          <w:highlight w:val="green"/>
          <w:u w:val="single"/>
        </w:rPr>
        <w:t>basis for hedonic theories</w:t>
      </w:r>
      <w:r w:rsidRPr="00A6651A">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42FCEC4C" w14:textId="77777777" w:rsidR="00AB447A" w:rsidRPr="001736B8" w:rsidRDefault="00AB447A" w:rsidP="00AB447A">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7C01FE2A" w14:textId="77777777" w:rsidR="00AB447A" w:rsidRPr="001736B8" w:rsidRDefault="00AB447A" w:rsidP="00AB447A">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3809A4D" w14:textId="77777777" w:rsidR="00AB447A" w:rsidRPr="001736B8" w:rsidRDefault="00AB447A" w:rsidP="00AB447A">
      <w:pPr>
        <w:spacing w:line="276" w:lineRule="auto"/>
      </w:pPr>
      <w:r w:rsidRPr="001736B8">
        <w:t>Evolutionary theories of pleasure: The love connection BO:D</w:t>
      </w:r>
    </w:p>
    <w:p w14:paraId="27AC5E5B" w14:textId="77777777" w:rsidR="00AB447A" w:rsidRPr="001736B8" w:rsidRDefault="00AB447A" w:rsidP="00AB447A">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AAC8F92" w14:textId="77777777" w:rsidR="00AB447A" w:rsidRPr="001736B8" w:rsidRDefault="00AB447A" w:rsidP="00AB447A">
      <w:pPr>
        <w:spacing w:line="276" w:lineRule="auto"/>
      </w:pPr>
      <w:r w:rsidRPr="001736B8">
        <w:t xml:space="preserve">It is well established that modern biological theory conjectures that </w:t>
      </w:r>
      <w:r w:rsidRPr="00A6651A">
        <w:rPr>
          <w:b/>
          <w:bCs/>
          <w:highlight w:val="green"/>
          <w:u w:val="single"/>
        </w:rPr>
        <w:t>organisms are</w:t>
      </w:r>
      <w:r w:rsidRPr="001736B8">
        <w:rPr>
          <w:u w:val="single"/>
        </w:rPr>
        <w:t xml:space="preserve"> the </w:t>
      </w:r>
      <w:r w:rsidRPr="00A6651A">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A6651A">
        <w:rPr>
          <w:highlight w:val="green"/>
          <w:u w:val="single"/>
        </w:rPr>
        <w:t>rewards</w:t>
      </w:r>
      <w:r w:rsidRPr="001736B8">
        <w:rPr>
          <w:u w:val="single"/>
        </w:rPr>
        <w:t xml:space="preserve"> is to </w:t>
      </w:r>
      <w:r w:rsidRPr="00A6651A">
        <w:rPr>
          <w:highlight w:val="green"/>
          <w:u w:val="single"/>
        </w:rPr>
        <w:t>increase</w:t>
      </w:r>
      <w:r w:rsidRPr="001736B8">
        <w:rPr>
          <w:u w:val="single"/>
        </w:rPr>
        <w:t xml:space="preserve"> evolutionary </w:t>
      </w:r>
      <w:r w:rsidRPr="00A6651A">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90C8497" w14:textId="77777777" w:rsidR="00AB447A" w:rsidRPr="001736B8" w:rsidRDefault="00AB447A" w:rsidP="00AB447A">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736B8">
        <w:rPr>
          <w:u w:val="single"/>
        </w:rPr>
        <w:t>Thus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A6651A">
        <w:rPr>
          <w:highlight w:val="green"/>
          <w:u w:val="single"/>
        </w:rPr>
        <w:t>foods, drinks, mates, and offspring are rewarding.</w:t>
      </w:r>
    </w:p>
    <w:p w14:paraId="204789AC" w14:textId="77777777" w:rsidR="00AB447A" w:rsidRPr="001736B8" w:rsidRDefault="00AB447A" w:rsidP="00AB447A">
      <w:pPr>
        <w:spacing w:line="276" w:lineRule="auto"/>
      </w:pPr>
      <w:r w:rsidRPr="001736B8">
        <w:t xml:space="preserve">There have been theories linking pleasure as a required component of health benefits salutogenesis, (salugenesis). In essence, under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37945C7" w14:textId="77777777" w:rsidR="00AB447A" w:rsidRPr="001736B8" w:rsidRDefault="00AB447A" w:rsidP="00AB447A">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E76C946" w14:textId="77777777" w:rsidR="00AB447A" w:rsidRPr="001736B8" w:rsidRDefault="00AB447A" w:rsidP="00AB447A">
      <w:pPr>
        <w:spacing w:line="276" w:lineRule="auto"/>
      </w:pPr>
      <w:r w:rsidRPr="001736B8">
        <w:t>Finding happiness is different between apes and humans</w:t>
      </w:r>
    </w:p>
    <w:p w14:paraId="7E143E25" w14:textId="77777777" w:rsidR="00AB447A" w:rsidRPr="001736B8" w:rsidRDefault="00AB447A" w:rsidP="00AB447A">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9A108BA" w14:textId="77777777" w:rsidR="00AB447A" w:rsidRPr="001736B8" w:rsidRDefault="00AB447A" w:rsidP="00AB447A">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A6651A">
        <w:rPr>
          <w:b/>
          <w:bCs/>
          <w:highlight w:val="green"/>
          <w:u w:val="single"/>
        </w:rPr>
        <w:t>many brain regions</w:t>
      </w:r>
      <w:r w:rsidRPr="001736B8">
        <w:t xml:space="preserve">, often termed hot and cold spots, </w:t>
      </w:r>
      <w:r w:rsidRPr="001736B8">
        <w:rPr>
          <w:u w:val="single"/>
        </w:rPr>
        <w:t xml:space="preserve">that significantly </w:t>
      </w:r>
      <w:r w:rsidRPr="00A6651A">
        <w:rPr>
          <w:b/>
          <w:bCs/>
          <w:highlight w:val="green"/>
          <w:u w:val="single"/>
        </w:rPr>
        <w:t>modulate</w:t>
      </w:r>
      <w:r w:rsidRPr="001736B8">
        <w:t xml:space="preserve"> (increase or decrease) </w:t>
      </w:r>
      <w:r w:rsidRPr="001736B8">
        <w:rPr>
          <w:u w:val="single"/>
        </w:rPr>
        <w:t xml:space="preserve">our </w:t>
      </w:r>
      <w:r w:rsidRPr="00A6651A">
        <w:rPr>
          <w:b/>
          <w:bCs/>
          <w:highlight w:val="green"/>
          <w:u w:val="single"/>
        </w:rPr>
        <w:t>pleasure or</w:t>
      </w:r>
      <w:r w:rsidRPr="001736B8">
        <w:rPr>
          <w:u w:val="single"/>
        </w:rPr>
        <w:t xml:space="preserve"> even produce</w:t>
      </w:r>
      <w:r w:rsidRPr="001736B8">
        <w:rPr>
          <w:b/>
          <w:bCs/>
          <w:u w:val="single"/>
        </w:rPr>
        <w:t xml:space="preserve"> </w:t>
      </w:r>
      <w:r w:rsidRPr="00A6651A">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accumbens </w:t>
      </w:r>
      <w:r w:rsidRPr="001736B8">
        <w:rPr>
          <w:u w:val="single"/>
        </w:rPr>
        <w:t>is organized like a computer keyboard, with particular stimulus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61D8A800" w14:textId="77777777" w:rsidR="00AB447A" w:rsidRPr="001736B8" w:rsidRDefault="00AB447A" w:rsidP="00AB447A">
      <w:pPr>
        <w:spacing w:line="276" w:lineRule="auto"/>
      </w:pPr>
      <w:r w:rsidRPr="001736B8">
        <w:t>Desire and reward centers</w:t>
      </w:r>
    </w:p>
    <w:p w14:paraId="4FB1FF6F" w14:textId="77777777" w:rsidR="00AB447A" w:rsidRPr="001736B8" w:rsidRDefault="00AB447A" w:rsidP="00AB447A">
      <w:pPr>
        <w:spacing w:line="276" w:lineRule="auto"/>
      </w:pPr>
      <w:r w:rsidRPr="001736B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AA133B1" w14:textId="77777777" w:rsidR="00AB447A" w:rsidRPr="001736B8" w:rsidRDefault="00AB447A" w:rsidP="00AB447A">
      <w:pPr>
        <w:spacing w:line="276" w:lineRule="auto"/>
      </w:pPr>
      <w:r w:rsidRPr="001736B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548FC7F" w14:textId="77777777" w:rsidR="00AB447A" w:rsidRPr="001736B8" w:rsidRDefault="00AB447A" w:rsidP="00AB447A">
      <w:pPr>
        <w:spacing w:line="276" w:lineRule="auto"/>
      </w:pPr>
      <w:r w:rsidRPr="001736B8">
        <w:t xml:space="preserve">Furthermore, ordinary </w:t>
      </w:r>
      <w:r w:rsidRPr="001736B8">
        <w:rPr>
          <w:u w:val="single"/>
        </w:rPr>
        <w:t>“</w:t>
      </w:r>
      <w:r w:rsidRPr="00A6651A">
        <w:rPr>
          <w:highlight w:val="green"/>
          <w:u w:val="single"/>
        </w:rPr>
        <w:t>liking</w:t>
      </w:r>
      <w:r w:rsidRPr="001736B8">
        <w:rPr>
          <w:u w:val="single"/>
        </w:rPr>
        <w:t xml:space="preserve">” of </w:t>
      </w:r>
      <w:r w:rsidRPr="00A6651A">
        <w:rPr>
          <w:highlight w:val="green"/>
          <w:u w:val="single"/>
        </w:rPr>
        <w:t>something</w:t>
      </w:r>
      <w:r w:rsidRPr="001736B8">
        <w:rPr>
          <w:u w:val="single"/>
        </w:rPr>
        <w:t xml:space="preserve">, or pure pleasure, is </w:t>
      </w:r>
      <w:r w:rsidRPr="00A6651A">
        <w:rPr>
          <w:highlight w:val="green"/>
          <w:u w:val="single"/>
        </w:rPr>
        <w:t>represented by</w:t>
      </w:r>
      <w:r w:rsidRPr="001736B8">
        <w:t xml:space="preserve"> small </w:t>
      </w:r>
      <w:r w:rsidRPr="00A6651A">
        <w:rPr>
          <w:highlight w:val="green"/>
          <w:u w:val="single"/>
        </w:rPr>
        <w:t>regions</w:t>
      </w:r>
      <w:r w:rsidRPr="001736B8">
        <w:t xml:space="preserve"> mainly </w:t>
      </w:r>
      <w:r w:rsidRPr="00A6651A">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C0B5CE5" w14:textId="77777777" w:rsidR="00AB447A" w:rsidRPr="001736B8" w:rsidRDefault="00AB447A" w:rsidP="00AB447A">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AF77EFA" w14:textId="77777777" w:rsidR="00AB447A" w:rsidRPr="001736B8" w:rsidRDefault="00AB447A" w:rsidP="00AB447A">
      <w:pPr>
        <w:spacing w:line="276" w:lineRule="auto"/>
        <w:rPr>
          <w:szCs w:val="16"/>
        </w:rPr>
      </w:pPr>
      <w:r w:rsidRPr="001736B8">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3CF2918" w14:textId="77777777" w:rsidR="00AB447A" w:rsidRPr="001736B8" w:rsidRDefault="00AB447A" w:rsidP="00AB447A">
      <w:pPr>
        <w:spacing w:line="276" w:lineRule="auto"/>
        <w:rPr>
          <w:szCs w:val="16"/>
        </w:rPr>
      </w:pPr>
      <w:r w:rsidRPr="001736B8">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D684341" w14:textId="77777777" w:rsidR="00AB447A" w:rsidRPr="001736B8" w:rsidRDefault="00AB447A" w:rsidP="00AB447A">
      <w:pPr>
        <w:spacing w:line="276" w:lineRule="auto"/>
        <w:rPr>
          <w:szCs w:val="16"/>
        </w:rPr>
      </w:pPr>
      <w:r w:rsidRPr="001736B8">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3E8DDAA" w14:textId="77777777" w:rsidR="00AB447A" w:rsidRPr="001736B8" w:rsidRDefault="00AB447A" w:rsidP="00AB447A">
      <w:pPr>
        <w:spacing w:line="276" w:lineRule="auto"/>
      </w:pPr>
      <w:r w:rsidRPr="001736B8">
        <w:t xml:space="preserve">In essence, although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78CC6C8" w14:textId="77777777" w:rsidR="00AB447A" w:rsidRPr="001736B8" w:rsidRDefault="00AB447A" w:rsidP="00AB447A">
      <w:pPr>
        <w:spacing w:line="276" w:lineRule="auto"/>
      </w:pPr>
      <w:r w:rsidRPr="001736B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6651A">
        <w:rPr>
          <w:highlight w:val="green"/>
          <w:u w:val="single"/>
        </w:rPr>
        <w:t>researchers examined</w:t>
      </w:r>
      <w:r w:rsidRPr="001736B8">
        <w:rPr>
          <w:u w:val="single"/>
        </w:rPr>
        <w:t xml:space="preserve"> 247 specimens of </w:t>
      </w:r>
      <w:r w:rsidRPr="00A6651A">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A6651A">
        <w:rPr>
          <w:b/>
          <w:bCs/>
          <w:highlight w:val="green"/>
          <w:u w:val="single"/>
        </w:rPr>
        <w:t>there was</w:t>
      </w:r>
      <w:r w:rsidRPr="001736B8">
        <w:rPr>
          <w:u w:val="single"/>
        </w:rPr>
        <w:t xml:space="preserve"> a </w:t>
      </w:r>
      <w:r w:rsidRPr="00A6651A">
        <w:rPr>
          <w:b/>
          <w:bCs/>
          <w:highlight w:val="green"/>
          <w:u w:val="single"/>
        </w:rPr>
        <w:t>remarkable contrast in</w:t>
      </w:r>
      <w:r w:rsidRPr="001736B8">
        <w:rPr>
          <w:u w:val="single"/>
        </w:rPr>
        <w:t xml:space="preserve"> the</w:t>
      </w:r>
      <w:r w:rsidRPr="001736B8">
        <w:rPr>
          <w:b/>
          <w:bCs/>
          <w:u w:val="single"/>
        </w:rPr>
        <w:t xml:space="preserve"> </w:t>
      </w:r>
      <w:r w:rsidRPr="00A6651A">
        <w:rPr>
          <w:b/>
          <w:bCs/>
          <w:highlight w:val="green"/>
          <w:u w:val="single"/>
        </w:rPr>
        <w:t>neocortices</w:t>
      </w:r>
      <w:r w:rsidRPr="001736B8">
        <w:t xml:space="preserve">, specifically </w:t>
      </w:r>
      <w:r w:rsidRPr="001736B8">
        <w:rPr>
          <w:u w:val="single"/>
        </w:rPr>
        <w:t xml:space="preserve">in an </w:t>
      </w:r>
      <w:r w:rsidRPr="00A6651A">
        <w:rPr>
          <w:highlight w:val="green"/>
          <w:u w:val="single"/>
        </w:rPr>
        <w:t>area of the brain</w:t>
      </w:r>
      <w:r w:rsidRPr="001736B8">
        <w:rPr>
          <w:u w:val="single"/>
        </w:rPr>
        <w:t xml:space="preserve"> that is much </w:t>
      </w:r>
      <w:r w:rsidRPr="00A6651A">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tyrosine hydroxylase (TH) for the enzyme, responsible for the production of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EB2C297" w14:textId="77777777" w:rsidR="00AB447A" w:rsidRPr="006E626C" w:rsidRDefault="00AB447A" w:rsidP="00AB447A">
      <w:pPr>
        <w:spacing w:line="276" w:lineRule="auto"/>
      </w:pPr>
      <w:r w:rsidRPr="001736B8">
        <w:t xml:space="preserve">Nora Volkow, the director of NIDA, pointed out that one alluring possibility is that the neurotransmitter </w:t>
      </w:r>
      <w:r w:rsidRPr="00A6651A">
        <w:rPr>
          <w:highlight w:val="green"/>
          <w:u w:val="single"/>
        </w:rPr>
        <w:t>dopamine plays</w:t>
      </w:r>
      <w:r w:rsidRPr="001736B8">
        <w:rPr>
          <w:u w:val="single"/>
        </w:rPr>
        <w:t xml:space="preserve"> a substantial </w:t>
      </w:r>
      <w:r w:rsidRPr="00A6651A">
        <w:rPr>
          <w:highlight w:val="green"/>
          <w:u w:val="single"/>
        </w:rPr>
        <w:t>role in</w:t>
      </w:r>
      <w:r w:rsidRPr="001736B8">
        <w:rPr>
          <w:u w:val="single"/>
        </w:rPr>
        <w:t xml:space="preserve"> humans’ </w:t>
      </w:r>
      <w:r w:rsidRPr="00A6651A">
        <w:rPr>
          <w:highlight w:val="green"/>
          <w:u w:val="single"/>
        </w:rPr>
        <w:t>ability to pursue</w:t>
      </w:r>
      <w:r w:rsidRPr="001736B8">
        <w:rPr>
          <w:u w:val="single"/>
        </w:rPr>
        <w:t xml:space="preserve"> various </w:t>
      </w:r>
      <w:r w:rsidRPr="00A6651A">
        <w:rPr>
          <w:highlight w:val="green"/>
          <w:u w:val="single"/>
        </w:rPr>
        <w:t>rewards that are</w:t>
      </w:r>
      <w:r w:rsidRPr="001736B8">
        <w:rPr>
          <w:u w:val="single"/>
        </w:rPr>
        <w:t xml:space="preserve"> perhaps months or even </w:t>
      </w:r>
      <w:r w:rsidRPr="00A6651A">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AE01630" w14:textId="77777777" w:rsidR="00AB447A" w:rsidRPr="00AB447A" w:rsidRDefault="00AB447A" w:rsidP="00AB447A"/>
    <w:p w14:paraId="71C008AD" w14:textId="77777777" w:rsidR="00AB447A" w:rsidRDefault="00AB447A" w:rsidP="00AB447A">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6F19BB7F" w14:textId="77777777" w:rsidR="00AB447A" w:rsidRPr="005E6B5F" w:rsidRDefault="00AB447A" w:rsidP="00AB447A"/>
    <w:p w14:paraId="493AF1A5" w14:textId="77777777" w:rsidR="00AB447A" w:rsidRPr="00B44CD7" w:rsidRDefault="00AB447A" w:rsidP="00AB447A">
      <w:pPr>
        <w:rPr>
          <w:rStyle w:val="Style13ptBold"/>
        </w:rPr>
      </w:pPr>
      <w:r>
        <w:rPr>
          <w:rStyle w:val="Style13ptBold"/>
        </w:rPr>
        <w:t>Prefer</w:t>
      </w:r>
      <w:r w:rsidRPr="00B44CD7">
        <w:rPr>
          <w:rStyle w:val="Style13ptBold"/>
        </w:rPr>
        <w:t>:</w:t>
      </w:r>
    </w:p>
    <w:p w14:paraId="7555202E" w14:textId="77777777" w:rsidR="00AB447A" w:rsidRDefault="00AB447A" w:rsidP="00AB447A">
      <w:pPr>
        <w:pStyle w:val="Heading4"/>
        <w:rPr>
          <w:rStyle w:val="Style13ptBold"/>
          <w:b/>
        </w:rPr>
      </w:pPr>
      <w:r w:rsidRPr="00B44CD7">
        <w:rPr>
          <w:rStyle w:val="Style13ptBold"/>
          <w:b/>
        </w:rPr>
        <w:t xml:space="preserve">1]outweighs on actor specificity since governments make policies as a whole that benefit and help some people and side constraints freeze action – actor spec outweighs and turns since it’s better than no action, states don’t have wills and intentions since they are not indivuals actors, different agents have different obligations </w:t>
      </w:r>
    </w:p>
    <w:p w14:paraId="5DC06B5C" w14:textId="77777777" w:rsidR="00AB447A" w:rsidRPr="007F14D2" w:rsidRDefault="00AB447A" w:rsidP="00AB447A"/>
    <w:p w14:paraId="0F8AA2D0" w14:textId="78DF78B7" w:rsidR="00AB447A" w:rsidRDefault="00BC0AA0" w:rsidP="00AB447A">
      <w:pPr>
        <w:pStyle w:val="Heading4"/>
      </w:pPr>
      <w:r>
        <w:rPr>
          <w:rStyle w:val="Style13ptBold"/>
          <w:b/>
        </w:rPr>
        <w:t>2</w:t>
      </w:r>
      <w:r w:rsidR="00AB447A">
        <w:t>]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5494B764" w14:textId="77777777" w:rsidR="00AB447A" w:rsidRPr="00124A5B" w:rsidRDefault="00AB447A" w:rsidP="00AB447A"/>
    <w:p w14:paraId="684C4926" w14:textId="2A8765EB" w:rsidR="00AB447A" w:rsidRDefault="00BC0AA0" w:rsidP="00AB447A">
      <w:pPr>
        <w:rPr>
          <w:rStyle w:val="Style13ptBold"/>
        </w:rPr>
      </w:pPr>
      <w:r>
        <w:rPr>
          <w:rStyle w:val="Heading4Char"/>
        </w:rPr>
        <w:t>3</w:t>
      </w:r>
      <w:r w:rsidR="00AB447A" w:rsidRPr="00B634FB">
        <w:rPr>
          <w:rStyle w:val="Heading4Char"/>
        </w:rPr>
        <w:t xml:space="preserve">] Role playing as policy makers is key to solving real world problems-so the role of the ballot is to evaluate the hypothetical consequences of the plan and vote for the best hypothetical policy action. </w:t>
      </w:r>
      <w:r w:rsidR="00AB447A" w:rsidRPr="0010436F">
        <w:rPr>
          <w:rStyle w:val="Style13ptBold"/>
        </w:rPr>
        <w:t>Coverston</w:t>
      </w:r>
      <w:r w:rsidR="00AB447A">
        <w:rPr>
          <w:rStyle w:val="Style13ptBold"/>
        </w:rPr>
        <w:t>e</w:t>
      </w:r>
      <w:r w:rsidR="00AB447A" w:rsidRPr="0010436F">
        <w:rPr>
          <w:rStyle w:val="Style13ptBold"/>
        </w:rPr>
        <w:footnoteReference w:id="1"/>
      </w:r>
      <w:r w:rsidR="00AB447A" w:rsidRPr="0010436F">
        <w:rPr>
          <w:rStyle w:val="Style13ptBold"/>
        </w:rPr>
        <w:t xml:space="preserve"> :</w:t>
      </w:r>
    </w:p>
    <w:p w14:paraId="519F1E21" w14:textId="77777777" w:rsidR="00AB447A" w:rsidRPr="0010436F" w:rsidRDefault="00AB447A" w:rsidP="00AB447A">
      <w:pPr>
        <w:rPr>
          <w:rFonts w:eastAsia="Times New Roman"/>
          <w:color w:val="000000" w:themeColor="text1"/>
        </w:rPr>
      </w:pPr>
      <w:r w:rsidRPr="004B3827">
        <w:rPr>
          <w:rFonts w:eastAsia="Times New Roman"/>
          <w:color w:val="000000" w:themeColor="text1"/>
        </w:rPr>
        <w:t>(Alan H., “Acting on Activism: Realizing the Vision of Debate with Pro-social Impact,” Paper presented at the National Communication Association Annual Conference, 11/17/05)</w:t>
      </w:r>
    </w:p>
    <w:p w14:paraId="6053C455" w14:textId="77777777" w:rsidR="00AB447A" w:rsidRDefault="00AB447A" w:rsidP="00AB447A">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A6651A">
        <w:rPr>
          <w:b/>
          <w:color w:val="000000" w:themeColor="text1"/>
          <w:szCs w:val="20"/>
          <w:highlight w:val="green"/>
          <w:u w:val="single"/>
        </w:rPr>
        <w:t>the motivation for personal political activism is</w:t>
      </w:r>
      <w:r w:rsidRPr="00A6651A">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A6651A">
        <w:rPr>
          <w:b/>
          <w:color w:val="000000" w:themeColor="text1"/>
          <w:szCs w:val="20"/>
          <w:highlight w:val="green"/>
          <w:u w:val="single"/>
        </w:rPr>
        <w:t>lost</w:t>
      </w:r>
      <w:r w:rsidRPr="00A6651A">
        <w:rPr>
          <w:color w:val="000000" w:themeColor="text1"/>
          <w:sz w:val="8"/>
          <w:szCs w:val="14"/>
          <w:highlight w:val="green"/>
        </w:rPr>
        <w:t xml:space="preserve">. </w:t>
      </w:r>
      <w:r w:rsidRPr="0010436F">
        <w:rPr>
          <w:color w:val="000000" w:themeColor="text1"/>
          <w:sz w:val="8"/>
          <w:szCs w:val="14"/>
        </w:rPr>
        <w:t>Those who have co-opted Mitchellâ€™s argument for individual advocacy often quickly respond that nothing we do in a debate round can actually change government policy, and unfortunately, an entire generation of debaters has now swallowed this assertion as an article of faith. The best most will muster is, â€œOf course not, but you donâ€™t either!â€</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Mitchellâ€™s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â€œviews fiat as a concrete course of action, it is bounded by the limits of pragmatismâ€</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Mitchellâ€™s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A6651A">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A6651A">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A6651A">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A6651A">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A6651A">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A6651A">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A6651A">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A6651A">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in academic discourse and found a source of student antipathy to public argument in an interesting place.</w:t>
      </w:r>
      <w:r w:rsidRPr="0010436F">
        <w:rPr>
          <w:color w:val="000000" w:themeColor="text1"/>
          <w:sz w:val="8"/>
          <w:szCs w:val="12"/>
        </w:rPr>
        <w:t>Â¶</w:t>
      </w:r>
      <w:r w:rsidRPr="0010436F">
        <w:rPr>
          <w:color w:val="000000" w:themeColor="text1"/>
          <w:sz w:val="8"/>
          <w:szCs w:val="20"/>
        </w:rPr>
        <w:t> Iâ€™m up against</w:t>
      </w:r>
      <w:r w:rsidRPr="0010436F">
        <w:rPr>
          <w:color w:val="000000" w:themeColor="text1"/>
          <w:sz w:val="8"/>
          <w:szCs w:val="14"/>
        </w:rPr>
        <w:t>â€¦their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r w:rsidRPr="0010436F">
        <w:rPr>
          <w:color w:val="000000" w:themeColor="text1"/>
          <w:sz w:val="8"/>
          <w:szCs w:val="20"/>
        </w:rPr>
        <w:t>Itâ€™s as if such students canâ€™t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This lack of interest in the public sphere may in turn reflect a loss of confidence in the possibility that the arguments we make in public will have an effect on the world. </w:t>
      </w:r>
      <w:r w:rsidRPr="0010436F">
        <w:rPr>
          <w:color w:val="000000" w:themeColor="text1"/>
          <w:sz w:val="8"/>
          <w:szCs w:val="20"/>
        </w:rPr>
        <w:t>Todayâ€™s</w:t>
      </w:r>
      <w:r w:rsidRPr="0010436F">
        <w:rPr>
          <w:color w:val="000000" w:themeColor="text1"/>
          <w:szCs w:val="20"/>
          <w:u w:val="single"/>
        </w:rPr>
        <w:t xml:space="preserve"> </w:t>
      </w:r>
      <w:r w:rsidRPr="0010436F">
        <w:rPr>
          <w:color w:val="000000" w:themeColor="text1"/>
          <w:sz w:val="8"/>
          <w:szCs w:val="20"/>
        </w:rPr>
        <w:t>students lack of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(Graff, 2003, p. 57)</w:t>
      </w:r>
      <w:r w:rsidRPr="0010436F">
        <w:rPr>
          <w:color w:val="000000" w:themeColor="text1"/>
          <w:sz w:val="8"/>
          <w:szCs w:val="12"/>
        </w:rPr>
        <w:t>Â¶</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in public policy</w:t>
      </w:r>
      <w:r w:rsidRPr="0010436F">
        <w:rPr>
          <w:color w:val="000000" w:themeColor="text1"/>
          <w:sz w:val="8"/>
          <w:szCs w:val="14"/>
        </w:rPr>
        <w:t>.â€</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A6651A">
        <w:rPr>
          <w:b/>
          <w:color w:val="000000" w:themeColor="text1"/>
          <w:highlight w:val="green"/>
          <w:u w:val="single"/>
        </w:rPr>
        <w:t>Imagining myself starting a socialist revolution</w:t>
      </w:r>
      <w:r w:rsidRPr="00A6651A">
        <w:rPr>
          <w:color w:val="000000" w:themeColor="text1"/>
          <w:sz w:val="8"/>
          <w:szCs w:val="14"/>
          <w:highlight w:val="green"/>
        </w:rPr>
        <w:t xml:space="preserve"> i</w:t>
      </w:r>
      <w:r w:rsidRPr="0010436F">
        <w:rPr>
          <w:color w:val="000000" w:themeColor="text1"/>
          <w:sz w:val="8"/>
          <w:szCs w:val="14"/>
        </w:rPr>
        <w:t xml:space="preserve">n America </w:t>
      </w:r>
      <w:r w:rsidRPr="00A6651A">
        <w:rPr>
          <w:b/>
          <w:color w:val="000000" w:themeColor="text1"/>
          <w:highlight w:val="green"/>
          <w:u w:val="single"/>
        </w:rPr>
        <w:t>is no less of a fantasy than imagining myself</w:t>
      </w:r>
      <w:r w:rsidRPr="00A6651A">
        <w:rPr>
          <w:color w:val="000000" w:themeColor="text1"/>
          <w:sz w:val="8"/>
          <w:szCs w:val="14"/>
          <w:highlight w:val="green"/>
        </w:rPr>
        <w:t xml:space="preserve"> </w:t>
      </w:r>
      <w:r w:rsidRPr="0010436F">
        <w:rPr>
          <w:color w:val="000000" w:themeColor="text1"/>
          <w:sz w:val="8"/>
          <w:szCs w:val="14"/>
        </w:rPr>
        <w:t xml:space="preserve">making a difference </w:t>
      </w:r>
      <w:r w:rsidRPr="00A6651A">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A6651A">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A6651A">
        <w:rPr>
          <w:b/>
          <w:color w:val="000000" w:themeColor="text1"/>
          <w:szCs w:val="20"/>
          <w:highlight w:val="green"/>
          <w:u w:val="single"/>
        </w:rPr>
        <w:t>speaks the language of political power.</w:t>
      </w:r>
      <w:r w:rsidRPr="00A6651A">
        <w:rPr>
          <w:color w:val="000000" w:themeColor="text1"/>
          <w:sz w:val="8"/>
          <w:szCs w:val="14"/>
          <w:highlight w:val="green"/>
        </w:rPr>
        <w:t>The </w:t>
      </w:r>
      <w:r w:rsidRPr="00A6651A">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A6651A">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089FE3BF" w14:textId="77777777" w:rsidR="00AB447A" w:rsidRPr="0010436F" w:rsidRDefault="00AB447A" w:rsidP="00AB447A">
      <w:pPr>
        <w:shd w:val="clear" w:color="auto" w:fill="FFFFFF"/>
        <w:spacing w:line="312" w:lineRule="atLeast"/>
        <w:rPr>
          <w:b/>
          <w:color w:val="000000" w:themeColor="text1"/>
          <w:szCs w:val="20"/>
          <w:u w:val="single"/>
        </w:rPr>
      </w:pPr>
    </w:p>
    <w:p w14:paraId="78F0DB51" w14:textId="5235D31C" w:rsidR="00AB447A" w:rsidRPr="00B44CD7" w:rsidRDefault="00BC0AA0" w:rsidP="00AB447A">
      <w:pPr>
        <w:pStyle w:val="Heading4"/>
        <w:rPr>
          <w:b w:val="0"/>
        </w:rPr>
      </w:pPr>
      <w:r>
        <w:rPr>
          <w:rStyle w:val="Style13ptBold"/>
          <w:b/>
        </w:rPr>
        <w:t>4</w:t>
      </w:r>
      <w:r w:rsidR="00AB447A" w:rsidRPr="00B44CD7">
        <w:rPr>
          <w:rStyle w:val="Style13ptBold"/>
          <w:b/>
        </w:rPr>
        <w:t>] extinction first</w:t>
      </w:r>
    </w:p>
    <w:p w14:paraId="4B1AB6D3" w14:textId="77777777" w:rsidR="00AB447A" w:rsidRPr="00B44CD7" w:rsidRDefault="00AB447A" w:rsidP="00AB447A">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5AE494FE" w14:textId="77777777" w:rsidR="00AB447A" w:rsidRPr="00EF11F6" w:rsidRDefault="00AB447A" w:rsidP="00AB447A">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A6651A">
        <w:rPr>
          <w:rStyle w:val="StyleUnderline"/>
          <w:highlight w:val="green"/>
        </w:rPr>
        <w:t xml:space="preserve">reducing existential risk is </w:t>
      </w:r>
      <w:r w:rsidRPr="00B44CD7">
        <w:rPr>
          <w:rStyle w:val="StyleUnderline"/>
        </w:rPr>
        <w:t xml:space="preserve">easily </w:t>
      </w:r>
      <w:r w:rsidRPr="00A6651A">
        <w:rPr>
          <w:rStyle w:val="StyleUnderline"/>
          <w:highlight w:val="green"/>
        </w:rPr>
        <w:t>the most important thing in the whole world.</w:t>
      </w:r>
      <w:r w:rsidRPr="00B44CD7">
        <w:rPr>
          <w:rStyle w:val="StyleUnderline"/>
        </w:rPr>
        <w:t xml:space="preserve"> This is for the familiar reason that there are </w:t>
      </w:r>
      <w:r w:rsidRPr="00A6651A">
        <w:rPr>
          <w:rStyle w:val="StyleUnderline"/>
          <w:highlight w:val="green"/>
        </w:rPr>
        <w:t xml:space="preserve">so many people </w:t>
      </w:r>
      <w:r w:rsidRPr="00B44CD7">
        <w:rPr>
          <w:rStyle w:val="StyleUnderline"/>
        </w:rPr>
        <w:t xml:space="preserve">who </w:t>
      </w:r>
      <w:r w:rsidRPr="00A6651A">
        <w:rPr>
          <w:rStyle w:val="StyleUnderline"/>
          <w:highlight w:val="green"/>
        </w:rPr>
        <w:t>could exist in the future</w:t>
      </w:r>
      <w:r w:rsidRPr="00B44CD7">
        <w:rPr>
          <w:rStyle w:val="StyleUnderline"/>
        </w:rPr>
        <w:t xml:space="preserve"> – there are </w:t>
      </w:r>
      <w:r w:rsidRPr="00A6651A">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A6651A">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A6651A">
        <w:rPr>
          <w:rStyle w:val="StyleUnderline"/>
          <w:highlight w:val="green"/>
        </w:rPr>
        <w:t>this sort of egoism will imply strong reasons to reduce existential risk</w:t>
      </w:r>
      <w:r w:rsidRPr="00B44CD7">
        <w:rPr>
          <w:rStyle w:val="StyleUnderline"/>
        </w:rPr>
        <w:t>.</w:t>
      </w:r>
      <w:r w:rsidRPr="00EF11F6">
        <w:rPr>
          <w:sz w:val="12"/>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6651A">
        <w:rPr>
          <w:rStyle w:val="Emphasis"/>
          <w:highlight w:val="green"/>
        </w:rPr>
        <w:t>We should also take into account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they would have pretty strong reason, from the standpoint of moral uncertainty, to reduce existential risk.</w:t>
      </w:r>
      <w:r w:rsidRPr="00EF11F6">
        <w:rPr>
          <w:sz w:val="12"/>
        </w:rPr>
        <w:t xml:space="preserve"> Perhaps most disturbingly still, </w:t>
      </w:r>
      <w:r w:rsidRPr="00A6651A">
        <w:rPr>
          <w:rStyle w:val="StyleUnderline"/>
          <w:highlight w:val="green"/>
        </w:rPr>
        <w:t xml:space="preserve">even if we are only 1% sure that </w:t>
      </w:r>
      <w:r w:rsidRPr="00B44CD7">
        <w:rPr>
          <w:rStyle w:val="StyleUnderline"/>
        </w:rPr>
        <w:t xml:space="preserve">the </w:t>
      </w:r>
      <w:r w:rsidRPr="00A6651A">
        <w:rPr>
          <w:rStyle w:val="StyleUnderline"/>
          <w:highlight w:val="green"/>
        </w:rPr>
        <w:t xml:space="preserve">well-being </w:t>
      </w:r>
      <w:r w:rsidRPr="00B44CD7">
        <w:rPr>
          <w:rStyle w:val="StyleUnderline"/>
        </w:rPr>
        <w:t xml:space="preserve">of possible future people </w:t>
      </w:r>
      <w:r w:rsidRPr="00A6651A">
        <w:rPr>
          <w:rStyle w:val="StyleUnderline"/>
          <w:highlight w:val="green"/>
        </w:rPr>
        <w:t xml:space="preserve">matters, </w:t>
      </w:r>
      <w:r w:rsidRPr="00B44CD7">
        <w:rPr>
          <w:rStyle w:val="StyleUnderline"/>
        </w:rPr>
        <w:t xml:space="preserve">it is at least arguable that, </w:t>
      </w:r>
      <w:r w:rsidRPr="00A6651A">
        <w:rPr>
          <w:rStyle w:val="StyleUnderline"/>
          <w:highlight w:val="green"/>
        </w:rPr>
        <w:t xml:space="preserve">from </w:t>
      </w:r>
      <w:r w:rsidRPr="00B44CD7">
        <w:rPr>
          <w:rStyle w:val="StyleUnderline"/>
        </w:rPr>
        <w:t xml:space="preserve">the standpoint of </w:t>
      </w:r>
      <w:r w:rsidRPr="00A6651A">
        <w:rPr>
          <w:rStyle w:val="StyleUnderline"/>
          <w:highlight w:val="green"/>
        </w:rPr>
        <w:t>moral uncertainty, reducing existential risk is the most important thing in the world.</w:t>
      </w:r>
      <w:r w:rsidRPr="00EF11F6">
        <w:rPr>
          <w:sz w:val="12"/>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A6651A">
        <w:rPr>
          <w:rStyle w:val="Emphasis"/>
          <w:highlight w:val="green"/>
        </w:rPr>
        <w:t xml:space="preserve">all minimally plausible moral views would converge </w:t>
      </w:r>
      <w:r w:rsidRPr="00B44CD7">
        <w:rPr>
          <w:rStyle w:val="Emphasis"/>
        </w:rPr>
        <w:t xml:space="preserve">on the conclusion </w:t>
      </w:r>
      <w:r w:rsidRPr="00A6651A">
        <w:rPr>
          <w:rStyle w:val="Emphasis"/>
          <w:highlight w:val="green"/>
        </w:rPr>
        <w:t>that we should try to save the world</w:t>
      </w:r>
      <w:r w:rsidRPr="00A6651A">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seem to be fairly implausible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0E34B409" w14:textId="67D9209F" w:rsidR="00AB447A" w:rsidRPr="009463A3" w:rsidRDefault="009815ED" w:rsidP="009815ED">
      <w:pPr>
        <w:pStyle w:val="Heading1"/>
      </w:pPr>
      <w:r>
        <w:t>1AR</w:t>
      </w:r>
      <w:bookmarkStart w:id="0" w:name="_GoBack"/>
      <w:bookmarkEnd w:id="0"/>
    </w:p>
    <w:sectPr w:rsidR="00AB447A" w:rsidRPr="009463A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D46DC" w14:textId="77777777" w:rsidR="00E43236" w:rsidRDefault="00E43236" w:rsidP="00AB447A">
      <w:pPr>
        <w:spacing w:after="0" w:line="240" w:lineRule="auto"/>
      </w:pPr>
      <w:r>
        <w:separator/>
      </w:r>
    </w:p>
  </w:endnote>
  <w:endnote w:type="continuationSeparator" w:id="0">
    <w:p w14:paraId="012DA430" w14:textId="77777777" w:rsidR="00E43236" w:rsidRDefault="00E43236" w:rsidP="00AB4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4D"/>
    <w:family w:val="modern"/>
    <w:notTrueType/>
    <w:pitch w:val="fixed"/>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3CA55" w14:textId="77777777" w:rsidR="00E43236" w:rsidRDefault="00E43236" w:rsidP="00AB447A">
      <w:pPr>
        <w:spacing w:after="0" w:line="240" w:lineRule="auto"/>
      </w:pPr>
      <w:r>
        <w:separator/>
      </w:r>
    </w:p>
  </w:footnote>
  <w:footnote w:type="continuationSeparator" w:id="0">
    <w:p w14:paraId="37CB042A" w14:textId="77777777" w:rsidR="00E43236" w:rsidRDefault="00E43236" w:rsidP="00AB447A">
      <w:pPr>
        <w:spacing w:after="0" w:line="240" w:lineRule="auto"/>
      </w:pPr>
      <w:r>
        <w:continuationSeparator/>
      </w:r>
    </w:p>
  </w:footnote>
  <w:footnote w:id="1">
    <w:p w14:paraId="5EB13E0D" w14:textId="77777777" w:rsidR="00A6651A" w:rsidRPr="00F14285" w:rsidRDefault="00A6651A" w:rsidP="00AB447A">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[MBA(Alan,ActingonActivism,</w:t>
      </w:r>
      <w:hyperlink r:id="rId1" w:tooltip="External link" w:history="1">
        <w:r w:rsidRPr="00F14285">
          <w:rPr>
            <w:rFonts w:asciiTheme="majorHAnsi" w:hAnsiTheme="majorHAnsi"/>
            <w:color w:val="212121"/>
            <w:sz w:val="8"/>
            <w:szCs w:val="8"/>
            <w:u w:val="single"/>
          </w:rPr>
          <w:t>http://home.montgome... 17-2005).doc)]</w:t>
        </w:r>
      </w:hyperlink>
    </w:p>
    <w:p w14:paraId="50A658A1" w14:textId="77777777" w:rsidR="00A6651A" w:rsidRPr="00F14285" w:rsidRDefault="00A6651A" w:rsidP="00AB447A">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An important concern emerges when Mitchell describes reflexive fiat as a contest strategy capable of â€œeschewing the power to directly control external actorsâ€</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18A30583" w14:textId="77777777" w:rsidR="00A6651A" w:rsidRPr="00F14285" w:rsidRDefault="00A6651A" w:rsidP="00AB447A">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540C96"/>
    <w:multiLevelType w:val="hybridMultilevel"/>
    <w:tmpl w:val="45A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B44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BC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3767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5A60"/>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17E0"/>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29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0C4"/>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5ED"/>
    <w:rsid w:val="00981F23"/>
    <w:rsid w:val="0098254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6651A"/>
    <w:rsid w:val="00A776BA"/>
    <w:rsid w:val="00A81FD2"/>
    <w:rsid w:val="00A8441A"/>
    <w:rsid w:val="00A8674A"/>
    <w:rsid w:val="00A96E24"/>
    <w:rsid w:val="00AA6F6E"/>
    <w:rsid w:val="00AB122B"/>
    <w:rsid w:val="00AB21B0"/>
    <w:rsid w:val="00AB447A"/>
    <w:rsid w:val="00AB48D3"/>
    <w:rsid w:val="00AE0243"/>
    <w:rsid w:val="00AE1BAD"/>
    <w:rsid w:val="00AE2124"/>
    <w:rsid w:val="00AE24BC"/>
    <w:rsid w:val="00AE3E3F"/>
    <w:rsid w:val="00AE4E73"/>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3A9"/>
    <w:rsid w:val="00B75C54"/>
    <w:rsid w:val="00B8710E"/>
    <w:rsid w:val="00B92A93"/>
    <w:rsid w:val="00BA17A8"/>
    <w:rsid w:val="00BA3C33"/>
    <w:rsid w:val="00BA562F"/>
    <w:rsid w:val="00BB0878"/>
    <w:rsid w:val="00BB1879"/>
    <w:rsid w:val="00BC0AA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2A6"/>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236"/>
    <w:rsid w:val="00E47013"/>
    <w:rsid w:val="00E541F9"/>
    <w:rsid w:val="00E57B79"/>
    <w:rsid w:val="00E63419"/>
    <w:rsid w:val="00E64496"/>
    <w:rsid w:val="00E72115"/>
    <w:rsid w:val="00E8322E"/>
    <w:rsid w:val="00E8368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0AEE6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A56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56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56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BA56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9"/>
    <w:unhideWhenUsed/>
    <w:qFormat/>
    <w:rsid w:val="00BA56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56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562F"/>
  </w:style>
  <w:style w:type="character" w:customStyle="1" w:styleId="Heading1Char">
    <w:name w:val="Heading 1 Char"/>
    <w:aliases w:val="Pocket Char"/>
    <w:basedOn w:val="DefaultParagraphFont"/>
    <w:link w:val="Heading1"/>
    <w:uiPriority w:val="9"/>
    <w:rsid w:val="00BA56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562F"/>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BA562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BA56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A562F"/>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BA562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BA56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562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BA562F"/>
    <w:rPr>
      <w:color w:val="auto"/>
      <w:u w:val="none"/>
    </w:rPr>
  </w:style>
  <w:style w:type="paragraph" w:styleId="DocumentMap">
    <w:name w:val="Document Map"/>
    <w:basedOn w:val="Normal"/>
    <w:link w:val="DocumentMapChar"/>
    <w:uiPriority w:val="99"/>
    <w:semiHidden/>
    <w:unhideWhenUsed/>
    <w:rsid w:val="00BA56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562F"/>
    <w:rPr>
      <w:rFonts w:ascii="Lucida Grande" w:hAnsi="Lucida Grande" w:cs="Lucida Grande"/>
    </w:rPr>
  </w:style>
  <w:style w:type="paragraph" w:customStyle="1" w:styleId="textbold">
    <w:name w:val="text bold"/>
    <w:basedOn w:val="Normal"/>
    <w:link w:val="Emphasis"/>
    <w:uiPriority w:val="20"/>
    <w:qFormat/>
    <w:rsid w:val="00AB447A"/>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nhideWhenUsed/>
    <w:qFormat/>
    <w:rsid w:val="00AB447A"/>
    <w:pPr>
      <w:ind w:left="720"/>
      <w:contextualSpacing/>
    </w:pPr>
  </w:style>
  <w:style w:type="character" w:customStyle="1" w:styleId="UnderlineBold">
    <w:name w:val="Underline + Bold"/>
    <w:uiPriority w:val="1"/>
    <w:qFormat/>
    <w:rsid w:val="00AB447A"/>
    <w:rPr>
      <w:b/>
      <w:sz w:val="20"/>
      <w:u w:val="single"/>
    </w:rPr>
  </w:style>
  <w:style w:type="paragraph" w:styleId="FootnoteText">
    <w:name w:val="footnote text"/>
    <w:basedOn w:val="Normal"/>
    <w:link w:val="FootnoteTextChar"/>
    <w:uiPriority w:val="99"/>
    <w:unhideWhenUsed/>
    <w:qFormat/>
    <w:rsid w:val="00AB447A"/>
  </w:style>
  <w:style w:type="character" w:customStyle="1" w:styleId="FootnoteTextChar">
    <w:name w:val="Footnote Text Char"/>
    <w:basedOn w:val="DefaultParagraphFont"/>
    <w:link w:val="FootnoteText"/>
    <w:uiPriority w:val="99"/>
    <w:rsid w:val="00AB447A"/>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AB447A"/>
    <w:rPr>
      <w:vertAlign w:val="superscript"/>
    </w:rPr>
  </w:style>
  <w:style w:type="paragraph" w:styleId="NoSpacing">
    <w:name w:val="No Spacing"/>
    <w:aliases w:val="No Spacing1,No Spacing11,Debate Text,Read stuff,Tag and Cite,No Spacing51,Very Small Text,Clear,Card Format,ClearFormatting,DDI Tag,Tag Title,Dont use,No Spacing31,No Spacing22,No Spacing41,No Spacing6,No Spacing7,No Spacing8,Dont u,Card,card"/>
    <w:uiPriority w:val="99"/>
    <w:qFormat/>
    <w:rsid w:val="00AB447A"/>
  </w:style>
  <w:style w:type="paragraph" w:customStyle="1" w:styleId="tag">
    <w:name w:val="tag"/>
    <w:basedOn w:val="Normal"/>
    <w:link w:val="tagChar"/>
    <w:rsid w:val="00AB447A"/>
    <w:pPr>
      <w:spacing w:after="0" w:line="240" w:lineRule="auto"/>
    </w:pPr>
    <w:rPr>
      <w:rFonts w:ascii="Times New Roman" w:eastAsia="SimSun" w:hAnsi="Times New Roman" w:cs="Courier"/>
      <w:b/>
      <w:sz w:val="24"/>
      <w:szCs w:val="22"/>
      <w:lang w:eastAsia="zh-CN"/>
    </w:rPr>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link w:val="tag"/>
    <w:qFormat/>
    <w:rsid w:val="00AB447A"/>
    <w:rPr>
      <w:rFonts w:ascii="Times New Roman" w:eastAsia="SimSun" w:hAnsi="Times New Roman" w:cs="Courier"/>
      <w:b/>
      <w:szCs w:val="22"/>
      <w:lang w:eastAsia="zh-CN"/>
    </w:rPr>
  </w:style>
  <w:style w:type="paragraph" w:styleId="NormalWeb">
    <w:name w:val="Normal (Web)"/>
    <w:basedOn w:val="Normal"/>
    <w:uiPriority w:val="99"/>
    <w:unhideWhenUsed/>
    <w:rsid w:val="00AB447A"/>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9815ED"/>
    <w:pPr>
      <w:spacing w:after="140" w:line="276" w:lineRule="auto"/>
    </w:pPr>
    <w:rPr>
      <w:rFonts w:eastAsia="Calibri" w:cs="Calibri"/>
    </w:rPr>
  </w:style>
  <w:style w:type="character" w:customStyle="1" w:styleId="BodyTextChar">
    <w:name w:val="Body Text Char"/>
    <w:basedOn w:val="DefaultParagraphFont"/>
    <w:link w:val="BodyText"/>
    <w:rsid w:val="009815ED"/>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s://www.foreignaffairs.com/articles/china/2018-10-15/beijings-nuclear-option" TargetMode="External"/><Relationship Id="rId21" Type="http://schemas.openxmlformats.org/officeDocument/2006/relationships/hyperlink" Target="http://www.reachingcriticalwill.org/images/documents/Disarmament-fora/OEWG/2016/Documents/NGO13.pdf" TargetMode="External"/><Relationship Id="rId22" Type="http://schemas.openxmlformats.org/officeDocument/2006/relationships/hyperlink" Target="https://www.telegraphindia.com/opinion/the-nuclear-cloud-hanging-over-the-human-race/cid/1719608" TargetMode="External"/><Relationship Id="rId23" Type="http://schemas.openxmlformats.org/officeDocument/2006/relationships/hyperlink" Target="https://www.ncbi.nlm.nih.gov/pmc/articles/PMC6446569/"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archive.md/7RvDG" TargetMode="External"/><Relationship Id="rId12" Type="http://schemas.openxmlformats.org/officeDocument/2006/relationships/hyperlink" Target="https://www.chinoiresie.info/collective-bargaining-in-china-is-dead-the-situation-is-excellent/" TargetMode="External"/><Relationship Id="rId13" Type="http://schemas.openxmlformats.org/officeDocument/2006/relationships/hyperlink" Target="https://www.cecc.gov/publications/commission-analysis/detention-of-labor-representative-highlights-challenges-for" TargetMode="External"/><Relationship Id="rId14" Type="http://schemas.openxmlformats.org/officeDocument/2006/relationships/hyperlink" Target="https://archive.md/hjNI7" TargetMode="External"/><Relationship Id="rId15" Type="http://schemas.openxmlformats.org/officeDocument/2006/relationships/hyperlink" Target="https://thediplomat.com/2021/02/could-biden-make-us-china-trade-better-for-workers/" TargetMode="External"/><Relationship Id="rId16" Type="http://schemas.openxmlformats.org/officeDocument/2006/relationships/hyperlink" Target="https://www.bloomberg.com/news/articles/2021-01-18/china-s-strong-growth-masks-unbalanced-recovery-as-incomes-lag" TargetMode="External"/><Relationship Id="rId17" Type="http://schemas.openxmlformats.org/officeDocument/2006/relationships/hyperlink" Target="https://archive.md/M4qjY" TargetMode="External"/><Relationship Id="rId18" Type="http://schemas.openxmlformats.org/officeDocument/2006/relationships/hyperlink" Target="https://warontherocks.com/2018/10/chinas-coming-financial-crisis-and-the-national-security-connection/" TargetMode="External"/><Relationship Id="rId19" Type="http://schemas.openxmlformats.org/officeDocument/2006/relationships/hyperlink" Target="https://www.cfr.org/backgrounder/chinas-big-bet-soft-power"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16D020-396F-024C-9EEC-5DDFF7D48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21864</Words>
  <Characters>124626</Characters>
  <Application>Microsoft Macintosh Word</Application>
  <DocSecurity>0</DocSecurity>
  <Lines>1038</Lines>
  <Paragraphs>292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146198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9</cp:revision>
  <dcterms:created xsi:type="dcterms:W3CDTF">2021-12-12T22:24:00Z</dcterms:created>
  <dcterms:modified xsi:type="dcterms:W3CDTF">2021-12-13T04:22:00Z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