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843C8" w14:textId="77777777" w:rsidR="00515667" w:rsidRDefault="00515667" w:rsidP="00515667">
      <w:pPr>
        <w:pStyle w:val="Heading1"/>
      </w:pPr>
      <w:r>
        <w:t xml:space="preserve">AC </w:t>
      </w:r>
    </w:p>
    <w:p w14:paraId="3E4D2680" w14:textId="77777777" w:rsidR="00515667" w:rsidRDefault="00515667" w:rsidP="00515667">
      <w:pPr>
        <w:pStyle w:val="Heading2"/>
      </w:pPr>
      <w:r>
        <w:t>Solvency</w:t>
      </w:r>
    </w:p>
    <w:p w14:paraId="30CAC3FC" w14:textId="77777777" w:rsidR="00515667" w:rsidRDefault="00515667" w:rsidP="00515667">
      <w:pPr>
        <w:pStyle w:val="Heading4"/>
      </w:pPr>
      <w:r>
        <w:t>I affirm: The appropriation of outer space by private entities via military tracking satellites is unjust.</w:t>
      </w:r>
    </w:p>
    <w:p w14:paraId="6DCD58F6" w14:textId="77777777" w:rsidR="00515667" w:rsidRPr="005A4794" w:rsidRDefault="00515667" w:rsidP="00515667">
      <w:pPr>
        <w:pStyle w:val="Heading4"/>
      </w:pPr>
      <w:proofErr w:type="gramStart"/>
      <w:r>
        <w:t>Thus</w:t>
      </w:r>
      <w:proofErr w:type="gramEnd"/>
      <w:r>
        <w:t xml:space="preserve"> the plan: States ought to ban appropriation of outer space by private entities via military tracking satellites.</w:t>
      </w:r>
    </w:p>
    <w:p w14:paraId="79DABAF7" w14:textId="77777777" w:rsidR="00515667" w:rsidRDefault="00515667" w:rsidP="00515667">
      <w:pPr>
        <w:pStyle w:val="Heading4"/>
      </w:pPr>
      <w:r>
        <w:t>Space congestion violates non-appropriation.</w:t>
      </w:r>
    </w:p>
    <w:p w14:paraId="5743A19F" w14:textId="77777777" w:rsidR="00515667" w:rsidRPr="0056340B" w:rsidRDefault="00515667" w:rsidP="00515667">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9"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589C2F65" w14:textId="77777777" w:rsidR="00515667" w:rsidRDefault="00515667" w:rsidP="00515667">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DA79BE">
        <w:rPr>
          <w:u w:val="single"/>
        </w:rPr>
        <w:t xml:space="preserve">suggests </w:t>
      </w:r>
      <w:r w:rsidRPr="004C3B9B">
        <w:rPr>
          <w:highlight w:val="yellow"/>
          <w:u w:val="single"/>
        </w:rPr>
        <w:t xml:space="preserve">that 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sidRPr="004C3B9B">
        <w:rPr>
          <w:highlight w:val="yellow"/>
          <w:u w:val="single"/>
        </w:rPr>
        <w:t xml:space="preserve">This congestion, contestation, and competition in space explain the recent upsurge of attention towards issues of national and international security in </w:t>
      </w:r>
      <w:r w:rsidRPr="00DA79BE">
        <w:rPr>
          <w:u w:val="single"/>
        </w:rPr>
        <w:t>the</w:t>
      </w:r>
      <w:r w:rsidRPr="004C3B9B">
        <w:rPr>
          <w:highlight w:val="yellow"/>
          <w:u w:val="single"/>
        </w:rPr>
        <w:t xml:space="preserve"> space </w:t>
      </w:r>
      <w:r w:rsidRPr="00DA79BE">
        <w:rPr>
          <w:u w:val="single"/>
        </w:rPr>
        <w:t>domain.</w:t>
      </w:r>
      <w:r w:rsidRPr="00DA79BE">
        <w:rPr>
          <w:sz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7AD31F56" w14:textId="77777777" w:rsidR="00515667" w:rsidRDefault="00515667" w:rsidP="00515667">
      <w:pPr>
        <w:rPr>
          <w:sz w:val="14"/>
        </w:rPr>
      </w:pPr>
    </w:p>
    <w:p w14:paraId="10662ACB" w14:textId="77777777" w:rsidR="00515667" w:rsidRDefault="00515667" w:rsidP="00515667">
      <w:pPr>
        <w:pStyle w:val="Heading2"/>
      </w:pPr>
      <w:r>
        <w:t>Advantage</w:t>
      </w:r>
    </w:p>
    <w:p w14:paraId="3A846DA9" w14:textId="77777777" w:rsidR="00515667" w:rsidRDefault="00515667" w:rsidP="00515667">
      <w:pPr>
        <w:pStyle w:val="Heading4"/>
      </w:pPr>
      <w:r>
        <w:t>New, military specific GPS 3F satellites coming.</w:t>
      </w:r>
    </w:p>
    <w:p w14:paraId="056FC3EA" w14:textId="77777777" w:rsidR="00515667" w:rsidRPr="000D6665" w:rsidRDefault="00515667" w:rsidP="00515667">
      <w:pPr>
        <w:rPr>
          <w:b/>
          <w:sz w:val="26"/>
        </w:rPr>
      </w:pPr>
      <w:proofErr w:type="spellStart"/>
      <w:r>
        <w:rPr>
          <w:rStyle w:val="Style13ptBold"/>
        </w:rPr>
        <w:t>Strout</w:t>
      </w:r>
      <w:proofErr w:type="spellEnd"/>
      <w:r>
        <w:rPr>
          <w:rStyle w:val="Style13ptBold"/>
        </w:rPr>
        <w:t xml:space="preserve"> 1/9 </w:t>
      </w:r>
      <w:r w:rsidRPr="000A1D0E">
        <w:rPr>
          <w:sz w:val="16"/>
          <w:szCs w:val="16"/>
        </w:rPr>
        <w:t xml:space="preserve">[What will the US Space Force be able to do with its new GPS III variant? By Nathan </w:t>
      </w:r>
      <w:proofErr w:type="spellStart"/>
      <w:r w:rsidRPr="000A1D0E">
        <w:rPr>
          <w:sz w:val="16"/>
          <w:szCs w:val="16"/>
        </w:rPr>
        <w:t>Strout</w:t>
      </w:r>
      <w:proofErr w:type="spellEnd"/>
      <w:r w:rsidRPr="000A1D0E">
        <w:rPr>
          <w:sz w:val="16"/>
          <w:szCs w:val="16"/>
        </w:rPr>
        <w:t xml:space="preserve"> , January 9 2022, Nathan </w:t>
      </w:r>
      <w:proofErr w:type="spellStart"/>
      <w:r w:rsidRPr="000A1D0E">
        <w:rPr>
          <w:sz w:val="16"/>
          <w:szCs w:val="16"/>
        </w:rPr>
        <w:t>Strout</w:t>
      </w:r>
      <w:proofErr w:type="spellEnd"/>
      <w:r w:rsidRPr="000A1D0E">
        <w:rPr>
          <w:sz w:val="16"/>
          <w:szCs w:val="16"/>
        </w:rPr>
        <w:t xml:space="preserve"> is the staff editor at C4ISRNET where he covers the intelligence community., </w:t>
      </w:r>
      <w:hyperlink r:id="rId10" w:history="1">
        <w:r w:rsidRPr="000A1D0E">
          <w:rPr>
            <w:sz w:val="16"/>
            <w:szCs w:val="16"/>
          </w:rPr>
          <w:t>https://www.defensenews.com/battlefield-tech/space/2022/01/09/what-will-the-us-space-force-be-able-to-do-with-its-new-gps-iii-variant/</w:t>
        </w:r>
      </w:hyperlink>
      <w:r w:rsidRPr="000A1D0E">
        <w:rPr>
          <w:sz w:val="16"/>
          <w:szCs w:val="16"/>
        </w:rPr>
        <w:t>] [SS]</w:t>
      </w:r>
    </w:p>
    <w:p w14:paraId="2BBBA17B" w14:textId="77777777" w:rsidR="00515667" w:rsidRPr="000A1D0E" w:rsidRDefault="00515667" w:rsidP="00515667">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582EAB5F" w14:textId="77777777" w:rsidR="00515667" w:rsidRDefault="00515667" w:rsidP="00515667">
      <w:pPr>
        <w:pStyle w:val="Heading4"/>
      </w:pPr>
      <w:r>
        <w:t>Plan is key to stopping cyberattacks on GPS that escalate with devastating impacts.</w:t>
      </w:r>
    </w:p>
    <w:p w14:paraId="1171447D" w14:textId="77777777" w:rsidR="00515667" w:rsidRPr="00382390" w:rsidRDefault="00515667" w:rsidP="00515667">
      <w:pPr>
        <w:rPr>
          <w:b/>
          <w:sz w:val="26"/>
        </w:rPr>
      </w:pPr>
      <w:r>
        <w:rPr>
          <w:rStyle w:val="Style13ptBold"/>
        </w:rPr>
        <w:t xml:space="preserve">Graff ’18 </w:t>
      </w:r>
      <w:r w:rsidRPr="00382390">
        <w:rPr>
          <w:sz w:val="16"/>
          <w:szCs w:val="16"/>
        </w:rPr>
        <w:t xml:space="preserve">[The New Arms Race Threatening to Explode in Space, </w:t>
      </w:r>
      <w:hyperlink r:id="rId11" w:history="1">
        <w:r w:rsidRPr="00382390">
          <w:rPr>
            <w:sz w:val="16"/>
            <w:szCs w:val="16"/>
          </w:rPr>
          <w:t>https://www.wired.com/story/new-arms-race-threatening-to-explode-in-space/</w:t>
        </w:r>
      </w:hyperlink>
      <w:r w:rsidRPr="00382390">
        <w:rPr>
          <w:sz w:val="16"/>
          <w:szCs w:val="16"/>
        </w:rPr>
        <w:t>, Garrett Graff, 6/26/18, Garrett M. Graff (@</w:t>
      </w:r>
      <w:proofErr w:type="spellStart"/>
      <w:r w:rsidRPr="00382390">
        <w:rPr>
          <w:sz w:val="16"/>
          <w:szCs w:val="16"/>
        </w:rPr>
        <w:t>vermontgmg</w:t>
      </w:r>
      <w:proofErr w:type="spellEnd"/>
      <w:r w:rsidRPr="00382390">
        <w:rPr>
          <w:sz w:val="16"/>
          <w:szCs w:val="16"/>
        </w:rPr>
        <w:t xml:space="preserve">) is a contributing editor at WIRED and a director at The Aspen Institute. He is the author of the No. 1 national bestseller The Only Plane in the Sky: An Oral History of 9/11. He can be reached at </w:t>
      </w:r>
      <w:hyperlink r:id="rId12" w:history="1">
        <w:r w:rsidRPr="00382390">
          <w:rPr>
            <w:sz w:val="16"/>
            <w:szCs w:val="16"/>
          </w:rPr>
          <w:t>garrett.graff@gmail.com</w:t>
        </w:r>
      </w:hyperlink>
      <w:r w:rsidRPr="00382390">
        <w:rPr>
          <w:sz w:val="16"/>
          <w:szCs w:val="16"/>
        </w:rPr>
        <w:t>.] [SS]</w:t>
      </w:r>
    </w:p>
    <w:p w14:paraId="415D353E" w14:textId="1C44EC5C" w:rsidR="00515667" w:rsidRPr="00382390" w:rsidRDefault="00515667" w:rsidP="00515667">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w:t>
      </w:r>
      <w:r w:rsidRPr="00783B30">
        <w:rPr>
          <w:u w:val="single"/>
        </w:rPr>
        <w:t xml:space="preserve"> system </w:t>
      </w:r>
      <w:r w:rsidRPr="002D3E66">
        <w:rPr>
          <w:highlight w:val="yellow"/>
          <w:u w:val="single"/>
        </w:rPr>
        <w:t xml:space="preserve">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w:t>
      </w:r>
      <w:r w:rsidRPr="008A312D">
        <w:rPr>
          <w:u w:val="single"/>
        </w:rPr>
        <w:t xml:space="preserve">is largely </w:t>
      </w:r>
      <w:r w:rsidRPr="002D3E66">
        <w:rPr>
          <w:highlight w:val="yellow"/>
          <w:u w:val="single"/>
        </w:rPr>
        <w:t xml:space="preserve">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w:t>
      </w:r>
      <w:proofErr w:type="spellStart"/>
      <w:r w:rsidRPr="00382390">
        <w:rPr>
          <w:sz w:val="12"/>
        </w:rPr>
        <w:t>geolocating</w:t>
      </w:r>
      <w:proofErr w:type="spellEnd"/>
      <w:r w:rsidRPr="00382390">
        <w:rPr>
          <w:sz w:val="12"/>
        </w:rPr>
        <w:t xml:space="preserve">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w:t>
      </w:r>
      <w:proofErr w:type="spellStart"/>
      <w:r w:rsidRPr="00382390">
        <w:rPr>
          <w:sz w:val="12"/>
        </w:rPr>
        <w:t>Norsky</w:t>
      </w:r>
      <w:proofErr w:type="spellEnd"/>
      <w:r w:rsidRPr="00382390">
        <w:rPr>
          <w:sz w:val="12"/>
        </w:rPr>
        <w:t xml:space="preserve">,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w:t>
      </w:r>
      <w:proofErr w:type="spellStart"/>
      <w:r w:rsidRPr="00382390">
        <w:rPr>
          <w:sz w:val="12"/>
        </w:rPr>
        <w:t>Rathod</w:t>
      </w:r>
      <w:proofErr w:type="spellEnd"/>
      <w:r w:rsidRPr="00382390">
        <w:rPr>
          <w:sz w:val="12"/>
        </w:rPr>
        <w:t xml:space="preserve">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w:t>
      </w:r>
    </w:p>
    <w:p w14:paraId="2FD07074" w14:textId="77777777" w:rsidR="00515667" w:rsidRDefault="00515667" w:rsidP="00515667">
      <w:pPr>
        <w:pStyle w:val="Heading4"/>
      </w:pPr>
      <w:r>
        <w:t xml:space="preserve">It’s try or die – new GPS systems make hacking more probable and leads to space war. </w:t>
      </w:r>
    </w:p>
    <w:p w14:paraId="6A76DF51" w14:textId="77777777" w:rsidR="00515667" w:rsidRPr="003E0531" w:rsidRDefault="00515667" w:rsidP="00515667">
      <w:pPr>
        <w:rPr>
          <w:b/>
          <w:sz w:val="26"/>
        </w:rPr>
      </w:pPr>
      <w:r>
        <w:rPr>
          <w:rStyle w:val="Style13ptBold"/>
        </w:rPr>
        <w:t xml:space="preserve">Atherton ’18 </w:t>
      </w:r>
      <w:r w:rsidRPr="003E0531">
        <w:rPr>
          <w:sz w:val="16"/>
          <w:szCs w:val="16"/>
        </w:rPr>
        <w:t xml:space="preserve">[GPS III and the demands of a dangerous new space age, </w:t>
      </w:r>
      <w:hyperlink r:id="rId13" w:history="1">
        <w:r w:rsidRPr="003E0531">
          <w:rPr>
            <w:sz w:val="16"/>
            <w:szCs w:val="16"/>
          </w:rPr>
          <w:t>https://www.c4isrnet.com/c2-comms/satellites/2018/12/24/gps-iii-and-the-demands-of-a-dangerous-new-space-age/</w:t>
        </w:r>
      </w:hyperlink>
      <w:r w:rsidRPr="003E0531">
        <w:rPr>
          <w:sz w:val="16"/>
          <w:szCs w:val="16"/>
        </w:rPr>
        <w:t>, Kelsey Atherton, 12/24/18] [SS]</w:t>
      </w:r>
    </w:p>
    <w:p w14:paraId="6D6203B6" w14:textId="77777777" w:rsidR="00515667" w:rsidRDefault="00515667" w:rsidP="00515667">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proofErr w:type="spellStart"/>
      <w:r w:rsidRPr="002F1B18">
        <w:rPr>
          <w:b/>
          <w:highlight w:val="yellow"/>
          <w:u w:val="single"/>
        </w:rPr>
        <w:t>nonstate</w:t>
      </w:r>
      <w:proofErr w:type="spellEnd"/>
      <w:r w:rsidRPr="002F1B18">
        <w:rPr>
          <w:b/>
          <w:highlight w:val="yellow"/>
          <w:u w:val="single"/>
        </w:rPr>
        <w:t xml:space="preserv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64353C6D" w14:textId="77777777" w:rsidR="00515667" w:rsidRDefault="00515667" w:rsidP="00515667">
      <w:pPr>
        <w:pStyle w:val="Heading4"/>
      </w:pPr>
      <w:r>
        <w:t>We’re on the brink – attacks are intensifying.</w:t>
      </w:r>
    </w:p>
    <w:p w14:paraId="695BFD3C" w14:textId="77777777" w:rsidR="00515667" w:rsidRPr="006B2F2F" w:rsidRDefault="00515667" w:rsidP="00515667">
      <w:pPr>
        <w:rPr>
          <w:b/>
          <w:sz w:val="26"/>
        </w:rPr>
      </w:pPr>
      <w:r>
        <w:rPr>
          <w:rStyle w:val="Style13ptBold"/>
        </w:rPr>
        <w:t xml:space="preserve">Chung ’21 </w:t>
      </w:r>
      <w:r w:rsidRPr="006B2F2F">
        <w:rPr>
          <w:sz w:val="16"/>
          <w:szCs w:val="16"/>
        </w:rPr>
        <w:t xml:space="preserve">[Space Force general says China and Russia attacking US satellites ‘every single day’, </w:t>
      </w:r>
      <w:hyperlink r:id="rId14" w:history="1">
        <w:r w:rsidRPr="006B2F2F">
          <w:rPr>
            <w:sz w:val="16"/>
            <w:szCs w:val="16"/>
          </w:rPr>
          <w:t>https://www.news.com.au/technology/innovation/military/space-force-general-says-china-and-russia-attacking-us-satellites-every-single-day/news-story/31a5e9f832382b043f975114e17545db</w:t>
        </w:r>
      </w:hyperlink>
      <w:r w:rsidRPr="006B2F2F">
        <w:rPr>
          <w:sz w:val="16"/>
          <w:szCs w:val="16"/>
        </w:rPr>
        <w:t xml:space="preserve">, Frank Chung, December 1 2021, Frank Chung is a senior journalist at news.com.au covering topics including local and international breaking news, politics, culture, media and technology. In his previous role as finance editor he wrote about economics, retail, industrial relations, small business, consumer affairs and real estate, and has covered events including the Banking Royal Commission and multiple federal budgets. He earned a Bachelor of Journalism from the University of Queensland. Prior to joining News Corp in 2014 he worked at media publication </w:t>
      </w:r>
      <w:proofErr w:type="spellStart"/>
      <w:r w:rsidRPr="006B2F2F">
        <w:rPr>
          <w:sz w:val="16"/>
          <w:szCs w:val="16"/>
        </w:rPr>
        <w:t>AdNews</w:t>
      </w:r>
      <w:proofErr w:type="spellEnd"/>
      <w:r w:rsidRPr="006B2F2F">
        <w:rPr>
          <w:sz w:val="16"/>
          <w:szCs w:val="16"/>
        </w:rPr>
        <w:t xml:space="preserve"> for three years. He has also written for The Canberra Times, The Courier-Mail, The Queensland Times and the Ipswich Advertiser.] [SS]</w:t>
      </w:r>
    </w:p>
    <w:p w14:paraId="090EC642" w14:textId="77777777" w:rsidR="00515667" w:rsidRDefault="00515667" w:rsidP="00515667">
      <w:pPr>
        <w:rPr>
          <w:sz w:val="16"/>
        </w:rPr>
      </w:pPr>
      <w:r w:rsidRPr="006B2F2F">
        <w:rPr>
          <w:highlight w:val="yellow"/>
          <w:u w:val="single"/>
        </w:rPr>
        <w:t>China and Russia are carrying out attacks on US satellites “every single day”</w:t>
      </w:r>
      <w:r w:rsidRPr="006B2F2F">
        <w:rPr>
          <w:sz w:val="16"/>
        </w:rPr>
        <w:t xml:space="preserve">, a </w:t>
      </w:r>
      <w:r w:rsidRPr="006B2F2F">
        <w:rPr>
          <w:highlight w:val="yellow"/>
          <w:u w:val="single"/>
        </w:rPr>
        <w:t>Space Force general says</w:t>
      </w:r>
      <w:r w:rsidRPr="006B2F2F">
        <w:rPr>
          <w:sz w:val="16"/>
        </w:rPr>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sidRPr="006B2F2F">
        <w:rPr>
          <w:highlight w:val="yellow"/>
          <w:u w:val="single"/>
        </w:rPr>
        <w:t>out of the public view, there was a constant battle</w:t>
      </w:r>
      <w:r w:rsidRPr="006B2F2F">
        <w:rPr>
          <w:sz w:val="16"/>
          <w:highlight w:val="yellow"/>
        </w:rPr>
        <w:t xml:space="preserve"> </w:t>
      </w:r>
      <w:r w:rsidRPr="006B2F2F">
        <w:rPr>
          <w:sz w:val="16"/>
        </w:rPr>
        <w:t xml:space="preserve">being waged. According to Gen </w:t>
      </w:r>
      <w:r w:rsidRPr="0010309C">
        <w:rPr>
          <w:sz w:val="16"/>
        </w:rPr>
        <w:t xml:space="preserve">Thompson, </w:t>
      </w:r>
      <w:r w:rsidRPr="0010309C">
        <w:rPr>
          <w:u w:val="single"/>
        </w:rPr>
        <w:t>America’s adversaries are constantly conducting operations against US satellites</w:t>
      </w:r>
      <w:r w:rsidRPr="0010309C">
        <w:rPr>
          <w:sz w:val="16"/>
        </w:rPr>
        <w:t xml:space="preserve"> that skirt the line between intelligence gathering and acts of war, and t</w:t>
      </w:r>
      <w:r w:rsidRPr="006B2F2F">
        <w:rPr>
          <w:sz w:val="16"/>
        </w:rPr>
        <w:t xml:space="preserve">hat </w:t>
      </w:r>
      <w:r w:rsidRPr="006B2F2F">
        <w:rPr>
          <w:highlight w:val="yellow"/>
          <w:u w:val="single"/>
        </w:rPr>
        <w:t xml:space="preserve">the pace </w:t>
      </w:r>
      <w:r w:rsidRPr="00D321CE">
        <w:rPr>
          <w:u w:val="single"/>
        </w:rPr>
        <w:t xml:space="preserve">of the conflict </w:t>
      </w:r>
      <w:r w:rsidRPr="006B2F2F">
        <w:rPr>
          <w:highlight w:val="yellow"/>
          <w:u w:val="single"/>
        </w:rPr>
        <w:t>is intensifying</w:t>
      </w:r>
      <w:r w:rsidRPr="006B2F2F">
        <w:rPr>
          <w:sz w:val="16"/>
        </w:rPr>
        <w:t>. “</w:t>
      </w:r>
      <w:r w:rsidRPr="006B2F2F">
        <w:rPr>
          <w:highlight w:val="yellow"/>
          <w:u w:val="single"/>
        </w:rPr>
        <w:t>The threats are</w:t>
      </w:r>
      <w:r w:rsidRPr="006B2F2F">
        <w:rPr>
          <w:sz w:val="16"/>
        </w:rPr>
        <w:t xml:space="preserve"> really </w:t>
      </w:r>
      <w:r w:rsidRPr="006B2F2F">
        <w:rPr>
          <w:highlight w:val="yellow"/>
          <w:u w:val="single"/>
        </w:rPr>
        <w:t>growing and expanding</w:t>
      </w:r>
      <w:r w:rsidRPr="006B2F2F">
        <w:rPr>
          <w:sz w:val="16"/>
          <w:highlight w:val="yellow"/>
        </w:rPr>
        <w:t xml:space="preserve"> </w:t>
      </w:r>
      <w:r w:rsidRPr="006B2F2F">
        <w:rPr>
          <w:sz w:val="16"/>
        </w:rPr>
        <w:t xml:space="preserve">every single day,” he said. “And </w:t>
      </w:r>
      <w:r w:rsidRPr="006B2F2F">
        <w:rPr>
          <w:highlight w:val="yellow"/>
          <w:u w:val="single"/>
        </w:rPr>
        <w:t>it’s</w:t>
      </w:r>
      <w:r w:rsidRPr="006B2F2F">
        <w:rPr>
          <w:sz w:val="16"/>
        </w:rPr>
        <w:t xml:space="preserve"> really an </w:t>
      </w:r>
      <w:r w:rsidRPr="006B2F2F">
        <w:rPr>
          <w:highlight w:val="yellow"/>
          <w:u w:val="single"/>
        </w:rPr>
        <w:t>evolution of activity that’s been happening for a</w:t>
      </w:r>
      <w:r w:rsidRPr="006B2F2F">
        <w:rPr>
          <w:sz w:val="16"/>
        </w:rPr>
        <w:t xml:space="preserve"> long </w:t>
      </w:r>
      <w:r w:rsidRPr="006B2F2F">
        <w:rPr>
          <w:highlight w:val="yellow"/>
          <w:u w:val="single"/>
        </w:rPr>
        <w:t>time</w:t>
      </w:r>
      <w:r w:rsidRPr="006B2F2F">
        <w:rPr>
          <w:sz w:val="16"/>
        </w:rPr>
        <w:t xml:space="preserve">. </w:t>
      </w:r>
      <w:r w:rsidRPr="006B2F2F">
        <w:rPr>
          <w:highlight w:val="yellow"/>
          <w:u w:val="single"/>
        </w:rPr>
        <w:t>We’re</w:t>
      </w:r>
      <w:r w:rsidRPr="006B2F2F">
        <w:rPr>
          <w:sz w:val="16"/>
        </w:rPr>
        <w:t xml:space="preserve"> really </w:t>
      </w:r>
      <w:r w:rsidRPr="006B2F2F">
        <w:rPr>
          <w:highlight w:val="yellow"/>
          <w:u w:val="single"/>
        </w:rPr>
        <w:t>at a point</w:t>
      </w:r>
      <w:r w:rsidRPr="006B2F2F">
        <w:rPr>
          <w:sz w:val="16"/>
          <w:highlight w:val="yellow"/>
        </w:rPr>
        <w:t xml:space="preserve"> </w:t>
      </w:r>
      <w:r w:rsidRPr="006B2F2F">
        <w:rPr>
          <w:sz w:val="16"/>
        </w:rPr>
        <w:t xml:space="preserve">now </w:t>
      </w:r>
      <w:r w:rsidRPr="006B2F2F">
        <w:rPr>
          <w:highlight w:val="yellow"/>
          <w:u w:val="single"/>
        </w:rPr>
        <w:t>where there’s a whole host of ways that our space systems can be threatened</w:t>
      </w:r>
      <w:r w:rsidRPr="006B2F2F">
        <w:rPr>
          <w:sz w:val="16"/>
        </w:rPr>
        <w:t xml:space="preserve">.” A US GPS satellite. Picture: US Space Command A US GPS satellite. Picture: US Space Command Space Force is currently dealing with “reversible attacks” – non-kinetic attacks that don’t permanently damage the satellite such as lasers, radio frequency jammers and hacking, Gen Thompson said. He would not say whether China or Russia had attacked a US military satellite in a way that did serious damage. </w:t>
      </w:r>
    </w:p>
    <w:p w14:paraId="16D89531" w14:textId="77777777" w:rsidR="00515667" w:rsidRDefault="00515667" w:rsidP="00515667">
      <w:pPr>
        <w:pStyle w:val="Heading4"/>
      </w:pPr>
      <w:r>
        <w:t>GPS key to ICBMs and SLBMs.</w:t>
      </w:r>
    </w:p>
    <w:p w14:paraId="0DE029A8" w14:textId="77777777" w:rsidR="00515667" w:rsidRDefault="00515667" w:rsidP="00515667">
      <w:pPr>
        <w:rPr>
          <w:rStyle w:val="Style13ptBold"/>
        </w:rPr>
      </w:pPr>
      <w:proofErr w:type="spellStart"/>
      <w:r>
        <w:rPr>
          <w:rStyle w:val="Style13ptBold"/>
        </w:rPr>
        <w:t>Garwin</w:t>
      </w:r>
      <w:proofErr w:type="spellEnd"/>
      <w:r>
        <w:rPr>
          <w:rStyle w:val="Style13ptBold"/>
        </w:rPr>
        <w:t xml:space="preserve"> ‘81</w:t>
      </w:r>
    </w:p>
    <w:p w14:paraId="6BAAD5FD" w14:textId="77777777" w:rsidR="00515667" w:rsidRPr="009B613F" w:rsidRDefault="00515667" w:rsidP="00515667">
      <w:pPr>
        <w:rPr>
          <w:sz w:val="16"/>
          <w:szCs w:val="16"/>
        </w:rPr>
      </w:pPr>
      <w:r w:rsidRPr="009B613F">
        <w:rPr>
          <w:sz w:val="16"/>
          <w:szCs w:val="16"/>
        </w:rPr>
        <w:t xml:space="preserve">[Richard L. </w:t>
      </w:r>
      <w:proofErr w:type="spellStart"/>
      <w:r w:rsidRPr="009B613F">
        <w:rPr>
          <w:sz w:val="16"/>
          <w:szCs w:val="16"/>
        </w:rPr>
        <w:t>Garwin</w:t>
      </w:r>
      <w:proofErr w:type="spellEnd"/>
      <w:r w:rsidRPr="009B613F">
        <w:rPr>
          <w:sz w:val="16"/>
          <w:szCs w:val="16"/>
        </w:rPr>
        <w:t xml:space="preserve">, </w:t>
      </w:r>
      <w:hyperlink r:id="rId15" w:anchor="navigation" w:history="1">
        <w:r w:rsidRPr="009B613F">
          <w:rPr>
            <w:sz w:val="16"/>
            <w:szCs w:val="16"/>
          </w:rPr>
          <w:t>https://rlg.fas.org/810104-space.htm#navigation</w:t>
        </w:r>
      </w:hyperlink>
      <w:r w:rsidRPr="009B613F">
        <w:rPr>
          <w:sz w:val="16"/>
          <w:szCs w:val="16"/>
        </w:rPr>
        <w:t xml:space="preserve">, WEAPONS IN SPACE: ARE WE ON THE VERGE OF A NEW ARMS </w:t>
      </w:r>
      <w:proofErr w:type="gramStart"/>
      <w:r w:rsidRPr="009B613F">
        <w:rPr>
          <w:sz w:val="16"/>
          <w:szCs w:val="16"/>
        </w:rPr>
        <w:t>RACE?,</w:t>
      </w:r>
      <w:proofErr w:type="gramEnd"/>
      <w:r w:rsidRPr="009B613F">
        <w:rPr>
          <w:sz w:val="16"/>
          <w:szCs w:val="16"/>
        </w:rPr>
        <w:t xml:space="preserve"> Professor of Public Policy Kennedy School of Government Harvard University, January 4 1981] [SS]</w:t>
      </w:r>
    </w:p>
    <w:p w14:paraId="13E04173" w14:textId="77777777" w:rsidR="00515667" w:rsidRPr="006B2F2F" w:rsidRDefault="00515667" w:rsidP="00515667">
      <w:pPr>
        <w:rPr>
          <w:sz w:val="16"/>
        </w:rPr>
      </w:pPr>
      <w:r w:rsidRPr="009B613F">
        <w:rPr>
          <w:sz w:val="16"/>
        </w:rPr>
        <w:t>TRANSIT is a satellite system used world-wide for navigation and position fixing. A single pass of the satellite gives rise to a Doppler shift in received signal frequency, which aside from a bilateral ambiguity determines one's position on earth to an accuracy of some tens of meters. Because the entire Doppler history of the signal must be received, such position fixing requires some minutes of reception, and the opportunities exist only when a TRANSIT satellite passes its distance of closest approach.</w:t>
      </w:r>
      <w:r w:rsidRPr="009B613F">
        <w:rPr>
          <w:b/>
          <w:bCs/>
          <w:sz w:val="16"/>
        </w:rPr>
        <w:t xml:space="preserve"> </w:t>
      </w:r>
      <w:r w:rsidRPr="009B613F">
        <w:rPr>
          <w:sz w:val="16"/>
        </w:rPr>
        <w:t xml:space="preserve">There are now deployed some six NAVSTAR satellites (the Global Positioning System-- GPS) which will tell a user within 0.1 sec his position in three dimensions to an accuracy of 10 meters, and vector velocity to about 1 cm/sec. It is clearly much easier to obtain accurate position information from a moving and accelerating vehicle with GPS than with TRANSIT, and the 18 or 24 satellites in the final configuration will provide instantaneous world-wide navigation data via time-difference of arrival (TDOA) and frequency-difference </w:t>
      </w:r>
      <w:r w:rsidRPr="00A375AE">
        <w:rPr>
          <w:sz w:val="16"/>
        </w:rPr>
        <w:t>of arrival (FDOA) techniques.</w:t>
      </w:r>
      <w:r w:rsidRPr="00A375AE">
        <w:rPr>
          <w:b/>
          <w:bCs/>
          <w:sz w:val="16"/>
        </w:rPr>
        <w:t xml:space="preserve"> </w:t>
      </w:r>
      <w:r w:rsidRPr="00A375AE">
        <w:rPr>
          <w:u w:val="single"/>
        </w:rPr>
        <w:t>GPS will be valuable for navigation on the surface of the sea, on land, in the air, and in space. It will serve to</w:t>
      </w:r>
      <w:r w:rsidRPr="00A375AE">
        <w:rPr>
          <w:sz w:val="16"/>
        </w:rPr>
        <w:t xml:space="preserve"> provide </w:t>
      </w:r>
      <w:r w:rsidRPr="00A375AE">
        <w:rPr>
          <w:u w:val="single"/>
        </w:rPr>
        <w:t>accurate position fixing for satellites and for anti-satellite activities</w:t>
      </w:r>
      <w:r w:rsidRPr="00A375AE">
        <w:rPr>
          <w:sz w:val="16"/>
        </w:rPr>
        <w:t>. Periodic</w:t>
      </w:r>
      <w:r w:rsidRPr="009B613F">
        <w:rPr>
          <w:sz w:val="16"/>
        </w:rPr>
        <w:t xml:space="preserve"> receipt of </w:t>
      </w:r>
      <w:r w:rsidRPr="009B613F">
        <w:rPr>
          <w:highlight w:val="yellow"/>
          <w:u w:val="single"/>
        </w:rPr>
        <w:t>GPS</w:t>
      </w:r>
      <w:r w:rsidRPr="009B613F">
        <w:rPr>
          <w:sz w:val="16"/>
          <w:highlight w:val="yellow"/>
        </w:rPr>
        <w:t xml:space="preserve"> </w:t>
      </w:r>
      <w:r w:rsidRPr="009B613F">
        <w:rPr>
          <w:sz w:val="16"/>
        </w:rPr>
        <w:t xml:space="preserve">signals </w:t>
      </w:r>
      <w:r w:rsidRPr="009B613F">
        <w:rPr>
          <w:highlight w:val="yellow"/>
          <w:u w:val="single"/>
        </w:rPr>
        <w:t>will allow missile-firing submarines to update their ship navigation systems</w:t>
      </w:r>
      <w:r w:rsidRPr="009B613F">
        <w:rPr>
          <w:sz w:val="16"/>
        </w:rPr>
        <w:t xml:space="preserve">, thereby greatly </w:t>
      </w:r>
      <w:r w:rsidRPr="009B613F">
        <w:rPr>
          <w:highlight w:val="yellow"/>
          <w:u w:val="single"/>
        </w:rPr>
        <w:t>improving</w:t>
      </w:r>
      <w:r w:rsidRPr="00A375AE">
        <w:rPr>
          <w:u w:val="single"/>
        </w:rPr>
        <w:t xml:space="preserve"> the </w:t>
      </w:r>
      <w:r w:rsidRPr="009B613F">
        <w:rPr>
          <w:highlight w:val="yellow"/>
          <w:u w:val="single"/>
        </w:rPr>
        <w:t>accuracy of SLBMs</w:t>
      </w:r>
      <w:r w:rsidRPr="009B613F">
        <w:rPr>
          <w:sz w:val="16"/>
          <w:highlight w:val="yellow"/>
        </w:rPr>
        <w:t xml:space="preserve"> </w:t>
      </w:r>
      <w:r w:rsidRPr="009B613F">
        <w:rPr>
          <w:sz w:val="16"/>
        </w:rPr>
        <w:t>launched from such submarines</w:t>
      </w:r>
      <w:r w:rsidRPr="0023613D">
        <w:rPr>
          <w:sz w:val="16"/>
        </w:rPr>
        <w:t xml:space="preserve">. </w:t>
      </w:r>
      <w:r w:rsidRPr="0023613D">
        <w:rPr>
          <w:u w:val="single"/>
        </w:rPr>
        <w:t xml:space="preserve">GPS will be useful for </w:t>
      </w:r>
      <w:proofErr w:type="spellStart"/>
      <w:r w:rsidRPr="009B613F">
        <w:rPr>
          <w:highlight w:val="yellow"/>
          <w:u w:val="single"/>
        </w:rPr>
        <w:t>enroute</w:t>
      </w:r>
      <w:proofErr w:type="spellEnd"/>
      <w:r w:rsidRPr="009B613F">
        <w:rPr>
          <w:highlight w:val="yellow"/>
          <w:u w:val="single"/>
        </w:rPr>
        <w:t xml:space="preserve"> navigation of aircraft,</w:t>
      </w:r>
      <w:r w:rsidRPr="009B613F">
        <w:rPr>
          <w:sz w:val="16"/>
        </w:rPr>
        <w:t xml:space="preserve"> in blind landing, and </w:t>
      </w:r>
      <w:r w:rsidRPr="009B613F">
        <w:rPr>
          <w:highlight w:val="yellow"/>
          <w:u w:val="single"/>
        </w:rPr>
        <w:t>in the delivery of munitions</w:t>
      </w:r>
      <w:r w:rsidRPr="009B613F">
        <w:rPr>
          <w:sz w:val="16"/>
        </w:rPr>
        <w:t>.</w:t>
      </w:r>
      <w:r w:rsidRPr="009B613F">
        <w:rPr>
          <w:b/>
          <w:bCs/>
          <w:sz w:val="16"/>
        </w:rPr>
        <w:t xml:space="preserve"> </w:t>
      </w:r>
      <w:r w:rsidRPr="009B613F">
        <w:rPr>
          <w:sz w:val="16"/>
        </w:rPr>
        <w:t xml:space="preserve">Not only the delivery vehicle but the </w:t>
      </w:r>
      <w:r w:rsidRPr="009B613F">
        <w:rPr>
          <w:highlight w:val="yellow"/>
          <w:u w:val="single"/>
        </w:rPr>
        <w:t xml:space="preserve">munitions </w:t>
      </w:r>
      <w:r w:rsidRPr="00A375AE">
        <w:rPr>
          <w:u w:val="single"/>
        </w:rPr>
        <w:t>themselves may</w:t>
      </w:r>
      <w:r w:rsidRPr="00A375AE">
        <w:rPr>
          <w:sz w:val="16"/>
        </w:rPr>
        <w:t xml:space="preserve"> </w:t>
      </w:r>
      <w:r w:rsidRPr="009B613F">
        <w:rPr>
          <w:sz w:val="16"/>
        </w:rPr>
        <w:t xml:space="preserve">eventually </w:t>
      </w:r>
      <w:r w:rsidRPr="009B613F">
        <w:rPr>
          <w:highlight w:val="yellow"/>
          <w:u w:val="single"/>
        </w:rPr>
        <w:t>be equipped with GPS</w:t>
      </w:r>
      <w:r w:rsidRPr="009B613F">
        <w:rPr>
          <w:sz w:val="16"/>
        </w:rPr>
        <w:t xml:space="preserve"> receiver-computers, or with a receiver which could relay the signal from the munition to a station which could do a computation of position and position error, and transmit to the munition either these data or the corrective steering signals.</w:t>
      </w:r>
      <w:r w:rsidRPr="009B613F">
        <w:rPr>
          <w:b/>
          <w:bCs/>
          <w:sz w:val="16"/>
        </w:rPr>
        <w:t xml:space="preserve"> </w:t>
      </w:r>
      <w:proofErr w:type="gramStart"/>
      <w:r w:rsidRPr="009B613F">
        <w:rPr>
          <w:sz w:val="16"/>
        </w:rPr>
        <w:t xml:space="preserve">In particular, </w:t>
      </w:r>
      <w:r w:rsidRPr="009B613F">
        <w:rPr>
          <w:highlight w:val="yellow"/>
          <w:u w:val="single"/>
        </w:rPr>
        <w:t>GPS</w:t>
      </w:r>
      <w:proofErr w:type="gramEnd"/>
      <w:r w:rsidRPr="009B613F">
        <w:rPr>
          <w:highlight w:val="yellow"/>
          <w:u w:val="single"/>
        </w:rPr>
        <w:t xml:space="preserve"> signals can be received by ICBMs or SLBMs </w:t>
      </w:r>
      <w:r w:rsidRPr="00A375AE">
        <w:rPr>
          <w:u w:val="single"/>
        </w:rPr>
        <w:t>during boost phase</w:t>
      </w:r>
      <w:r w:rsidRPr="00A375AE">
        <w:rPr>
          <w:sz w:val="16"/>
        </w:rPr>
        <w:t>, which</w:t>
      </w:r>
      <w:r w:rsidRPr="009B613F">
        <w:rPr>
          <w:sz w:val="16"/>
        </w:rPr>
        <w:t xml:space="preserve"> will provide SLBMs with accuracy at least as good as those projected for the land-based MX missile. In this connection, the </w:t>
      </w:r>
      <w:r w:rsidRPr="009B613F">
        <w:rPr>
          <w:highlight w:val="yellow"/>
          <w:u w:val="single"/>
        </w:rPr>
        <w:t>SUM system</w:t>
      </w:r>
      <w:r w:rsidRPr="009B613F">
        <w:rPr>
          <w:sz w:val="16"/>
          <w:highlight w:val="yellow"/>
        </w:rPr>
        <w:t xml:space="preserve"> </w:t>
      </w:r>
      <w:r w:rsidRPr="009B613F">
        <w:rPr>
          <w:sz w:val="16"/>
        </w:rPr>
        <w:t xml:space="preserve">(for Small Sub Undersea Mobile) </w:t>
      </w:r>
      <w:r w:rsidRPr="009B613F">
        <w:rPr>
          <w:highlight w:val="yellow"/>
          <w:u w:val="single"/>
        </w:rPr>
        <w:t>for basing the MX missile</w:t>
      </w:r>
      <w:r w:rsidRPr="009B613F">
        <w:rPr>
          <w:sz w:val="16"/>
          <w:highlight w:val="yellow"/>
        </w:rPr>
        <w:t xml:space="preserve"> </w:t>
      </w:r>
      <w:r w:rsidRPr="009B613F">
        <w:rPr>
          <w:sz w:val="16"/>
        </w:rPr>
        <w:t xml:space="preserve">has been proposed by Dr. Sidney D. </w:t>
      </w:r>
      <w:proofErr w:type="spellStart"/>
      <w:r w:rsidRPr="009B613F">
        <w:rPr>
          <w:sz w:val="16"/>
        </w:rPr>
        <w:t>Drell</w:t>
      </w:r>
      <w:proofErr w:type="spellEnd"/>
      <w:r w:rsidRPr="009B613F">
        <w:rPr>
          <w:sz w:val="16"/>
        </w:rPr>
        <w:t xml:space="preserve"> and the author </w:t>
      </w:r>
      <w:r w:rsidRPr="009B613F">
        <w:rPr>
          <w:highlight w:val="yellow"/>
          <w:u w:val="single"/>
        </w:rPr>
        <w:t>to use GPS signals</w:t>
      </w:r>
      <w:r w:rsidRPr="009B613F">
        <w:rPr>
          <w:sz w:val="16"/>
        </w:rPr>
        <w:t xml:space="preserve">, but to patrol no further than 800 km from U.S. shores in order that a Ground Beacon System (GBS) capable of transmitting NAVSTAR-like signals, should be available </w:t>
      </w:r>
      <w:r w:rsidRPr="009B613F">
        <w:rPr>
          <w:highlight w:val="yellow"/>
          <w:u w:val="single"/>
        </w:rPr>
        <w:t>for accurate guidance of the ICBM</w:t>
      </w:r>
      <w:r w:rsidRPr="009B613F">
        <w:rPr>
          <w:sz w:val="16"/>
        </w:rPr>
        <w:t xml:space="preserve"> after launch from the small submarine. </w:t>
      </w:r>
      <w:r w:rsidRPr="0023613D">
        <w:rPr>
          <w:sz w:val="16"/>
        </w:rPr>
        <w:t xml:space="preserve">Thus, </w:t>
      </w:r>
      <w:r w:rsidRPr="0023613D">
        <w:rPr>
          <w:u w:val="single"/>
        </w:rPr>
        <w:t>d</w:t>
      </w:r>
      <w:r w:rsidRPr="0023613D">
        <w:rPr>
          <w:sz w:val="16"/>
        </w:rPr>
        <w:t>estruction</w:t>
      </w:r>
      <w:r w:rsidRPr="009B613F">
        <w:rPr>
          <w:sz w:val="16"/>
        </w:rPr>
        <w:t xml:space="preserve"> of the NAVSTAR satellite constellation would not impair the effectiveness of the MX launched from SUM.</w:t>
      </w:r>
      <w:r w:rsidRPr="009B613F">
        <w:rPr>
          <w:b/>
          <w:bCs/>
          <w:sz w:val="16"/>
        </w:rPr>
        <w:t xml:space="preserve"> </w:t>
      </w:r>
      <w:r w:rsidRPr="009B613F">
        <w:rPr>
          <w:sz w:val="16"/>
        </w:rPr>
        <w:t xml:space="preserve">The Ground Beacon System is an example of a backup to a satellite system which can replace satellite capability and which thus helps to preserve the satellites against threat of attack or interference, even during war. Soviet use of GPS (at least in the commercial-- 100 m mode) may help to deter attack on GPS by providing a significant value to the Soviet Union, thus adding to a general reluctance to initiate warfare in </w:t>
      </w:r>
      <w:r w:rsidRPr="00A375AE">
        <w:rPr>
          <w:sz w:val="16"/>
        </w:rPr>
        <w:t>space.</w:t>
      </w:r>
      <w:r w:rsidRPr="00A375AE">
        <w:rPr>
          <w:b/>
          <w:bCs/>
          <w:sz w:val="16"/>
        </w:rPr>
        <w:t xml:space="preserve"> </w:t>
      </w:r>
      <w:r w:rsidRPr="00A375AE">
        <w:rPr>
          <w:u w:val="single"/>
        </w:rPr>
        <w:t>Even in such mundane applications as dropping bombs from aircraft, GPS can have the most significant impact on effectiveness</w:t>
      </w:r>
      <w:r w:rsidRPr="0023613D">
        <w:rPr>
          <w:u w:val="single"/>
        </w:rPr>
        <w:t>, sorties required, and survivability of the aircraft</w:t>
      </w:r>
      <w:r w:rsidRPr="0023613D">
        <w:rPr>
          <w:sz w:val="16"/>
        </w:rPr>
        <w:t>. It is likely to reduce the miss distance by a factor 10, so that only 1% as many weapons are required to destroy a hardened target-- and this with GPS receiver/navigators only on the delivering aircraft and not on the weapon itself</w:t>
      </w:r>
      <w:r>
        <w:rPr>
          <w:sz w:val="16"/>
        </w:rPr>
        <w:t>.</w:t>
      </w:r>
    </w:p>
    <w:p w14:paraId="1D3B9A0B" w14:textId="77777777" w:rsidR="00515667" w:rsidRDefault="00515667" w:rsidP="00515667">
      <w:pPr>
        <w:pStyle w:val="Heading4"/>
      </w:pPr>
      <w:r>
        <w:t xml:space="preserve">GPS destruction escalates – nuclear war via </w:t>
      </w:r>
      <w:proofErr w:type="spellStart"/>
      <w:r>
        <w:t>miscalc</w:t>
      </w:r>
      <w:proofErr w:type="spellEnd"/>
      <w:r>
        <w:t xml:space="preserve">, escalation, and </w:t>
      </w:r>
      <w:proofErr w:type="spellStart"/>
      <w:r>
        <w:t>inadverdent</w:t>
      </w:r>
      <w:proofErr w:type="spellEnd"/>
      <w:r>
        <w:t xml:space="preserve"> escalation.</w:t>
      </w:r>
    </w:p>
    <w:p w14:paraId="1291537E" w14:textId="77777777" w:rsidR="00515667" w:rsidRPr="003C1C46" w:rsidRDefault="00515667" w:rsidP="00515667">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6C3CC4CA" w14:textId="77777777" w:rsidR="00515667" w:rsidRDefault="00515667" w:rsidP="00515667">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command-and-control</w:t>
      </w:r>
      <w:r w:rsidRPr="003C1C46">
        <w:rPr>
          <w:highlight w:val="yellow"/>
          <w:u w:val="single"/>
        </w:rPr>
        <w:t xml:space="preserve"> satellites—</w:t>
      </w:r>
      <w:r w:rsidRPr="00A23E89">
        <w:rPr>
          <w:u w:val="single"/>
        </w:rPr>
        <w:t xml:space="preserve">those </w:t>
      </w:r>
      <w:r w:rsidRPr="00800675">
        <w:rPr>
          <w:highlight w:val="yellow"/>
          <w:u w:val="single"/>
        </w:rPr>
        <w:t>for communications</w:t>
      </w:r>
      <w:r w:rsidRPr="00A23E89">
        <w:rPr>
          <w:u w:val="single"/>
        </w:rPr>
        <w:t xml:space="preserve">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7256662D" w14:textId="77777777" w:rsidR="00515667" w:rsidRDefault="00515667" w:rsidP="00515667">
      <w:pPr>
        <w:pStyle w:val="Heading4"/>
      </w:pPr>
      <w:r>
        <w:t xml:space="preserve">Space War cause </w:t>
      </w:r>
      <w:r>
        <w:rPr>
          <w:u w:val="single"/>
        </w:rPr>
        <w:t>Nuclear War</w:t>
      </w:r>
      <w:r>
        <w:t>.</w:t>
      </w:r>
    </w:p>
    <w:p w14:paraId="779AC2A8" w14:textId="77777777" w:rsidR="00515667" w:rsidRPr="00B0356E" w:rsidRDefault="00515667" w:rsidP="00515667">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072AA00B" w14:textId="77777777" w:rsidR="00515667" w:rsidRPr="001D76A6" w:rsidRDefault="00515667" w:rsidP="00515667">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573340">
        <w:rPr>
          <w:rStyle w:val="Emphasis"/>
        </w:rPr>
        <w:t>elements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94A86F6" w14:textId="704530FA" w:rsidR="00515667" w:rsidRDefault="00515667" w:rsidP="00515667">
      <w:pPr>
        <w:pStyle w:val="Heading4"/>
      </w:pPr>
      <w:r>
        <w:t xml:space="preserve">Sudden disappearance of GPS leads to disaster, famine, </w:t>
      </w:r>
      <w:proofErr w:type="spellStart"/>
      <w:r>
        <w:t>etc</w:t>
      </w:r>
      <w:proofErr w:type="spellEnd"/>
      <w:r>
        <w:t xml:space="preserve"> – but alternatives are possible with time and planning.</w:t>
      </w:r>
    </w:p>
    <w:p w14:paraId="0B28515B" w14:textId="77777777" w:rsidR="00515667" w:rsidRPr="00DB670E" w:rsidRDefault="00515667" w:rsidP="00515667">
      <w:pPr>
        <w:rPr>
          <w:b/>
          <w:sz w:val="26"/>
        </w:rPr>
      </w:pPr>
      <w:proofErr w:type="spellStart"/>
      <w:r>
        <w:rPr>
          <w:rStyle w:val="Style13ptBold"/>
        </w:rPr>
        <w:t>Hambling</w:t>
      </w:r>
      <w:proofErr w:type="spellEnd"/>
      <w:r>
        <w:rPr>
          <w:rStyle w:val="Style13ptBold"/>
        </w:rPr>
        <w:t xml:space="preserve"> ’20 </w:t>
      </w:r>
      <w:r w:rsidRPr="00DB670E">
        <w:rPr>
          <w:sz w:val="16"/>
          <w:szCs w:val="16"/>
        </w:rPr>
        <w:t xml:space="preserve">[By David </w:t>
      </w:r>
      <w:proofErr w:type="spellStart"/>
      <w:r w:rsidRPr="00DB670E">
        <w:rPr>
          <w:sz w:val="16"/>
          <w:szCs w:val="16"/>
        </w:rPr>
        <w:t>Hambling</w:t>
      </w:r>
      <w:proofErr w:type="spellEnd"/>
      <w:r w:rsidRPr="00DB670E">
        <w:rPr>
          <w:sz w:val="16"/>
          <w:szCs w:val="16"/>
        </w:rPr>
        <w:t xml:space="preserve"> 4th October 2020, What would the world do without GPS?, </w:t>
      </w:r>
      <w:hyperlink r:id="rId18" w:history="1">
        <w:r w:rsidRPr="00DB670E">
          <w:rPr>
            <w:sz w:val="16"/>
            <w:szCs w:val="16"/>
          </w:rPr>
          <w:t>https://www.bbc.com/future/article/20201002-would-the-world-cope-without-gps-satellite-navigation</w:t>
        </w:r>
      </w:hyperlink>
      <w:r w:rsidRPr="00DB670E">
        <w:rPr>
          <w:sz w:val="16"/>
          <w:szCs w:val="16"/>
        </w:rPr>
        <w:t>,] [SS]</w:t>
      </w:r>
    </w:p>
    <w:p w14:paraId="24C5B633" w14:textId="77777777" w:rsidR="00515667" w:rsidRPr="00B930A6" w:rsidRDefault="00515667" w:rsidP="00515667">
      <w:pPr>
        <w:rPr>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w:t>
      </w:r>
      <w:proofErr w:type="spellStart"/>
      <w:r w:rsidRPr="00DB670E">
        <w:rPr>
          <w:sz w:val="14"/>
        </w:rPr>
        <w:t>Chronos</w:t>
      </w:r>
      <w:proofErr w:type="spellEnd"/>
      <w:r w:rsidRPr="00DB670E">
        <w:rPr>
          <w:sz w:val="14"/>
        </w:rPr>
        <w:t xml:space="preserve">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reason to be worried.</w:t>
      </w:r>
      <w:r w:rsidRPr="00DB670E">
        <w:rPr>
          <w:sz w:val="14"/>
        </w:rPr>
        <w:t xml:space="preserve"> </w:t>
      </w:r>
      <w:r w:rsidRPr="00CD02A2">
        <w:rPr>
          <w:highlight w:val="yellow"/>
          <w:u w:val="single"/>
        </w:rPr>
        <w:t>Satellite navigation</w:t>
      </w:r>
      <w:r w:rsidRPr="00DB670E">
        <w:rPr>
          <w:sz w:val="14"/>
          <w:highlight w:val="yellow"/>
        </w:rPr>
        <w:t xml:space="preserve"> </w:t>
      </w:r>
      <w:r w:rsidRPr="00DB670E">
        <w:rPr>
          <w:sz w:val="14"/>
        </w:rPr>
        <w:t xml:space="preserve">was originally developed by the Pentagon, and now </w:t>
      </w:r>
      <w:r w:rsidRPr="00CD02A2">
        <w:rPr>
          <w:highlight w:val="yellow"/>
          <w:u w:val="single"/>
        </w:rPr>
        <w:t>guides everything from strategic drones and warships down to</w:t>
      </w:r>
      <w:r w:rsidRPr="00DB670E">
        <w:rPr>
          <w:sz w:val="14"/>
          <w:highlight w:val="yellow"/>
        </w:rPr>
        <w:t xml:space="preserve"> </w:t>
      </w:r>
      <w:r w:rsidRPr="00DB670E">
        <w:rPr>
          <w:sz w:val="14"/>
        </w:rPr>
        <w:t xml:space="preserve">individual </w:t>
      </w:r>
      <w:r w:rsidRPr="00CD02A2">
        <w:rPr>
          <w:highlight w:val="yellow"/>
          <w:u w:val="single"/>
        </w:rPr>
        <w:t>smart bombs</w:t>
      </w:r>
      <w:r w:rsidRPr="00DB670E">
        <w:rPr>
          <w:sz w:val="14"/>
          <w:highlight w:val="yellow"/>
        </w:rPr>
        <w:t xml:space="preserve"> </w:t>
      </w:r>
      <w:r w:rsidRPr="00DB670E">
        <w:rPr>
          <w:sz w:val="14"/>
        </w:rPr>
        <w:t xml:space="preserve">and foot soldiers.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FD1A48">
        <w:rPr>
          <w:highlight w:val="yellow"/>
          <w:u w:val="single"/>
        </w:rPr>
        <w:t>easily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But US company Draper Laboratory has developed a new generation of celestial navigation known as </w:t>
      </w:r>
      <w:proofErr w:type="spellStart"/>
      <w:r w:rsidRPr="00DB670E">
        <w:rPr>
          <w:highlight w:val="yellow"/>
          <w:u w:val="single"/>
        </w:rPr>
        <w:t>Skymark</w:t>
      </w:r>
      <w:proofErr w:type="spellEnd"/>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w:t>
      </w:r>
      <w:proofErr w:type="spellStart"/>
      <w:r w:rsidRPr="00DB670E">
        <w:rPr>
          <w:sz w:val="14"/>
        </w:rPr>
        <w:t>Skymark</w:t>
      </w:r>
      <w:proofErr w:type="spellEnd"/>
      <w:r w:rsidRPr="00DB670E">
        <w:rPr>
          <w:sz w:val="14"/>
        </w:rPr>
        <w:t xml:space="preserve">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w:t>
      </w:r>
      <w:proofErr w:type="spellStart"/>
      <w:r w:rsidRPr="00DB670E">
        <w:rPr>
          <w:sz w:val="14"/>
        </w:rPr>
        <w:t>Gurion</w:t>
      </w:r>
      <w:proofErr w:type="spellEnd"/>
      <w:r w:rsidRPr="00DB670E">
        <w:rPr>
          <w:sz w:val="14"/>
        </w:rPr>
        <w:t xml:space="preserve">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DB670E">
        <w:rPr>
          <w:highlight w:val="yellow"/>
          <w:u w:val="single"/>
        </w:rPr>
        <w:t xml:space="preserve">GPS </w:t>
      </w:r>
      <w:r w:rsidRPr="008048C9">
        <w:rPr>
          <w:u w:val="single"/>
        </w:rPr>
        <w:t xml:space="preserve">now </w:t>
      </w:r>
      <w:r w:rsidRPr="00DB670E">
        <w:rPr>
          <w:highlight w:val="yellow"/>
          <w:u w:val="single"/>
        </w:rPr>
        <w:t>underpins a surprising amount of our everyday lives</w:t>
      </w:r>
      <w:r w:rsidRPr="00DB670E">
        <w:rPr>
          <w:sz w:val="14"/>
        </w:rPr>
        <w:t xml:space="preserve">. In its simplest </w:t>
      </w:r>
      <w:proofErr w:type="gramStart"/>
      <w:r w:rsidRPr="00B930A6">
        <w:rPr>
          <w:sz w:val="14"/>
        </w:rPr>
        <w:t>form</w:t>
      </w:r>
      <w:proofErr w:type="gramEnd"/>
      <w:r w:rsidRPr="00B930A6">
        <w:rPr>
          <w:sz w:val="14"/>
        </w:rPr>
        <w:t xml:space="preserve"> </w:t>
      </w:r>
      <w:r w:rsidRPr="00B930A6">
        <w:rPr>
          <w:u w:val="single"/>
        </w:rPr>
        <w:t>it tells us where on Earth at any time a GPS receiver is</w:t>
      </w:r>
      <w:r w:rsidRPr="00DB670E">
        <w:rPr>
          <w:highlight w:val="yellow"/>
          <w:u w:val="single"/>
        </w:rPr>
        <w:t xml:space="preserve">. We have them in our mobile phones and cars. </w:t>
      </w:r>
      <w:r w:rsidRPr="00B930A6">
        <w:rPr>
          <w:u w:val="single"/>
        </w:rPr>
        <w:t xml:space="preserve">They enable boats </w:t>
      </w:r>
      <w:r w:rsidRPr="00B930A6">
        <w:rPr>
          <w:sz w:val="14"/>
        </w:rPr>
        <w:t>to navigate their way through difficult channels and reefs, like a modern-day lighth</w:t>
      </w:r>
      <w:r w:rsidRPr="00DB670E">
        <w:rPr>
          <w:sz w:val="14"/>
        </w:rPr>
        <w:t xml:space="preserve">ouse. </w:t>
      </w:r>
      <w:r w:rsidRPr="00DB670E">
        <w:rPr>
          <w:highlight w:val="yellow"/>
          <w:u w:val="single"/>
        </w:rPr>
        <w:t>Emergency services now rely upon GPS</w:t>
      </w:r>
      <w:r w:rsidRPr="00DB670E">
        <w:rPr>
          <w:sz w:val="14"/>
        </w:rPr>
        <w:t xml:space="preserve"> to locate those in distress. Less obviously, </w:t>
      </w:r>
      <w:r w:rsidRPr="00DB670E">
        <w:rPr>
          <w:highlight w:val="yellow"/>
          <w:u w:val="single"/>
        </w:rPr>
        <w:t>ports would cease to operate, as their cranes need GPS</w:t>
      </w:r>
      <w:r w:rsidRPr="00DB670E">
        <w:rPr>
          <w:sz w:val="14"/>
        </w:rPr>
        <w:t xml:space="preserve"> to find the right container to move, and they play a crucial role in logistics operations, allowing car manufacturers and supermarkets to take advantage of just-in-time delivery systems. Without it, our </w:t>
      </w:r>
      <w:r w:rsidRPr="00DB670E">
        <w:rPr>
          <w:highlight w:val="yellow"/>
          <w:u w:val="single"/>
        </w:rPr>
        <w:t xml:space="preserve">supermarket shelves would be emptier </w:t>
      </w:r>
      <w:r w:rsidRPr="00DB670E">
        <w:rPr>
          <w:sz w:val="14"/>
        </w:rPr>
        <w:t xml:space="preserve">and </w:t>
      </w:r>
      <w:r w:rsidRPr="00DB670E">
        <w:rPr>
          <w:highlight w:val="yellow"/>
          <w:u w:val="single"/>
        </w:rPr>
        <w:t>prices would be higher</w:t>
      </w:r>
      <w:r w:rsidRPr="00DB670E">
        <w:rPr>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w:t>
      </w:r>
      <w:proofErr w:type="spellStart"/>
      <w:r w:rsidRPr="00DB670E">
        <w:rPr>
          <w:sz w:val="14"/>
        </w:rPr>
        <w:t>synchronise</w:t>
      </w:r>
      <w:proofErr w:type="spellEnd"/>
      <w:r w:rsidRPr="00DB670E">
        <w:rPr>
          <w:sz w:val="14"/>
        </w:rPr>
        <w:t xml:space="preserve"> their signals. They allow users to determine the time to within 100 billionths of </w:t>
      </w:r>
      <w:r w:rsidRPr="00B930A6">
        <w:rPr>
          <w:sz w:val="14"/>
        </w:rPr>
        <w:t xml:space="preserve">a second. </w:t>
      </w:r>
      <w:r w:rsidRPr="00B930A6">
        <w:rPr>
          <w:u w:val="single"/>
        </w:rPr>
        <w:t xml:space="preserve">Mobile </w:t>
      </w:r>
      <w:r w:rsidRPr="00DB670E">
        <w:rPr>
          <w:highlight w:val="yellow"/>
          <w:u w:val="single"/>
        </w:rPr>
        <w:t xml:space="preserve">phone networks all use GPS </w:t>
      </w:r>
      <w:r w:rsidRPr="00DB670E">
        <w:rPr>
          <w:sz w:val="14"/>
        </w:rPr>
        <w:t xml:space="preserve">time to </w:t>
      </w:r>
      <w:proofErr w:type="spellStart"/>
      <w:r w:rsidRPr="00DB670E">
        <w:rPr>
          <w:sz w:val="14"/>
        </w:rPr>
        <w:t>synchronise</w:t>
      </w:r>
      <w:proofErr w:type="spellEnd"/>
      <w:r w:rsidRPr="00DB670E">
        <w:rPr>
          <w:sz w:val="14"/>
        </w:rPr>
        <w:t xml:space="preserve"> their base stations, while </w:t>
      </w:r>
      <w:r w:rsidRPr="00DB670E">
        <w:rPr>
          <w:highlight w:val="yellow"/>
          <w:u w:val="single"/>
        </w:rPr>
        <w:t xml:space="preserve">financial and banking institutions rely upon it to ensure trades and transfers occur </w:t>
      </w:r>
      <w:r w:rsidRPr="00B930A6">
        <w:rPr>
          <w:u w:val="single"/>
        </w:rPr>
        <w:t>correctly.</w:t>
      </w:r>
    </w:p>
    <w:p w14:paraId="4FEB8776" w14:textId="77777777" w:rsidR="00515667" w:rsidRPr="00AA4BA1" w:rsidRDefault="00515667" w:rsidP="00515667">
      <w:pPr>
        <w:pStyle w:val="Heading4"/>
      </w:pPr>
      <w:r w:rsidRPr="00AA4BA1">
        <w:t>GPS is key to predicting and helping in every natural disaster.</w:t>
      </w:r>
    </w:p>
    <w:p w14:paraId="19B897E8" w14:textId="77777777" w:rsidR="00515667" w:rsidRPr="00AA4BA1" w:rsidRDefault="00515667" w:rsidP="00515667">
      <w:pPr>
        <w:rPr>
          <w:b/>
          <w:sz w:val="26"/>
        </w:rPr>
      </w:pPr>
      <w:proofErr w:type="spellStart"/>
      <w:r w:rsidRPr="00AA4BA1">
        <w:rPr>
          <w:rStyle w:val="Style13ptBold"/>
        </w:rPr>
        <w:t>Witze</w:t>
      </w:r>
      <w:proofErr w:type="spellEnd"/>
      <w:r w:rsidRPr="00AA4BA1">
        <w:rPr>
          <w:rStyle w:val="Style13ptBold"/>
        </w:rPr>
        <w:t xml:space="preserv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t>
      </w:r>
      <w:proofErr w:type="spellStart"/>
      <w:r w:rsidRPr="00AA4BA1">
        <w:rPr>
          <w:sz w:val="16"/>
          <w:szCs w:val="16"/>
        </w:rPr>
        <w:t>Witze</w:t>
      </w:r>
      <w:proofErr w:type="spellEnd"/>
      <w:r w:rsidRPr="00AA4BA1">
        <w:rPr>
          <w:sz w:val="16"/>
          <w:szCs w:val="16"/>
        </w:rPr>
        <w:t xml:space="preserve">, Knowable Magazine on October 30, 2019, </w:t>
      </w:r>
      <w:hyperlink r:id="rId19" w:history="1">
        <w:r w:rsidRPr="00AA4BA1">
          <w:rPr>
            <w:sz w:val="16"/>
            <w:szCs w:val="16"/>
          </w:rPr>
          <w:t>https://www.scientificamerican.com/article/gps-is-doing-more-than-you-thought/</w:t>
        </w:r>
      </w:hyperlink>
      <w:r w:rsidRPr="00AA4BA1">
        <w:rPr>
          <w:sz w:val="16"/>
          <w:szCs w:val="16"/>
        </w:rPr>
        <w:t>] [SS]</w:t>
      </w:r>
    </w:p>
    <w:p w14:paraId="59A8512F" w14:textId="77777777" w:rsidR="00515667" w:rsidRDefault="00515667" w:rsidP="00515667">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w:t>
      </w:r>
      <w:r w:rsidRPr="00627181">
        <w:rPr>
          <w:sz w:val="14"/>
        </w:rPr>
        <w:t xml:space="preserve">known as plate tectonics. </w:t>
      </w:r>
      <w:proofErr w:type="gramStart"/>
      <w:r w:rsidRPr="00627181">
        <w:rPr>
          <w:sz w:val="14"/>
        </w:rPr>
        <w:t>So</w:t>
      </w:r>
      <w:proofErr w:type="gramEnd"/>
      <w:r w:rsidRPr="00627181">
        <w:rPr>
          <w:sz w:val="14"/>
        </w:rPr>
        <w:t xml:space="preserve"> </w:t>
      </w:r>
      <w:r w:rsidRPr="00627181">
        <w:rPr>
          <w:u w:val="single"/>
        </w:rPr>
        <w:t>GPS might tell scientists the speed at which the opposite sides of the San Andreas Fault are creeping past</w:t>
      </w:r>
      <w:r w:rsidRPr="00627181">
        <w:rPr>
          <w:sz w:val="14"/>
        </w:rPr>
        <w:t xml:space="preserve"> 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w:t>
      </w:r>
      <w:r w:rsidRPr="00B930A6">
        <w:rPr>
          <w:sz w:val="14"/>
        </w:rPr>
        <w:t xml:space="preserve">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B930A6">
        <w:rPr>
          <w:sz w:val="14"/>
        </w:rPr>
        <w:t>spot on</w:t>
      </w:r>
      <w:proofErr w:type="gramEnd"/>
      <w:r w:rsidRPr="00B930A6">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B930A6">
        <w:rPr>
          <w:u w:val="single"/>
        </w:rPr>
        <w:t>started using GPS to examine how the ground moved during an earthquake.</w:t>
      </w:r>
      <w:r w:rsidRPr="00B930A6">
        <w:rPr>
          <w:sz w:val="14"/>
        </w:rPr>
        <w:t xml:space="preserve"> In 2003, in one of the first studies of its kind, Larson and her colleagues used GPS</w:t>
      </w:r>
      <w:r w:rsidRPr="00AA4BA1">
        <w:rPr>
          <w:sz w:val="14"/>
        </w:rPr>
        <w:t xml:space="preserve">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w:t>
      </w:r>
      <w:proofErr w:type="spellStart"/>
      <w:r w:rsidRPr="00AA4BA1">
        <w:rPr>
          <w:sz w:val="14"/>
        </w:rPr>
        <w:t>Melgar</w:t>
      </w:r>
      <w:proofErr w:type="spellEnd"/>
      <w:r w:rsidRPr="00AA4BA1">
        <w:rPr>
          <w:sz w:val="14"/>
        </w:rPr>
        <w:t xml:space="preserve"> of the University of Oregon in Eugene and Gavin Hayes of the US Geological Survey in Golden, Colorado, </w:t>
      </w:r>
      <w:r w:rsidRPr="00627181">
        <w:rPr>
          <w:sz w:val="14"/>
        </w:rPr>
        <w:t xml:space="preserve">retrospectively </w:t>
      </w:r>
      <w:r w:rsidRPr="00627181">
        <w:rPr>
          <w:u w:val="single"/>
        </w:rPr>
        <w:t>studied 12 large earthquakes to see if they could tell</w:t>
      </w:r>
      <w:r w:rsidRPr="00627181">
        <w:rPr>
          <w:sz w:val="14"/>
        </w:rPr>
        <w:t xml:space="preserve">, within seconds of the quake beginning, just </w:t>
      </w:r>
      <w:r w:rsidRPr="00627181">
        <w:rPr>
          <w:u w:val="single"/>
        </w:rPr>
        <w:t>how large it would get</w:t>
      </w:r>
      <w:r w:rsidRPr="00627181">
        <w:rPr>
          <w:sz w:val="14"/>
        </w:rPr>
        <w:t xml:space="preserve">. By including information from GPS stations near the quakes’ epicenters, </w:t>
      </w:r>
      <w:r w:rsidRPr="00627181">
        <w:rPr>
          <w:u w:val="single"/>
        </w:rPr>
        <w:t xml:space="preserve">the </w:t>
      </w:r>
      <w:r w:rsidRPr="00AA4BA1">
        <w:rPr>
          <w:highlight w:val="yellow"/>
          <w:u w:val="single"/>
        </w:rPr>
        <w:t xml:space="preserve">scientists could determine within 10 seconds whether the quake would be </w:t>
      </w:r>
      <w:r w:rsidRPr="00627181">
        <w:rPr>
          <w:u w:val="single"/>
        </w:rPr>
        <w:t>a</w:t>
      </w:r>
      <w:r w:rsidRPr="00AA4BA1">
        <w:rPr>
          <w:highlight w:val="yellow"/>
          <w:u w:val="single"/>
        </w:rPr>
        <w:t xml:space="preserve"> damaging </w:t>
      </w:r>
      <w:r w:rsidRPr="00627181">
        <w:rPr>
          <w:u w:val="single"/>
        </w:rPr>
        <w:t>magnitude</w:t>
      </w:r>
      <w:r w:rsidRPr="00627181">
        <w:rPr>
          <w:sz w:val="14"/>
        </w:rPr>
        <w:t xml:space="preserve"> 7</w:t>
      </w:r>
      <w:r w:rsidRPr="00AA4BA1">
        <w:rPr>
          <w:sz w:val="14"/>
        </w:rPr>
        <w:t xml:space="preserve"> </w:t>
      </w:r>
      <w:r w:rsidRPr="00AA4BA1">
        <w:rPr>
          <w:highlight w:val="yellow"/>
          <w:u w:val="single"/>
        </w:rPr>
        <w:t>or a completely 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627181">
        <w:rPr>
          <w:sz w:val="14"/>
        </w:rPr>
        <w:t xml:space="preserve">Coast </w:t>
      </w:r>
      <w:r w:rsidRPr="00627181">
        <w:rPr>
          <w:u w:val="single"/>
        </w:rPr>
        <w:t>have even been</w:t>
      </w:r>
      <w:r w:rsidRPr="00AA4BA1">
        <w:rPr>
          <w:highlight w:val="yellow"/>
          <w:u w:val="single"/>
        </w:rPr>
        <w:t xml:space="preserve"> incorporating GPS into </w:t>
      </w:r>
      <w:r w:rsidRPr="00627181">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627181">
        <w:rPr>
          <w:u w:val="single"/>
        </w:rPr>
        <w:t xml:space="preserve">officials </w:t>
      </w:r>
      <w:r w:rsidRPr="00AA4BA1">
        <w:rPr>
          <w:highlight w:val="yellow"/>
          <w:u w:val="single"/>
        </w:rPr>
        <w:t>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627181">
        <w:rPr>
          <w:u w:val="single"/>
        </w:rPr>
        <w:t xml:space="preserve">eruption of the </w:t>
      </w:r>
      <w:r w:rsidRPr="00AA4BA1">
        <w:rPr>
          <w:highlight w:val="yellow"/>
          <w:u w:val="single"/>
        </w:rPr>
        <w:t>Kilauea</w:t>
      </w:r>
      <w:r w:rsidRPr="00AA4BA1">
        <w:rPr>
          <w:sz w:val="14"/>
          <w:highlight w:val="yellow"/>
        </w:rPr>
        <w:t xml:space="preserve"> </w:t>
      </w:r>
      <w:r w:rsidRPr="00AA4BA1">
        <w:rPr>
          <w:sz w:val="14"/>
        </w:rPr>
        <w:t xml:space="preserve">volcano in Hawaii, </w:t>
      </w:r>
      <w:r w:rsidRPr="00AA4BA1">
        <w:rPr>
          <w:highlight w:val="yellow"/>
          <w:u w:val="single"/>
        </w:rPr>
        <w:t xml:space="preserve">researchers used GPS to understand which parts </w:t>
      </w:r>
      <w:r w:rsidRPr="00627181">
        <w:rPr>
          <w:u w:val="single"/>
        </w:rPr>
        <w:t xml:space="preserve">of the volcano </w:t>
      </w:r>
      <w:r w:rsidRPr="00AA4BA1">
        <w:rPr>
          <w:highlight w:val="yellow"/>
          <w:u w:val="single"/>
        </w:rPr>
        <w:t>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 xml:space="preserve">to </w:t>
      </w:r>
      <w:r w:rsidRPr="00627181">
        <w:rPr>
          <w:u w:val="single"/>
        </w:rPr>
        <w:t>help</w:t>
      </w:r>
      <w:r w:rsidRPr="00AA4BA1">
        <w:rPr>
          <w:highlight w:val="yellow"/>
          <w:u w:val="single"/>
        </w:rPr>
        <w:t xml:space="preserve">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w:t>
      </w:r>
      <w:r w:rsidRPr="00E912C0">
        <w:rPr>
          <w:u w:val="single"/>
        </w:rPr>
        <w:t xml:space="preserve">to measure snow depth, such as </w:t>
      </w:r>
      <w:r w:rsidRPr="00AA4BA1">
        <w:rPr>
          <w:highlight w:val="yellow"/>
          <w:u w:val="single"/>
        </w:rPr>
        <w:t>in</w:t>
      </w:r>
      <w:r w:rsidRPr="00E912C0">
        <w:rPr>
          <w:u w:val="single"/>
        </w:rPr>
        <w:t xml:space="preserve"> mountain</w:t>
      </w:r>
      <w:r w:rsidRPr="00AA4BA1">
        <w:rPr>
          <w:highlight w:val="yellow"/>
          <w:u w:val="single"/>
        </w:rPr>
        <w:t xml:space="preserve"> areas where snowpack is a major water resource </w:t>
      </w:r>
      <w:r w:rsidRPr="00E912C0">
        <w:rPr>
          <w:u w:val="single"/>
        </w:rPr>
        <w:t>each year</w:t>
      </w:r>
      <w:r w:rsidRPr="00E912C0">
        <w:rPr>
          <w:sz w:val="14"/>
        </w:rPr>
        <w:t>. The</w:t>
      </w:r>
      <w:r w:rsidRPr="00AA4BA1">
        <w:rPr>
          <w:sz w:val="14"/>
        </w:rPr>
        <w:t xml:space="preserve"> technique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assess how much snow the Antarctic ice sheet builds up each winter—and how that compares with what melts away each summer. ADVERTISEMENT 4. SENSE A SINKING GPS may have started off </w:t>
      </w:r>
      <w:proofErr w:type="gramStart"/>
      <w:r w:rsidRPr="00AA4BA1">
        <w:rPr>
          <w:sz w:val="14"/>
        </w:rPr>
        <w:t>as a way to</w:t>
      </w:r>
      <w:proofErr w:type="gramEnd"/>
      <w:r w:rsidRPr="00AA4BA1">
        <w:rPr>
          <w:sz w:val="14"/>
        </w:rPr>
        <w:t xml:space="preserve"> measure location on solid ground, </w:t>
      </w:r>
      <w:r w:rsidRPr="00814306">
        <w:rPr>
          <w:sz w:val="14"/>
        </w:rPr>
        <w:t xml:space="preserve">but </w:t>
      </w:r>
      <w:r w:rsidRPr="00814306">
        <w:rPr>
          <w:u w:val="single"/>
        </w:rPr>
        <w:t>it turns out to be</w:t>
      </w:r>
      <w:r w:rsidRPr="00814306">
        <w:rPr>
          <w:sz w:val="14"/>
        </w:rPr>
        <w:t xml:space="preserve"> also </w:t>
      </w:r>
      <w:r w:rsidRPr="00814306">
        <w:rPr>
          <w:u w:val="single"/>
        </w:rPr>
        <w:t xml:space="preserve">useful in </w:t>
      </w:r>
      <w:r w:rsidRPr="00AA4BA1">
        <w:rPr>
          <w:highlight w:val="yellow"/>
          <w:u w:val="single"/>
        </w:rPr>
        <w:t>monitoring changes in water levels</w:t>
      </w:r>
      <w:r w:rsidRPr="00AA4BA1">
        <w:rPr>
          <w:sz w:val="14"/>
        </w:rPr>
        <w:t xml:space="preserve">. In July, John </w:t>
      </w:r>
      <w:proofErr w:type="spellStart"/>
      <w:r w:rsidRPr="00AA4BA1">
        <w:rPr>
          <w:sz w:val="14"/>
        </w:rPr>
        <w:t>Galetzka</w:t>
      </w:r>
      <w:proofErr w:type="spellEnd"/>
      <w:r w:rsidRPr="00AA4BA1">
        <w:rPr>
          <w:sz w:val="14"/>
        </w:rPr>
        <w:t xml:space="preserve">,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t>
      </w:r>
      <w:r w:rsidRPr="00814306">
        <w:rPr>
          <w:u w:val="single"/>
        </w:rPr>
        <w:t xml:space="preserve">whether the river sediments are compacting and the land is slowly sinking—making it more vulnerable to </w:t>
      </w:r>
      <w:r w:rsidRPr="00AA4BA1">
        <w:rPr>
          <w:highlight w:val="yellow"/>
          <w:u w:val="single"/>
        </w:rPr>
        <w:t>flooding during tropical cyclones and sea level rise.</w:t>
      </w:r>
      <w:r w:rsidRPr="00AA4BA1">
        <w:rPr>
          <w:sz w:val="14"/>
        </w:rPr>
        <w:t xml:space="preserve"> “GPS is an amazing tool to help answer this question and more,” </w:t>
      </w:r>
      <w:proofErr w:type="spellStart"/>
      <w:r w:rsidRPr="00AA4BA1">
        <w:rPr>
          <w:sz w:val="14"/>
        </w:rPr>
        <w:t>Galetzka</w:t>
      </w:r>
      <w:proofErr w:type="spellEnd"/>
      <w:r w:rsidRPr="00AA4BA1">
        <w:rPr>
          <w:sz w:val="14"/>
        </w:rPr>
        <w:t xml:space="preserve"> says. In a farming community called </w:t>
      </w:r>
      <w:proofErr w:type="spellStart"/>
      <w:r w:rsidRPr="00AA4BA1">
        <w:rPr>
          <w:sz w:val="14"/>
        </w:rPr>
        <w:t>Sonatala</w:t>
      </w:r>
      <w:proofErr w:type="spellEnd"/>
      <w:r w:rsidRPr="00AA4BA1">
        <w:rPr>
          <w:sz w:val="14"/>
        </w:rPr>
        <w:t xml:space="preserve">, on the edge of a mangrove forest, </w:t>
      </w:r>
      <w:proofErr w:type="spellStart"/>
      <w:r w:rsidRPr="00AA4BA1">
        <w:rPr>
          <w:sz w:val="14"/>
        </w:rPr>
        <w:t>Galetzka</w:t>
      </w:r>
      <w:proofErr w:type="spellEnd"/>
      <w:r w:rsidRPr="00AA4BA1">
        <w:rPr>
          <w:sz w:val="14"/>
        </w:rPr>
        <w:t xml:space="preserve"> and his colleagues placed one GPS station on the concrete roof of a primary school. They set up a second station nearby, atop a rod hammered into a rice paddy. If the ground </w:t>
      </w:r>
    </w:p>
    <w:p w14:paraId="293F50DE" w14:textId="77777777" w:rsidR="00515667" w:rsidRDefault="00515667" w:rsidP="00515667">
      <w:pPr>
        <w:pStyle w:val="Heading4"/>
      </w:pPr>
      <w:r>
        <w:t xml:space="preserve">Natural Disasters are an </w:t>
      </w:r>
      <w:r>
        <w:rPr>
          <w:u w:val="single"/>
        </w:rPr>
        <w:t>Existential Event</w:t>
      </w:r>
      <w:r>
        <w:t>.</w:t>
      </w:r>
    </w:p>
    <w:p w14:paraId="7D0E117D" w14:textId="77777777" w:rsidR="00515667" w:rsidRPr="00814F1A" w:rsidRDefault="00515667" w:rsidP="00515667">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2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1FC1D522" w14:textId="77777777" w:rsidR="00515667" w:rsidRDefault="00515667" w:rsidP="00515667">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6A1A4268" w14:textId="77777777" w:rsidR="00515667" w:rsidRPr="00A375AE" w:rsidRDefault="00515667" w:rsidP="00515667">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0C726D72" w14:textId="77777777" w:rsidR="00515667" w:rsidRPr="00A375AE" w:rsidRDefault="00515667" w:rsidP="00515667">
      <w:proofErr w:type="spellStart"/>
      <w:r w:rsidRPr="00A375AE">
        <w:rPr>
          <w:rStyle w:val="Style13ptBold"/>
        </w:rPr>
        <w:t>Pamlin</w:t>
      </w:r>
      <w:proofErr w:type="spellEnd"/>
      <w:r w:rsidRPr="00A375AE">
        <w:rPr>
          <w:rStyle w:val="Style13ptBold"/>
        </w:rPr>
        <w:t xml:space="preserve">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w:t>
      </w:r>
      <w:proofErr w:type="spellStart"/>
      <w:r w:rsidRPr="00A375AE">
        <w:t>Renmin</w:t>
      </w:r>
      <w:proofErr w:type="spellEnd"/>
      <w:r w:rsidRPr="00A375AE">
        <w:t xml:space="preserve"> University)//Elmer </w:t>
      </w:r>
    </w:p>
    <w:p w14:paraId="1CDD63D7" w14:textId="77777777" w:rsidR="00515667" w:rsidRPr="00A375AE" w:rsidRDefault="00515667" w:rsidP="00515667">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A375AE">
        <w:rPr>
          <w:sz w:val="16"/>
        </w:rPr>
        <w:t>supervolcanoes</w:t>
      </w:r>
      <w:proofErr w:type="spellEnd"/>
      <w:r w:rsidRPr="00A375AE">
        <w:rPr>
          <w:sz w:val="16"/>
        </w:rPr>
        <w:t xml:space="preserve"> (those with a Volcanic </w:t>
      </w:r>
      <w:proofErr w:type="spellStart"/>
      <w:r w:rsidRPr="00A375AE">
        <w:rPr>
          <w:sz w:val="16"/>
        </w:rPr>
        <w:t>Explosivity</w:t>
      </w:r>
      <w:proofErr w:type="spellEnd"/>
      <w:r w:rsidRPr="00A375AE">
        <w:rPr>
          <w:sz w:val="16"/>
        </w:rPr>
        <w:t xml:space="preserve">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 xml:space="preserve">there is no technical fix for averting </w:t>
      </w:r>
      <w:proofErr w:type="spellStart"/>
      <w:r w:rsidRPr="00A375AE">
        <w:rPr>
          <w:rStyle w:val="Emphasis"/>
          <w:highlight w:val="green"/>
        </w:rPr>
        <w:t>supereruptions</w:t>
      </w:r>
      <w:proofErr w:type="spellEnd"/>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 xml:space="preserve">leading to a </w:t>
      </w:r>
      <w:proofErr w:type="spellStart"/>
      <w:r w:rsidRPr="00A375AE">
        <w:rPr>
          <w:rStyle w:val="Emphasis"/>
          <w:highlight w:val="green"/>
        </w:rPr>
        <w:t>civilisation</w:t>
      </w:r>
      <w:proofErr w:type="spellEnd"/>
      <w:r w:rsidRPr="00A375AE">
        <w:rPr>
          <w:rStyle w:val="Emphasis"/>
          <w:highlight w:val="green"/>
        </w:rPr>
        <w:t xml:space="preserve">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w:t>
      </w:r>
      <w:proofErr w:type="spellStart"/>
      <w:r w:rsidRPr="00A375AE">
        <w:rPr>
          <w:rStyle w:val="StyleUnderline"/>
        </w:rPr>
        <w:t>civilisation</w:t>
      </w:r>
      <w:proofErr w:type="spellEnd"/>
      <w:r w:rsidRPr="00A375AE">
        <w:rPr>
          <w:rStyle w:val="StyleUnderline"/>
        </w:rPr>
        <w:t xml:space="preserve"> collapse and subsequent shocks.387</w:t>
      </w:r>
    </w:p>
    <w:p w14:paraId="744BF622" w14:textId="77777777" w:rsidR="00515667" w:rsidRDefault="00515667" w:rsidP="00515667">
      <w:pPr>
        <w:pStyle w:val="Heading4"/>
      </w:pPr>
      <w:r>
        <w:t>Nuke war causes extinction.</w:t>
      </w:r>
    </w:p>
    <w:p w14:paraId="212E7E0D" w14:textId="77777777" w:rsidR="00515667" w:rsidRPr="005E50AE" w:rsidRDefault="00515667" w:rsidP="00515667">
      <w:pPr>
        <w:pStyle w:val="ListParagraph"/>
        <w:numPr>
          <w:ilvl w:val="0"/>
          <w:numId w:val="12"/>
        </w:numPr>
      </w:pPr>
      <w:r>
        <w:t>Checked</w:t>
      </w:r>
    </w:p>
    <w:p w14:paraId="0FA66A67" w14:textId="77777777" w:rsidR="00515667" w:rsidRPr="00E530E8" w:rsidRDefault="00515667" w:rsidP="00515667">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7E4CB54D" w14:textId="77777777" w:rsidR="00515667" w:rsidRPr="00AA4BA1" w:rsidRDefault="00515667" w:rsidP="00515667">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FD43A8A" w14:textId="77777777" w:rsidR="00515667" w:rsidRDefault="00515667" w:rsidP="00515667">
      <w:pPr>
        <w:rPr>
          <w:sz w:val="14"/>
        </w:rPr>
      </w:pPr>
    </w:p>
    <w:p w14:paraId="6BD6ABCD" w14:textId="77777777" w:rsidR="00515667" w:rsidRDefault="00515667" w:rsidP="00515667">
      <w:pPr>
        <w:rPr>
          <w:sz w:val="16"/>
        </w:rPr>
      </w:pPr>
    </w:p>
    <w:p w14:paraId="2589D85A" w14:textId="77777777" w:rsidR="00515667" w:rsidRDefault="00515667" w:rsidP="00515667">
      <w:pPr>
        <w:pStyle w:val="Heading2"/>
      </w:pPr>
      <w:r>
        <w:t>Framework</w:t>
      </w:r>
    </w:p>
    <w:p w14:paraId="343DB85B" w14:textId="77777777" w:rsidR="00515667" w:rsidRPr="001736B8" w:rsidRDefault="00515667" w:rsidP="00515667">
      <w:pPr>
        <w:pStyle w:val="Heading4"/>
        <w:spacing w:line="276" w:lineRule="auto"/>
        <w:rPr>
          <w:rFonts w:cs="Calibri"/>
        </w:rPr>
      </w:pPr>
      <w:r w:rsidRPr="001736B8">
        <w:rPr>
          <w:rFonts w:cs="Calibri"/>
        </w:rPr>
        <w:t>Pleasure and pain are intrinsic value and disvalue – everything else regresses – robust neuroscience proves</w:t>
      </w:r>
    </w:p>
    <w:p w14:paraId="3ED655B9" w14:textId="77777777" w:rsidR="00515667" w:rsidRPr="001736B8" w:rsidRDefault="00515667" w:rsidP="00515667">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3FA36BCE" w14:textId="77777777" w:rsidR="00515667" w:rsidRPr="001736B8" w:rsidRDefault="00515667" w:rsidP="00515667">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B6B9041" w14:textId="77777777" w:rsidR="00515667" w:rsidRPr="001736B8" w:rsidRDefault="00515667" w:rsidP="00515667">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88A0652" w14:textId="77777777" w:rsidR="00515667" w:rsidRPr="001736B8" w:rsidRDefault="00515667" w:rsidP="00515667">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221699C" w14:textId="77777777" w:rsidR="00515667" w:rsidRPr="001736B8" w:rsidRDefault="00515667" w:rsidP="00515667">
      <w:pPr>
        <w:spacing w:line="276" w:lineRule="auto"/>
      </w:pPr>
      <w:r w:rsidRPr="001736B8">
        <w:t xml:space="preserve">Evolutionary theories of pleasure: The love connection </w:t>
      </w:r>
      <w:proofErr w:type="gramStart"/>
      <w:r w:rsidRPr="001736B8">
        <w:t>BO:D</w:t>
      </w:r>
      <w:proofErr w:type="gramEnd"/>
    </w:p>
    <w:p w14:paraId="26DD35C7" w14:textId="77777777" w:rsidR="00515667" w:rsidRPr="001736B8" w:rsidRDefault="00515667" w:rsidP="00515667">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F64DE4D" w14:textId="77777777" w:rsidR="00515667" w:rsidRPr="001736B8" w:rsidRDefault="00515667" w:rsidP="00515667">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BB0DCA2" w14:textId="77777777" w:rsidR="00515667" w:rsidRPr="001736B8" w:rsidRDefault="00515667" w:rsidP="00515667">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3B0CF038" w14:textId="77777777" w:rsidR="00515667" w:rsidRPr="001736B8" w:rsidRDefault="00515667" w:rsidP="00515667">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A68651D" w14:textId="77777777" w:rsidR="00515667" w:rsidRPr="001736B8" w:rsidRDefault="00515667" w:rsidP="00515667">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1FC0266" w14:textId="77777777" w:rsidR="00515667" w:rsidRPr="001736B8" w:rsidRDefault="00515667" w:rsidP="00515667">
      <w:pPr>
        <w:spacing w:line="276" w:lineRule="auto"/>
      </w:pPr>
      <w:r w:rsidRPr="001736B8">
        <w:t>Finding happiness is different between apes and humans</w:t>
      </w:r>
    </w:p>
    <w:p w14:paraId="0BF4B616" w14:textId="77777777" w:rsidR="00515667" w:rsidRPr="001736B8" w:rsidRDefault="00515667" w:rsidP="00515667">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5FA11DB" w14:textId="77777777" w:rsidR="00515667" w:rsidRPr="001736B8" w:rsidRDefault="00515667" w:rsidP="00515667">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58BCA50" w14:textId="77777777" w:rsidR="00515667" w:rsidRPr="001736B8" w:rsidRDefault="00515667" w:rsidP="00515667">
      <w:pPr>
        <w:spacing w:line="276" w:lineRule="auto"/>
      </w:pPr>
      <w:r w:rsidRPr="001736B8">
        <w:t>Desire and reward centers</w:t>
      </w:r>
    </w:p>
    <w:p w14:paraId="7EDD2B09" w14:textId="77777777" w:rsidR="00515667" w:rsidRPr="001736B8" w:rsidRDefault="00515667" w:rsidP="00515667">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5C8FF85" w14:textId="77777777" w:rsidR="00515667" w:rsidRPr="001736B8" w:rsidRDefault="00515667" w:rsidP="00515667">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0AFF3F8D" w14:textId="77777777" w:rsidR="00515667" w:rsidRPr="001736B8" w:rsidRDefault="00515667" w:rsidP="00515667">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D35BA78" w14:textId="77777777" w:rsidR="00515667" w:rsidRPr="001736B8" w:rsidRDefault="00515667" w:rsidP="00515667">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13F7AEB" w14:textId="77777777" w:rsidR="00515667" w:rsidRPr="001736B8" w:rsidRDefault="00515667" w:rsidP="00515667">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B5B3D72" w14:textId="77777777" w:rsidR="00515667" w:rsidRPr="001736B8" w:rsidRDefault="00515667" w:rsidP="00515667">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6512179" w14:textId="77777777" w:rsidR="00515667" w:rsidRPr="001736B8" w:rsidRDefault="00515667" w:rsidP="00515667">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17DD760" w14:textId="77777777" w:rsidR="00515667" w:rsidRPr="001736B8" w:rsidRDefault="00515667" w:rsidP="00515667">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3BC7577" w14:textId="77777777" w:rsidR="00515667" w:rsidRPr="001736B8" w:rsidRDefault="00515667" w:rsidP="00515667">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FF305CF" w14:textId="77777777" w:rsidR="00515667" w:rsidRPr="006E626C" w:rsidRDefault="00515667" w:rsidP="00515667">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32BD26" w14:textId="77777777" w:rsidR="00515667" w:rsidRPr="001A23B5" w:rsidRDefault="00515667" w:rsidP="00515667"/>
    <w:p w14:paraId="0A8F4AD3" w14:textId="77777777" w:rsidR="00515667" w:rsidRDefault="00515667" w:rsidP="00515667">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36364955" w14:textId="77777777" w:rsidR="00515667" w:rsidRPr="005E6B5F" w:rsidRDefault="00515667" w:rsidP="00515667"/>
    <w:p w14:paraId="5BA8230F" w14:textId="77777777" w:rsidR="00515667" w:rsidRPr="00B44CD7" w:rsidRDefault="00515667" w:rsidP="00515667">
      <w:pPr>
        <w:rPr>
          <w:rStyle w:val="Style13ptBold"/>
        </w:rPr>
      </w:pPr>
      <w:r>
        <w:rPr>
          <w:rStyle w:val="Style13ptBold"/>
        </w:rPr>
        <w:t>Prefer</w:t>
      </w:r>
      <w:r w:rsidRPr="00B44CD7">
        <w:rPr>
          <w:rStyle w:val="Style13ptBold"/>
        </w:rPr>
        <w:t>:</w:t>
      </w:r>
    </w:p>
    <w:p w14:paraId="5C55E6D7" w14:textId="77777777" w:rsidR="00515667" w:rsidRDefault="00515667" w:rsidP="00515667">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6685B1A0" w14:textId="77777777" w:rsidR="00515667" w:rsidRPr="007F14D2" w:rsidRDefault="00515667" w:rsidP="00515667"/>
    <w:p w14:paraId="31FC3A11" w14:textId="77777777" w:rsidR="00515667" w:rsidRDefault="00515667" w:rsidP="00515667">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 encourages both substantive and </w:t>
      </w:r>
      <w:proofErr w:type="spellStart"/>
      <w:r>
        <w:t>phil</w:t>
      </w:r>
      <w:proofErr w:type="spellEnd"/>
      <w:r>
        <w:t xml:space="preserve"> debates so that we talk about all the offense </w:t>
      </w:r>
    </w:p>
    <w:p w14:paraId="344C6A14" w14:textId="77777777" w:rsidR="00515667" w:rsidRPr="0010436F" w:rsidRDefault="00515667" w:rsidP="00515667">
      <w:pPr>
        <w:shd w:val="clear" w:color="auto" w:fill="FFFFFF"/>
        <w:spacing w:line="312" w:lineRule="atLeast"/>
        <w:rPr>
          <w:b/>
          <w:color w:val="000000" w:themeColor="text1"/>
          <w:szCs w:val="20"/>
          <w:u w:val="single"/>
        </w:rPr>
      </w:pPr>
    </w:p>
    <w:p w14:paraId="728E5B2D" w14:textId="77777777" w:rsidR="00515667" w:rsidRPr="00B44CD7" w:rsidRDefault="00515667" w:rsidP="00515667">
      <w:pPr>
        <w:pStyle w:val="Heading4"/>
        <w:rPr>
          <w:b w:val="0"/>
        </w:rPr>
      </w:pPr>
      <w:r>
        <w:rPr>
          <w:rStyle w:val="Style13ptBold"/>
          <w:b/>
        </w:rPr>
        <w:t>3</w:t>
      </w:r>
      <w:r w:rsidRPr="00B44CD7">
        <w:rPr>
          <w:rStyle w:val="Style13ptBold"/>
          <w:b/>
        </w:rPr>
        <w:t>] extinction first</w:t>
      </w:r>
    </w:p>
    <w:p w14:paraId="5A4CCC5A" w14:textId="77777777" w:rsidR="00515667" w:rsidRPr="00B44CD7" w:rsidRDefault="00515667" w:rsidP="00515667">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4F486E0A" w14:textId="77777777" w:rsidR="00515667" w:rsidRPr="00EF11F6" w:rsidRDefault="00515667" w:rsidP="00515667">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28B24B34" w14:textId="1041AC7A" w:rsidR="00E42E4C" w:rsidRDefault="00BA3B16" w:rsidP="00BA3B16">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6"/>
  </w:num>
  <w:num w:numId="16">
    <w:abstractNumId w:val="17"/>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156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CC6"/>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A1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66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57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E62"/>
    <w:rsid w:val="00607D6C"/>
    <w:rsid w:val="00611F4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6B4"/>
    <w:rsid w:val="00674A78"/>
    <w:rsid w:val="00696A16"/>
    <w:rsid w:val="006A4840"/>
    <w:rsid w:val="006A52A0"/>
    <w:rsid w:val="006A7E1D"/>
    <w:rsid w:val="006C3A56"/>
    <w:rsid w:val="006D13F4"/>
    <w:rsid w:val="006D54C5"/>
    <w:rsid w:val="006D6AED"/>
    <w:rsid w:val="006E6D0B"/>
    <w:rsid w:val="006F126E"/>
    <w:rsid w:val="006F32C9"/>
    <w:rsid w:val="006F3834"/>
    <w:rsid w:val="006F5693"/>
    <w:rsid w:val="006F5D4C"/>
    <w:rsid w:val="00701EE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B1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7F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CD5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156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5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56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5156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156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5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667"/>
  </w:style>
  <w:style w:type="character" w:customStyle="1" w:styleId="Heading1Char">
    <w:name w:val="Heading 1 Char"/>
    <w:aliases w:val="Pocket Char"/>
    <w:basedOn w:val="DefaultParagraphFont"/>
    <w:link w:val="Heading1"/>
    <w:uiPriority w:val="9"/>
    <w:rsid w:val="005156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5667"/>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51566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156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1566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15667"/>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5156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566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15667"/>
    <w:rPr>
      <w:color w:val="auto"/>
      <w:u w:val="none"/>
    </w:rPr>
  </w:style>
  <w:style w:type="paragraph" w:styleId="DocumentMap">
    <w:name w:val="Document Map"/>
    <w:basedOn w:val="Normal"/>
    <w:link w:val="DocumentMapChar"/>
    <w:uiPriority w:val="99"/>
    <w:semiHidden/>
    <w:unhideWhenUsed/>
    <w:rsid w:val="005156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5667"/>
    <w:rPr>
      <w:rFonts w:ascii="Lucida Grande" w:hAnsi="Lucida Grande" w:cs="Lucida Grande"/>
    </w:rPr>
  </w:style>
  <w:style w:type="paragraph" w:customStyle="1" w:styleId="Emphasis1">
    <w:name w:val="Emphasis1"/>
    <w:basedOn w:val="Normal"/>
    <w:link w:val="Emphasis"/>
    <w:autoRedefine/>
    <w:uiPriority w:val="20"/>
    <w:qFormat/>
    <w:rsid w:val="0051566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5156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nhideWhenUsed/>
    <w:qFormat/>
    <w:rsid w:val="00515667"/>
    <w:pPr>
      <w:ind w:left="720"/>
      <w:contextualSpacing/>
    </w:pPr>
  </w:style>
  <w:style w:type="paragraph" w:customStyle="1" w:styleId="textbold">
    <w:name w:val="text bold"/>
    <w:basedOn w:val="Normal"/>
    <w:uiPriority w:val="20"/>
    <w:qFormat/>
    <w:rsid w:val="0051566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
    <w:basedOn w:val="Heading1"/>
    <w:autoRedefine/>
    <w:uiPriority w:val="99"/>
    <w:qFormat/>
    <w:rsid w:val="005156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515667"/>
  </w:style>
  <w:style w:type="character" w:customStyle="1" w:styleId="FootnoteTextChar">
    <w:name w:val="Footnote Text Char"/>
    <w:basedOn w:val="DefaultParagraphFont"/>
    <w:link w:val="FootnoteText"/>
    <w:uiPriority w:val="99"/>
    <w:rsid w:val="00515667"/>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5156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aw.upenn.edu/live/files/10053-why-outer-space-matters-for-national-and" TargetMode="External"/><Relationship Id="rId20" Type="http://schemas.openxmlformats.org/officeDocument/2006/relationships/hyperlink" Target="https://weather.com/science/environment/news/2018-01-19-extreme-weather-threatens-human-existence" TargetMode="External"/><Relationship Id="rId21"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ncbi.nlm.nih.gov/pmc/articles/PMC644656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defensenews.com/battlefield-tech/space/2022/01/09/what-will-the-us-space-force-be-able-to-do-with-its-new-gps-iii-variant/" TargetMode="External"/><Relationship Id="rId11" Type="http://schemas.openxmlformats.org/officeDocument/2006/relationships/hyperlink" Target="https://www.wired.com/story/new-arms-race-threatening-to-explode-in-space/" TargetMode="External"/><Relationship Id="rId12" Type="http://schemas.openxmlformats.org/officeDocument/2006/relationships/hyperlink" Target="mailto:garrett.graff@gmail.com" TargetMode="External"/><Relationship Id="rId13" Type="http://schemas.openxmlformats.org/officeDocument/2006/relationships/hyperlink" Target="https://www.c4isrnet.com/c2-comms/satellites/2018/12/24/gps-iii-and-the-demands-of-a-dangerous-new-space-age/" TargetMode="External"/><Relationship Id="rId14" Type="http://schemas.openxmlformats.org/officeDocument/2006/relationships/hyperlink" Target="https://www.news.com.au/technology/innovation/military/space-force-general-says-china-and-russia-attacking-us-satellites-every-single-day/news-story/31a5e9f832382b043f975114e17545db" TargetMode="External"/><Relationship Id="rId15" Type="http://schemas.openxmlformats.org/officeDocument/2006/relationships/hyperlink" Target="https://rlg.fas.org/810104-space.htm"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thebulletin.org/space-weapons-and-risk-nuclear-exchanges8346" TargetMode="External"/><Relationship Id="rId18" Type="http://schemas.openxmlformats.org/officeDocument/2006/relationships/hyperlink" Target="https://www.bbc.com/future/article/20201002-would-the-world-cope-without-gps-satellite-navigation" TargetMode="External"/><Relationship Id="rId19" Type="http://schemas.openxmlformats.org/officeDocument/2006/relationships/hyperlink" Target="https://www.scientificamerican.com/article/gps-is-doing-more-than-you-though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6998BD-D1B4-4E42-946B-C7D9C31D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19591</Words>
  <Characters>111673</Characters>
  <Application>Microsoft Macintosh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131002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2022-02-06T21:34:00Z</dcterms:created>
  <dcterms:modified xsi:type="dcterms:W3CDTF">2022-02-06T23:07:00Z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