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5606E4" w14:textId="77777777" w:rsidR="00081BBB" w:rsidRDefault="00081BBB" w:rsidP="00081BBB">
      <w:pPr>
        <w:pStyle w:val="Heading1"/>
      </w:pPr>
      <w:r>
        <w:t>AC- china</w:t>
      </w:r>
    </w:p>
    <w:p w14:paraId="4C532A93" w14:textId="77777777" w:rsidR="00081BBB" w:rsidRDefault="00081BBB" w:rsidP="00081BBB">
      <w:pPr>
        <w:pStyle w:val="Heading3"/>
      </w:pPr>
      <w:r>
        <w:t xml:space="preserve">1AC: Plan </w:t>
      </w:r>
    </w:p>
    <w:p w14:paraId="2D9529C3" w14:textId="77777777" w:rsidR="00081BBB" w:rsidRDefault="00081BBB" w:rsidP="00081BBB">
      <w:pPr>
        <w:pStyle w:val="Heading4"/>
      </w:pPr>
      <w:r>
        <w:t xml:space="preserve">Plan – A just government of the People’s Republic of China ought to </w:t>
      </w:r>
      <w:r w:rsidRPr="007A4168">
        <w:t>recognize an unconditional right of workers to strike.</w:t>
      </w:r>
    </w:p>
    <w:p w14:paraId="4E6FE7F2" w14:textId="77777777" w:rsidR="00081BBB" w:rsidRPr="007A4168" w:rsidRDefault="00081BBB" w:rsidP="00081BBB">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3621FB0B" w14:textId="77777777" w:rsidR="00081BBB" w:rsidRPr="00A44704" w:rsidRDefault="00081BBB" w:rsidP="00081BBB">
      <w:proofErr w:type="spellStart"/>
      <w:r w:rsidRPr="00A44704">
        <w:rPr>
          <w:rStyle w:val="Style13ptBold"/>
        </w:rPr>
        <w:t>Dongfang</w:t>
      </w:r>
      <w:proofErr w:type="spellEnd"/>
      <w:r w:rsidRPr="00A44704">
        <w:rPr>
          <w:rStyle w:val="Style13ptBold"/>
        </w:rPr>
        <w:t xml:space="preserve"> 11</w:t>
      </w:r>
      <w:r>
        <w:t xml:space="preserve"> </w:t>
      </w:r>
      <w:r w:rsidRPr="00A44704">
        <w:t xml:space="preserve">Han </w:t>
      </w:r>
      <w:proofErr w:type="spellStart"/>
      <w:r w:rsidRPr="00A44704">
        <w:t>Dongfang</w:t>
      </w:r>
      <w:proofErr w:type="spellEnd"/>
      <w:r w:rsidRPr="00A44704">
        <w:t xml:space="preserve"> 4-6-2011 "Liberate China's Workers"</w:t>
      </w:r>
      <w:r>
        <w:t xml:space="preserve"> </w:t>
      </w:r>
      <w:hyperlink r:id="rId11" w:anchor="selection-307.0-316.0" w:history="1">
        <w:r w:rsidRPr="00227C9E">
          <w:rPr>
            <w:rStyle w:val="Hyperlink"/>
          </w:rPr>
          <w:t>https://archive.md/7RvDG#selection-307.0-316.0</w:t>
        </w:r>
      </w:hyperlink>
      <w:r>
        <w:t xml:space="preserve"> (</w:t>
      </w:r>
      <w:r w:rsidRPr="00A44704">
        <w:t xml:space="preserve">director of China </w:t>
      </w:r>
      <w:proofErr w:type="spellStart"/>
      <w:r w:rsidRPr="00A44704">
        <w:t>Labour</w:t>
      </w:r>
      <w:proofErr w:type="spellEnd"/>
      <w:r w:rsidRPr="00A44704">
        <w:t xml:space="preserve"> Bulletin, a nongovernmental organization that defends the rights of workers in China.</w:t>
      </w:r>
      <w:r>
        <w:t xml:space="preserve">)//Elmer </w:t>
      </w:r>
    </w:p>
    <w:p w14:paraId="50A89D73" w14:textId="77777777" w:rsidR="00081BBB" w:rsidRDefault="00081BBB" w:rsidP="00081BBB">
      <w:pPr>
        <w:rPr>
          <w:sz w:val="16"/>
        </w:rPr>
      </w:pPr>
      <w:r w:rsidRPr="00FC7D85">
        <w:rPr>
          <w:sz w:val="16"/>
        </w:rPr>
        <w:t xml:space="preserve">HONG KONG — </w:t>
      </w:r>
      <w:r w:rsidRPr="005D4C4C">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rPr>
          <w:sz w:val="16"/>
        </w:rPr>
        <w:t xml:space="preserve"> And in a capitalist economy, strikes are a fact of life. Chinese scholars, </w:t>
      </w:r>
      <w:r w:rsidRPr="00FC7D85">
        <w:rPr>
          <w:u w:val="single"/>
        </w:rPr>
        <w:t xml:space="preserve">government </w:t>
      </w:r>
      <w:r w:rsidRPr="005D4C4C">
        <w:rPr>
          <w:b/>
          <w:sz w:val="26"/>
          <w:highlight w:val="green"/>
          <w:u w:val="single"/>
        </w:rPr>
        <w:t>officials</w:t>
      </w:r>
      <w:r w:rsidRPr="005D4C4C">
        <w:rPr>
          <w:highlight w:val="green"/>
          <w:u w:val="single"/>
        </w:rPr>
        <w:t xml:space="preserve"> </w:t>
      </w:r>
      <w:r w:rsidRPr="00FC7D85">
        <w:rPr>
          <w:u w:val="single"/>
        </w:rPr>
        <w:t xml:space="preserve">and even some businessmen have long recognized this fact and have </w:t>
      </w:r>
      <w:r w:rsidRPr="005D4C4C">
        <w:rPr>
          <w:b/>
          <w:sz w:val="26"/>
          <w:highlight w:val="green"/>
          <w:u w:val="single"/>
        </w:rPr>
        <w:t>called for the</w:t>
      </w:r>
      <w:r w:rsidRPr="005D4C4C">
        <w:rPr>
          <w:highlight w:val="green"/>
          <w:u w:val="single"/>
        </w:rPr>
        <w:t xml:space="preserve"> </w:t>
      </w:r>
      <w:r w:rsidRPr="005D4C4C">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rPr>
          <w:sz w:val="16"/>
        </w:rPr>
        <w:t xml:space="preserve">. </w:t>
      </w:r>
      <w:r w:rsidRPr="00FC7D85">
        <w:rPr>
          <w:b/>
          <w:bCs/>
          <w:u w:val="single"/>
        </w:rPr>
        <w:t>Deng Xiaoping feared that the economic reforms he was introducing would lead to labor unrest.</w:t>
      </w:r>
      <w:r w:rsidRPr="00FC7D85">
        <w:rPr>
          <w:sz w:val="16"/>
        </w:rPr>
        <w:t xml:space="preserve"> Although Deng and his successors </w:t>
      </w:r>
      <w:proofErr w:type="gramStart"/>
      <w:r w:rsidRPr="00FC7D85">
        <w:rPr>
          <w:sz w:val="16"/>
        </w:rPr>
        <w:t>were able to</w:t>
      </w:r>
      <w:proofErr w:type="gramEnd"/>
      <w:r w:rsidRPr="00FC7D85">
        <w:rPr>
          <w:sz w:val="16"/>
        </w:rPr>
        <w:t xml:space="preserve"> quiet labor unrest and strike action for a while, </w:t>
      </w:r>
      <w:r w:rsidRPr="00FC7D85">
        <w:rPr>
          <w:u w:val="single"/>
        </w:rPr>
        <w:t xml:space="preserve">the trend over the last five years or so has been clear. As the business leader Zeng </w:t>
      </w:r>
      <w:proofErr w:type="spellStart"/>
      <w:r w:rsidRPr="00FC7D85">
        <w:rPr>
          <w:u w:val="single"/>
        </w:rPr>
        <w:t>Qinghong</w:t>
      </w:r>
      <w:proofErr w:type="spellEnd"/>
      <w:r w:rsidRPr="00FC7D85">
        <w:rPr>
          <w:u w:val="single"/>
        </w:rPr>
        <w:t xml:space="preserve"> noted recently, the number of strikes is increasing every year.</w:t>
      </w:r>
      <w:r w:rsidRPr="00FC7D8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rPr>
          <w:sz w:val="16"/>
        </w:rPr>
        <w:t xml:space="preserve">. I agree with Mr. Zeng on this point and would like to take his argument one step further. </w:t>
      </w:r>
      <w:r w:rsidRPr="00FC7D85">
        <w:rPr>
          <w:u w:val="single"/>
        </w:rPr>
        <w:t xml:space="preserve">The </w:t>
      </w:r>
      <w:r w:rsidRPr="005D4C4C">
        <w:rPr>
          <w:b/>
          <w:sz w:val="26"/>
          <w:highlight w:val="green"/>
          <w:u w:val="single"/>
        </w:rPr>
        <w:t>right to strike</w:t>
      </w:r>
      <w:r w:rsidRPr="005D4C4C">
        <w:rPr>
          <w:highlight w:val="green"/>
          <w:u w:val="single"/>
        </w:rPr>
        <w:t xml:space="preserve"> </w:t>
      </w:r>
      <w:r w:rsidRPr="005D4C4C">
        <w:rPr>
          <w:b/>
          <w:sz w:val="26"/>
          <w:highlight w:val="green"/>
          <w:u w:val="single"/>
        </w:rPr>
        <w:t>is</w:t>
      </w:r>
      <w:r w:rsidRPr="005D4C4C">
        <w:rPr>
          <w:highlight w:val="green"/>
          <w:u w:val="single"/>
        </w:rPr>
        <w:t xml:space="preserve"> </w:t>
      </w:r>
      <w:r w:rsidRPr="00FC7D85">
        <w:rPr>
          <w:u w:val="single"/>
        </w:rPr>
        <w:t xml:space="preserve">clearly important, but the most vital and fundamental right of workers is </w:t>
      </w:r>
      <w:r w:rsidRPr="005D4C4C">
        <w:rPr>
          <w:b/>
          <w:sz w:val="26"/>
          <w:highlight w:val="green"/>
          <w:u w:val="single"/>
        </w:rPr>
        <w:t>the right to collective bargaining</w:t>
      </w:r>
      <w:r w:rsidRPr="00FC7D85">
        <w:rPr>
          <w:u w:val="single"/>
        </w:rPr>
        <w:t xml:space="preserve">. After all, </w:t>
      </w:r>
      <w:r w:rsidRPr="005D4C4C">
        <w:rPr>
          <w:b/>
          <w:sz w:val="26"/>
          <w:highlight w:val="green"/>
          <w:u w:val="single"/>
        </w:rPr>
        <w:t>why do workers go out on strike</w:t>
      </w:r>
      <w:r w:rsidRPr="00FC7D85">
        <w:rPr>
          <w:u w:val="single"/>
        </w:rPr>
        <w:t xml:space="preserve">? Very simply, they go on strike </w:t>
      </w:r>
      <w:r w:rsidRPr="005D4C4C">
        <w:rPr>
          <w:b/>
          <w:sz w:val="26"/>
          <w:highlight w:val="green"/>
          <w:u w:val="single"/>
        </w:rPr>
        <w:t>for higher pay and better working conditions</w:t>
      </w:r>
      <w:r w:rsidRPr="00FC7D85">
        <w:rPr>
          <w:u w:val="single"/>
        </w:rPr>
        <w:t xml:space="preserve">. </w:t>
      </w:r>
      <w:r w:rsidRPr="005D4C4C">
        <w:rPr>
          <w:b/>
          <w:sz w:val="26"/>
          <w:highlight w:val="green"/>
          <w:u w:val="single"/>
          <w:bdr w:val="single" w:sz="18" w:space="0" w:color="auto"/>
        </w:rPr>
        <w:t xml:space="preserve">The strike is not an end </w:t>
      </w:r>
      <w:proofErr w:type="gramStart"/>
      <w:r w:rsidRPr="005D4C4C">
        <w:rPr>
          <w:b/>
          <w:sz w:val="26"/>
          <w:highlight w:val="green"/>
          <w:u w:val="single"/>
          <w:bdr w:val="single" w:sz="18" w:space="0" w:color="auto"/>
        </w:rPr>
        <w:t>in itself but</w:t>
      </w:r>
      <w:proofErr w:type="gramEnd"/>
      <w:r w:rsidRPr="005D4C4C">
        <w:rPr>
          <w:b/>
          <w:sz w:val="26"/>
          <w:highlight w:val="green"/>
          <w:u w:val="single"/>
          <w:bdr w:val="single" w:sz="18" w:space="0" w:color="auto"/>
        </w:rPr>
        <w:t xml:space="preserve"> is part of a bargaining process. </w:t>
      </w:r>
      <w:r w:rsidRPr="00FC7D85">
        <w:rPr>
          <w:u w:val="single"/>
        </w:rPr>
        <w:t xml:space="preserve">And </w:t>
      </w:r>
      <w:r w:rsidRPr="005D4C4C">
        <w:rPr>
          <w:b/>
          <w:sz w:val="26"/>
          <w:highlight w:val="green"/>
          <w:u w:val="single"/>
        </w:rPr>
        <w:t>if the collective bargaining process were more effective</w:t>
      </w:r>
      <w:r w:rsidRPr="00FC7D85">
        <w:rPr>
          <w:u w:val="single"/>
        </w:rPr>
        <w:t xml:space="preserve">, in many cases, </w:t>
      </w:r>
      <w:r w:rsidRPr="005D4C4C">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rPr>
          <w:sz w:val="16"/>
        </w:rPr>
        <w:t xml:space="preserve">. </w:t>
      </w:r>
      <w:r w:rsidRPr="005D4C4C">
        <w:rPr>
          <w:b/>
          <w:bCs/>
          <w:sz w:val="26"/>
          <w:highlight w:val="green"/>
          <w:u w:val="single"/>
        </w:rPr>
        <w:t>China’s workers want</w:t>
      </w:r>
      <w:r w:rsidRPr="005D4C4C">
        <w:rPr>
          <w:b/>
          <w:bCs/>
          <w:highlight w:val="green"/>
          <w:u w:val="single"/>
        </w:rPr>
        <w:t xml:space="preserve"> </w:t>
      </w:r>
      <w:r w:rsidRPr="00FC7D85">
        <w:rPr>
          <w:b/>
          <w:bCs/>
          <w:u w:val="single"/>
        </w:rPr>
        <w:t>and need an alternative</w:t>
      </w:r>
      <w:r w:rsidRPr="00FC7D85">
        <w:rPr>
          <w:sz w:val="16"/>
        </w:rPr>
        <w:t xml:space="preserve">. </w:t>
      </w:r>
      <w:r w:rsidRPr="00FC7D85">
        <w:rPr>
          <w:u w:val="single"/>
        </w:rPr>
        <w:t xml:space="preserve">They want </w:t>
      </w:r>
      <w:r w:rsidRPr="005D4C4C">
        <w:rPr>
          <w:b/>
          <w:sz w:val="26"/>
          <w:highlight w:val="green"/>
          <w:u w:val="single"/>
        </w:rPr>
        <w:t>a system</w:t>
      </w:r>
      <w:r w:rsidRPr="005D4C4C">
        <w:rPr>
          <w:highlight w:val="green"/>
          <w:u w:val="single"/>
        </w:rPr>
        <w:t xml:space="preserve"> </w:t>
      </w:r>
      <w:r w:rsidRPr="00FC7D85">
        <w:rPr>
          <w:u w:val="single"/>
        </w:rPr>
        <w:t xml:space="preserve">in </w:t>
      </w:r>
      <w:r w:rsidRPr="005D4C4C">
        <w:rPr>
          <w:b/>
          <w:sz w:val="26"/>
          <w:highlight w:val="green"/>
          <w:u w:val="single"/>
        </w:rPr>
        <w:t>which they can raise their demands</w:t>
      </w:r>
      <w:r w:rsidRPr="005D4C4C">
        <w:rPr>
          <w:highlight w:val="green"/>
          <w:u w:val="single"/>
        </w:rPr>
        <w:t xml:space="preserve"> </w:t>
      </w:r>
      <w:r w:rsidRPr="00FC7D85">
        <w:rPr>
          <w:u w:val="single"/>
        </w:rPr>
        <w:t xml:space="preserve">for higher pay and discuss those demands </w:t>
      </w:r>
      <w:r w:rsidRPr="005D4C4C">
        <w:rPr>
          <w:b/>
          <w:sz w:val="26"/>
          <w:highlight w:val="green"/>
          <w:u w:val="single"/>
        </w:rPr>
        <w:t>in</w:t>
      </w:r>
      <w:r w:rsidRPr="005D4C4C">
        <w:rPr>
          <w:highlight w:val="green"/>
          <w:u w:val="single"/>
        </w:rPr>
        <w:t xml:space="preserve"> </w:t>
      </w:r>
      <w:r w:rsidRPr="00FC7D85">
        <w:rPr>
          <w:u w:val="single"/>
        </w:rPr>
        <w:t xml:space="preserve">peaceful, </w:t>
      </w:r>
      <w:r w:rsidRPr="005D4C4C">
        <w:rPr>
          <w:b/>
          <w:sz w:val="26"/>
          <w:highlight w:val="green"/>
          <w:u w:val="single"/>
        </w:rPr>
        <w:t>equal and constructive negotiations</w:t>
      </w:r>
      <w:r w:rsidRPr="005D4C4C">
        <w:rPr>
          <w:highlight w:val="green"/>
          <w:u w:val="single"/>
        </w:rPr>
        <w:t xml:space="preserve"> </w:t>
      </w:r>
      <w:r w:rsidRPr="00FC7D85">
        <w:rPr>
          <w:u w:val="single"/>
        </w:rPr>
        <w:t xml:space="preserve">with management. </w:t>
      </w:r>
      <w:r w:rsidRPr="005D4C4C">
        <w:rPr>
          <w:b/>
          <w:sz w:val="26"/>
          <w:highlight w:val="green"/>
          <w:u w:val="single"/>
        </w:rPr>
        <w:t>If workers can achieve their goals through peaceful collective bargaining</w:t>
      </w:r>
      <w:r w:rsidRPr="005D4C4C">
        <w:rPr>
          <w:b/>
          <w:sz w:val="26"/>
          <w:highlight w:val="green"/>
          <w:u w:val="single"/>
          <w:bdr w:val="single" w:sz="18" w:space="0" w:color="auto"/>
        </w:rPr>
        <w:t>, in the long run there will be fewer strikes</w:t>
      </w:r>
      <w:r w:rsidRPr="00FC7D85">
        <w:rPr>
          <w:u w:val="single"/>
        </w:rPr>
        <w:t>, workers will be better paid and labor relations will be vastly improved.</w:t>
      </w:r>
      <w:r w:rsidRPr="00FC7D85">
        <w:rPr>
          <w:sz w:val="16"/>
        </w:rPr>
        <w:t xml:space="preserve"> We also </w:t>
      </w:r>
      <w:proofErr w:type="gramStart"/>
      <w:r w:rsidRPr="00FC7D85">
        <w:rPr>
          <w:sz w:val="16"/>
        </w:rPr>
        <w:t>have to</w:t>
      </w:r>
      <w:proofErr w:type="gramEnd"/>
      <w:r w:rsidRPr="00FC7D85">
        <w:rPr>
          <w:sz w:val="16"/>
        </w:rPr>
        <w:t xml:space="preserve">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w:t>
      </w:r>
      <w:proofErr w:type="gramStart"/>
      <w:r w:rsidRPr="00FC7D85">
        <w:rPr>
          <w:sz w:val="16"/>
        </w:rPr>
        <w:t>in reality</w:t>
      </w:r>
      <w:proofErr w:type="gramEnd"/>
      <w:r w:rsidRPr="00FC7D85">
        <w:rPr>
          <w:sz w:val="16"/>
        </w:rPr>
        <w:t xml:space="preserve"> they have to apply to the police for permission, and of course very few of those applications are granted. Likewise, if workers </w:t>
      </w:r>
      <w:proofErr w:type="gramStart"/>
      <w:r w:rsidRPr="00FC7D85">
        <w:rPr>
          <w:sz w:val="16"/>
        </w:rPr>
        <w:t>have to</w:t>
      </w:r>
      <w:proofErr w:type="gramEnd"/>
      <w:r w:rsidRPr="00FC7D85">
        <w:rPr>
          <w:sz w:val="16"/>
        </w:rPr>
        <w:t xml:space="preserve">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5D4C4C">
        <w:rPr>
          <w:b/>
          <w:sz w:val="26"/>
          <w:highlight w:val="green"/>
          <w:u w:val="single"/>
        </w:rPr>
        <w:t>right to strike</w:t>
      </w:r>
      <w:r w:rsidRPr="005D4C4C">
        <w:rPr>
          <w:highlight w:val="green"/>
          <w:u w:val="single"/>
        </w:rPr>
        <w:t xml:space="preserve"> </w:t>
      </w:r>
      <w:r w:rsidRPr="00FC7D85">
        <w:rPr>
          <w:u w:val="single"/>
        </w:rPr>
        <w:t xml:space="preserve">is framed in a way that </w:t>
      </w:r>
      <w:r w:rsidRPr="005D4C4C">
        <w:rPr>
          <w:b/>
          <w:sz w:val="26"/>
          <w:highlight w:val="green"/>
          <w:u w:val="single"/>
        </w:rPr>
        <w:t>can</w:t>
      </w:r>
      <w:r w:rsidRPr="005D4C4C">
        <w:rPr>
          <w:highlight w:val="green"/>
          <w:u w:val="single"/>
        </w:rPr>
        <w:t xml:space="preserve"> </w:t>
      </w:r>
      <w:r w:rsidRPr="005D4C4C">
        <w:rPr>
          <w:b/>
          <w:sz w:val="26"/>
          <w:highlight w:val="green"/>
          <w:u w:val="single"/>
        </w:rPr>
        <w:t>liberate workers</w:t>
      </w:r>
      <w:r w:rsidRPr="005D4C4C">
        <w:rPr>
          <w:highlight w:val="green"/>
          <w:u w:val="single"/>
        </w:rPr>
        <w:t xml:space="preserve"> </w:t>
      </w:r>
      <w:r w:rsidRPr="00FC7D85">
        <w:rPr>
          <w:u w:val="single"/>
        </w:rPr>
        <w:t xml:space="preserve">and </w:t>
      </w:r>
      <w:r w:rsidRPr="005D4C4C">
        <w:rPr>
          <w:b/>
          <w:sz w:val="26"/>
          <w:highlight w:val="green"/>
          <w:u w:val="single"/>
        </w:rPr>
        <w:t>encourage</w:t>
      </w:r>
      <w:r w:rsidRPr="005D4C4C">
        <w:rPr>
          <w:highlight w:val="green"/>
          <w:u w:val="single"/>
        </w:rPr>
        <w:t xml:space="preserve"> </w:t>
      </w:r>
      <w:r w:rsidRPr="005D4C4C">
        <w:rPr>
          <w:b/>
          <w:sz w:val="26"/>
          <w:highlight w:val="green"/>
          <w:u w:val="single"/>
        </w:rPr>
        <w:t>and empower them to engage in collective bargaining</w:t>
      </w:r>
      <w:r w:rsidRPr="00FC7D85">
        <w:rPr>
          <w:u w:val="single"/>
        </w:rPr>
        <w:t xml:space="preserve">, </w:t>
      </w:r>
      <w:r w:rsidRPr="005D4C4C">
        <w:rPr>
          <w:b/>
          <w:sz w:val="26"/>
          <w:highlight w:val="green"/>
          <w:u w:val="single"/>
        </w:rPr>
        <w:t>safe</w:t>
      </w:r>
      <w:r w:rsidRPr="005D4C4C">
        <w:rPr>
          <w:highlight w:val="green"/>
          <w:u w:val="single"/>
        </w:rPr>
        <w:t xml:space="preserve"> </w:t>
      </w:r>
      <w:r w:rsidRPr="005D4C4C">
        <w:rPr>
          <w:b/>
          <w:sz w:val="26"/>
          <w:highlight w:val="green"/>
          <w:u w:val="single"/>
        </w:rPr>
        <w:t xml:space="preserve">in the knowledge that they have a powerful weapon that can be deployed if necessary, </w:t>
      </w:r>
      <w:r w:rsidRPr="005D4C4C">
        <w:rPr>
          <w:b/>
          <w:sz w:val="26"/>
          <w:highlight w:val="green"/>
          <w:u w:val="single"/>
          <w:bdr w:val="single" w:sz="18" w:space="0" w:color="auto"/>
        </w:rPr>
        <w:t>labor relations will be enhanced</w:t>
      </w:r>
      <w:r w:rsidRPr="005D4C4C">
        <w:rPr>
          <w:highlight w:val="green"/>
          <w:u w:val="single"/>
        </w:rPr>
        <w:t xml:space="preserve"> </w:t>
      </w:r>
      <w:r w:rsidRPr="00FC7D85">
        <w:rPr>
          <w:u w:val="single"/>
        </w:rPr>
        <w:t xml:space="preserve">and the number of strikes might </w:t>
      </w:r>
      <w:proofErr w:type="gramStart"/>
      <w:r w:rsidRPr="00FC7D85">
        <w:rPr>
          <w:u w:val="single"/>
        </w:rPr>
        <w:t>actually decrease</w:t>
      </w:r>
      <w:proofErr w:type="gramEnd"/>
      <w:r w:rsidRPr="00FC7D8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rPr>
          <w:sz w:val="16"/>
        </w:rPr>
        <w:t xml:space="preserve"> If such a system can be implemented in China it would obviously benefit workers but </w:t>
      </w:r>
      <w:r w:rsidRPr="00FC7D85">
        <w:rPr>
          <w:u w:val="single"/>
        </w:rPr>
        <w:t xml:space="preserve">it would also </w:t>
      </w:r>
      <w:r w:rsidRPr="005D4C4C">
        <w:rPr>
          <w:b/>
          <w:sz w:val="26"/>
          <w:highlight w:val="green"/>
          <w:u w:val="single"/>
        </w:rPr>
        <w:t xml:space="preserve">benefit employers </w:t>
      </w:r>
      <w:r w:rsidRPr="00FC7D85">
        <w:rPr>
          <w:u w:val="single"/>
        </w:rPr>
        <w:t xml:space="preserve">like Mr. Zeng who are </w:t>
      </w:r>
      <w:r w:rsidRPr="005D4C4C">
        <w:rPr>
          <w:b/>
          <w:sz w:val="26"/>
          <w:highlight w:val="green"/>
          <w:u w:val="single"/>
        </w:rPr>
        <w:t>concerned</w:t>
      </w:r>
      <w:r w:rsidRPr="005D4C4C">
        <w:rPr>
          <w:highlight w:val="green"/>
          <w:u w:val="single"/>
        </w:rPr>
        <w:t xml:space="preserve"> </w:t>
      </w:r>
      <w:r w:rsidRPr="005D4C4C">
        <w:rPr>
          <w:b/>
          <w:sz w:val="26"/>
          <w:highlight w:val="green"/>
          <w:u w:val="single"/>
        </w:rPr>
        <w:t>about</w:t>
      </w:r>
      <w:r w:rsidRPr="005D4C4C">
        <w:rPr>
          <w:highlight w:val="green"/>
          <w:u w:val="single"/>
        </w:rPr>
        <w:t xml:space="preserve"> </w:t>
      </w:r>
      <w:r w:rsidRPr="005D4C4C">
        <w:rPr>
          <w:b/>
          <w:sz w:val="26"/>
          <w:highlight w:val="green"/>
          <w:u w:val="single"/>
          <w:bdr w:val="single" w:sz="18" w:space="0" w:color="auto"/>
        </w:rPr>
        <w:t xml:space="preserve">high worker turnover and the loss of production through strike action. </w:t>
      </w:r>
      <w:r w:rsidRPr="00FC7D85">
        <w:rPr>
          <w:sz w:val="16"/>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6FAD376A" w14:textId="77777777" w:rsidR="00081BBB" w:rsidRPr="00E70A22" w:rsidRDefault="00081BBB" w:rsidP="00081BBB">
      <w:pPr>
        <w:pStyle w:val="Heading4"/>
        <w:rPr>
          <w:rFonts w:cs="Calibri"/>
        </w:rPr>
      </w:pPr>
      <w:r>
        <w:rPr>
          <w:rFonts w:cs="Calibri"/>
        </w:rPr>
        <w:t>T</w:t>
      </w:r>
      <w:r w:rsidRPr="00E70A22">
        <w:rPr>
          <w:rFonts w:cs="Calibri"/>
        </w:rPr>
        <w:t xml:space="preserve">he plan creates </w:t>
      </w:r>
      <w:r w:rsidRPr="00E70A22">
        <w:rPr>
          <w:rFonts w:cs="Calibri"/>
          <w:u w:val="single"/>
        </w:rPr>
        <w:t>minimal uncertainty</w:t>
      </w:r>
      <w:r w:rsidRPr="00E70A22">
        <w:rPr>
          <w:rFonts w:cs="Calibri"/>
        </w:rPr>
        <w:t xml:space="preserve"> of economic consequences and maximizes incentives to </w:t>
      </w:r>
      <w:r w:rsidRPr="005445A9">
        <w:rPr>
          <w:rFonts w:cs="Calibri"/>
          <w:u w:val="single"/>
        </w:rPr>
        <w:t>settle quickly</w:t>
      </w:r>
      <w:r w:rsidRPr="00E70A22">
        <w:rPr>
          <w:rFonts w:cs="Calibri"/>
        </w:rPr>
        <w:t xml:space="preserve"> at the bargaining table.</w:t>
      </w:r>
    </w:p>
    <w:p w14:paraId="6333DA43" w14:textId="77777777" w:rsidR="00081BBB" w:rsidRPr="00E70A22" w:rsidRDefault="00081BBB" w:rsidP="00081BBB">
      <w:proofErr w:type="spellStart"/>
      <w:r w:rsidRPr="00E70A22">
        <w:rPr>
          <w:rStyle w:val="Style13ptBold"/>
        </w:rPr>
        <w:t>Malin</w:t>
      </w:r>
      <w:proofErr w:type="spellEnd"/>
      <w:r w:rsidRPr="00E70A22">
        <w:rPr>
          <w:rStyle w:val="Style13ptBold"/>
        </w:rPr>
        <w:t xml:space="preserve"> 93</w:t>
      </w:r>
      <w:r w:rsidRPr="00E70A22">
        <w:t xml:space="preserve"> [Martin H. </w:t>
      </w:r>
      <w:proofErr w:type="spellStart"/>
      <w:r w:rsidRPr="00E70A22">
        <w:t>Malin</w:t>
      </w:r>
      <w:proofErr w:type="spellEnd"/>
      <w:r w:rsidRPr="00E70A22">
        <w:t xml:space="preserve">, Chicago-Kent College </w:t>
      </w:r>
      <w:proofErr w:type="gramStart"/>
      <w:r w:rsidRPr="00E70A22">
        <w:t>Of</w:t>
      </w:r>
      <w:proofErr w:type="gramEnd"/>
      <w:r w:rsidRPr="00E70A22">
        <w:t xml:space="preserve"> Law, 1993, "Public Employees' Right to Strike: Law and Experience," University of Michigan Journal of Law Reform, https://repository.law.umich.edu/mjlr/vol26/iss2/3/, accessed 11-4-2021] </w:t>
      </w:r>
      <w:proofErr w:type="spellStart"/>
      <w:r w:rsidRPr="00E70A22">
        <w:t>BCortez</w:t>
      </w:r>
      <w:proofErr w:type="spellEnd"/>
    </w:p>
    <w:p w14:paraId="574926D0" w14:textId="77777777" w:rsidR="00081BBB" w:rsidRPr="00E70A22" w:rsidRDefault="00081BBB" w:rsidP="00081BBB">
      <w:pPr>
        <w:rPr>
          <w:sz w:val="16"/>
        </w:rPr>
      </w:pPr>
      <w:r w:rsidRPr="00E70A22">
        <w:rPr>
          <w:sz w:val="16"/>
        </w:rPr>
        <w:t xml:space="preserve">The </w:t>
      </w:r>
      <w:r w:rsidRPr="005D4C4C">
        <w:rPr>
          <w:rStyle w:val="StyleUnderline"/>
          <w:highlight w:val="green"/>
        </w:rPr>
        <w:t>ease of enjoining</w:t>
      </w:r>
      <w:r w:rsidRPr="00E70A22">
        <w:rPr>
          <w:rStyle w:val="StyleUnderline"/>
        </w:rPr>
        <w:t xml:space="preserve"> a </w:t>
      </w:r>
      <w:r w:rsidRPr="005D4C4C">
        <w:rPr>
          <w:rStyle w:val="StyleUnderline"/>
          <w:highlight w:val="green"/>
        </w:rPr>
        <w:t>lawful strike</w:t>
      </w:r>
      <w:r w:rsidRPr="00E70A22">
        <w:rPr>
          <w:rStyle w:val="StyleUnderline"/>
        </w:rPr>
        <w:t xml:space="preserve"> not only </w:t>
      </w:r>
      <w:r w:rsidRPr="005D4C4C">
        <w:rPr>
          <w:rStyle w:val="StyleUnderline"/>
          <w:highlight w:val="green"/>
        </w:rPr>
        <w:t>increases</w:t>
      </w:r>
      <w:r w:rsidRPr="00E70A22">
        <w:rPr>
          <w:rStyle w:val="StyleUnderline"/>
        </w:rPr>
        <w:t xml:space="preserve"> the probability of having a strike, but it may also reduce the urgency for settling a strike.</w:t>
      </w:r>
      <w:r w:rsidRPr="00E70A22">
        <w:rPr>
          <w:sz w:val="16"/>
        </w:rPr>
        <w:t xml:space="preserve"> As </w:t>
      </w:r>
      <w:r w:rsidRPr="005D4C4C">
        <w:rPr>
          <w:rStyle w:val="StyleUnderline"/>
          <w:highlight w:val="green"/>
        </w:rPr>
        <w:t>strike-induced losses mount and</w:t>
      </w:r>
      <w:r w:rsidRPr="00E70A22">
        <w:rPr>
          <w:rStyle w:val="StyleUnderline"/>
        </w:rPr>
        <w:t xml:space="preserve"> the </w:t>
      </w:r>
      <w:r w:rsidRPr="005D4C4C">
        <w:rPr>
          <w:rStyle w:val="StyleUnderline"/>
          <w:highlight w:val="green"/>
        </w:rPr>
        <w:t>parties approac</w:t>
      </w:r>
      <w:r w:rsidRPr="00E70A22">
        <w:rPr>
          <w:rStyle w:val="StyleUnderline"/>
        </w:rPr>
        <w:t xml:space="preserve">h the </w:t>
      </w:r>
      <w:r w:rsidRPr="005D4C4C">
        <w:rPr>
          <w:rStyle w:val="StyleUnderline"/>
          <w:highlight w:val="green"/>
        </w:rPr>
        <w:t>point where</w:t>
      </w:r>
      <w:r w:rsidRPr="00E70A22">
        <w:rPr>
          <w:rStyle w:val="StyleUnderline"/>
        </w:rPr>
        <w:t xml:space="preserve"> the </w:t>
      </w:r>
      <w:r w:rsidRPr="005D4C4C">
        <w:rPr>
          <w:rStyle w:val="StyleUnderline"/>
          <w:highlight w:val="green"/>
        </w:rPr>
        <w:t>strike will cause</w:t>
      </w:r>
      <w:r w:rsidRPr="00E70A22">
        <w:rPr>
          <w:rStyle w:val="StyleUnderline"/>
        </w:rPr>
        <w:t xml:space="preserve"> substantial </w:t>
      </w:r>
      <w:r w:rsidRPr="005D4C4C">
        <w:rPr>
          <w:rStyle w:val="StyleUnderline"/>
          <w:highlight w:val="green"/>
        </w:rPr>
        <w:t>damage</w:t>
      </w:r>
      <w:r w:rsidRPr="00E70A22">
        <w:rPr>
          <w:rStyle w:val="StyleUnderline"/>
        </w:rPr>
        <w:t xml:space="preserve">, their </w:t>
      </w:r>
      <w:r w:rsidRPr="005D4C4C">
        <w:rPr>
          <w:rStyle w:val="StyleUnderline"/>
          <w:highlight w:val="green"/>
        </w:rPr>
        <w:t>interests in cutting losses</w:t>
      </w:r>
      <w:r w:rsidRPr="00E70A22">
        <w:rPr>
          <w:rStyle w:val="StyleUnderline"/>
        </w:rPr>
        <w:t xml:space="preserve"> and avoiding further damage </w:t>
      </w:r>
      <w:r w:rsidRPr="005D4C4C">
        <w:rPr>
          <w:rStyle w:val="StyleUnderline"/>
          <w:highlight w:val="green"/>
        </w:rPr>
        <w:t>increase</w:t>
      </w:r>
      <w:r w:rsidRPr="00E70A22">
        <w:rPr>
          <w:rStyle w:val="StyleUnderline"/>
        </w:rPr>
        <w:t xml:space="preserve"> the </w:t>
      </w:r>
      <w:r w:rsidRPr="005D4C4C">
        <w:rPr>
          <w:rStyle w:val="StyleUnderline"/>
          <w:highlight w:val="green"/>
        </w:rPr>
        <w:t>pressure to settle</w:t>
      </w:r>
      <w:r w:rsidRPr="00E70A22">
        <w:rPr>
          <w:rStyle w:val="StyleUnderline"/>
        </w:rPr>
        <w:t>.</w:t>
      </w:r>
      <w:r w:rsidRPr="00E70A22">
        <w:rPr>
          <w:sz w:val="16"/>
        </w:rPr>
        <w:t xml:space="preserve"> Where, however, the </w:t>
      </w:r>
      <w:r w:rsidRPr="005D4C4C">
        <w:rPr>
          <w:rStyle w:val="StyleUnderline"/>
          <w:highlight w:val="green"/>
        </w:rPr>
        <w:t>result of continuing</w:t>
      </w:r>
      <w:r w:rsidRPr="00E70A22">
        <w:rPr>
          <w:rStyle w:val="StyleUnderline"/>
        </w:rPr>
        <w:t xml:space="preserve"> the </w:t>
      </w:r>
      <w:r w:rsidRPr="005D4C4C">
        <w:rPr>
          <w:rStyle w:val="StyleUnderline"/>
          <w:highlight w:val="green"/>
        </w:rPr>
        <w:t>strike is</w:t>
      </w:r>
      <w:r w:rsidRPr="00E70A22">
        <w:rPr>
          <w:rStyle w:val="StyleUnderline"/>
        </w:rPr>
        <w:t xml:space="preserve"> not the risk of greatly escalating losses, but </w:t>
      </w:r>
      <w:r w:rsidRPr="005D4C4C">
        <w:rPr>
          <w:rStyle w:val="Emphasis"/>
          <w:highlight w:val="green"/>
        </w:rPr>
        <w:t>rather a judicial back-</w:t>
      </w:r>
      <w:proofErr w:type="spellStart"/>
      <w:r w:rsidRPr="005D4C4C">
        <w:rPr>
          <w:rStyle w:val="Emphasis"/>
          <w:highlight w:val="green"/>
        </w:rPr>
        <w:t>towork</w:t>
      </w:r>
      <w:proofErr w:type="spellEnd"/>
      <w:r w:rsidRPr="005D4C4C">
        <w:rPr>
          <w:rStyle w:val="Emphasis"/>
          <w:highlight w:val="green"/>
        </w:rPr>
        <w:t xml:space="preserve"> order</w:t>
      </w:r>
      <w:r w:rsidRPr="00E70A22">
        <w:rPr>
          <w:rStyle w:val="StyleUnderline"/>
        </w:rPr>
        <w:t xml:space="preserve">, the </w:t>
      </w:r>
      <w:r w:rsidRPr="005D4C4C">
        <w:rPr>
          <w:rStyle w:val="Emphasis"/>
          <w:highlight w:val="green"/>
        </w:rPr>
        <w:t>pressure and sense of urgency</w:t>
      </w:r>
      <w:r w:rsidRPr="00E70A22">
        <w:rPr>
          <w:rStyle w:val="Emphasis"/>
        </w:rPr>
        <w:t xml:space="preserve"> to settle </w:t>
      </w:r>
      <w:r w:rsidRPr="005D4C4C">
        <w:rPr>
          <w:rStyle w:val="Emphasis"/>
          <w:highlight w:val="green"/>
        </w:rPr>
        <w:t>is diminished</w:t>
      </w:r>
      <w:r w:rsidRPr="00E70A22">
        <w:rPr>
          <w:rStyle w:val="Emphasis"/>
        </w:rPr>
        <w:t>.</w:t>
      </w:r>
      <w:r w:rsidRPr="00E70A22">
        <w:rPr>
          <w:sz w:val="16"/>
        </w:rPr>
        <w:t>346</w:t>
      </w:r>
    </w:p>
    <w:p w14:paraId="2C62D7AD" w14:textId="77777777" w:rsidR="00081BBB" w:rsidRPr="00E70A22" w:rsidRDefault="00081BBB" w:rsidP="00081BBB">
      <w:pPr>
        <w:rPr>
          <w:sz w:val="16"/>
        </w:rPr>
      </w:pPr>
      <w:r w:rsidRPr="00E70A22">
        <w:rPr>
          <w:sz w:val="16"/>
        </w:rPr>
        <w:t xml:space="preserve">The </w:t>
      </w:r>
      <w:r w:rsidRPr="005D4C4C">
        <w:rPr>
          <w:rStyle w:val="StyleUnderline"/>
          <w:highlight w:val="green"/>
        </w:rPr>
        <w:t>Illinois and Ohio approaches</w:t>
      </w:r>
      <w:r w:rsidRPr="00E70A22">
        <w:rPr>
          <w:rStyle w:val="StyleUnderline"/>
        </w:rPr>
        <w:t xml:space="preserve"> to enjoining lawful public employee strikes have much to commend them</w:t>
      </w:r>
      <w:r w:rsidRPr="00E70A22">
        <w:rPr>
          <w:sz w:val="16"/>
        </w:rPr>
        <w:t xml:space="preserve">. First, both </w:t>
      </w:r>
      <w:r w:rsidRPr="00E70A22">
        <w:rPr>
          <w:rStyle w:val="StyleUnderline"/>
        </w:rPr>
        <w:t xml:space="preserve">states </w:t>
      </w:r>
      <w:r w:rsidRPr="00E70A22">
        <w:rPr>
          <w:rStyle w:val="Emphasis"/>
        </w:rPr>
        <w:t>confine injunctions to the very narrow group of strikes</w:t>
      </w:r>
      <w:r w:rsidRPr="00E70A22">
        <w:rPr>
          <w:rStyle w:val="StyleUnderline"/>
        </w:rPr>
        <w:t xml:space="preserve"> </w:t>
      </w:r>
      <w:r w:rsidRPr="00E70A22">
        <w:rPr>
          <w:sz w:val="16"/>
        </w:rPr>
        <w:t xml:space="preserve">that pose a clear and present danger to public health and safety.3 47 Thus, </w:t>
      </w:r>
      <w:r w:rsidRPr="00E70A22">
        <w:rPr>
          <w:rStyle w:val="StyleUnderline"/>
        </w:rPr>
        <w:t xml:space="preserve">they </w:t>
      </w:r>
      <w:r w:rsidRPr="005D4C4C">
        <w:rPr>
          <w:rStyle w:val="Emphasis"/>
          <w:highlight w:val="green"/>
        </w:rPr>
        <w:t>do not allow injunctive</w:t>
      </w:r>
      <w:r w:rsidRPr="00E70A22">
        <w:rPr>
          <w:rStyle w:val="Emphasis"/>
        </w:rPr>
        <w:t xml:space="preserve"> </w:t>
      </w:r>
      <w:r w:rsidRPr="005D4C4C">
        <w:rPr>
          <w:rStyle w:val="Emphasis"/>
          <w:highlight w:val="green"/>
        </w:rPr>
        <w:t>relief to</w:t>
      </w:r>
      <w:r w:rsidRPr="00E70A22">
        <w:rPr>
          <w:rStyle w:val="Emphasis"/>
        </w:rPr>
        <w:t xml:space="preserve"> significantly </w:t>
      </w:r>
      <w:r w:rsidRPr="005D4C4C">
        <w:rPr>
          <w:rStyle w:val="Emphasis"/>
          <w:highlight w:val="green"/>
        </w:rPr>
        <w:t>reduce</w:t>
      </w:r>
      <w:r w:rsidRPr="00E70A22">
        <w:rPr>
          <w:rStyle w:val="Emphasis"/>
        </w:rPr>
        <w:t xml:space="preserve"> the </w:t>
      </w:r>
      <w:r w:rsidRPr="005D4C4C">
        <w:rPr>
          <w:rStyle w:val="Emphasis"/>
          <w:highlight w:val="green"/>
        </w:rPr>
        <w:t>uncertainties of a strike's consequences</w:t>
      </w:r>
      <w:r w:rsidRPr="00E70A22">
        <w:rPr>
          <w:rStyle w:val="StyleUnderline"/>
        </w:rPr>
        <w:t xml:space="preserve"> and, accordingly, </w:t>
      </w:r>
      <w:r w:rsidRPr="005D4C4C">
        <w:rPr>
          <w:rStyle w:val="Emphasis"/>
          <w:highlight w:val="green"/>
        </w:rPr>
        <w:t>maintain maximum pressure</w:t>
      </w:r>
      <w:r w:rsidRPr="00E70A22">
        <w:rPr>
          <w:rStyle w:val="Emphasis"/>
        </w:rPr>
        <w:t xml:space="preserve"> on the parties </w:t>
      </w:r>
      <w:r w:rsidRPr="005D4C4C">
        <w:rPr>
          <w:rStyle w:val="Emphasis"/>
          <w:highlight w:val="green"/>
        </w:rPr>
        <w:t>to settle</w:t>
      </w:r>
      <w:r w:rsidRPr="00E70A22">
        <w:rPr>
          <w:rStyle w:val="StyleUnderline"/>
        </w:rPr>
        <w:t>.</w:t>
      </w:r>
      <w:r w:rsidRPr="00E70A22">
        <w:rPr>
          <w:sz w:val="16"/>
        </w:rPr>
        <w:t xml:space="preserve"> Second, Ohio and Illinois place primary responsibility for determining whether a clear and present danger exists on the labor boards and provide specific procedures for resolving </w:t>
      </w:r>
      <w:proofErr w:type="spellStart"/>
      <w:r w:rsidRPr="00E70A22">
        <w:rPr>
          <w:sz w:val="16"/>
        </w:rPr>
        <w:t>postinjunction</w:t>
      </w:r>
      <w:proofErr w:type="spellEnd"/>
      <w:r w:rsidRPr="00E70A22">
        <w:rPr>
          <w:sz w:val="16"/>
        </w:rPr>
        <w:t xml:space="preserve"> bargaining impasses. 8 Thus, they </w:t>
      </w:r>
      <w:r w:rsidRPr="00E70A22">
        <w:rPr>
          <w:rStyle w:val="StyleUnderline"/>
        </w:rPr>
        <w:t>remove the primary decision regarding whether to issue an injunction from the potentially politically-charged atmosphere of the state trial courts, thereby removing many of the concerns that tempt judges in other jurisdictions to mediate the contract talks. The judge's role is confined to a purely judicial function-reviewing the labor board's determination, issuing the injunction, and sending the parties to the next phase of the statutory procedures.</w:t>
      </w:r>
      <w:r w:rsidRPr="00E70A22">
        <w:rPr>
          <w:sz w:val="16"/>
        </w:rPr>
        <w:t xml:space="preserve"> CONCLUSION</w:t>
      </w:r>
    </w:p>
    <w:p w14:paraId="66F8C0B7" w14:textId="77777777" w:rsidR="00081BBB" w:rsidRPr="00E70A22" w:rsidRDefault="00081BBB" w:rsidP="00081BBB">
      <w:pPr>
        <w:rPr>
          <w:rStyle w:val="StyleUnderline"/>
        </w:rPr>
      </w:pPr>
      <w:r w:rsidRPr="00E70A22">
        <w:rPr>
          <w:sz w:val="16"/>
        </w:rPr>
        <w:t xml:space="preserve">Experience shows that </w:t>
      </w:r>
      <w:r w:rsidRPr="005D4C4C">
        <w:rPr>
          <w:rStyle w:val="StyleUnderline"/>
          <w:highlight w:val="green"/>
        </w:rPr>
        <w:t>granting public employees</w:t>
      </w:r>
      <w:r w:rsidRPr="00E70A22">
        <w:rPr>
          <w:rStyle w:val="StyleUnderline"/>
        </w:rPr>
        <w:t xml:space="preserve"> the </w:t>
      </w:r>
      <w:r w:rsidRPr="005D4C4C">
        <w:rPr>
          <w:rStyle w:val="StyleUnderline"/>
          <w:highlight w:val="green"/>
        </w:rPr>
        <w:t>right to strike is</w:t>
      </w:r>
      <w:r w:rsidRPr="00E70A22">
        <w:rPr>
          <w:rStyle w:val="StyleUnderline"/>
        </w:rPr>
        <w:t xml:space="preserve"> an </w:t>
      </w:r>
      <w:r w:rsidRPr="005D4C4C">
        <w:rPr>
          <w:rStyle w:val="StyleUnderline"/>
          <w:highlight w:val="green"/>
        </w:rPr>
        <w:t>appropriate policy</w:t>
      </w:r>
      <w:r w:rsidRPr="00E70A22">
        <w:rPr>
          <w:rStyle w:val="StyleUnderline"/>
        </w:rPr>
        <w:t>.</w:t>
      </w:r>
      <w:r w:rsidRPr="00E70A22">
        <w:rPr>
          <w:sz w:val="16"/>
        </w:rPr>
        <w:t xml:space="preserve"> Public employee strikes do not distort the democratic process as once was feared. </w:t>
      </w:r>
      <w:r w:rsidRPr="00E70A22">
        <w:rPr>
          <w:rStyle w:val="StyleUnderline"/>
        </w:rPr>
        <w:t xml:space="preserve">Fact-finding coupled with artificial strike prohibitions do not provide a real alternative to the right to strike. States which supposedly rely on fact-finding </w:t>
      </w:r>
      <w:proofErr w:type="gramStart"/>
      <w:r w:rsidRPr="00E70A22">
        <w:rPr>
          <w:rStyle w:val="StyleUnderline"/>
        </w:rPr>
        <w:t>actually rely</w:t>
      </w:r>
      <w:proofErr w:type="gramEnd"/>
      <w:r w:rsidRPr="00E70A22">
        <w:rPr>
          <w:rStyle w:val="StyleUnderline"/>
        </w:rPr>
        <w:t xml:space="preserve"> on the strike to motivate the parties to settle. Interest arbitration does provide a true strike substitute, but it is a poor one, tending to stifle innovation and creative problem solving in negotiations. </w:t>
      </w:r>
      <w:r w:rsidRPr="005D4C4C">
        <w:rPr>
          <w:rStyle w:val="StyleUnderline"/>
          <w:highlight w:val="green"/>
        </w:rPr>
        <w:t>Experiences</w:t>
      </w:r>
      <w:r w:rsidRPr="00E70A22">
        <w:rPr>
          <w:rStyle w:val="StyleUnderline"/>
        </w:rPr>
        <w:t xml:space="preserve"> in Illinois and Ohio </w:t>
      </w:r>
      <w:r w:rsidRPr="005D4C4C">
        <w:rPr>
          <w:rStyle w:val="StyleUnderline"/>
          <w:highlight w:val="green"/>
        </w:rPr>
        <w:t>show</w:t>
      </w:r>
      <w:r w:rsidRPr="00E70A22">
        <w:rPr>
          <w:rStyle w:val="StyleUnderline"/>
        </w:rPr>
        <w:t xml:space="preserve"> that </w:t>
      </w:r>
      <w:r w:rsidRPr="005D4C4C">
        <w:rPr>
          <w:rStyle w:val="StyleUnderline"/>
          <w:highlight w:val="green"/>
        </w:rPr>
        <w:t xml:space="preserve">legalizing public employee strikes </w:t>
      </w:r>
      <w:r w:rsidRPr="005D4C4C">
        <w:rPr>
          <w:rStyle w:val="Emphasis"/>
          <w:highlight w:val="green"/>
        </w:rPr>
        <w:t>does not cause</w:t>
      </w:r>
      <w:r w:rsidRPr="00E70A22">
        <w:rPr>
          <w:rStyle w:val="Emphasis"/>
        </w:rPr>
        <w:t xml:space="preserve"> an </w:t>
      </w:r>
      <w:r w:rsidRPr="005D4C4C">
        <w:rPr>
          <w:rStyle w:val="Emphasis"/>
          <w:highlight w:val="green"/>
        </w:rPr>
        <w:t>increase in strikes</w:t>
      </w:r>
      <w:r w:rsidRPr="00E70A22">
        <w:rPr>
          <w:rStyle w:val="Emphasis"/>
        </w:rPr>
        <w:t xml:space="preserve"> </w:t>
      </w:r>
      <w:r w:rsidRPr="00E70A22">
        <w:rPr>
          <w:rStyle w:val="StyleUnderline"/>
        </w:rPr>
        <w:t xml:space="preserve">and </w:t>
      </w:r>
      <w:r w:rsidRPr="00E70A22">
        <w:rPr>
          <w:rStyle w:val="Emphasis"/>
        </w:rPr>
        <w:t xml:space="preserve">may </w:t>
      </w:r>
      <w:r w:rsidRPr="005D4C4C">
        <w:rPr>
          <w:rStyle w:val="Emphasis"/>
          <w:highlight w:val="green"/>
        </w:rPr>
        <w:t>encourage more</w:t>
      </w:r>
      <w:r w:rsidRPr="00E70A22">
        <w:rPr>
          <w:rStyle w:val="Emphasis"/>
        </w:rPr>
        <w:t xml:space="preserve"> </w:t>
      </w:r>
      <w:r w:rsidRPr="005D4C4C">
        <w:rPr>
          <w:rStyle w:val="Emphasis"/>
          <w:highlight w:val="green"/>
        </w:rPr>
        <w:t>realistic bargaining</w:t>
      </w:r>
      <w:r w:rsidRPr="00E70A22">
        <w:rPr>
          <w:rStyle w:val="StyleUnderline"/>
        </w:rPr>
        <w:t>.</w:t>
      </w:r>
    </w:p>
    <w:p w14:paraId="70062783" w14:textId="77777777" w:rsidR="00081BBB" w:rsidRPr="002024F1" w:rsidRDefault="00081BBB" w:rsidP="00081BBB">
      <w:pPr>
        <w:rPr>
          <w:sz w:val="16"/>
        </w:rPr>
      </w:pPr>
      <w:r w:rsidRPr="005D4C4C">
        <w:rPr>
          <w:rStyle w:val="StyleUnderline"/>
          <w:highlight w:val="green"/>
        </w:rPr>
        <w:t>Legislatures which recognize public employees' right to strike</w:t>
      </w:r>
      <w:r w:rsidRPr="00E70A22">
        <w:rPr>
          <w:rStyle w:val="StyleUnderline"/>
        </w:rPr>
        <w:t xml:space="preserve"> should </w:t>
      </w:r>
      <w:r w:rsidRPr="005D4C4C">
        <w:rPr>
          <w:rStyle w:val="StyleUnderline"/>
          <w:highlight w:val="green"/>
        </w:rPr>
        <w:t>subject them to</w:t>
      </w:r>
      <w:r w:rsidRPr="00E70A22">
        <w:rPr>
          <w:rStyle w:val="StyleUnderline"/>
        </w:rPr>
        <w:t xml:space="preserve"> only </w:t>
      </w:r>
      <w:r w:rsidRPr="005D4C4C">
        <w:rPr>
          <w:rStyle w:val="StyleUnderline"/>
          <w:highlight w:val="green"/>
        </w:rPr>
        <w:t>minimal regulation</w:t>
      </w:r>
      <w:r w:rsidRPr="00E70A22">
        <w:rPr>
          <w:rStyle w:val="StyleUnderline"/>
        </w:rPr>
        <w:t>. Mandatory prestrike fact-finding, currently imposed in several states, carries with it the danger of stifling bargaining in much the same way as interest arbitration, while making those strikes which do occur more difficult to settle.</w:t>
      </w:r>
      <w:r w:rsidRPr="00E70A22">
        <w:rPr>
          <w:sz w:val="16"/>
        </w:rPr>
        <w:t xml:space="preserve"> If fact-finding is not required, </w:t>
      </w:r>
      <w:r w:rsidRPr="00E70A22">
        <w:rPr>
          <w:rStyle w:val="Emphasis"/>
        </w:rPr>
        <w:t xml:space="preserve">most </w:t>
      </w:r>
      <w:r w:rsidRPr="005D4C4C">
        <w:rPr>
          <w:rStyle w:val="Emphasis"/>
          <w:highlight w:val="green"/>
        </w:rPr>
        <w:t>strikes will settle quickly</w:t>
      </w:r>
      <w:r w:rsidRPr="00E70A22">
        <w:rPr>
          <w:rStyle w:val="Emphasis"/>
        </w:rPr>
        <w:t>.</w:t>
      </w:r>
      <w:r w:rsidRPr="00E70A22">
        <w:rPr>
          <w:sz w:val="16"/>
        </w:rPr>
        <w:t xml:space="preserve"> Those </w:t>
      </w:r>
      <w:r w:rsidRPr="00E70A22">
        <w:rPr>
          <w:rStyle w:val="StyleUnderline"/>
        </w:rPr>
        <w:t xml:space="preserve">strikes that do not settle quickly usually should be allowed to run their courses. </w:t>
      </w:r>
      <w:r w:rsidRPr="005D4C4C">
        <w:rPr>
          <w:rStyle w:val="Emphasis"/>
          <w:highlight w:val="green"/>
        </w:rPr>
        <w:t>Liberal standards for strike injunctions</w:t>
      </w:r>
      <w:r w:rsidRPr="00E70A22">
        <w:rPr>
          <w:rStyle w:val="Emphasis"/>
        </w:rPr>
        <w:t xml:space="preserve"> cause </w:t>
      </w:r>
      <w:r w:rsidRPr="005D4C4C">
        <w:rPr>
          <w:rStyle w:val="Emphasis"/>
          <w:highlight w:val="green"/>
        </w:rPr>
        <w:t>more harm</w:t>
      </w:r>
      <w:r w:rsidRPr="00E70A22">
        <w:rPr>
          <w:rStyle w:val="Emphasis"/>
        </w:rPr>
        <w:t xml:space="preserve"> than good.</w:t>
      </w:r>
      <w:r w:rsidRPr="00E70A22">
        <w:rPr>
          <w:sz w:val="16"/>
        </w:rPr>
        <w:t xml:space="preserve"> They </w:t>
      </w:r>
      <w:r w:rsidRPr="005D4C4C">
        <w:rPr>
          <w:rStyle w:val="Emphasis"/>
          <w:highlight w:val="green"/>
        </w:rPr>
        <w:t>strain</w:t>
      </w:r>
      <w:r w:rsidRPr="00E70A22">
        <w:rPr>
          <w:rStyle w:val="Emphasis"/>
        </w:rPr>
        <w:t xml:space="preserve"> the </w:t>
      </w:r>
      <w:r w:rsidRPr="005D4C4C">
        <w:rPr>
          <w:rStyle w:val="Emphasis"/>
          <w:highlight w:val="green"/>
        </w:rPr>
        <w:t>judiciary and reduce</w:t>
      </w:r>
      <w:r w:rsidRPr="00E70A22">
        <w:rPr>
          <w:rStyle w:val="Emphasis"/>
        </w:rPr>
        <w:t xml:space="preserve"> the </w:t>
      </w:r>
      <w:r w:rsidRPr="005D4C4C">
        <w:rPr>
          <w:rStyle w:val="Emphasis"/>
          <w:highlight w:val="green"/>
        </w:rPr>
        <w:t>incentives to settle</w:t>
      </w:r>
      <w:r w:rsidRPr="00E70A22">
        <w:rPr>
          <w:rStyle w:val="Emphasis"/>
        </w:rPr>
        <w:t xml:space="preserve"> at the bargaining table.</w:t>
      </w:r>
      <w:r w:rsidRPr="00E70A22">
        <w:rPr>
          <w:sz w:val="16"/>
        </w:rPr>
        <w:t xml:space="preserve"> An </w:t>
      </w:r>
      <w:r w:rsidRPr="00E70A22">
        <w:rPr>
          <w:rStyle w:val="StyleUnderline"/>
        </w:rPr>
        <w:t>injunction standard narrowly confined</w:t>
      </w:r>
      <w:r w:rsidRPr="00E70A22">
        <w:rPr>
          <w:sz w:val="16"/>
        </w:rPr>
        <w:t xml:space="preserve"> to strikes which endanger public health and safety, applied in the first instance by a labor relations board rather than a court, and coupled with specific </w:t>
      </w:r>
      <w:proofErr w:type="spellStart"/>
      <w:r w:rsidRPr="00E70A22">
        <w:rPr>
          <w:sz w:val="16"/>
        </w:rPr>
        <w:t>poststrike</w:t>
      </w:r>
      <w:proofErr w:type="spellEnd"/>
      <w:r w:rsidRPr="00E70A22">
        <w:rPr>
          <w:sz w:val="16"/>
        </w:rPr>
        <w:t xml:space="preserve"> impasse resolution procedures</w:t>
      </w:r>
      <w:r w:rsidRPr="00E70A22">
        <w:rPr>
          <w:rStyle w:val="StyleUnderline"/>
        </w:rPr>
        <w:t>, relieves the strain on the judiciary and maximizes incentives to settle at the bargaining table.</w:t>
      </w:r>
    </w:p>
    <w:p w14:paraId="3726B02C" w14:textId="77777777" w:rsidR="00081BBB" w:rsidRPr="00065A8D" w:rsidRDefault="00081BBB" w:rsidP="00081BBB"/>
    <w:p w14:paraId="62414AE5" w14:textId="77777777" w:rsidR="00081BBB" w:rsidRDefault="00081BBB" w:rsidP="00081BBB">
      <w:pPr>
        <w:pStyle w:val="Heading3"/>
      </w:pPr>
      <w:r>
        <w:t>Advantage</w:t>
      </w:r>
    </w:p>
    <w:p w14:paraId="7DE314E5" w14:textId="77777777" w:rsidR="00081BBB" w:rsidRPr="007A7A2D" w:rsidRDefault="00081BBB" w:rsidP="00081BBB">
      <w:pPr>
        <w:pStyle w:val="Heading4"/>
      </w:pPr>
      <w:r>
        <w:t xml:space="preserve">Lack of Chinese Right to Strike </w:t>
      </w:r>
      <w:r>
        <w:rPr>
          <w:u w:val="single"/>
        </w:rPr>
        <w:t>devastates</w:t>
      </w:r>
      <w:r>
        <w:t xml:space="preserve"> Collective Bargaining – undermines any legal leverage for Strikes.</w:t>
      </w:r>
    </w:p>
    <w:p w14:paraId="0BA59001" w14:textId="77777777" w:rsidR="00081BBB" w:rsidRPr="00DE1165" w:rsidRDefault="00081BBB" w:rsidP="00081BBB">
      <w:r w:rsidRPr="00DE1165">
        <w:rPr>
          <w:rStyle w:val="Style13ptBold"/>
        </w:rPr>
        <w:t>Friedman 17</w:t>
      </w:r>
      <w:r>
        <w:t xml:space="preserve"> </w:t>
      </w:r>
      <w:r w:rsidRPr="00DE1165">
        <w:t>Eli Friedman 4-20-2017 "Collective Bargaining in China is Dead: The Situation is Excellent"</w:t>
      </w:r>
      <w:r>
        <w:t xml:space="preserve"> </w:t>
      </w:r>
      <w:hyperlink r:id="rId12" w:history="1">
        <w:r w:rsidRPr="00227C9E">
          <w:rPr>
            <w:rStyle w:val="Hyperlink"/>
          </w:rPr>
          <w:t>https://www.chinoiresie.info/collective-bargaining-in-china-is-dead-the-situation-is-excellent/</w:t>
        </w:r>
      </w:hyperlink>
      <w:r>
        <w:t xml:space="preserve"> (</w:t>
      </w:r>
      <w:r w:rsidRPr="00DE1165">
        <w:t xml:space="preserve">Assistant Professor of International and Comparative </w:t>
      </w:r>
      <w:proofErr w:type="spellStart"/>
      <w:r w:rsidRPr="00DE1165">
        <w:t>Labour</w:t>
      </w:r>
      <w:proofErr w:type="spellEnd"/>
      <w:r w:rsidRPr="00DE1165">
        <w:t xml:space="preserve"> at Cornell University</w:t>
      </w:r>
      <w:r>
        <w:t xml:space="preserve">)//Elmer </w:t>
      </w:r>
    </w:p>
    <w:p w14:paraId="69921EBF" w14:textId="77777777" w:rsidR="00081BBB" w:rsidRPr="00D74C52" w:rsidRDefault="00081BBB" w:rsidP="00081BBB">
      <w:pPr>
        <w:rPr>
          <w:sz w:val="16"/>
        </w:rPr>
      </w:pPr>
      <w:r w:rsidRPr="00D74C52">
        <w:rPr>
          <w:sz w:val="16"/>
        </w:rPr>
        <w:t xml:space="preserve">For many years reform-oriented </w:t>
      </w:r>
      <w:proofErr w:type="spellStart"/>
      <w:r w:rsidRPr="00D74C52">
        <w:rPr>
          <w:sz w:val="16"/>
        </w:rPr>
        <w:t>labour</w:t>
      </w:r>
      <w:proofErr w:type="spellEnd"/>
      <w:r w:rsidRPr="00D74C52">
        <w:rPr>
          <w:sz w:val="16"/>
        </w:rPr>
        <w:t xml:space="preserve"> activists and scholars working in China have seen </w:t>
      </w:r>
      <w:r w:rsidRPr="005D4C4C">
        <w:rPr>
          <w:b/>
          <w:sz w:val="26"/>
          <w:highlight w:val="green"/>
          <w:u w:val="single"/>
        </w:rPr>
        <w:t>collective bargaining</w:t>
      </w:r>
      <w:r w:rsidRPr="005D4C4C">
        <w:rPr>
          <w:highlight w:val="green"/>
          <w:u w:val="single"/>
        </w:rPr>
        <w:t xml:space="preserve"> </w:t>
      </w:r>
      <w:r w:rsidRPr="00FC7D85">
        <w:rPr>
          <w:u w:val="single"/>
        </w:rPr>
        <w:t xml:space="preserve">as the </w:t>
      </w:r>
      <w:r w:rsidRPr="005D4C4C">
        <w:rPr>
          <w:b/>
          <w:sz w:val="26"/>
          <w:highlight w:val="green"/>
          <w:u w:val="single"/>
        </w:rPr>
        <w:t xml:space="preserve">cure for </w:t>
      </w:r>
      <w:r w:rsidRPr="00FC7D85">
        <w:rPr>
          <w:u w:val="single"/>
        </w:rPr>
        <w:t xml:space="preserve">the </w:t>
      </w:r>
      <w:r w:rsidRPr="005D4C4C">
        <w:rPr>
          <w:b/>
          <w:sz w:val="26"/>
          <w:highlight w:val="green"/>
          <w:u w:val="single"/>
          <w:bdr w:val="single" w:sz="18" w:space="0" w:color="auto"/>
        </w:rPr>
        <w:t xml:space="preserve">country’s severe </w:t>
      </w:r>
      <w:proofErr w:type="spellStart"/>
      <w:r w:rsidRPr="005D4C4C">
        <w:rPr>
          <w:b/>
          <w:sz w:val="26"/>
          <w:highlight w:val="green"/>
          <w:u w:val="single"/>
          <w:bdr w:val="single" w:sz="18" w:space="0" w:color="auto"/>
        </w:rPr>
        <w:t>labour</w:t>
      </w:r>
      <w:proofErr w:type="spellEnd"/>
      <w:r w:rsidRPr="005D4C4C">
        <w:rPr>
          <w:b/>
          <w:sz w:val="26"/>
          <w:highlight w:val="green"/>
          <w:u w:val="single"/>
          <w:bdr w:val="single" w:sz="18" w:space="0" w:color="auto"/>
        </w:rPr>
        <w:t xml:space="preserve"> problems</w:t>
      </w:r>
      <w:r w:rsidRPr="00D74C52">
        <w:rPr>
          <w:sz w:val="16"/>
        </w:rPr>
        <w:t xml:space="preserve">. The logic underlying this was often unstated, but straightforward: </w:t>
      </w:r>
      <w:r w:rsidRPr="00D74C52">
        <w:rPr>
          <w:u w:val="single"/>
        </w:rPr>
        <w:t xml:space="preserve">collective bargaining was crucial for twentieth century </w:t>
      </w:r>
      <w:proofErr w:type="spellStart"/>
      <w:r w:rsidRPr="00D74C52">
        <w:rPr>
          <w:u w:val="single"/>
        </w:rPr>
        <w:t>labour</w:t>
      </w:r>
      <w:proofErr w:type="spellEnd"/>
      <w:r w:rsidRPr="00D74C52">
        <w:rPr>
          <w:u w:val="single"/>
        </w:rPr>
        <w:t xml:space="preserve"> movements in capitalist countries in giving workers a voice and creating a more equitable social distribution of wealth. With growing levels of </w:t>
      </w:r>
      <w:proofErr w:type="spellStart"/>
      <w:r w:rsidRPr="00D74C52">
        <w:rPr>
          <w:u w:val="single"/>
        </w:rPr>
        <w:t>labour</w:t>
      </w:r>
      <w:proofErr w:type="spellEnd"/>
      <w:r w:rsidRPr="00D74C52">
        <w:rPr>
          <w:u w:val="single"/>
        </w:rPr>
        <w:t xml:space="preserve"> unrest in China over the past twenty years, collective bargaining seemed like a logical next step</w:t>
      </w:r>
      <w:r w:rsidRPr="00D74C52">
        <w:rPr>
          <w:sz w:val="16"/>
        </w:rPr>
        <w:t xml:space="preserve">. Hopeful reformers—both within the official unions as well as </w:t>
      </w:r>
      <w:proofErr w:type="spellStart"/>
      <w:r w:rsidRPr="00D74C52">
        <w:rPr>
          <w:sz w:val="16"/>
        </w:rPr>
        <w:t>labour</w:t>
      </w:r>
      <w:proofErr w:type="spellEnd"/>
      <w:r w:rsidRPr="00D74C52">
        <w:rPr>
          <w:sz w:val="16"/>
        </w:rPr>
        <w:t xml:space="preserve"> NGO activists and academics—envisioned </w:t>
      </w:r>
      <w:proofErr w:type="spellStart"/>
      <w:r w:rsidRPr="00D74C52">
        <w:rPr>
          <w:sz w:val="16"/>
        </w:rPr>
        <w:t>rationalised</w:t>
      </w:r>
      <w:proofErr w:type="spellEnd"/>
      <w:r w:rsidRPr="00D74C52">
        <w:rPr>
          <w:sz w:val="16"/>
        </w:rPr>
        <w:t xml:space="preserve">, </w:t>
      </w:r>
      <w:proofErr w:type="spellStart"/>
      <w:r w:rsidRPr="00D74C52">
        <w:rPr>
          <w:sz w:val="16"/>
        </w:rPr>
        <w:t>legalised</w:t>
      </w:r>
      <w:proofErr w:type="spellEnd"/>
      <w:r w:rsidRPr="00D74C52">
        <w:rPr>
          <w:sz w:val="16"/>
        </w:rPr>
        <w:t xml:space="preserve"> bargaining between </w:t>
      </w:r>
      <w:proofErr w:type="spellStart"/>
      <w:r w:rsidRPr="00D74C52">
        <w:rPr>
          <w:sz w:val="16"/>
        </w:rPr>
        <w:t>labour</w:t>
      </w:r>
      <w:proofErr w:type="spellEnd"/>
      <w:r w:rsidRPr="00D74C52">
        <w:rPr>
          <w:sz w:val="16"/>
        </w:rPr>
        <w:t xml:space="preserve"> and capital as a central pillar in the construction of a more just workplace and society. </w:t>
      </w:r>
      <w:r w:rsidRPr="00D74C52">
        <w:rPr>
          <w:u w:val="single"/>
        </w:rPr>
        <w:t xml:space="preserve">The </w:t>
      </w:r>
      <w:r w:rsidRPr="005D4C4C">
        <w:rPr>
          <w:b/>
          <w:sz w:val="26"/>
          <w:highlight w:val="green"/>
          <w:u w:val="single"/>
        </w:rPr>
        <w:t xml:space="preserve">challenges to </w:t>
      </w:r>
      <w:proofErr w:type="spellStart"/>
      <w:r w:rsidRPr="005D4C4C">
        <w:rPr>
          <w:b/>
          <w:sz w:val="26"/>
          <w:highlight w:val="green"/>
          <w:u w:val="single"/>
        </w:rPr>
        <w:t>institutionalising</w:t>
      </w:r>
      <w:proofErr w:type="spellEnd"/>
      <w:r w:rsidRPr="005D4C4C">
        <w:rPr>
          <w:highlight w:val="green"/>
          <w:u w:val="single"/>
        </w:rPr>
        <w:t xml:space="preserve"> </w:t>
      </w:r>
      <w:r w:rsidRPr="00D74C52">
        <w:rPr>
          <w:u w:val="single"/>
        </w:rPr>
        <w:t xml:space="preserve">a robust </w:t>
      </w:r>
      <w:r w:rsidRPr="005D4C4C">
        <w:rPr>
          <w:b/>
          <w:sz w:val="26"/>
          <w:highlight w:val="green"/>
          <w:u w:val="single"/>
        </w:rPr>
        <w:t>collective bargaining</w:t>
      </w:r>
      <w:r w:rsidRPr="005D4C4C">
        <w:rPr>
          <w:highlight w:val="green"/>
          <w:u w:val="single"/>
        </w:rPr>
        <w:t xml:space="preserve"> </w:t>
      </w:r>
      <w:r w:rsidRPr="00D74C52">
        <w:rPr>
          <w:u w:val="single"/>
        </w:rPr>
        <w:t xml:space="preserve">system </w:t>
      </w:r>
      <w:r w:rsidRPr="005D4C4C">
        <w:rPr>
          <w:b/>
          <w:sz w:val="26"/>
          <w:highlight w:val="green"/>
          <w:u w:val="single"/>
        </w:rPr>
        <w:t>in</w:t>
      </w:r>
      <w:r w:rsidRPr="005D4C4C">
        <w:rPr>
          <w:highlight w:val="green"/>
          <w:u w:val="single"/>
        </w:rPr>
        <w:t xml:space="preserve"> </w:t>
      </w:r>
      <w:r w:rsidRPr="00D74C52">
        <w:rPr>
          <w:u w:val="single"/>
        </w:rPr>
        <w:t xml:space="preserve">the People’s Republic of </w:t>
      </w:r>
      <w:r w:rsidRPr="005D4C4C">
        <w:rPr>
          <w:b/>
          <w:sz w:val="26"/>
          <w:highlight w:val="green"/>
          <w:u w:val="single"/>
        </w:rPr>
        <w:t>China</w:t>
      </w:r>
      <w:r w:rsidRPr="005D4C4C">
        <w:rPr>
          <w:highlight w:val="green"/>
          <w:u w:val="single"/>
        </w:rPr>
        <w:t xml:space="preserve"> </w:t>
      </w:r>
      <w:r w:rsidRPr="00D74C52">
        <w:rPr>
          <w:u w:val="single"/>
        </w:rPr>
        <w:t xml:space="preserve">(PRC) </w:t>
      </w:r>
      <w:r w:rsidRPr="005D4C4C">
        <w:rPr>
          <w:b/>
          <w:sz w:val="26"/>
          <w:highlight w:val="green"/>
          <w:u w:val="single"/>
        </w:rPr>
        <w:t>have</w:t>
      </w:r>
      <w:r w:rsidRPr="005D4C4C">
        <w:rPr>
          <w:highlight w:val="green"/>
          <w:u w:val="single"/>
        </w:rPr>
        <w:t xml:space="preserve"> </w:t>
      </w:r>
      <w:r w:rsidRPr="00D74C52">
        <w:rPr>
          <w:u w:val="single"/>
        </w:rPr>
        <w:t xml:space="preserve">always </w:t>
      </w:r>
      <w:r w:rsidRPr="005D4C4C">
        <w:rPr>
          <w:b/>
          <w:sz w:val="26"/>
          <w:highlight w:val="green"/>
          <w:u w:val="single"/>
        </w:rPr>
        <w:t>been profound</w:t>
      </w:r>
      <w:r w:rsidRPr="00D74C52">
        <w:rPr>
          <w:u w:val="single"/>
        </w:rPr>
        <w:t xml:space="preserve">. </w:t>
      </w:r>
      <w:r w:rsidRPr="005D4C4C">
        <w:rPr>
          <w:b/>
          <w:sz w:val="26"/>
          <w:highlight w:val="green"/>
          <w:u w:val="single"/>
        </w:rPr>
        <w:t>Fundamental</w:t>
      </w:r>
      <w:r w:rsidRPr="005D4C4C">
        <w:rPr>
          <w:highlight w:val="green"/>
          <w:u w:val="single"/>
        </w:rPr>
        <w:t xml:space="preserve"> </w:t>
      </w:r>
      <w:r w:rsidRPr="00D74C52">
        <w:rPr>
          <w:u w:val="single"/>
        </w:rPr>
        <w:t xml:space="preserve">to </w:t>
      </w:r>
      <w:proofErr w:type="spellStart"/>
      <w:r w:rsidRPr="00D74C52">
        <w:rPr>
          <w:u w:val="single"/>
        </w:rPr>
        <w:t>labour</w:t>
      </w:r>
      <w:proofErr w:type="spellEnd"/>
      <w:r w:rsidRPr="00D74C52">
        <w:rPr>
          <w:u w:val="single"/>
        </w:rPr>
        <w:t xml:space="preserve"> relations theory </w:t>
      </w:r>
      <w:r w:rsidRPr="005D4C4C">
        <w:rPr>
          <w:b/>
          <w:sz w:val="26"/>
          <w:highlight w:val="green"/>
          <w:u w:val="single"/>
        </w:rPr>
        <w:t>is</w:t>
      </w:r>
      <w:r w:rsidRPr="005D4C4C">
        <w:rPr>
          <w:highlight w:val="green"/>
          <w:u w:val="single"/>
        </w:rPr>
        <w:t xml:space="preserve"> </w:t>
      </w:r>
      <w:r w:rsidRPr="00D74C52">
        <w:rPr>
          <w:u w:val="single"/>
        </w:rPr>
        <w:t xml:space="preserve">that collective bargaining rights must be accompanied by the </w:t>
      </w:r>
      <w:r w:rsidRPr="005D4C4C">
        <w:rPr>
          <w:b/>
          <w:sz w:val="26"/>
          <w:highlight w:val="green"/>
          <w:u w:val="single"/>
          <w:bdr w:val="single" w:sz="18" w:space="0" w:color="auto"/>
        </w:rPr>
        <w:t>right to strike</w:t>
      </w:r>
      <w:r w:rsidRPr="005D4C4C">
        <w:rPr>
          <w:sz w:val="16"/>
          <w:highlight w:val="green"/>
        </w:rPr>
        <w:t xml:space="preserve"> </w:t>
      </w:r>
      <w:r w:rsidRPr="00D74C52">
        <w:rPr>
          <w:sz w:val="16"/>
        </w:rPr>
        <w:t>and freedom of association—</w:t>
      </w:r>
      <w:r w:rsidRPr="005D4C4C">
        <w:rPr>
          <w:b/>
          <w:sz w:val="26"/>
          <w:highlight w:val="green"/>
          <w:u w:val="single"/>
        </w:rPr>
        <w:t>capital</w:t>
      </w:r>
      <w:r w:rsidRPr="005D4C4C">
        <w:rPr>
          <w:sz w:val="16"/>
          <w:highlight w:val="green"/>
        </w:rPr>
        <w:t xml:space="preserve"> </w:t>
      </w:r>
      <w:r w:rsidRPr="005D4C4C">
        <w:rPr>
          <w:b/>
          <w:sz w:val="26"/>
          <w:highlight w:val="green"/>
          <w:u w:val="single"/>
        </w:rPr>
        <w:t xml:space="preserve">has no reason to take workers seriously without </w:t>
      </w:r>
      <w:proofErr w:type="spellStart"/>
      <w:r w:rsidRPr="005D4C4C">
        <w:rPr>
          <w:b/>
          <w:sz w:val="26"/>
          <w:highlight w:val="green"/>
          <w:u w:val="single"/>
          <w:bdr w:val="single" w:sz="18" w:space="0" w:color="auto"/>
        </w:rPr>
        <w:t>labour</w:t>
      </w:r>
      <w:proofErr w:type="spellEnd"/>
      <w:r w:rsidRPr="005D4C4C">
        <w:rPr>
          <w:b/>
          <w:sz w:val="26"/>
          <w:highlight w:val="green"/>
          <w:u w:val="single"/>
          <w:bdr w:val="single" w:sz="18" w:space="0" w:color="auto"/>
        </w:rPr>
        <w:t xml:space="preserve">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w:t>
      </w:r>
      <w:proofErr w:type="spellStart"/>
      <w:r w:rsidRPr="00D74C52">
        <w:rPr>
          <w:sz w:val="16"/>
        </w:rPr>
        <w:t>Ruoyu</w:t>
      </w:r>
      <w:proofErr w:type="spellEnd"/>
      <w:r w:rsidRPr="00D74C52">
        <w:rPr>
          <w:sz w:val="16"/>
        </w:rPr>
        <w:t xml:space="preserve"> debacle of the 1950s to the crushing of the Beijing Workers Autonomous Federation in 1989, the Party has made it clear time and again that independent worker </w:t>
      </w:r>
      <w:proofErr w:type="spellStart"/>
      <w:r w:rsidRPr="00D74C52">
        <w:rPr>
          <w:sz w:val="16"/>
        </w:rPr>
        <w:t>organisations</w:t>
      </w:r>
      <w:proofErr w:type="spellEnd"/>
      <w:r w:rsidRPr="00D74C52">
        <w:rPr>
          <w:sz w:val="16"/>
        </w:rPr>
        <w:t xml:space="preserve">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D74C52">
        <w:rPr>
          <w:u w:val="single"/>
        </w:rPr>
        <w:t xml:space="preserve">Many assumed that the state would eventually decide that worker insurgency was exacting too high a cost, and that serious </w:t>
      </w:r>
      <w:proofErr w:type="spellStart"/>
      <w:r w:rsidRPr="00D74C52">
        <w:rPr>
          <w:u w:val="single"/>
        </w:rPr>
        <w:t>labour</w:t>
      </w:r>
      <w:proofErr w:type="spellEnd"/>
      <w:r w:rsidRPr="00D74C52">
        <w:rPr>
          <w:u w:val="single"/>
        </w:rPr>
        <w:t xml:space="preserve"> reforms were therefore necessary.</w:t>
      </w:r>
      <w:r w:rsidRPr="00D74C52">
        <w:rPr>
          <w:sz w:val="16"/>
        </w:rPr>
        <w:t xml:space="preserve"> And indeed, beginning in the late 2000s the ACFTU made collective negotiations (</w:t>
      </w:r>
      <w:proofErr w:type="spellStart"/>
      <w:r w:rsidRPr="00D74C52">
        <w:rPr>
          <w:sz w:val="16"/>
        </w:rPr>
        <w:t>xieshang</w:t>
      </w:r>
      <w:proofErr w:type="spellEnd"/>
      <w:r w:rsidRPr="00D74C52">
        <w:rPr>
          <w:sz w:val="16"/>
        </w:rPr>
        <w:t>)—rather than the more antagonistic sounding ‘bargaining’ (</w:t>
      </w:r>
      <w:proofErr w:type="spellStart"/>
      <w:r w:rsidRPr="00D74C52">
        <w:rPr>
          <w:sz w:val="16"/>
        </w:rPr>
        <w:t>tanpan</w:t>
      </w:r>
      <w:proofErr w:type="spellEnd"/>
      <w:r w:rsidRPr="00D74C52">
        <w:rPr>
          <w:sz w:val="16"/>
        </w:rPr>
        <w:t xml:space="preserve">)—a high priority, investing time and resources into expanding the coverage of collective contracts. At its best, </w:t>
      </w:r>
      <w:r w:rsidRPr="005D4C4C">
        <w:rPr>
          <w:b/>
          <w:bCs/>
          <w:sz w:val="26"/>
          <w:highlight w:val="green"/>
          <w:u w:val="single"/>
        </w:rPr>
        <w:t>collective bargaining in China</w:t>
      </w:r>
      <w:r w:rsidRPr="005D4C4C">
        <w:rPr>
          <w:sz w:val="26"/>
          <w:highlight w:val="green"/>
          <w:u w:val="single"/>
        </w:rPr>
        <w:t xml:space="preserve"> </w:t>
      </w:r>
      <w:r w:rsidRPr="005D4C4C">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aspirations, and have insisted on the fundamental harmony of interests between </w:t>
      </w:r>
      <w:proofErr w:type="spellStart"/>
      <w:r w:rsidRPr="00D74C52">
        <w:rPr>
          <w:sz w:val="16"/>
        </w:rPr>
        <w:t>labour</w:t>
      </w:r>
      <w:proofErr w:type="spellEnd"/>
      <w:r w:rsidRPr="00D74C52">
        <w:rPr>
          <w:sz w:val="16"/>
        </w:rPr>
        <w:t xml:space="preserve"> and capital. </w:t>
      </w:r>
      <w:r w:rsidRPr="00D74C52">
        <w:rPr>
          <w:u w:val="single"/>
        </w:rPr>
        <w:t xml:space="preserve">Experiments with bargaining have been almost </w:t>
      </w:r>
      <w:r w:rsidRPr="005D4C4C">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5D4C4C">
        <w:rPr>
          <w:b/>
          <w:sz w:val="26"/>
          <w:highlight w:val="green"/>
          <w:u w:val="single"/>
        </w:rPr>
        <w:t>formulaic</w:t>
      </w:r>
      <w:r w:rsidRPr="00D74C52">
        <w:rPr>
          <w:u w:val="single"/>
        </w:rPr>
        <w:t xml:space="preserve">: </w:t>
      </w:r>
      <w:r w:rsidRPr="005D4C4C">
        <w:rPr>
          <w:b/>
          <w:sz w:val="26"/>
          <w:highlight w:val="green"/>
          <w:u w:val="single"/>
        </w:rPr>
        <w:t>actual bargaining rarely occurs</w:t>
      </w:r>
      <w:r w:rsidRPr="00D74C52">
        <w:rPr>
          <w:u w:val="single"/>
        </w:rPr>
        <w:t xml:space="preserve">, and </w:t>
      </w:r>
      <w:r w:rsidRPr="005D4C4C">
        <w:rPr>
          <w:b/>
          <w:sz w:val="26"/>
          <w:highlight w:val="green"/>
          <w:u w:val="single"/>
        </w:rPr>
        <w:t>enforcement is</w:t>
      </w:r>
      <w:r w:rsidRPr="005D4C4C">
        <w:rPr>
          <w:highlight w:val="green"/>
          <w:u w:val="single"/>
        </w:rPr>
        <w:t xml:space="preserve"> </w:t>
      </w:r>
      <w:r w:rsidRPr="00D74C52">
        <w:rPr>
          <w:u w:val="single"/>
        </w:rPr>
        <w:t xml:space="preserve">largely </w:t>
      </w:r>
      <w:r w:rsidRPr="005D4C4C">
        <w:rPr>
          <w:b/>
          <w:sz w:val="26"/>
          <w:highlight w:val="green"/>
          <w:u w:val="single"/>
        </w:rPr>
        <w:t>non-existent</w:t>
      </w:r>
      <w:r w:rsidRPr="00D74C52">
        <w:rPr>
          <w:sz w:val="16"/>
        </w:rPr>
        <w:t xml:space="preserve">. The few shining examples where employers have made real compromises during collective bargaining have followed autonomously </w:t>
      </w:r>
      <w:proofErr w:type="spellStart"/>
      <w:r w:rsidRPr="00D74C52">
        <w:rPr>
          <w:sz w:val="16"/>
        </w:rPr>
        <w:t>organised</w:t>
      </w:r>
      <w:proofErr w:type="spellEnd"/>
      <w:r w:rsidRPr="00D74C52">
        <w:rPr>
          <w:sz w:val="16"/>
        </w:rPr>
        <w:t xml:space="preserve">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 xml:space="preserve">There was </w:t>
      </w:r>
      <w:proofErr w:type="gramStart"/>
      <w:r w:rsidRPr="00D74C52">
        <w:rPr>
          <w:u w:val="single"/>
        </w:rPr>
        <w:t>a brief moment</w:t>
      </w:r>
      <w:proofErr w:type="gramEnd"/>
      <w:r w:rsidRPr="00D74C52">
        <w:rPr>
          <w:u w:val="single"/>
        </w:rPr>
        <w:t xml:space="preserve">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w:t>
      </w:r>
      <w:proofErr w:type="spellStart"/>
      <w:r w:rsidRPr="00D74C52">
        <w:rPr>
          <w:sz w:val="16"/>
        </w:rPr>
        <w:t>centre</w:t>
      </w:r>
      <w:proofErr w:type="spellEnd"/>
      <w:r w:rsidRPr="00D74C52">
        <w:rPr>
          <w:sz w:val="16"/>
        </w:rPr>
        <w:t xml:space="preserve"> for </w:t>
      </w:r>
      <w:proofErr w:type="spellStart"/>
      <w:r w:rsidRPr="00D74C52">
        <w:rPr>
          <w:sz w:val="16"/>
        </w:rPr>
        <w:t>labour</w:t>
      </w:r>
      <w:proofErr w:type="spellEnd"/>
      <w:r w:rsidRPr="00D74C52">
        <w:rPr>
          <w:sz w:val="16"/>
        </w:rPr>
        <w:t xml:space="preserve"> studies at Sun </w:t>
      </w:r>
      <w:proofErr w:type="spellStart"/>
      <w:r w:rsidRPr="00D74C52">
        <w:rPr>
          <w:sz w:val="16"/>
        </w:rPr>
        <w:t>Yat-sen</w:t>
      </w:r>
      <w:proofErr w:type="spellEnd"/>
      <w:r w:rsidRPr="00D74C52">
        <w:rPr>
          <w:sz w:val="16"/>
        </w:rPr>
        <w:t xml:space="preserve"> University in Guangzhou was shuttered. The academic study of employment has now been left almost entirely to business schools, as the government has stymied further expansion of </w:t>
      </w:r>
      <w:proofErr w:type="spellStart"/>
      <w:r w:rsidRPr="00D74C52">
        <w:rPr>
          <w:sz w:val="16"/>
        </w:rPr>
        <w:t>labour</w:t>
      </w:r>
      <w:proofErr w:type="spellEnd"/>
      <w:r w:rsidRPr="00D74C52">
        <w:rPr>
          <w:sz w:val="16"/>
        </w:rPr>
        <w:t xml:space="preserve"> relations programs. </w:t>
      </w:r>
      <w:proofErr w:type="spellStart"/>
      <w:r w:rsidRPr="00D74C52">
        <w:rPr>
          <w:u w:val="single"/>
        </w:rPr>
        <w:t>Labour</w:t>
      </w:r>
      <w:proofErr w:type="spellEnd"/>
      <w:r w:rsidRPr="00D74C52">
        <w:rPr>
          <w:u w:val="single"/>
        </w:rPr>
        <w:t xml:space="preserve">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w:t>
      </w:r>
      <w:proofErr w:type="spellStart"/>
      <w:r w:rsidRPr="00D74C52">
        <w:rPr>
          <w:sz w:val="16"/>
        </w:rPr>
        <w:t>Jianguo</w:t>
      </w:r>
      <w:proofErr w:type="spellEnd"/>
      <w:r w:rsidRPr="00D74C52">
        <w:rPr>
          <w:sz w:val="16"/>
        </w:rPr>
        <w:t xml:space="preserve">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 xml:space="preserve">Collective bargaining is not dead in the sense that it will disappear from China’s </w:t>
      </w:r>
      <w:proofErr w:type="spellStart"/>
      <w:r w:rsidRPr="00D74C52">
        <w:rPr>
          <w:u w:val="single"/>
        </w:rPr>
        <w:t>labour</w:t>
      </w:r>
      <w:proofErr w:type="spellEnd"/>
      <w:r w:rsidRPr="00D74C52">
        <w:rPr>
          <w:u w:val="single"/>
        </w:rPr>
        <w:t>-capital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w:t>
      </w:r>
      <w:proofErr w:type="gramStart"/>
      <w:r w:rsidRPr="00D74C52">
        <w:rPr>
          <w:sz w:val="16"/>
        </w:rPr>
        <w:t>absolutely worth</w:t>
      </w:r>
      <w:proofErr w:type="gramEnd"/>
      <w:r w:rsidRPr="00D74C52">
        <w:rPr>
          <w:sz w:val="16"/>
        </w:rPr>
        <w:t xml:space="preserve">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5D4C4C">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w:t>
      </w:r>
      <w:proofErr w:type="spellStart"/>
      <w:r w:rsidRPr="00D74C52">
        <w:rPr>
          <w:sz w:val="16"/>
        </w:rPr>
        <w:t>organised</w:t>
      </w:r>
      <w:proofErr w:type="spellEnd"/>
      <w:r w:rsidRPr="00D74C52">
        <w:rPr>
          <w:sz w:val="16"/>
        </w:rPr>
        <w:t xml:space="preserve"> workers as an existential threat? </w:t>
      </w:r>
      <w:r w:rsidRPr="00D74C52">
        <w:rPr>
          <w:u w:val="single"/>
        </w:rPr>
        <w:t xml:space="preserve">In the absence of independent </w:t>
      </w:r>
      <w:proofErr w:type="spellStart"/>
      <w:r w:rsidRPr="00D74C52">
        <w:rPr>
          <w:u w:val="single"/>
        </w:rPr>
        <w:t>organisations</w:t>
      </w:r>
      <w:proofErr w:type="spellEnd"/>
      <w:r w:rsidRPr="00D74C52">
        <w:rPr>
          <w:u w:val="single"/>
        </w:rPr>
        <w:t>, the only option is an intensification of already widespread worker insurgency</w:t>
      </w:r>
      <w:r w:rsidRPr="00D74C52">
        <w:rPr>
          <w:sz w:val="16"/>
        </w:rPr>
        <w:t xml:space="preserve">. The more wildcat strikes, mass direct action, and worker riots, the more the state and capital will be forced to take worker grievances seriously. </w:t>
      </w:r>
      <w:proofErr w:type="gramStart"/>
      <w:r w:rsidRPr="00D74C52">
        <w:rPr>
          <w:sz w:val="16"/>
        </w:rPr>
        <w:t>Of course</w:t>
      </w:r>
      <w:proofErr w:type="gramEnd"/>
      <w:r w:rsidRPr="00D74C52">
        <w:rPr>
          <w:sz w:val="16"/>
        </w:rPr>
        <w:t xml:space="preserve"> such forms of collective action come at great risk for workers, and many have already paid a high price. In any </w:t>
      </w:r>
      <w:proofErr w:type="gramStart"/>
      <w:r w:rsidRPr="00D74C52">
        <w:rPr>
          <w:sz w:val="16"/>
        </w:rPr>
        <w:t>particular case</w:t>
      </w:r>
      <w:proofErr w:type="gramEnd"/>
      <w:r w:rsidRPr="00D74C52">
        <w:rPr>
          <w:sz w:val="16"/>
        </w:rPr>
        <w:t xml:space="preserve">, the risks may certainly outweigh the benefits. But in the aggregate, expansive unrest is just what the working class needs. With the </w:t>
      </w:r>
      <w:proofErr w:type="gramStart"/>
      <w:r w:rsidRPr="00D74C52">
        <w:rPr>
          <w:sz w:val="16"/>
        </w:rPr>
        <w:t>institutions</w:t>
      </w:r>
      <w:proofErr w:type="gramEnd"/>
      <w:r w:rsidRPr="00D74C52">
        <w:rPr>
          <w:sz w:val="16"/>
        </w:rPr>
        <w:t xml:space="preserve"> firmly oriented towards advancing the inter-related goals of state domination and exploitation by capital, disruption on a large scale is the only chance workers have of forcing change. </w:t>
      </w:r>
      <w:proofErr w:type="spellStart"/>
      <w:r w:rsidRPr="00D74C52">
        <w:rPr>
          <w:sz w:val="16"/>
        </w:rPr>
        <w:t>Ungovernability</w:t>
      </w:r>
      <w:proofErr w:type="spellEnd"/>
      <w:r w:rsidRPr="00D74C52">
        <w:rPr>
          <w:sz w:val="16"/>
        </w:rPr>
        <w:t xml:space="preserve"> will be the necessary prelude to any institutional reform worthy of the name.</w:t>
      </w:r>
    </w:p>
    <w:p w14:paraId="25B281EB" w14:textId="77777777" w:rsidR="00081BBB" w:rsidRDefault="00081BBB" w:rsidP="00081BBB">
      <w:pPr>
        <w:pStyle w:val="Heading4"/>
      </w:pPr>
      <w:r>
        <w:t xml:space="preserve">Any credible union power is </w:t>
      </w:r>
      <w:r>
        <w:rPr>
          <w:u w:val="single"/>
        </w:rPr>
        <w:t>under-cut</w:t>
      </w:r>
      <w:r>
        <w:t xml:space="preserve"> by detentions of labor activists.</w:t>
      </w:r>
    </w:p>
    <w:p w14:paraId="4C2EE9DD" w14:textId="77777777" w:rsidR="00081BBB" w:rsidRPr="00FC7D85" w:rsidRDefault="00081BBB" w:rsidP="00081BBB">
      <w:proofErr w:type="spellStart"/>
      <w:r w:rsidRPr="00FC7D85">
        <w:rPr>
          <w:rStyle w:val="Style13ptBold"/>
        </w:rPr>
        <w:t>Merkley</w:t>
      </w:r>
      <w:proofErr w:type="spellEnd"/>
      <w:r w:rsidRPr="00FC7D85">
        <w:rPr>
          <w:rStyle w:val="Style13ptBold"/>
        </w:rPr>
        <w:t xml:space="preserve"> and McGovern 13</w:t>
      </w:r>
      <w:r>
        <w:t xml:space="preserve"> </w:t>
      </w:r>
      <w:r w:rsidRPr="00FC7D85">
        <w:t xml:space="preserve">Jeff </w:t>
      </w:r>
      <w:proofErr w:type="spellStart"/>
      <w:r w:rsidRPr="00FC7D85">
        <w:t>Merkley</w:t>
      </w:r>
      <w:proofErr w:type="spellEnd"/>
      <w:r w:rsidRPr="00FC7D85">
        <w:t xml:space="preserve"> and James McGovern 12-20-2013 "Detention of Labor Representative Highlights Challenges for Collective Bargaining in China"</w:t>
      </w:r>
      <w:r>
        <w:t xml:space="preserve"> </w:t>
      </w:r>
      <w:hyperlink r:id="rId13"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3ECEA6CA" w14:textId="77777777" w:rsidR="00081BBB" w:rsidRPr="00D74C52" w:rsidRDefault="00081BBB" w:rsidP="00081BBB">
      <w:pPr>
        <w:rPr>
          <w:sz w:val="16"/>
        </w:rPr>
      </w:pPr>
      <w:r w:rsidRPr="005D4C4C">
        <w:rPr>
          <w:b/>
          <w:sz w:val="26"/>
          <w:highlight w:val="green"/>
          <w:u w:val="single"/>
        </w:rPr>
        <w:t>Authorities</w:t>
      </w:r>
      <w:r w:rsidRPr="005D4C4C">
        <w:rPr>
          <w:highlight w:val="green"/>
          <w:u w:val="single"/>
        </w:rPr>
        <w:t xml:space="preserve"> </w:t>
      </w:r>
      <w:r w:rsidRPr="00D74C52">
        <w:rPr>
          <w:u w:val="single"/>
        </w:rPr>
        <w:t xml:space="preserve">in Shenzhen city, Guangdong province, </w:t>
      </w:r>
      <w:r w:rsidRPr="005D4C4C">
        <w:rPr>
          <w:b/>
          <w:sz w:val="26"/>
          <w:highlight w:val="green"/>
          <w:u w:val="single"/>
        </w:rPr>
        <w:t>detained</w:t>
      </w:r>
      <w:r w:rsidRPr="005D4C4C">
        <w:rPr>
          <w:highlight w:val="green"/>
          <w:u w:val="single"/>
        </w:rPr>
        <w:t xml:space="preserve"> </w:t>
      </w:r>
      <w:r w:rsidRPr="00D74C52">
        <w:rPr>
          <w:u w:val="single"/>
        </w:rPr>
        <w:t xml:space="preserve">migrant worker and </w:t>
      </w:r>
      <w:r w:rsidRPr="005D4C4C">
        <w:rPr>
          <w:b/>
          <w:sz w:val="26"/>
          <w:highlight w:val="green"/>
          <w:u w:val="single"/>
        </w:rPr>
        <w:t>labor representative</w:t>
      </w:r>
      <w:r w:rsidRPr="00D74C52">
        <w:rPr>
          <w:u w:val="single"/>
        </w:rPr>
        <w:t xml:space="preserve"> Wu </w:t>
      </w:r>
      <w:proofErr w:type="spellStart"/>
      <w:r w:rsidRPr="00D74C52">
        <w:rPr>
          <w:u w:val="single"/>
        </w:rPr>
        <w:t>Guijun</w:t>
      </w:r>
      <w:proofErr w:type="spellEnd"/>
      <w:r w:rsidRPr="00D74C52">
        <w:rPr>
          <w:u w:val="single"/>
        </w:rPr>
        <w:t xml:space="preserve"> in May 2013 reportedly </w:t>
      </w:r>
      <w:r w:rsidRPr="005D4C4C">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w:t>
      </w:r>
      <w:proofErr w:type="gramStart"/>
      <w:r w:rsidRPr="00D74C52">
        <w:rPr>
          <w:sz w:val="16"/>
        </w:rPr>
        <w:t>period of time</w:t>
      </w:r>
      <w:proofErr w:type="gramEnd"/>
      <w:r w:rsidRPr="00D74C52">
        <w:rPr>
          <w:sz w:val="16"/>
        </w:rPr>
        <w:t xml:space="preserve"> without being formally indicted.  </w:t>
      </w:r>
      <w:r w:rsidRPr="00D74C52">
        <w:rPr>
          <w:u w:val="single"/>
        </w:rPr>
        <w:t xml:space="preserve">Wu’s case </w:t>
      </w:r>
      <w:r w:rsidRPr="005D4C4C">
        <w:rPr>
          <w:b/>
          <w:sz w:val="26"/>
          <w:highlight w:val="green"/>
          <w:u w:val="single"/>
        </w:rPr>
        <w:t>illustrates</w:t>
      </w:r>
      <w:r w:rsidRPr="005D4C4C">
        <w:rPr>
          <w:highlight w:val="green"/>
          <w:u w:val="single"/>
        </w:rPr>
        <w:t xml:space="preserve"> </w:t>
      </w:r>
      <w:r w:rsidRPr="00D74C52">
        <w:rPr>
          <w:u w:val="single"/>
        </w:rPr>
        <w:t xml:space="preserve">the </w:t>
      </w:r>
      <w:r w:rsidRPr="005D4C4C">
        <w:rPr>
          <w:b/>
          <w:sz w:val="26"/>
          <w:highlight w:val="green"/>
          <w:u w:val="single"/>
        </w:rPr>
        <w:t>challenges</w:t>
      </w:r>
      <w:r w:rsidRPr="005D4C4C">
        <w:rPr>
          <w:highlight w:val="green"/>
          <w:u w:val="single"/>
        </w:rPr>
        <w:t xml:space="preserve"> </w:t>
      </w:r>
      <w:r w:rsidRPr="005D4C4C">
        <w:rPr>
          <w:b/>
          <w:sz w:val="26"/>
          <w:highlight w:val="green"/>
          <w:u w:val="single"/>
          <w:bdr w:val="single" w:sz="18" w:space="0" w:color="auto"/>
        </w:rPr>
        <w:t>Chinese workers face engaging in collective bargaining</w:t>
      </w:r>
      <w:r w:rsidRPr="005D4C4C">
        <w:rPr>
          <w:highlight w:val="green"/>
          <w:u w:val="single"/>
        </w:rPr>
        <w:t xml:space="preserve"> </w:t>
      </w:r>
      <w:r w:rsidRPr="00D74C52">
        <w:rPr>
          <w:u w:val="single"/>
        </w:rPr>
        <w:t>to resolve workplace grievances</w:t>
      </w:r>
      <w:r w:rsidRPr="00D74C52">
        <w:rPr>
          <w:sz w:val="16"/>
        </w:rPr>
        <w:t xml:space="preserve">. On May 23, 2013, public security officials in </w:t>
      </w:r>
      <w:proofErr w:type="spellStart"/>
      <w:r w:rsidRPr="00D74C52">
        <w:rPr>
          <w:sz w:val="16"/>
        </w:rPr>
        <w:t>Bao’an</w:t>
      </w:r>
      <w:proofErr w:type="spellEnd"/>
      <w:r w:rsidRPr="00D74C52">
        <w:rPr>
          <w:sz w:val="16"/>
        </w:rPr>
        <w:t xml:space="preserve"> district, Shenzhen city, Guangdong province, detained migrant worker Wu </w:t>
      </w:r>
      <w:proofErr w:type="spellStart"/>
      <w:r w:rsidRPr="00D74C52">
        <w:rPr>
          <w:sz w:val="16"/>
        </w:rPr>
        <w:t>Guijun</w:t>
      </w:r>
      <w:proofErr w:type="spellEnd"/>
      <w:r w:rsidRPr="00D74C52">
        <w:rPr>
          <w:sz w:val="16"/>
        </w:rPr>
        <w:t xml:space="preserve">, after he reportedly participated in a local </w:t>
      </w:r>
      <w:proofErr w:type="spellStart"/>
      <w:r w:rsidRPr="00D74C52">
        <w:rPr>
          <w:sz w:val="16"/>
        </w:rPr>
        <w:t>Bao’an</w:t>
      </w:r>
      <w:proofErr w:type="spellEnd"/>
      <w:r w:rsidRPr="00D74C52">
        <w:rPr>
          <w:sz w:val="16"/>
        </w:rPr>
        <w:t xml:space="preserve"> labor </w:t>
      </w:r>
      <w:proofErr w:type="gramStart"/>
      <w:r w:rsidRPr="00D74C52">
        <w:rPr>
          <w:sz w:val="16"/>
        </w:rPr>
        <w:t>protest.[</w:t>
      </w:r>
      <w:proofErr w:type="gramEnd"/>
      <w:r w:rsidRPr="00D74C52">
        <w:rPr>
          <w:sz w:val="16"/>
        </w:rPr>
        <w:t xml:space="preserve">1]  Employed at the </w:t>
      </w:r>
      <w:proofErr w:type="spellStart"/>
      <w:r w:rsidRPr="00D74C52">
        <w:rPr>
          <w:sz w:val="16"/>
        </w:rPr>
        <w:t>Diweixin</w:t>
      </w:r>
      <w:proofErr w:type="spellEnd"/>
      <w:r w:rsidRPr="00D74C52">
        <w:rPr>
          <w:sz w:val="16"/>
        </w:rPr>
        <w:t xml:space="preserve"> manufacturing factory (“</w:t>
      </w:r>
      <w:proofErr w:type="spellStart"/>
      <w:r w:rsidRPr="00D74C52">
        <w:rPr>
          <w:sz w:val="16"/>
        </w:rPr>
        <w:t>Diweixin</w:t>
      </w:r>
      <w:proofErr w:type="spellEnd"/>
      <w:r w:rsidRPr="00D74C52">
        <w:rPr>
          <w:sz w:val="16"/>
        </w:rPr>
        <w:t xml:space="preserve">”) in </w:t>
      </w:r>
      <w:proofErr w:type="spellStart"/>
      <w:r w:rsidRPr="00D74C52">
        <w:rPr>
          <w:sz w:val="16"/>
        </w:rPr>
        <w:t>Bao’an</w:t>
      </w:r>
      <w:proofErr w:type="spellEnd"/>
      <w:r w:rsidRPr="00D74C52">
        <w:rPr>
          <w:sz w:val="16"/>
        </w:rPr>
        <w:t xml:space="preserve">,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rPr>
          <w:sz w:val="16"/>
        </w:rPr>
        <w:t xml:space="preserve">.  </w:t>
      </w:r>
      <w:proofErr w:type="gramStart"/>
      <w:r w:rsidRPr="00D74C52">
        <w:rPr>
          <w:sz w:val="16"/>
        </w:rPr>
        <w:t>As a result of</w:t>
      </w:r>
      <w:proofErr w:type="gramEnd"/>
      <w:r w:rsidRPr="00D74C52">
        <w:rPr>
          <w:sz w:val="16"/>
        </w:rPr>
        <w:t xml:space="preserve"> the protest, authorities </w:t>
      </w:r>
      <w:r w:rsidRPr="005D4C4C">
        <w:rPr>
          <w:b/>
          <w:sz w:val="26"/>
          <w:highlight w:val="green"/>
          <w:u w:val="single"/>
        </w:rPr>
        <w:t>detained</w:t>
      </w:r>
      <w:r w:rsidRPr="005D4C4C">
        <w:rPr>
          <w:sz w:val="16"/>
          <w:highlight w:val="green"/>
        </w:rPr>
        <w:t xml:space="preserve"> </w:t>
      </w:r>
      <w:r w:rsidRPr="00D74C52">
        <w:rPr>
          <w:sz w:val="16"/>
        </w:rPr>
        <w:t xml:space="preserve">a number of protesters, including Wu.  According to his lawyer, </w:t>
      </w:r>
      <w:r w:rsidRPr="00D74C52">
        <w:rPr>
          <w:u w:val="single"/>
        </w:rPr>
        <w:t xml:space="preserve">Wu now faces possible criminal prosecution </w:t>
      </w:r>
      <w:r w:rsidRPr="005D4C4C">
        <w:rPr>
          <w:b/>
          <w:sz w:val="26"/>
          <w:highlight w:val="green"/>
          <w:u w:val="single"/>
        </w:rPr>
        <w:t>for</w:t>
      </w:r>
      <w:r w:rsidRPr="005D4C4C">
        <w:rPr>
          <w:highlight w:val="green"/>
          <w:u w:val="single"/>
        </w:rPr>
        <w:t xml:space="preserve"> </w:t>
      </w:r>
      <w:r w:rsidRPr="00D74C52">
        <w:rPr>
          <w:u w:val="single"/>
        </w:rPr>
        <w:t xml:space="preserve">“gathering a crowd to </w:t>
      </w:r>
      <w:r w:rsidRPr="005D4C4C">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w:t>
      </w:r>
      <w:proofErr w:type="spellStart"/>
      <w:r w:rsidRPr="00D74C52">
        <w:rPr>
          <w:sz w:val="16"/>
        </w:rPr>
        <w:t>Diweixin</w:t>
      </w:r>
      <w:proofErr w:type="spellEnd"/>
      <w:r w:rsidRPr="00D74C52">
        <w:rPr>
          <w:sz w:val="16"/>
        </w:rPr>
        <w:t xml:space="preserve">,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w:t>
      </w:r>
      <w:proofErr w:type="spellStart"/>
      <w:r w:rsidRPr="00D74C52">
        <w:rPr>
          <w:sz w:val="16"/>
        </w:rPr>
        <w:t>procuratorate</w:t>
      </w:r>
      <w:proofErr w:type="spellEnd"/>
      <w:r w:rsidRPr="00D74C52">
        <w:rPr>
          <w:sz w:val="16"/>
        </w:rPr>
        <w:t xml:space="preserve"> officials returned Wu’s case to public security officials for additional investigation.[8] According to Wu’s lawyer, the </w:t>
      </w:r>
      <w:proofErr w:type="spellStart"/>
      <w:r w:rsidRPr="00D74C52">
        <w:rPr>
          <w:sz w:val="16"/>
        </w:rPr>
        <w:t>Bao’an</w:t>
      </w:r>
      <w:proofErr w:type="spellEnd"/>
      <w:r w:rsidRPr="00D74C52">
        <w:rPr>
          <w:sz w:val="16"/>
        </w:rPr>
        <w:t xml:space="preserve"> district </w:t>
      </w:r>
      <w:proofErr w:type="spellStart"/>
      <w:r w:rsidRPr="00D74C52">
        <w:rPr>
          <w:sz w:val="16"/>
        </w:rPr>
        <w:t>procuratorate</w:t>
      </w:r>
      <w:proofErr w:type="spellEnd"/>
      <w:r w:rsidRPr="00D74C52">
        <w:rPr>
          <w:sz w:val="16"/>
        </w:rPr>
        <w:t xml:space="preserv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w:t>
      </w:r>
      <w:proofErr w:type="spellStart"/>
      <w:r w:rsidRPr="00D74C52">
        <w:rPr>
          <w:sz w:val="16"/>
        </w:rPr>
        <w:t>Diweixin</w:t>
      </w:r>
      <w:proofErr w:type="spellEnd"/>
      <w:r w:rsidRPr="00D74C52">
        <w:rPr>
          <w:sz w:val="16"/>
        </w:rPr>
        <w:t xml:space="preserve">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5D4C4C">
        <w:rPr>
          <w:b/>
          <w:bCs/>
          <w:sz w:val="26"/>
          <w:highlight w:val="green"/>
          <w:u w:val="single"/>
        </w:rPr>
        <w:t>worker</w:t>
      </w:r>
      <w:r w:rsidRPr="005D4C4C">
        <w:rPr>
          <w:b/>
          <w:sz w:val="26"/>
          <w:highlight w:val="green"/>
          <w:u w:val="single"/>
        </w:rPr>
        <w:t xml:space="preserve"> leaders</w:t>
      </w:r>
      <w:r w:rsidRPr="00D74C52">
        <w:rPr>
          <w:u w:val="single"/>
        </w:rPr>
        <w:t xml:space="preserve"> were </w:t>
      </w:r>
      <w:r w:rsidRPr="005D4C4C">
        <w:rPr>
          <w:b/>
          <w:sz w:val="26"/>
          <w:highlight w:val="green"/>
          <w:u w:val="single"/>
        </w:rPr>
        <w:t>alone in their struggle</w:t>
      </w:r>
      <w:r w:rsidRPr="005D4C4C">
        <w:rPr>
          <w:highlight w:val="green"/>
          <w:u w:val="single"/>
        </w:rPr>
        <w:t xml:space="preserve"> </w:t>
      </w:r>
      <w:r w:rsidRPr="00D74C52">
        <w:rPr>
          <w:u w:val="single"/>
        </w:rPr>
        <w:t>without receiving support from the trade union,” and called on authorities to “</w:t>
      </w:r>
      <w:r w:rsidRPr="005D4C4C">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5D4C4C">
        <w:rPr>
          <w:b/>
          <w:sz w:val="26"/>
          <w:highlight w:val="green"/>
          <w:u w:val="single"/>
        </w:rPr>
        <w:t>detention</w:t>
      </w:r>
      <w:r w:rsidRPr="005D4C4C">
        <w:rPr>
          <w:highlight w:val="green"/>
          <w:u w:val="single"/>
        </w:rPr>
        <w:t xml:space="preserve"> </w:t>
      </w:r>
      <w:r w:rsidRPr="00D74C52">
        <w:rPr>
          <w:u w:val="single"/>
        </w:rPr>
        <w:t>a “</w:t>
      </w:r>
      <w:r w:rsidRPr="005D4C4C">
        <w:rPr>
          <w:b/>
          <w:sz w:val="26"/>
          <w:highlight w:val="green"/>
          <w:u w:val="single"/>
        </w:rPr>
        <w:t>bad precedent</w:t>
      </w:r>
      <w:r w:rsidRPr="00D74C52">
        <w:rPr>
          <w:u w:val="single"/>
        </w:rPr>
        <w:t xml:space="preserve">” that would </w:t>
      </w:r>
      <w:r w:rsidRPr="005D4C4C">
        <w:rPr>
          <w:b/>
          <w:sz w:val="26"/>
          <w:highlight w:val="green"/>
          <w:u w:val="single"/>
        </w:rPr>
        <w:t>cause</w:t>
      </w:r>
      <w:r w:rsidRPr="005D4C4C">
        <w:rPr>
          <w:highlight w:val="green"/>
          <w:u w:val="single"/>
        </w:rPr>
        <w:t xml:space="preserve"> </w:t>
      </w:r>
      <w:r w:rsidRPr="00D74C52">
        <w:rPr>
          <w:u w:val="single"/>
        </w:rPr>
        <w:t>“</w:t>
      </w:r>
      <w:r w:rsidRPr="005D4C4C">
        <w:rPr>
          <w:b/>
          <w:sz w:val="26"/>
          <w:highlight w:val="green"/>
          <w:u w:val="single"/>
        </w:rPr>
        <w:t>workers striking in the future [to face] the risk of prosecution</w:t>
      </w:r>
      <w:proofErr w:type="gramStart"/>
      <w:r w:rsidRPr="005D4C4C">
        <w:rPr>
          <w:b/>
          <w:sz w:val="26"/>
          <w:highlight w:val="green"/>
          <w:u w:val="single"/>
        </w:rPr>
        <w:t>.”</w:t>
      </w:r>
      <w:r w:rsidRPr="00D74C52">
        <w:rPr>
          <w:u w:val="single"/>
        </w:rPr>
        <w:t>[</w:t>
      </w:r>
      <w:proofErr w:type="gramEnd"/>
      <w:r w:rsidRPr="00D74C52">
        <w:rPr>
          <w:u w:val="single"/>
        </w:rPr>
        <w:t>11]  According to the letter, such a situation would “</w:t>
      </w:r>
      <w:r w:rsidRPr="005D4C4C">
        <w:rPr>
          <w:b/>
          <w:sz w:val="26"/>
          <w:highlight w:val="green"/>
          <w:u w:val="single"/>
        </w:rPr>
        <w:t>intensify social contradictions and influence social harmony</w:t>
      </w: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w:t>
      </w:r>
      <w:proofErr w:type="spellStart"/>
      <w:r w:rsidRPr="00D74C52">
        <w:rPr>
          <w:sz w:val="16"/>
        </w:rPr>
        <w:t>Xiangdong</w:t>
      </w:r>
      <w:proofErr w:type="spellEnd"/>
      <w:r w:rsidRPr="00D74C52">
        <w:rPr>
          <w:sz w:val="16"/>
        </w:rPr>
        <w:t xml:space="preserve">, a professor and deputy director of the labor research and service center at Sun </w:t>
      </w:r>
      <w:proofErr w:type="spellStart"/>
      <w:r w:rsidRPr="00D74C52">
        <w:rPr>
          <w:sz w:val="16"/>
        </w:rPr>
        <w:t>Yat-sen</w:t>
      </w:r>
      <w:proofErr w:type="spellEnd"/>
      <w:r w:rsidRPr="00D74C52">
        <w:rPr>
          <w:sz w:val="16"/>
        </w:rPr>
        <w:t xml:space="preserve"> University in Guangdong, </w:t>
      </w:r>
      <w:r w:rsidRPr="005D4C4C">
        <w:rPr>
          <w:b/>
          <w:sz w:val="26"/>
          <w:highlight w:val="green"/>
          <w:u w:val="single"/>
        </w:rPr>
        <w:t>government</w:t>
      </w:r>
      <w:r w:rsidRPr="005D4C4C">
        <w:rPr>
          <w:highlight w:val="green"/>
          <w:u w:val="single"/>
        </w:rPr>
        <w:t xml:space="preserve"> </w:t>
      </w:r>
      <w:r w:rsidRPr="00D74C52">
        <w:rPr>
          <w:u w:val="single"/>
        </w:rPr>
        <w:t xml:space="preserve">and local trade union </w:t>
      </w:r>
      <w:r w:rsidRPr="005D4C4C">
        <w:rPr>
          <w:b/>
          <w:sz w:val="26"/>
          <w:highlight w:val="green"/>
          <w:u w:val="single"/>
        </w:rPr>
        <w:t>officials</w:t>
      </w:r>
      <w:r w:rsidRPr="005D4C4C">
        <w:rPr>
          <w:highlight w:val="green"/>
          <w:u w:val="single"/>
        </w:rPr>
        <w:t xml:space="preserve"> </w:t>
      </w:r>
      <w:r w:rsidRPr="005D4C4C">
        <w:rPr>
          <w:b/>
          <w:sz w:val="26"/>
          <w:highlight w:val="green"/>
          <w:u w:val="single"/>
        </w:rPr>
        <w:t>continue to approach labor disputes through the perspective of maintaining social stability</w:t>
      </w:r>
      <w:r w:rsidRPr="005D4C4C">
        <w:rPr>
          <w:highlight w:val="green"/>
          <w:u w:val="single"/>
        </w:rPr>
        <w:t xml:space="preserve"> </w:t>
      </w:r>
      <w:r w:rsidRPr="00D74C52">
        <w:rPr>
          <w:u w:val="single"/>
        </w:rPr>
        <w:t xml:space="preserve">and protecting against economic losses, </w:t>
      </w:r>
      <w:r w:rsidRPr="005D4C4C">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w:t>
      </w:r>
      <w:proofErr w:type="spellStart"/>
      <w:r w:rsidRPr="00D74C52">
        <w:rPr>
          <w:sz w:val="16"/>
        </w:rPr>
        <w:t>Labour</w:t>
      </w:r>
      <w:proofErr w:type="spellEnd"/>
      <w:r w:rsidRPr="00D74C52">
        <w:rPr>
          <w:sz w:val="16"/>
        </w:rPr>
        <w:t xml:space="preserve">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5D4C4C">
        <w:rPr>
          <w:b/>
          <w:sz w:val="26"/>
          <w:highlight w:val="green"/>
          <w:u w:val="single"/>
        </w:rPr>
        <w:t>lack</w:t>
      </w:r>
      <w:r w:rsidRPr="005D4C4C">
        <w:rPr>
          <w:highlight w:val="green"/>
          <w:u w:val="single"/>
        </w:rPr>
        <w:t xml:space="preserve"> </w:t>
      </w:r>
      <w:r w:rsidRPr="005D4C4C">
        <w:rPr>
          <w:b/>
          <w:sz w:val="26"/>
          <w:highlight w:val="green"/>
          <w:u w:val="single"/>
        </w:rPr>
        <w:t>of</w:t>
      </w:r>
      <w:r w:rsidRPr="005D4C4C">
        <w:rPr>
          <w:highlight w:val="green"/>
          <w:u w:val="single"/>
        </w:rPr>
        <w:t xml:space="preserve"> </w:t>
      </w:r>
      <w:r w:rsidRPr="00D74C52">
        <w:rPr>
          <w:u w:val="single"/>
        </w:rPr>
        <w:t xml:space="preserve">“any </w:t>
      </w:r>
      <w:r w:rsidRPr="005D4C4C">
        <w:rPr>
          <w:b/>
          <w:sz w:val="26"/>
          <w:highlight w:val="green"/>
          <w:u w:val="single"/>
        </w:rPr>
        <w:t>clear defined legal protection</w:t>
      </w:r>
      <w:r w:rsidRPr="00D74C52">
        <w:rPr>
          <w:u w:val="single"/>
        </w:rPr>
        <w:t xml:space="preserve">” for labor representatives </w:t>
      </w:r>
      <w:r w:rsidRPr="005D4C4C">
        <w:rPr>
          <w:b/>
          <w:sz w:val="26"/>
          <w:highlight w:val="green"/>
          <w:u w:val="single"/>
        </w:rPr>
        <w:t>makes them susceptible to retaliation</w:t>
      </w:r>
      <w:r w:rsidRPr="00D74C52">
        <w:rPr>
          <w:u w:val="single"/>
        </w:rPr>
        <w:t>, necessitating “protection from both the law and 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w:t>
      </w:r>
      <w:proofErr w:type="gramStart"/>
      <w:r w:rsidRPr="00D74C52">
        <w:rPr>
          <w:sz w:val="16"/>
        </w:rPr>
        <w:t>bargaining.[</w:t>
      </w:r>
      <w:proofErr w:type="gramEnd"/>
      <w:r w:rsidRPr="00D74C52">
        <w:rPr>
          <w:sz w:val="16"/>
        </w:rPr>
        <w:t>16]</w:t>
      </w:r>
    </w:p>
    <w:p w14:paraId="18E1759E" w14:textId="77777777" w:rsidR="00081BBB" w:rsidRDefault="00081BBB" w:rsidP="00081BBB">
      <w:pPr>
        <w:pStyle w:val="Heading4"/>
      </w:pPr>
      <w:r>
        <w:t xml:space="preserve">The Right to Strike </w:t>
      </w:r>
      <w:r>
        <w:rPr>
          <w:u w:val="single"/>
        </w:rPr>
        <w:t>re-balances</w:t>
      </w:r>
      <w:r>
        <w:t xml:space="preserve"> China’s Economy. </w:t>
      </w:r>
    </w:p>
    <w:p w14:paraId="1C69E6E6" w14:textId="77777777" w:rsidR="00081BBB" w:rsidRDefault="00081BBB" w:rsidP="00081BBB">
      <w:r w:rsidRPr="00A44704">
        <w:rPr>
          <w:rStyle w:val="Style13ptBold"/>
        </w:rPr>
        <w:t>Roberts 10</w:t>
      </w:r>
      <w:r>
        <w:t xml:space="preserve"> </w:t>
      </w:r>
      <w:r w:rsidRPr="00A44704">
        <w:t>Dexter Roberts 8-5-2010 "Is the Right to Strike Coming to China"</w:t>
      </w:r>
      <w:r>
        <w:t xml:space="preserve"> </w:t>
      </w:r>
      <w:hyperlink r:id="rId14" w:history="1">
        <w:r w:rsidRPr="00227C9E">
          <w:rPr>
            <w:rStyle w:val="Hyperlink"/>
          </w:rPr>
          <w:t>https://archive.md/hjNI7</w:t>
        </w:r>
      </w:hyperlink>
      <w:r>
        <w:t xml:space="preserve"> (Editor at Bloomberg)//Elmer</w:t>
      </w:r>
    </w:p>
    <w:p w14:paraId="25CBB762" w14:textId="77777777" w:rsidR="00081BBB" w:rsidRDefault="00081BBB" w:rsidP="00081BBB">
      <w:pPr>
        <w:rPr>
          <w:sz w:val="16"/>
        </w:rPr>
      </w:pPr>
      <w:r w:rsidRPr="00FC7D85">
        <w:rPr>
          <w:sz w:val="16"/>
        </w:rPr>
        <w:t xml:space="preserve">The name gives no hint of the revolutionary changes afoot for mainland workers. </w:t>
      </w:r>
      <w:r w:rsidRPr="00FC7D85">
        <w:rPr>
          <w:u w:val="single"/>
        </w:rPr>
        <w:t xml:space="preserve">Yet the </w:t>
      </w:r>
      <w:r w:rsidRPr="005D4C4C">
        <w:rPr>
          <w:b/>
          <w:sz w:val="26"/>
          <w:highlight w:val="green"/>
          <w:u w:val="single"/>
        </w:rPr>
        <w:t>proposed Regulations</w:t>
      </w:r>
      <w:r w:rsidRPr="005D4C4C">
        <w:rPr>
          <w:highlight w:val="green"/>
          <w:u w:val="single"/>
        </w:rPr>
        <w:t xml:space="preserve"> </w:t>
      </w:r>
      <w:r w:rsidRPr="00FC7D85">
        <w:rPr>
          <w:u w:val="single"/>
        </w:rPr>
        <w:t xml:space="preserve">on the Democratic Management of Enterprises, now being debated by the Guangdong Provincial People's Congress, </w:t>
      </w:r>
      <w:r w:rsidRPr="005D4C4C">
        <w:rPr>
          <w:b/>
          <w:sz w:val="26"/>
          <w:highlight w:val="green"/>
          <w:u w:val="single"/>
        </w:rPr>
        <w:t>could give Chinese labor the ultimate</w:t>
      </w:r>
      <w:r w:rsidRPr="00FC7D85">
        <w:rPr>
          <w:u w:val="single"/>
        </w:rPr>
        <w:t>—and until now taboo—</w:t>
      </w:r>
      <w:r w:rsidRPr="005D4C4C">
        <w:rPr>
          <w:b/>
          <w:sz w:val="26"/>
          <w:highlight w:val="green"/>
          <w:u w:val="single"/>
        </w:rPr>
        <w:t>bargaining tool</w:t>
      </w:r>
      <w:r w:rsidRPr="00FC7D85">
        <w:rPr>
          <w:u w:val="single"/>
        </w:rPr>
        <w:t xml:space="preserve">: </w:t>
      </w:r>
      <w:r w:rsidRPr="005D4C4C">
        <w:rPr>
          <w:b/>
          <w:sz w:val="26"/>
          <w:highlight w:val="green"/>
          <w:u w:val="single"/>
          <w:bdr w:val="single" w:sz="18" w:space="0" w:color="auto"/>
        </w:rPr>
        <w:t>an 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w:t>
      </w:r>
      <w:proofErr w:type="spellStart"/>
      <w:r w:rsidRPr="00FC7D85">
        <w:rPr>
          <w:sz w:val="16"/>
        </w:rPr>
        <w:t>Labour</w:t>
      </w:r>
      <w:proofErr w:type="spellEnd"/>
      <w:r w:rsidRPr="00FC7D85">
        <w:rPr>
          <w:sz w:val="16"/>
        </w:rPr>
        <w:t xml:space="preserve"> Bulletin. </w:t>
      </w:r>
      <w:r w:rsidRPr="00FC7D85">
        <w:rPr>
          <w:u w:val="single"/>
        </w:rPr>
        <w:t xml:space="preserve">All </w:t>
      </w:r>
      <w:r w:rsidRPr="005D4C4C">
        <w:rPr>
          <w:b/>
          <w:sz w:val="26"/>
          <w:highlight w:val="green"/>
          <w:u w:val="single"/>
        </w:rPr>
        <w:t>Chinese workers</w:t>
      </w:r>
      <w:r w:rsidRPr="005D4C4C">
        <w:rPr>
          <w:highlight w:val="green"/>
          <w:u w:val="single"/>
        </w:rPr>
        <w:t xml:space="preserve"> </w:t>
      </w:r>
      <w:r w:rsidRPr="00FC7D85">
        <w:rPr>
          <w:u w:val="single"/>
        </w:rPr>
        <w:t xml:space="preserve">belong to one </w:t>
      </w:r>
      <w:r w:rsidRPr="005D4C4C">
        <w:rPr>
          <w:b/>
          <w:sz w:val="26"/>
          <w:highlight w:val="green"/>
          <w:u w:val="single"/>
        </w:rPr>
        <w:t>union</w:t>
      </w:r>
      <w:r w:rsidRPr="00FC7D85">
        <w:rPr>
          <w:u w:val="single"/>
        </w:rPr>
        <w:t xml:space="preserve">, but it </w:t>
      </w:r>
      <w:r w:rsidRPr="005D4C4C">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proofErr w:type="gramStart"/>
      <w:r w:rsidRPr="00FC7D85">
        <w:rPr>
          <w:u w:val="single"/>
        </w:rPr>
        <w:t>as long as</w:t>
      </w:r>
      <w:proofErr w:type="gramEnd"/>
      <w:r w:rsidRPr="00FC7D85">
        <w:rPr>
          <w:u w:val="single"/>
        </w:rPr>
        <w:t xml:space="preserve">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rPr>
          <w:sz w:val="16"/>
        </w:rPr>
        <w:t xml:space="preserve">," says Chang Kai, a labor relations professor at </w:t>
      </w:r>
      <w:proofErr w:type="spellStart"/>
      <w:r w:rsidRPr="00FC7D85">
        <w:rPr>
          <w:sz w:val="16"/>
        </w:rPr>
        <w:t>Renmin</w:t>
      </w:r>
      <w:proofErr w:type="spellEnd"/>
      <w:r w:rsidRPr="00FC7D85">
        <w:rPr>
          <w:sz w:val="16"/>
        </w:rPr>
        <w:t xml:space="preserve"> University of China who advised the Honda workers. "What the government is concerned about is whether it can control these strikes or not." </w:t>
      </w:r>
      <w:r w:rsidRPr="005D4C4C">
        <w:rPr>
          <w:b/>
          <w:sz w:val="26"/>
          <w:highlight w:val="green"/>
          <w:u w:val="single"/>
        </w:rPr>
        <w:t>Formalizing workers' rights</w:t>
      </w:r>
      <w:r w:rsidRPr="005D4C4C">
        <w:rPr>
          <w:sz w:val="16"/>
          <w:highlight w:val="green"/>
        </w:rPr>
        <w:t xml:space="preserve"> </w:t>
      </w:r>
      <w:r w:rsidRPr="005D4C4C">
        <w:rPr>
          <w:b/>
          <w:sz w:val="26"/>
          <w:highlight w:val="green"/>
          <w:u w:val="single"/>
        </w:rPr>
        <w:t>could</w:t>
      </w:r>
      <w:r w:rsidRPr="005D4C4C">
        <w:rPr>
          <w:sz w:val="16"/>
          <w:highlight w:val="green"/>
        </w:rPr>
        <w:t xml:space="preserve"> </w:t>
      </w:r>
      <w:r w:rsidRPr="00FC7D85">
        <w:rPr>
          <w:sz w:val="16"/>
        </w:rPr>
        <w:t xml:space="preserve">also advance </w:t>
      </w:r>
      <w:r w:rsidRPr="005D4C4C">
        <w:rPr>
          <w:b/>
          <w:sz w:val="26"/>
          <w:highlight w:val="green"/>
          <w:u w:val="single"/>
          <w:bdr w:val="single" w:sz="18" w:space="0" w:color="auto"/>
        </w:rPr>
        <w:t>China's goal of rebalancing the economy</w:t>
      </w:r>
      <w:r w:rsidRPr="00FC7D85">
        <w:rPr>
          <w:sz w:val="16"/>
        </w:rPr>
        <w:t xml:space="preserve">. "There is a </w:t>
      </w:r>
      <w:r w:rsidRPr="005D4C4C">
        <w:rPr>
          <w:b/>
          <w:sz w:val="26"/>
          <w:highlight w:val="green"/>
          <w:u w:val="single"/>
        </w:rPr>
        <w:t>new emphasis on how to reduce the wage gap</w:t>
      </w:r>
      <w:r w:rsidRPr="005D4C4C">
        <w:rPr>
          <w:sz w:val="16"/>
          <w:highlight w:val="green"/>
        </w:rPr>
        <w:t xml:space="preserve"> </w:t>
      </w:r>
      <w:r w:rsidRPr="005D4C4C">
        <w:rPr>
          <w:b/>
          <w:sz w:val="26"/>
          <w:highlight w:val="green"/>
          <w:u w:val="single"/>
        </w:rPr>
        <w:t>and get consumers to spend more</w:t>
      </w:r>
      <w:r w:rsidRPr="00FC7D85">
        <w:rPr>
          <w:sz w:val="16"/>
        </w:rPr>
        <w:t>," says Chang-</w:t>
      </w:r>
      <w:proofErr w:type="spellStart"/>
      <w:r w:rsidRPr="00FC7D85">
        <w:rPr>
          <w:sz w:val="16"/>
        </w:rPr>
        <w:t>Hee</w:t>
      </w:r>
      <w:proofErr w:type="spellEnd"/>
      <w:r w:rsidRPr="00FC7D85">
        <w:rPr>
          <w:sz w:val="16"/>
        </w:rPr>
        <w:t xml:space="preserve"> Lee, an industrial relations expert at the International </w:t>
      </w:r>
      <w:proofErr w:type="spellStart"/>
      <w:r w:rsidRPr="00FC7D85">
        <w:rPr>
          <w:sz w:val="16"/>
        </w:rPr>
        <w:t>Labour</w:t>
      </w:r>
      <w:proofErr w:type="spellEnd"/>
      <w:r w:rsidRPr="00FC7D85">
        <w:rPr>
          <w:sz w:val="16"/>
        </w:rPr>
        <w:t xml:space="preserve"> Organization's Beijing office. "</w:t>
      </w:r>
      <w:r w:rsidRPr="00FC7D85">
        <w:rPr>
          <w:u w:val="single"/>
        </w:rPr>
        <w:t xml:space="preserve">This is </w:t>
      </w:r>
      <w:r w:rsidRPr="005D4C4C">
        <w:rPr>
          <w:b/>
          <w:sz w:val="26"/>
          <w:highlight w:val="green"/>
          <w:u w:val="single"/>
        </w:rPr>
        <w:t>not</w:t>
      </w:r>
      <w:r w:rsidRPr="005D4C4C">
        <w:rPr>
          <w:highlight w:val="green"/>
          <w:u w:val="single"/>
        </w:rPr>
        <w:t xml:space="preserve"> </w:t>
      </w:r>
      <w:r w:rsidRPr="00FC7D85">
        <w:rPr>
          <w:u w:val="single"/>
        </w:rPr>
        <w:t xml:space="preserve">very </w:t>
      </w:r>
      <w:r w:rsidRPr="005D4C4C">
        <w:rPr>
          <w:b/>
          <w:sz w:val="26"/>
          <w:highlight w:val="green"/>
          <w:u w:val="single"/>
        </w:rPr>
        <w:t>easy</w:t>
      </w:r>
      <w:r w:rsidRPr="005D4C4C">
        <w:rPr>
          <w:highlight w:val="green"/>
          <w:u w:val="single"/>
        </w:rPr>
        <w:t xml:space="preserve"> </w:t>
      </w:r>
      <w:r w:rsidRPr="00FC7D85">
        <w:rPr>
          <w:u w:val="single"/>
        </w:rPr>
        <w:t xml:space="preserve">to accomplish </w:t>
      </w:r>
      <w:r w:rsidRPr="005D4C4C">
        <w:rPr>
          <w:b/>
          <w:sz w:val="26"/>
          <w:highlight w:val="green"/>
          <w:u w:val="single"/>
        </w:rPr>
        <w:t>unless</w:t>
      </w:r>
      <w:r w:rsidRPr="005D4C4C">
        <w:rPr>
          <w:highlight w:val="green"/>
          <w:u w:val="single"/>
        </w:rPr>
        <w:t xml:space="preserve"> </w:t>
      </w:r>
      <w:r w:rsidRPr="005D4C4C">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1346FC6D" w14:textId="77777777" w:rsidR="00081BBB" w:rsidRDefault="00081BBB" w:rsidP="00081BBB">
      <w:pPr>
        <w:pStyle w:val="Heading4"/>
      </w:pPr>
      <w:r>
        <w:t xml:space="preserve">Enhanced Unions and Labor Reforms key to </w:t>
      </w:r>
      <w:r>
        <w:rPr>
          <w:u w:val="single"/>
        </w:rPr>
        <w:t>sustained</w:t>
      </w:r>
      <w:r>
        <w:t xml:space="preserve"> Chinese Economic Growth.</w:t>
      </w:r>
    </w:p>
    <w:p w14:paraId="254EA290" w14:textId="77777777" w:rsidR="00081BBB" w:rsidRPr="00A415B4" w:rsidRDefault="00081BBB" w:rsidP="00081BBB">
      <w:r w:rsidRPr="00A415B4">
        <w:rPr>
          <w:rStyle w:val="Style13ptBold"/>
        </w:rPr>
        <w:t>Haack 21</w:t>
      </w:r>
      <w:r>
        <w:t xml:space="preserve"> </w:t>
      </w:r>
      <w:r w:rsidRPr="00A415B4">
        <w:t>Michael Haack 2-13-2021 "Could Biden Make US-China Trade Better for Workers?"</w:t>
      </w:r>
      <w:r>
        <w:t xml:space="preserve"> </w:t>
      </w:r>
      <w:hyperlink r:id="rId15"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54BF344B" w14:textId="77777777" w:rsidR="00081BBB" w:rsidRDefault="00081BBB" w:rsidP="00081BBB">
      <w:pPr>
        <w:rPr>
          <w:u w:val="single"/>
        </w:rPr>
      </w:pPr>
      <w:r w:rsidRPr="00A415B4">
        <w:rPr>
          <w:sz w:val="16"/>
        </w:rPr>
        <w:t xml:space="preserve">Meanwhile, </w:t>
      </w:r>
      <w:r w:rsidRPr="005D4C4C">
        <w:rPr>
          <w:b/>
          <w:sz w:val="26"/>
          <w:highlight w:val="green"/>
          <w:u w:val="single"/>
        </w:rPr>
        <w:t>even as China grows, its wealth</w:t>
      </w:r>
      <w:r w:rsidRPr="005D4C4C">
        <w:rPr>
          <w:highlight w:val="green"/>
          <w:u w:val="single"/>
        </w:rPr>
        <w:t xml:space="preserve"> </w:t>
      </w:r>
      <w:r w:rsidRPr="005D4C4C">
        <w:rPr>
          <w:b/>
          <w:sz w:val="26"/>
          <w:highlight w:val="green"/>
          <w:u w:val="single"/>
        </w:rPr>
        <w:t>remains</w:t>
      </w:r>
      <w:r w:rsidRPr="005D4C4C">
        <w:rPr>
          <w:highlight w:val="green"/>
          <w:u w:val="single"/>
        </w:rPr>
        <w:t xml:space="preserve"> </w:t>
      </w:r>
      <w:r w:rsidRPr="00A415B4">
        <w:rPr>
          <w:u w:val="single"/>
        </w:rPr>
        <w:t xml:space="preserve">largely </w:t>
      </w:r>
      <w:r w:rsidRPr="005D4C4C">
        <w:rPr>
          <w:b/>
          <w:sz w:val="26"/>
          <w:highlight w:val="green"/>
          <w:u w:val="single"/>
        </w:rPr>
        <w:t>with companies and the government</w:t>
      </w:r>
      <w:r w:rsidRPr="00A415B4">
        <w:rPr>
          <w:u w:val="single"/>
        </w:rPr>
        <w:t xml:space="preserve">. </w:t>
      </w:r>
      <w:r w:rsidRPr="005D4C4C">
        <w:rPr>
          <w:b/>
          <w:sz w:val="26"/>
          <w:highlight w:val="green"/>
          <w:u w:val="single"/>
        </w:rPr>
        <w:t>Individual households capture only around 40 percent</w:t>
      </w:r>
      <w:r w:rsidRPr="005D4C4C">
        <w:rPr>
          <w:highlight w:val="green"/>
          <w:u w:val="single"/>
        </w:rPr>
        <w:t xml:space="preserve"> </w:t>
      </w:r>
      <w:r w:rsidRPr="00A415B4">
        <w:rPr>
          <w:u w:val="single"/>
        </w:rPr>
        <w:t xml:space="preserve">of China’s GDP compared to around 70 percent in the United States. </w:t>
      </w:r>
      <w:r w:rsidRPr="005D4C4C">
        <w:rPr>
          <w:b/>
          <w:sz w:val="26"/>
          <w:highlight w:val="green"/>
          <w:u w:val="single"/>
        </w:rPr>
        <w:t>Inequality has soared</w:t>
      </w:r>
      <w:r w:rsidRPr="00A415B4">
        <w:rPr>
          <w:u w:val="single"/>
        </w:rPr>
        <w:t xml:space="preserve">. China’s official </w:t>
      </w:r>
      <w:r w:rsidRPr="00A415B4">
        <w:rPr>
          <w:b/>
          <w:bCs/>
          <w:u w:val="single"/>
        </w:rPr>
        <w:t xml:space="preserve">Gini coefficient is at </w:t>
      </w:r>
      <w:proofErr w:type="gramStart"/>
      <w:r w:rsidRPr="00A415B4">
        <w:rPr>
          <w:b/>
          <w:bCs/>
          <w:u w:val="single"/>
        </w:rPr>
        <w:t>0.47  (</w:t>
      </w:r>
      <w:proofErr w:type="gramEnd"/>
      <w:r w:rsidRPr="00A415B4">
        <w:rPr>
          <w:b/>
          <w:bCs/>
          <w:u w:val="single"/>
        </w:rPr>
        <w:t>independent analyses put the number considerably higher) compared to 0.39 in the U.S</w:t>
      </w:r>
      <w:r w:rsidRPr="00A415B4">
        <w:rPr>
          <w:u w:val="single"/>
        </w:rPr>
        <w:t>. “</w:t>
      </w:r>
      <w:r w:rsidRPr="005D4C4C">
        <w:rPr>
          <w:b/>
          <w:sz w:val="26"/>
          <w:highlight w:val="green"/>
          <w:u w:val="single"/>
        </w:rPr>
        <w:t>Chinese workers</w:t>
      </w:r>
      <w:r w:rsidRPr="005D4C4C">
        <w:rPr>
          <w:highlight w:val="green"/>
          <w:u w:val="single"/>
        </w:rPr>
        <w:t xml:space="preserve"> </w:t>
      </w:r>
      <w:r w:rsidRPr="00A415B4">
        <w:rPr>
          <w:u w:val="single"/>
        </w:rPr>
        <w:t xml:space="preserve">are </w:t>
      </w:r>
      <w:r w:rsidRPr="005D4C4C">
        <w:rPr>
          <w:b/>
          <w:sz w:val="26"/>
          <w:highlight w:val="green"/>
          <w:u w:val="single"/>
        </w:rPr>
        <w:t>underpaid</w:t>
      </w:r>
      <w:r w:rsidRPr="005D4C4C">
        <w:rPr>
          <w:highlight w:val="green"/>
          <w:u w:val="single"/>
        </w:rPr>
        <w:t xml:space="preserve"> </w:t>
      </w:r>
      <w:r w:rsidRPr="00A415B4">
        <w:rPr>
          <w:u w:val="single"/>
        </w:rPr>
        <w:t xml:space="preserve">and overtaxed, so they </w:t>
      </w:r>
      <w:r w:rsidRPr="005D4C4C">
        <w:rPr>
          <w:b/>
          <w:sz w:val="26"/>
          <w:highlight w:val="green"/>
          <w:u w:val="single"/>
        </w:rPr>
        <w:t>can’t</w:t>
      </w:r>
      <w:r w:rsidRPr="005D4C4C">
        <w:rPr>
          <w:highlight w:val="green"/>
          <w:u w:val="single"/>
        </w:rPr>
        <w:t xml:space="preserve"> </w:t>
      </w:r>
      <w:r w:rsidRPr="00A415B4">
        <w:rPr>
          <w:u w:val="single"/>
        </w:rPr>
        <w:t xml:space="preserve">afford to </w:t>
      </w:r>
      <w:r w:rsidRPr="005D4C4C">
        <w:rPr>
          <w:b/>
          <w:sz w:val="26"/>
          <w:highlight w:val="green"/>
          <w:u w:val="single"/>
        </w:rPr>
        <w:t>spend as much</w:t>
      </w:r>
      <w:r w:rsidRPr="005D4C4C">
        <w:rPr>
          <w:highlight w:val="green"/>
          <w:u w:val="single"/>
        </w:rPr>
        <w:t xml:space="preserve"> </w:t>
      </w:r>
      <w:r w:rsidRPr="00A415B4">
        <w:rPr>
          <w:u w:val="single"/>
        </w:rPr>
        <w:t xml:space="preserve">on goods and services,” said Mathew Klein of Barron’s. “The result is that Chinese businesses systematically generate a </w:t>
      </w:r>
      <w:r w:rsidRPr="005D4C4C">
        <w:rPr>
          <w:b/>
          <w:sz w:val="26"/>
          <w:highlight w:val="green"/>
          <w:u w:val="single"/>
        </w:rPr>
        <w:t>surplus</w:t>
      </w:r>
      <w:r w:rsidRPr="005D4C4C">
        <w:rPr>
          <w:highlight w:val="green"/>
          <w:u w:val="single"/>
        </w:rPr>
        <w:t xml:space="preserve"> </w:t>
      </w:r>
      <w:r w:rsidRPr="00A415B4">
        <w:rPr>
          <w:u w:val="single"/>
        </w:rPr>
        <w:t xml:space="preserve">of goods that gets </w:t>
      </w:r>
      <w:r w:rsidRPr="005D4C4C">
        <w:rPr>
          <w:b/>
          <w:sz w:val="26"/>
          <w:highlight w:val="green"/>
          <w:u w:val="single"/>
        </w:rPr>
        <w:t>dumped</w:t>
      </w:r>
      <w:r w:rsidRPr="005D4C4C">
        <w:rPr>
          <w:highlight w:val="green"/>
          <w:u w:val="single"/>
        </w:rPr>
        <w:t xml:space="preserve"> </w:t>
      </w:r>
      <w:r w:rsidRPr="005D4C4C">
        <w:rPr>
          <w:b/>
          <w:sz w:val="26"/>
          <w:highlight w:val="green"/>
          <w:u w:val="single"/>
        </w:rPr>
        <w:t>on the rest of the world</w:t>
      </w:r>
      <w:r w:rsidRPr="00A415B4">
        <w:rPr>
          <w:u w:val="single"/>
        </w:rPr>
        <w:t xml:space="preserve">, which in turn </w:t>
      </w:r>
      <w:r w:rsidRPr="005D4C4C">
        <w:rPr>
          <w:b/>
          <w:sz w:val="26"/>
          <w:highlight w:val="green"/>
          <w:u w:val="single"/>
        </w:rPr>
        <w:t>leads to</w:t>
      </w:r>
      <w:r w:rsidRPr="005D4C4C">
        <w:rPr>
          <w:highlight w:val="green"/>
          <w:u w:val="single"/>
        </w:rPr>
        <w:t xml:space="preserve"> </w:t>
      </w:r>
      <w:r w:rsidRPr="00A415B4">
        <w:rPr>
          <w:u w:val="single"/>
        </w:rPr>
        <w:t xml:space="preserve">some combination of </w:t>
      </w:r>
      <w:r w:rsidRPr="005D4C4C">
        <w:rPr>
          <w:b/>
          <w:sz w:val="26"/>
          <w:highlight w:val="green"/>
          <w:u w:val="single"/>
          <w:bdr w:val="single" w:sz="18" w:space="0" w:color="auto"/>
        </w:rPr>
        <w:t>deindustrialization and rising indebtedness</w:t>
      </w:r>
      <w:r w:rsidRPr="00A415B4">
        <w:rPr>
          <w:u w:val="single"/>
        </w:rPr>
        <w:t>.”</w:t>
      </w:r>
      <w:r w:rsidRPr="00A415B4">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5D4C4C">
        <w:rPr>
          <w:b/>
          <w:sz w:val="26"/>
          <w:highlight w:val="green"/>
          <w:u w:val="single"/>
        </w:rPr>
        <w:t xml:space="preserve">domestic consumption </w:t>
      </w:r>
      <w:r w:rsidRPr="00A415B4">
        <w:rPr>
          <w:u w:val="single"/>
        </w:rPr>
        <w:t xml:space="preserve">the </w:t>
      </w:r>
      <w:r w:rsidRPr="005D4C4C">
        <w:rPr>
          <w:b/>
          <w:sz w:val="26"/>
          <w:highlight w:val="green"/>
          <w:u w:val="single"/>
        </w:rPr>
        <w:t>main driver of</w:t>
      </w:r>
      <w:r w:rsidRPr="005D4C4C">
        <w:rPr>
          <w:highlight w:val="green"/>
          <w:u w:val="single"/>
        </w:rPr>
        <w:t xml:space="preserve"> </w:t>
      </w:r>
      <w:r w:rsidRPr="00A415B4">
        <w:rPr>
          <w:u w:val="single"/>
        </w:rPr>
        <w:t xml:space="preserve">its </w:t>
      </w:r>
      <w:r w:rsidRPr="005D4C4C">
        <w:rPr>
          <w:b/>
          <w:sz w:val="26"/>
          <w:highlight w:val="green"/>
          <w:u w:val="single"/>
        </w:rPr>
        <w:t>growth</w:t>
      </w:r>
      <w:r w:rsidRPr="00A415B4">
        <w:rPr>
          <w:u w:val="single"/>
        </w:rPr>
        <w:t>” is the priority for China</w:t>
      </w:r>
      <w:r w:rsidRPr="00A415B4">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w:t>
      </w:r>
      <w:proofErr w:type="spellStart"/>
      <w:r w:rsidRPr="00A415B4">
        <w:rPr>
          <w:sz w:val="16"/>
        </w:rPr>
        <w:t>Raghuram</w:t>
      </w:r>
      <w:proofErr w:type="spellEnd"/>
      <w:r w:rsidRPr="00A415B4">
        <w:rPr>
          <w:sz w:val="16"/>
        </w:rPr>
        <w:t xml:space="preserve"> </w:t>
      </w:r>
      <w:proofErr w:type="spellStart"/>
      <w:r w:rsidRPr="00A415B4">
        <w:rPr>
          <w:sz w:val="16"/>
        </w:rPr>
        <w:t>Rajan</w:t>
      </w:r>
      <w:proofErr w:type="spellEnd"/>
      <w:r w:rsidRPr="00A415B4">
        <w:rPr>
          <w:sz w:val="16"/>
        </w:rPr>
        <w:t xml:space="preserve"> of the University of Chicago. “They are tied together in so many ways – trade, investment, tourism, student and academic exchanges – as well as distrustful on so many issues,” </w:t>
      </w:r>
      <w:proofErr w:type="spellStart"/>
      <w:r w:rsidRPr="00A415B4">
        <w:rPr>
          <w:sz w:val="16"/>
        </w:rPr>
        <w:t>Rajan</w:t>
      </w:r>
      <w:proofErr w:type="spellEnd"/>
      <w:r w:rsidRPr="00A415B4">
        <w:rPr>
          <w:sz w:val="16"/>
        </w:rPr>
        <w:t xml:space="preserve">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w:t>
      </w:r>
      <w:proofErr w:type="gramStart"/>
      <w:r w:rsidRPr="00A415B4">
        <w:rPr>
          <w:sz w:val="16"/>
        </w:rPr>
        <w:t>January,</w:t>
      </w:r>
      <w:proofErr w:type="gramEnd"/>
      <w:r w:rsidRPr="00A415B4">
        <w:rPr>
          <w:sz w:val="16"/>
        </w:rPr>
        <w:t xml:space="preserve"> 2020 the list of people that celebrated it included Donald Trump’s brash conservative trade representative, Robert </w:t>
      </w:r>
      <w:proofErr w:type="spellStart"/>
      <w:r w:rsidRPr="00A415B4">
        <w:rPr>
          <w:sz w:val="16"/>
        </w:rPr>
        <w:t>Lighthizer</w:t>
      </w:r>
      <w:proofErr w:type="spellEnd"/>
      <w:r w:rsidRPr="00A415B4">
        <w:rPr>
          <w:sz w:val="16"/>
        </w:rPr>
        <w:t xml:space="preserve">; AFL-CIO president Richard </w:t>
      </w:r>
      <w:proofErr w:type="spellStart"/>
      <w:r w:rsidRPr="00A415B4">
        <w:rPr>
          <w:sz w:val="16"/>
        </w:rPr>
        <w:t>Trumka</w:t>
      </w:r>
      <w:proofErr w:type="spellEnd"/>
      <w:r w:rsidRPr="00A415B4">
        <w:rPr>
          <w:sz w:val="16"/>
        </w:rPr>
        <w:t xml:space="preserve">; and a folk singer named Ryan Harvey, who cut his teeth protesting the evils of capitalism before joining Global Trade Watch. </w:t>
      </w:r>
      <w:proofErr w:type="gramStart"/>
      <w:r w:rsidRPr="00A415B4">
        <w:rPr>
          <w:sz w:val="16"/>
        </w:rPr>
        <w:t>In order to</w:t>
      </w:r>
      <w:proofErr w:type="gramEnd"/>
      <w:r w:rsidRPr="00A415B4">
        <w:rPr>
          <w:sz w:val="16"/>
        </w:rPr>
        <w:t xml:space="preserve">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t>
      </w:r>
      <w:proofErr w:type="gramStart"/>
      <w:r w:rsidRPr="00A415B4">
        <w:rPr>
          <w:sz w:val="16"/>
        </w:rPr>
        <w:t>were able to</w:t>
      </w:r>
      <w:proofErr w:type="gramEnd"/>
      <w:r w:rsidRPr="00A415B4">
        <w:rPr>
          <w:sz w:val="16"/>
        </w:rPr>
        <w:t xml:space="preserve">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rPr>
          <w:sz w:val="16"/>
        </w:rPr>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rPr>
          <w:sz w:val="16"/>
        </w:rPr>
        <w:t xml:space="preserve"> Then came 2013. Xi Jinping took the reins of the Communist Party and set out to remake China and the </w:t>
      </w:r>
      <w:r w:rsidRPr="005D4C4C">
        <w:rPr>
          <w:b/>
          <w:sz w:val="26"/>
          <w:highlight w:val="green"/>
          <w:u w:val="single"/>
        </w:rPr>
        <w:t>crackdowns began</w:t>
      </w:r>
      <w:r w:rsidRPr="00A415B4">
        <w:rPr>
          <w:sz w:val="16"/>
        </w:rPr>
        <w:t xml:space="preserve">. </w:t>
      </w:r>
      <w:r w:rsidRPr="005D4C4C">
        <w:rPr>
          <w:b/>
          <w:sz w:val="26"/>
          <w:highlight w:val="green"/>
          <w:u w:val="single"/>
        </w:rPr>
        <w:t>Labor NGOs</w:t>
      </w:r>
      <w:r w:rsidRPr="00A415B4">
        <w:rPr>
          <w:sz w:val="16"/>
        </w:rPr>
        <w:t xml:space="preserve">, labor studies professors, progressive labor lawyers, and even Marxist students have been </w:t>
      </w:r>
      <w:r w:rsidRPr="005D4C4C">
        <w:rPr>
          <w:b/>
          <w:sz w:val="26"/>
          <w:highlight w:val="green"/>
          <w:u w:val="single"/>
        </w:rPr>
        <w:t>shut down</w:t>
      </w:r>
      <w:r w:rsidRPr="00A415B4">
        <w:rPr>
          <w:sz w:val="16"/>
        </w:rPr>
        <w:t xml:space="preserve">, arrested or otherwise silenced. “Although China enacted a series of </w:t>
      </w:r>
      <w:r w:rsidRPr="005D4C4C">
        <w:rPr>
          <w:b/>
          <w:sz w:val="26"/>
          <w:highlight w:val="green"/>
          <w:u w:val="single"/>
        </w:rPr>
        <w:t>pro-worker laws</w:t>
      </w:r>
      <w:r w:rsidRPr="005D4C4C">
        <w:rPr>
          <w:sz w:val="16"/>
          <w:highlight w:val="green"/>
        </w:rPr>
        <w:t xml:space="preserve"> </w:t>
      </w:r>
      <w:r w:rsidRPr="00A415B4">
        <w:rPr>
          <w:sz w:val="16"/>
        </w:rPr>
        <w:t xml:space="preserve">in the late 2000s, many of these provisions </w:t>
      </w:r>
      <w:r w:rsidRPr="005D4C4C">
        <w:rPr>
          <w:b/>
          <w:sz w:val="26"/>
          <w:highlight w:val="green"/>
          <w:u w:val="single"/>
          <w:bdr w:val="single" w:sz="18" w:space="0" w:color="auto"/>
        </w:rPr>
        <w:t>are poorly implemented</w:t>
      </w:r>
      <w:r w:rsidRPr="00A415B4">
        <w:rPr>
          <w:sz w:val="16"/>
        </w:rPr>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5D4C4C">
        <w:rPr>
          <w:b/>
          <w:sz w:val="26"/>
          <w:highlight w:val="green"/>
          <w:u w:val="single"/>
        </w:rPr>
        <w:t>China would</w:t>
      </w:r>
      <w:r w:rsidRPr="005D4C4C">
        <w:rPr>
          <w:highlight w:val="green"/>
          <w:u w:val="single"/>
        </w:rPr>
        <w:t xml:space="preserve"> </w:t>
      </w:r>
      <w:r w:rsidRPr="00A415B4">
        <w:rPr>
          <w:u w:val="single"/>
        </w:rPr>
        <w:t xml:space="preserve">likely </w:t>
      </w:r>
      <w:r w:rsidRPr="005D4C4C">
        <w:rPr>
          <w:b/>
          <w:sz w:val="26"/>
          <w:highlight w:val="green"/>
          <w:u w:val="single"/>
        </w:rPr>
        <w:t>experience reduced inequality and greater domestic consumption</w:t>
      </w:r>
      <w:r w:rsidRPr="005D4C4C">
        <w:rPr>
          <w:highlight w:val="green"/>
          <w:u w:val="single"/>
        </w:rPr>
        <w:t xml:space="preserve"> </w:t>
      </w:r>
      <w:r w:rsidRPr="005D4C4C">
        <w:rPr>
          <w:b/>
          <w:sz w:val="26"/>
          <w:highlight w:val="green"/>
          <w:u w:val="single"/>
          <w:bdr w:val="single" w:sz="18" w:space="0" w:color="auto"/>
        </w:rPr>
        <w:t xml:space="preserve">if independent trade unions </w:t>
      </w:r>
      <w:proofErr w:type="gramStart"/>
      <w:r w:rsidRPr="005D4C4C">
        <w:rPr>
          <w:b/>
          <w:sz w:val="26"/>
          <w:highlight w:val="green"/>
          <w:u w:val="single"/>
          <w:bdr w:val="single" w:sz="18" w:space="0" w:color="auto"/>
        </w:rPr>
        <w:t>were allowed to</w:t>
      </w:r>
      <w:proofErr w:type="gramEnd"/>
      <w:r w:rsidRPr="005D4C4C">
        <w:rPr>
          <w:b/>
          <w:sz w:val="26"/>
          <w:highlight w:val="green"/>
          <w:u w:val="single"/>
          <w:bdr w:val="single" w:sz="18" w:space="0" w:color="auto"/>
        </w:rPr>
        <w:t xml:space="preserve"> flourish </w:t>
      </w:r>
      <w:r w:rsidRPr="00A415B4">
        <w:rPr>
          <w:u w:val="single"/>
        </w:rPr>
        <w:t>— thus advancing their own stated policy aims.”</w:t>
      </w:r>
    </w:p>
    <w:p w14:paraId="4646141C" w14:textId="77777777" w:rsidR="00081BBB" w:rsidRDefault="00081BBB" w:rsidP="00081BBB">
      <w:pPr>
        <w:pStyle w:val="Heading4"/>
      </w:pPr>
      <w:r>
        <w:t xml:space="preserve">China’s Economy is </w:t>
      </w:r>
      <w:r>
        <w:rPr>
          <w:u w:val="single"/>
        </w:rPr>
        <w:t>hosed</w:t>
      </w:r>
      <w:r>
        <w:t xml:space="preserve"> and </w:t>
      </w:r>
      <w:r>
        <w:rPr>
          <w:u w:val="single"/>
        </w:rPr>
        <w:t>threatened</w:t>
      </w:r>
      <w:r>
        <w:t xml:space="preserve"> by </w:t>
      </w:r>
      <w:r>
        <w:rPr>
          <w:u w:val="single"/>
        </w:rPr>
        <w:t>rampant Inequality gaps</w:t>
      </w:r>
      <w:r>
        <w:t xml:space="preserve"> that devastate consumption.</w:t>
      </w:r>
    </w:p>
    <w:p w14:paraId="097E6179" w14:textId="77777777" w:rsidR="00081BBB" w:rsidRPr="0089075A" w:rsidRDefault="00081BBB" w:rsidP="00081BBB">
      <w:r w:rsidRPr="0089075A">
        <w:rPr>
          <w:rStyle w:val="Style13ptBold"/>
        </w:rPr>
        <w:t>Bloomberg</w:t>
      </w:r>
      <w:r>
        <w:rPr>
          <w:rStyle w:val="Style13ptBold"/>
        </w:rPr>
        <w:t xml:space="preserve"> 21</w:t>
      </w:r>
      <w:r w:rsidRPr="0089075A">
        <w:t xml:space="preserve"> 1-19-2021 "China’s Wide Income Gap Undercut Spending as Growth Recovers"</w:t>
      </w:r>
      <w:r>
        <w:t xml:space="preserve"> </w:t>
      </w:r>
      <w:hyperlink r:id="rId16" w:history="1">
        <w:r w:rsidRPr="00642E81">
          <w:rPr>
            <w:rStyle w:val="Hyperlink"/>
          </w:rPr>
          <w:t>https://www.bloomberg.com/news/articles/2021-01-18/china-s-strong-growth-masks-unbalanced-recovery-as-incomes-lag</w:t>
        </w:r>
      </w:hyperlink>
      <w:r>
        <w:t xml:space="preserve"> //Elmer </w:t>
      </w:r>
    </w:p>
    <w:p w14:paraId="506E16A1" w14:textId="77777777" w:rsidR="00081BBB" w:rsidRDefault="00081BBB" w:rsidP="00081BBB">
      <w:pPr>
        <w:rPr>
          <w:sz w:val="16"/>
        </w:rPr>
      </w:pPr>
      <w:r w:rsidRPr="005D4C4C">
        <w:rPr>
          <w:b/>
          <w:sz w:val="26"/>
          <w:highlight w:val="green"/>
          <w:u w:val="single"/>
        </w:rPr>
        <w:t>China’s</w:t>
      </w:r>
      <w:r w:rsidRPr="005D4C4C">
        <w:rPr>
          <w:sz w:val="16"/>
          <w:highlight w:val="green"/>
        </w:rPr>
        <w:t xml:space="preserve"> </w:t>
      </w:r>
      <w:r w:rsidRPr="0089075A">
        <w:rPr>
          <w:sz w:val="16"/>
        </w:rPr>
        <w:t xml:space="preserve">successful control of Covid-19 made it the only major economy to have grown last year, but wide </w:t>
      </w:r>
      <w:r w:rsidRPr="005D4C4C">
        <w:rPr>
          <w:b/>
          <w:sz w:val="26"/>
          <w:highlight w:val="green"/>
          <w:u w:val="single"/>
        </w:rPr>
        <w:t>income inequality</w:t>
      </w:r>
      <w:r w:rsidRPr="005D4C4C">
        <w:rPr>
          <w:sz w:val="16"/>
          <w:highlight w:val="green"/>
        </w:rPr>
        <w:t xml:space="preserve"> </w:t>
      </w:r>
      <w:r w:rsidRPr="005D4C4C">
        <w:rPr>
          <w:b/>
          <w:sz w:val="26"/>
          <w:highlight w:val="green"/>
          <w:u w:val="single"/>
        </w:rPr>
        <w:t>and</w:t>
      </w:r>
      <w:r w:rsidRPr="005D4C4C">
        <w:rPr>
          <w:sz w:val="16"/>
          <w:highlight w:val="green"/>
        </w:rPr>
        <w:t xml:space="preserve"> </w:t>
      </w:r>
      <w:r w:rsidRPr="0089075A">
        <w:rPr>
          <w:sz w:val="16"/>
        </w:rPr>
        <w:t xml:space="preserve">still </w:t>
      </w:r>
      <w:r w:rsidRPr="005D4C4C">
        <w:rPr>
          <w:b/>
          <w:sz w:val="26"/>
          <w:highlight w:val="green"/>
          <w:u w:val="single"/>
        </w:rPr>
        <w:t>weak consumer spending</w:t>
      </w:r>
      <w:r w:rsidRPr="005D4C4C">
        <w:rPr>
          <w:sz w:val="16"/>
          <w:highlight w:val="green"/>
        </w:rPr>
        <w:t xml:space="preserve"> </w:t>
      </w:r>
      <w:r w:rsidRPr="005D4C4C">
        <w:rPr>
          <w:b/>
          <w:sz w:val="26"/>
          <w:highlight w:val="green"/>
          <w:u w:val="single"/>
        </w:rPr>
        <w:t>reflects</w:t>
      </w:r>
      <w:r w:rsidRPr="005D4C4C">
        <w:rPr>
          <w:sz w:val="16"/>
          <w:highlight w:val="green"/>
        </w:rPr>
        <w:t xml:space="preserve"> </w:t>
      </w:r>
      <w:r w:rsidRPr="0089075A">
        <w:rPr>
          <w:sz w:val="16"/>
        </w:rPr>
        <w:t xml:space="preserve">an </w:t>
      </w:r>
      <w:r w:rsidRPr="005D4C4C">
        <w:rPr>
          <w:b/>
          <w:sz w:val="26"/>
          <w:highlight w:val="green"/>
          <w:u w:val="single"/>
          <w:bdr w:val="single" w:sz="18" w:space="0" w:color="auto"/>
        </w:rPr>
        <w:t>unbalanced recovery</w:t>
      </w:r>
      <w:r w:rsidRPr="0089075A">
        <w:rPr>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89075A">
        <w:rPr>
          <w:u w:val="single"/>
        </w:rPr>
        <w:t xml:space="preserve">the </w:t>
      </w:r>
      <w:r w:rsidRPr="005D4C4C">
        <w:rPr>
          <w:b/>
          <w:sz w:val="26"/>
          <w:highlight w:val="green"/>
          <w:u w:val="single"/>
        </w:rPr>
        <w:t>richest 20%</w:t>
      </w:r>
      <w:r w:rsidRPr="005D4C4C">
        <w:rPr>
          <w:highlight w:val="green"/>
          <w:u w:val="single"/>
        </w:rPr>
        <w:t xml:space="preserve"> </w:t>
      </w:r>
      <w:r w:rsidRPr="0089075A">
        <w:rPr>
          <w:u w:val="single"/>
        </w:rPr>
        <w:t xml:space="preserve">of Chinese </w:t>
      </w:r>
      <w:r w:rsidRPr="005D4C4C">
        <w:rPr>
          <w:b/>
          <w:sz w:val="26"/>
          <w:highlight w:val="green"/>
          <w:u w:val="single"/>
        </w:rPr>
        <w:t>had</w:t>
      </w:r>
      <w:r w:rsidRPr="005D4C4C">
        <w:rPr>
          <w:highlight w:val="green"/>
          <w:u w:val="single"/>
        </w:rPr>
        <w:t xml:space="preserve"> </w:t>
      </w:r>
      <w:r w:rsidRPr="0089075A">
        <w:rPr>
          <w:u w:val="single"/>
        </w:rPr>
        <w:t xml:space="preserve">an average </w:t>
      </w:r>
      <w:r w:rsidRPr="005D4C4C">
        <w:rPr>
          <w:b/>
          <w:sz w:val="26"/>
          <w:highlight w:val="green"/>
          <w:u w:val="single"/>
        </w:rPr>
        <w:t>disposable income</w:t>
      </w:r>
      <w:r w:rsidRPr="005D4C4C">
        <w:rPr>
          <w:highlight w:val="green"/>
          <w:u w:val="single"/>
        </w:rPr>
        <w:t xml:space="preserve"> </w:t>
      </w:r>
      <w:r w:rsidRPr="0089075A">
        <w:rPr>
          <w:u w:val="single"/>
        </w:rPr>
        <w:t xml:space="preserve">of </w:t>
      </w:r>
      <w:r w:rsidRPr="005D4C4C">
        <w:rPr>
          <w:b/>
          <w:sz w:val="26"/>
          <w:highlight w:val="green"/>
          <w:u w:val="single"/>
        </w:rPr>
        <w:t xml:space="preserve">more than </w:t>
      </w:r>
      <w:r w:rsidRPr="0089075A">
        <w:rPr>
          <w:u w:val="single"/>
        </w:rPr>
        <w:t xml:space="preserve">80,000 yuan ($12,000) last year, </w:t>
      </w:r>
      <w:r w:rsidRPr="005D4C4C">
        <w:rPr>
          <w:b/>
          <w:sz w:val="26"/>
          <w:highlight w:val="green"/>
          <w:u w:val="single"/>
        </w:rPr>
        <w:t>10.2 times</w:t>
      </w:r>
      <w:r w:rsidRPr="005D4C4C">
        <w:rPr>
          <w:highlight w:val="green"/>
          <w:u w:val="single"/>
        </w:rPr>
        <w:t xml:space="preserve"> </w:t>
      </w:r>
      <w:r w:rsidRPr="005D4C4C">
        <w:rPr>
          <w:b/>
          <w:sz w:val="26"/>
          <w:highlight w:val="green"/>
          <w:u w:val="single"/>
        </w:rPr>
        <w:t>what</w:t>
      </w:r>
      <w:r w:rsidRPr="005D4C4C">
        <w:rPr>
          <w:highlight w:val="green"/>
          <w:u w:val="single"/>
        </w:rPr>
        <w:t xml:space="preserve"> </w:t>
      </w:r>
      <w:r w:rsidRPr="0089075A">
        <w:rPr>
          <w:u w:val="single"/>
        </w:rPr>
        <w:t xml:space="preserve">the </w:t>
      </w:r>
      <w:r w:rsidRPr="005D4C4C">
        <w:rPr>
          <w:b/>
          <w:sz w:val="26"/>
          <w:highlight w:val="green"/>
          <w:u w:val="single"/>
        </w:rPr>
        <w:t>poorest 20% earn</w:t>
      </w:r>
      <w:r w:rsidRPr="0089075A">
        <w:rPr>
          <w:u w:val="single"/>
        </w:rPr>
        <w:t xml:space="preserve">. The multiple in the U.S. is about 8.4 and closer to 5 in Western European countries such as Germany and France, according to data from the </w:t>
      </w:r>
      <w:proofErr w:type="spellStart"/>
      <w:r w:rsidRPr="0089075A">
        <w:rPr>
          <w:u w:val="single"/>
        </w:rPr>
        <w:t>Organisation</w:t>
      </w:r>
      <w:proofErr w:type="spellEnd"/>
      <w:r w:rsidRPr="0089075A">
        <w:rPr>
          <w:u w:val="single"/>
        </w:rPr>
        <w:t xml:space="preserve"> for Economic Co-operation and Development. By this measure, China’s inequality levels are comparable with Mexico, where the top 20% earn 10.4 times the bottom 20</w:t>
      </w:r>
      <w:r w:rsidRPr="0089075A">
        <w:rPr>
          <w:sz w:val="16"/>
        </w:rPr>
        <w:t xml:space="preserve">%. President </w:t>
      </w:r>
      <w:r w:rsidRPr="005D4C4C">
        <w:rPr>
          <w:b/>
          <w:sz w:val="26"/>
          <w:highlight w:val="green"/>
          <w:u w:val="single"/>
        </w:rPr>
        <w:t>Xi</w:t>
      </w:r>
      <w:r w:rsidRPr="005D4C4C">
        <w:rPr>
          <w:sz w:val="16"/>
          <w:highlight w:val="green"/>
        </w:rPr>
        <w:t xml:space="preserve"> </w:t>
      </w:r>
      <w:r w:rsidRPr="0089075A">
        <w:rPr>
          <w:sz w:val="16"/>
        </w:rPr>
        <w:t xml:space="preserve">Jinping has </w:t>
      </w:r>
      <w:r w:rsidRPr="005D4C4C">
        <w:rPr>
          <w:b/>
          <w:sz w:val="26"/>
          <w:highlight w:val="green"/>
          <w:u w:val="single"/>
        </w:rPr>
        <w:t>flagged</w:t>
      </w:r>
      <w:r w:rsidRPr="005D4C4C">
        <w:rPr>
          <w:sz w:val="16"/>
          <w:highlight w:val="green"/>
        </w:rPr>
        <w:t xml:space="preserve"> </w:t>
      </w:r>
      <w:r w:rsidRPr="0089075A">
        <w:rPr>
          <w:sz w:val="16"/>
        </w:rPr>
        <w:t xml:space="preserve">the country’s </w:t>
      </w:r>
      <w:r w:rsidRPr="005D4C4C">
        <w:rPr>
          <w:b/>
          <w:sz w:val="26"/>
          <w:highlight w:val="green"/>
          <w:u w:val="single"/>
        </w:rPr>
        <w:t xml:space="preserve">unequal income distribution </w:t>
      </w:r>
      <w:r w:rsidRPr="005D4C4C">
        <w:rPr>
          <w:b/>
          <w:sz w:val="26"/>
          <w:highlight w:val="green"/>
          <w:u w:val="single"/>
          <w:bdr w:val="single" w:sz="18" w:space="0" w:color="auto"/>
        </w:rPr>
        <w:t>as a threat to its future growth</w:t>
      </w:r>
      <w:r w:rsidRPr="0089075A">
        <w:rPr>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5D4C4C">
        <w:rPr>
          <w:b/>
          <w:sz w:val="26"/>
          <w:highlight w:val="green"/>
          <w:u w:val="single"/>
        </w:rPr>
        <w:t>China’s per-capita consumption</w:t>
      </w:r>
      <w:r w:rsidRPr="0089075A">
        <w:rPr>
          <w:u w:val="single"/>
        </w:rPr>
        <w:t xml:space="preserve">, after adjusting for inflation, </w:t>
      </w:r>
      <w:r w:rsidRPr="005D4C4C">
        <w:rPr>
          <w:b/>
          <w:sz w:val="26"/>
          <w:highlight w:val="green"/>
          <w:u w:val="single"/>
          <w:bdr w:val="single" w:sz="18" w:space="0" w:color="auto"/>
        </w:rPr>
        <w:t>dropped 4%</w:t>
      </w:r>
      <w:r w:rsidRPr="0089075A">
        <w:rPr>
          <w:u w:val="single"/>
        </w:rPr>
        <w:t xml:space="preserve"> in 2020.</w:t>
      </w:r>
      <w:r w:rsidRPr="0089075A">
        <w:rPr>
          <w:sz w:val="16"/>
        </w:rPr>
        <w:t xml:space="preserve"> That’s comparable with forecasts for U.S. personal consumption spending, which is projected to have fallen 3.8% in 2020, according to a Bloomberg survey. Retail sales declined 3.9% in 2020 from the previous year, a steeper fall than in developed 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14:paraId="2A66F6C1" w14:textId="77777777" w:rsidR="00081BBB" w:rsidRPr="0089075A" w:rsidRDefault="00081BBB" w:rsidP="00081BBB">
      <w:pPr>
        <w:pStyle w:val="Heading3"/>
      </w:pPr>
      <w:r>
        <w:t>Econ/Taiwan</w:t>
      </w:r>
    </w:p>
    <w:p w14:paraId="4B1522E7" w14:textId="77777777" w:rsidR="00081BBB" w:rsidRPr="003432AE" w:rsidRDefault="00081BBB" w:rsidP="00081BBB">
      <w:pPr>
        <w:pStyle w:val="Heading4"/>
      </w:pPr>
      <w:r>
        <w:t xml:space="preserve">Chinese Economic Decline leads to </w:t>
      </w:r>
      <w:r>
        <w:rPr>
          <w:u w:val="single"/>
        </w:rPr>
        <w:t>all-out War</w:t>
      </w:r>
      <w:r>
        <w:t xml:space="preserve"> – specifically over </w:t>
      </w:r>
      <w:r>
        <w:rPr>
          <w:u w:val="single"/>
        </w:rPr>
        <w:t>Taiwan</w:t>
      </w:r>
      <w:r>
        <w:t>.</w:t>
      </w:r>
    </w:p>
    <w:p w14:paraId="04E8DB21" w14:textId="77777777" w:rsidR="00081BBB" w:rsidRPr="00065A8D" w:rsidRDefault="00081BBB" w:rsidP="00081BBB">
      <w:proofErr w:type="spellStart"/>
      <w:r w:rsidRPr="00065A8D">
        <w:rPr>
          <w:rStyle w:val="Style13ptBold"/>
        </w:rPr>
        <w:t>Joske</w:t>
      </w:r>
      <w:proofErr w:type="spellEnd"/>
      <w:r w:rsidRPr="00065A8D">
        <w:rPr>
          <w:rStyle w:val="Style13ptBold"/>
        </w:rPr>
        <w:t xml:space="preserve"> 18</w:t>
      </w:r>
      <w:r>
        <w:t xml:space="preserve"> Stephen </w:t>
      </w:r>
      <w:proofErr w:type="spellStart"/>
      <w:r>
        <w:t>Joske</w:t>
      </w:r>
      <w:proofErr w:type="spellEnd"/>
      <w:r>
        <w:t xml:space="preserve"> 10-23-2018 “</w:t>
      </w:r>
      <w:r w:rsidRPr="00A23A0A">
        <w:t>China’s Coming Financial Crisis And The National Security Connection</w:t>
      </w:r>
      <w:r>
        <w:t xml:space="preserve">” </w:t>
      </w:r>
      <w:hyperlink r:id="rId17"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742B20FB" w14:textId="77777777" w:rsidR="00081BBB" w:rsidRDefault="00081BBB" w:rsidP="00081BBB">
      <w:pPr>
        <w:rPr>
          <w:u w:val="single"/>
        </w:rPr>
      </w:pPr>
      <w:r w:rsidRPr="00065A8D">
        <w:rPr>
          <w:u w:val="single"/>
        </w:rPr>
        <w:t xml:space="preserve">The biggest </w:t>
      </w:r>
      <w:r w:rsidRPr="005D4C4C">
        <w:rPr>
          <w:b/>
          <w:sz w:val="26"/>
          <w:highlight w:val="green"/>
          <w:u w:val="single"/>
        </w:rPr>
        <w:t>national security issues</w:t>
      </w:r>
      <w:r w:rsidRPr="00065A8D">
        <w:rPr>
          <w:u w:val="single"/>
        </w:rPr>
        <w:t xml:space="preserve">, however, </w:t>
      </w:r>
      <w:r w:rsidRPr="005D4C4C">
        <w:rPr>
          <w:b/>
          <w:sz w:val="26"/>
          <w:highlight w:val="green"/>
          <w:u w:val="single"/>
        </w:rPr>
        <w:t>arise from</w:t>
      </w:r>
      <w:r w:rsidRPr="005D4C4C">
        <w:rPr>
          <w:highlight w:val="green"/>
          <w:u w:val="single"/>
        </w:rPr>
        <w:t xml:space="preserve"> </w:t>
      </w:r>
      <w:r w:rsidRPr="00065A8D">
        <w:rPr>
          <w:u w:val="single"/>
        </w:rPr>
        <w:t xml:space="preserve">the unpredictable </w:t>
      </w:r>
      <w:r w:rsidRPr="005D4C4C">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5D4C4C">
        <w:rPr>
          <w:b/>
          <w:sz w:val="26"/>
          <w:highlight w:val="green"/>
          <w:u w:val="single"/>
        </w:rPr>
        <w:t>China</w:t>
      </w:r>
      <w:r w:rsidRPr="005D4C4C">
        <w:rPr>
          <w:highlight w:val="green"/>
          <w:u w:val="single"/>
        </w:rPr>
        <w:t xml:space="preserve"> is</w:t>
      </w:r>
      <w:r w:rsidRPr="00065A8D">
        <w:rPr>
          <w:u w:val="single"/>
        </w:rPr>
        <w:t xml:space="preserve"> now </w:t>
      </w:r>
      <w:r w:rsidRPr="005D4C4C">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5D4C4C">
        <w:rPr>
          <w:b/>
          <w:sz w:val="26"/>
          <w:highlight w:val="green"/>
          <w:u w:val="single"/>
        </w:rPr>
        <w:t>Combine</w:t>
      </w:r>
      <w:r w:rsidRPr="005D4C4C">
        <w:rPr>
          <w:highlight w:val="green"/>
          <w:u w:val="single"/>
        </w:rPr>
        <w:t xml:space="preserve"> </w:t>
      </w:r>
      <w:r w:rsidRPr="00065A8D">
        <w:rPr>
          <w:u w:val="single"/>
        </w:rPr>
        <w:t xml:space="preserve">the </w:t>
      </w:r>
      <w:r w:rsidRPr="005D4C4C">
        <w:rPr>
          <w:b/>
          <w:sz w:val="26"/>
          <w:highlight w:val="green"/>
          <w:u w:val="single"/>
        </w:rPr>
        <w:t>shock</w:t>
      </w:r>
      <w:r w:rsidRPr="00065A8D">
        <w:rPr>
          <w:u w:val="single"/>
        </w:rPr>
        <w:t xml:space="preserve"> of an unexpected economic setback </w:t>
      </w:r>
      <w:r w:rsidRPr="005D4C4C">
        <w:rPr>
          <w:b/>
          <w:sz w:val="26"/>
          <w:highlight w:val="green"/>
          <w:u w:val="single"/>
        </w:rPr>
        <w:t>with tensions</w:t>
      </w:r>
      <w:r w:rsidRPr="00065A8D">
        <w:rPr>
          <w:u w:val="single"/>
        </w:rPr>
        <w:t xml:space="preserve"> in a </w:t>
      </w:r>
      <w:proofErr w:type="gramStart"/>
      <w:r w:rsidRPr="00065A8D">
        <w:rPr>
          <w:u w:val="single"/>
        </w:rPr>
        <w:t>one party</w:t>
      </w:r>
      <w:proofErr w:type="gramEnd"/>
      <w:r w:rsidRPr="00065A8D">
        <w:rPr>
          <w:u w:val="single"/>
        </w:rPr>
        <w:t xml:space="preserve"> state where a single individual has been calling the shots, and </w:t>
      </w:r>
      <w:r w:rsidRPr="005D4C4C">
        <w:rPr>
          <w:b/>
          <w:sz w:val="26"/>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w:t>
      </w:r>
      <w:proofErr w:type="spellStart"/>
      <w:r w:rsidRPr="00065A8D">
        <w:rPr>
          <w:sz w:val="16"/>
        </w:rPr>
        <w:t>Minxin</w:t>
      </w:r>
      <w:proofErr w:type="spellEnd"/>
      <w:r w:rsidRPr="00065A8D">
        <w:rPr>
          <w:sz w:val="16"/>
        </w:rPr>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5D4C4C">
        <w:rPr>
          <w:b/>
          <w:sz w:val="26"/>
          <w:highlight w:val="green"/>
          <w:u w:val="single"/>
        </w:rPr>
        <w:t xml:space="preserve">set off </w:t>
      </w:r>
      <w:r w:rsidRPr="005D4C4C">
        <w:rPr>
          <w:b/>
          <w:sz w:val="26"/>
          <w:highlight w:val="green"/>
          <w:u w:val="single"/>
          <w:bdr w:val="single" w:sz="18" w:space="0" w:color="auto"/>
        </w:rPr>
        <w:t>intense competition between corrupt factions</w:t>
      </w:r>
      <w:r w:rsidRPr="00065A8D">
        <w:rPr>
          <w:sz w:val="16"/>
        </w:rPr>
        <w:t xml:space="preserve"> for control of China. Bo </w:t>
      </w:r>
      <w:proofErr w:type="spellStart"/>
      <w:r w:rsidRPr="00065A8D">
        <w:rPr>
          <w:sz w:val="16"/>
        </w:rPr>
        <w:t>Xilai</w:t>
      </w:r>
      <w:proofErr w:type="spellEnd"/>
      <w:r w:rsidRPr="00065A8D">
        <w:rPr>
          <w:sz w:val="16"/>
        </w:rPr>
        <w:t xml:space="preserve">, a former Chongqing party chief and Politburo member, was purged in 2012 but his son appears to still be interested in politics. </w:t>
      </w:r>
      <w:r w:rsidRPr="00065A8D">
        <w:rPr>
          <w:u w:val="single"/>
        </w:rPr>
        <w:t xml:space="preserve">While the outcome is impossible to predict, we can </w:t>
      </w:r>
      <w:r w:rsidRPr="005D4C4C">
        <w:rPr>
          <w:b/>
          <w:sz w:val="26"/>
          <w:highlight w:val="green"/>
          <w:u w:val="single"/>
        </w:rPr>
        <w:t>see</w:t>
      </w:r>
      <w:r w:rsidRPr="005D4C4C">
        <w:rPr>
          <w:highlight w:val="green"/>
          <w:u w:val="single"/>
        </w:rPr>
        <w:t xml:space="preserve"> </w:t>
      </w:r>
      <w:r w:rsidRPr="00065A8D">
        <w:rPr>
          <w:u w:val="single"/>
        </w:rPr>
        <w:t xml:space="preserve">the conditions in place for destabilizing events ranging from </w:t>
      </w:r>
      <w:r w:rsidRPr="005D4C4C">
        <w:rPr>
          <w:b/>
          <w:sz w:val="26"/>
          <w:highlight w:val="green"/>
          <w:u w:val="single"/>
        </w:rPr>
        <w:t>military adventurism</w:t>
      </w:r>
      <w:r w:rsidRPr="00065A8D">
        <w:rPr>
          <w:u w:val="single"/>
        </w:rPr>
        <w:t xml:space="preserve"> to </w:t>
      </w:r>
      <w:r w:rsidRPr="005D4C4C">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5D4C4C">
        <w:rPr>
          <w:b/>
          <w:bCs/>
          <w:sz w:val="26"/>
          <w:highlight w:val="green"/>
          <w:u w:val="single"/>
          <w:bdr w:val="single" w:sz="18" w:space="0" w:color="auto"/>
        </w:rPr>
        <w:t>focused on Taiwan</w:t>
      </w:r>
      <w:r w:rsidRPr="00065A8D">
        <w:rPr>
          <w:b/>
          <w:bCs/>
          <w:u w:val="single"/>
        </w:rPr>
        <w:t>.</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5D4C4C">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5D4C4C">
        <w:rPr>
          <w:b/>
          <w:sz w:val="26"/>
          <w:highlight w:val="green"/>
          <w:u w:val="single"/>
        </w:rPr>
        <w:t>draw in</w:t>
      </w:r>
      <w:r w:rsidRPr="00065A8D">
        <w:rPr>
          <w:b/>
          <w:sz w:val="26"/>
          <w:u w:val="single"/>
        </w:rPr>
        <w:t xml:space="preserve"> </w:t>
      </w:r>
      <w:r w:rsidRPr="005D4C4C">
        <w:rPr>
          <w:b/>
          <w:sz w:val="26"/>
          <w:highlight w:val="green"/>
          <w:u w:val="single"/>
        </w:rPr>
        <w:t>Japan and the U</w:t>
      </w:r>
      <w:r w:rsidRPr="00065A8D">
        <w:rPr>
          <w:u w:val="single"/>
        </w:rPr>
        <w:t xml:space="preserve">nited </w:t>
      </w:r>
      <w:r w:rsidRPr="005D4C4C">
        <w:rPr>
          <w:b/>
          <w:sz w:val="26"/>
          <w:highlight w:val="green"/>
          <w:u w:val="single"/>
        </w:rPr>
        <w:t>S</w:t>
      </w:r>
      <w:r w:rsidRPr="00065A8D">
        <w:rPr>
          <w:u w:val="single"/>
        </w:rPr>
        <w:t>tates</w:t>
      </w:r>
      <w:r w:rsidRPr="00065A8D">
        <w:rPr>
          <w:sz w:val="16"/>
        </w:rPr>
        <w:t xml:space="preserve">. China has spent most of its history disunited, reflecting its geography. It has </w:t>
      </w:r>
      <w:proofErr w:type="gramStart"/>
      <w:r w:rsidRPr="00065A8D">
        <w:rPr>
          <w:sz w:val="16"/>
        </w:rPr>
        <w:t>a number of</w:t>
      </w:r>
      <w:proofErr w:type="gramEnd"/>
      <w:r w:rsidRPr="00065A8D">
        <w:rPr>
          <w:sz w:val="16"/>
        </w:rPr>
        <w:t xml:space="preserve">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359D2C87" w14:textId="77777777" w:rsidR="00081BBB" w:rsidRPr="003479EE" w:rsidRDefault="00081BBB" w:rsidP="00081BBB">
      <w:pPr>
        <w:pStyle w:val="Heading4"/>
      </w:pPr>
      <w:r w:rsidRPr="003479EE">
        <w:t xml:space="preserve">Plan’s critical for Soft Power Projection BUT authoritarianism regarding activists puts efforts </w:t>
      </w:r>
      <w:r w:rsidRPr="003479EE">
        <w:rPr>
          <w:u w:val="single"/>
        </w:rPr>
        <w:t>on the brink</w:t>
      </w:r>
      <w:r w:rsidRPr="003479EE">
        <w:t xml:space="preserve"> – re-establishing credibility of governance is </w:t>
      </w:r>
      <w:r w:rsidRPr="003479EE">
        <w:rPr>
          <w:u w:val="single"/>
        </w:rPr>
        <w:t>important</w:t>
      </w:r>
      <w:r w:rsidRPr="003479EE">
        <w:t>.</w:t>
      </w:r>
    </w:p>
    <w:p w14:paraId="69C20DE2" w14:textId="77777777" w:rsidR="00081BBB" w:rsidRPr="003479EE" w:rsidRDefault="00081BBB" w:rsidP="00081BBB">
      <w:r w:rsidRPr="003479EE">
        <w:rPr>
          <w:rStyle w:val="Style13ptBold"/>
        </w:rPr>
        <w:t>Albert 18</w:t>
      </w:r>
      <w:r w:rsidRPr="003479EE">
        <w:t xml:space="preserve"> Eleanor Albert 2-9-2018 "China’s Big Bet on Soft Power" </w:t>
      </w:r>
      <w:hyperlink r:id="rId18" w:history="1">
        <w:r w:rsidRPr="003479EE">
          <w:rPr>
            <w:rStyle w:val="Hyperlink"/>
          </w:rPr>
          <w:t>https://www.cfr.org/backgrounder/chinas-big-bet-soft-power</w:t>
        </w:r>
      </w:hyperlink>
      <w:r w:rsidRPr="003479EE">
        <w:t xml:space="preserve"> (a third-year PhD student concentrating in international relations and comparative politics)//Elmer </w:t>
      </w:r>
    </w:p>
    <w:p w14:paraId="549B84F2" w14:textId="77777777" w:rsidR="00081BBB" w:rsidRPr="003479EE" w:rsidRDefault="00081BBB" w:rsidP="00081BBB">
      <w:pPr>
        <w:rPr>
          <w:sz w:val="16"/>
        </w:rPr>
      </w:pPr>
      <w:r w:rsidRPr="005D4C4C">
        <w:rPr>
          <w:b/>
          <w:sz w:val="26"/>
          <w:highlight w:val="green"/>
          <w:u w:val="single"/>
        </w:rPr>
        <w:t>China is</w:t>
      </w:r>
      <w:r w:rsidRPr="005D4C4C">
        <w:rPr>
          <w:highlight w:val="green"/>
          <w:u w:val="single"/>
        </w:rPr>
        <w:t xml:space="preserve"> </w:t>
      </w:r>
      <w:r w:rsidRPr="003479EE">
        <w:rPr>
          <w:u w:val="single"/>
        </w:rPr>
        <w:t xml:space="preserve">a powerful international actor as the </w:t>
      </w:r>
      <w:r w:rsidRPr="005D4C4C">
        <w:rPr>
          <w:b/>
          <w:sz w:val="26"/>
          <w:highlight w:val="green"/>
          <w:u w:val="single"/>
        </w:rPr>
        <w:t>world’s</w:t>
      </w:r>
      <w:r w:rsidRPr="005D4C4C">
        <w:rPr>
          <w:highlight w:val="green"/>
          <w:u w:val="single"/>
        </w:rPr>
        <w:t xml:space="preserve"> </w:t>
      </w:r>
      <w:r w:rsidRPr="003479EE">
        <w:rPr>
          <w:u w:val="single"/>
        </w:rPr>
        <w:t xml:space="preserve">most populous country and its </w:t>
      </w:r>
      <w:r w:rsidRPr="005D4C4C">
        <w:rPr>
          <w:b/>
          <w:sz w:val="26"/>
          <w:highlight w:val="green"/>
          <w:u w:val="single"/>
        </w:rPr>
        <w:t>second-largest economy</w:t>
      </w:r>
      <w:r w:rsidRPr="003479EE">
        <w:rPr>
          <w:sz w:val="16"/>
        </w:rPr>
        <w:t xml:space="preserve">. The country also invests significantly in modernizing its military. </w:t>
      </w:r>
      <w:r w:rsidRPr="003479EE">
        <w:rPr>
          <w:u w:val="single"/>
        </w:rPr>
        <w:t xml:space="preserve">With signs that the United States will retreat from a leadership role under the Trump administration, </w:t>
      </w:r>
      <w:r w:rsidRPr="005D4C4C">
        <w:rPr>
          <w:b/>
          <w:sz w:val="26"/>
          <w:highlight w:val="green"/>
          <w:u w:val="single"/>
        </w:rPr>
        <w:t>China</w:t>
      </w:r>
      <w:r w:rsidRPr="005D4C4C">
        <w:rPr>
          <w:highlight w:val="green"/>
          <w:u w:val="single"/>
        </w:rPr>
        <w:t xml:space="preserve"> </w:t>
      </w:r>
      <w:r w:rsidRPr="003479EE">
        <w:rPr>
          <w:u w:val="single"/>
        </w:rPr>
        <w:t xml:space="preserve">has </w:t>
      </w:r>
      <w:r w:rsidRPr="005D4C4C">
        <w:rPr>
          <w:b/>
          <w:sz w:val="26"/>
          <w:highlight w:val="green"/>
          <w:u w:val="single"/>
        </w:rPr>
        <w:t xml:space="preserve">positioned itself as a champion of </w:t>
      </w:r>
      <w:r w:rsidRPr="005D4C4C">
        <w:rPr>
          <w:b/>
          <w:sz w:val="26"/>
          <w:highlight w:val="green"/>
          <w:u w:val="single"/>
          <w:bdr w:val="single" w:sz="18" w:space="0" w:color="auto"/>
        </w:rPr>
        <w:t>globalization and economic integration</w:t>
      </w:r>
      <w:r w:rsidRPr="003479EE">
        <w:rPr>
          <w:u w:val="single"/>
        </w:rPr>
        <w:t xml:space="preserve">, perhaps </w:t>
      </w:r>
      <w:r w:rsidRPr="005D4C4C">
        <w:rPr>
          <w:b/>
          <w:sz w:val="26"/>
          <w:highlight w:val="green"/>
          <w:u w:val="single"/>
        </w:rPr>
        <w:t>signaling</w:t>
      </w:r>
      <w:r w:rsidRPr="005D4C4C">
        <w:rPr>
          <w:highlight w:val="green"/>
          <w:u w:val="single"/>
        </w:rPr>
        <w:t xml:space="preserve"> </w:t>
      </w:r>
      <w:r w:rsidRPr="003479EE">
        <w:rPr>
          <w:u w:val="single"/>
        </w:rPr>
        <w:t xml:space="preserve">a </w:t>
      </w:r>
      <w:r w:rsidRPr="005D4C4C">
        <w:rPr>
          <w:b/>
          <w:sz w:val="26"/>
          <w:highlight w:val="green"/>
          <w:u w:val="single"/>
        </w:rPr>
        <w:t xml:space="preserve">desire to step in as a greater </w:t>
      </w:r>
      <w:r w:rsidRPr="003479EE">
        <w:rPr>
          <w:u w:val="single"/>
        </w:rPr>
        <w:t xml:space="preserve">international </w:t>
      </w:r>
      <w:r w:rsidRPr="005D4C4C">
        <w:rPr>
          <w:b/>
          <w:sz w:val="26"/>
          <w:highlight w:val="green"/>
          <w:u w:val="single"/>
        </w:rPr>
        <w:t>leader</w:t>
      </w:r>
      <w:r w:rsidRPr="003479EE">
        <w:rPr>
          <w:u w:val="single"/>
        </w:rPr>
        <w:t xml:space="preserve">. It is doing this </w:t>
      </w:r>
      <w:r w:rsidRPr="005D4C4C">
        <w:rPr>
          <w:b/>
          <w:sz w:val="26"/>
          <w:highlight w:val="green"/>
          <w:u w:val="single"/>
          <w:bdr w:val="single" w:sz="18" w:space="0" w:color="auto"/>
        </w:rPr>
        <w:t>by doubling down on soft power</w:t>
      </w:r>
      <w:r w:rsidRPr="003479EE">
        <w:rPr>
          <w:u w:val="single"/>
        </w:rPr>
        <w:t>, a measure of a country’s international attractiveness and its ability to influence other countries and publics</w:t>
      </w:r>
      <w:r w:rsidRPr="003479EE">
        <w:rPr>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3479EE">
        <w:rPr>
          <w:u w:val="single"/>
        </w:rPr>
        <w:t>Former Chinese President Hu Jintao said, “The great rejuvenation of the Chinese nation will definitely be accompanied by the thriving of Chinese culture.” This formulation, tying culture to the country’s place on the world’s stage, echoed other core principles from Chinese leadership, such as China’s “peaceful rise” and its vision of a “harmonious society.” These ideas intended to counter narratives from the West that China’s emergence was a threat to the existing international order</w:t>
      </w:r>
      <w:r w:rsidRPr="003479EE">
        <w:rPr>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3479EE">
        <w:rPr>
          <w:u w:val="single"/>
        </w:rPr>
        <w:t xml:space="preserve">Soft power, a term coined by Harvard University scholar Joseph S. Nye Jr. in 1990, is </w:t>
      </w:r>
      <w:proofErr w:type="gramStart"/>
      <w:r w:rsidRPr="003479EE">
        <w:rPr>
          <w:u w:val="single"/>
        </w:rPr>
        <w:t>the means by which</w:t>
      </w:r>
      <w:proofErr w:type="gramEnd"/>
      <w:r w:rsidRPr="003479EE">
        <w:rPr>
          <w:u w:val="single"/>
        </w:rPr>
        <w:t xml:space="preserve"> a country gets other countries to “want what it wants</w:t>
      </w:r>
      <w:r w:rsidRPr="003479EE">
        <w:rPr>
          <w:sz w:val="16"/>
        </w:rPr>
        <w:t xml:space="preserve">.” Nye emphasized that </w:t>
      </w:r>
      <w:r w:rsidRPr="005D4C4C">
        <w:rPr>
          <w:b/>
          <w:sz w:val="26"/>
          <w:highlight w:val="green"/>
          <w:u w:val="single"/>
        </w:rPr>
        <w:t>a country’s perceived legitimacy</w:t>
      </w:r>
      <w:r w:rsidRPr="003479EE">
        <w:rPr>
          <w:sz w:val="16"/>
        </w:rPr>
        <w:t xml:space="preserve">, attractiveness of ideology and culture, and societal norms </w:t>
      </w:r>
      <w:r w:rsidRPr="005D4C4C">
        <w:rPr>
          <w:b/>
          <w:sz w:val="26"/>
          <w:highlight w:val="green"/>
          <w:u w:val="single"/>
        </w:rPr>
        <w:t>play</w:t>
      </w:r>
      <w:r w:rsidRPr="005D4C4C">
        <w:rPr>
          <w:sz w:val="16"/>
          <w:highlight w:val="green"/>
        </w:rPr>
        <w:t xml:space="preserve"> </w:t>
      </w:r>
      <w:r w:rsidRPr="003479EE">
        <w:rPr>
          <w:sz w:val="16"/>
        </w:rPr>
        <w:t xml:space="preserve">an </w:t>
      </w:r>
      <w:r w:rsidRPr="005D4C4C">
        <w:rPr>
          <w:b/>
          <w:sz w:val="26"/>
          <w:highlight w:val="green"/>
          <w:u w:val="single"/>
        </w:rPr>
        <w:t xml:space="preserve">important role in shaping international politics. </w:t>
      </w:r>
      <w:r w:rsidRPr="003479EE">
        <w:rPr>
          <w:sz w:val="16"/>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w:t>
      </w:r>
      <w:proofErr w:type="spellStart"/>
      <w:r w:rsidRPr="003479EE">
        <w:rPr>
          <w:sz w:val="16"/>
        </w:rPr>
        <w:t>Shambaugh</w:t>
      </w:r>
      <w:proofErr w:type="spellEnd"/>
      <w:r w:rsidRPr="003479EE">
        <w:rPr>
          <w:sz w:val="16"/>
        </w:rPr>
        <w:t xml:space="preserve"> of George Washington University says that China spends approximately $10 billion a year. </w:t>
      </w:r>
      <w:r w:rsidRPr="003479EE">
        <w:rPr>
          <w:u w:val="single"/>
        </w:rPr>
        <w:t xml:space="preserve">What are its </w:t>
      </w:r>
      <w:r w:rsidRPr="005D4C4C">
        <w:rPr>
          <w:b/>
          <w:bCs/>
          <w:sz w:val="26"/>
          <w:highlight w:val="green"/>
          <w:u w:val="single"/>
        </w:rPr>
        <w:t>soft power tools</w:t>
      </w:r>
      <w:r w:rsidRPr="003479EE">
        <w:rPr>
          <w:u w:val="single"/>
        </w:rPr>
        <w:t xml:space="preserve">? China is attempting to export </w:t>
      </w:r>
      <w:r w:rsidRPr="005D4C4C">
        <w:rPr>
          <w:b/>
          <w:bCs/>
          <w:sz w:val="26"/>
          <w:highlight w:val="green"/>
          <w:u w:val="single"/>
        </w:rPr>
        <w:t>its approach to development</w:t>
      </w:r>
      <w:r w:rsidRPr="003479EE">
        <w:rPr>
          <w:u w:val="single"/>
        </w:rPr>
        <w:t xml:space="preserve">, which has lifted hundreds of millions of its people </w:t>
      </w:r>
      <w:r w:rsidRPr="005D4C4C">
        <w:rPr>
          <w:b/>
          <w:bCs/>
          <w:sz w:val="26"/>
          <w:highlight w:val="green"/>
          <w:u w:val="single"/>
          <w:bdr w:val="single" w:sz="18" w:space="0" w:color="auto"/>
        </w:rPr>
        <w:t>out of poverty</w:t>
      </w:r>
      <w:r w:rsidRPr="003479EE">
        <w:rPr>
          <w:sz w:val="16"/>
        </w:rPr>
        <w:t xml:space="preserve">. </w:t>
      </w:r>
      <w:r w:rsidRPr="003479EE">
        <w:rPr>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3479EE">
        <w:rPr>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w:t>
      </w:r>
      <w:proofErr w:type="gramStart"/>
      <w:r w:rsidRPr="003479EE">
        <w:rPr>
          <w:sz w:val="16"/>
        </w:rPr>
        <w:t>A number of</w:t>
      </w:r>
      <w:proofErr w:type="gramEnd"/>
      <w:r w:rsidRPr="003479EE">
        <w:rPr>
          <w:sz w:val="16"/>
        </w:rPr>
        <w:t xml:space="preserve">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w:t>
      </w:r>
      <w:proofErr w:type="spellStart"/>
      <w:r w:rsidRPr="003479EE">
        <w:rPr>
          <w:sz w:val="16"/>
        </w:rPr>
        <w:t>Française</w:t>
      </w:r>
      <w:proofErr w:type="spellEnd"/>
      <w:r w:rsidRPr="003479EE">
        <w:rPr>
          <w:sz w:val="16"/>
        </w:rPr>
        <w:t xml:space="preserv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w:t>
      </w:r>
      <w:proofErr w:type="gramStart"/>
      <w:r w:rsidRPr="003479EE">
        <w:rPr>
          <w:sz w:val="16"/>
        </w:rPr>
        <w:t>The majority of</w:t>
      </w:r>
      <w:proofErr w:type="gramEnd"/>
      <w:r w:rsidRPr="003479EE">
        <w:rPr>
          <w:sz w:val="16"/>
        </w:rPr>
        <w:t xml:space="preserve">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w:t>
      </w:r>
      <w:proofErr w:type="spellStart"/>
      <w:r w:rsidRPr="003479EE">
        <w:rPr>
          <w:sz w:val="16"/>
        </w:rPr>
        <w:t>Yimou</w:t>
      </w:r>
      <w:proofErr w:type="spellEnd"/>
      <w:r w:rsidRPr="003479EE">
        <w:rPr>
          <w:sz w:val="16"/>
        </w:rPr>
        <w:t xml:space="preserve">, actor Jackie Chan, pianist Lang </w:t>
      </w:r>
      <w:proofErr w:type="spellStart"/>
      <w:r w:rsidRPr="003479EE">
        <w:rPr>
          <w:sz w:val="16"/>
        </w:rPr>
        <w:t>Lang</w:t>
      </w:r>
      <w:proofErr w:type="spellEnd"/>
      <w:r w:rsidRPr="003479EE">
        <w:rPr>
          <w:sz w:val="16"/>
        </w:rPr>
        <w:t xml:space="preserve">, professional athletes Yao Ming and Li Na, ballet dancer Tan </w:t>
      </w:r>
      <w:proofErr w:type="spellStart"/>
      <w:r w:rsidRPr="003479EE">
        <w:rPr>
          <w:sz w:val="16"/>
        </w:rPr>
        <w:t>Yuanyuan</w:t>
      </w:r>
      <w:proofErr w:type="spellEnd"/>
      <w:r w:rsidRPr="003479EE">
        <w:rPr>
          <w:sz w:val="16"/>
        </w:rPr>
        <w:t xml:space="preserve">, and pop singer Jane Zhang are unofficial cultural ambassadors. Pandas, too, have become a cultural icon and zoo exchanges with the animals dubbed “panda diplomacy.” Some cultural figures, like artist Ai </w:t>
      </w:r>
      <w:proofErr w:type="spellStart"/>
      <w:r w:rsidRPr="003479EE">
        <w:rPr>
          <w:sz w:val="16"/>
        </w:rPr>
        <w:t>Weiwei</w:t>
      </w:r>
      <w:proofErr w:type="spellEnd"/>
      <w:r w:rsidRPr="003479EE">
        <w:rPr>
          <w:sz w:val="16"/>
        </w:rPr>
        <w:t xml:space="preserve">,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5D4C4C">
        <w:rPr>
          <w:b/>
          <w:sz w:val="26"/>
          <w:highlight w:val="green"/>
          <w:u w:val="single"/>
        </w:rPr>
        <w:t>China’s neighbors and partners</w:t>
      </w:r>
      <w:r w:rsidRPr="005D4C4C">
        <w:rPr>
          <w:sz w:val="16"/>
          <w:highlight w:val="green"/>
        </w:rPr>
        <w:t xml:space="preserve"> </w:t>
      </w:r>
      <w:r w:rsidRPr="003479EE">
        <w:rPr>
          <w:sz w:val="16"/>
        </w:rPr>
        <w:t xml:space="preserve">have so far </w:t>
      </w:r>
      <w:r w:rsidRPr="005D4C4C">
        <w:rPr>
          <w:b/>
          <w:sz w:val="26"/>
          <w:highlight w:val="green"/>
          <w:u w:val="single"/>
        </w:rPr>
        <w:t>responded by taking a cautious approach</w:t>
      </w:r>
      <w:r w:rsidRPr="005D4C4C">
        <w:rPr>
          <w:sz w:val="16"/>
          <w:highlight w:val="green"/>
        </w:rPr>
        <w:t xml:space="preserve"> </w:t>
      </w:r>
      <w:r w:rsidRPr="003479EE">
        <w:rPr>
          <w:sz w:val="16"/>
        </w:rPr>
        <w:t xml:space="preserve">[PDF]. </w:t>
      </w:r>
      <w:r w:rsidRPr="003479EE">
        <w:rPr>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3479EE">
        <w:rPr>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proofErr w:type="gramStart"/>
      <w:r w:rsidRPr="003479EE">
        <w:rPr>
          <w:u w:val="single"/>
        </w:rPr>
        <w:t>In spite of</w:t>
      </w:r>
      <w:proofErr w:type="gramEnd"/>
      <w:r w:rsidRPr="003479EE">
        <w:rPr>
          <w:u w:val="single"/>
        </w:rPr>
        <w:t xml:space="preserve"> the risks, </w:t>
      </w:r>
      <w:r w:rsidRPr="005D4C4C">
        <w:rPr>
          <w:b/>
          <w:sz w:val="26"/>
          <w:highlight w:val="green"/>
          <w:u w:val="single"/>
        </w:rPr>
        <w:t>regional actors are</w:t>
      </w:r>
      <w:r w:rsidRPr="005D4C4C">
        <w:rPr>
          <w:highlight w:val="green"/>
          <w:u w:val="single"/>
        </w:rPr>
        <w:t xml:space="preserve"> </w:t>
      </w:r>
      <w:r w:rsidRPr="003479EE">
        <w:rPr>
          <w:u w:val="single"/>
        </w:rPr>
        <w:t xml:space="preserve">often </w:t>
      </w:r>
      <w:r w:rsidRPr="005D4C4C">
        <w:rPr>
          <w:b/>
          <w:sz w:val="26"/>
          <w:highlight w:val="green"/>
          <w:u w:val="single"/>
        </w:rPr>
        <w:t>induced by short-term</w:t>
      </w:r>
      <w:r w:rsidRPr="005D4C4C">
        <w:rPr>
          <w:highlight w:val="green"/>
          <w:u w:val="single"/>
        </w:rPr>
        <w:t xml:space="preserve"> </w:t>
      </w:r>
      <w:r w:rsidRPr="005D4C4C">
        <w:rPr>
          <w:b/>
          <w:sz w:val="26"/>
          <w:highlight w:val="green"/>
          <w:u w:val="single"/>
        </w:rPr>
        <w:t>economic benefits</w:t>
      </w:r>
      <w:r w:rsidRPr="005D4C4C">
        <w:rPr>
          <w:highlight w:val="green"/>
          <w:u w:val="single"/>
        </w:rPr>
        <w:t xml:space="preserve"> </w:t>
      </w:r>
      <w:r w:rsidRPr="003479EE">
        <w:rPr>
          <w:u w:val="single"/>
        </w:rPr>
        <w:t xml:space="preserve">needed to fuel growth, though they </w:t>
      </w:r>
      <w:r w:rsidRPr="005D4C4C">
        <w:rPr>
          <w:b/>
          <w:sz w:val="26"/>
          <w:highlight w:val="green"/>
          <w:u w:val="single"/>
        </w:rPr>
        <w:t>remain guarded about bending to Beijing’s strategic preferences</w:t>
      </w:r>
      <w:r w:rsidRPr="003479EE">
        <w:rPr>
          <w:u w:val="single"/>
        </w:rPr>
        <w:t>.</w:t>
      </w:r>
      <w:r w:rsidRPr="003479EE">
        <w:rPr>
          <w:sz w:val="16"/>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w:t>
      </w:r>
      <w:proofErr w:type="spellStart"/>
      <w:r w:rsidRPr="003479EE">
        <w:rPr>
          <w:sz w:val="16"/>
        </w:rPr>
        <w:t>Afrobarometer</w:t>
      </w:r>
      <w:proofErr w:type="spellEnd"/>
      <w:r w:rsidRPr="003479EE">
        <w:rPr>
          <w:sz w:val="16"/>
        </w:rPr>
        <w:t xml:space="preserve"> [PDF], a Pan-African research network. Countries like Burkina Faso, Ethiopia, Ghana, Liberia, Mali, and Niger have some of the highest views of China’s influence, often ranging above 75 percent. In Latin and South American nations, </w:t>
      </w:r>
      <w:proofErr w:type="gramStart"/>
      <w:r w:rsidRPr="003479EE">
        <w:rPr>
          <w:sz w:val="16"/>
        </w:rPr>
        <w:t>the majority of</w:t>
      </w:r>
      <w:proofErr w:type="gramEnd"/>
      <w:r w:rsidRPr="003479EE">
        <w:rPr>
          <w:sz w:val="16"/>
        </w:rPr>
        <w:t xml:space="preserve">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5D4C4C">
        <w:rPr>
          <w:b/>
          <w:sz w:val="26"/>
          <w:highlight w:val="green"/>
          <w:u w:val="single"/>
        </w:rPr>
        <w:t>China’s soft power</w:t>
      </w:r>
      <w:r w:rsidRPr="005D4C4C">
        <w:rPr>
          <w:sz w:val="16"/>
          <w:highlight w:val="green"/>
        </w:rPr>
        <w:t xml:space="preserve"> </w:t>
      </w:r>
      <w:r w:rsidRPr="003479EE">
        <w:rPr>
          <w:sz w:val="16"/>
        </w:rPr>
        <w:t xml:space="preserve">campaign is </w:t>
      </w:r>
      <w:r w:rsidRPr="005D4C4C">
        <w:rPr>
          <w:b/>
          <w:sz w:val="26"/>
          <w:highlight w:val="green"/>
          <w:u w:val="single"/>
        </w:rPr>
        <w:t>limited by the dissonance between</w:t>
      </w:r>
      <w:r w:rsidRPr="005D4C4C">
        <w:rPr>
          <w:sz w:val="16"/>
          <w:highlight w:val="green"/>
        </w:rPr>
        <w:t xml:space="preserve"> </w:t>
      </w:r>
      <w:r w:rsidRPr="003479EE">
        <w:rPr>
          <w:sz w:val="16"/>
        </w:rPr>
        <w:t xml:space="preserve">the </w:t>
      </w:r>
      <w:r w:rsidRPr="005D4C4C">
        <w:rPr>
          <w:b/>
          <w:sz w:val="26"/>
          <w:highlight w:val="green"/>
          <w:u w:val="single"/>
        </w:rPr>
        <w:t>image</w:t>
      </w:r>
      <w:r w:rsidRPr="005D4C4C">
        <w:rPr>
          <w:sz w:val="16"/>
          <w:highlight w:val="green"/>
        </w:rPr>
        <w:t xml:space="preserve"> </w:t>
      </w:r>
      <w:r w:rsidRPr="003479EE">
        <w:rPr>
          <w:sz w:val="16"/>
        </w:rPr>
        <w:t xml:space="preserve">that </w:t>
      </w:r>
      <w:r w:rsidRPr="005D4C4C">
        <w:rPr>
          <w:b/>
          <w:sz w:val="26"/>
          <w:highlight w:val="green"/>
          <w:u w:val="single"/>
        </w:rPr>
        <w:t>China aspires to project and the country’s actions</w:t>
      </w:r>
      <w:r w:rsidRPr="003479EE">
        <w:rPr>
          <w:sz w:val="16"/>
        </w:rPr>
        <w:t xml:space="preserve">, experts say. Rising nationalism, assertiveness vis-à-vis territorial disputes, </w:t>
      </w:r>
      <w:r w:rsidRPr="005D4C4C">
        <w:rPr>
          <w:b/>
          <w:sz w:val="26"/>
          <w:highlight w:val="green"/>
          <w:u w:val="single"/>
        </w:rPr>
        <w:t>crackdowns</w:t>
      </w:r>
      <w:r w:rsidRPr="005D4C4C">
        <w:rPr>
          <w:sz w:val="16"/>
          <w:highlight w:val="green"/>
        </w:rPr>
        <w:t xml:space="preserve"> </w:t>
      </w:r>
      <w:r w:rsidRPr="003479EE">
        <w:rPr>
          <w:sz w:val="16"/>
        </w:rPr>
        <w:t xml:space="preserve">on nongovernmental organizations, censorship of domestic and international media, limits to the entry of foreign ideals, </w:t>
      </w:r>
      <w:r w:rsidRPr="005D4C4C">
        <w:rPr>
          <w:b/>
          <w:sz w:val="26"/>
          <w:highlight w:val="green"/>
          <w:u w:val="single"/>
        </w:rPr>
        <w:t>and political repression constrain China’s soft power</w:t>
      </w:r>
      <w:r w:rsidRPr="003479EE">
        <w:rPr>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experts have warned of the rise of authoritarian influence, dubbed “sharp power.” Authors of a 2017 report from the National Endowment for Democracy described the concept as “principally not about attraction or even persuasion; instead, it centers on distraction and manipulation.” Reports of entrenched Chinese influence in Australian and New Zealand politics, as well as attempts to pierce German business and political circles, triggered alarms across Western democracies in late 2017. </w:t>
      </w:r>
      <w:r w:rsidRPr="003479EE">
        <w:rPr>
          <w:u w:val="single"/>
        </w:rPr>
        <w:t xml:space="preserve">Ultimately, </w:t>
      </w:r>
      <w:r w:rsidRPr="005D4C4C">
        <w:rPr>
          <w:b/>
          <w:sz w:val="26"/>
          <w:highlight w:val="green"/>
          <w:u w:val="single"/>
        </w:rPr>
        <w:t>China’s</w:t>
      </w:r>
      <w:r w:rsidRPr="005D4C4C">
        <w:rPr>
          <w:highlight w:val="green"/>
          <w:u w:val="single"/>
        </w:rPr>
        <w:t xml:space="preserve"> </w:t>
      </w:r>
      <w:r w:rsidRPr="003479EE">
        <w:rPr>
          <w:u w:val="single"/>
        </w:rPr>
        <w:t xml:space="preserve">tightening </w:t>
      </w:r>
      <w:r w:rsidRPr="005D4C4C">
        <w:rPr>
          <w:b/>
          <w:sz w:val="26"/>
          <w:highlight w:val="green"/>
          <w:u w:val="single"/>
        </w:rPr>
        <w:t>authoritarian</w:t>
      </w:r>
      <w:r w:rsidRPr="005D4C4C">
        <w:rPr>
          <w:highlight w:val="green"/>
          <w:u w:val="single"/>
        </w:rPr>
        <w:t xml:space="preserve"> </w:t>
      </w:r>
      <w:r w:rsidRPr="003479EE">
        <w:rPr>
          <w:u w:val="single"/>
        </w:rPr>
        <w:t xml:space="preserve">political </w:t>
      </w:r>
      <w:r w:rsidRPr="005D4C4C">
        <w:rPr>
          <w:b/>
          <w:sz w:val="26"/>
          <w:highlight w:val="green"/>
          <w:u w:val="single"/>
        </w:rPr>
        <w:t>system</w:t>
      </w:r>
      <w:r w:rsidRPr="005D4C4C">
        <w:rPr>
          <w:highlight w:val="green"/>
          <w:u w:val="single"/>
        </w:rPr>
        <w:t xml:space="preserve"> </w:t>
      </w:r>
      <w:r w:rsidRPr="003479EE">
        <w:rPr>
          <w:u w:val="single"/>
        </w:rPr>
        <w:t xml:space="preserve">is the </w:t>
      </w:r>
      <w:r w:rsidRPr="005D4C4C">
        <w:rPr>
          <w:b/>
          <w:sz w:val="26"/>
          <w:highlight w:val="green"/>
          <w:u w:val="single"/>
        </w:rPr>
        <w:t>biggest obstacle</w:t>
      </w:r>
      <w:r w:rsidRPr="005D4C4C">
        <w:rPr>
          <w:highlight w:val="green"/>
          <w:u w:val="single"/>
        </w:rPr>
        <w:t xml:space="preserve"> </w:t>
      </w:r>
      <w:r w:rsidRPr="003479EE">
        <w:rPr>
          <w:u w:val="single"/>
        </w:rPr>
        <w:t>to the positive image the country and government yearn for.</w:t>
      </w:r>
      <w:r w:rsidRPr="003479EE">
        <w:rPr>
          <w:sz w:val="16"/>
        </w:rPr>
        <w:t xml:space="preserve"> “</w:t>
      </w:r>
      <w:r w:rsidRPr="003479EE">
        <w:rPr>
          <w:u w:val="single"/>
        </w:rPr>
        <w:t xml:space="preserve">So long as [China’s] political system denies, rather than enables, free human development, its propaganda efforts will face an uphill battle,” wrote David </w:t>
      </w:r>
      <w:proofErr w:type="spellStart"/>
      <w:r w:rsidRPr="003479EE">
        <w:rPr>
          <w:u w:val="single"/>
        </w:rPr>
        <w:t>Shambaugh</w:t>
      </w:r>
      <w:proofErr w:type="spellEnd"/>
      <w:r w:rsidRPr="003479EE">
        <w:rPr>
          <w:u w:val="single"/>
        </w:rPr>
        <w:t xml:space="preserve"> in Foreign Affairs in 2015. Without the free exchange of ideas and the ability of Chinese citizens to engage in open debate, the gap between the government’s portrayal and China’s reality will likely grow. “</w:t>
      </w:r>
      <w:r w:rsidRPr="005D4C4C">
        <w:rPr>
          <w:b/>
          <w:sz w:val="26"/>
          <w:highlight w:val="green"/>
          <w:u w:val="single"/>
        </w:rPr>
        <w:t>China will find it hard to win</w:t>
      </w:r>
      <w:r w:rsidRPr="003479EE">
        <w:rPr>
          <w:u w:val="single"/>
        </w:rPr>
        <w:t xml:space="preserve"> friends and </w:t>
      </w:r>
      <w:r w:rsidRPr="005D4C4C">
        <w:rPr>
          <w:b/>
          <w:sz w:val="26"/>
          <w:highlight w:val="green"/>
          <w:u w:val="single"/>
        </w:rPr>
        <w:t>influence</w:t>
      </w:r>
      <w:r w:rsidRPr="005D4C4C">
        <w:rPr>
          <w:highlight w:val="green"/>
          <w:u w:val="single"/>
        </w:rPr>
        <w:t xml:space="preserve"> </w:t>
      </w:r>
      <w:r w:rsidRPr="003479EE">
        <w:rPr>
          <w:u w:val="single"/>
        </w:rPr>
        <w:t xml:space="preserve">nations so long </w:t>
      </w:r>
      <w:r w:rsidRPr="005D4C4C">
        <w:rPr>
          <w:b/>
          <w:sz w:val="26"/>
          <w:highlight w:val="green"/>
          <w:u w:val="single"/>
          <w:bdr w:val="single" w:sz="18" w:space="0" w:color="auto"/>
        </w:rPr>
        <w:t>as it muzzles its best advocates</w:t>
      </w:r>
      <w:r w:rsidRPr="003479EE">
        <w:rPr>
          <w:u w:val="single"/>
        </w:rPr>
        <w:t>,” writes the Economist.</w:t>
      </w:r>
    </w:p>
    <w:p w14:paraId="6D481CB1" w14:textId="77777777" w:rsidR="00081BBB" w:rsidRPr="003479EE" w:rsidRDefault="00081BBB" w:rsidP="00081BBB">
      <w:pPr>
        <w:pStyle w:val="Heading4"/>
      </w:pPr>
      <w:r w:rsidRPr="003479EE">
        <w:t>Declining credibility causes CCP war over Taiwan to distract attention – it’s a key driver of Chinese political dynamics</w:t>
      </w:r>
    </w:p>
    <w:p w14:paraId="028197E8" w14:textId="77777777" w:rsidR="00081BBB" w:rsidRPr="003479EE" w:rsidRDefault="00081BBB" w:rsidP="00081BBB">
      <w:r w:rsidRPr="003479EE">
        <w:rPr>
          <w:rStyle w:val="Heading4Char"/>
        </w:rPr>
        <w:t>Blumenthal 20</w:t>
      </w:r>
      <w:r w:rsidRPr="003479EE">
        <w:t xml:space="preserve"> [Dan Blumenthal, senior fellow and the director of Asian studies at the American Enterprise Institute9-28-2020, "China's aggressive tactics aim to bolster the Communist Party's legitimacy," American Enterprise Institute - AEI, https://www.aei.org/articles/chinas-aggressive-tactics-aim-to-bolster-the-communist-partys-legitimacy/]/</w:t>
      </w:r>
      <w:proofErr w:type="spellStart"/>
      <w:r w:rsidRPr="003479EE">
        <w:t>Kankee</w:t>
      </w:r>
      <w:proofErr w:type="spellEnd"/>
    </w:p>
    <w:p w14:paraId="40AD5E72" w14:textId="77777777" w:rsidR="00081BBB" w:rsidRPr="003479EE" w:rsidRDefault="00081BBB" w:rsidP="00081BBB">
      <w:pPr>
        <w:rPr>
          <w:sz w:val="16"/>
        </w:rPr>
      </w:pPr>
      <w:r w:rsidRPr="003479EE">
        <w:rPr>
          <w:sz w:val="16"/>
        </w:rPr>
        <w:t xml:space="preserve">Why does China seem to be on the warpath? In the first half of the 2020, Chinese soldiers killed dozens of Indian troops over disputed borders, sank a Vietnamese fishing vessel, and launched a record number of incursions into Taiwanese airspace. Beyond military coercion, China’s belligerence included selling arms to Serbia despite concerns expressed by NATO about military dependence, pressuring the WHO to censor anti-China content, and sentencing a Canadian national to death. and placing crushing tariffs on Australia for criticizing Beijing’s handling of the coronavirus. </w:t>
      </w:r>
      <w:r w:rsidRPr="003479EE">
        <w:rPr>
          <w:rStyle w:val="StyleUnderline"/>
        </w:rPr>
        <w:t>The prevailing wisdom is that Beijing is more aggressive now because it is ascendant and the United States is distracted and declining</w:t>
      </w:r>
      <w:r w:rsidRPr="003479EE">
        <w:rPr>
          <w:sz w:val="16"/>
        </w:rPr>
        <w:t xml:space="preserve">. </w:t>
      </w:r>
      <w:r w:rsidRPr="003479EE">
        <w:rPr>
          <w:rStyle w:val="StyleUnderline"/>
        </w:rPr>
        <w:t>This</w:t>
      </w:r>
      <w:r w:rsidRPr="003479EE">
        <w:rPr>
          <w:sz w:val="16"/>
        </w:rPr>
        <w:t xml:space="preserve"> “</w:t>
      </w:r>
      <w:r w:rsidRPr="003479EE">
        <w:rPr>
          <w:rStyle w:val="StyleUnderline"/>
        </w:rPr>
        <w:t>Chinese ascendancy school</w:t>
      </w:r>
      <w:r w:rsidRPr="003479EE">
        <w:rPr>
          <w:sz w:val="16"/>
        </w:rPr>
        <w:t xml:space="preserve">” </w:t>
      </w:r>
      <w:r w:rsidRPr="003479EE">
        <w:rPr>
          <w:rStyle w:val="StyleUnderline"/>
        </w:rPr>
        <w:t>argues</w:t>
      </w:r>
      <w:r w:rsidRPr="003479EE">
        <w:rPr>
          <w:sz w:val="16"/>
        </w:rPr>
        <w:t xml:space="preserve"> that President </w:t>
      </w:r>
      <w:r w:rsidRPr="003479EE">
        <w:rPr>
          <w:rStyle w:val="StyleUnderline"/>
        </w:rPr>
        <w:t>Xi</w:t>
      </w:r>
      <w:r w:rsidRPr="003479EE">
        <w:rPr>
          <w:sz w:val="16"/>
        </w:rPr>
        <w:t xml:space="preserve"> Jinping has successfully </w:t>
      </w:r>
      <w:r w:rsidRPr="003479EE">
        <w:rPr>
          <w:rStyle w:val="StyleUnderline"/>
        </w:rPr>
        <w:t>consolidated domestic power and built China’s military and economic might to enable his vision of an aggressive, revisionist foreign policy</w:t>
      </w:r>
      <w:r w:rsidRPr="003479EE">
        <w:rPr>
          <w:sz w:val="16"/>
        </w:rPr>
        <w:t xml:space="preserve">. </w:t>
      </w:r>
      <w:r w:rsidRPr="003479EE">
        <w:rPr>
          <w:rStyle w:val="StyleUnderline"/>
        </w:rPr>
        <w:t xml:space="preserve">But this account is </w:t>
      </w:r>
      <w:r w:rsidRPr="003479EE">
        <w:rPr>
          <w:rStyle w:val="Emphasis"/>
        </w:rPr>
        <w:t>overly-simplistic</w:t>
      </w:r>
      <w:r w:rsidRPr="003479EE">
        <w:rPr>
          <w:sz w:val="16"/>
        </w:rPr>
        <w:t xml:space="preserve">: </w:t>
      </w:r>
      <w:r w:rsidRPr="005D4C4C">
        <w:rPr>
          <w:rStyle w:val="StyleUnderline"/>
          <w:highlight w:val="green"/>
        </w:rPr>
        <w:t>Chinese</w:t>
      </w:r>
      <w:r w:rsidRPr="003479EE">
        <w:rPr>
          <w:rStyle w:val="StyleUnderline"/>
        </w:rPr>
        <w:t xml:space="preserve"> </w:t>
      </w:r>
      <w:r w:rsidRPr="005D4C4C">
        <w:rPr>
          <w:rStyle w:val="Emphasis"/>
          <w:highlight w:val="green"/>
        </w:rPr>
        <w:t>aggression</w:t>
      </w:r>
      <w:r w:rsidRPr="005D4C4C">
        <w:rPr>
          <w:rStyle w:val="StyleUnderline"/>
          <w:highlight w:val="green"/>
        </w:rPr>
        <w:t xml:space="preserve"> is</w:t>
      </w:r>
      <w:r w:rsidRPr="003479EE">
        <w:rPr>
          <w:sz w:val="16"/>
        </w:rPr>
        <w:t xml:space="preserve"> not merely </w:t>
      </w:r>
      <w:r w:rsidRPr="005D4C4C">
        <w:rPr>
          <w:rStyle w:val="StyleUnderline"/>
          <w:highlight w:val="green"/>
        </w:rPr>
        <w:t>a</w:t>
      </w:r>
      <w:r w:rsidRPr="003479EE">
        <w:rPr>
          <w:rStyle w:val="StyleUnderline"/>
        </w:rPr>
        <w:t xml:space="preserve"> </w:t>
      </w:r>
      <w:r w:rsidRPr="005D4C4C">
        <w:rPr>
          <w:rStyle w:val="StyleUnderline"/>
          <w:highlight w:val="green"/>
        </w:rPr>
        <w:t>result of China’s</w:t>
      </w:r>
      <w:r w:rsidRPr="003479EE">
        <w:rPr>
          <w:sz w:val="16"/>
        </w:rPr>
        <w:t xml:space="preserve"> strength, but also of its </w:t>
      </w:r>
      <w:r w:rsidRPr="005D4C4C">
        <w:rPr>
          <w:rStyle w:val="Emphasis"/>
          <w:highlight w:val="green"/>
        </w:rPr>
        <w:t>weakness</w:t>
      </w:r>
      <w:r w:rsidRPr="003479EE">
        <w:rPr>
          <w:sz w:val="16"/>
        </w:rPr>
        <w:t xml:space="preserve">. </w:t>
      </w:r>
      <w:r w:rsidRPr="005D4C4C">
        <w:rPr>
          <w:rStyle w:val="StyleUnderline"/>
          <w:highlight w:val="green"/>
        </w:rPr>
        <w:t>Xi</w:t>
      </w:r>
      <w:r w:rsidRPr="003479EE">
        <w:rPr>
          <w:sz w:val="16"/>
        </w:rPr>
        <w:t xml:space="preserve"> Jinping</w:t>
      </w:r>
      <w:r w:rsidRPr="005D4C4C">
        <w:rPr>
          <w:rStyle w:val="StyleUnderline"/>
          <w:highlight w:val="green"/>
        </w:rPr>
        <w:t>’s</w:t>
      </w:r>
      <w:r w:rsidRPr="003479EE">
        <w:rPr>
          <w:sz w:val="16"/>
        </w:rPr>
        <w:t xml:space="preserve"> </w:t>
      </w:r>
      <w:r w:rsidRPr="003479EE">
        <w:rPr>
          <w:rStyle w:val="Emphasis"/>
        </w:rPr>
        <w:t xml:space="preserve">overwhelming </w:t>
      </w:r>
      <w:r w:rsidRPr="005D4C4C">
        <w:rPr>
          <w:rStyle w:val="Emphasis"/>
          <w:highlight w:val="green"/>
        </w:rPr>
        <w:t>concern</w:t>
      </w:r>
      <w:r w:rsidRPr="005D4C4C">
        <w:rPr>
          <w:rStyle w:val="StyleUnderline"/>
          <w:highlight w:val="green"/>
        </w:rPr>
        <w:t xml:space="preserve"> with</w:t>
      </w:r>
      <w:r w:rsidRPr="003479EE">
        <w:rPr>
          <w:rStyle w:val="StyleUnderline"/>
        </w:rPr>
        <w:t xml:space="preserve"> </w:t>
      </w:r>
      <w:r w:rsidRPr="003479EE">
        <w:rPr>
          <w:rStyle w:val="Emphasis"/>
        </w:rPr>
        <w:t>domestic stability</w:t>
      </w:r>
      <w:r w:rsidRPr="003479EE">
        <w:rPr>
          <w:sz w:val="16"/>
        </w:rPr>
        <w:t xml:space="preserve">, </w:t>
      </w:r>
      <w:r w:rsidRPr="003479EE">
        <w:rPr>
          <w:rStyle w:val="StyleUnderline"/>
        </w:rPr>
        <w:t xml:space="preserve">the </w:t>
      </w:r>
      <w:r w:rsidRPr="005D4C4C">
        <w:rPr>
          <w:rStyle w:val="Emphasis"/>
          <w:highlight w:val="green"/>
        </w:rPr>
        <w:t>C</w:t>
      </w:r>
      <w:r w:rsidRPr="003479EE">
        <w:rPr>
          <w:rStyle w:val="StyleUnderline"/>
        </w:rPr>
        <w:t xml:space="preserve">hinese </w:t>
      </w:r>
      <w:r w:rsidRPr="005D4C4C">
        <w:rPr>
          <w:rStyle w:val="Emphasis"/>
          <w:highlight w:val="green"/>
        </w:rPr>
        <w:t>C</w:t>
      </w:r>
      <w:r w:rsidRPr="003479EE">
        <w:rPr>
          <w:rStyle w:val="StyleUnderline"/>
        </w:rPr>
        <w:t xml:space="preserve">ommunist </w:t>
      </w:r>
      <w:r w:rsidRPr="005D4C4C">
        <w:rPr>
          <w:rStyle w:val="Emphasis"/>
          <w:highlight w:val="green"/>
        </w:rPr>
        <w:t>P</w:t>
      </w:r>
      <w:r w:rsidRPr="003479EE">
        <w:rPr>
          <w:rStyle w:val="StyleUnderline"/>
        </w:rPr>
        <w:t>arty</w:t>
      </w:r>
      <w:r w:rsidRPr="003479EE">
        <w:rPr>
          <w:rStyle w:val="Emphasis"/>
        </w:rPr>
        <w:t>’s</w:t>
      </w:r>
      <w:r w:rsidRPr="003479EE">
        <w:rPr>
          <w:sz w:val="16"/>
        </w:rPr>
        <w:t xml:space="preserve"> (CCP) </w:t>
      </w:r>
      <w:r w:rsidRPr="005D4C4C">
        <w:rPr>
          <w:rStyle w:val="Emphasis"/>
          <w:highlight w:val="green"/>
        </w:rPr>
        <w:t>legitimacy</w:t>
      </w:r>
      <w:r w:rsidRPr="003479EE">
        <w:rPr>
          <w:rStyle w:val="StyleUnderline"/>
        </w:rPr>
        <w:t xml:space="preserve"> and </w:t>
      </w:r>
      <w:r w:rsidRPr="003479EE">
        <w:rPr>
          <w:rStyle w:val="Emphasis"/>
        </w:rPr>
        <w:t>party unity</w:t>
      </w:r>
      <w:r w:rsidRPr="003479EE">
        <w:rPr>
          <w:rStyle w:val="StyleUnderline"/>
        </w:rPr>
        <w:t xml:space="preserve"> </w:t>
      </w:r>
      <w:r w:rsidRPr="005D4C4C">
        <w:rPr>
          <w:rStyle w:val="StyleUnderline"/>
          <w:highlight w:val="green"/>
        </w:rPr>
        <w:t xml:space="preserve">are </w:t>
      </w:r>
      <w:r w:rsidRPr="005D4C4C">
        <w:rPr>
          <w:rStyle w:val="Emphasis"/>
          <w:highlight w:val="green"/>
        </w:rPr>
        <w:t>crucial drivers</w:t>
      </w:r>
      <w:r w:rsidRPr="005D4C4C">
        <w:rPr>
          <w:rStyle w:val="StyleUnderline"/>
          <w:highlight w:val="green"/>
        </w:rPr>
        <w:t xml:space="preserve"> of</w:t>
      </w:r>
      <w:r w:rsidRPr="003479EE">
        <w:rPr>
          <w:rStyle w:val="StyleUnderline"/>
        </w:rPr>
        <w:t xml:space="preserve"> </w:t>
      </w:r>
      <w:r w:rsidRPr="005D4C4C">
        <w:rPr>
          <w:rStyle w:val="Emphasis"/>
          <w:highlight w:val="green"/>
        </w:rPr>
        <w:t xml:space="preserve">China’s </w:t>
      </w:r>
      <w:r w:rsidRPr="003479EE">
        <w:rPr>
          <w:rStyle w:val="Emphasis"/>
        </w:rPr>
        <w:t>bellicosity</w:t>
      </w:r>
      <w:r w:rsidRPr="003479EE">
        <w:rPr>
          <w:sz w:val="16"/>
        </w:rPr>
        <w:t xml:space="preserve">. </w:t>
      </w:r>
      <w:r w:rsidRPr="003479EE">
        <w:rPr>
          <w:rStyle w:val="StyleUnderline"/>
        </w:rPr>
        <w:t>China</w:t>
      </w:r>
      <w:r w:rsidRPr="003479EE">
        <w:rPr>
          <w:sz w:val="16"/>
        </w:rPr>
        <w:t xml:space="preserve"> has </w:t>
      </w:r>
      <w:r w:rsidRPr="003479EE">
        <w:rPr>
          <w:rStyle w:val="StyleUnderline"/>
        </w:rPr>
        <w:t>faced</w:t>
      </w:r>
      <w:r w:rsidRPr="003479EE">
        <w:rPr>
          <w:sz w:val="16"/>
        </w:rPr>
        <w:t xml:space="preserve"> two </w:t>
      </w:r>
      <w:r w:rsidRPr="003479EE">
        <w:rPr>
          <w:rStyle w:val="StyleUnderline"/>
        </w:rPr>
        <w:t>disasters</w:t>
      </w:r>
      <w:r w:rsidRPr="003479EE">
        <w:rPr>
          <w:sz w:val="16"/>
        </w:rPr>
        <w:t xml:space="preserve"> in 2020—the coronavirus and historic floods—</w:t>
      </w:r>
      <w:r w:rsidRPr="003479EE">
        <w:rPr>
          <w:rStyle w:val="StyleUnderline"/>
        </w:rPr>
        <w:t>which exposed its fragilities and created internal unrest</w:t>
      </w:r>
      <w:r w:rsidRPr="003479EE">
        <w:rPr>
          <w:sz w:val="16"/>
        </w:rPr>
        <w:t xml:space="preserve">. </w:t>
      </w:r>
      <w:r w:rsidRPr="003479EE">
        <w:rPr>
          <w:rStyle w:val="StyleUnderline"/>
        </w:rPr>
        <w:t>Its response</w:t>
      </w:r>
      <w:r w:rsidRPr="003479EE">
        <w:rPr>
          <w:sz w:val="16"/>
        </w:rPr>
        <w:t xml:space="preserve"> to both </w:t>
      </w:r>
      <w:r w:rsidRPr="003479EE">
        <w:rPr>
          <w:rStyle w:val="StyleUnderline"/>
        </w:rPr>
        <w:t>was</w:t>
      </w:r>
      <w:r w:rsidRPr="003479EE">
        <w:rPr>
          <w:sz w:val="16"/>
        </w:rPr>
        <w:t xml:space="preserve"> the same: </w:t>
      </w:r>
      <w:r w:rsidRPr="005D4C4C">
        <w:rPr>
          <w:rStyle w:val="Emphasis"/>
          <w:highlight w:val="green"/>
        </w:rPr>
        <w:t>escalating aggression</w:t>
      </w:r>
      <w:r w:rsidRPr="003479EE">
        <w:rPr>
          <w:sz w:val="16"/>
        </w:rPr>
        <w:t xml:space="preserve"> </w:t>
      </w:r>
      <w:r w:rsidRPr="003479EE">
        <w:rPr>
          <w:rStyle w:val="StyleUnderline"/>
        </w:rPr>
        <w:t>against its neighbors</w:t>
      </w:r>
      <w:r w:rsidRPr="003479EE">
        <w:rPr>
          <w:sz w:val="16"/>
        </w:rPr>
        <w:t xml:space="preserve">. </w:t>
      </w:r>
      <w:r w:rsidRPr="003479EE">
        <w:rPr>
          <w:rStyle w:val="StyleUnderline"/>
        </w:rPr>
        <w:t xml:space="preserve">China’s economic and military power made these provocations possible, but </w:t>
      </w:r>
      <w:r w:rsidRPr="005D4C4C">
        <w:rPr>
          <w:rStyle w:val="StyleUnderline"/>
          <w:highlight w:val="green"/>
        </w:rPr>
        <w:t xml:space="preserve">its need to </w:t>
      </w:r>
      <w:r w:rsidRPr="005D4C4C">
        <w:rPr>
          <w:rStyle w:val="Emphasis"/>
          <w:highlight w:val="green"/>
        </w:rPr>
        <w:t>suppress internal divisions</w:t>
      </w:r>
      <w:r w:rsidRPr="003479EE">
        <w:rPr>
          <w:rStyle w:val="Emphasis"/>
        </w:rPr>
        <w:t xml:space="preserve"> </w:t>
      </w:r>
      <w:r w:rsidRPr="005D4C4C">
        <w:rPr>
          <w:rStyle w:val="StyleUnderline"/>
          <w:highlight w:val="green"/>
        </w:rPr>
        <w:t>made them</w:t>
      </w:r>
      <w:r w:rsidRPr="003479EE">
        <w:rPr>
          <w:rStyle w:val="StyleUnderline"/>
        </w:rPr>
        <w:t xml:space="preserve"> </w:t>
      </w:r>
      <w:r w:rsidRPr="005D4C4C">
        <w:rPr>
          <w:rStyle w:val="Emphasis"/>
          <w:highlight w:val="green"/>
        </w:rPr>
        <w:t>necessary</w:t>
      </w:r>
      <w:r w:rsidRPr="003479EE">
        <w:rPr>
          <w:rStyle w:val="StyleUnderline"/>
        </w:rPr>
        <w:t xml:space="preserve">. </w:t>
      </w:r>
      <w:r w:rsidRPr="003479EE">
        <w:rPr>
          <w:sz w:val="16"/>
        </w:rPr>
        <w:t xml:space="preserve">The question is not why China has disputes with neighbors, but why now. </w:t>
      </w:r>
      <w:r w:rsidRPr="005D4C4C">
        <w:rPr>
          <w:rStyle w:val="StyleUnderline"/>
          <w:highlight w:val="green"/>
        </w:rPr>
        <w:t>If China’s</w:t>
      </w:r>
      <w:r w:rsidRPr="003479EE">
        <w:rPr>
          <w:rStyle w:val="StyleUnderline"/>
        </w:rPr>
        <w:t xml:space="preserve"> </w:t>
      </w:r>
      <w:r w:rsidRPr="005D4C4C">
        <w:rPr>
          <w:rStyle w:val="StyleUnderline"/>
          <w:highlight w:val="green"/>
        </w:rPr>
        <w:t>aggression were</w:t>
      </w:r>
      <w:r w:rsidRPr="003479EE">
        <w:rPr>
          <w:rStyle w:val="StyleUnderline"/>
        </w:rPr>
        <w:t xml:space="preserve"> only </w:t>
      </w:r>
      <w:r w:rsidRPr="005D4C4C">
        <w:rPr>
          <w:rStyle w:val="StyleUnderline"/>
          <w:highlight w:val="green"/>
        </w:rPr>
        <w:t>a</w:t>
      </w:r>
      <w:r w:rsidRPr="003479EE">
        <w:rPr>
          <w:rStyle w:val="StyleUnderline"/>
        </w:rPr>
        <w:t xml:space="preserve"> </w:t>
      </w:r>
      <w:r w:rsidRPr="005D4C4C">
        <w:rPr>
          <w:rStyle w:val="StyleUnderline"/>
          <w:highlight w:val="green"/>
        </w:rPr>
        <w:t>result of its</w:t>
      </w:r>
      <w:r w:rsidRPr="003479EE">
        <w:rPr>
          <w:rStyle w:val="StyleUnderline"/>
        </w:rPr>
        <w:t xml:space="preserve"> economic and military </w:t>
      </w:r>
      <w:r w:rsidRPr="005D4C4C">
        <w:rPr>
          <w:rStyle w:val="StyleUnderline"/>
          <w:highlight w:val="green"/>
        </w:rPr>
        <w:t>strength</w:t>
      </w:r>
      <w:r w:rsidRPr="003479EE">
        <w:rPr>
          <w:sz w:val="16"/>
        </w:rPr>
        <w:t xml:space="preserve">, then </w:t>
      </w:r>
      <w:r w:rsidRPr="005D4C4C">
        <w:rPr>
          <w:rStyle w:val="StyleUnderline"/>
          <w:highlight w:val="green"/>
        </w:rPr>
        <w:t>it could have</w:t>
      </w:r>
      <w:r w:rsidRPr="003479EE">
        <w:rPr>
          <w:rStyle w:val="StyleUnderline"/>
        </w:rPr>
        <w:t xml:space="preserve"> </w:t>
      </w:r>
      <w:r w:rsidRPr="005D4C4C">
        <w:rPr>
          <w:rStyle w:val="StyleUnderline"/>
          <w:highlight w:val="green"/>
        </w:rPr>
        <w:t>paused its aggressive</w:t>
      </w:r>
      <w:r w:rsidRPr="003479EE">
        <w:rPr>
          <w:rStyle w:val="StyleUnderline"/>
        </w:rPr>
        <w:t xml:space="preserve"> </w:t>
      </w:r>
      <w:r w:rsidRPr="005D4C4C">
        <w:rPr>
          <w:rStyle w:val="StyleUnderline"/>
          <w:highlight w:val="green"/>
        </w:rPr>
        <w:t>fo</w:t>
      </w:r>
      <w:r w:rsidRPr="003479EE">
        <w:rPr>
          <w:rStyle w:val="StyleUnderline"/>
        </w:rPr>
        <w:t xml:space="preserve">reign </w:t>
      </w:r>
      <w:r w:rsidRPr="005D4C4C">
        <w:rPr>
          <w:rStyle w:val="StyleUnderline"/>
          <w:highlight w:val="green"/>
        </w:rPr>
        <w:t>po</w:t>
      </w:r>
      <w:r w:rsidRPr="003479EE">
        <w:rPr>
          <w:rStyle w:val="StyleUnderline"/>
        </w:rPr>
        <w:t>licy as</w:t>
      </w:r>
      <w:r w:rsidRPr="003479EE">
        <w:rPr>
          <w:sz w:val="16"/>
        </w:rPr>
        <w:t xml:space="preserve"> the </w:t>
      </w:r>
      <w:r w:rsidRPr="003479EE">
        <w:rPr>
          <w:rStyle w:val="StyleUnderline"/>
        </w:rPr>
        <w:t>political leadership</w:t>
      </w:r>
      <w:r w:rsidRPr="003479EE">
        <w:rPr>
          <w:sz w:val="16"/>
        </w:rPr>
        <w:t xml:space="preserve"> back in Beijing </w:t>
      </w:r>
      <w:r w:rsidRPr="003479EE">
        <w:rPr>
          <w:rStyle w:val="StyleUnderline"/>
        </w:rPr>
        <w:t>refocused on dealing with</w:t>
      </w:r>
      <w:r w:rsidRPr="003479EE">
        <w:rPr>
          <w:sz w:val="16"/>
        </w:rPr>
        <w:t xml:space="preserve"> the destructive wages of </w:t>
      </w:r>
      <w:r w:rsidRPr="003479EE">
        <w:rPr>
          <w:rStyle w:val="StyleUnderline"/>
        </w:rPr>
        <w:t>the</w:t>
      </w:r>
      <w:r w:rsidRPr="003479EE">
        <w:rPr>
          <w:sz w:val="16"/>
        </w:rPr>
        <w:t xml:space="preserve"> </w:t>
      </w:r>
      <w:r w:rsidRPr="003479EE">
        <w:rPr>
          <w:rStyle w:val="StyleUnderline"/>
        </w:rPr>
        <w:t>coronavirus</w:t>
      </w:r>
      <w:r w:rsidRPr="003479EE">
        <w:rPr>
          <w:sz w:val="16"/>
        </w:rPr>
        <w:t xml:space="preserve">. Typically, </w:t>
      </w:r>
      <w:r w:rsidRPr="003479EE">
        <w:rPr>
          <w:rStyle w:val="StyleUnderline"/>
        </w:rPr>
        <w:t xml:space="preserve">governments in chaos have </w:t>
      </w:r>
      <w:r w:rsidRPr="003479EE">
        <w:rPr>
          <w:rStyle w:val="Emphasis"/>
        </w:rPr>
        <w:t>little time</w:t>
      </w:r>
      <w:r w:rsidRPr="003479EE">
        <w:rPr>
          <w:rStyle w:val="StyleUnderline"/>
        </w:rPr>
        <w:t xml:space="preserve"> for adventurism</w:t>
      </w:r>
      <w:r w:rsidRPr="003479EE">
        <w:rPr>
          <w:sz w:val="16"/>
        </w:rPr>
        <w:t xml:space="preserve"> </w:t>
      </w:r>
      <w:r w:rsidRPr="003479EE">
        <w:rPr>
          <w:rStyle w:val="StyleUnderline"/>
        </w:rPr>
        <w:t xml:space="preserve">abroad </w:t>
      </w:r>
      <w:r w:rsidRPr="005D4C4C">
        <w:rPr>
          <w:rStyle w:val="StyleUnderline"/>
          <w:highlight w:val="green"/>
        </w:rPr>
        <w:t>and</w:t>
      </w:r>
      <w:r w:rsidRPr="003479EE">
        <w:rPr>
          <w:rStyle w:val="StyleUnderline"/>
        </w:rPr>
        <w:t xml:space="preserve"> must focus on remedies at home</w:t>
      </w:r>
      <w:r w:rsidRPr="003479EE">
        <w:rPr>
          <w:sz w:val="16"/>
        </w:rPr>
        <w:t xml:space="preserve">. In fact, </w:t>
      </w:r>
      <w:r w:rsidRPr="003479EE">
        <w:rPr>
          <w:rStyle w:val="StyleUnderline"/>
        </w:rPr>
        <w:t>many experts predicted</w:t>
      </w:r>
      <w:r w:rsidRPr="003479EE">
        <w:rPr>
          <w:sz w:val="16"/>
        </w:rPr>
        <w:t xml:space="preserve"> that </w:t>
      </w:r>
      <w:r w:rsidRPr="003479EE">
        <w:rPr>
          <w:rStyle w:val="StyleUnderline"/>
        </w:rPr>
        <w:t xml:space="preserve">China would </w:t>
      </w:r>
      <w:r w:rsidRPr="005D4C4C">
        <w:rPr>
          <w:rStyle w:val="Emphasis"/>
          <w:highlight w:val="green"/>
        </w:rPr>
        <w:t>face inward</w:t>
      </w:r>
      <w:r w:rsidRPr="003479EE">
        <w:rPr>
          <w:rStyle w:val="StyleUnderline"/>
        </w:rPr>
        <w:t xml:space="preserve"> during 2020, to focus on restarting economic growth and preventing new coronavirus cases</w:t>
      </w:r>
      <w:r w:rsidRPr="003479EE">
        <w:rPr>
          <w:sz w:val="16"/>
        </w:rPr>
        <w:t xml:space="preserve">. Yet </w:t>
      </w:r>
      <w:r w:rsidRPr="003479EE">
        <w:rPr>
          <w:rStyle w:val="StyleUnderline"/>
        </w:rPr>
        <w:t>for the CCP, external aggression is a necessary tool to combat internal weakness</w:t>
      </w:r>
      <w:r w:rsidRPr="003479EE">
        <w:rPr>
          <w:sz w:val="16"/>
        </w:rPr>
        <w:t xml:space="preserve">. </w:t>
      </w:r>
      <w:r w:rsidRPr="003479EE">
        <w:rPr>
          <w:rStyle w:val="StyleUnderline"/>
        </w:rPr>
        <w:t xml:space="preserve">The </w:t>
      </w:r>
      <w:r w:rsidRPr="005D4C4C">
        <w:rPr>
          <w:rStyle w:val="StyleUnderline"/>
          <w:highlight w:val="green"/>
        </w:rPr>
        <w:t xml:space="preserve">CCP is </w:t>
      </w:r>
      <w:r w:rsidRPr="005D4C4C">
        <w:rPr>
          <w:rStyle w:val="Emphasis"/>
          <w:highlight w:val="green"/>
        </w:rPr>
        <w:t>obsessed</w:t>
      </w:r>
      <w:r w:rsidRPr="005D4C4C">
        <w:rPr>
          <w:rStyle w:val="StyleUnderline"/>
          <w:highlight w:val="green"/>
        </w:rPr>
        <w:t xml:space="preserve"> with its fragilities</w:t>
      </w:r>
      <w:r w:rsidRPr="003479EE">
        <w:rPr>
          <w:rStyle w:val="StyleUnderline"/>
        </w:rPr>
        <w:t>, such as the threat of losing popular support and legitimacy and demands for more justice and freedoms</w:t>
      </w:r>
      <w:r w:rsidRPr="003479EE">
        <w:rPr>
          <w:sz w:val="16"/>
        </w:rPr>
        <w:t xml:space="preserve">. </w:t>
      </w:r>
      <w:r w:rsidRPr="005D4C4C">
        <w:rPr>
          <w:rStyle w:val="StyleUnderline"/>
          <w:highlight w:val="green"/>
        </w:rPr>
        <w:t>When Chinese people</w:t>
      </w:r>
      <w:r w:rsidRPr="003479EE">
        <w:rPr>
          <w:rStyle w:val="StyleUnderline"/>
        </w:rPr>
        <w:t xml:space="preserve"> </w:t>
      </w:r>
      <w:r w:rsidRPr="005D4C4C">
        <w:rPr>
          <w:rStyle w:val="StyleUnderline"/>
          <w:highlight w:val="green"/>
        </w:rPr>
        <w:t>criticize their government</w:t>
      </w:r>
      <w:r w:rsidRPr="003479EE">
        <w:rPr>
          <w:rStyle w:val="StyleUnderline"/>
        </w:rPr>
        <w:t xml:space="preserve">, </w:t>
      </w:r>
      <w:r w:rsidRPr="005D4C4C">
        <w:rPr>
          <w:rStyle w:val="StyleUnderline"/>
          <w:highlight w:val="green"/>
        </w:rPr>
        <w:t xml:space="preserve">China must act more </w:t>
      </w:r>
      <w:r w:rsidRPr="005D4C4C">
        <w:rPr>
          <w:rStyle w:val="Emphasis"/>
          <w:highlight w:val="green"/>
        </w:rPr>
        <w:t>aggressively</w:t>
      </w:r>
      <w:r w:rsidRPr="003479EE">
        <w:rPr>
          <w:rStyle w:val="StyleUnderline"/>
        </w:rPr>
        <w:t xml:space="preserve"> abroad</w:t>
      </w:r>
      <w:r w:rsidRPr="003479EE">
        <w:rPr>
          <w:sz w:val="16"/>
        </w:rPr>
        <w:t xml:space="preserve">. </w:t>
      </w:r>
      <w:r w:rsidRPr="003479EE">
        <w:rPr>
          <w:rStyle w:val="StyleUnderline"/>
        </w:rPr>
        <w:t xml:space="preserve">Beijing uses external aggression </w:t>
      </w:r>
      <w:r w:rsidRPr="005D4C4C">
        <w:rPr>
          <w:rStyle w:val="StyleUnderline"/>
          <w:highlight w:val="green"/>
        </w:rPr>
        <w:t>to</w:t>
      </w:r>
      <w:r w:rsidRPr="003479EE">
        <w:rPr>
          <w:rStyle w:val="StyleUnderline"/>
        </w:rPr>
        <w:t xml:space="preserve"> </w:t>
      </w:r>
      <w:r w:rsidRPr="005D4C4C">
        <w:rPr>
          <w:rStyle w:val="StyleUnderline"/>
          <w:highlight w:val="green"/>
        </w:rPr>
        <w:t xml:space="preserve">fan Chinese </w:t>
      </w:r>
      <w:r w:rsidRPr="005D4C4C">
        <w:rPr>
          <w:rStyle w:val="Emphasis"/>
          <w:highlight w:val="green"/>
        </w:rPr>
        <w:t>nationalism</w:t>
      </w:r>
      <w:r w:rsidRPr="003479EE">
        <w:rPr>
          <w:sz w:val="16"/>
        </w:rPr>
        <w:t xml:space="preserve"> </w:t>
      </w:r>
      <w:r w:rsidRPr="003479EE">
        <w:rPr>
          <w:rStyle w:val="StyleUnderline"/>
        </w:rPr>
        <w:t xml:space="preserve">and cast the CCP as the protector of the people and champion of a new era of Chinese glory. </w:t>
      </w:r>
      <w:r w:rsidRPr="003479EE">
        <w:rPr>
          <w:sz w:val="16"/>
        </w:rPr>
        <w:t xml:space="preserve">Coronavirus was a true moment of weakness for the CCP, as it exposed fissures in China’s overcentralized authoritarian political system to light. A now-infamous example of Chinese paranoia over potentially out-of-control domestic crises was the case of Dr. Li Wenliang. On February 7, Li, a doctor who warned of the coronavirus but was quickly censored by the Wuhan police, died from the virus himself. Li’s death quickly became the top trending topic on Chinese social media with hashtags such as “We want freedom of speech.” The CCP censored all mentions of Li or any coronavirus failings, fearing more organized protests. Simultaneously, the coronavirus battered China’s economic growth, which underpins the CCP’s claim to legitimacy, with an unprecedented 6.8 percent Q1 contraction. Far from the unified front which Beijing seeks to project, the coronavirus revealed the CCP’s dysfunction. For example, Dali, a midsize city, intercepted and distributed a shipment of surgical masks headed to the hard-hit municipality of Chongqing. Similarly, the City of Qingdao instructed customs officials to hold on to a shipment of masks and medical products headed to Shenyang. At the same time, Hong Kong dealt the CCP a major political embarrassment when it halted traffic coming in from the mainland. These reports demonstrate the government’s inability to enforce basic order among competing cities and provinces. </w:t>
      </w:r>
      <w:r w:rsidRPr="003479EE">
        <w:rPr>
          <w:rStyle w:val="StyleUnderline"/>
        </w:rPr>
        <w:t>In response to</w:t>
      </w:r>
      <w:r w:rsidRPr="003479EE">
        <w:rPr>
          <w:sz w:val="16"/>
        </w:rPr>
        <w:t xml:space="preserve"> the </w:t>
      </w:r>
      <w:r w:rsidRPr="003479EE">
        <w:rPr>
          <w:rStyle w:val="StyleUnderline"/>
        </w:rPr>
        <w:t>tumult</w:t>
      </w:r>
      <w:r w:rsidRPr="003479EE">
        <w:rPr>
          <w:sz w:val="16"/>
        </w:rPr>
        <w:t xml:space="preserve"> caused by the coronavirus crisis, </w:t>
      </w:r>
      <w:r w:rsidRPr="003479EE">
        <w:rPr>
          <w:rStyle w:val="StyleUnderline"/>
        </w:rPr>
        <w:t xml:space="preserve">the CCP mobilized popular support by </w:t>
      </w:r>
      <w:r w:rsidRPr="003479EE">
        <w:rPr>
          <w:rStyle w:val="Emphasis"/>
        </w:rPr>
        <w:t>reigniting conflicts</w:t>
      </w:r>
      <w:r w:rsidRPr="003479EE">
        <w:rPr>
          <w:rStyle w:val="StyleUnderline"/>
        </w:rPr>
        <w:t xml:space="preserve"> with its neighbors</w:t>
      </w:r>
      <w:r w:rsidRPr="003479EE">
        <w:rPr>
          <w:sz w:val="16"/>
        </w:rPr>
        <w:t xml:space="preserve">. On April 2, during the peak of the </w:t>
      </w:r>
      <w:r w:rsidRPr="003479EE">
        <w:rPr>
          <w:rStyle w:val="StyleUnderline"/>
        </w:rPr>
        <w:t>coronavirus, a Chinese maritime security vessel sank a Vietnamese fishing boat near the Parcel islands</w:t>
      </w:r>
      <w:r w:rsidRPr="003479EE">
        <w:rPr>
          <w:sz w:val="16"/>
        </w:rPr>
        <w:t xml:space="preserve">. Just two weeks </w:t>
      </w:r>
      <w:proofErr w:type="gramStart"/>
      <w:r w:rsidRPr="003479EE">
        <w:rPr>
          <w:sz w:val="16"/>
        </w:rPr>
        <w:t>later on</w:t>
      </w:r>
      <w:proofErr w:type="gramEnd"/>
      <w:r w:rsidRPr="003479EE">
        <w:rPr>
          <w:sz w:val="16"/>
        </w:rPr>
        <w:t xml:space="preserve"> April 16, </w:t>
      </w:r>
      <w:r w:rsidRPr="003479EE">
        <w:rPr>
          <w:rStyle w:val="StyleUnderline"/>
        </w:rPr>
        <w:t>China escalated a month’s long standoff with Malaysia</w:t>
      </w:r>
      <w:r w:rsidRPr="003479EE">
        <w:rPr>
          <w:sz w:val="16"/>
        </w:rPr>
        <w:t xml:space="preserve"> by deploying the coast guard to a disputed oil shelf. </w:t>
      </w:r>
      <w:r w:rsidRPr="003479EE">
        <w:rPr>
          <w:rStyle w:val="StyleUnderline"/>
        </w:rPr>
        <w:t>China</w:t>
      </w:r>
      <w:r w:rsidRPr="003479EE">
        <w:rPr>
          <w:sz w:val="16"/>
        </w:rPr>
        <w:t xml:space="preserve"> also </w:t>
      </w:r>
      <w:r w:rsidRPr="003479EE">
        <w:rPr>
          <w:rStyle w:val="StyleUnderline"/>
        </w:rPr>
        <w:t>stepped up its military activities targeting</w:t>
      </w:r>
      <w:r w:rsidRPr="003479EE">
        <w:rPr>
          <w:sz w:val="16"/>
        </w:rPr>
        <w:t xml:space="preserve"> </w:t>
      </w:r>
      <w:r w:rsidRPr="003479EE">
        <w:rPr>
          <w:rStyle w:val="StyleUnderline"/>
        </w:rPr>
        <w:t>Taiwan</w:t>
      </w:r>
      <w:r w:rsidRPr="003479EE">
        <w:rPr>
          <w:sz w:val="16"/>
        </w:rPr>
        <w:t>—who’s coronavirus response was strong and effective—</w:t>
      </w:r>
      <w:r w:rsidRPr="003479EE">
        <w:rPr>
          <w:rStyle w:val="StyleUnderline"/>
        </w:rPr>
        <w:t>with as many as three incursions in a single week</w:t>
      </w:r>
      <w:r w:rsidRPr="003479EE">
        <w:rPr>
          <w:sz w:val="16"/>
        </w:rPr>
        <w:t xml:space="preserve"> in June. </w:t>
      </w:r>
      <w:r w:rsidRPr="003479EE">
        <w:rPr>
          <w:rStyle w:val="StyleUnderline"/>
        </w:rPr>
        <w:t>These episodes were</w:t>
      </w:r>
      <w:r w:rsidRPr="003479EE">
        <w:rPr>
          <w:sz w:val="16"/>
        </w:rPr>
        <w:t xml:space="preserve"> widely condemned by the international community, but </w:t>
      </w:r>
      <w:r w:rsidRPr="003479EE">
        <w:rPr>
          <w:rStyle w:val="StyleUnderline"/>
        </w:rPr>
        <w:t>greeted with nationalist revelry at home</w:t>
      </w:r>
      <w:r w:rsidRPr="003479EE">
        <w:rPr>
          <w:sz w:val="16"/>
        </w:rPr>
        <w:t xml:space="preserve">. The need to project strength and unity domestically explains the timing of China’s border dispute with India. In May, violent brawls broke out between Chinese and Indian soldiers near Sikkim. On June 15, the Indian government reported that twenty Indian soldiers were killed by Chinese soldiers in the </w:t>
      </w:r>
      <w:proofErr w:type="spellStart"/>
      <w:r w:rsidRPr="003479EE">
        <w:rPr>
          <w:sz w:val="16"/>
        </w:rPr>
        <w:t>Galwan</w:t>
      </w:r>
      <w:proofErr w:type="spellEnd"/>
      <w:r w:rsidRPr="003479EE">
        <w:rPr>
          <w:sz w:val="16"/>
        </w:rPr>
        <w:t xml:space="preserve"> River Valley, a disputed border region controlled by India but claimed by China. </w:t>
      </w:r>
      <w:r w:rsidRPr="003479EE">
        <w:rPr>
          <w:rStyle w:val="StyleUnderline"/>
        </w:rPr>
        <w:t>The CCP has made full use of the crisis to rally nationalism</w:t>
      </w:r>
      <w:r w:rsidRPr="003479EE">
        <w:rPr>
          <w:sz w:val="16"/>
        </w:rPr>
        <w:t xml:space="preserve">. China’s foreign ministry issued statements blaming India for the clashes and state-propaganda popularized the slogan “China is not afraid.” The Global Times, a propaganda outlet, cast the clashes as an Indian invasion, saying “India has illegally constructed defense facilities across the border into Chinese territory in the </w:t>
      </w:r>
      <w:proofErr w:type="spellStart"/>
      <w:r w:rsidRPr="003479EE">
        <w:rPr>
          <w:sz w:val="16"/>
        </w:rPr>
        <w:t>Galwan</w:t>
      </w:r>
      <w:proofErr w:type="spellEnd"/>
      <w:r w:rsidRPr="003479EE">
        <w:rPr>
          <w:sz w:val="16"/>
        </w:rPr>
        <w:t xml:space="preserve"> Valley region.” Importantly, Chinese state-owned news outlets were also running news about India’s poor coronavirus response at the time, in contrast to its own “successes.” The recent border clashes mirror China’s 2017 standoff with India at </w:t>
      </w:r>
      <w:proofErr w:type="spellStart"/>
      <w:r w:rsidRPr="003479EE">
        <w:rPr>
          <w:sz w:val="16"/>
        </w:rPr>
        <w:t>Doklam</w:t>
      </w:r>
      <w:proofErr w:type="spellEnd"/>
      <w:r w:rsidRPr="003479EE">
        <w:rPr>
          <w:sz w:val="16"/>
        </w:rPr>
        <w:t xml:space="preserve">, a strategic point near Bhutan. During the conflict, Foreign Minister Wang Yi made statements that cast the conflict as an Indian attack upon China, and state media circulated images from the 1962 Sino-Indian War, to remind the China populace that Beijing had defeated Delhi before. The India clashes coincided with another threat to CCP legitimacy: a fight to remove pro-democracy advocates from the Hong Kong Legislative Council. China ended up harshly cracking down on the supposedly autonomous city as well. </w:t>
      </w:r>
      <w:r w:rsidRPr="003479EE">
        <w:rPr>
          <w:rStyle w:val="StyleUnderline"/>
        </w:rPr>
        <w:t>Understanding China’s weaknesses is essential for policymakers attempting to make sense of its aggression</w:t>
      </w:r>
      <w:r w:rsidRPr="003479EE">
        <w:rPr>
          <w:sz w:val="16"/>
        </w:rPr>
        <w:t xml:space="preserve">. This dynamic is not only </w:t>
      </w:r>
      <w:proofErr w:type="gramStart"/>
      <w:r w:rsidRPr="003479EE">
        <w:rPr>
          <w:sz w:val="16"/>
        </w:rPr>
        <w:t>a</w:t>
      </w:r>
      <w:proofErr w:type="gramEnd"/>
      <w:r w:rsidRPr="003479EE">
        <w:rPr>
          <w:sz w:val="16"/>
        </w:rPr>
        <w:t xml:space="preserve"> Xi Jinping phenomenon: </w:t>
      </w:r>
      <w:r w:rsidRPr="003479EE">
        <w:rPr>
          <w:rStyle w:val="StyleUnderline"/>
        </w:rPr>
        <w:t>China’s modern history shows that domestic crises are often followed by belligerence</w:t>
      </w:r>
      <w:r w:rsidRPr="003479EE">
        <w:rPr>
          <w:sz w:val="16"/>
        </w:rPr>
        <w:t xml:space="preserve">. </w:t>
      </w:r>
      <w:r w:rsidRPr="003479EE">
        <w:rPr>
          <w:rStyle w:val="StyleUnderline"/>
        </w:rPr>
        <w:t>A study</w:t>
      </w:r>
      <w:r w:rsidRPr="003479EE">
        <w:rPr>
          <w:sz w:val="16"/>
        </w:rPr>
        <w:t xml:space="preserve"> that pre-dated Xi’s rule, </w:t>
      </w:r>
      <w:r w:rsidRPr="003479EE">
        <w:rPr>
          <w:rStyle w:val="StyleUnderline"/>
        </w:rPr>
        <w:t>with a dataset of over three thousand interactions between the United States and China</w:t>
      </w:r>
      <w:r w:rsidRPr="003479EE">
        <w:rPr>
          <w:sz w:val="16"/>
        </w:rPr>
        <w:t xml:space="preserve">, </w:t>
      </w:r>
      <w:r w:rsidRPr="003479EE">
        <w:rPr>
          <w:rStyle w:val="StyleUnderline"/>
        </w:rPr>
        <w:t>found</w:t>
      </w:r>
      <w:r w:rsidRPr="003479EE">
        <w:rPr>
          <w:sz w:val="16"/>
        </w:rPr>
        <w:t xml:space="preserve"> that </w:t>
      </w:r>
      <w:r w:rsidRPr="003479EE">
        <w:rPr>
          <w:rStyle w:val="StyleUnderline"/>
        </w:rPr>
        <w:t>the CCP was twice as likely to initiate disputes when the</w:t>
      </w:r>
      <w:r w:rsidRPr="003479EE">
        <w:rPr>
          <w:sz w:val="16"/>
        </w:rPr>
        <w:t xml:space="preserve"> Shanghai </w:t>
      </w:r>
      <w:r w:rsidRPr="003479EE">
        <w:rPr>
          <w:rStyle w:val="StyleUnderline"/>
        </w:rPr>
        <w:t>Stock Exchange</w:t>
      </w:r>
      <w:r w:rsidRPr="003479EE">
        <w:rPr>
          <w:sz w:val="16"/>
        </w:rPr>
        <w:t xml:space="preserve"> (SSE) </w:t>
      </w:r>
      <w:r w:rsidRPr="003479EE">
        <w:rPr>
          <w:rStyle w:val="StyleUnderline"/>
        </w:rPr>
        <w:t>experienced a substantial</w:t>
      </w:r>
      <w:r w:rsidRPr="003479EE">
        <w:rPr>
          <w:sz w:val="16"/>
        </w:rPr>
        <w:t xml:space="preserve"> </w:t>
      </w:r>
      <w:r w:rsidRPr="003479EE">
        <w:rPr>
          <w:rStyle w:val="StyleUnderline"/>
        </w:rPr>
        <w:t>drop</w:t>
      </w:r>
      <w:r w:rsidRPr="003479EE">
        <w:rPr>
          <w:sz w:val="16"/>
        </w:rPr>
        <w:t xml:space="preserve">. The SSE is </w:t>
      </w:r>
      <w:r w:rsidRPr="003479EE">
        <w:rPr>
          <w:rStyle w:val="StyleUnderline"/>
        </w:rPr>
        <w:t>a barometer of elite sentiment in China because the government pledges to protect elite investments and uses SSE listings to reward party insiders. Insight into the CCP’s domestic political objectives helps determine the magnitude of the conflict and appropriate response</w:t>
      </w:r>
      <w:r w:rsidRPr="003479EE">
        <w:rPr>
          <w:sz w:val="16"/>
        </w:rPr>
        <w:t xml:space="preserve">. The editor of the Global Times wrote that a </w:t>
      </w:r>
      <w:r w:rsidRPr="003479EE">
        <w:rPr>
          <w:rStyle w:val="StyleUnderline"/>
        </w:rPr>
        <w:t>belligerent foreign policy was</w:t>
      </w:r>
      <w:r w:rsidRPr="003479EE">
        <w:rPr>
          <w:sz w:val="16"/>
        </w:rPr>
        <w:t xml:space="preserve"> “</w:t>
      </w:r>
      <w:r w:rsidRPr="003479EE">
        <w:rPr>
          <w:rStyle w:val="StyleUnderline"/>
        </w:rPr>
        <w:t>necessary to satisfy the Chinese people</w:t>
      </w:r>
      <w:r w:rsidRPr="003479EE">
        <w:rPr>
          <w:sz w:val="16"/>
        </w:rPr>
        <w:t xml:space="preserve">.” Policymakers can use history to deduce what levels of aggression are “necessary” for the CCP’s goals. In India, it is unlikely that clashes will escalate into invasion because the current skirmishes satisfy the CCP’s purpose of bolstering legitimacy. However, </w:t>
      </w:r>
      <w:r w:rsidRPr="005D4C4C">
        <w:rPr>
          <w:rStyle w:val="StyleUnderline"/>
          <w:highlight w:val="green"/>
        </w:rPr>
        <w:t xml:space="preserve">Taiwan may be </w:t>
      </w:r>
      <w:proofErr w:type="gramStart"/>
      <w:r w:rsidRPr="005D4C4C">
        <w:rPr>
          <w:rStyle w:val="StyleUnderline"/>
          <w:highlight w:val="green"/>
        </w:rPr>
        <w:t>in</w:t>
      </w:r>
      <w:r w:rsidRPr="003479EE">
        <w:rPr>
          <w:sz w:val="16"/>
        </w:rPr>
        <w:t xml:space="preserve"> particular </w:t>
      </w:r>
      <w:r w:rsidRPr="005D4C4C">
        <w:rPr>
          <w:rStyle w:val="Emphasis"/>
          <w:highlight w:val="green"/>
        </w:rPr>
        <w:t>danger</w:t>
      </w:r>
      <w:proofErr w:type="gramEnd"/>
      <w:r w:rsidRPr="005D4C4C">
        <w:rPr>
          <w:rStyle w:val="StyleUnderline"/>
          <w:highlight w:val="green"/>
        </w:rPr>
        <w:t xml:space="preserve"> from China’s </w:t>
      </w:r>
      <w:r w:rsidRPr="003479EE">
        <w:rPr>
          <w:rStyle w:val="StyleUnderline"/>
        </w:rPr>
        <w:t xml:space="preserve">reactionary </w:t>
      </w:r>
      <w:r w:rsidRPr="005D4C4C">
        <w:rPr>
          <w:rStyle w:val="StyleUnderline"/>
          <w:highlight w:val="green"/>
        </w:rPr>
        <w:t>aggression</w:t>
      </w:r>
      <w:r w:rsidRPr="003479EE">
        <w:rPr>
          <w:sz w:val="16"/>
        </w:rPr>
        <w:t xml:space="preserve">. This is </w:t>
      </w:r>
      <w:r w:rsidRPr="005D4C4C">
        <w:rPr>
          <w:rStyle w:val="StyleUnderline"/>
          <w:highlight w:val="green"/>
        </w:rPr>
        <w:t>because</w:t>
      </w:r>
      <w:r w:rsidRPr="003479EE">
        <w:rPr>
          <w:rStyle w:val="StyleUnderline"/>
        </w:rPr>
        <w:t xml:space="preserve"> the ways in which </w:t>
      </w:r>
      <w:r w:rsidRPr="005D4C4C">
        <w:rPr>
          <w:rStyle w:val="StyleUnderline"/>
          <w:highlight w:val="green"/>
        </w:rPr>
        <w:t>conflict with Taiwan would</w:t>
      </w:r>
      <w:r w:rsidRPr="003479EE">
        <w:rPr>
          <w:rStyle w:val="StyleUnderline"/>
        </w:rPr>
        <w:t xml:space="preserve"> bolster the CCP’s legitimacy </w:t>
      </w:r>
      <w:r w:rsidRPr="005D4C4C">
        <w:rPr>
          <w:rStyle w:val="StyleUnderline"/>
          <w:highlight w:val="green"/>
        </w:rPr>
        <w:t>align</w:t>
      </w:r>
      <w:r w:rsidRPr="003479EE">
        <w:rPr>
          <w:rStyle w:val="StyleUnderline"/>
        </w:rPr>
        <w:t xml:space="preserve"> more </w:t>
      </w:r>
      <w:r w:rsidRPr="005D4C4C">
        <w:rPr>
          <w:rStyle w:val="StyleUnderline"/>
          <w:highlight w:val="green"/>
        </w:rPr>
        <w:t>closely with</w:t>
      </w:r>
      <w:r w:rsidRPr="003479EE">
        <w:rPr>
          <w:rStyle w:val="StyleUnderline"/>
        </w:rPr>
        <w:t xml:space="preserve"> more </w:t>
      </w:r>
      <w:r w:rsidRPr="005D4C4C">
        <w:rPr>
          <w:rStyle w:val="Emphasis"/>
          <w:highlight w:val="green"/>
        </w:rPr>
        <w:t>violent coercion</w:t>
      </w:r>
      <w:r w:rsidRPr="003479EE">
        <w:rPr>
          <w:sz w:val="16"/>
        </w:rPr>
        <w:t>—</w:t>
      </w:r>
      <w:r w:rsidRPr="005D4C4C">
        <w:rPr>
          <w:rStyle w:val="StyleUnderline"/>
          <w:highlight w:val="green"/>
        </w:rPr>
        <w:t xml:space="preserve">reunification is a </w:t>
      </w:r>
      <w:r w:rsidRPr="005D4C4C">
        <w:rPr>
          <w:rStyle w:val="Emphasis"/>
          <w:highlight w:val="green"/>
        </w:rPr>
        <w:t>core element</w:t>
      </w:r>
      <w:r w:rsidRPr="005D4C4C">
        <w:rPr>
          <w:rStyle w:val="StyleUnderline"/>
          <w:highlight w:val="green"/>
        </w:rPr>
        <w:t xml:space="preserve"> of the CCP</w:t>
      </w:r>
      <w:r w:rsidRPr="003479EE">
        <w:rPr>
          <w:rStyle w:val="StyleUnderline"/>
        </w:rPr>
        <w:t>’s</w:t>
      </w:r>
      <w:r w:rsidRPr="003479EE">
        <w:rPr>
          <w:sz w:val="16"/>
        </w:rPr>
        <w:t xml:space="preserve"> </w:t>
      </w:r>
      <w:r w:rsidRPr="003479EE">
        <w:rPr>
          <w:rStyle w:val="StyleUnderline"/>
        </w:rPr>
        <w:t xml:space="preserve">platform and Taiwan’s clear success fighting the coronavirus is a </w:t>
      </w:r>
      <w:r w:rsidRPr="003479EE">
        <w:rPr>
          <w:rStyle w:val="Emphasis"/>
        </w:rPr>
        <w:t>major blow</w:t>
      </w:r>
      <w:r w:rsidRPr="003479EE">
        <w:rPr>
          <w:rStyle w:val="StyleUnderline"/>
        </w:rPr>
        <w:t xml:space="preserve"> to Beijing’s legitimacy</w:t>
      </w:r>
      <w:r w:rsidRPr="003479EE">
        <w:rPr>
          <w:sz w:val="16"/>
        </w:rPr>
        <w:t xml:space="preserve">. </w:t>
      </w:r>
      <w:r w:rsidRPr="003479EE">
        <w:rPr>
          <w:rStyle w:val="StyleUnderline"/>
        </w:rPr>
        <w:t xml:space="preserve">Because </w:t>
      </w:r>
      <w:r w:rsidRPr="005D4C4C">
        <w:rPr>
          <w:rStyle w:val="StyleUnderline"/>
          <w:highlight w:val="green"/>
        </w:rPr>
        <w:t>Taiwan’s</w:t>
      </w:r>
      <w:r w:rsidRPr="003479EE">
        <w:rPr>
          <w:rStyle w:val="StyleUnderline"/>
        </w:rPr>
        <w:t xml:space="preserve"> “</w:t>
      </w:r>
      <w:r w:rsidRPr="005D4C4C">
        <w:rPr>
          <w:rStyle w:val="StyleUnderline"/>
          <w:highlight w:val="green"/>
        </w:rPr>
        <w:t>threat</w:t>
      </w:r>
      <w:r w:rsidRPr="003479EE">
        <w:rPr>
          <w:rStyle w:val="StyleUnderline"/>
        </w:rPr>
        <w:t xml:space="preserve">” to the CCP </w:t>
      </w:r>
      <w:r w:rsidRPr="005D4C4C">
        <w:rPr>
          <w:rStyle w:val="StyleUnderline"/>
          <w:highlight w:val="green"/>
        </w:rPr>
        <w:t>stems from</w:t>
      </w:r>
      <w:r w:rsidRPr="003479EE">
        <w:rPr>
          <w:rStyle w:val="StyleUnderline"/>
        </w:rPr>
        <w:t xml:space="preserve"> </w:t>
      </w:r>
      <w:r w:rsidRPr="005D4C4C">
        <w:rPr>
          <w:rStyle w:val="StyleUnderline"/>
          <w:highlight w:val="green"/>
        </w:rPr>
        <w:t>its</w:t>
      </w:r>
      <w:r w:rsidRPr="003479EE">
        <w:rPr>
          <w:rStyle w:val="StyleUnderline"/>
        </w:rPr>
        <w:t xml:space="preserve"> </w:t>
      </w:r>
      <w:r w:rsidRPr="003479EE">
        <w:rPr>
          <w:rStyle w:val="Emphasis"/>
        </w:rPr>
        <w:t xml:space="preserve">mere </w:t>
      </w:r>
      <w:r w:rsidRPr="005D4C4C">
        <w:rPr>
          <w:rStyle w:val="Emphasis"/>
          <w:highlight w:val="green"/>
        </w:rPr>
        <w:t>existence</w:t>
      </w:r>
      <w:r w:rsidRPr="003479EE">
        <w:rPr>
          <w:rStyle w:val="StyleUnderline"/>
        </w:rPr>
        <w:t xml:space="preserve">, it is </w:t>
      </w:r>
      <w:r w:rsidRPr="003479EE">
        <w:rPr>
          <w:sz w:val="16"/>
        </w:rPr>
        <w:t xml:space="preserve">particularly </w:t>
      </w:r>
      <w:r w:rsidRPr="003479EE">
        <w:rPr>
          <w:rStyle w:val="StyleUnderline"/>
        </w:rPr>
        <w:t>vulnerable to reactionary aggression</w:t>
      </w:r>
      <w:r w:rsidRPr="003479EE">
        <w:rPr>
          <w:sz w:val="16"/>
        </w:rPr>
        <w:t xml:space="preserve">. Xi is a self-proclaimed follower of Mao. So, the 1958 Taiwan Strait Crisis is a powerful example; Mao needed to generate support for the great leap forward and deflect criticism from poor economic growth. To stir the nation, Mao seized islands controlled by Taiwan and threatened an invasion of the country until restrained by American nuclear brinksmanship. Over the last three months, China has faced another crisis in the form of historic floods. The Yangtze river basin has been inundated, affecting sixty-three million Chinese and inflicting over twenty-five billion dollars in direct damages. Many Chinese have raised concerns that the government’s massive infrastructure projects have worsened the crisis by draining wetlands and promoting development in flood-prone areas. Poor transparency has stirred more backlash as the CCP has been accused of hiding the extent of damages and censoring criticism. One political commentator in Beijing even predicted that the “Chinese public will question Beijing from this year’s continuous natural and man-made disasters, and even question China’s governance model and its effectiveness.” Instead of hoping that the crisis created by the current floods will give China’s neighbors breathing space, the United States should brace itself for the possibility of renewed aggression. </w:t>
      </w:r>
      <w:r w:rsidRPr="003479EE">
        <w:rPr>
          <w:rStyle w:val="StyleUnderline"/>
        </w:rPr>
        <w:t>The CCP must prove its worthiness</w:t>
      </w:r>
      <w:r w:rsidRPr="003479EE">
        <w:rPr>
          <w:sz w:val="16"/>
        </w:rPr>
        <w:t xml:space="preserve"> to the tens of millions of displaced people across China, </w:t>
      </w:r>
      <w:r w:rsidRPr="003479EE">
        <w:rPr>
          <w:rStyle w:val="StyleUnderline"/>
        </w:rPr>
        <w:t>making it prone to lashing out. Taiwan may be an appealing target</w:t>
      </w:r>
      <w:r w:rsidRPr="003479EE">
        <w:rPr>
          <w:sz w:val="16"/>
        </w:rPr>
        <w:t xml:space="preserve">; it has been spared from flooding and has been visible in assisting neighboring countries like Japan with post-flood reconstruction. Already, China has begun live-fire sea-crossing drills near Taiwan. Recognizing the nature of the problem is the first step to successfully confronting China’s threats. </w:t>
      </w:r>
      <w:r w:rsidRPr="003479EE">
        <w:rPr>
          <w:rStyle w:val="StyleUnderline"/>
        </w:rPr>
        <w:t>China’s aggression is enabled by its power but motivated by its</w:t>
      </w:r>
      <w:r w:rsidRPr="003479EE">
        <w:rPr>
          <w:sz w:val="16"/>
        </w:rPr>
        <w:t xml:space="preserve"> </w:t>
      </w:r>
      <w:r w:rsidRPr="003479EE">
        <w:rPr>
          <w:rStyle w:val="StyleUnderline"/>
        </w:rPr>
        <w:t>fragility</w:t>
      </w:r>
      <w:r w:rsidRPr="003479EE">
        <w:rPr>
          <w:sz w:val="16"/>
        </w:rPr>
        <w:t xml:space="preserve">. The coronavirus crisis makes it clear that </w:t>
      </w:r>
      <w:r w:rsidRPr="003479EE">
        <w:rPr>
          <w:rStyle w:val="StyleUnderline"/>
        </w:rPr>
        <w:t>the CCP views external aggression as a key tool to shore up its domestic support and legitimacy</w:t>
      </w:r>
      <w:r w:rsidRPr="003479EE">
        <w:rPr>
          <w:sz w:val="16"/>
        </w:rPr>
        <w:t xml:space="preserve">. Instead of viewing China’s aggressions merely as a “natural” function of its supposedly inevitable ascendency, neighbors, </w:t>
      </w:r>
      <w:r w:rsidRPr="003479EE">
        <w:rPr>
          <w:rStyle w:val="StyleUnderline"/>
        </w:rPr>
        <w:t>policymakers should start examining China’s weaknesses for signs of looming threats</w:t>
      </w:r>
      <w:r w:rsidRPr="003479EE">
        <w:rPr>
          <w:sz w:val="16"/>
        </w:rPr>
        <w:t>. The United States and its allies can both better prepare for onslaughts of aggression and devise better deterrent policies.</w:t>
      </w:r>
    </w:p>
    <w:p w14:paraId="560D19FA" w14:textId="77777777" w:rsidR="00081BBB" w:rsidRPr="00065A8D" w:rsidRDefault="00081BBB" w:rsidP="00081BBB">
      <w:pPr>
        <w:rPr>
          <w:sz w:val="16"/>
        </w:rPr>
      </w:pPr>
    </w:p>
    <w:p w14:paraId="4FAA5F24" w14:textId="77777777" w:rsidR="00081BBB" w:rsidRDefault="00081BBB" w:rsidP="00081BBB">
      <w:pPr>
        <w:pStyle w:val="Heading4"/>
      </w:pPr>
      <w:r>
        <w:t>Taiwan goes Nuclear.</w:t>
      </w:r>
    </w:p>
    <w:p w14:paraId="5610C151" w14:textId="77777777" w:rsidR="00081BBB" w:rsidRPr="007B7203" w:rsidRDefault="00081BBB" w:rsidP="00081BBB">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9" w:history="1">
        <w:r w:rsidRPr="006F1C8F">
          <w:rPr>
            <w:rStyle w:val="Hyperlink"/>
          </w:rPr>
          <w:t>https://www.foreignaffairs.com/articles/china/2018-10-15/beijings-nuclear-option</w:t>
        </w:r>
      </w:hyperlink>
      <w:r>
        <w:t>, published Nov/Dec 2018]//re-cut by Elmer</w:t>
      </w:r>
    </w:p>
    <w:p w14:paraId="5BD52713" w14:textId="77777777" w:rsidR="00081BBB" w:rsidRDefault="00081BBB" w:rsidP="00081BBB">
      <w:pPr>
        <w:rPr>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5D4C4C">
        <w:rPr>
          <w:b/>
          <w:sz w:val="26"/>
          <w:highlight w:val="green"/>
          <w:u w:val="single"/>
        </w:rPr>
        <w:t>military confrontation</w:t>
      </w:r>
      <w:r w:rsidRPr="00C30ECF">
        <w:rPr>
          <w:u w:val="single"/>
        </w:rPr>
        <w:t xml:space="preserve">—resulting, for example, </w:t>
      </w:r>
      <w:r w:rsidRPr="005D4C4C">
        <w:rPr>
          <w:b/>
          <w:sz w:val="26"/>
          <w:highlight w:val="green"/>
          <w:u w:val="single"/>
        </w:rPr>
        <w:t>from a Chinese campaign against Taiwan</w:t>
      </w:r>
      <w:r w:rsidRPr="00C30ECF">
        <w:rPr>
          <w:u w:val="single"/>
        </w:rPr>
        <w:t>—</w:t>
      </w:r>
      <w:r w:rsidRPr="005D4C4C">
        <w:rPr>
          <w:b/>
          <w:sz w:val="26"/>
          <w:highlight w:val="green"/>
          <w:u w:val="single"/>
        </w:rPr>
        <w:t xml:space="preserve">no longer seems </w:t>
      </w:r>
      <w:r w:rsidRPr="00C30ECF">
        <w:rPr>
          <w:u w:val="single"/>
        </w:rPr>
        <w:t xml:space="preserve">as </w:t>
      </w:r>
      <w:r w:rsidRPr="005D4C4C">
        <w:rPr>
          <w:b/>
          <w:sz w:val="26"/>
          <w:highlight w:val="green"/>
          <w:u w:val="single"/>
        </w:rPr>
        <w:t>implausible</w:t>
      </w:r>
      <w:r w:rsidRPr="005D4C4C">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w:t>
      </w:r>
      <w:proofErr w:type="gramStart"/>
      <w:r w:rsidRPr="00C30ECF">
        <w:rPr>
          <w:sz w:val="16"/>
        </w:rPr>
        <w:t>in order to</w:t>
      </w:r>
      <w:proofErr w:type="gramEnd"/>
      <w:r w:rsidRPr="00C30ECF">
        <w:rPr>
          <w:sz w:val="16"/>
        </w:rPr>
        <w:t xml:space="preserve"> rapidly knock out the opponent’s key military assets at minimal cost. But the Pentagon developed this formula in wars against Afghanistan, Iraq, Libya, and Serbia, none of which was a nuclear power. </w:t>
      </w:r>
      <w:r w:rsidRPr="005D4C4C">
        <w:rPr>
          <w:b/>
          <w:sz w:val="26"/>
          <w:highlight w:val="green"/>
          <w:u w:val="single"/>
        </w:rPr>
        <w:t>China</w:t>
      </w:r>
      <w:r w:rsidRPr="00C30ECF">
        <w:rPr>
          <w:u w:val="single"/>
        </w:rPr>
        <w:t xml:space="preserve">, by contrast, not only has </w:t>
      </w:r>
      <w:r w:rsidRPr="005D4C4C">
        <w:rPr>
          <w:b/>
          <w:sz w:val="26"/>
          <w:highlight w:val="green"/>
          <w:u w:val="single"/>
        </w:rPr>
        <w:t>nuclear weapons</w:t>
      </w:r>
      <w:r w:rsidRPr="00C30ECF">
        <w:rPr>
          <w:u w:val="single"/>
        </w:rPr>
        <w:t xml:space="preserve">; it has also </w:t>
      </w:r>
      <w:r w:rsidRPr="005D4C4C">
        <w:rPr>
          <w:b/>
          <w:sz w:val="26"/>
          <w:highlight w:val="green"/>
          <w:u w:val="single"/>
        </w:rPr>
        <w:t>intermingled</w:t>
      </w:r>
      <w:r w:rsidRPr="00C30ECF">
        <w:rPr>
          <w:u w:val="single"/>
        </w:rPr>
        <w:t xml:space="preserve"> them </w:t>
      </w:r>
      <w:r w:rsidRPr="005D4C4C">
        <w:rPr>
          <w:b/>
          <w:sz w:val="26"/>
          <w:highlight w:val="green"/>
          <w:u w:val="single"/>
        </w:rPr>
        <w:t>with its conventional</w:t>
      </w:r>
      <w:r w:rsidRPr="00C30ECF">
        <w:rPr>
          <w:u w:val="single"/>
        </w:rPr>
        <w:t xml:space="preserve"> military </w:t>
      </w:r>
      <w:r w:rsidRPr="005D4C4C">
        <w:rPr>
          <w:b/>
          <w:sz w:val="26"/>
          <w:highlight w:val="green"/>
          <w:u w:val="single"/>
        </w:rPr>
        <w:t>forces</w:t>
      </w:r>
      <w:r w:rsidRPr="005D4C4C">
        <w:rPr>
          <w:highlight w:val="green"/>
          <w:u w:val="single"/>
        </w:rPr>
        <w:t xml:space="preserve">, </w:t>
      </w:r>
      <w:r w:rsidRPr="005D4C4C">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w:t>
      </w:r>
      <w:proofErr w:type="gramStart"/>
      <w:r w:rsidRPr="00C30ECF">
        <w:rPr>
          <w:sz w:val="16"/>
        </w:rPr>
        <w:t>As long as</w:t>
      </w:r>
      <w:proofErr w:type="gramEnd"/>
      <w:r w:rsidRPr="00C30ECF">
        <w:rPr>
          <w:sz w:val="16"/>
        </w:rPr>
        <w:t xml:space="preserve">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5D4C4C">
        <w:rPr>
          <w:b/>
          <w:sz w:val="26"/>
          <w:highlight w:val="green"/>
          <w:u w:val="single"/>
        </w:rPr>
        <w:t>Conventional forces</w:t>
      </w:r>
      <w:r w:rsidRPr="00C30ECF">
        <w:rPr>
          <w:u w:val="single"/>
        </w:rPr>
        <w:t xml:space="preserve"> can threaten nuclear forces in ways that </w:t>
      </w:r>
      <w:r w:rsidRPr="005D4C4C">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5D4C4C">
        <w:rPr>
          <w:b/>
          <w:sz w:val="26"/>
          <w:highlight w:val="green"/>
          <w:u w:val="single"/>
        </w:rPr>
        <w:t>If U.S. operations endangered</w:t>
      </w:r>
      <w:r w:rsidRPr="00C30ECF">
        <w:rPr>
          <w:u w:val="single"/>
        </w:rPr>
        <w:t xml:space="preserve"> or damaged China’s </w:t>
      </w:r>
      <w:r w:rsidRPr="005D4C4C">
        <w:rPr>
          <w:b/>
          <w:sz w:val="26"/>
          <w:highlight w:val="green"/>
          <w:u w:val="single"/>
        </w:rPr>
        <w:t>nuclear forces,</w:t>
      </w:r>
      <w:r w:rsidRPr="005D4C4C">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5D4C4C">
        <w:rPr>
          <w:highlight w:val="green"/>
          <w:u w:val="single"/>
        </w:rPr>
        <w:t xml:space="preserve">, </w:t>
      </w:r>
      <w:r w:rsidRPr="005D4C4C">
        <w:rPr>
          <w:b/>
          <w:sz w:val="26"/>
          <w:highlight w:val="green"/>
          <w:u w:val="single"/>
        </w:rPr>
        <w:t>Beijing might</w:t>
      </w:r>
      <w:r w:rsidRPr="00C30ECF">
        <w:rPr>
          <w:u w:val="single"/>
        </w:rPr>
        <w:t xml:space="preserve"> reluctantly </w:t>
      </w:r>
      <w:r w:rsidRPr="005D4C4C">
        <w:rPr>
          <w:b/>
          <w:sz w:val="26"/>
          <w:highlight w:val="green"/>
          <w:u w:val="single"/>
        </w:rPr>
        <w:t>conclude</w:t>
      </w:r>
      <w:r w:rsidRPr="00C30ECF">
        <w:rPr>
          <w:u w:val="single"/>
        </w:rPr>
        <w:t xml:space="preserve"> that limited </w:t>
      </w:r>
      <w:r w:rsidRPr="005D4C4C">
        <w:rPr>
          <w:b/>
          <w:sz w:val="26"/>
          <w:highlight w:val="green"/>
          <w:u w:val="single"/>
        </w:rPr>
        <w:t>nuclear escalation</w:t>
      </w:r>
      <w:r w:rsidRPr="00C30ECF">
        <w:rPr>
          <w:u w:val="single"/>
        </w:rPr>
        <w:t>—an initial strike small enough that it could avoid full-scale U.S. retaliation—</w:t>
      </w:r>
      <w:r w:rsidRPr="005D4C4C">
        <w:rPr>
          <w:b/>
          <w:sz w:val="26"/>
          <w:highlight w:val="green"/>
          <w:u w:val="single"/>
        </w:rPr>
        <w:t>was</w:t>
      </w:r>
      <w:r w:rsidRPr="00C30ECF">
        <w:rPr>
          <w:u w:val="single"/>
        </w:rPr>
        <w:t xml:space="preserve"> a </w:t>
      </w:r>
      <w:r w:rsidRPr="005D4C4C">
        <w:rPr>
          <w:b/>
          <w:sz w:val="26"/>
          <w:highlight w:val="green"/>
          <w:u w:val="single"/>
        </w:rPr>
        <w:t>viable</w:t>
      </w:r>
      <w:r w:rsidRPr="00C30ECF">
        <w:rPr>
          <w:u w:val="single"/>
        </w:rPr>
        <w:t xml:space="preserve"> option to defend itself. STRAIT SHOOTERS </w:t>
      </w:r>
      <w:r w:rsidRPr="005D4C4C">
        <w:rPr>
          <w:highlight w:val="green"/>
          <w:u w:val="single"/>
        </w:rPr>
        <w:t xml:space="preserve">The </w:t>
      </w:r>
      <w:r w:rsidRPr="005D4C4C">
        <w:rPr>
          <w:b/>
          <w:sz w:val="26"/>
          <w:highlight w:val="green"/>
          <w:u w:val="single"/>
        </w:rPr>
        <w:t>most worrisome flash point</w:t>
      </w:r>
      <w:r w:rsidRPr="00C30ECF">
        <w:rPr>
          <w:u w:val="single"/>
        </w:rPr>
        <w:t xml:space="preserve"> for a U.S.-Chinese war </w:t>
      </w:r>
      <w:r w:rsidRPr="005D4C4C">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w:t>
      </w:r>
      <w:proofErr w:type="gramStart"/>
      <w:r w:rsidRPr="00C30ECF">
        <w:rPr>
          <w:sz w:val="16"/>
        </w:rPr>
        <w:t>In the course of</w:t>
      </w:r>
      <w:proofErr w:type="gramEnd"/>
      <w:r w:rsidRPr="00C30ECF">
        <w:rPr>
          <w:sz w:val="16"/>
        </w:rPr>
        <w:t xml:space="preserve">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w:t>
      </w:r>
      <w:proofErr w:type="gramStart"/>
      <w:r w:rsidRPr="00C30ECF">
        <w:rPr>
          <w:sz w:val="16"/>
        </w:rPr>
        <w:t>in order to</w:t>
      </w:r>
      <w:proofErr w:type="gramEnd"/>
      <w:r w:rsidRPr="00C30ECF">
        <w:rPr>
          <w:sz w:val="16"/>
        </w:rPr>
        <w:t xml:space="preserve">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5D4C4C">
        <w:rPr>
          <w:b/>
          <w:sz w:val="26"/>
          <w:highlight w:val="green"/>
          <w:u w:val="single"/>
        </w:rPr>
        <w:t>U.S. strategy</w:t>
      </w:r>
      <w:r w:rsidRPr="005D4C4C">
        <w:rPr>
          <w:highlight w:val="green"/>
          <w:u w:val="single"/>
        </w:rPr>
        <w:t xml:space="preserve"> </w:t>
      </w:r>
      <w:r w:rsidRPr="00C30ECF">
        <w:rPr>
          <w:u w:val="single"/>
        </w:rPr>
        <w:t xml:space="preserve">to ensure a conventional victory </w:t>
      </w:r>
      <w:r w:rsidRPr="005D4C4C">
        <w:rPr>
          <w:b/>
          <w:sz w:val="26"/>
          <w:highlight w:val="green"/>
          <w:u w:val="single"/>
        </w:rPr>
        <w:t>would</w:t>
      </w:r>
      <w:r w:rsidRPr="005D4C4C">
        <w:rPr>
          <w:highlight w:val="green"/>
          <w:u w:val="single"/>
        </w:rPr>
        <w:t xml:space="preserve"> </w:t>
      </w:r>
      <w:r w:rsidRPr="00C30ECF">
        <w:rPr>
          <w:u w:val="single"/>
        </w:rPr>
        <w:t xml:space="preserve">likely </w:t>
      </w:r>
      <w:r w:rsidRPr="005D4C4C">
        <w:rPr>
          <w:b/>
          <w:sz w:val="26"/>
          <w:highlight w:val="green"/>
          <w:u w:val="single"/>
        </w:rPr>
        <w:t>endanger</w:t>
      </w:r>
      <w:r w:rsidRPr="005D4C4C">
        <w:rPr>
          <w:highlight w:val="green"/>
          <w:u w:val="single"/>
        </w:rPr>
        <w:t xml:space="preserve"> </w:t>
      </w:r>
      <w:r w:rsidRPr="00C30ECF">
        <w:rPr>
          <w:u w:val="single"/>
        </w:rPr>
        <w:t xml:space="preserve">much of China’s </w:t>
      </w:r>
      <w:r w:rsidRPr="005D4C4C">
        <w:rPr>
          <w:b/>
          <w:sz w:val="26"/>
          <w:highlight w:val="green"/>
          <w:u w:val="single"/>
        </w:rPr>
        <w:t>nuclear arsenal</w:t>
      </w:r>
      <w:r w:rsidRPr="005D4C4C">
        <w:rPr>
          <w:highlight w:val="green"/>
          <w:u w:val="single"/>
        </w:rPr>
        <w:t xml:space="preserve"> </w:t>
      </w:r>
      <w:r w:rsidRPr="00C30ECF">
        <w:rPr>
          <w:u w:val="single"/>
        </w:rPr>
        <w:t xml:space="preserve">in the process, at sea and on land. </w:t>
      </w:r>
      <w:r w:rsidRPr="00C30ECF">
        <w:rPr>
          <w:sz w:val="16"/>
        </w:rPr>
        <w:t xml:space="preserve">Whether the United States </w:t>
      </w:r>
      <w:proofErr w:type="gramStart"/>
      <w:r w:rsidRPr="00C30ECF">
        <w:rPr>
          <w:sz w:val="16"/>
        </w:rPr>
        <w:t>actually intended</w:t>
      </w:r>
      <w:proofErr w:type="gramEnd"/>
      <w:r w:rsidRPr="00C30ECF">
        <w:rPr>
          <w:sz w:val="16"/>
        </w:rPr>
        <w:t xml:space="preserve"> to target all of China’s nuclear weapons would be incidental. All that would matter is that Chinese leaders would consider them threatened. LESSONS FROM THE PAST At that point, the question becomes, </w:t>
      </w:r>
      <w:proofErr w:type="gramStart"/>
      <w:r w:rsidRPr="00C30ECF">
        <w:rPr>
          <w:sz w:val="16"/>
        </w:rPr>
        <w:t>How</w:t>
      </w:r>
      <w:proofErr w:type="gramEnd"/>
      <w:r w:rsidRPr="00C30ECF">
        <w:rPr>
          <w:sz w:val="16"/>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5D4C4C">
        <w:rPr>
          <w:b/>
          <w:sz w:val="26"/>
          <w:highlight w:val="green"/>
          <w:u w:val="single"/>
        </w:rPr>
        <w:t>wartime developments</w:t>
      </w:r>
      <w:r w:rsidRPr="005D4C4C">
        <w:rPr>
          <w:highlight w:val="green"/>
          <w:u w:val="single"/>
        </w:rPr>
        <w:t xml:space="preserve"> </w:t>
      </w:r>
      <w:r w:rsidRPr="00C30ECF">
        <w:rPr>
          <w:u w:val="single"/>
        </w:rPr>
        <w:t xml:space="preserve">that could </w:t>
      </w:r>
      <w:r w:rsidRPr="005D4C4C">
        <w:rPr>
          <w:b/>
          <w:sz w:val="26"/>
          <w:highlight w:val="green"/>
          <w:u w:val="single"/>
        </w:rPr>
        <w:t>shift</w:t>
      </w:r>
      <w:r w:rsidRPr="005D4C4C">
        <w:rPr>
          <w:highlight w:val="green"/>
          <w:u w:val="single"/>
        </w:rPr>
        <w:t xml:space="preserve"> </w:t>
      </w:r>
      <w:r w:rsidRPr="005D4C4C">
        <w:rPr>
          <w:b/>
          <w:sz w:val="26"/>
          <w:highlight w:val="green"/>
          <w:u w:val="single"/>
        </w:rPr>
        <w:t>China’s assumptions about U.S. intentions.</w:t>
      </w:r>
      <w:r w:rsidRPr="005D4C4C">
        <w:rPr>
          <w:highlight w:val="green"/>
          <w:u w:val="single"/>
        </w:rPr>
        <w:t xml:space="preserve"> </w:t>
      </w:r>
      <w:r w:rsidRPr="00C30ECF">
        <w:rPr>
          <w:u w:val="single"/>
        </w:rPr>
        <w:t xml:space="preserve">If Beijing interprets the erosion of its sea- and land-based nuclear forces as a deliberate effort to destroy its nuclear deterrent, or perhaps even as a prelude to a nuclear attack, it might see limited nuclear escalation </w:t>
      </w:r>
      <w:proofErr w:type="gramStart"/>
      <w:r w:rsidRPr="00C30ECF">
        <w:rPr>
          <w:u w:val="single"/>
        </w:rPr>
        <w:t>as a way to</w:t>
      </w:r>
      <w:proofErr w:type="gramEnd"/>
      <w:r w:rsidRPr="00C30ECF">
        <w:rPr>
          <w:u w:val="single"/>
        </w:rPr>
        <w:t xml:space="preserve"> force an end to the conflict</w:t>
      </w:r>
      <w:r w:rsidRPr="00C30ECF">
        <w:rPr>
          <w:sz w:val="16"/>
        </w:rPr>
        <w:t>. For example, China could use nuclear weapons to instantaneously destroy the U.S. air bases that posed the biggest threat to its arsenal. It could also launch a nuclear strike with no direct military purpose—on an unpopulated area or at sea—</w:t>
      </w:r>
      <w:proofErr w:type="gramStart"/>
      <w:r w:rsidRPr="00C30ECF">
        <w:rPr>
          <w:sz w:val="16"/>
        </w:rPr>
        <w:t>as a way to</w:t>
      </w:r>
      <w:proofErr w:type="gramEnd"/>
      <w:r w:rsidRPr="00C30ECF">
        <w:rPr>
          <w:sz w:val="16"/>
        </w:rPr>
        <w:t xml:space="preserve">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w:t>
      </w:r>
      <w:proofErr w:type="spellStart"/>
      <w:r w:rsidRPr="00C30ECF">
        <w:rPr>
          <w:sz w:val="16"/>
        </w:rPr>
        <w:t>Nur</w:t>
      </w:r>
      <w:proofErr w:type="spellEnd"/>
      <w:r w:rsidRPr="00C30ECF">
        <w:rPr>
          <w:sz w:val="16"/>
        </w:rPr>
        <w:t xml:space="preserve"> desert and put its rudimentary nuclear forces on alert—a dangerous step </w:t>
      </w:r>
      <w:proofErr w:type="gramStart"/>
      <w:r w:rsidRPr="00C30ECF">
        <w:rPr>
          <w:sz w:val="16"/>
        </w:rPr>
        <w:t>in itself, as</w:t>
      </w:r>
      <w:proofErr w:type="gramEnd"/>
      <w:r w:rsidRPr="00C30ECF">
        <w:rPr>
          <w:sz w:val="16"/>
        </w:rPr>
        <w:t xml:space="preserve">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w:t>
      </w:r>
      <w:proofErr w:type="gramStart"/>
      <w:r w:rsidRPr="00C30ECF">
        <w:rPr>
          <w:sz w:val="16"/>
        </w:rPr>
        <w:t>actually considering</w:t>
      </w:r>
      <w:proofErr w:type="gramEnd"/>
      <w:r w:rsidRPr="00C30ECF">
        <w:rPr>
          <w:sz w:val="16"/>
        </w:rPr>
        <w:t xml:space="preserve"> using its nuclear weapons, even though it had to expect devastating retaliation. Ambiguous wartime information and worst-case thinking led it to take nuclear risks it would have considered unthinkable only months earlier. This pattern could unfold again today.</w:t>
      </w:r>
    </w:p>
    <w:p w14:paraId="1B48FE43" w14:textId="77777777" w:rsidR="00081BBB" w:rsidRDefault="00081BBB" w:rsidP="00081BBB">
      <w:pPr>
        <w:pStyle w:val="Heading4"/>
      </w:pPr>
      <w:r>
        <w:t xml:space="preserve">Nuke war causes extinction AND outweighs </w:t>
      </w:r>
      <w:r w:rsidRPr="00C339DB">
        <w:rPr>
          <w:u w:val="single"/>
        </w:rPr>
        <w:t>other</w:t>
      </w:r>
      <w:r>
        <w:t xml:space="preserve"> existential risks</w:t>
      </w:r>
    </w:p>
    <w:p w14:paraId="5A4F1B91" w14:textId="77777777" w:rsidR="00081BBB" w:rsidRPr="005E50AE" w:rsidRDefault="00081BBB" w:rsidP="00081BBB">
      <w:pPr>
        <w:pStyle w:val="ListParagraph"/>
        <w:numPr>
          <w:ilvl w:val="0"/>
          <w:numId w:val="12"/>
        </w:numPr>
      </w:pPr>
      <w:r>
        <w:t>Checked</w:t>
      </w:r>
    </w:p>
    <w:p w14:paraId="27E1719A" w14:textId="77777777" w:rsidR="00081BBB" w:rsidRPr="00E530E8" w:rsidRDefault="00081BBB" w:rsidP="00081BBB">
      <w:r w:rsidRPr="006E2B13">
        <w:rPr>
          <w:rStyle w:val="Style13ptBold"/>
        </w:rPr>
        <w:t>PND 16</w:t>
      </w:r>
      <w:r w:rsidRPr="00EE4443">
        <w:t xml:space="preserve">. internally citing </w:t>
      </w:r>
      <w:proofErr w:type="spellStart"/>
      <w:r w:rsidRPr="00EE4443">
        <w:t>Zbigniew</w:t>
      </w:r>
      <w:proofErr w:type="spellEnd"/>
      <w:r w:rsidRPr="00EE4443">
        <w:t xml:space="preserve">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20" w:history="1">
        <w:r w:rsidRPr="00791635">
          <w:rPr>
            <w:rStyle w:val="Hyperlink"/>
          </w:rPr>
          <w:t>http://www.reachingcriticalwill.org/images/documents/Disarmament-fora/OEWG/2016/Documents/NGO13.pdf</w:t>
        </w:r>
      </w:hyperlink>
      <w:r>
        <w:t xml:space="preserve"> //Re-cut by Elmer</w:t>
      </w:r>
    </w:p>
    <w:p w14:paraId="0ECFF851" w14:textId="77777777" w:rsidR="00081BBB" w:rsidRDefault="00081BBB" w:rsidP="00081BBB">
      <w:pPr>
        <w:rPr>
          <w:sz w:val="16"/>
        </w:rPr>
      </w:pPr>
      <w:r w:rsidRPr="00055D8B">
        <w:rPr>
          <w:sz w:val="16"/>
        </w:rPr>
        <w:t xml:space="preserve">Consequences human survival 12. </w:t>
      </w:r>
      <w:r w:rsidRPr="005D4C4C">
        <w:rPr>
          <w:rStyle w:val="StyleUnderline"/>
          <w:sz w:val="24"/>
          <w:highlight w:val="green"/>
        </w:rPr>
        <w:t>Even if the 'other'</w:t>
      </w:r>
      <w:r w:rsidRPr="00055D8B">
        <w:rPr>
          <w:rStyle w:val="StyleUnderline"/>
          <w:sz w:val="24"/>
        </w:rPr>
        <w:t xml:space="preserve"> side </w:t>
      </w:r>
      <w:r w:rsidRPr="005D4C4C">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5D4C4C">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5D4C4C">
        <w:rPr>
          <w:rStyle w:val="StyleUnderline"/>
          <w:sz w:val="24"/>
          <w:highlight w:val="green"/>
        </w:rPr>
        <w:t>the world</w:t>
      </w:r>
      <w:r w:rsidRPr="00391E10">
        <w:rPr>
          <w:sz w:val="16"/>
        </w:rPr>
        <w:t xml:space="preserve">) </w:t>
      </w:r>
      <w:r w:rsidRPr="005D4C4C">
        <w:rPr>
          <w:rStyle w:val="Emphasis"/>
          <w:sz w:val="24"/>
          <w:highlight w:val="green"/>
        </w:rPr>
        <w:t>uninhabitable</w:t>
      </w:r>
      <w:r w:rsidRPr="00391E10">
        <w:rPr>
          <w:sz w:val="16"/>
        </w:rPr>
        <w:t xml:space="preserve">, potentially </w:t>
      </w:r>
      <w:r w:rsidRPr="005D4C4C">
        <w:rPr>
          <w:rStyle w:val="StyleUnderline"/>
          <w:sz w:val="24"/>
          <w:highlight w:val="green"/>
        </w:rPr>
        <w:t>inducing global famine lasting</w:t>
      </w:r>
      <w:r w:rsidRPr="00391E10">
        <w:rPr>
          <w:sz w:val="16"/>
        </w:rPr>
        <w:t xml:space="preserve"> up to </w:t>
      </w:r>
      <w:r w:rsidRPr="005D4C4C">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5D4C4C">
        <w:rPr>
          <w:highlight w:val="green"/>
          <w:u w:val="single"/>
        </w:rPr>
        <w:t xml:space="preserve">A nuclear war </w:t>
      </w:r>
      <w:r w:rsidRPr="00391E10">
        <w:rPr>
          <w:u w:val="single"/>
        </w:rPr>
        <w:t xml:space="preserve">between Russia and the United States, even after the arsenal reductions planned under New START, </w:t>
      </w:r>
      <w:r w:rsidRPr="005D4C4C">
        <w:rPr>
          <w:highlight w:val="green"/>
          <w:u w:val="single"/>
        </w:rPr>
        <w:t>could produce a nuclear winter</w:t>
      </w:r>
      <w:r w:rsidRPr="00391E10">
        <w:rPr>
          <w:sz w:val="16"/>
        </w:rPr>
        <w:t xml:space="preserve">. Hence, an attack by either side could be suicidal, </w:t>
      </w:r>
      <w:r w:rsidRPr="005D4C4C">
        <w:rPr>
          <w:rStyle w:val="StyleUnderline"/>
          <w:sz w:val="24"/>
          <w:highlight w:val="green"/>
        </w:rPr>
        <w:t xml:space="preserve">resulting in </w:t>
      </w:r>
      <w:proofErr w:type="spellStart"/>
      <w:r w:rsidRPr="005D4C4C">
        <w:rPr>
          <w:rStyle w:val="Emphasis"/>
          <w:sz w:val="24"/>
          <w:highlight w:val="green"/>
        </w:rPr>
        <w:t>self assured</w:t>
      </w:r>
      <w:proofErr w:type="spellEnd"/>
      <w:r w:rsidRPr="005D4C4C">
        <w:rPr>
          <w:rStyle w:val="Emphasis"/>
          <w:sz w:val="24"/>
          <w:highlight w:val="green"/>
        </w:rPr>
        <w:t xml:space="preserve"> destruction</w:t>
      </w:r>
      <w:r w:rsidRPr="005D4C4C">
        <w:rPr>
          <w:rStyle w:val="StyleUnderline"/>
          <w:sz w:val="24"/>
          <w:highlight w:val="green"/>
        </w:rPr>
        <w:t xml:space="preserve">. </w:t>
      </w:r>
      <w:r w:rsidRPr="00391E10">
        <w:rPr>
          <w:rStyle w:val="StyleUnderline"/>
          <w:sz w:val="24"/>
        </w:rPr>
        <w:t xml:space="preserve">Even </w:t>
      </w:r>
      <w:r w:rsidRPr="005D4C4C">
        <w:rPr>
          <w:rStyle w:val="StyleUnderline"/>
          <w:sz w:val="24"/>
          <w:highlight w:val="green"/>
        </w:rPr>
        <w:t xml:space="preserve">a 'small' nuclear war </w:t>
      </w:r>
      <w:r w:rsidRPr="00391E10">
        <w:rPr>
          <w:sz w:val="16"/>
        </w:rPr>
        <w:t xml:space="preserve">between India and Pakistan, with each country detonating 50 Hiroshima-size </w:t>
      </w:r>
      <w:proofErr w:type="gramStart"/>
      <w:r w:rsidRPr="00391E10">
        <w:rPr>
          <w:sz w:val="16"/>
        </w:rPr>
        <w:t>atom</w:t>
      </w:r>
      <w:proofErr w:type="gramEnd"/>
      <w:r w:rsidRPr="00391E10">
        <w:rPr>
          <w:sz w:val="16"/>
        </w:rPr>
        <w:t xml:space="preserve"> bombs--only about 0.03 percent of the global nuclear arsenal's explosive power--as air bursts in urban areas, </w:t>
      </w:r>
      <w:r w:rsidRPr="00391E10">
        <w:rPr>
          <w:rStyle w:val="StyleUnderline"/>
          <w:sz w:val="24"/>
        </w:rPr>
        <w:t xml:space="preserve">could </w:t>
      </w:r>
      <w:r w:rsidRPr="005D4C4C">
        <w:rPr>
          <w:rStyle w:val="StyleUnderline"/>
          <w:sz w:val="24"/>
          <w:highlight w:val="green"/>
        </w:rPr>
        <w:t>produce</w:t>
      </w:r>
      <w:r w:rsidRPr="00391E10">
        <w:rPr>
          <w:rStyle w:val="StyleUnderline"/>
          <w:sz w:val="24"/>
        </w:rPr>
        <w:t xml:space="preserve"> so much </w:t>
      </w:r>
      <w:r w:rsidRPr="005D4C4C">
        <w:rPr>
          <w:rStyle w:val="StyleUnderline"/>
          <w:sz w:val="24"/>
          <w:highlight w:val="green"/>
        </w:rPr>
        <w:t>smoke</w:t>
      </w:r>
      <w:r w:rsidRPr="00391E10">
        <w:rPr>
          <w:rStyle w:val="StyleUnderline"/>
          <w:sz w:val="24"/>
        </w:rPr>
        <w:t xml:space="preserve"> that temperatures would fall below those </w:t>
      </w:r>
      <w:r w:rsidRPr="005D4C4C">
        <w:rPr>
          <w:rStyle w:val="StyleUnderline"/>
          <w:sz w:val="24"/>
          <w:highlight w:val="green"/>
        </w:rPr>
        <w:t xml:space="preserve">of the </w:t>
      </w:r>
      <w:r w:rsidRPr="00391E10">
        <w:rPr>
          <w:rStyle w:val="StyleUnderline"/>
          <w:sz w:val="24"/>
        </w:rPr>
        <w:t xml:space="preserve">Little </w:t>
      </w:r>
      <w:r w:rsidRPr="005D4C4C">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5D4C4C">
        <w:rPr>
          <w:rStyle w:val="StyleUnderline"/>
          <w:sz w:val="24"/>
          <w:highlight w:val="green"/>
        </w:rPr>
        <w:t xml:space="preserve">allowing </w:t>
      </w:r>
      <w:r w:rsidRPr="00391E10">
        <w:rPr>
          <w:rStyle w:val="StyleUnderline"/>
          <w:sz w:val="24"/>
        </w:rPr>
        <w:t xml:space="preserve">more </w:t>
      </w:r>
      <w:r w:rsidRPr="005D4C4C">
        <w:rPr>
          <w:rStyle w:val="Emphasis"/>
          <w:sz w:val="24"/>
          <w:highlight w:val="green"/>
        </w:rPr>
        <w:t>ultraviolet</w:t>
      </w:r>
      <w:r w:rsidRPr="00391E10">
        <w:rPr>
          <w:rStyle w:val="StyleUnderline"/>
          <w:sz w:val="24"/>
        </w:rPr>
        <w:t xml:space="preserve"> </w:t>
      </w:r>
      <w:r w:rsidRPr="005D4C4C">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5D4C4C">
        <w:rPr>
          <w:rStyle w:val="Emphasis"/>
          <w:sz w:val="24"/>
          <w:highlight w:val="green"/>
        </w:rPr>
        <w:t>studies</w:t>
      </w:r>
      <w:r w:rsidRPr="005D4C4C">
        <w:rPr>
          <w:rStyle w:val="StyleUnderline"/>
          <w:sz w:val="24"/>
          <w:highlight w:val="green"/>
        </w:rPr>
        <w:t xml:space="preserve"> predict </w:t>
      </w:r>
      <w:r w:rsidRPr="00391E10">
        <w:rPr>
          <w:rStyle w:val="StyleUnderline"/>
          <w:sz w:val="24"/>
        </w:rPr>
        <w:t xml:space="preserve">that </w:t>
      </w:r>
      <w:r w:rsidRPr="005D4C4C">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5D4C4C">
        <w:rPr>
          <w:rStyle w:val="StyleUnderline"/>
          <w:sz w:val="24"/>
          <w:highlight w:val="green"/>
        </w:rPr>
        <w:t>would decline</w:t>
      </w:r>
      <w:r w:rsidRPr="00391E10">
        <w:rPr>
          <w:u w:val="single"/>
        </w:rPr>
        <w:t xml:space="preserve"> </w:t>
      </w:r>
      <w:r w:rsidRPr="005D4C4C">
        <w:rPr>
          <w:highlight w:val="green"/>
          <w:u w:val="single"/>
        </w:rPr>
        <w:t xml:space="preserve">by </w:t>
      </w:r>
      <w:r w:rsidRPr="00391E10">
        <w:rPr>
          <w:u w:val="single"/>
        </w:rPr>
        <w:t xml:space="preserve">about </w:t>
      </w:r>
      <w:r w:rsidRPr="005D4C4C">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5D4C4C">
        <w:rPr>
          <w:rStyle w:val="StyleUnderline"/>
          <w:sz w:val="24"/>
          <w:highlight w:val="green"/>
        </w:rPr>
        <w:t>cause the deaths of</w:t>
      </w:r>
      <w:r w:rsidRPr="00391E10">
        <w:rPr>
          <w:rStyle w:val="StyleUnderline"/>
          <w:sz w:val="24"/>
        </w:rPr>
        <w:t xml:space="preserve"> most/nearly all/</w:t>
      </w:r>
      <w:r w:rsidRPr="005D4C4C">
        <w:rPr>
          <w:rStyle w:val="Emphasis"/>
          <w:sz w:val="24"/>
          <w:highlight w:val="green"/>
        </w:rPr>
        <w:t>all humans</w:t>
      </w:r>
      <w:r w:rsidRPr="00391E10">
        <w:rPr>
          <w:rStyle w:val="StyleUnderline"/>
          <w:sz w:val="24"/>
        </w:rPr>
        <w:t xml:space="preserve"> (</w:t>
      </w:r>
      <w:r w:rsidRPr="005D4C4C">
        <w:rPr>
          <w:rStyle w:val="StyleUnderline"/>
          <w:sz w:val="24"/>
          <w:highlight w:val="green"/>
        </w:rPr>
        <w:t>and</w:t>
      </w:r>
      <w:r w:rsidRPr="00391E10">
        <w:rPr>
          <w:rStyle w:val="StyleUnderline"/>
          <w:sz w:val="24"/>
        </w:rPr>
        <w:t xml:space="preserve"> severely impact/extinguish </w:t>
      </w:r>
      <w:r w:rsidRPr="005D4C4C">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5D4C4C">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5D4C4C">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5B75E6F5" w14:textId="77777777" w:rsidR="00081BBB" w:rsidRDefault="00081BBB" w:rsidP="00081BBB">
      <w:pPr>
        <w:pStyle w:val="Heading3"/>
      </w:pPr>
      <w:r>
        <w:t>Econ/OBOR</w:t>
      </w:r>
    </w:p>
    <w:p w14:paraId="552A334C" w14:textId="77777777" w:rsidR="00081BBB" w:rsidRDefault="00081BBB" w:rsidP="00081BBB">
      <w:pPr>
        <w:pStyle w:val="Heading4"/>
      </w:pPr>
      <w:r>
        <w:t xml:space="preserve">Chinese Economic Strength </w:t>
      </w:r>
      <w:r>
        <w:rPr>
          <w:u w:val="single"/>
        </w:rPr>
        <w:t>increases</w:t>
      </w:r>
      <w:r>
        <w:t xml:space="preserve"> Economic Diplomacy Efforts, specifically OBOR, AND decreases need for Military Expansion.</w:t>
      </w:r>
    </w:p>
    <w:p w14:paraId="4EFED2D6" w14:textId="77777777" w:rsidR="00081BBB" w:rsidRPr="003432AE" w:rsidRDefault="00081BBB" w:rsidP="00081BBB">
      <w:proofErr w:type="spellStart"/>
      <w:r w:rsidRPr="003432AE">
        <w:rPr>
          <w:rStyle w:val="Style13ptBold"/>
        </w:rPr>
        <w:t>Cai</w:t>
      </w:r>
      <w:proofErr w:type="spellEnd"/>
      <w:r>
        <w:rPr>
          <w:rStyle w:val="Style13ptBold"/>
        </w:rPr>
        <w:t xml:space="preserve"> 18</w:t>
      </w:r>
      <w:r w:rsidRPr="003432AE">
        <w:t xml:space="preserve">, Kevin G. "The one belt one road and the Asian infrastructure investment bank: Beijing’s new strategy of </w:t>
      </w:r>
      <w:proofErr w:type="spellStart"/>
      <w:r w:rsidRPr="003432AE">
        <w:t>geoeconomics</w:t>
      </w:r>
      <w:proofErr w:type="spellEnd"/>
      <w:r w:rsidRPr="003432AE">
        <w:t xml:space="preserve"> and geopolitics." Journal of Contemporary China 27.114 (2018): 831-847.</w:t>
      </w:r>
      <w:r>
        <w:t xml:space="preserve"> (Associate Professor at </w:t>
      </w:r>
      <w:proofErr w:type="spellStart"/>
      <w:r>
        <w:t>Renison</w:t>
      </w:r>
      <w:proofErr w:type="spellEnd"/>
      <w:r>
        <w:t xml:space="preserve"> University College, University of Waterloo, Canada)//Elmer </w:t>
      </w:r>
    </w:p>
    <w:p w14:paraId="20EB289F" w14:textId="77777777" w:rsidR="00081BBB" w:rsidRPr="003432AE" w:rsidRDefault="00081BBB" w:rsidP="00081BBB">
      <w:pPr>
        <w:rPr>
          <w:sz w:val="16"/>
        </w:rPr>
      </w:pPr>
      <w:r w:rsidRPr="003432AE">
        <w:rPr>
          <w:sz w:val="16"/>
        </w:rPr>
        <w:t xml:space="preserve">Fourthly, the OBOR and the AIIB were launched by Beijing as a diplomatic and strategic move as well in the face of new geopolitical and security challenges in the context of the changing geopolitical setting in the Asia-Pacific region in the first two decades of the 2000s. The geopolitical and security environment in the region was generally favorable for China to concentrate on economic development with minimal explicit geopolitical and security challenges from outside in the 1980s through the early 2000s, largely because a rising China was not quite seen as a real or imminent threat yet by others in the region. By the early 2010s, however, the rise of Chinese power, its military power </w:t>
      </w:r>
      <w:proofErr w:type="gramStart"/>
      <w:r w:rsidRPr="003432AE">
        <w:rPr>
          <w:sz w:val="16"/>
        </w:rPr>
        <w:t>in particular, had</w:t>
      </w:r>
      <w:proofErr w:type="gramEnd"/>
      <w:r w:rsidRPr="003432AE">
        <w:rPr>
          <w:sz w:val="16"/>
        </w:rPr>
        <w:t xml:space="preserve"> become all the more evident and real, which inevitably made the status-quo powers and neighboring states increasingly concerned. It is within this context that the Obama administration started to adopt a new Asia policy, dubbed ‘Asia pivot’ and ‘rebalancing,’ which, in Beijing’s eyes, is clearly intended to contain a rising China. </w:t>
      </w:r>
      <w:r w:rsidRPr="003432AE">
        <w:rPr>
          <w:u w:val="single"/>
        </w:rPr>
        <w:t xml:space="preserve">In the meantime, there were, in Beijing’s view, growing ‘deliberate’ moves by some East Asian neighbors on highly sensitive issues of territorial disputes in the East and South China Seas, the most significant move of which was Japan’s nationalization of the </w:t>
      </w:r>
      <w:proofErr w:type="spellStart"/>
      <w:r w:rsidRPr="003432AE">
        <w:rPr>
          <w:u w:val="single"/>
        </w:rPr>
        <w:t>Diaoyu</w:t>
      </w:r>
      <w:proofErr w:type="spellEnd"/>
      <w:r w:rsidRPr="003432AE">
        <w:rPr>
          <w:u w:val="single"/>
        </w:rPr>
        <w:t xml:space="preserve"> Islands/</w:t>
      </w:r>
      <w:proofErr w:type="spellStart"/>
      <w:r w:rsidRPr="003432AE">
        <w:rPr>
          <w:u w:val="single"/>
        </w:rPr>
        <w:t>Senkaku</w:t>
      </w:r>
      <w:proofErr w:type="spellEnd"/>
      <w:r w:rsidRPr="003432AE">
        <w:rPr>
          <w:u w:val="single"/>
        </w:rPr>
        <w:t xml:space="preserve"> Islands in September 2012.</w:t>
      </w:r>
      <w:r w:rsidRPr="003432AE">
        <w:rPr>
          <w:sz w:val="16"/>
        </w:rPr>
        <w:t xml:space="preserve"> Under such circumstances, </w:t>
      </w:r>
      <w:r w:rsidRPr="005D4C4C">
        <w:rPr>
          <w:b/>
          <w:highlight w:val="green"/>
          <w:u w:val="single"/>
        </w:rPr>
        <w:t>Beijing</w:t>
      </w:r>
      <w:r w:rsidRPr="003432AE">
        <w:rPr>
          <w:sz w:val="16"/>
        </w:rPr>
        <w:t xml:space="preserve"> has </w:t>
      </w:r>
      <w:r w:rsidRPr="005D4C4C">
        <w:rPr>
          <w:b/>
          <w:highlight w:val="green"/>
          <w:u w:val="single"/>
        </w:rPr>
        <w:t>started to adjust its</w:t>
      </w:r>
      <w:r w:rsidRPr="003432AE">
        <w:rPr>
          <w:sz w:val="16"/>
        </w:rPr>
        <w:t xml:space="preserve"> </w:t>
      </w:r>
      <w:r w:rsidRPr="005D4C4C">
        <w:rPr>
          <w:b/>
          <w:highlight w:val="green"/>
          <w:u w:val="single"/>
        </w:rPr>
        <w:t>foreign policy by adopting</w:t>
      </w:r>
      <w:r w:rsidRPr="003432AE">
        <w:rPr>
          <w:sz w:val="16"/>
        </w:rPr>
        <w:t xml:space="preserve"> a more comprehensive </w:t>
      </w:r>
      <w:r w:rsidRPr="005D4C4C">
        <w:rPr>
          <w:b/>
          <w:highlight w:val="green"/>
          <w:u w:val="single"/>
          <w:bdr w:val="single" w:sz="18" w:space="0" w:color="auto"/>
        </w:rPr>
        <w:t>diplomatic</w:t>
      </w:r>
      <w:r w:rsidRPr="003432AE">
        <w:rPr>
          <w:b/>
          <w:u w:val="single"/>
          <w:bdr w:val="single" w:sz="18" w:space="0" w:color="auto"/>
        </w:rPr>
        <w:t xml:space="preserve"> </w:t>
      </w:r>
      <w:r w:rsidRPr="005D4C4C">
        <w:rPr>
          <w:b/>
          <w:highlight w:val="green"/>
          <w:u w:val="single"/>
          <w:bdr w:val="single" w:sz="18" w:space="0" w:color="auto"/>
        </w:rPr>
        <w:t>strategy</w:t>
      </w:r>
      <w:r w:rsidRPr="003432AE">
        <w:rPr>
          <w:sz w:val="16"/>
        </w:rPr>
        <w:t xml:space="preserve"> that involves both ‘sticks’ and ‘carrots.’ On the one hand, Beijing has dropped its previous </w:t>
      </w:r>
      <w:proofErr w:type="spellStart"/>
      <w:r w:rsidRPr="003432AE">
        <w:rPr>
          <w:sz w:val="16"/>
        </w:rPr>
        <w:t>tao</w:t>
      </w:r>
      <w:proofErr w:type="spellEnd"/>
      <w:r w:rsidRPr="003432AE">
        <w:rPr>
          <w:sz w:val="16"/>
        </w:rPr>
        <w:t xml:space="preserve"> </w:t>
      </w:r>
      <w:proofErr w:type="spellStart"/>
      <w:r w:rsidRPr="003432AE">
        <w:rPr>
          <w:sz w:val="16"/>
        </w:rPr>
        <w:t>guang</w:t>
      </w:r>
      <w:proofErr w:type="spellEnd"/>
      <w:r w:rsidRPr="003432AE">
        <w:rPr>
          <w:sz w:val="16"/>
        </w:rPr>
        <w:t xml:space="preserve"> yang hui (low-profile) foreign policy, which was initially introduced by Deng Xiaoping in the 1980s, and moved to take a more active and even assertive policy to directly respond to the rising external challenges. On the other hand, however, </w:t>
      </w:r>
      <w:r w:rsidRPr="005D4C4C">
        <w:rPr>
          <w:b/>
          <w:highlight w:val="green"/>
          <w:u w:val="single"/>
        </w:rPr>
        <w:t>Beijing</w:t>
      </w:r>
      <w:r w:rsidRPr="003432AE">
        <w:rPr>
          <w:sz w:val="16"/>
        </w:rPr>
        <w:t xml:space="preserve">, by </w:t>
      </w:r>
      <w:r w:rsidRPr="005D4C4C">
        <w:rPr>
          <w:b/>
          <w:highlight w:val="green"/>
          <w:u w:val="single"/>
        </w:rPr>
        <w:t>using</w:t>
      </w:r>
      <w:r w:rsidRPr="003432AE">
        <w:rPr>
          <w:sz w:val="16"/>
        </w:rPr>
        <w:t xml:space="preserve"> its </w:t>
      </w:r>
      <w:r w:rsidRPr="005D4C4C">
        <w:rPr>
          <w:b/>
          <w:highlight w:val="green"/>
          <w:u w:val="single"/>
        </w:rPr>
        <w:t>increased</w:t>
      </w:r>
      <w:r w:rsidRPr="003432AE">
        <w:rPr>
          <w:b/>
          <w:u w:val="single"/>
        </w:rPr>
        <w:t xml:space="preserve"> </w:t>
      </w:r>
      <w:r w:rsidRPr="005D4C4C">
        <w:rPr>
          <w:b/>
          <w:highlight w:val="green"/>
          <w:u w:val="single"/>
        </w:rPr>
        <w:t>economic power</w:t>
      </w:r>
      <w:r w:rsidRPr="003432AE">
        <w:rPr>
          <w:sz w:val="16"/>
        </w:rPr>
        <w:t xml:space="preserve"> and wealth </w:t>
      </w:r>
      <w:r w:rsidRPr="005D4C4C">
        <w:rPr>
          <w:b/>
          <w:highlight w:val="green"/>
          <w:u w:val="single"/>
          <w:bdr w:val="single" w:sz="18" w:space="0" w:color="auto"/>
        </w:rPr>
        <w:t>as a diplomatic weapon</w:t>
      </w:r>
      <w:r w:rsidRPr="003432AE">
        <w:rPr>
          <w:sz w:val="16"/>
        </w:rPr>
        <w:t xml:space="preserve">, has </w:t>
      </w:r>
      <w:r w:rsidRPr="005D4C4C">
        <w:rPr>
          <w:b/>
          <w:highlight w:val="green"/>
          <w:u w:val="single"/>
        </w:rPr>
        <w:t>provided</w:t>
      </w:r>
      <w:r w:rsidRPr="003432AE">
        <w:rPr>
          <w:sz w:val="16"/>
        </w:rPr>
        <w:t xml:space="preserve"> huge economic </w:t>
      </w:r>
      <w:r w:rsidRPr="005D4C4C">
        <w:rPr>
          <w:b/>
          <w:highlight w:val="green"/>
          <w:u w:val="single"/>
        </w:rPr>
        <w:t>incentives</w:t>
      </w:r>
      <w:r w:rsidRPr="003432AE">
        <w:rPr>
          <w:sz w:val="16"/>
        </w:rPr>
        <w:t xml:space="preserve"> </w:t>
      </w:r>
      <w:r w:rsidRPr="005D4C4C">
        <w:rPr>
          <w:b/>
          <w:highlight w:val="green"/>
          <w:u w:val="single"/>
        </w:rPr>
        <w:t>for Asian states to develop</w:t>
      </w:r>
      <w:r w:rsidRPr="003432AE">
        <w:rPr>
          <w:sz w:val="16"/>
        </w:rPr>
        <w:t xml:space="preserve"> </w:t>
      </w:r>
      <w:r w:rsidRPr="005D4C4C">
        <w:rPr>
          <w:b/>
          <w:highlight w:val="green"/>
          <w:u w:val="single"/>
        </w:rPr>
        <w:t>closer cooperation</w:t>
      </w:r>
      <w:r w:rsidRPr="003432AE">
        <w:rPr>
          <w:sz w:val="16"/>
        </w:rPr>
        <w:t xml:space="preserve"> with China. The </w:t>
      </w:r>
      <w:r w:rsidRPr="005D4C4C">
        <w:rPr>
          <w:b/>
          <w:highlight w:val="green"/>
          <w:u w:val="single"/>
          <w:bdr w:val="single" w:sz="18" w:space="0" w:color="auto"/>
        </w:rPr>
        <w:t>OBOR</w:t>
      </w:r>
      <w:r w:rsidRPr="003432AE">
        <w:rPr>
          <w:sz w:val="16"/>
        </w:rPr>
        <w:t xml:space="preserve"> and AIIB initiatives have been launched precisely against this backdrop as an important part of Beijing’s overall foreign policy adjustment under the leadership of Xi Jinping</w:t>
      </w:r>
      <w:r w:rsidRPr="003432AE">
        <w:rPr>
          <w:u w:val="single"/>
        </w:rPr>
        <w:t xml:space="preserve">. A regional ‘infrastructure gap’ estimated at least in the amount of $8 trillion20 makes Beijing’s two initiatives </w:t>
      </w:r>
      <w:proofErr w:type="gramStart"/>
      <w:r w:rsidRPr="003432AE">
        <w:rPr>
          <w:u w:val="single"/>
        </w:rPr>
        <w:t>all the more</w:t>
      </w:r>
      <w:proofErr w:type="gramEnd"/>
      <w:r w:rsidRPr="003432AE">
        <w:rPr>
          <w:u w:val="single"/>
        </w:rPr>
        <w:t xml:space="preserve"> attractive to many countries in the region.</w:t>
      </w:r>
      <w:r w:rsidRPr="003432AE">
        <w:rPr>
          <w:sz w:val="16"/>
        </w:rPr>
        <w:t xml:space="preserve"> Obviously, huge carrots like the OBOR and the AIIB would help compromise Washington’s ‘containment’ policy in the name of Asia pivot and rebalancing and help soften and mitigate the ‘shock’ brought about by Beijing’s more determined and assertive policy in the East and South China Seas. Although the new US President Trump’s China policy is still in the process of being finalized, it can well be expected that containing the rising influence of China in the region would still be a major theme of Trump’s policy towards Beijing. This is clearly reflected in the Trump administration’s newly endorsed ‘Indo-Pacific’ concept following an official four-party meeting that involved the USA, Japan, Australia and India in Manila on 12 November 2017 during Trump’s 12-day, five-country trip to East Asia.21 The ‘Indo-Pacific’ concept is believed to have been adopted by the Trump administration to replace the previous administration’s Asia pivot and rebalancing policy as Trump’s new strategy of quadrilateral alliance of the USA, Japan, Australia and India to counter a rising China.22 It is in this sense that the OBOR and AIIB initiatives are not just economic projects, but more importantly, they are also Beijing’s diplomatic and strategic maneuver, clearly and deliberately intended to mitigate the effects of US policy of containing China. To pursue the analysis further, it is China’s philosophical belief that the </w:t>
      </w:r>
      <w:r w:rsidRPr="005D4C4C">
        <w:rPr>
          <w:rStyle w:val="StyleUnderline"/>
          <w:sz w:val="24"/>
          <w:highlight w:val="green"/>
        </w:rPr>
        <w:t>conflicting</w:t>
      </w:r>
      <w:r w:rsidRPr="003432AE">
        <w:rPr>
          <w:rStyle w:val="StyleUnderline"/>
          <w:sz w:val="24"/>
        </w:rPr>
        <w:t xml:space="preserve"> national </w:t>
      </w:r>
      <w:r w:rsidRPr="005D4C4C">
        <w:rPr>
          <w:rStyle w:val="StyleUnderline"/>
          <w:sz w:val="24"/>
          <w:highlight w:val="green"/>
        </w:rPr>
        <w:t>interests</w:t>
      </w:r>
      <w:r w:rsidRPr="003432AE">
        <w:rPr>
          <w:rStyle w:val="StyleUnderline"/>
          <w:sz w:val="24"/>
        </w:rPr>
        <w:t xml:space="preserve"> </w:t>
      </w:r>
      <w:r w:rsidRPr="005D4C4C">
        <w:rPr>
          <w:rStyle w:val="StyleUnderline"/>
          <w:sz w:val="24"/>
          <w:highlight w:val="green"/>
        </w:rPr>
        <w:t>would become</w:t>
      </w:r>
      <w:r w:rsidRPr="003432AE">
        <w:rPr>
          <w:rStyle w:val="StyleUnderline"/>
          <w:sz w:val="24"/>
        </w:rPr>
        <w:t xml:space="preserve"> </w:t>
      </w:r>
      <w:proofErr w:type="gramStart"/>
      <w:r w:rsidRPr="003432AE">
        <w:rPr>
          <w:rStyle w:val="StyleUnderline"/>
          <w:sz w:val="24"/>
        </w:rPr>
        <w:t xml:space="preserve">all the </w:t>
      </w:r>
      <w:r w:rsidRPr="003432AE">
        <w:rPr>
          <w:rStyle w:val="Emphasis"/>
          <w:sz w:val="24"/>
        </w:rPr>
        <w:t>more</w:t>
      </w:r>
      <w:proofErr w:type="gramEnd"/>
      <w:r w:rsidRPr="003432AE">
        <w:rPr>
          <w:rStyle w:val="Emphasis"/>
          <w:sz w:val="24"/>
        </w:rPr>
        <w:t xml:space="preserve"> prominent</w:t>
      </w:r>
      <w:r w:rsidRPr="003432AE">
        <w:rPr>
          <w:sz w:val="16"/>
        </w:rPr>
        <w:t xml:space="preserve"> </w:t>
      </w:r>
      <w:r w:rsidRPr="003432AE">
        <w:rPr>
          <w:rStyle w:val="Emphasis"/>
          <w:sz w:val="24"/>
        </w:rPr>
        <w:t xml:space="preserve">and </w:t>
      </w:r>
      <w:r w:rsidRPr="005D4C4C">
        <w:rPr>
          <w:rStyle w:val="Emphasis"/>
          <w:sz w:val="24"/>
          <w:highlight w:val="green"/>
        </w:rPr>
        <w:t>unmanageable</w:t>
      </w:r>
      <w:r w:rsidRPr="003432AE">
        <w:rPr>
          <w:sz w:val="16"/>
        </w:rPr>
        <w:t xml:space="preserve"> </w:t>
      </w:r>
      <w:r w:rsidRPr="005D4C4C">
        <w:rPr>
          <w:rStyle w:val="StyleUnderline"/>
          <w:sz w:val="24"/>
          <w:highlight w:val="green"/>
        </w:rPr>
        <w:t xml:space="preserve">if nation-states shared </w:t>
      </w:r>
      <w:r w:rsidRPr="005D4C4C">
        <w:rPr>
          <w:rStyle w:val="Emphasis"/>
          <w:sz w:val="24"/>
          <w:highlight w:val="green"/>
        </w:rPr>
        <w:t>no common interests</w:t>
      </w:r>
      <w:r w:rsidRPr="003432AE">
        <w:rPr>
          <w:sz w:val="16"/>
        </w:rPr>
        <w:t xml:space="preserve">. It is in this sense that the </w:t>
      </w:r>
      <w:r w:rsidRPr="005D4C4C">
        <w:rPr>
          <w:rStyle w:val="StyleUnderline"/>
          <w:sz w:val="24"/>
          <w:highlight w:val="green"/>
        </w:rPr>
        <w:t>OBOR</w:t>
      </w:r>
      <w:r w:rsidRPr="003432AE">
        <w:rPr>
          <w:rStyle w:val="StyleUnderline"/>
          <w:sz w:val="24"/>
        </w:rPr>
        <w:t xml:space="preserve"> and the AIIB are deliberately </w:t>
      </w:r>
      <w:r w:rsidRPr="005D4C4C">
        <w:rPr>
          <w:rStyle w:val="StyleUnderline"/>
          <w:sz w:val="24"/>
          <w:highlight w:val="green"/>
        </w:rPr>
        <w:t>designed to help develop</w:t>
      </w:r>
      <w:r w:rsidRPr="003432AE">
        <w:rPr>
          <w:sz w:val="16"/>
        </w:rPr>
        <w:t xml:space="preserve"> and expand </w:t>
      </w:r>
      <w:r w:rsidRPr="005D4C4C">
        <w:rPr>
          <w:rStyle w:val="Emphasis"/>
          <w:sz w:val="24"/>
          <w:highlight w:val="green"/>
        </w:rPr>
        <w:t>common interests</w:t>
      </w:r>
      <w:r w:rsidRPr="003432AE">
        <w:rPr>
          <w:sz w:val="16"/>
        </w:rPr>
        <w:t xml:space="preserve"> between China and other countries, </w:t>
      </w:r>
      <w:r w:rsidRPr="005D4C4C">
        <w:rPr>
          <w:rStyle w:val="StyleUnderline"/>
          <w:sz w:val="24"/>
          <w:highlight w:val="green"/>
        </w:rPr>
        <w:t>particularly</w:t>
      </w:r>
      <w:r w:rsidRPr="003432AE">
        <w:rPr>
          <w:rStyle w:val="StyleUnderline"/>
          <w:sz w:val="24"/>
        </w:rPr>
        <w:t xml:space="preserve"> those that are currently involved </w:t>
      </w:r>
      <w:r w:rsidRPr="005D4C4C">
        <w:rPr>
          <w:rStyle w:val="StyleUnderline"/>
          <w:sz w:val="24"/>
          <w:highlight w:val="green"/>
        </w:rPr>
        <w:t>in territorial disputes</w:t>
      </w:r>
      <w:r w:rsidRPr="003432AE">
        <w:rPr>
          <w:sz w:val="16"/>
        </w:rPr>
        <w:t xml:space="preserve"> with China in the South China Sea and those that are fearful of a rising Chinese power. As such, </w:t>
      </w:r>
      <w:r w:rsidRPr="003432AE">
        <w:rPr>
          <w:rStyle w:val="StyleUnderline"/>
          <w:sz w:val="24"/>
        </w:rPr>
        <w:t>it is Beijing’s hope that the two initiatives will help reduce the tensions derived from the territorial disputes in the South China Sea and create a more amiable atmosphere and an opportunity for effectively managing these disputes and preventing them from becoming out of control</w:t>
      </w:r>
      <w:r w:rsidRPr="003432AE">
        <w:rPr>
          <w:sz w:val="16"/>
        </w:rPr>
        <w:t xml:space="preserve">, </w:t>
      </w:r>
      <w:r w:rsidRPr="003432AE">
        <w:rPr>
          <w:rStyle w:val="Emphasis"/>
          <w:sz w:val="24"/>
        </w:rPr>
        <w:t>potentially even solving these disputes with the countries involved.</w:t>
      </w:r>
      <w:r w:rsidRPr="003432AE">
        <w:rPr>
          <w:sz w:val="16"/>
        </w:rPr>
        <w:t xml:space="preserve"> In a broader sense, </w:t>
      </w:r>
      <w:r w:rsidRPr="003432AE">
        <w:rPr>
          <w:rStyle w:val="Emphasis"/>
          <w:sz w:val="24"/>
        </w:rPr>
        <w:t>the initiatives could help further strengthen Beijing’s third world diplomacy</w:t>
      </w:r>
      <w:r w:rsidRPr="003432AE">
        <w:rPr>
          <w:sz w:val="16"/>
        </w:rPr>
        <w:t>.</w:t>
      </w:r>
    </w:p>
    <w:p w14:paraId="78821D2C" w14:textId="77777777" w:rsidR="00081BBB" w:rsidRDefault="00081BBB" w:rsidP="00081BBB">
      <w:pPr>
        <w:pStyle w:val="Heading4"/>
      </w:pPr>
      <w:r>
        <w:t>Solves Central Asian and South Asia War.</w:t>
      </w:r>
    </w:p>
    <w:p w14:paraId="32A610C7" w14:textId="77777777" w:rsidR="00081BBB" w:rsidRPr="003432AE" w:rsidRDefault="00081BBB" w:rsidP="00081BBB">
      <w:r w:rsidRPr="003432AE">
        <w:rPr>
          <w:rStyle w:val="Style13ptBold"/>
        </w:rPr>
        <w:t>Muhammad</w:t>
      </w:r>
      <w:r>
        <w:rPr>
          <w:rStyle w:val="Style13ptBold"/>
        </w:rPr>
        <w:t xml:space="preserve"> et Al 19</w:t>
      </w:r>
      <w:r w:rsidRPr="003432AE">
        <w:t xml:space="preserve">, </w:t>
      </w:r>
      <w:proofErr w:type="spellStart"/>
      <w:r w:rsidRPr="003432AE">
        <w:t>Imraz</w:t>
      </w:r>
      <w:proofErr w:type="spellEnd"/>
      <w:r w:rsidRPr="003432AE">
        <w:t xml:space="preserve">, </w:t>
      </w:r>
      <w:proofErr w:type="spellStart"/>
      <w:r w:rsidRPr="003432AE">
        <w:t>Arif</w:t>
      </w:r>
      <w:proofErr w:type="spellEnd"/>
      <w:r w:rsidRPr="003432AE">
        <w:t xml:space="preserve"> Khan, and </w:t>
      </w:r>
      <w:proofErr w:type="spellStart"/>
      <w:r w:rsidRPr="003432AE">
        <w:t>Saif</w:t>
      </w:r>
      <w:proofErr w:type="spellEnd"/>
      <w:r w:rsidRPr="003432AE">
        <w:t xml:space="preserve"> </w:t>
      </w:r>
      <w:proofErr w:type="spellStart"/>
      <w:r w:rsidRPr="003432AE">
        <w:t>ul</w:t>
      </w:r>
      <w:proofErr w:type="spellEnd"/>
      <w:r w:rsidRPr="003432AE">
        <w:t xml:space="preserve"> Islam. "China Pakistan Economic Corridor: Peace, Prosperity and Conflict Resolution in the Region."</w:t>
      </w:r>
      <w:r>
        <w:t xml:space="preserve"> (Lecturer, Department of Political Science, University of Buner)//Elmer </w:t>
      </w:r>
    </w:p>
    <w:p w14:paraId="27DE7C6F" w14:textId="77777777" w:rsidR="00081BBB" w:rsidRPr="002F63BB" w:rsidRDefault="00081BBB" w:rsidP="00081BBB">
      <w:pPr>
        <w:rPr>
          <w:sz w:val="16"/>
        </w:rPr>
      </w:pPr>
      <w:r w:rsidRPr="002F63BB">
        <w:rPr>
          <w:sz w:val="16"/>
        </w:rPr>
        <w:t xml:space="preserve">In the twenty first century, </w:t>
      </w:r>
      <w:r w:rsidRPr="003432AE">
        <w:rPr>
          <w:u w:val="single"/>
        </w:rPr>
        <w:t xml:space="preserve">the geostrategic importance of South Asia is rising because of the China Pakistan Economic Corridor (CPEC) which is the important component of the </w:t>
      </w:r>
      <w:r w:rsidRPr="005D4C4C">
        <w:rPr>
          <w:b/>
          <w:sz w:val="26"/>
          <w:highlight w:val="green"/>
          <w:u w:val="single"/>
        </w:rPr>
        <w:t>o</w:t>
      </w:r>
      <w:r w:rsidRPr="003432AE">
        <w:rPr>
          <w:u w:val="single"/>
        </w:rPr>
        <w:t xml:space="preserve">ne </w:t>
      </w:r>
      <w:r w:rsidRPr="005D4C4C">
        <w:rPr>
          <w:b/>
          <w:sz w:val="26"/>
          <w:highlight w:val="green"/>
          <w:u w:val="single"/>
        </w:rPr>
        <w:t>b</w:t>
      </w:r>
      <w:r w:rsidRPr="003432AE">
        <w:rPr>
          <w:u w:val="single"/>
        </w:rPr>
        <w:t xml:space="preserve">elt </w:t>
      </w:r>
      <w:r w:rsidRPr="005D4C4C">
        <w:rPr>
          <w:b/>
          <w:sz w:val="26"/>
          <w:highlight w:val="green"/>
          <w:u w:val="single"/>
        </w:rPr>
        <w:t>o</w:t>
      </w:r>
      <w:r w:rsidRPr="003432AE">
        <w:rPr>
          <w:u w:val="single"/>
        </w:rPr>
        <w:t xml:space="preserve">ne </w:t>
      </w:r>
      <w:r w:rsidRPr="005D4C4C">
        <w:rPr>
          <w:b/>
          <w:sz w:val="26"/>
          <w:highlight w:val="green"/>
          <w:u w:val="single"/>
        </w:rPr>
        <w:t>r</w:t>
      </w:r>
      <w:r w:rsidRPr="003432AE">
        <w:rPr>
          <w:u w:val="single"/>
        </w:rPr>
        <w:t xml:space="preserve">oad initiative (BRI). </w:t>
      </w:r>
      <w:r w:rsidRPr="002F63BB">
        <w:rPr>
          <w:sz w:val="16"/>
        </w:rPr>
        <w:t xml:space="preserve">CPEC, started point is </w:t>
      </w:r>
      <w:proofErr w:type="spellStart"/>
      <w:r w:rsidRPr="002F63BB">
        <w:rPr>
          <w:sz w:val="16"/>
        </w:rPr>
        <w:t>Gawadar</w:t>
      </w:r>
      <w:proofErr w:type="spellEnd"/>
      <w:r w:rsidRPr="002F63BB">
        <w:rPr>
          <w:sz w:val="16"/>
        </w:rPr>
        <w:t xml:space="preserve"> a deep water port connects to the </w:t>
      </w:r>
      <w:proofErr w:type="gramStart"/>
      <w:r w:rsidRPr="002F63BB">
        <w:rPr>
          <w:sz w:val="16"/>
        </w:rPr>
        <w:t>China‘</w:t>
      </w:r>
      <w:proofErr w:type="gramEnd"/>
      <w:r w:rsidRPr="002F63BB">
        <w:rPr>
          <w:sz w:val="16"/>
        </w:rPr>
        <w:t xml:space="preserve">s province of Xinjiang. Being part of the BRI, once CPEC is completely started functioning, </w:t>
      </w:r>
      <w:r w:rsidRPr="003432AE">
        <w:rPr>
          <w:u w:val="single"/>
        </w:rPr>
        <w:t xml:space="preserve">it </w:t>
      </w:r>
      <w:r w:rsidRPr="005D4C4C">
        <w:rPr>
          <w:b/>
          <w:sz w:val="26"/>
          <w:highlight w:val="green"/>
          <w:u w:val="single"/>
        </w:rPr>
        <w:t>will improve</w:t>
      </w:r>
      <w:r w:rsidRPr="005D4C4C">
        <w:rPr>
          <w:highlight w:val="green"/>
          <w:u w:val="single"/>
        </w:rPr>
        <w:t xml:space="preserve"> </w:t>
      </w:r>
      <w:r w:rsidRPr="003432AE">
        <w:rPr>
          <w:u w:val="single"/>
        </w:rPr>
        <w:t xml:space="preserve">the </w:t>
      </w:r>
      <w:r w:rsidRPr="005D4C4C">
        <w:rPr>
          <w:b/>
          <w:sz w:val="26"/>
          <w:highlight w:val="green"/>
          <w:u w:val="single"/>
          <w:bdr w:val="single" w:sz="18" w:space="0" w:color="auto"/>
        </w:rPr>
        <w:t>political, social and economic situation</w:t>
      </w:r>
      <w:r w:rsidRPr="005D4C4C">
        <w:rPr>
          <w:highlight w:val="green"/>
          <w:u w:val="single"/>
        </w:rPr>
        <w:t xml:space="preserve"> </w:t>
      </w:r>
      <w:r w:rsidRPr="003432AE">
        <w:rPr>
          <w:u w:val="single"/>
        </w:rPr>
        <w:t>of the regional states and will raise the geo-strategic importance.</w:t>
      </w:r>
      <w:r w:rsidRPr="002F63BB">
        <w:rPr>
          <w:sz w:val="16"/>
        </w:rPr>
        <w:t xml:space="preserve"> CPEC is the priority of both states China and Pakistan, for Pakistan, CPEC pass through </w:t>
      </w:r>
      <w:proofErr w:type="gramStart"/>
      <w:r w:rsidRPr="002F63BB">
        <w:rPr>
          <w:sz w:val="16"/>
        </w:rPr>
        <w:t>Pakistan‘</w:t>
      </w:r>
      <w:proofErr w:type="gramEnd"/>
      <w:r w:rsidRPr="002F63BB">
        <w:rPr>
          <w:sz w:val="16"/>
        </w:rPr>
        <w:t xml:space="preserve">s geography, is outlet for the landlocked countries and provides access to the supply and demands market to regional countries, while it is very short route for China, CPEC replace 13000 km only into 2500 km to reach to Middle East.1 So both the states have an instinct desire to continue it irrespective of change in the government. </w:t>
      </w:r>
      <w:r w:rsidRPr="003432AE">
        <w:rPr>
          <w:u w:val="single"/>
        </w:rPr>
        <w:t xml:space="preserve">Not only this, CPEC will </w:t>
      </w:r>
      <w:r w:rsidRPr="005D4C4C">
        <w:rPr>
          <w:b/>
          <w:sz w:val="26"/>
          <w:highlight w:val="green"/>
          <w:u w:val="single"/>
        </w:rPr>
        <w:t>boost</w:t>
      </w:r>
      <w:r w:rsidRPr="003432AE">
        <w:rPr>
          <w:u w:val="single"/>
        </w:rPr>
        <w:t xml:space="preserve"> up the </w:t>
      </w:r>
      <w:r w:rsidRPr="005D4C4C">
        <w:rPr>
          <w:b/>
          <w:sz w:val="26"/>
          <w:highlight w:val="green"/>
          <w:u w:val="single"/>
        </w:rPr>
        <w:t>regional</w:t>
      </w:r>
      <w:r w:rsidRPr="003432AE">
        <w:rPr>
          <w:u w:val="single"/>
        </w:rPr>
        <w:t xml:space="preserve"> </w:t>
      </w:r>
      <w:proofErr w:type="gramStart"/>
      <w:r w:rsidRPr="003432AE">
        <w:rPr>
          <w:u w:val="single"/>
        </w:rPr>
        <w:t xml:space="preserve">states‘ </w:t>
      </w:r>
      <w:r w:rsidRPr="005D4C4C">
        <w:rPr>
          <w:b/>
          <w:sz w:val="26"/>
          <w:highlight w:val="green"/>
          <w:u w:val="single"/>
        </w:rPr>
        <w:t>economy</w:t>
      </w:r>
      <w:proofErr w:type="gramEnd"/>
      <w:r w:rsidRPr="003432AE">
        <w:rPr>
          <w:u w:val="single"/>
        </w:rPr>
        <w:t xml:space="preserve">, </w:t>
      </w:r>
      <w:r w:rsidRPr="005D4C4C">
        <w:rPr>
          <w:b/>
          <w:sz w:val="26"/>
          <w:highlight w:val="green"/>
          <w:u w:val="single"/>
        </w:rPr>
        <w:t>ensure peace</w:t>
      </w:r>
      <w:r w:rsidRPr="003432AE">
        <w:rPr>
          <w:u w:val="single"/>
        </w:rPr>
        <w:t xml:space="preserve"> and prosperity in the region.</w:t>
      </w:r>
      <w:r w:rsidRPr="002F63BB">
        <w:rPr>
          <w:sz w:val="16"/>
        </w:rPr>
        <w:t xml:space="preserve"> Political, social and economic degradation in South Asia, created a hurdle in the cooperation among the regional countries. </w:t>
      </w:r>
      <w:r w:rsidRPr="003432AE">
        <w:rPr>
          <w:u w:val="single"/>
        </w:rPr>
        <w:t xml:space="preserve">Security issues, terrorism, over population, economic disparities, </w:t>
      </w:r>
      <w:proofErr w:type="gramStart"/>
      <w:r w:rsidRPr="003432AE">
        <w:rPr>
          <w:u w:val="single"/>
        </w:rPr>
        <w:t>lacking of</w:t>
      </w:r>
      <w:proofErr w:type="gramEnd"/>
      <w:r w:rsidRPr="003432AE">
        <w:rPr>
          <w:u w:val="single"/>
        </w:rPr>
        <w:t xml:space="preserve"> education and modern inventions, lacking of health facilities, poor economic setup, water issues etc. devastated the life style and hindered the progress, development and peace in the region. CPEC is a turning point in the history of </w:t>
      </w:r>
      <w:proofErr w:type="gramStart"/>
      <w:r w:rsidRPr="003432AE">
        <w:rPr>
          <w:u w:val="single"/>
        </w:rPr>
        <w:t>Asians‘ countries</w:t>
      </w:r>
      <w:proofErr w:type="gramEnd"/>
      <w:r w:rsidRPr="003432AE">
        <w:rPr>
          <w:u w:val="single"/>
        </w:rPr>
        <w:t>, it is not only a game changer</w:t>
      </w:r>
      <w:r w:rsidRPr="002F63BB">
        <w:rPr>
          <w:sz w:val="16"/>
        </w:rPr>
        <w:t xml:space="preserve"> and a target for Pakistan and China but a project for the whole region. Goal of this project is to promote commerce and trade culture, integrate the regional states for the development of economy, agriculture and industries. Furthermore, it is a source of peace, prosperity and conflicts resolutions in the region through economic development, economic dependence and regional integration. CPEC is a sign of peace and affluence for the whole region as for Pakistan. Being economic zone it will bring political, social and especially economic growth in the region. However, this research work deals with </w:t>
      </w:r>
      <w:proofErr w:type="spellStart"/>
      <w:r w:rsidRPr="002F63BB">
        <w:rPr>
          <w:sz w:val="16"/>
        </w:rPr>
        <w:t>analyse</w:t>
      </w:r>
      <w:proofErr w:type="spellEnd"/>
      <w:r w:rsidRPr="002F63BB">
        <w:rPr>
          <w:sz w:val="16"/>
        </w:rPr>
        <w:t xml:space="preserve"> the CPEC role in bringing peace and prosperity on the one hand and led to conflict resolution in South Asia on the other hand. What is CPEC? The CPEC is the part of one belt, one road has featuring of common advantages and prosperity, containing on complimentary interest, cooperation and collaboration and mutual benefits. A widespread transport corridor, industrial and trade cooperative rout between China and Pakistan, having the potential of people to people contact and communication, sources of cultural diffusion and exchange. Additionally, CPEC has the ability of political, social and economic growth, bringing peace, prosperity and security in region2 The CPEC covers the areas starting from a </w:t>
      </w:r>
      <w:proofErr w:type="spellStart"/>
      <w:r w:rsidRPr="002F63BB">
        <w:rPr>
          <w:sz w:val="16"/>
        </w:rPr>
        <w:t>muslim</w:t>
      </w:r>
      <w:proofErr w:type="spellEnd"/>
      <w:r w:rsidRPr="002F63BB">
        <w:rPr>
          <w:sz w:val="16"/>
        </w:rPr>
        <w:t xml:space="preserve"> majority province Xinjiang Uygur in China and almost all provinces Pakistan. Main areas through which CPEC passes are </w:t>
      </w:r>
      <w:proofErr w:type="spellStart"/>
      <w:r w:rsidRPr="002F63BB">
        <w:rPr>
          <w:sz w:val="16"/>
        </w:rPr>
        <w:t>Kashgar</w:t>
      </w:r>
      <w:proofErr w:type="spellEnd"/>
      <w:r w:rsidRPr="002F63BB">
        <w:rPr>
          <w:sz w:val="16"/>
        </w:rPr>
        <w:t xml:space="preserve">, </w:t>
      </w:r>
      <w:proofErr w:type="spellStart"/>
      <w:r w:rsidRPr="002F63BB">
        <w:rPr>
          <w:sz w:val="16"/>
        </w:rPr>
        <w:t>Atushi</w:t>
      </w:r>
      <w:proofErr w:type="spellEnd"/>
      <w:r w:rsidRPr="002F63BB">
        <w:rPr>
          <w:sz w:val="16"/>
        </w:rPr>
        <w:t xml:space="preserve">, </w:t>
      </w:r>
      <w:proofErr w:type="spellStart"/>
      <w:r w:rsidRPr="002F63BB">
        <w:rPr>
          <w:sz w:val="16"/>
        </w:rPr>
        <w:t>Tumshuq</w:t>
      </w:r>
      <w:proofErr w:type="spellEnd"/>
      <w:r w:rsidRPr="002F63BB">
        <w:rPr>
          <w:sz w:val="16"/>
        </w:rPr>
        <w:t xml:space="preserve">, </w:t>
      </w:r>
      <w:proofErr w:type="spellStart"/>
      <w:r w:rsidRPr="002F63BB">
        <w:rPr>
          <w:sz w:val="16"/>
        </w:rPr>
        <w:t>Shule</w:t>
      </w:r>
      <w:proofErr w:type="spellEnd"/>
      <w:r w:rsidRPr="002F63BB">
        <w:rPr>
          <w:sz w:val="16"/>
        </w:rPr>
        <w:t xml:space="preserve">, </w:t>
      </w:r>
      <w:proofErr w:type="spellStart"/>
      <w:r w:rsidRPr="002F63BB">
        <w:rPr>
          <w:sz w:val="16"/>
        </w:rPr>
        <w:t>Shufu</w:t>
      </w:r>
      <w:proofErr w:type="spellEnd"/>
      <w:r w:rsidRPr="002F63BB">
        <w:rPr>
          <w:sz w:val="16"/>
        </w:rPr>
        <w:t xml:space="preserve">, </w:t>
      </w:r>
      <w:proofErr w:type="spellStart"/>
      <w:r w:rsidRPr="002F63BB">
        <w:rPr>
          <w:sz w:val="16"/>
        </w:rPr>
        <w:t>Akto</w:t>
      </w:r>
      <w:proofErr w:type="spellEnd"/>
      <w:r w:rsidRPr="002F63BB">
        <w:rPr>
          <w:sz w:val="16"/>
        </w:rPr>
        <w:t xml:space="preserve">, </w:t>
      </w:r>
      <w:proofErr w:type="spellStart"/>
      <w:r w:rsidRPr="002F63BB">
        <w:rPr>
          <w:sz w:val="16"/>
        </w:rPr>
        <w:t>Tashkurgan</w:t>
      </w:r>
      <w:proofErr w:type="spellEnd"/>
      <w:r w:rsidRPr="002F63BB">
        <w:rPr>
          <w:sz w:val="16"/>
        </w:rPr>
        <w:t xml:space="preserve"> Tajik, </w:t>
      </w:r>
      <w:proofErr w:type="spellStart"/>
      <w:r w:rsidRPr="002F63BB">
        <w:rPr>
          <w:sz w:val="16"/>
        </w:rPr>
        <w:t>Gilgit</w:t>
      </w:r>
      <w:proofErr w:type="spellEnd"/>
      <w:r w:rsidRPr="002F63BB">
        <w:rPr>
          <w:sz w:val="16"/>
        </w:rPr>
        <w:t xml:space="preserve">, Peshawar, </w:t>
      </w:r>
      <w:proofErr w:type="spellStart"/>
      <w:r w:rsidRPr="002F63BB">
        <w:rPr>
          <w:sz w:val="16"/>
        </w:rPr>
        <w:t>Dera</w:t>
      </w:r>
      <w:proofErr w:type="spellEnd"/>
      <w:r w:rsidRPr="002F63BB">
        <w:rPr>
          <w:sz w:val="16"/>
        </w:rPr>
        <w:t xml:space="preserve"> Ismail Khan, Islamabad, Lahore, Multan, Quetta, Sukkur, Hyderabad, Karachi and Gwadar. Furthermore, the CPEC will comprise one belt, three passageways, and two axes and five functional zones. Peace, Prosperity and Conflict Resolutions Narrowly peace is defined as the passivity and acceptance of injustice and cruelty without showing reaction.3 It may also be turn as the complete absence of war which simply fall in the negative peace category, but actually </w:t>
      </w:r>
      <w:r w:rsidRPr="005D4C4C">
        <w:rPr>
          <w:b/>
          <w:sz w:val="26"/>
          <w:highlight w:val="green"/>
          <w:u w:val="single"/>
        </w:rPr>
        <w:t>peace</w:t>
      </w:r>
      <w:r w:rsidRPr="002F63BB">
        <w:rPr>
          <w:sz w:val="16"/>
        </w:rPr>
        <w:t xml:space="preserve"> is more than that, it is </w:t>
      </w:r>
      <w:r w:rsidRPr="005D4C4C">
        <w:rPr>
          <w:b/>
          <w:sz w:val="26"/>
          <w:highlight w:val="green"/>
          <w:u w:val="single"/>
        </w:rPr>
        <w:t>based on the political,</w:t>
      </w:r>
      <w:r w:rsidRPr="002F63BB">
        <w:rPr>
          <w:sz w:val="16"/>
        </w:rPr>
        <w:t xml:space="preserve"> social </w:t>
      </w:r>
      <w:r w:rsidRPr="005D4C4C">
        <w:rPr>
          <w:b/>
          <w:sz w:val="26"/>
          <w:highlight w:val="green"/>
          <w:u w:val="single"/>
        </w:rPr>
        <w:t>and economic development</w:t>
      </w:r>
      <w:r w:rsidRPr="002F63BB">
        <w:rPr>
          <w:sz w:val="16"/>
        </w:rPr>
        <w:t xml:space="preserve"> of society and elimination of the injustice, and violations of the human rights.4 More elaborately, peace focused on the modern concept of democracy, liberalism and postmodern society, which is really related to the deconstruction of the parochial society, snatch powers from single body and share with rest of the society, where there is popular democracy is observed. Where there is no exploitation of the individual and restriction on the abusive use of the authorities.5 Nonviolence, the philosophy of Gandhi and Bacha Khan, is the part of positive peace, where there is no violation of the law, demand for rights under the shadow of law, no threats are used during protest and strikes. So, by this way there is risk for the conflicts, violations and war. Demand for right by using violence fall under the umbrella of negative peace. Jonathan Schell fruitfully </w:t>
      </w:r>
      <w:proofErr w:type="spellStart"/>
      <w:r w:rsidRPr="002F63BB">
        <w:rPr>
          <w:sz w:val="16"/>
        </w:rPr>
        <w:t>summarised</w:t>
      </w:r>
      <w:proofErr w:type="spellEnd"/>
      <w:r w:rsidRPr="002F63BB">
        <w:rPr>
          <w:sz w:val="16"/>
        </w:rPr>
        <w:t xml:space="preserve"> the dilemma of non-violence as cooperation, collective action consist on the mutual consent against abusive and parochial power and compel those actions which are taken against them.6 However, it is a very emotive term which has many heads and tails has not absolute end, in short the think tankers are in seeking to find easy way to bring cooperation, consensus, mediations, resolutions and more effective ways to resolve the issues and disputes, and transform the causes of war into peace. Perpetual peace is possible in resolving the conflicts, but due to anarchy in the international community, there is conflict. Disagreements, irrational demands, denial and counter claim leads to conflicts. So, prevention of the conflicts, mediation, management and resolution fascinated the international community, because the cost of war and conflicts is higher. For the conflict resolution, various methods are used as the tactics of good offices, arbitration, enquiry, negotiation, problem setting workshop, second track diplomacy, reconciliation and judicial settlement.7 However, conflict resolution depends upon clear assurance from all parties. </w:t>
      </w:r>
      <w:r w:rsidRPr="002F63BB">
        <w:rPr>
          <w:u w:val="single"/>
        </w:rPr>
        <w:t xml:space="preserve">CPEC Role in Bringing Peace and Prosperity &amp; Peace through Economic Growth &amp; Regional Integration: Political, social and economic interdependence society, reduce the chances of conflicts and war. Liberal thinkers probe out that </w:t>
      </w:r>
      <w:r w:rsidRPr="005D4C4C">
        <w:rPr>
          <w:b/>
          <w:sz w:val="26"/>
          <w:highlight w:val="green"/>
          <w:u w:val="single"/>
        </w:rPr>
        <w:t>free trade and</w:t>
      </w:r>
      <w:r w:rsidRPr="002F63BB">
        <w:rPr>
          <w:u w:val="single"/>
        </w:rPr>
        <w:t xml:space="preserve"> economic </w:t>
      </w:r>
      <w:r w:rsidRPr="005D4C4C">
        <w:rPr>
          <w:b/>
          <w:sz w:val="26"/>
          <w:highlight w:val="green"/>
          <w:u w:val="single"/>
        </w:rPr>
        <w:t>interdependence</w:t>
      </w:r>
      <w:r w:rsidRPr="002F63BB">
        <w:rPr>
          <w:u w:val="single"/>
        </w:rPr>
        <w:t xml:space="preserve"> flourish peace and </w:t>
      </w:r>
      <w:r w:rsidRPr="005D4C4C">
        <w:rPr>
          <w:b/>
          <w:sz w:val="26"/>
          <w:highlight w:val="green"/>
          <w:u w:val="single"/>
        </w:rPr>
        <w:t>eliminate</w:t>
      </w:r>
      <w:r w:rsidRPr="002F63BB">
        <w:rPr>
          <w:u w:val="single"/>
        </w:rPr>
        <w:t xml:space="preserve"> the risk of </w:t>
      </w:r>
      <w:r w:rsidRPr="005D4C4C">
        <w:rPr>
          <w:b/>
          <w:sz w:val="26"/>
          <w:highlight w:val="green"/>
          <w:u w:val="single"/>
        </w:rPr>
        <w:t>militancy</w:t>
      </w:r>
      <w:r w:rsidRPr="002F63BB">
        <w:rPr>
          <w:u w:val="single"/>
        </w:rPr>
        <w:t>. The theory of Economic Opportunity Cost Hypothesis investigated that economic interdependence increase the level of integration among nations, consequently there is the eruption of peace and alleviated the condition of war</w:t>
      </w:r>
      <w:proofErr w:type="gramStart"/>
      <w:r w:rsidRPr="002F63BB">
        <w:rPr>
          <w:u w:val="single"/>
        </w:rPr>
        <w:t>8 .</w:t>
      </w:r>
      <w:proofErr w:type="gramEnd"/>
      <w:r w:rsidRPr="002F63BB">
        <w:rPr>
          <w:u w:val="single"/>
        </w:rPr>
        <w:t xml:space="preserve"> Economically weak states, where is economically disintegrated states are mostly enhanced in conflicts with each other</w:t>
      </w:r>
      <w:r w:rsidRPr="002F63BB">
        <w:rPr>
          <w:sz w:val="16"/>
        </w:rPr>
        <w:t xml:space="preserve">. So, it is the benefits of trade globalization which decreases conflicts among nations. The theory of Neo-Functionalism which discussed norms and values of the Europe integration, has focused that cooperation and harmonization in one sector open the routes of another for the cooperation.9 Where, further expansion of the chain of integration, cooperation and as a result peace enhances in society. </w:t>
      </w:r>
      <w:r w:rsidRPr="002F63BB">
        <w:rPr>
          <w:u w:val="single"/>
        </w:rPr>
        <w:t xml:space="preserve">Like European states, Afghanistan, Iran, India, </w:t>
      </w:r>
      <w:r w:rsidRPr="005D4C4C">
        <w:rPr>
          <w:b/>
          <w:bCs/>
          <w:sz w:val="26"/>
          <w:highlight w:val="green"/>
          <w:u w:val="single"/>
        </w:rPr>
        <w:t>Pakistan</w:t>
      </w:r>
      <w:r w:rsidRPr="002F63BB">
        <w:rPr>
          <w:u w:val="single"/>
        </w:rPr>
        <w:t xml:space="preserve">, China </w:t>
      </w:r>
      <w:r w:rsidRPr="005D4C4C">
        <w:rPr>
          <w:b/>
          <w:sz w:val="26"/>
          <w:highlight w:val="green"/>
          <w:u w:val="single"/>
        </w:rPr>
        <w:t>and</w:t>
      </w:r>
      <w:r w:rsidRPr="005D4C4C">
        <w:rPr>
          <w:highlight w:val="green"/>
          <w:u w:val="single"/>
        </w:rPr>
        <w:t xml:space="preserve"> </w:t>
      </w:r>
      <w:r w:rsidRPr="002F63BB">
        <w:rPr>
          <w:u w:val="single"/>
        </w:rPr>
        <w:t xml:space="preserve">other </w:t>
      </w:r>
      <w:r w:rsidRPr="005D4C4C">
        <w:rPr>
          <w:b/>
          <w:sz w:val="26"/>
          <w:highlight w:val="green"/>
          <w:u w:val="single"/>
        </w:rPr>
        <w:t>central Asian states</w:t>
      </w:r>
      <w:r w:rsidRPr="005D4C4C">
        <w:rPr>
          <w:highlight w:val="green"/>
          <w:u w:val="single"/>
        </w:rPr>
        <w:t xml:space="preserve"> </w:t>
      </w:r>
      <w:r w:rsidRPr="005D4C4C">
        <w:rPr>
          <w:b/>
          <w:sz w:val="26"/>
          <w:highlight w:val="green"/>
          <w:u w:val="single"/>
        </w:rPr>
        <w:t>have</w:t>
      </w:r>
      <w:r w:rsidRPr="005D4C4C">
        <w:rPr>
          <w:highlight w:val="green"/>
          <w:u w:val="single"/>
        </w:rPr>
        <w:t xml:space="preserve"> </w:t>
      </w:r>
      <w:r w:rsidRPr="002F63BB">
        <w:rPr>
          <w:u w:val="single"/>
        </w:rPr>
        <w:t xml:space="preserve">the </w:t>
      </w:r>
      <w:r w:rsidRPr="005D4C4C">
        <w:rPr>
          <w:b/>
          <w:sz w:val="26"/>
          <w:highlight w:val="green"/>
          <w:u w:val="single"/>
        </w:rPr>
        <w:t>capacity of regional integration</w:t>
      </w:r>
      <w:r w:rsidRPr="005D4C4C">
        <w:rPr>
          <w:highlight w:val="green"/>
          <w:u w:val="single"/>
        </w:rPr>
        <w:t xml:space="preserve"> </w:t>
      </w:r>
      <w:r w:rsidRPr="002F63BB">
        <w:rPr>
          <w:u w:val="single"/>
        </w:rPr>
        <w:t xml:space="preserve">through CPEC. The CPEC has the potential of cooperation, integration, economic growth, and forged unity among regional states. </w:t>
      </w:r>
      <w:r w:rsidRPr="002F63BB">
        <w:rPr>
          <w:sz w:val="16"/>
        </w:rPr>
        <w:t xml:space="preserve">According to the norms of </w:t>
      </w:r>
      <w:proofErr w:type="spellStart"/>
      <w:r w:rsidRPr="002F63BB">
        <w:rPr>
          <w:sz w:val="16"/>
        </w:rPr>
        <w:t>NeoFunctionalism</w:t>
      </w:r>
      <w:proofErr w:type="spellEnd"/>
      <w:r w:rsidRPr="002F63BB">
        <w:rPr>
          <w:sz w:val="16"/>
        </w:rPr>
        <w:t xml:space="preserve">, CPEC provides an opportunity of free trade, economic dependence, transportation and regional integration through functional cooperation. </w:t>
      </w:r>
      <w:r w:rsidRPr="005D4C4C">
        <w:rPr>
          <w:b/>
          <w:sz w:val="26"/>
          <w:highlight w:val="green"/>
          <w:u w:val="single"/>
        </w:rPr>
        <w:t>South Asia</w:t>
      </w:r>
      <w:r w:rsidRPr="002F63BB">
        <w:rPr>
          <w:sz w:val="16"/>
        </w:rPr>
        <w:t xml:space="preserve"> is the </w:t>
      </w:r>
      <w:r w:rsidRPr="005D4C4C">
        <w:rPr>
          <w:b/>
          <w:sz w:val="26"/>
          <w:highlight w:val="green"/>
          <w:u w:val="single"/>
        </w:rPr>
        <w:t>most exacerbated region</w:t>
      </w:r>
      <w:r w:rsidRPr="002F63BB">
        <w:rPr>
          <w:sz w:val="16"/>
        </w:rPr>
        <w:t xml:space="preserve"> in the world, because of militancy, conflicts, overpopulation, less development, </w:t>
      </w:r>
      <w:proofErr w:type="gramStart"/>
      <w:r w:rsidRPr="002F63BB">
        <w:rPr>
          <w:sz w:val="16"/>
        </w:rPr>
        <w:t>lacking of</w:t>
      </w:r>
      <w:proofErr w:type="gramEnd"/>
      <w:r w:rsidRPr="002F63BB">
        <w:rPr>
          <w:sz w:val="16"/>
        </w:rPr>
        <w:t xml:space="preserve"> education and specially the arm race among nations. Terrorism in the region (Afghanistan and Pakistan) created security dilemma and furthermore the conflicts of Pakistan and India over Kashmir worsen the situation, which disturb the economic chain in the region for a long time. </w:t>
      </w:r>
      <w:r w:rsidRPr="005D4C4C">
        <w:rPr>
          <w:b/>
          <w:sz w:val="26"/>
          <w:highlight w:val="green"/>
          <w:u w:val="single"/>
        </w:rPr>
        <w:t>CPEC</w:t>
      </w:r>
      <w:r w:rsidRPr="005D4C4C">
        <w:rPr>
          <w:highlight w:val="green"/>
          <w:u w:val="single"/>
        </w:rPr>
        <w:t xml:space="preserve"> </w:t>
      </w:r>
      <w:r w:rsidRPr="005D4C4C">
        <w:rPr>
          <w:b/>
          <w:sz w:val="26"/>
          <w:highlight w:val="green"/>
          <w:u w:val="single"/>
          <w:bdr w:val="single" w:sz="18" w:space="0" w:color="auto"/>
        </w:rPr>
        <w:t>bestowed the best opportunity to resolve the conflicts</w:t>
      </w:r>
      <w:r w:rsidRPr="005D4C4C">
        <w:rPr>
          <w:highlight w:val="green"/>
          <w:u w:val="single"/>
        </w:rPr>
        <w:t xml:space="preserve"> </w:t>
      </w:r>
      <w:r w:rsidRPr="002F63BB">
        <w:rPr>
          <w:u w:val="single"/>
        </w:rPr>
        <w:t>and created peace through geo-economics and geo-politics</w:t>
      </w:r>
      <w:r w:rsidRPr="002F63BB">
        <w:rPr>
          <w:sz w:val="16"/>
        </w:rPr>
        <w:t xml:space="preserve">. This corridor has the capacity to create economic interdependence in the region and regional integration because of functional cooperation based on common interest and needs.10 CPEC network connected the regional and extra-regional countries through, economic trade, liberalization of economy, free policies and open membership, to get advancement in commerce and trade on global level.11 </w:t>
      </w:r>
      <w:r w:rsidRPr="002F63BB">
        <w:rPr>
          <w:u w:val="single"/>
        </w:rPr>
        <w:t xml:space="preserve">Being part of the of the Belt and Road Initiative (BRI), CPEC has the capacity to </w:t>
      </w:r>
      <w:r w:rsidRPr="005D4C4C">
        <w:rPr>
          <w:b/>
          <w:sz w:val="26"/>
          <w:highlight w:val="green"/>
          <w:u w:val="single"/>
        </w:rPr>
        <w:t>interconnect</w:t>
      </w:r>
      <w:r w:rsidRPr="002F63BB">
        <w:rPr>
          <w:u w:val="single"/>
        </w:rPr>
        <w:t xml:space="preserve"> China, </w:t>
      </w:r>
      <w:r w:rsidRPr="005D4C4C">
        <w:rPr>
          <w:b/>
          <w:sz w:val="26"/>
          <w:highlight w:val="green"/>
          <w:u w:val="single"/>
        </w:rPr>
        <w:t>Pakistan</w:t>
      </w:r>
      <w:r w:rsidRPr="002F63BB">
        <w:rPr>
          <w:u w:val="single"/>
        </w:rPr>
        <w:t xml:space="preserve">, Iran, </w:t>
      </w:r>
      <w:r w:rsidRPr="005D4C4C">
        <w:rPr>
          <w:b/>
          <w:sz w:val="26"/>
          <w:highlight w:val="green"/>
          <w:u w:val="single"/>
        </w:rPr>
        <w:t>India</w:t>
      </w:r>
      <w:r w:rsidRPr="002F63BB">
        <w:rPr>
          <w:u w:val="single"/>
        </w:rPr>
        <w:t xml:space="preserve">, Afghanistan, </w:t>
      </w:r>
      <w:r w:rsidRPr="005D4C4C">
        <w:rPr>
          <w:b/>
          <w:sz w:val="26"/>
          <w:highlight w:val="green"/>
          <w:u w:val="single"/>
        </w:rPr>
        <w:t>Central Asia</w:t>
      </w:r>
      <w:r w:rsidRPr="002F63BB">
        <w:rPr>
          <w:u w:val="single"/>
        </w:rPr>
        <w:t>, West Asia, not only this other states of the Central Asia are also may connected with this corridor through India.</w:t>
      </w:r>
      <w:r w:rsidRPr="002F63BB">
        <w:rPr>
          <w:sz w:val="16"/>
        </w:rPr>
        <w:t xml:space="preserve"> After Passing through Asia, CPEC enter into Europe through ―One Belt, One Road‖ strategy.12 By this way CPEC created cooperation among adjacent and de-adjacent countries, and lead to peace and prosperity through economic dependence, as the China‘s Assistant Foreign Minister opined that peace, prosperity and economic development of CPEC not only limited to China and Pakistan but to the whole region.13 Similar view has been presented by the Ex-PM Nawaz Sharif during his visit to Turkmenistan, CPEC would be beneficial for everyone in the region in the socio-economic perspective, as he said that ―CPEC will offer opportunities for hundreds of millions of people.‖ But it is necessary to promote peace in the region because without peace, development remains just words on the tongue, as he further mentioned that peace and prosperity are connected with each other. Furthermore, flourishing the popular concept of happiness and prosperity Nawaz Sharif added, that my government will ensure Regional integration and connectivity. It will help us to work together towards pursuing our common objective of strengthening peace and bringing development in our region. In fact CPEC is an opportunity where Pakistan and other countries of the region have to work for the betterment of our </w:t>
      </w:r>
      <w:proofErr w:type="gramStart"/>
      <w:r w:rsidRPr="002F63BB">
        <w:rPr>
          <w:sz w:val="16"/>
        </w:rPr>
        <w:t>people.‖</w:t>
      </w:r>
      <w:proofErr w:type="gramEnd"/>
      <w:r w:rsidRPr="002F63BB">
        <w:rPr>
          <w:sz w:val="16"/>
        </w:rPr>
        <w:t xml:space="preserve">14 So, through integration of the regional states, CPEC has a great role in the flourishing of the peace, prosperity and development in the region. The issue of terrorism, militancy, Kashmir disputes, crimes as piracy, human trafficking and problems around the Indian Oceans, are created severe affection over the region regarding international trade and commerce, crumpling of economy and security threats. These issues also devastating the security and economic situation of Pakistan, therefore, responding to these devastating issues is one of the foremost priorities of Pakistan and China. </w:t>
      </w:r>
      <w:proofErr w:type="spellStart"/>
      <w:r w:rsidRPr="002F63BB">
        <w:rPr>
          <w:sz w:val="16"/>
        </w:rPr>
        <w:t>ChinaPakistan</w:t>
      </w:r>
      <w:proofErr w:type="spellEnd"/>
      <w:r w:rsidRPr="002F63BB">
        <w:rPr>
          <w:sz w:val="16"/>
        </w:rPr>
        <w:t xml:space="preserve"> adopted joint struggle for the fortification of their maritime security to bring peace and stability in the region and secure the CPEC from insecurity.15</w:t>
      </w:r>
    </w:p>
    <w:p w14:paraId="1D587582" w14:textId="77777777" w:rsidR="00081BBB" w:rsidRPr="00617C8D" w:rsidRDefault="00081BBB" w:rsidP="00081BBB">
      <w:pPr>
        <w:pStyle w:val="Heading4"/>
      </w:pPr>
      <w:r w:rsidRPr="00617C8D">
        <w:t xml:space="preserve">Central Asia Instability </w:t>
      </w:r>
      <w:r>
        <w:t>explodes globally</w:t>
      </w:r>
    </w:p>
    <w:p w14:paraId="65A0C521" w14:textId="77777777" w:rsidR="00081BBB" w:rsidRDefault="00081BBB" w:rsidP="00081BBB">
      <w:r w:rsidRPr="004055CB">
        <w:rPr>
          <w:rStyle w:val="Style13ptBold"/>
        </w:rPr>
        <w:t>Blank 2k</w:t>
      </w:r>
      <w:r>
        <w:t xml:space="preserve"> [Stephen J. - Expert on the Soviet Bloc for the Strategic Studies Institute, “American Grand Strategy and the </w:t>
      </w:r>
      <w:proofErr w:type="spellStart"/>
      <w:r>
        <w:t>Transcaspian</w:t>
      </w:r>
      <w:proofErr w:type="spellEnd"/>
      <w:r>
        <w:t xml:space="preserve"> Region”, World Affairs. 9-22] </w:t>
      </w:r>
    </w:p>
    <w:p w14:paraId="63B77913" w14:textId="77777777" w:rsidR="00081BBB" w:rsidRPr="006F1BA5" w:rsidRDefault="00081BBB" w:rsidP="00081BBB">
      <w:pPr>
        <w:rPr>
          <w:b/>
        </w:rPr>
      </w:pPr>
      <w:proofErr w:type="gramStart"/>
      <w:r w:rsidRPr="006F1BA5">
        <w:rPr>
          <w:sz w:val="12"/>
        </w:rPr>
        <w:t>Thus</w:t>
      </w:r>
      <w:proofErr w:type="gramEnd"/>
      <w:r w:rsidRPr="006F1BA5">
        <w:rPr>
          <w:sz w:val="12"/>
        </w:rPr>
        <w:t xml:space="preserve"> many</w:t>
      </w:r>
      <w:r w:rsidRPr="006F1BA5">
        <w:t xml:space="preserve"> </w:t>
      </w:r>
      <w:r w:rsidRPr="005D4C4C">
        <w:rPr>
          <w:rStyle w:val="UnderlineBold"/>
          <w:highlight w:val="green"/>
        </w:rPr>
        <w:t>structural conditions for</w:t>
      </w:r>
      <w:r w:rsidRPr="006F1BA5">
        <w:rPr>
          <w:rStyle w:val="UnderlineBold"/>
        </w:rPr>
        <w:t xml:space="preserve"> conventional </w:t>
      </w:r>
      <w:r w:rsidRPr="005D4C4C">
        <w:rPr>
          <w:rStyle w:val="UnderlineBold"/>
          <w:highlight w:val="green"/>
        </w:rPr>
        <w:t>war</w:t>
      </w:r>
      <w:r w:rsidRPr="006F1BA5">
        <w:t xml:space="preserve"> </w:t>
      </w:r>
      <w:r w:rsidRPr="006F1BA5">
        <w:rPr>
          <w:sz w:val="12"/>
        </w:rPr>
        <w:t xml:space="preserve">or protracted ethnic conflict where third parties intervene now </w:t>
      </w:r>
      <w:r w:rsidRPr="005D4C4C">
        <w:rPr>
          <w:rStyle w:val="UnderlineBold"/>
          <w:highlight w:val="green"/>
        </w:rPr>
        <w:t>exist in</w:t>
      </w:r>
      <w:r w:rsidRPr="006F1BA5">
        <w:t xml:space="preserve"> </w:t>
      </w:r>
      <w:r w:rsidRPr="006F1BA5">
        <w:rPr>
          <w:sz w:val="12"/>
        </w:rPr>
        <w:t xml:space="preserve">the </w:t>
      </w:r>
      <w:proofErr w:type="spellStart"/>
      <w:r w:rsidRPr="006F1BA5">
        <w:rPr>
          <w:sz w:val="12"/>
        </w:rPr>
        <w:t>Transcaucasus</w:t>
      </w:r>
      <w:proofErr w:type="spellEnd"/>
      <w:r w:rsidRPr="006F1BA5">
        <w:rPr>
          <w:sz w:val="12"/>
        </w:rPr>
        <w:t xml:space="preserve"> and</w:t>
      </w:r>
      <w:r w:rsidRPr="006F1BA5">
        <w:t xml:space="preserve"> </w:t>
      </w:r>
      <w:r w:rsidRPr="005D4C4C">
        <w:rPr>
          <w:rStyle w:val="UnderlineBold"/>
          <w:highlight w:val="green"/>
        </w:rPr>
        <w:t>Central Asia</w:t>
      </w:r>
      <w:r w:rsidRPr="006F1BA5">
        <w:rPr>
          <w:b/>
        </w:rPr>
        <w:t xml:space="preserve">. </w:t>
      </w:r>
      <w:r w:rsidRPr="006F1BA5">
        <w:rPr>
          <w:rStyle w:val="UnderlineBold"/>
        </w:rPr>
        <w:t>The outbreak of violence</w:t>
      </w:r>
      <w:r w:rsidRPr="006F1BA5">
        <w:t xml:space="preserve"> </w:t>
      </w:r>
      <w:r w:rsidRPr="006F1BA5">
        <w:rPr>
          <w:sz w:val="12"/>
        </w:rPr>
        <w:t>by disaffected Islamic elements, the</w:t>
      </w:r>
      <w:r w:rsidRPr="006F1BA5">
        <w:t xml:space="preserve"> </w:t>
      </w:r>
      <w:r w:rsidRPr="005D4C4C">
        <w:rPr>
          <w:rStyle w:val="UnderlineBold"/>
          <w:highlight w:val="green"/>
        </w:rPr>
        <w:t>drug trade</w:t>
      </w:r>
      <w:r w:rsidRPr="006F1BA5">
        <w:t>,</w:t>
      </w:r>
      <w:r w:rsidRPr="006F1BA5">
        <w:rPr>
          <w:sz w:val="12"/>
        </w:rPr>
        <w:t xml:space="preserve"> the</w:t>
      </w:r>
      <w:r w:rsidRPr="006F1BA5">
        <w:t xml:space="preserve"> </w:t>
      </w:r>
      <w:r w:rsidRPr="005D4C4C">
        <w:rPr>
          <w:rStyle w:val="UnderlineBold"/>
          <w:highlight w:val="green"/>
        </w:rPr>
        <w:t>Chechen wars</w:t>
      </w:r>
      <w:r w:rsidRPr="005D4C4C">
        <w:rPr>
          <w:b/>
          <w:highlight w:val="green"/>
        </w:rPr>
        <w:t xml:space="preserve">, </w:t>
      </w:r>
      <w:r w:rsidRPr="005D4C4C">
        <w:rPr>
          <w:rStyle w:val="UnderlineBold"/>
          <w:highlight w:val="green"/>
        </w:rPr>
        <w:t>and</w:t>
      </w:r>
      <w:r w:rsidRPr="006F1BA5">
        <w:t xml:space="preserve"> </w:t>
      </w:r>
      <w:r w:rsidRPr="006F1BA5">
        <w:rPr>
          <w:sz w:val="12"/>
        </w:rPr>
        <w:t>the unresolved</w:t>
      </w:r>
      <w:r w:rsidRPr="006F1BA5">
        <w:t xml:space="preserve"> </w:t>
      </w:r>
      <w:proofErr w:type="spellStart"/>
      <w:r w:rsidRPr="005D4C4C">
        <w:rPr>
          <w:rStyle w:val="UnderlineBold"/>
          <w:highlight w:val="green"/>
        </w:rPr>
        <w:t>ethnopolitical</w:t>
      </w:r>
      <w:proofErr w:type="spellEnd"/>
      <w:r w:rsidRPr="005D4C4C">
        <w:rPr>
          <w:rStyle w:val="UnderlineBold"/>
          <w:highlight w:val="green"/>
        </w:rPr>
        <w:t xml:space="preserve"> conflicts</w:t>
      </w:r>
      <w:r w:rsidRPr="006F1BA5">
        <w:t xml:space="preserve"> that </w:t>
      </w:r>
      <w:r w:rsidRPr="005D4C4C">
        <w:rPr>
          <w:rStyle w:val="UnderlineBold"/>
          <w:highlight w:val="green"/>
        </w:rPr>
        <w:t>dot the region</w:t>
      </w:r>
      <w:r w:rsidRPr="006F1BA5">
        <w:t xml:space="preserve">, </w:t>
      </w:r>
      <w:r w:rsidRPr="006F1BA5">
        <w:rPr>
          <w:rStyle w:val="UnderlineBold"/>
        </w:rPr>
        <w:t>not to mention</w:t>
      </w:r>
      <w:r w:rsidRPr="006F1BA5">
        <w:t xml:space="preserve"> </w:t>
      </w:r>
      <w:r w:rsidRPr="006F1BA5">
        <w:rPr>
          <w:sz w:val="12"/>
        </w:rPr>
        <w:t xml:space="preserve">the undemocratic and unbalanced distribution of income across </w:t>
      </w:r>
      <w:r w:rsidRPr="005D4C4C">
        <w:rPr>
          <w:rStyle w:val="UnderlineBold"/>
          <w:highlight w:val="green"/>
        </w:rPr>
        <w:t>corrupt</w:t>
      </w:r>
      <w:r w:rsidRPr="006F1BA5">
        <w:rPr>
          <w:rStyle w:val="UnderlineBold"/>
        </w:rPr>
        <w:t xml:space="preserve"> </w:t>
      </w:r>
      <w:r w:rsidRPr="005D4C4C">
        <w:rPr>
          <w:rStyle w:val="UnderlineBold"/>
          <w:highlight w:val="green"/>
        </w:rPr>
        <w:t>governments</w:t>
      </w:r>
      <w:r w:rsidRPr="006F1BA5">
        <w:t xml:space="preserve">, </w:t>
      </w:r>
      <w:r w:rsidRPr="005D4C4C">
        <w:rPr>
          <w:rStyle w:val="UnderlineBold"/>
          <w:highlight w:val="green"/>
        </w:rPr>
        <w:t>provide</w:t>
      </w:r>
      <w:r w:rsidRPr="006F1BA5">
        <w:rPr>
          <w:b/>
        </w:rPr>
        <w:t xml:space="preserve"> </w:t>
      </w:r>
      <w:r w:rsidRPr="006F1BA5">
        <w:rPr>
          <w:rStyle w:val="UnderlineBold"/>
        </w:rPr>
        <w:t xml:space="preserve">plenty of </w:t>
      </w:r>
      <w:r w:rsidRPr="005D4C4C">
        <w:rPr>
          <w:rStyle w:val="UnderlineBold"/>
          <w:highlight w:val="green"/>
        </w:rPr>
        <w:t>tinder for</w:t>
      </w:r>
      <w:r w:rsidRPr="006F1BA5">
        <w:rPr>
          <w:rStyle w:val="UnderlineBold"/>
        </w:rPr>
        <w:t xml:space="preserve"> future </w:t>
      </w:r>
      <w:r w:rsidRPr="005D4C4C">
        <w:rPr>
          <w:rStyle w:val="UnderlineBold"/>
          <w:highlight w:val="green"/>
        </w:rPr>
        <w:t>fires</w:t>
      </w:r>
      <w:r w:rsidRPr="006F1BA5">
        <w:t xml:space="preserve">. </w:t>
      </w:r>
      <w:r w:rsidRPr="006F1BA5">
        <w:rPr>
          <w:sz w:val="12"/>
        </w:rPr>
        <w:t>Many Third World conflicts generated by local</w:t>
      </w:r>
      <w:r w:rsidRPr="006F1BA5">
        <w:t xml:space="preserve"> </w:t>
      </w:r>
      <w:r w:rsidRPr="005D4C4C">
        <w:rPr>
          <w:rStyle w:val="UnderlineBold"/>
          <w:highlight w:val="green"/>
        </w:rPr>
        <w:t>structural factors</w:t>
      </w:r>
      <w:r w:rsidRPr="006F1BA5">
        <w:rPr>
          <w:sz w:val="12"/>
        </w:rPr>
        <w:t xml:space="preserve"> also</w:t>
      </w:r>
      <w:r w:rsidRPr="006F1BA5">
        <w:t xml:space="preserve"> </w:t>
      </w:r>
      <w:r w:rsidRPr="005D4C4C">
        <w:rPr>
          <w:rStyle w:val="UnderlineBold"/>
          <w:highlight w:val="green"/>
        </w:rPr>
        <w:t>have great potential for unintended escalation</w:t>
      </w:r>
      <w:r w:rsidRPr="006F1BA5">
        <w:rPr>
          <w:b/>
        </w:rPr>
        <w:t xml:space="preserve">. </w:t>
      </w:r>
      <w:r w:rsidRPr="005D4C4C">
        <w:rPr>
          <w:rStyle w:val="UnderlineBold"/>
          <w:highlight w:val="green"/>
        </w:rPr>
        <w:t>Big powers</w:t>
      </w:r>
      <w:r w:rsidRPr="006F1BA5">
        <w:rPr>
          <w:b/>
        </w:rPr>
        <w:t xml:space="preserve"> </w:t>
      </w:r>
      <w:r w:rsidRPr="006F1BA5">
        <w:rPr>
          <w:b/>
          <w:sz w:val="12"/>
        </w:rPr>
        <w:t>often</w:t>
      </w:r>
      <w:r w:rsidRPr="006F1BA5">
        <w:rPr>
          <w:b/>
        </w:rPr>
        <w:t xml:space="preserve"> </w:t>
      </w:r>
      <w:r w:rsidRPr="005D4C4C">
        <w:rPr>
          <w:rStyle w:val="UnderlineBold"/>
          <w:highlight w:val="green"/>
        </w:rPr>
        <w:t>feel obliged to rescue their proxies</w:t>
      </w:r>
      <w:r w:rsidRPr="006F1BA5">
        <w:rPr>
          <w:rStyle w:val="UnderlineBold"/>
        </w:rPr>
        <w:t xml:space="preserve"> and </w:t>
      </w:r>
      <w:proofErr w:type="spellStart"/>
      <w:r w:rsidRPr="006F1BA5">
        <w:rPr>
          <w:rStyle w:val="UnderlineBold"/>
        </w:rPr>
        <w:t>proteges</w:t>
      </w:r>
      <w:proofErr w:type="spellEnd"/>
      <w:r w:rsidRPr="006F1BA5">
        <w:t xml:space="preserve">. </w:t>
      </w:r>
      <w:r w:rsidRPr="006F1BA5">
        <w:rPr>
          <w:rStyle w:val="UnderlineBold"/>
        </w:rPr>
        <w:t>One or another big power may fail to grasp the stakes</w:t>
      </w:r>
      <w:r w:rsidRPr="006F1BA5">
        <w:rPr>
          <w:b/>
          <w:sz w:val="12"/>
        </w:rPr>
        <w:t xml:space="preserve"> for the other side since interests here are not as clear as in Europe. Hence </w:t>
      </w:r>
      <w:r w:rsidRPr="005D4C4C">
        <w:rPr>
          <w:rStyle w:val="UnderlineBold"/>
          <w:highlight w:val="green"/>
        </w:rPr>
        <w:t>commitments involving the use of nuclear weapons</w:t>
      </w:r>
      <w:r w:rsidRPr="006F1BA5">
        <w:rPr>
          <w:b/>
        </w:rPr>
        <w:t xml:space="preserve"> </w:t>
      </w:r>
      <w:r w:rsidRPr="006F1BA5">
        <w:rPr>
          <w:b/>
          <w:sz w:val="12"/>
        </w:rPr>
        <w:t xml:space="preserve">or perhaps even conventional war to prevent defeat of a client </w:t>
      </w:r>
      <w:r w:rsidRPr="005D4C4C">
        <w:rPr>
          <w:rStyle w:val="UnderlineBold"/>
          <w:highlight w:val="green"/>
        </w:rPr>
        <w:t>are not well established</w:t>
      </w:r>
      <w:r w:rsidRPr="006F1BA5">
        <w:rPr>
          <w:b/>
          <w:sz w:val="12"/>
        </w:rPr>
        <w:t xml:space="preserve"> or clear as in Europe. For instance, in 1993 Turkish noises about intervening on behalf of Azerbaijan induced Russian leaders to threaten a nuclear war in that case. Precisely because Turkey is a NATO ally but probably could not prevail in </w:t>
      </w:r>
      <w:r w:rsidRPr="006F1BA5">
        <w:rPr>
          <w:rStyle w:val="UnderlineBold"/>
        </w:rPr>
        <w:t xml:space="preserve">a long </w:t>
      </w:r>
      <w:r w:rsidRPr="005D4C4C">
        <w:rPr>
          <w:rStyle w:val="UnderlineBold"/>
          <w:highlight w:val="green"/>
        </w:rPr>
        <w:t>war against Russia</w:t>
      </w:r>
      <w:r w:rsidRPr="006F1BA5">
        <w:rPr>
          <w:b/>
          <w:sz w:val="12"/>
        </w:rPr>
        <w:t>, or if it could</w:t>
      </w:r>
      <w:r w:rsidRPr="006F1BA5">
        <w:rPr>
          <w:b/>
        </w:rPr>
        <w:t xml:space="preserve">, </w:t>
      </w:r>
      <w:r w:rsidRPr="005D4C4C">
        <w:rPr>
          <w:rStyle w:val="UnderlineBold"/>
          <w:highlight w:val="green"/>
        </w:rPr>
        <w:t>would</w:t>
      </w:r>
      <w:r w:rsidRPr="006F1BA5">
        <w:rPr>
          <w:rStyle w:val="UnderlineBold"/>
        </w:rPr>
        <w:t xml:space="preserve"> conceivably </w:t>
      </w:r>
      <w:r w:rsidRPr="005D4C4C">
        <w:rPr>
          <w:rStyle w:val="UnderlineBold"/>
          <w:highlight w:val="green"/>
        </w:rPr>
        <w:t>trigger a</w:t>
      </w:r>
      <w:r w:rsidRPr="006F1BA5">
        <w:rPr>
          <w:rStyle w:val="UnderlineBold"/>
        </w:rPr>
        <w:t xml:space="preserve"> potential </w:t>
      </w:r>
      <w:r w:rsidRPr="005D4C4C">
        <w:rPr>
          <w:rStyle w:val="UnderlineBold"/>
          <w:highlight w:val="green"/>
        </w:rPr>
        <w:t>nuclear blow</w:t>
      </w:r>
      <w:r w:rsidRPr="006F1BA5">
        <w:rPr>
          <w:b/>
        </w:rPr>
        <w:t xml:space="preserve"> </w:t>
      </w:r>
      <w:r w:rsidRPr="006F1BA5">
        <w:rPr>
          <w:b/>
          <w:sz w:val="12"/>
        </w:rPr>
        <w:t>(not a small possibility given the erratic nature of Russia's declared nuclear strategies),</w:t>
      </w:r>
      <w:r w:rsidRPr="006F1BA5">
        <w:rPr>
          <w:b/>
        </w:rPr>
        <w:t xml:space="preserve"> </w:t>
      </w:r>
      <w:r w:rsidRPr="005D4C4C">
        <w:rPr>
          <w:rStyle w:val="UnderlineBold"/>
          <w:highlight w:val="green"/>
        </w:rPr>
        <w:t>the danger</w:t>
      </w:r>
      <w:r w:rsidRPr="006F1BA5">
        <w:rPr>
          <w:rStyle w:val="UnderlineBold"/>
        </w:rPr>
        <w:t xml:space="preserve"> of major war </w:t>
      </w:r>
      <w:r w:rsidRPr="005D4C4C">
        <w:rPr>
          <w:rStyle w:val="UnderlineBold"/>
          <w:highlight w:val="green"/>
        </w:rPr>
        <w:t>is higher here than</w:t>
      </w:r>
      <w:r w:rsidRPr="006F1BA5">
        <w:rPr>
          <w:b/>
        </w:rPr>
        <w:t xml:space="preserve"> </w:t>
      </w:r>
      <w:r w:rsidRPr="006F1BA5">
        <w:rPr>
          <w:sz w:val="12"/>
        </w:rPr>
        <w:t xml:space="preserve">almost </w:t>
      </w:r>
      <w:r w:rsidRPr="005D4C4C">
        <w:rPr>
          <w:rStyle w:val="UnderlineBold"/>
          <w:highlight w:val="green"/>
        </w:rPr>
        <w:t>everywhere else</w:t>
      </w:r>
      <w:r w:rsidRPr="006F1BA5">
        <w:rPr>
          <w:b/>
        </w:rPr>
        <w:t xml:space="preserve"> </w:t>
      </w:r>
      <w:r w:rsidRPr="006F1BA5">
        <w:rPr>
          <w:b/>
          <w:sz w:val="12"/>
        </w:rPr>
        <w:t xml:space="preserve">in the CIS or the "arc of crisis" from the Balkans to China. As Richard Betts has observed, </w:t>
      </w:r>
      <w:r w:rsidRPr="006F1BA5">
        <w:rPr>
          <w:rStyle w:val="UnderlineBold"/>
        </w:rPr>
        <w:t>The greatest danger lies in areas where</w:t>
      </w:r>
      <w:r w:rsidRPr="006F1BA5">
        <w:rPr>
          <w:b/>
        </w:rPr>
        <w:t xml:space="preserve"> </w:t>
      </w:r>
      <w:r w:rsidRPr="006F1BA5">
        <w:rPr>
          <w:sz w:val="12"/>
        </w:rPr>
        <w:t>(1)</w:t>
      </w:r>
      <w:r w:rsidRPr="006F1BA5">
        <w:rPr>
          <w:b/>
        </w:rPr>
        <w:t xml:space="preserve"> </w:t>
      </w:r>
      <w:r w:rsidRPr="006F1BA5">
        <w:rPr>
          <w:rStyle w:val="UnderlineBold"/>
        </w:rPr>
        <w:t xml:space="preserve">the </w:t>
      </w:r>
      <w:r w:rsidRPr="005D4C4C">
        <w:rPr>
          <w:rStyle w:val="UnderlineBold"/>
          <w:highlight w:val="green"/>
        </w:rPr>
        <w:t>potential for serious instability is high</w:t>
      </w:r>
      <w:r w:rsidRPr="006F1BA5">
        <w:rPr>
          <w:b/>
        </w:rPr>
        <w:t>;</w:t>
      </w:r>
      <w:r w:rsidRPr="006F1BA5">
        <w:rPr>
          <w:b/>
          <w:sz w:val="12"/>
        </w:rPr>
        <w:t xml:space="preserve"> (2) both </w:t>
      </w:r>
      <w:r w:rsidRPr="005D4C4C">
        <w:rPr>
          <w:rStyle w:val="UnderlineBold"/>
          <w:highlight w:val="green"/>
        </w:rPr>
        <w:t>superpowers perceive vital interests</w:t>
      </w:r>
      <w:r w:rsidRPr="005D4C4C">
        <w:rPr>
          <w:b/>
          <w:highlight w:val="green"/>
        </w:rPr>
        <w:t>;</w:t>
      </w:r>
      <w:r w:rsidRPr="006F1BA5">
        <w:rPr>
          <w:b/>
          <w:sz w:val="12"/>
        </w:rPr>
        <w:t xml:space="preserve"> (3) neither recognizes that the other's perceived interest or commitment is as great as its own; (4) both have the capability to inject conventional forces; </w:t>
      </w:r>
      <w:r w:rsidRPr="00E73142">
        <w:rPr>
          <w:b/>
          <w:sz w:val="12"/>
        </w:rPr>
        <w:t xml:space="preserve">and (5) </w:t>
      </w:r>
      <w:r w:rsidRPr="00E73142">
        <w:rPr>
          <w:rStyle w:val="UnderlineBold"/>
        </w:rPr>
        <w:t xml:space="preserve">neither has willing proxies capable of settling the </w:t>
      </w:r>
      <w:proofErr w:type="gramStart"/>
      <w:r w:rsidRPr="00E73142">
        <w:rPr>
          <w:rStyle w:val="UnderlineBold"/>
        </w:rPr>
        <w:t>situation</w:t>
      </w:r>
      <w:r w:rsidRPr="00E73142">
        <w:rPr>
          <w:b/>
        </w:rPr>
        <w:t>.(</w:t>
      </w:r>
      <w:proofErr w:type="gramEnd"/>
      <w:r w:rsidRPr="00E73142">
        <w:rPr>
          <w:b/>
        </w:rPr>
        <w:t>77)</w:t>
      </w:r>
    </w:p>
    <w:p w14:paraId="10ACB1EF" w14:textId="77777777" w:rsidR="00081BBB" w:rsidRDefault="00081BBB" w:rsidP="00081BBB">
      <w:pPr>
        <w:pStyle w:val="Heading4"/>
      </w:pPr>
      <w:r>
        <w:t xml:space="preserve">South Asia War goes </w:t>
      </w:r>
      <w:r>
        <w:rPr>
          <w:u w:val="single"/>
        </w:rPr>
        <w:t>Nuclear</w:t>
      </w:r>
      <w:r>
        <w:t xml:space="preserve"> and causes </w:t>
      </w:r>
      <w:r>
        <w:rPr>
          <w:u w:val="single"/>
        </w:rPr>
        <w:t>Extinction</w:t>
      </w:r>
      <w:r>
        <w:t>.</w:t>
      </w:r>
    </w:p>
    <w:p w14:paraId="4C32E41B" w14:textId="77777777" w:rsidR="00081BBB" w:rsidRPr="00897AB6" w:rsidRDefault="00081BBB" w:rsidP="00081BBB">
      <w:r>
        <w:rPr>
          <w:rStyle w:val="Style13ptBold"/>
        </w:rPr>
        <w:t xml:space="preserve">Menon 19 </w:t>
      </w:r>
      <w:r w:rsidRPr="00897AB6">
        <w:t>Prakash Menon</w:t>
      </w:r>
      <w:r>
        <w:t xml:space="preserve">, </w:t>
      </w:r>
      <w:r w:rsidRPr="00897AB6">
        <w:t>The nuclear cloud hanging over the human race</w:t>
      </w:r>
      <w:r>
        <w:t>, Nov 15, 2019, [</w:t>
      </w:r>
      <w:r w:rsidRPr="00897AB6">
        <w:t>PhD from Madras University for his thesis “Limited War and Nuclear Deterrence in the Indo-Pak context”</w:t>
      </w:r>
      <w:r>
        <w:t xml:space="preserve">] </w:t>
      </w:r>
      <w:hyperlink r:id="rId21" w:history="1">
        <w:r w:rsidRPr="001C18ED">
          <w:rPr>
            <w:rStyle w:val="Hyperlink"/>
          </w:rPr>
          <w:t>https://www.telegraphindia.com/opinion/the-nuclear-cloud-hanging-over-the-human-race/cid/1719608#</w:t>
        </w:r>
      </w:hyperlink>
      <w:r>
        <w:t xml:space="preserve"> SM</w:t>
      </w:r>
    </w:p>
    <w:p w14:paraId="5765C82F" w14:textId="77777777" w:rsidR="00081BBB" w:rsidRDefault="00081BBB" w:rsidP="00081BBB">
      <w:pPr>
        <w:rPr>
          <w:sz w:val="16"/>
        </w:rPr>
      </w:pPr>
      <w:r w:rsidRPr="00897AB6">
        <w:rPr>
          <w:rStyle w:val="StyleUnderline"/>
        </w:rPr>
        <w:t xml:space="preserve">The nuclear cloud hanging over </w:t>
      </w:r>
      <w:proofErr w:type="gramStart"/>
      <w:r w:rsidRPr="00897AB6">
        <w:rPr>
          <w:rStyle w:val="StyleUnderline"/>
        </w:rPr>
        <w:t>the human race</w:t>
      </w:r>
      <w:proofErr w:type="gramEnd"/>
      <w:r>
        <w:rPr>
          <w:rStyle w:val="StyleUnderline"/>
        </w:rPr>
        <w:t xml:space="preserve"> </w:t>
      </w:r>
      <w:r w:rsidRPr="005D4C4C">
        <w:rPr>
          <w:rStyle w:val="StyleUnderline"/>
          <w:highlight w:val="green"/>
        </w:rPr>
        <w:t>Even a limited India-Pakistan nuclear conflict</w:t>
      </w:r>
      <w:r w:rsidRPr="00897AB6">
        <w:rPr>
          <w:rStyle w:val="StyleUnderline"/>
        </w:rPr>
        <w:t xml:space="preserve"> could </w:t>
      </w:r>
      <w:r w:rsidRPr="005D4C4C">
        <w:rPr>
          <w:rStyle w:val="StyleUnderline"/>
          <w:highlight w:val="green"/>
        </w:rPr>
        <w:t>pose an existential challenge to life on Earth</w:t>
      </w:r>
      <w:r>
        <w:rPr>
          <w:rStyle w:val="StyleUnderline"/>
        </w:rPr>
        <w:t xml:space="preserve"> </w:t>
      </w:r>
      <w:r w:rsidRPr="00897AB6">
        <w:rPr>
          <w:rStyle w:val="StyleUnderline"/>
        </w:rPr>
        <w:t xml:space="preserve">The smoke injected into the stratosphere due to a nuclear attack would block the sunlight and result in a ‘Nuclear Winter' - freezing temperatures that pose an existential threat. One study estimates that in an India-Pakistan exchange, the </w:t>
      </w:r>
      <w:r w:rsidRPr="005D4C4C">
        <w:rPr>
          <w:rStyle w:val="StyleUnderline"/>
          <w:highlight w:val="green"/>
        </w:rPr>
        <w:t xml:space="preserve">immediate casualties </w:t>
      </w:r>
      <w:r w:rsidRPr="00897AB6">
        <w:rPr>
          <w:rStyle w:val="StyleUnderline"/>
        </w:rPr>
        <w:t xml:space="preserve">could </w:t>
      </w:r>
      <w:r w:rsidRPr="005D4C4C">
        <w:rPr>
          <w:rStyle w:val="StyleUnderline"/>
          <w:highlight w:val="green"/>
        </w:rPr>
        <w:t>number 125 million</w:t>
      </w:r>
      <w:r w:rsidRPr="00897AB6">
        <w:rPr>
          <w:rStyle w:val="StyleUnderline"/>
        </w:rPr>
        <w:t xml:space="preserve"> lives</w:t>
      </w:r>
      <w:r>
        <w:rPr>
          <w:rStyle w:val="StyleUnderline"/>
        </w:rPr>
        <w:t xml:space="preserve"> </w:t>
      </w:r>
      <w:proofErr w:type="gramStart"/>
      <w:r w:rsidRPr="00904F93">
        <w:rPr>
          <w:sz w:val="16"/>
        </w:rPr>
        <w:t>The</w:t>
      </w:r>
      <w:proofErr w:type="gramEnd"/>
      <w:r w:rsidRPr="00904F93">
        <w:rPr>
          <w:sz w:val="16"/>
        </w:rPr>
        <w:t xml:space="preserve"> smoke injected into the stratosphere due to a nuclear attack would block the sunlight and result in a ‘Nuclear Winter' - freezing temperatures that pose an existential threat. One study estimates that in an India-Pakistan exchange, the immediate casualties could number 125 million lives </w:t>
      </w:r>
      <w:proofErr w:type="spellStart"/>
      <w:r w:rsidRPr="00904F93">
        <w:rPr>
          <w:sz w:val="16"/>
        </w:rPr>
        <w:t>iStock</w:t>
      </w:r>
      <w:proofErr w:type="spellEnd"/>
      <w:r w:rsidRPr="00904F93">
        <w:rPr>
          <w:sz w:val="16"/>
        </w:rPr>
        <w:t xml:space="preserve"> Prakash Menon | | Published 15.11.19, 08:04 PM With the recent administrative changes in Jammu and Kashmir, Indo-Pak hyphenation has come back to haunt India’s aspirations to break out of that narrow </w:t>
      </w:r>
      <w:proofErr w:type="spellStart"/>
      <w:r w:rsidRPr="00904F93">
        <w:rPr>
          <w:sz w:val="16"/>
        </w:rPr>
        <w:t>mould</w:t>
      </w:r>
      <w:proofErr w:type="spellEnd"/>
      <w:r w:rsidRPr="00904F93">
        <w:rPr>
          <w:sz w:val="16"/>
        </w:rPr>
        <w:t xml:space="preserve"> and be perceived as an independent player on the global stage. The clubbing of India with Pakistan is an echo of India’s political and strategic confinement to the sub-continent. Pakistan has always attempted to paint the Indo-Pak situation as a nuclear flashpoint essentially to invite international intervention in what India insists is a bilateral issue. </w:t>
      </w:r>
      <w:r w:rsidRPr="00753C2F">
        <w:rPr>
          <w:rStyle w:val="StyleUnderline"/>
        </w:rPr>
        <w:t>A recent report in the Bulletin of Atomic Scientists by Toon et al entitled 'How an India-Pakistan Nuclear War Could Start and have Global Con</w:t>
      </w:r>
      <w:r w:rsidRPr="00897AB6">
        <w:rPr>
          <w:rStyle w:val="StyleUnderline"/>
        </w:rPr>
        <w:t xml:space="preserve">sequences' provides grist to the mill of the nuclear flashpoint theory. But it also raises </w:t>
      </w:r>
      <w:r w:rsidRPr="00904F93">
        <w:rPr>
          <w:sz w:val="16"/>
        </w:rPr>
        <w:t xml:space="preserve">an issue that has yet not found its place in the public imagination nor has sufficient </w:t>
      </w:r>
      <w:proofErr w:type="spellStart"/>
      <w:r w:rsidRPr="00904F93">
        <w:rPr>
          <w:sz w:val="16"/>
        </w:rPr>
        <w:t>cognisance</w:t>
      </w:r>
      <w:proofErr w:type="spellEnd"/>
      <w:r w:rsidRPr="00904F93">
        <w:rPr>
          <w:sz w:val="16"/>
        </w:rPr>
        <w:t xml:space="preserve"> been taken by the political and military leadership of nuclear weapon powers –</w:t>
      </w:r>
      <w:r w:rsidRPr="00897AB6">
        <w:rPr>
          <w:rStyle w:val="StyleUnderline"/>
        </w:rPr>
        <w:t xml:space="preserve"> the climatic consequences of nuclear explosions.</w:t>
      </w:r>
      <w:r>
        <w:rPr>
          <w:rStyle w:val="StyleUnderline"/>
        </w:rPr>
        <w:t xml:space="preserve"> </w:t>
      </w:r>
      <w:r w:rsidRPr="00904F93">
        <w:rPr>
          <w:sz w:val="16"/>
        </w:rPr>
        <w:t xml:space="preserve">It is well known that nuclear powers have and continue to base their targeting requirements of nuclear weapons on calculations that are restricted mostly to the major but immediate effects of nuclear explosions – blast, heat and radiation. According to General Lee Butler, the former United States, Strategic Forces Commander, during the cold war, the Standard Integrated Operation Plan (SIOP) had targeted Moscow with 400 nuclear weapons and Kiev with 40. </w:t>
      </w:r>
      <w:r w:rsidRPr="00897AB6">
        <w:rPr>
          <w:rStyle w:val="StyleUnderline"/>
        </w:rPr>
        <w:t xml:space="preserve">Several scientific studies of the impact of nuclear explosions since the 1980s up to the present which </w:t>
      </w:r>
      <w:proofErr w:type="spellStart"/>
      <w:r w:rsidRPr="00897AB6">
        <w:rPr>
          <w:rStyle w:val="StyleUnderline"/>
        </w:rPr>
        <w:t>utilises</w:t>
      </w:r>
      <w:proofErr w:type="spellEnd"/>
      <w:r w:rsidRPr="00897AB6">
        <w:rPr>
          <w:rStyle w:val="StyleUnderline"/>
        </w:rPr>
        <w:t xml:space="preserve"> </w:t>
      </w:r>
      <w:r w:rsidRPr="005D4C4C">
        <w:rPr>
          <w:rStyle w:val="StyleUnderline"/>
          <w:highlight w:val="green"/>
        </w:rPr>
        <w:t xml:space="preserve">advanced computer models, confirm </w:t>
      </w:r>
      <w:r w:rsidRPr="00A22343">
        <w:rPr>
          <w:rStyle w:val="StyleUnderline"/>
        </w:rPr>
        <w:t xml:space="preserve">the effect of smoke injected into the stratosphere that would block sunlight from reaching the earth’s surface and is described as </w:t>
      </w:r>
      <w:r w:rsidRPr="005D4C4C">
        <w:rPr>
          <w:rStyle w:val="StyleUnderline"/>
          <w:highlight w:val="green"/>
        </w:rPr>
        <w:t>‘Nuclear Winter’</w:t>
      </w:r>
      <w:r w:rsidRPr="00897AB6">
        <w:rPr>
          <w:rStyle w:val="StyleUnderline"/>
        </w:rPr>
        <w:t xml:space="preserve">. </w:t>
      </w:r>
      <w:proofErr w:type="gramStart"/>
      <w:r w:rsidRPr="00897AB6">
        <w:rPr>
          <w:rStyle w:val="StyleUnderline"/>
        </w:rPr>
        <w:t xml:space="preserve">In essence </w:t>
      </w:r>
      <w:r w:rsidRPr="00753C2F">
        <w:rPr>
          <w:rStyle w:val="StyleUnderline"/>
        </w:rPr>
        <w:t>global</w:t>
      </w:r>
      <w:proofErr w:type="gramEnd"/>
      <w:r w:rsidRPr="00753C2F">
        <w:rPr>
          <w:rStyle w:val="StyleUnderline"/>
        </w:rPr>
        <w:t xml:space="preserve"> temperatures would plunge below freezing point t</w:t>
      </w:r>
      <w:r w:rsidRPr="00A22343">
        <w:rPr>
          <w:rStyle w:val="StyleUnderline"/>
        </w:rPr>
        <w:t xml:space="preserve">hus </w:t>
      </w:r>
      <w:r w:rsidRPr="005D4C4C">
        <w:rPr>
          <w:rStyle w:val="StyleUnderline"/>
          <w:highlight w:val="green"/>
        </w:rPr>
        <w:t>posing threats to</w:t>
      </w:r>
      <w:r w:rsidRPr="00897AB6">
        <w:rPr>
          <w:rStyle w:val="StyleUnderline"/>
        </w:rPr>
        <w:t xml:space="preserve"> life support systems especially food production. In short, it threatened </w:t>
      </w:r>
      <w:r w:rsidRPr="005D4C4C">
        <w:rPr>
          <w:rStyle w:val="StyleUnderline"/>
          <w:highlight w:val="green"/>
        </w:rPr>
        <w:t xml:space="preserve">human existence </w:t>
      </w:r>
      <w:r w:rsidRPr="00897AB6">
        <w:rPr>
          <w:rStyle w:val="StyleUnderline"/>
        </w:rPr>
        <w:t>itself.</w:t>
      </w:r>
      <w:r>
        <w:rPr>
          <w:rStyle w:val="StyleUnderline"/>
        </w:rPr>
        <w:t xml:space="preserve"> </w:t>
      </w:r>
      <w:r w:rsidRPr="00897AB6">
        <w:rPr>
          <w:rStyle w:val="StyleUnderline"/>
        </w:rPr>
        <w:t xml:space="preserve">Later studies that </w:t>
      </w:r>
      <w:r w:rsidRPr="00753C2F">
        <w:rPr>
          <w:rStyle w:val="StyleUnderline"/>
        </w:rPr>
        <w:t>focused on regional nuclear wars especially in the Indo-Pak context, have indicated that the impact of a nuclear exchange would have an immediate significant and catastrophic impact in terms of death and destruction</w:t>
      </w:r>
      <w:r w:rsidRPr="00904F93">
        <w:rPr>
          <w:sz w:val="16"/>
        </w:rPr>
        <w:t xml:space="preserve">. The latest Toon study, estimates that in a situation where around 350 warheads are used by India and Pakistan, </w:t>
      </w:r>
      <w:r w:rsidRPr="00897AB6">
        <w:rPr>
          <w:rStyle w:val="StyleUnderline"/>
        </w:rPr>
        <w:t xml:space="preserve">the immediate casualties would vary between 50 to 125 million lives depending on the yields of the weapons used which </w:t>
      </w:r>
      <w:r w:rsidRPr="00753C2F">
        <w:rPr>
          <w:rStyle w:val="StyleUnderline"/>
        </w:rPr>
        <w:t>could vary between 15-100 Kilotons</w:t>
      </w:r>
      <w:r w:rsidRPr="00904F93">
        <w:rPr>
          <w:sz w:val="16"/>
        </w:rPr>
        <w:t xml:space="preserve">. (a Kiloton being the explosive equivalent power of 1000 tons of TNT). </w:t>
      </w:r>
      <w:r w:rsidRPr="00753C2F">
        <w:rPr>
          <w:rStyle w:val="StyleUnderline"/>
        </w:rPr>
        <w:t>Such scales and speeds of destruction for both parties would indeed be of an existential nature</w:t>
      </w:r>
      <w:r w:rsidRPr="00904F93">
        <w:rPr>
          <w:sz w:val="16"/>
        </w:rPr>
        <w:t xml:space="preserve">. Therefore, both India and Pakistan despite the rhetoric during times of tension have so far displayed caution and refrained from getting into situations where nuclear weapons are alerted. The speedy de-escalation after </w:t>
      </w:r>
      <w:proofErr w:type="spellStart"/>
      <w:r w:rsidRPr="00904F93">
        <w:rPr>
          <w:sz w:val="16"/>
        </w:rPr>
        <w:t>Balakot</w:t>
      </w:r>
      <w:proofErr w:type="spellEnd"/>
      <w:r w:rsidRPr="00904F93">
        <w:rPr>
          <w:sz w:val="16"/>
        </w:rPr>
        <w:t xml:space="preserve"> is indicative of a cautionary approach. Of course, this is no guarantee that the next round would not witness a different outcome. For as long as nuclear weapons exist in the arsenals of both countries, the possibility of use remains, however low the probability. It is now well known (but widely ignored by the strategic cognoscenti) that </w:t>
      </w:r>
      <w:r w:rsidRPr="005D4C4C">
        <w:rPr>
          <w:rStyle w:val="StyleUnderline"/>
          <w:highlight w:val="green"/>
        </w:rPr>
        <w:t>even a regional Indo-Pak nuclear war with</w:t>
      </w:r>
      <w:r w:rsidRPr="00897AB6">
        <w:rPr>
          <w:rStyle w:val="StyleUnderline"/>
        </w:rPr>
        <w:t xml:space="preserve"> hundreds of </w:t>
      </w:r>
      <w:r w:rsidRPr="005D4C4C">
        <w:rPr>
          <w:rStyle w:val="StyleUnderline"/>
          <w:highlight w:val="green"/>
        </w:rPr>
        <w:t>low yield</w:t>
      </w:r>
      <w:r w:rsidRPr="00897AB6">
        <w:rPr>
          <w:rStyle w:val="StyleUnderline"/>
        </w:rPr>
        <w:t xml:space="preserve"> nuclear </w:t>
      </w:r>
      <w:r w:rsidRPr="005D4C4C">
        <w:rPr>
          <w:rStyle w:val="StyleUnderline"/>
          <w:highlight w:val="green"/>
        </w:rPr>
        <w:t xml:space="preserve">explosions can </w:t>
      </w:r>
      <w:r w:rsidRPr="00897AB6">
        <w:rPr>
          <w:rStyle w:val="StyleUnderline"/>
        </w:rPr>
        <w:t xml:space="preserve">also </w:t>
      </w:r>
      <w:r w:rsidRPr="005D4C4C">
        <w:rPr>
          <w:rStyle w:val="StyleUnderline"/>
          <w:highlight w:val="green"/>
        </w:rPr>
        <w:t xml:space="preserve">pose an existential threat </w:t>
      </w:r>
      <w:r w:rsidRPr="00753C2F">
        <w:rPr>
          <w:rStyle w:val="StyleUnderline"/>
        </w:rPr>
        <w:t>at the global level. The latest study states “In the India-Pakistan scenario, we calculated a total of 16.1 TG (1 TG is equivalent of one million tons of smoke) of black carbon injected into the upper atmospher</w:t>
      </w:r>
      <w:r w:rsidRPr="00897AB6">
        <w:rPr>
          <w:rStyle w:val="StyleUnderline"/>
        </w:rPr>
        <w:t xml:space="preserve">e (11 from India and 5.1 from Pakistan) for weapons with yields of 15 kilotons; 27.3 TG (19.8 from India and 7.5 from Pakistan) for 50 kiloton weapons; and 36.6 TG (27.5 from India and 9.1 from Pakistan) for 100 kiloton weapons. The smoke would be heated by sunlight and lofted high into the stratosphere, where it could remain for years, since it does not rain in the </w:t>
      </w:r>
      <w:r w:rsidRPr="00753C2F">
        <w:rPr>
          <w:rStyle w:val="StyleUnderline"/>
        </w:rPr>
        <w:t>stratosphere</w:t>
      </w:r>
      <w:r w:rsidRPr="00904F93">
        <w:rPr>
          <w:sz w:val="16"/>
        </w:rPr>
        <w:t>”. The Climate Model indicates that</w:t>
      </w:r>
      <w:r w:rsidRPr="00753C2F">
        <w:rPr>
          <w:rStyle w:val="StyleUnderline"/>
        </w:rPr>
        <w:t xml:space="preserve"> global average temperatures and precipitation would be significantly lowered and comparisons are drawn to the ice age</w:t>
      </w:r>
      <w:r w:rsidRPr="00897AB6">
        <w:rPr>
          <w:rStyle w:val="StyleUnderline"/>
        </w:rPr>
        <w:t xml:space="preserve"> that prevailed thousands of years ago. Agriculture around the world would be impacted and </w:t>
      </w:r>
      <w:r w:rsidRPr="005D4C4C">
        <w:rPr>
          <w:rStyle w:val="StyleUnderline"/>
          <w:highlight w:val="green"/>
        </w:rPr>
        <w:t>billions</w:t>
      </w:r>
      <w:r w:rsidRPr="00897AB6">
        <w:rPr>
          <w:rStyle w:val="StyleUnderline"/>
        </w:rPr>
        <w:t xml:space="preserve"> of people </w:t>
      </w:r>
      <w:r w:rsidRPr="005D4C4C">
        <w:rPr>
          <w:rStyle w:val="StyleUnderline"/>
          <w:highlight w:val="green"/>
        </w:rPr>
        <w:t>could face starvation</w:t>
      </w:r>
      <w:r w:rsidRPr="00897AB6">
        <w:rPr>
          <w:rStyle w:val="StyleUnderline"/>
        </w:rPr>
        <w:t xml:space="preserve">. In earlier studies, even 5 TG of smoke produced (which is one third of what is expected in a lower scale Indo-Pak conflict), </w:t>
      </w:r>
      <w:r w:rsidRPr="00904F93">
        <w:rPr>
          <w:sz w:val="16"/>
        </w:rPr>
        <w:t xml:space="preserve">food production would change in China and the US for specific crops </w:t>
      </w:r>
      <w:r w:rsidRPr="00753C2F">
        <w:rPr>
          <w:rStyle w:val="StyleUnderline"/>
        </w:rPr>
        <w:t>causing widespread shortages at the global level. Moreover, the ozone layer would be degraded as the rising smoke absorbs the sunlight and heats up the strato</w:t>
      </w:r>
      <w:r w:rsidRPr="00897AB6">
        <w:rPr>
          <w:rStyle w:val="StyleUnderline"/>
        </w:rPr>
        <w:t>sphere that would permit ultra-violet rays of greater magnitude to reach the earth causing negative effects.</w:t>
      </w:r>
      <w:r>
        <w:rPr>
          <w:rStyle w:val="StyleUnderline"/>
        </w:rPr>
        <w:t xml:space="preserve"> </w:t>
      </w:r>
      <w:r w:rsidRPr="00904F93">
        <w:rPr>
          <w:sz w:val="16"/>
        </w:rPr>
        <w:t xml:space="preserve">The political and strategic implications of the long-term impact on climate change challenges the foundations of the edifice on which nuclear weapon strategy has been constructed. It is obvious that </w:t>
      </w:r>
      <w:r w:rsidRPr="005D4C4C">
        <w:rPr>
          <w:rStyle w:val="StyleUnderline"/>
          <w:highlight w:val="green"/>
        </w:rPr>
        <w:t>any</w:t>
      </w:r>
      <w:r w:rsidRPr="00897AB6">
        <w:rPr>
          <w:rStyle w:val="StyleUnderline"/>
        </w:rPr>
        <w:t xml:space="preserve"> deliberate initiation of </w:t>
      </w:r>
      <w:r w:rsidRPr="005D4C4C">
        <w:rPr>
          <w:rStyle w:val="StyleUnderline"/>
          <w:highlight w:val="green"/>
        </w:rPr>
        <w:t xml:space="preserve">nuclear war </w:t>
      </w:r>
      <w:r w:rsidRPr="00897AB6">
        <w:rPr>
          <w:rStyle w:val="StyleUnderline"/>
        </w:rPr>
        <w:t xml:space="preserve">has a high probability of </w:t>
      </w:r>
      <w:r w:rsidRPr="005D4C4C">
        <w:rPr>
          <w:rStyle w:val="StyleUnderline"/>
          <w:highlight w:val="green"/>
        </w:rPr>
        <w:t>posi</w:t>
      </w:r>
      <w:r w:rsidRPr="00897AB6">
        <w:rPr>
          <w:rStyle w:val="StyleUnderline"/>
        </w:rPr>
        <w:t xml:space="preserve">ng </w:t>
      </w:r>
      <w:r w:rsidRPr="005D4C4C">
        <w:rPr>
          <w:rStyle w:val="StyleUnderline"/>
          <w:highlight w:val="green"/>
        </w:rPr>
        <w:t>an existential threat to humanity</w:t>
      </w:r>
      <w:r w:rsidRPr="00897AB6">
        <w:rPr>
          <w:rStyle w:val="StyleUnderline"/>
        </w:rPr>
        <w:t>. Even with the achievement of the complete destruction of an adversary’s arsenal through a first strike, the initiator cannot itself escape the existential threat posed by long term climate change.</w:t>
      </w:r>
      <w:r w:rsidRPr="00904F93">
        <w:rPr>
          <w:sz w:val="16"/>
        </w:rPr>
        <w:t xml:space="preserve"> This indicates that the First Use doctrine in the name of strengthening deterrence stands fully exposed for its incredibility and the utter stupidity of the use of nuclear weapons.</w:t>
      </w:r>
    </w:p>
    <w:p w14:paraId="76BD8DE2" w14:textId="77777777" w:rsidR="00081BBB" w:rsidRPr="00EA6047" w:rsidRDefault="00081BBB" w:rsidP="00081BBB"/>
    <w:p w14:paraId="60F91CFF" w14:textId="77777777" w:rsidR="00081BBB" w:rsidRDefault="00081BBB" w:rsidP="00081BBB">
      <w:pPr>
        <w:pStyle w:val="Heading2"/>
      </w:pPr>
      <w:r>
        <w:t>Framework</w:t>
      </w:r>
    </w:p>
    <w:p w14:paraId="4FDA5341" w14:textId="77777777" w:rsidR="00081BBB" w:rsidRPr="001736B8" w:rsidRDefault="00081BBB" w:rsidP="00081BBB">
      <w:pPr>
        <w:pStyle w:val="Heading4"/>
        <w:spacing w:line="276" w:lineRule="auto"/>
        <w:rPr>
          <w:rFonts w:cs="Calibri"/>
        </w:rPr>
      </w:pPr>
      <w:r w:rsidRPr="001736B8">
        <w:rPr>
          <w:rFonts w:cs="Calibri"/>
        </w:rPr>
        <w:t>Pleasure and pain are intrinsic value and disvalue – everything else regresses – robust neuroscience proves</w:t>
      </w:r>
    </w:p>
    <w:p w14:paraId="05B8BEAE" w14:textId="77777777" w:rsidR="00081BBB" w:rsidRPr="001736B8" w:rsidRDefault="00081BBB" w:rsidP="00081BBB">
      <w:pPr>
        <w:spacing w:line="276" w:lineRule="auto"/>
        <w:rPr>
          <w:b/>
          <w:bCs/>
          <w:sz w:val="26"/>
        </w:rPr>
      </w:pPr>
      <w:r w:rsidRPr="001736B8">
        <w:rPr>
          <w:rStyle w:val="Style13ptBold"/>
        </w:rPr>
        <w:t xml:space="preserve">Blum et al. 18 </w:t>
      </w:r>
      <w:r w:rsidRPr="001736B8">
        <w:rPr>
          <w:szCs w:val="16"/>
        </w:rPr>
        <w:t xml:space="preserve">Kenneth Blum, 1Department of Psychiatry, </w:t>
      </w:r>
      <w:proofErr w:type="spellStart"/>
      <w:r w:rsidRPr="001736B8">
        <w:rPr>
          <w:szCs w:val="16"/>
        </w:rPr>
        <w:t>Boonshoft</w:t>
      </w:r>
      <w:proofErr w:type="spellEnd"/>
      <w:r w:rsidRPr="001736B8">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736B8">
        <w:rPr>
          <w:szCs w:val="16"/>
        </w:rPr>
        <w:t>Geneus</w:t>
      </w:r>
      <w:proofErr w:type="spellEnd"/>
      <w:r w:rsidRPr="001736B8">
        <w:rPr>
          <w:szCs w:val="16"/>
        </w:rPr>
        <w:t xml:space="preserve"> Health LLC, San Antonio, TX, USA 6Department of Addiction Research &amp; Therapy, </w:t>
      </w:r>
      <w:proofErr w:type="spellStart"/>
      <w:r w:rsidRPr="001736B8">
        <w:rPr>
          <w:szCs w:val="16"/>
        </w:rPr>
        <w:t>Nupathways</w:t>
      </w:r>
      <w:proofErr w:type="spellEnd"/>
      <w:r w:rsidRPr="001736B8">
        <w:rPr>
          <w:szCs w:val="16"/>
        </w:rPr>
        <w:t xml:space="preserve"> Inc., </w:t>
      </w:r>
      <w:proofErr w:type="spellStart"/>
      <w:r w:rsidRPr="001736B8">
        <w:rPr>
          <w:szCs w:val="16"/>
        </w:rPr>
        <w:t>Innsbrook</w:t>
      </w:r>
      <w:proofErr w:type="spellEnd"/>
      <w:r w:rsidRPr="001736B8">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736B8">
        <w:rPr>
          <w:szCs w:val="16"/>
        </w:rPr>
        <w:t>Eötvös</w:t>
      </w:r>
      <w:proofErr w:type="spellEnd"/>
      <w:r w:rsidRPr="001736B8">
        <w:rPr>
          <w:szCs w:val="16"/>
        </w:rPr>
        <w:t xml:space="preserve"> </w:t>
      </w:r>
      <w:proofErr w:type="spellStart"/>
      <w:r w:rsidRPr="001736B8">
        <w:rPr>
          <w:szCs w:val="16"/>
        </w:rPr>
        <w:t>Loránd</w:t>
      </w:r>
      <w:proofErr w:type="spellEnd"/>
      <w:r w:rsidRPr="001736B8">
        <w:rPr>
          <w:szCs w:val="16"/>
        </w:rPr>
        <w:t xml:space="preserve"> University, Budapest, Hungary 10Division of Addiction Research, Dominion Diagnostics, LLC. North Kingston, RI, USA 11Victory Nutrition International, </w:t>
      </w:r>
      <w:proofErr w:type="spellStart"/>
      <w:r w:rsidRPr="001736B8">
        <w:rPr>
          <w:szCs w:val="16"/>
        </w:rPr>
        <w:t>Lederach</w:t>
      </w:r>
      <w:proofErr w:type="spellEnd"/>
      <w:r w:rsidRPr="001736B8">
        <w:rPr>
          <w:szCs w:val="16"/>
        </w:rPr>
        <w:t xml:space="preserve">, PA., USA 12National Human Genome Center at Howard University, Washington, DC., USA, Marjorie </w:t>
      </w:r>
      <w:proofErr w:type="spellStart"/>
      <w:r w:rsidRPr="001736B8">
        <w:rPr>
          <w:szCs w:val="16"/>
        </w:rPr>
        <w:t>Gondré</w:t>
      </w:r>
      <w:proofErr w:type="spellEnd"/>
      <w:r w:rsidRPr="001736B8">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736B8">
        <w:rPr>
          <w:szCs w:val="16"/>
        </w:rPr>
        <w:t>Modestino</w:t>
      </w:r>
      <w:proofErr w:type="spellEnd"/>
      <w:r w:rsidRPr="001736B8">
        <w:rPr>
          <w:szCs w:val="16"/>
        </w:rPr>
        <w:t xml:space="preserve">, 14Department of Psychology, Curry College, Milton, MA, USA, </w:t>
      </w:r>
      <w:proofErr w:type="spellStart"/>
      <w:r w:rsidRPr="001736B8">
        <w:rPr>
          <w:szCs w:val="16"/>
        </w:rPr>
        <w:t>Rajendra</w:t>
      </w:r>
      <w:proofErr w:type="spellEnd"/>
      <w:r w:rsidRPr="001736B8">
        <w:rPr>
          <w:szCs w:val="16"/>
        </w:rPr>
        <w:t xml:space="preserve"> D </w:t>
      </w:r>
      <w:proofErr w:type="spellStart"/>
      <w:r w:rsidRPr="001736B8">
        <w:rPr>
          <w:szCs w:val="16"/>
        </w:rPr>
        <w:t>Badgaiyan</w:t>
      </w:r>
      <w:proofErr w:type="spellEnd"/>
      <w:r w:rsidRPr="001736B8">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2" w:history="1">
        <w:r w:rsidRPr="001736B8">
          <w:rPr>
            <w:rStyle w:val="Hyperlink"/>
            <w:color w:val="000000"/>
            <w:szCs w:val="16"/>
          </w:rPr>
          <w:t>https://www.ncbi.nlm.nih.gov/pmc/articles/PMC6446569/</w:t>
        </w:r>
      </w:hyperlink>
      <w:r w:rsidRPr="001736B8">
        <w:rPr>
          <w:szCs w:val="16"/>
        </w:rPr>
        <w:t>, R.S.</w:t>
      </w:r>
    </w:p>
    <w:p w14:paraId="1B77D96D" w14:textId="77777777" w:rsidR="00081BBB" w:rsidRPr="001736B8" w:rsidRDefault="00081BBB" w:rsidP="00081BBB">
      <w:pPr>
        <w:spacing w:line="276" w:lineRule="auto"/>
      </w:pPr>
      <w:r w:rsidRPr="005D4C4C">
        <w:rPr>
          <w:b/>
          <w:bCs/>
          <w:highlight w:val="green"/>
          <w:u w:val="single"/>
        </w:rPr>
        <w:t>Pleasure</w:t>
      </w:r>
      <w:r w:rsidRPr="001736B8">
        <w:rPr>
          <w:u w:val="single"/>
        </w:rPr>
        <w:t xml:space="preserve"> is not only</w:t>
      </w:r>
      <w:r w:rsidRPr="001736B8">
        <w:t xml:space="preserve"> one of the three </w:t>
      </w:r>
      <w:r w:rsidRPr="001736B8">
        <w:rPr>
          <w:u w:val="single"/>
        </w:rPr>
        <w:t>primary reward functions</w:t>
      </w:r>
      <w:r w:rsidRPr="001736B8">
        <w:t xml:space="preserve"> but </w:t>
      </w:r>
      <w:r w:rsidRPr="001736B8">
        <w:rPr>
          <w:u w:val="single"/>
        </w:rPr>
        <w:t xml:space="preserve">it also </w:t>
      </w:r>
      <w:r w:rsidRPr="005D4C4C">
        <w:rPr>
          <w:b/>
          <w:bCs/>
          <w:highlight w:val="green"/>
          <w:u w:val="single"/>
        </w:rPr>
        <w:t>defines reward.</w:t>
      </w:r>
      <w:r w:rsidRPr="001736B8">
        <w:t xml:space="preserve"> As homeostasis explains the </w:t>
      </w:r>
      <w:r w:rsidRPr="001736B8">
        <w:rPr>
          <w:u w:val="single"/>
        </w:rPr>
        <w:t>functions of</w:t>
      </w:r>
      <w:r w:rsidRPr="001736B8">
        <w:t xml:space="preserve"> only a limited number of </w:t>
      </w:r>
      <w:r w:rsidRPr="001736B8">
        <w:rPr>
          <w:u w:val="single"/>
        </w:rPr>
        <w:t>rewards, the</w:t>
      </w:r>
      <w:r w:rsidRPr="001736B8">
        <w:t xml:space="preserve"> principal </w:t>
      </w:r>
      <w:r w:rsidRPr="005D4C4C">
        <w:rPr>
          <w:highlight w:val="green"/>
          <w:u w:val="single"/>
        </w:rPr>
        <w:t>reason why particular stimuli</w:t>
      </w:r>
      <w:r w:rsidRPr="001736B8">
        <w:rPr>
          <w:u w:val="single"/>
        </w:rPr>
        <w:t xml:space="preserve">, objects, events, situations, and activities </w:t>
      </w:r>
      <w:r w:rsidRPr="005D4C4C">
        <w:rPr>
          <w:highlight w:val="green"/>
          <w:u w:val="single"/>
        </w:rPr>
        <w:t>are rewarding</w:t>
      </w:r>
      <w:r w:rsidRPr="001736B8">
        <w:t xml:space="preserve"> may be </w:t>
      </w:r>
      <w:r w:rsidRPr="005D4C4C">
        <w:rPr>
          <w:highlight w:val="green"/>
          <w:u w:val="single"/>
        </w:rPr>
        <w:t>due to pleasure.</w:t>
      </w:r>
      <w:r w:rsidRPr="001736B8">
        <w:t xml:space="preserve"> This applies </w:t>
      </w:r>
      <w:proofErr w:type="gramStart"/>
      <w:r w:rsidRPr="001736B8">
        <w:t>first of all</w:t>
      </w:r>
      <w:proofErr w:type="gramEnd"/>
      <w:r w:rsidRPr="001736B8">
        <w:t xml:space="preserve"> to sex and to the primary homeostatic rewards of food and liquid and extends to money, taste, beauty, social encounters and nonmaterial, internally set, and intrinsic rewards. </w:t>
      </w:r>
      <w:r w:rsidRPr="001736B8">
        <w:rPr>
          <w:u w:val="single"/>
        </w:rPr>
        <w:t>Pleasure, as the primary effect of rewards</w:t>
      </w:r>
      <w:r w:rsidRPr="001736B8">
        <w:t xml:space="preserve">, drives the prime reward functions of learning, approach behavior, and decision making and </w:t>
      </w:r>
      <w:r w:rsidRPr="005D4C4C">
        <w:rPr>
          <w:highlight w:val="green"/>
          <w:u w:val="single"/>
        </w:rPr>
        <w:t xml:space="preserve">provides the </w:t>
      </w:r>
      <w:r w:rsidRPr="005D4C4C">
        <w:rPr>
          <w:b/>
          <w:bCs/>
          <w:highlight w:val="green"/>
          <w:u w:val="single"/>
        </w:rPr>
        <w:t>basis for hedonic theories</w:t>
      </w:r>
      <w:r w:rsidRPr="005D4C4C">
        <w:rPr>
          <w:highlight w:val="green"/>
          <w:u w:val="single"/>
        </w:rPr>
        <w:t xml:space="preserve"> of reward</w:t>
      </w:r>
      <w:r w:rsidRPr="001736B8">
        <w:rPr>
          <w:u w:val="single"/>
        </w:rPr>
        <w:t xml:space="preserve"> function. We are attracted by</w:t>
      </w:r>
      <w:r w:rsidRPr="001736B8">
        <w:t xml:space="preserve"> most </w:t>
      </w:r>
      <w:r w:rsidRPr="001736B8">
        <w:rPr>
          <w:u w:val="single"/>
        </w:rPr>
        <w:t>rewards and exert intense efforts to obtain them</w:t>
      </w:r>
      <w:r w:rsidRPr="001736B8">
        <w:t xml:space="preserve">, just </w:t>
      </w:r>
      <w:r w:rsidRPr="001736B8">
        <w:rPr>
          <w:u w:val="single"/>
        </w:rPr>
        <w:t>because they are enjoyable</w:t>
      </w:r>
      <w:r w:rsidRPr="001736B8">
        <w:t xml:space="preserve"> [10].</w:t>
      </w:r>
    </w:p>
    <w:p w14:paraId="5FDCF79F" w14:textId="77777777" w:rsidR="00081BBB" w:rsidRPr="001736B8" w:rsidRDefault="00081BBB" w:rsidP="00081BBB">
      <w:pPr>
        <w:spacing w:line="276" w:lineRule="auto"/>
      </w:pPr>
      <w:r w:rsidRPr="001736B8">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736B8">
        <w:rPr>
          <w:u w:val="single"/>
        </w:rPr>
        <w:t>using both humans and detailed invasive brain analysis of animals has discovered some critical ways that the brain processes pleasure</w:t>
      </w:r>
      <w:r w:rsidRPr="001736B8">
        <w:t xml:space="preserve"> [14].</w:t>
      </w:r>
    </w:p>
    <w:p w14:paraId="3B14847A" w14:textId="77777777" w:rsidR="00081BBB" w:rsidRPr="001736B8" w:rsidRDefault="00081BBB" w:rsidP="00081BBB">
      <w:pPr>
        <w:spacing w:line="276" w:lineRule="auto"/>
      </w:pPr>
      <w:r w:rsidRPr="001736B8">
        <w:rPr>
          <w:u w:val="single"/>
        </w:rPr>
        <w:t>Pleasure as a hallmark of reward is sufficient for defining a reward</w:t>
      </w:r>
      <w:r w:rsidRPr="001736B8">
        <w:t xml:space="preserve">, but it may not be necessary. </w:t>
      </w:r>
      <w:r w:rsidRPr="001736B8">
        <w:rPr>
          <w:u w:val="single"/>
        </w:rPr>
        <w:t>A reward may generate positive</w:t>
      </w:r>
      <w:r w:rsidRPr="001736B8">
        <w:t xml:space="preserve"> learning and approach </w:t>
      </w:r>
      <w:r w:rsidRPr="001736B8">
        <w:rPr>
          <w:u w:val="single"/>
        </w:rPr>
        <w:t>behavior</w:t>
      </w:r>
      <w:r w:rsidRPr="001736B8">
        <w:t xml:space="preserve"> simply </w:t>
      </w:r>
      <w:r w:rsidRPr="001736B8">
        <w:rPr>
          <w:u w:val="single"/>
        </w:rPr>
        <w:t>because it contains substances that are essential for body function.</w:t>
      </w:r>
      <w:r w:rsidRPr="001736B8">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1736B8">
        <w:t>allostasis</w:t>
      </w:r>
      <w:proofErr w:type="spellEnd"/>
      <w:r w:rsidRPr="001736B8">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1D2AFD83" w14:textId="77777777" w:rsidR="00081BBB" w:rsidRPr="001736B8" w:rsidRDefault="00081BBB" w:rsidP="00081BBB">
      <w:pPr>
        <w:spacing w:line="276" w:lineRule="auto"/>
      </w:pPr>
      <w:r w:rsidRPr="001736B8">
        <w:t xml:space="preserve">Evolutionary theories of pleasure: The love connection </w:t>
      </w:r>
      <w:proofErr w:type="gramStart"/>
      <w:r w:rsidRPr="001736B8">
        <w:t>BO:D</w:t>
      </w:r>
      <w:proofErr w:type="gramEnd"/>
    </w:p>
    <w:p w14:paraId="154C3F1E" w14:textId="77777777" w:rsidR="00081BBB" w:rsidRPr="001736B8" w:rsidRDefault="00081BBB" w:rsidP="00081BBB">
      <w:pPr>
        <w:spacing w:line="276" w:lineRule="auto"/>
      </w:pPr>
      <w:r w:rsidRPr="001736B8">
        <w:t xml:space="preserve">Charles Darwin and other biological scientists that have examined the biological </w:t>
      </w:r>
      <w:r w:rsidRPr="001736B8">
        <w:rPr>
          <w:u w:val="single"/>
        </w:rPr>
        <w:t>evolution and its basic principles found</w:t>
      </w:r>
      <w:r w:rsidRPr="001736B8">
        <w:t xml:space="preserve"> various </w:t>
      </w:r>
      <w:r w:rsidRPr="001736B8">
        <w:rPr>
          <w:u w:val="single"/>
        </w:rPr>
        <w:t>mechanisms that steer behavior and biological development.</w:t>
      </w:r>
      <w:r w:rsidRPr="001736B8">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291E220A" w14:textId="77777777" w:rsidR="00081BBB" w:rsidRPr="001736B8" w:rsidRDefault="00081BBB" w:rsidP="00081BBB">
      <w:pPr>
        <w:spacing w:line="276" w:lineRule="auto"/>
      </w:pPr>
      <w:r w:rsidRPr="001736B8">
        <w:t xml:space="preserve">It is well established that modern biological theory conjectures that </w:t>
      </w:r>
      <w:r w:rsidRPr="005D4C4C">
        <w:rPr>
          <w:b/>
          <w:bCs/>
          <w:highlight w:val="green"/>
          <w:u w:val="single"/>
        </w:rPr>
        <w:t>organisms are</w:t>
      </w:r>
      <w:r w:rsidRPr="001736B8">
        <w:rPr>
          <w:u w:val="single"/>
        </w:rPr>
        <w:t xml:space="preserve"> the </w:t>
      </w:r>
      <w:r w:rsidRPr="005D4C4C">
        <w:rPr>
          <w:b/>
          <w:bCs/>
          <w:highlight w:val="green"/>
          <w:u w:val="single"/>
        </w:rPr>
        <w:t>result of evolutionary competition.</w:t>
      </w:r>
      <w:r w:rsidRPr="001736B8">
        <w:t xml:space="preserve"> In fact, Richard </w:t>
      </w:r>
      <w:r w:rsidRPr="001736B8">
        <w:rPr>
          <w:u w:val="single"/>
        </w:rPr>
        <w:t>Dawkins stresses gene survival and propagation as the basic mechanism of life</w:t>
      </w:r>
      <w:r w:rsidRPr="001736B8">
        <w:t xml:space="preserve"> [20]. Only genes that lead to </w:t>
      </w:r>
      <w:r w:rsidRPr="001736B8">
        <w:rPr>
          <w:u w:val="single"/>
        </w:rPr>
        <w:t>the fittest phenotype will make it.</w:t>
      </w:r>
      <w:r w:rsidRPr="001736B8">
        <w:t xml:space="preserve"> It is noteworthy that the phenotype is selected based on behavior that maximizes gene propagation. To do so, the phenotype must survive and generate offspring, and be better at it than its competitors. Thus, </w:t>
      </w:r>
      <w:r w:rsidRPr="001736B8">
        <w:rPr>
          <w:u w:val="single"/>
        </w:rPr>
        <w:t xml:space="preserve">the ultimate, distal function of </w:t>
      </w:r>
      <w:r w:rsidRPr="005D4C4C">
        <w:rPr>
          <w:highlight w:val="green"/>
          <w:u w:val="single"/>
        </w:rPr>
        <w:t>rewards</w:t>
      </w:r>
      <w:r w:rsidRPr="001736B8">
        <w:rPr>
          <w:u w:val="single"/>
        </w:rPr>
        <w:t xml:space="preserve"> is to </w:t>
      </w:r>
      <w:r w:rsidRPr="005D4C4C">
        <w:rPr>
          <w:highlight w:val="green"/>
          <w:u w:val="single"/>
        </w:rPr>
        <w:t>increase</w:t>
      </w:r>
      <w:r w:rsidRPr="001736B8">
        <w:rPr>
          <w:u w:val="single"/>
        </w:rPr>
        <w:t xml:space="preserve"> evolutionary </w:t>
      </w:r>
      <w:r w:rsidRPr="005D4C4C">
        <w:rPr>
          <w:highlight w:val="green"/>
          <w:u w:val="single"/>
        </w:rPr>
        <w:t>fitness</w:t>
      </w:r>
      <w:r w:rsidRPr="001736B8">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040C9FB2" w14:textId="77777777" w:rsidR="00081BBB" w:rsidRPr="001736B8" w:rsidRDefault="00081BBB" w:rsidP="00081BBB">
      <w:pPr>
        <w:spacing w:line="276" w:lineRule="auto"/>
        <w:rPr>
          <w:szCs w:val="16"/>
          <w:u w:val="single"/>
        </w:rPr>
      </w:pPr>
      <w:r w:rsidRPr="001736B8">
        <w:rPr>
          <w:u w:val="single"/>
        </w:rPr>
        <w:t>Behavioral reward functions have evolved to help individuals to survive and propagate their genes</w:t>
      </w:r>
      <w:r w:rsidRPr="001736B8">
        <w:t xml:space="preserve">. Apparently, </w:t>
      </w:r>
      <w:r w:rsidRPr="001736B8">
        <w:rPr>
          <w:u w:val="single"/>
        </w:rPr>
        <w:t>people need to live well and long enough to reproduce.</w:t>
      </w:r>
      <w:r w:rsidRPr="001736B8">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736B8">
        <w:rPr>
          <w:u w:val="single"/>
        </w:rPr>
        <w:t>any small edge will ultimately result in evolutionary advantage</w:t>
      </w:r>
      <w:r w:rsidRPr="001736B8">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736B8">
        <w:rPr>
          <w:u w:val="single"/>
        </w:rPr>
        <w:t>Thus</w:t>
      </w:r>
      <w:proofErr w:type="gramEnd"/>
      <w:r w:rsidRPr="001736B8">
        <w:rPr>
          <w:u w:val="single"/>
        </w:rPr>
        <w:t xml:space="preserve"> the distal reward function in gene propagation and evolutionary fitness defines the proximal reward functions that we see</w:t>
      </w:r>
      <w:r w:rsidRPr="001736B8">
        <w:t xml:space="preserve"> in everyday behavior. </w:t>
      </w:r>
      <w:r w:rsidRPr="001736B8">
        <w:rPr>
          <w:u w:val="single"/>
        </w:rPr>
        <w:t xml:space="preserve">That is why </w:t>
      </w:r>
      <w:r w:rsidRPr="005D4C4C">
        <w:rPr>
          <w:highlight w:val="green"/>
          <w:u w:val="single"/>
        </w:rPr>
        <w:t>foods, drinks, mates, and offspring are rewarding.</w:t>
      </w:r>
    </w:p>
    <w:p w14:paraId="73571CC5" w14:textId="77777777" w:rsidR="00081BBB" w:rsidRPr="001736B8" w:rsidRDefault="00081BBB" w:rsidP="00081BBB">
      <w:pPr>
        <w:spacing w:line="276" w:lineRule="auto"/>
      </w:pPr>
      <w:r w:rsidRPr="001736B8">
        <w:t xml:space="preserve">There have been theories linking pleasure as a required component of health benefits </w:t>
      </w:r>
      <w:proofErr w:type="spellStart"/>
      <w:r w:rsidRPr="001736B8">
        <w:t>salutogenesis</w:t>
      </w:r>
      <w:proofErr w:type="spellEnd"/>
      <w:r w:rsidRPr="001736B8">
        <w:t>, (</w:t>
      </w:r>
      <w:proofErr w:type="spellStart"/>
      <w:r w:rsidRPr="001736B8">
        <w:t>salugenesis</w:t>
      </w:r>
      <w:proofErr w:type="spellEnd"/>
      <w:r w:rsidRPr="001736B8">
        <w:t xml:space="preserve">). </w:t>
      </w:r>
      <w:proofErr w:type="gramStart"/>
      <w:r w:rsidRPr="001736B8">
        <w:t>In essence, under</w:t>
      </w:r>
      <w:proofErr w:type="gramEnd"/>
      <w:r w:rsidRPr="001736B8">
        <w:t xml:space="preserve"> these terms, </w:t>
      </w:r>
      <w:r w:rsidRPr="001736B8">
        <w:rPr>
          <w:u w:val="single"/>
        </w:rPr>
        <w:t>pleasure is described as a state or feeling of happiness and satisfaction resulting from an experience that one enjoys.</w:t>
      </w:r>
      <w:r w:rsidRPr="001736B8">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1736B8">
        <w:t>morphinergic</w:t>
      </w:r>
      <w:proofErr w:type="spellEnd"/>
      <w:r w:rsidRPr="001736B8">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1736B8">
        <w:t>hypodopaminergia</w:t>
      </w:r>
      <w:proofErr w:type="spellEnd"/>
      <w:r w:rsidRPr="001736B8">
        <w:t xml:space="preserve"> [24]. Most would agree that pleasurable activities can stimulate personal growth and may help to induce healthy behavioral changes, including stress management [25]. The work of </w:t>
      </w:r>
      <w:proofErr w:type="spellStart"/>
      <w:r w:rsidRPr="001736B8">
        <w:t>Esch</w:t>
      </w:r>
      <w:proofErr w:type="spellEnd"/>
      <w:r w:rsidRPr="001736B8">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6FF798BD" w14:textId="77777777" w:rsidR="00081BBB" w:rsidRPr="001736B8" w:rsidRDefault="00081BBB" w:rsidP="00081BBB">
      <w:pPr>
        <w:spacing w:line="276" w:lineRule="auto"/>
      </w:pPr>
      <w:r w:rsidRPr="001736B8">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08AB8F83" w14:textId="77777777" w:rsidR="00081BBB" w:rsidRPr="001736B8" w:rsidRDefault="00081BBB" w:rsidP="00081BBB">
      <w:pPr>
        <w:spacing w:line="276" w:lineRule="auto"/>
      </w:pPr>
      <w:r w:rsidRPr="001736B8">
        <w:t>Finding happiness is different between apes and humans</w:t>
      </w:r>
    </w:p>
    <w:p w14:paraId="38AD4A04" w14:textId="77777777" w:rsidR="00081BBB" w:rsidRPr="001736B8" w:rsidRDefault="00081BBB" w:rsidP="00081BBB">
      <w:pPr>
        <w:spacing w:line="276" w:lineRule="auto"/>
      </w:pPr>
      <w:r w:rsidRPr="001736B8">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6AFD427C" w14:textId="77777777" w:rsidR="00081BBB" w:rsidRPr="001736B8" w:rsidRDefault="00081BBB" w:rsidP="00081BBB">
      <w:pPr>
        <w:spacing w:line="276" w:lineRule="auto"/>
      </w:pPr>
      <w:r w:rsidRPr="001736B8">
        <w:t xml:space="preserve">Remarkably, there are </w:t>
      </w:r>
      <w:r w:rsidRPr="001736B8">
        <w:rPr>
          <w:u w:val="single"/>
        </w:rPr>
        <w:t>pathways for ordinary liking and pleasure</w:t>
      </w:r>
      <w:r w:rsidRPr="001736B8">
        <w:t xml:space="preserve">, which </w:t>
      </w:r>
      <w:r w:rsidRPr="001736B8">
        <w:rPr>
          <w:u w:val="single"/>
        </w:rPr>
        <w:t>are limited in scope</w:t>
      </w:r>
      <w:r w:rsidRPr="001736B8">
        <w:t xml:space="preserve"> as described above in this commentary. However, </w:t>
      </w:r>
      <w:r w:rsidRPr="001736B8">
        <w:rPr>
          <w:u w:val="single"/>
        </w:rPr>
        <w:t xml:space="preserve">there are </w:t>
      </w:r>
      <w:r w:rsidRPr="005D4C4C">
        <w:rPr>
          <w:b/>
          <w:bCs/>
          <w:highlight w:val="green"/>
          <w:u w:val="single"/>
        </w:rPr>
        <w:t>many brain regions</w:t>
      </w:r>
      <w:r w:rsidRPr="001736B8">
        <w:t xml:space="preserve">, often termed hot and cold spots, </w:t>
      </w:r>
      <w:r w:rsidRPr="001736B8">
        <w:rPr>
          <w:u w:val="single"/>
        </w:rPr>
        <w:t xml:space="preserve">that significantly </w:t>
      </w:r>
      <w:r w:rsidRPr="005D4C4C">
        <w:rPr>
          <w:b/>
          <w:bCs/>
          <w:highlight w:val="green"/>
          <w:u w:val="single"/>
        </w:rPr>
        <w:t>modulate</w:t>
      </w:r>
      <w:r w:rsidRPr="001736B8">
        <w:t xml:space="preserve"> (increase or decrease) </w:t>
      </w:r>
      <w:r w:rsidRPr="001736B8">
        <w:rPr>
          <w:u w:val="single"/>
        </w:rPr>
        <w:t xml:space="preserve">our </w:t>
      </w:r>
      <w:r w:rsidRPr="005D4C4C">
        <w:rPr>
          <w:b/>
          <w:bCs/>
          <w:highlight w:val="green"/>
          <w:u w:val="single"/>
        </w:rPr>
        <w:t>pleasure or</w:t>
      </w:r>
      <w:r w:rsidRPr="001736B8">
        <w:rPr>
          <w:u w:val="single"/>
        </w:rPr>
        <w:t xml:space="preserve"> even produce</w:t>
      </w:r>
      <w:r w:rsidRPr="001736B8">
        <w:rPr>
          <w:b/>
          <w:bCs/>
          <w:u w:val="single"/>
        </w:rPr>
        <w:t xml:space="preserve"> </w:t>
      </w:r>
      <w:r w:rsidRPr="005D4C4C">
        <w:rPr>
          <w:b/>
          <w:bCs/>
          <w:highlight w:val="green"/>
          <w:u w:val="single"/>
        </w:rPr>
        <w:t>the opposite</w:t>
      </w:r>
      <w:r w:rsidRPr="001736B8">
        <w:t xml:space="preserve"> of pleasure— that is </w:t>
      </w:r>
      <w:r w:rsidRPr="001736B8">
        <w:rPr>
          <w:u w:val="single"/>
        </w:rPr>
        <w:t>disgust and fear</w:t>
      </w:r>
      <w:r w:rsidRPr="001736B8">
        <w:t xml:space="preserve"> [39]. </w:t>
      </w:r>
      <w:r w:rsidRPr="001736B8">
        <w:rPr>
          <w:u w:val="single"/>
        </w:rPr>
        <w:t>One</w:t>
      </w:r>
      <w:r w:rsidRPr="001736B8">
        <w:t xml:space="preserve"> specific </w:t>
      </w:r>
      <w:r w:rsidRPr="001736B8">
        <w:rPr>
          <w:u w:val="single"/>
        </w:rPr>
        <w:t>region</w:t>
      </w:r>
      <w:r w:rsidRPr="001736B8">
        <w:t xml:space="preserve"> of the nucleus </w:t>
      </w:r>
      <w:proofErr w:type="spellStart"/>
      <w:r w:rsidRPr="001736B8">
        <w:t>accumbens</w:t>
      </w:r>
      <w:proofErr w:type="spellEnd"/>
      <w:r w:rsidRPr="001736B8">
        <w:t xml:space="preserve"> </w:t>
      </w:r>
      <w:r w:rsidRPr="001736B8">
        <w:rPr>
          <w:u w:val="single"/>
        </w:rPr>
        <w:t xml:space="preserve">is organized like a computer keyboard, with </w:t>
      </w:r>
      <w:proofErr w:type="gramStart"/>
      <w:r w:rsidRPr="001736B8">
        <w:rPr>
          <w:u w:val="single"/>
        </w:rPr>
        <w:t>particular stimulus</w:t>
      </w:r>
      <w:proofErr w:type="gramEnd"/>
      <w:r w:rsidRPr="001736B8">
        <w:rPr>
          <w:u w:val="single"/>
        </w:rPr>
        <w:t xml:space="preserve"> triggers in rows</w:t>
      </w:r>
      <w:r w:rsidRPr="001736B8">
        <w:t xml:space="preserve">— producing an increase and decrease of pleasure and disgust. Moreover, </w:t>
      </w:r>
      <w:r w:rsidRPr="001736B8">
        <w:rPr>
          <w:u w:val="single"/>
        </w:rPr>
        <w:t>the cortex has unique roles in the cognitive evaluation of our feelings of pleasure</w:t>
      </w:r>
      <w:r w:rsidRPr="001736B8">
        <w:t xml:space="preserve"> [40]. Importantly, the interplay of these multiple triggers and the higher brain centers in the prefrontal cortex are very intricate and are just being uncovered.</w:t>
      </w:r>
    </w:p>
    <w:p w14:paraId="10EC7062" w14:textId="77777777" w:rsidR="00081BBB" w:rsidRPr="001736B8" w:rsidRDefault="00081BBB" w:rsidP="00081BBB">
      <w:pPr>
        <w:spacing w:line="276" w:lineRule="auto"/>
      </w:pPr>
      <w:r w:rsidRPr="001736B8">
        <w:t>Desire and reward centers</w:t>
      </w:r>
    </w:p>
    <w:p w14:paraId="59A01147" w14:textId="77777777" w:rsidR="00081BBB" w:rsidRPr="001736B8" w:rsidRDefault="00081BBB" w:rsidP="00081BBB">
      <w:pPr>
        <w:spacing w:line="276" w:lineRule="auto"/>
      </w:pPr>
      <w:r w:rsidRPr="001736B8">
        <w:t xml:space="preserve">It is surprising that many different sources of pleasure activate the same circuits between the </w:t>
      </w:r>
      <w:proofErr w:type="spellStart"/>
      <w:r w:rsidRPr="001736B8">
        <w:t>mesocorticolimbic</w:t>
      </w:r>
      <w:proofErr w:type="spellEnd"/>
      <w:r w:rsidRPr="001736B8">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6CC3BB0A" w14:textId="77777777" w:rsidR="00081BBB" w:rsidRPr="001736B8" w:rsidRDefault="00081BBB" w:rsidP="00081BBB">
      <w:pPr>
        <w:spacing w:line="276" w:lineRule="auto"/>
      </w:pPr>
      <w:r w:rsidRPr="001736B8">
        <w:t xml:space="preserve">In simplest terms, the well-established mesolimbic system is a dopamine circuit for reward. It starts in the ventral tegmental area (VTA) of the midbrain and travels to the nucleus </w:t>
      </w:r>
      <w:proofErr w:type="spellStart"/>
      <w:r w:rsidRPr="001736B8">
        <w:t>accumbens</w:t>
      </w:r>
      <w:proofErr w:type="spellEnd"/>
      <w:r w:rsidRPr="001736B8">
        <w:t xml:space="preserve"> (Figure 2). It is the cornerstone target to all addictions. The VTA is encompassed with neurons using glutamate, GABA, and dopamine. The nucleus </w:t>
      </w:r>
      <w:proofErr w:type="spellStart"/>
      <w:r w:rsidRPr="001736B8">
        <w:t>accumbens</w:t>
      </w:r>
      <w:proofErr w:type="spellEnd"/>
      <w:r w:rsidRPr="001736B8">
        <w:t xml:space="preserve"> (</w:t>
      </w:r>
      <w:proofErr w:type="spellStart"/>
      <w:r w:rsidRPr="001736B8">
        <w:t>NAc</w:t>
      </w:r>
      <w:proofErr w:type="spellEnd"/>
      <w:r w:rsidRPr="001736B8">
        <w:t xml:space="preserve">) is located within the ventral striatum and is divided into two sub-regions—the motor and limbic regions associated with its core and shell, respectively. The </w:t>
      </w:r>
      <w:proofErr w:type="spellStart"/>
      <w:r w:rsidRPr="001736B8">
        <w:t>NAc</w:t>
      </w:r>
      <w:proofErr w:type="spellEnd"/>
      <w:r w:rsidRPr="001736B8">
        <w:t xml:space="preserve"> has spiny neurons that receive dopamine from the VTA and glutamate (a dopamine driver) from the hippocampus, amygdala and medial prefrontal cortex. Subsequently, the </w:t>
      </w:r>
      <w:proofErr w:type="spellStart"/>
      <w:r w:rsidRPr="001736B8">
        <w:t>NAc</w:t>
      </w:r>
      <w:proofErr w:type="spellEnd"/>
      <w:r w:rsidRPr="001736B8">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w:t>
      </w:r>
      <w:proofErr w:type="spellStart"/>
      <w:r w:rsidRPr="001736B8">
        <w:t>non –substance</w:t>
      </w:r>
      <w:proofErr w:type="spellEnd"/>
      <w:r w:rsidRPr="001736B8">
        <w:t xml:space="preserve"> related. In 1995, our laboratory coined the term “Reward Deficiency Syndrome” (RDS) to describe genetic and epigenetic induced </w:t>
      </w:r>
      <w:proofErr w:type="spellStart"/>
      <w:r w:rsidRPr="001736B8">
        <w:t>hypodopaminergia</w:t>
      </w:r>
      <w:proofErr w:type="spellEnd"/>
      <w:r w:rsidRPr="001736B8">
        <w:t xml:space="preserve"> in the “Brain Reward Cascade” that contribute to addiction and compulsive behaviors [3,6,41].</w:t>
      </w:r>
    </w:p>
    <w:p w14:paraId="2BEB5E34" w14:textId="77777777" w:rsidR="00081BBB" w:rsidRPr="001736B8" w:rsidRDefault="00081BBB" w:rsidP="00081BBB">
      <w:pPr>
        <w:spacing w:line="276" w:lineRule="auto"/>
      </w:pPr>
      <w:r w:rsidRPr="001736B8">
        <w:t xml:space="preserve">Furthermore, ordinary </w:t>
      </w:r>
      <w:r w:rsidRPr="001736B8">
        <w:rPr>
          <w:u w:val="single"/>
        </w:rPr>
        <w:t>“</w:t>
      </w:r>
      <w:r w:rsidRPr="005D4C4C">
        <w:rPr>
          <w:highlight w:val="green"/>
          <w:u w:val="single"/>
        </w:rPr>
        <w:t>liking</w:t>
      </w:r>
      <w:r w:rsidRPr="001736B8">
        <w:rPr>
          <w:u w:val="single"/>
        </w:rPr>
        <w:t xml:space="preserve">” of </w:t>
      </w:r>
      <w:r w:rsidRPr="005D4C4C">
        <w:rPr>
          <w:highlight w:val="green"/>
          <w:u w:val="single"/>
        </w:rPr>
        <w:t>something</w:t>
      </w:r>
      <w:r w:rsidRPr="001736B8">
        <w:rPr>
          <w:u w:val="single"/>
        </w:rPr>
        <w:t xml:space="preserve">, or pure pleasure, is </w:t>
      </w:r>
      <w:r w:rsidRPr="005D4C4C">
        <w:rPr>
          <w:highlight w:val="green"/>
          <w:u w:val="single"/>
        </w:rPr>
        <w:t>represented by</w:t>
      </w:r>
      <w:r w:rsidRPr="001736B8">
        <w:t xml:space="preserve"> small </w:t>
      </w:r>
      <w:r w:rsidRPr="005D4C4C">
        <w:rPr>
          <w:highlight w:val="green"/>
          <w:u w:val="single"/>
        </w:rPr>
        <w:t>regions</w:t>
      </w:r>
      <w:r w:rsidRPr="001736B8">
        <w:t xml:space="preserve"> mainly </w:t>
      </w:r>
      <w:r w:rsidRPr="005D4C4C">
        <w:rPr>
          <w:highlight w:val="green"/>
          <w:u w:val="single"/>
        </w:rPr>
        <w:t>in the limbic system</w:t>
      </w:r>
      <w:r w:rsidRPr="001736B8">
        <w:t xml:space="preserve"> (old reptilian part of the brain). These may be </w:t>
      </w:r>
      <w:r w:rsidRPr="001736B8">
        <w:rPr>
          <w:u w:val="single"/>
        </w:rPr>
        <w:t>part of larger neural circuits.</w:t>
      </w:r>
      <w:r w:rsidRPr="001736B8">
        <w:t xml:space="preserve"> In Latin, </w:t>
      </w:r>
      <w:proofErr w:type="spellStart"/>
      <w:r w:rsidRPr="001736B8">
        <w:t>hedus</w:t>
      </w:r>
      <w:proofErr w:type="spellEnd"/>
      <w:r w:rsidRPr="001736B8">
        <w:t xml:space="preserve"> is the term for “sweet”; and in Greek, </w:t>
      </w:r>
      <w:proofErr w:type="spellStart"/>
      <w:r w:rsidRPr="001736B8">
        <w:t>hodone</w:t>
      </w:r>
      <w:proofErr w:type="spellEnd"/>
      <w:r w:rsidRPr="001736B8">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F89B632" w14:textId="77777777" w:rsidR="00081BBB" w:rsidRPr="001736B8" w:rsidRDefault="00081BBB" w:rsidP="00081BBB">
      <w:pPr>
        <w:spacing w:line="276" w:lineRule="auto"/>
        <w:rPr>
          <w:szCs w:val="16"/>
        </w:rPr>
      </w:pPr>
      <w:r w:rsidRPr="001736B8">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611F9D0A" w14:textId="77777777" w:rsidR="00081BBB" w:rsidRPr="001736B8" w:rsidRDefault="00081BBB" w:rsidP="00081BBB">
      <w:pPr>
        <w:spacing w:line="276" w:lineRule="auto"/>
        <w:rPr>
          <w:szCs w:val="16"/>
        </w:rPr>
      </w:pPr>
      <w:proofErr w:type="gramStart"/>
      <w:r w:rsidRPr="001736B8">
        <w:rPr>
          <w:szCs w:val="16"/>
        </w:rPr>
        <w:t>In an attempt to</w:t>
      </w:r>
      <w:proofErr w:type="gramEnd"/>
      <w:r w:rsidRPr="001736B8">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736B8">
        <w:rPr>
          <w:szCs w:val="16"/>
        </w:rPr>
        <w:t>a majority of</w:t>
      </w:r>
      <w:proofErr w:type="gramEnd"/>
      <w:r w:rsidRPr="001736B8">
        <w:rPr>
          <w:szCs w:val="16"/>
        </w:rPr>
        <w:t xml:space="preserve">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14D872A9" w14:textId="77777777" w:rsidR="00081BBB" w:rsidRPr="001736B8" w:rsidRDefault="00081BBB" w:rsidP="00081BBB">
      <w:pPr>
        <w:spacing w:line="276" w:lineRule="auto"/>
        <w:rPr>
          <w:szCs w:val="16"/>
        </w:rPr>
      </w:pPr>
      <w:r w:rsidRPr="001736B8">
        <w:rPr>
          <w:szCs w:val="16"/>
        </w:rPr>
        <w:t xml:space="preserve">Addictive substances are voluntarily self-administered, and they enhance (directly or indirectly) dopaminergic synaptic function in the </w:t>
      </w:r>
      <w:proofErr w:type="spellStart"/>
      <w:r w:rsidRPr="001736B8">
        <w:rPr>
          <w:szCs w:val="16"/>
        </w:rPr>
        <w:t>NAc</w:t>
      </w:r>
      <w:proofErr w:type="spellEnd"/>
      <w:r w:rsidRPr="001736B8">
        <w:rPr>
          <w:szCs w:val="16"/>
        </w:rPr>
        <w:t xml:space="preserve">. This activation of the brain reward networks (producing the ecstatic “high” that users seek). Although these circuits were initially thought to encode a set point of hedonic tone, it is now </w:t>
      </w:r>
      <w:proofErr w:type="gramStart"/>
      <w:r w:rsidRPr="001736B8">
        <w:rPr>
          <w:szCs w:val="16"/>
        </w:rPr>
        <w:t>being considered to be</w:t>
      </w:r>
      <w:proofErr w:type="gramEnd"/>
      <w:r w:rsidRPr="001736B8">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1736B8">
        <w:rPr>
          <w:szCs w:val="16"/>
        </w:rPr>
        <w:t>Vanyukov</w:t>
      </w:r>
      <w:proofErr w:type="spellEnd"/>
      <w:r w:rsidRPr="001736B8">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4EB371B2" w14:textId="77777777" w:rsidR="00081BBB" w:rsidRPr="001736B8" w:rsidRDefault="00081BBB" w:rsidP="00081BBB">
      <w:pPr>
        <w:spacing w:line="276" w:lineRule="auto"/>
        <w:rPr>
          <w:szCs w:val="16"/>
        </w:rPr>
      </w:pPr>
      <w:r w:rsidRPr="001736B8">
        <w:rPr>
          <w:szCs w:val="16"/>
        </w:rPr>
        <w:t xml:space="preserve">Over many </w:t>
      </w:r>
      <w:proofErr w:type="gramStart"/>
      <w:r w:rsidRPr="001736B8">
        <w:rPr>
          <w:szCs w:val="16"/>
        </w:rPr>
        <w:t>years</w:t>
      </w:r>
      <w:proofErr w:type="gramEnd"/>
      <w:r w:rsidRPr="001736B8">
        <w:rPr>
          <w:szCs w:val="16"/>
        </w:rPr>
        <w:t xml:space="preserve">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551D8B43" w14:textId="77777777" w:rsidR="00081BBB" w:rsidRPr="001736B8" w:rsidRDefault="00081BBB" w:rsidP="00081BBB">
      <w:pPr>
        <w:spacing w:line="276" w:lineRule="auto"/>
      </w:pPr>
      <w:proofErr w:type="gramStart"/>
      <w:r w:rsidRPr="001736B8">
        <w:t>In essence, although</w:t>
      </w:r>
      <w:proofErr w:type="gramEnd"/>
      <w:r w:rsidRPr="001736B8">
        <w:t xml:space="preserve"> nonhuman primate brains are similar to our own, the disparity between other primates and those of human cognitive abilities tells us that surface similarity is not the whole story. </w:t>
      </w:r>
      <w:r w:rsidRPr="001736B8">
        <w:rPr>
          <w:u w:val="single"/>
        </w:rPr>
        <w:t>Sousa et al.</w:t>
      </w:r>
      <w:r w:rsidRPr="001736B8">
        <w:t xml:space="preserve"> [50] small case </w:t>
      </w:r>
      <w:r w:rsidRPr="001736B8">
        <w:rPr>
          <w:u w:val="single"/>
        </w:rPr>
        <w:t>found various differentially expressed genes, to associate with pleasure related systems.</w:t>
      </w:r>
      <w:r w:rsidRPr="001736B8">
        <w:t xml:space="preserve"> Furthermore, the dopaminergic interneurons located in the human neocortex were absent from the neocortex of nonhuman African apes. Such differences in neuronal transcriptional programs may underlie a variety of neurodevelopmental disorders.</w:t>
      </w:r>
    </w:p>
    <w:p w14:paraId="69745BC2" w14:textId="77777777" w:rsidR="00081BBB" w:rsidRPr="001736B8" w:rsidRDefault="00081BBB" w:rsidP="00081BBB">
      <w:pPr>
        <w:spacing w:line="276" w:lineRule="auto"/>
      </w:pPr>
      <w:r w:rsidRPr="001736B8">
        <w:t xml:space="preserve">In simpler terms, the system controls the production of dopamine, a chemical messenger that plays a significant role in pleasure and rewards. The senior author, Dr. </w:t>
      </w:r>
      <w:proofErr w:type="spellStart"/>
      <w:r w:rsidRPr="001736B8">
        <w:t>Nenad</w:t>
      </w:r>
      <w:proofErr w:type="spellEnd"/>
      <w:r w:rsidRPr="001736B8">
        <w:t xml:space="preserve"> </w:t>
      </w:r>
      <w:proofErr w:type="spellStart"/>
      <w:r w:rsidRPr="001736B8">
        <w:t>Sestan</w:t>
      </w:r>
      <w:proofErr w:type="spellEnd"/>
      <w:r w:rsidRPr="001736B8">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1736B8">
        <w:t>Sestan</w:t>
      </w:r>
      <w:proofErr w:type="spellEnd"/>
      <w:r w:rsidRPr="001736B8">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5D4C4C">
        <w:rPr>
          <w:highlight w:val="green"/>
          <w:u w:val="single"/>
        </w:rPr>
        <w:t>researchers examined</w:t>
      </w:r>
      <w:r w:rsidRPr="001736B8">
        <w:rPr>
          <w:u w:val="single"/>
        </w:rPr>
        <w:t xml:space="preserve"> 247 specimens of </w:t>
      </w:r>
      <w:r w:rsidRPr="005D4C4C">
        <w:rPr>
          <w:highlight w:val="green"/>
          <w:u w:val="single"/>
        </w:rPr>
        <w:t>neural tissue</w:t>
      </w:r>
      <w:r w:rsidRPr="001736B8">
        <w:rPr>
          <w:u w:val="single"/>
        </w:rPr>
        <w:t xml:space="preserve"> from six humans, five chimpanzees, and five macaque monkeys.</w:t>
      </w:r>
      <w:r w:rsidRPr="001736B8">
        <w:t xml:space="preserve"> Moreover, these </w:t>
      </w:r>
      <w:r w:rsidRPr="001736B8">
        <w:rPr>
          <w:u w:val="single"/>
        </w:rPr>
        <w:t>investigators analyzed which genes were turned on or off in 16 regions of the brain.</w:t>
      </w:r>
      <w:r w:rsidRPr="001736B8">
        <w:t xml:space="preserve"> While </w:t>
      </w:r>
      <w:r w:rsidRPr="001736B8">
        <w:rPr>
          <w:u w:val="single"/>
        </w:rPr>
        <w:t xml:space="preserve">the differences among species were subtle, </w:t>
      </w:r>
      <w:r w:rsidRPr="005D4C4C">
        <w:rPr>
          <w:b/>
          <w:bCs/>
          <w:highlight w:val="green"/>
          <w:u w:val="single"/>
        </w:rPr>
        <w:t>there was</w:t>
      </w:r>
      <w:r w:rsidRPr="001736B8">
        <w:rPr>
          <w:u w:val="single"/>
        </w:rPr>
        <w:t xml:space="preserve"> a </w:t>
      </w:r>
      <w:r w:rsidRPr="005D4C4C">
        <w:rPr>
          <w:b/>
          <w:bCs/>
          <w:highlight w:val="green"/>
          <w:u w:val="single"/>
        </w:rPr>
        <w:t>remarkable contrast in</w:t>
      </w:r>
      <w:r w:rsidRPr="001736B8">
        <w:rPr>
          <w:u w:val="single"/>
        </w:rPr>
        <w:t xml:space="preserve"> the</w:t>
      </w:r>
      <w:r w:rsidRPr="001736B8">
        <w:rPr>
          <w:b/>
          <w:bCs/>
          <w:u w:val="single"/>
        </w:rPr>
        <w:t xml:space="preserve"> </w:t>
      </w:r>
      <w:r w:rsidRPr="005D4C4C">
        <w:rPr>
          <w:b/>
          <w:bCs/>
          <w:highlight w:val="green"/>
          <w:u w:val="single"/>
        </w:rPr>
        <w:t>neocortices</w:t>
      </w:r>
      <w:r w:rsidRPr="001736B8">
        <w:t xml:space="preserve">, specifically </w:t>
      </w:r>
      <w:r w:rsidRPr="001736B8">
        <w:rPr>
          <w:u w:val="single"/>
        </w:rPr>
        <w:t xml:space="preserve">in an </w:t>
      </w:r>
      <w:r w:rsidRPr="005D4C4C">
        <w:rPr>
          <w:highlight w:val="green"/>
          <w:u w:val="single"/>
        </w:rPr>
        <w:t>area of the brain</w:t>
      </w:r>
      <w:r w:rsidRPr="001736B8">
        <w:rPr>
          <w:u w:val="single"/>
        </w:rPr>
        <w:t xml:space="preserve"> that is much </w:t>
      </w:r>
      <w:r w:rsidRPr="005D4C4C">
        <w:rPr>
          <w:highlight w:val="green"/>
          <w:u w:val="single"/>
        </w:rPr>
        <w:t>more developed in humans</w:t>
      </w:r>
      <w:r w:rsidRPr="001736B8">
        <w:rPr>
          <w:u w:val="single"/>
        </w:rPr>
        <w:t xml:space="preserve"> than in chimpanzees.</w:t>
      </w:r>
      <w:r w:rsidRPr="001736B8">
        <w:t xml:space="preserve"> In fact, these researchers found that a gene called </w:t>
      </w:r>
      <w:r w:rsidRPr="001736B8">
        <w:rPr>
          <w:u w:val="single"/>
        </w:rPr>
        <w:t xml:space="preserve">tyrosine hydroxylase (TH) for the enzyme, responsible </w:t>
      </w:r>
      <w:proofErr w:type="gramStart"/>
      <w:r w:rsidRPr="001736B8">
        <w:rPr>
          <w:u w:val="single"/>
        </w:rPr>
        <w:t>for the production of</w:t>
      </w:r>
      <w:proofErr w:type="gramEnd"/>
      <w:r w:rsidRPr="001736B8">
        <w:rPr>
          <w:u w:val="single"/>
        </w:rPr>
        <w:t xml:space="preserve"> dopamine</w:t>
      </w:r>
      <w:r w:rsidRPr="001736B8">
        <w:t xml:space="preserve">, was </w:t>
      </w:r>
      <w:r w:rsidRPr="001736B8">
        <w:rPr>
          <w:u w:val="single"/>
        </w:rPr>
        <w:t>expressed in the neocortex of humans, but not chimpanzees.</w:t>
      </w:r>
      <w:r w:rsidRPr="001736B8">
        <w:t xml:space="preserve"> As discussed earlier, </w:t>
      </w:r>
      <w:r w:rsidRPr="001736B8">
        <w:rPr>
          <w:u w:val="single"/>
        </w:rPr>
        <w:t>dopamine is</w:t>
      </w:r>
      <w:r w:rsidRPr="001736B8">
        <w:t xml:space="preserve"> best </w:t>
      </w:r>
      <w:r w:rsidRPr="001736B8">
        <w:rPr>
          <w:u w:val="single"/>
        </w:rPr>
        <w:t>known for its</w:t>
      </w:r>
      <w:r w:rsidRPr="001736B8">
        <w:t xml:space="preserve"> essential </w:t>
      </w:r>
      <w:r w:rsidRPr="001736B8">
        <w:rPr>
          <w:u w:val="single"/>
        </w:rPr>
        <w:t>role within the brain’s reward system; the</w:t>
      </w:r>
      <w:r w:rsidRPr="001736B8">
        <w:t xml:space="preserve"> very </w:t>
      </w:r>
      <w:r w:rsidRPr="001736B8">
        <w:rPr>
          <w:u w:val="single"/>
        </w:rPr>
        <w:t>system that responds to everything from sex, to gambling, to food, and to addictive drugs.</w:t>
      </w:r>
      <w:r w:rsidRPr="001736B8">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2FF11A30" w14:textId="77777777" w:rsidR="00081BBB" w:rsidRPr="006E626C" w:rsidRDefault="00081BBB" w:rsidP="00081BBB">
      <w:pPr>
        <w:spacing w:line="276" w:lineRule="auto"/>
      </w:pPr>
      <w:r w:rsidRPr="001736B8">
        <w:t xml:space="preserve">Nora </w:t>
      </w:r>
      <w:proofErr w:type="spellStart"/>
      <w:r w:rsidRPr="001736B8">
        <w:t>Volkow</w:t>
      </w:r>
      <w:proofErr w:type="spellEnd"/>
      <w:r w:rsidRPr="001736B8">
        <w:t xml:space="preserve">, the director of NIDA, pointed out that one alluring possibility is that the neurotransmitter </w:t>
      </w:r>
      <w:r w:rsidRPr="005D4C4C">
        <w:rPr>
          <w:highlight w:val="green"/>
          <w:u w:val="single"/>
        </w:rPr>
        <w:t>dopamine plays</w:t>
      </w:r>
      <w:r w:rsidRPr="001736B8">
        <w:rPr>
          <w:u w:val="single"/>
        </w:rPr>
        <w:t xml:space="preserve"> a substantial </w:t>
      </w:r>
      <w:r w:rsidRPr="005D4C4C">
        <w:rPr>
          <w:highlight w:val="green"/>
          <w:u w:val="single"/>
        </w:rPr>
        <w:t>role in</w:t>
      </w:r>
      <w:r w:rsidRPr="001736B8">
        <w:rPr>
          <w:u w:val="single"/>
        </w:rPr>
        <w:t xml:space="preserve"> humans’ </w:t>
      </w:r>
      <w:r w:rsidRPr="005D4C4C">
        <w:rPr>
          <w:highlight w:val="green"/>
          <w:u w:val="single"/>
        </w:rPr>
        <w:t>ability to pursue</w:t>
      </w:r>
      <w:r w:rsidRPr="001736B8">
        <w:rPr>
          <w:u w:val="single"/>
        </w:rPr>
        <w:t xml:space="preserve"> various </w:t>
      </w:r>
      <w:r w:rsidRPr="005D4C4C">
        <w:rPr>
          <w:highlight w:val="green"/>
          <w:u w:val="single"/>
        </w:rPr>
        <w:t>rewards that are</w:t>
      </w:r>
      <w:r w:rsidRPr="001736B8">
        <w:rPr>
          <w:u w:val="single"/>
        </w:rPr>
        <w:t xml:space="preserve"> perhaps months or even </w:t>
      </w:r>
      <w:r w:rsidRPr="005D4C4C">
        <w:rPr>
          <w:highlight w:val="green"/>
          <w:u w:val="single"/>
        </w:rPr>
        <w:t>years away</w:t>
      </w:r>
      <w:r w:rsidRPr="001736B8">
        <w:t xml:space="preserve"> in the future. This same idea has been suggested by Dr. Robert </w:t>
      </w:r>
      <w:proofErr w:type="spellStart"/>
      <w:r w:rsidRPr="001736B8">
        <w:t>Sapolsky</w:t>
      </w:r>
      <w:proofErr w:type="spellEnd"/>
      <w:r w:rsidRPr="001736B8">
        <w:t xml:space="preserve">, a professor of biology and neurology at Stanford University. Dr. </w:t>
      </w:r>
      <w:proofErr w:type="spellStart"/>
      <w:r w:rsidRPr="001736B8">
        <w:t>Sapolsky</w:t>
      </w:r>
      <w:proofErr w:type="spellEnd"/>
      <w:r w:rsidRPr="001736B8">
        <w:t xml:space="preserve"> cited evidence that dopamine levels rise dramatically in humans when we anticipate potential rewards that are uncertain and even far off in our futures, such as retirement or even the possible </w:t>
      </w:r>
      <w:proofErr w:type="spellStart"/>
      <w:r w:rsidRPr="001736B8">
        <w:t>alterlife</w:t>
      </w:r>
      <w:proofErr w:type="spellEnd"/>
      <w:r w:rsidRPr="001736B8">
        <w:t xml:space="preserve">. </w:t>
      </w:r>
      <w:r w:rsidRPr="001736B8">
        <w:rPr>
          <w:u w:val="single"/>
        </w:rPr>
        <w:t>This may explain what often motivates people to work for things that have no apparent short-term benefit</w:t>
      </w:r>
      <w:r w:rsidRPr="001736B8">
        <w:t xml:space="preserve"> [51]. In similar work, </w:t>
      </w:r>
      <w:proofErr w:type="spellStart"/>
      <w:r w:rsidRPr="001736B8">
        <w:t>Volkow</w:t>
      </w:r>
      <w:proofErr w:type="spellEnd"/>
      <w:r w:rsidRPr="001736B8">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1736B8">
        <w:t>shilting</w:t>
      </w:r>
      <w:proofErr w:type="spellEnd"/>
      <w:r w:rsidRPr="001736B8">
        <w:t xml:space="preserve"> from NOW to LATER, while its modulation of the insula, which processes </w:t>
      </w:r>
      <w:proofErr w:type="spellStart"/>
      <w:r w:rsidRPr="001736B8">
        <w:t>interoceptive</w:t>
      </w:r>
      <w:proofErr w:type="spellEnd"/>
      <w:r w:rsidRPr="001736B8">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F866ED1" w14:textId="77777777" w:rsidR="00081BBB" w:rsidRPr="00AD3963" w:rsidRDefault="00081BBB" w:rsidP="00081BBB"/>
    <w:p w14:paraId="7356176C" w14:textId="77777777" w:rsidR="00081BBB" w:rsidRDefault="00081BBB" w:rsidP="00081BBB">
      <w:pPr>
        <w:pStyle w:val="Heading4"/>
        <w:rPr>
          <w:rStyle w:val="Style13ptBold"/>
          <w:b/>
        </w:rPr>
      </w:pPr>
      <w:r>
        <w:rPr>
          <w:rStyle w:val="Style13ptBold"/>
          <w:b/>
        </w:rPr>
        <w:t>The</w:t>
      </w:r>
      <w:r w:rsidRPr="00B44CD7">
        <w:rPr>
          <w:rStyle w:val="Style13ptBold"/>
          <w:b/>
        </w:rPr>
        <w:t xml:space="preserve"> standard is </w:t>
      </w:r>
      <w:r>
        <w:rPr>
          <w:rStyle w:val="Style13ptBold"/>
          <w:b/>
        </w:rPr>
        <w:t xml:space="preserve">maximizing expected </w:t>
      </w:r>
      <w:proofErr w:type="spellStart"/>
      <w:r>
        <w:rPr>
          <w:rStyle w:val="Style13ptBold"/>
          <w:b/>
        </w:rPr>
        <w:t>well being</w:t>
      </w:r>
      <w:proofErr w:type="spellEnd"/>
      <w:r>
        <w:rPr>
          <w:rStyle w:val="Style13ptBold"/>
          <w:b/>
        </w:rPr>
        <w:t>.</w:t>
      </w:r>
    </w:p>
    <w:p w14:paraId="48CD7FB9" w14:textId="77777777" w:rsidR="00081BBB" w:rsidRPr="005E6B5F" w:rsidRDefault="00081BBB" w:rsidP="00081BBB"/>
    <w:p w14:paraId="0EA9AEDB" w14:textId="77777777" w:rsidR="00081BBB" w:rsidRPr="00B44CD7" w:rsidRDefault="00081BBB" w:rsidP="00081BBB">
      <w:pPr>
        <w:rPr>
          <w:rStyle w:val="Style13ptBold"/>
        </w:rPr>
      </w:pPr>
      <w:r>
        <w:rPr>
          <w:rStyle w:val="Style13ptBold"/>
        </w:rPr>
        <w:t>Prefer</w:t>
      </w:r>
      <w:r w:rsidRPr="00B44CD7">
        <w:rPr>
          <w:rStyle w:val="Style13ptBold"/>
        </w:rPr>
        <w:t>:</w:t>
      </w:r>
    </w:p>
    <w:p w14:paraId="1EA5C873" w14:textId="77777777" w:rsidR="00081BBB" w:rsidRDefault="00081BBB" w:rsidP="00081BBB">
      <w:pPr>
        <w:pStyle w:val="Heading4"/>
        <w:rPr>
          <w:rStyle w:val="Style13ptBold"/>
          <w:b/>
        </w:rPr>
      </w:pPr>
      <w:r w:rsidRPr="00B44CD7">
        <w:rPr>
          <w:rStyle w:val="Style13ptBold"/>
          <w:b/>
        </w:rPr>
        <w:t xml:space="preserve">1]outweighs on actor specificity since governments make policies </w:t>
      </w:r>
      <w:proofErr w:type="gramStart"/>
      <w:r w:rsidRPr="00B44CD7">
        <w:rPr>
          <w:rStyle w:val="Style13ptBold"/>
          <w:b/>
        </w:rPr>
        <w:t>as a whole that</w:t>
      </w:r>
      <w:proofErr w:type="gramEnd"/>
      <w:r w:rsidRPr="00B44CD7">
        <w:rPr>
          <w:rStyle w:val="Style13ptBold"/>
          <w:b/>
        </w:rPr>
        <w:t xml:space="preserve"> benefit and help some people and side constraints freeze action – actor spec outweighs and turns since it’s better than no action, states don’t have wills and intentions since they are not indivuals actors, different agents have different obligations </w:t>
      </w:r>
    </w:p>
    <w:p w14:paraId="5907A2CA" w14:textId="77777777" w:rsidR="00081BBB" w:rsidRPr="007F14D2" w:rsidRDefault="00081BBB" w:rsidP="00081BBB"/>
    <w:p w14:paraId="14FD165F" w14:textId="77777777" w:rsidR="00081BBB" w:rsidRDefault="00081BBB" w:rsidP="00081BBB">
      <w:pPr>
        <w:pStyle w:val="Heading4"/>
      </w:pPr>
      <w:r>
        <w:rPr>
          <w:rStyle w:val="Style13ptBold"/>
          <w:b/>
        </w:rPr>
        <w:t>2</w:t>
      </w:r>
      <w:r>
        <w:t xml:space="preserve">] use epistemic modesty – multiply probability of the </w:t>
      </w:r>
      <w:proofErr w:type="spellStart"/>
      <w:r>
        <w:t>fwk</w:t>
      </w:r>
      <w:proofErr w:type="spellEnd"/>
      <w:r>
        <w:t xml:space="preserve"> times the magnitude of the impacts A) clash – encourages both substantive and </w:t>
      </w:r>
      <w:proofErr w:type="spellStart"/>
      <w:r>
        <w:t>phil</w:t>
      </w:r>
      <w:proofErr w:type="spellEnd"/>
      <w:r>
        <w:t xml:space="preserve"> debates so that we talk about all the offense B) leads to the net most morality and proves that only beating </w:t>
      </w:r>
      <w:proofErr w:type="spellStart"/>
      <w:r>
        <w:t>fwk</w:t>
      </w:r>
      <w:proofErr w:type="spellEnd"/>
      <w:r>
        <w:t xml:space="preserve"> is not enough to win the debate</w:t>
      </w:r>
    </w:p>
    <w:p w14:paraId="4C4FFF12" w14:textId="77777777" w:rsidR="00081BBB" w:rsidRPr="00124A5B" w:rsidRDefault="00081BBB" w:rsidP="00081BBB"/>
    <w:p w14:paraId="33F93719" w14:textId="77777777" w:rsidR="00081BBB" w:rsidRPr="00B44CD7" w:rsidRDefault="00081BBB" w:rsidP="00081BBB">
      <w:pPr>
        <w:pStyle w:val="Heading4"/>
        <w:rPr>
          <w:b w:val="0"/>
        </w:rPr>
      </w:pPr>
      <w:r>
        <w:rPr>
          <w:rStyle w:val="Style13ptBold"/>
          <w:b/>
        </w:rPr>
        <w:t>3</w:t>
      </w:r>
      <w:r w:rsidRPr="00B44CD7">
        <w:rPr>
          <w:rStyle w:val="Style13ptBold"/>
          <w:b/>
        </w:rPr>
        <w:t>] extinction first</w:t>
      </w:r>
    </w:p>
    <w:p w14:paraId="7AC38096" w14:textId="77777777" w:rsidR="00081BBB" w:rsidRPr="00B44CD7" w:rsidRDefault="00081BBB" w:rsidP="00081BBB">
      <w:proofErr w:type="spellStart"/>
      <w:r w:rsidRPr="00B44CD7">
        <w:rPr>
          <w:rStyle w:val="Style13ptBold"/>
        </w:rPr>
        <w:t>Pummer</w:t>
      </w:r>
      <w:proofErr w:type="spellEnd"/>
      <w:r w:rsidRPr="00B44CD7">
        <w:rPr>
          <w:rStyle w:val="Style13ptBold"/>
        </w:rPr>
        <w:t xml:space="preserve"> 15</w:t>
      </w:r>
      <w:r w:rsidRPr="00B44CD7">
        <w:t xml:space="preserve"> [Theron, Junior Research Fellow in Philosophy at St. Anne's College, University of Oxford. “Moral Agreement on Saving the World” Practical Ethics, University of Oxford. May 18, 2015] AT</w:t>
      </w:r>
    </w:p>
    <w:p w14:paraId="3928F7C6" w14:textId="77777777" w:rsidR="00081BBB" w:rsidRPr="00EF11F6" w:rsidRDefault="00081BBB" w:rsidP="00081BBB">
      <w:pPr>
        <w:rPr>
          <w:sz w:val="12"/>
        </w:rPr>
      </w:pPr>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EF11F6">
        <w:rPr>
          <w:sz w:val="12"/>
        </w:rPr>
        <w:t>, whatever general moral view we adopt</w:t>
      </w:r>
      <w:r w:rsidRPr="00B44CD7">
        <w:rPr>
          <w:rStyle w:val="StyleUnderline"/>
        </w:rPr>
        <w:t>: that it is very important to reduce the risk that all intelligent beings on this planet are eliminated by an enormous catastrophe, such as a nuclear war.</w:t>
      </w:r>
      <w:r w:rsidRPr="00EF11F6">
        <w:rPr>
          <w:sz w:val="12"/>
        </w:rPr>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EF11F6">
        <w:rPr>
          <w:sz w:val="12"/>
        </w:rPr>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EF11F6">
        <w:rPr>
          <w:sz w:val="12"/>
        </w:rPr>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5D4C4C">
        <w:rPr>
          <w:rStyle w:val="StyleUnderline"/>
          <w:highlight w:val="green"/>
        </w:rPr>
        <w:t xml:space="preserve">reducing existential risk is </w:t>
      </w:r>
      <w:r w:rsidRPr="00B44CD7">
        <w:rPr>
          <w:rStyle w:val="StyleUnderline"/>
        </w:rPr>
        <w:t xml:space="preserve">easily </w:t>
      </w:r>
      <w:r w:rsidRPr="005D4C4C">
        <w:rPr>
          <w:rStyle w:val="StyleUnderline"/>
          <w:highlight w:val="green"/>
        </w:rPr>
        <w:t>the most important thing in the whole world.</w:t>
      </w:r>
      <w:r w:rsidRPr="00B44CD7">
        <w:rPr>
          <w:rStyle w:val="StyleUnderline"/>
        </w:rPr>
        <w:t xml:space="preserve"> This is for the familiar reason that there are </w:t>
      </w:r>
      <w:r w:rsidRPr="005D4C4C">
        <w:rPr>
          <w:rStyle w:val="StyleUnderline"/>
          <w:highlight w:val="green"/>
        </w:rPr>
        <w:t xml:space="preserve">so many people </w:t>
      </w:r>
      <w:r w:rsidRPr="00B44CD7">
        <w:rPr>
          <w:rStyle w:val="StyleUnderline"/>
        </w:rPr>
        <w:t xml:space="preserve">who </w:t>
      </w:r>
      <w:r w:rsidRPr="005D4C4C">
        <w:rPr>
          <w:rStyle w:val="StyleUnderline"/>
          <w:highlight w:val="green"/>
        </w:rPr>
        <w:t>could exist in the future</w:t>
      </w:r>
      <w:r w:rsidRPr="00B44CD7">
        <w:rPr>
          <w:rStyle w:val="StyleUnderline"/>
        </w:rPr>
        <w:t xml:space="preserve"> – there are </w:t>
      </w:r>
      <w:r w:rsidRPr="005D4C4C">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5D4C4C">
        <w:rPr>
          <w:rStyle w:val="StyleUnderline"/>
          <w:highlight w:val="green"/>
        </w:rPr>
        <w:t xml:space="preserve">even if the well-being of these possible people were given only 0.001% as much weight </w:t>
      </w:r>
      <w:r w:rsidRPr="00B44CD7">
        <w:rPr>
          <w:rStyle w:val="StyleUnderline"/>
        </w:rPr>
        <w:t>as that of existing people.</w:t>
      </w:r>
      <w:r w:rsidRPr="00EF11F6">
        <w:rPr>
          <w:sz w:val="12"/>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EF11F6">
        <w:rPr>
          <w:sz w:val="12"/>
        </w:rPr>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EF11F6">
        <w:rPr>
          <w:sz w:val="12"/>
        </w:rPr>
        <w:t xml:space="preserve"> Even John Rawls wrote, “</w:t>
      </w:r>
      <w:r w:rsidRPr="00B44CD7">
        <w:rPr>
          <w:rStyle w:val="StyleUnderline"/>
        </w:rPr>
        <w:t>All ethical doctrines worth our attention take consequences into account in judging rightness. One which did not would simply be irrational, crazy.</w:t>
      </w:r>
      <w:r w:rsidRPr="00EF11F6">
        <w:rPr>
          <w:sz w:val="12"/>
        </w:rPr>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EF11F6">
        <w:rPr>
          <w:sz w:val="12"/>
        </w:rPr>
        <w:t xml:space="preserve"> </w:t>
      </w:r>
      <w:r w:rsidRPr="00B44CD7">
        <w:rPr>
          <w:rStyle w:val="StyleUnderline"/>
        </w:rPr>
        <w:t>They’d thus imply very strong reasons to reduce existential risk</w:t>
      </w:r>
      <w:r w:rsidRPr="00EF11F6">
        <w:rPr>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EF11F6">
        <w:rPr>
          <w:sz w:val="12"/>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EF11F6">
        <w:rPr>
          <w:sz w:val="12"/>
        </w:rPr>
        <w:t>actually desires</w:t>
      </w:r>
      <w:proofErr w:type="gramEnd"/>
      <w:r w:rsidRPr="00EF11F6">
        <w:rPr>
          <w:sz w:val="12"/>
        </w:rPr>
        <w:t xml:space="preserve"> to do that act). </w:t>
      </w:r>
      <w:r w:rsidRPr="00B44CD7">
        <w:rPr>
          <w:rStyle w:val="StyleUnderline"/>
        </w:rPr>
        <w:t>To be minimally plausible, egoism will need to be paired with a more sophisticated account of well-being.</w:t>
      </w:r>
      <w:r w:rsidRPr="00EF11F6">
        <w:rPr>
          <w:sz w:val="12"/>
        </w:rPr>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EF11F6">
        <w:rPr>
          <w:sz w:val="12"/>
        </w:rPr>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5D4C4C">
        <w:rPr>
          <w:rStyle w:val="StyleUnderline"/>
          <w:highlight w:val="green"/>
        </w:rPr>
        <w:t>this sort of egoism will imply strong reasons to reduce existential risk</w:t>
      </w:r>
      <w:r w:rsidRPr="00B44CD7">
        <w:rPr>
          <w:rStyle w:val="StyleUnderline"/>
        </w:rPr>
        <w:t>.</w:t>
      </w:r>
      <w:r w:rsidRPr="00EF11F6">
        <w:rPr>
          <w:sz w:val="12"/>
        </w:rPr>
        <w:t xml:space="preserve"> Add to </w:t>
      </w:r>
      <w:proofErr w:type="gramStart"/>
      <w:r w:rsidRPr="00EF11F6">
        <w:rPr>
          <w:sz w:val="12"/>
        </w:rPr>
        <w:t>all of</w:t>
      </w:r>
      <w:proofErr w:type="gramEnd"/>
      <w:r w:rsidRPr="00EF11F6">
        <w:rPr>
          <w:sz w:val="12"/>
        </w:rPr>
        <w:t xml:space="preserve"> this Samuel </w:t>
      </w:r>
      <w:proofErr w:type="spellStart"/>
      <w:r w:rsidRPr="00EF11F6">
        <w:rPr>
          <w:sz w:val="12"/>
        </w:rPr>
        <w:t>Scheffler’s</w:t>
      </w:r>
      <w:proofErr w:type="spellEnd"/>
      <w:r w:rsidRPr="00EF11F6">
        <w:rPr>
          <w:sz w:val="12"/>
        </w:rPr>
        <w:t xml:space="preserve">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w:t>
      </w:r>
      <w:proofErr w:type="spellStart"/>
      <w:r w:rsidRPr="00EF11F6">
        <w:rPr>
          <w:sz w:val="12"/>
        </w:rPr>
        <w:t>Scheffler</w:t>
      </w:r>
      <w:proofErr w:type="spellEnd"/>
      <w:r w:rsidRPr="00EF11F6">
        <w:rPr>
          <w:sz w:val="12"/>
        </w:rPr>
        <w:t xml:space="preserve"> were right I’d have very strong reason to reduce existential risk. </w:t>
      </w:r>
      <w:r w:rsidRPr="005D4C4C">
        <w:rPr>
          <w:rStyle w:val="Emphasis"/>
          <w:highlight w:val="green"/>
        </w:rPr>
        <w:t xml:space="preserve">We should also </w:t>
      </w:r>
      <w:proofErr w:type="gramStart"/>
      <w:r w:rsidRPr="005D4C4C">
        <w:rPr>
          <w:rStyle w:val="Emphasis"/>
          <w:highlight w:val="green"/>
        </w:rPr>
        <w:t>take into account</w:t>
      </w:r>
      <w:proofErr w:type="gramEnd"/>
      <w:r w:rsidRPr="005D4C4C">
        <w:rPr>
          <w:rStyle w:val="Emphasis"/>
          <w:highlight w:val="green"/>
        </w:rPr>
        <w:t xml:space="preserve"> moral uncertainty.</w:t>
      </w:r>
      <w:r w:rsidRPr="00EF11F6">
        <w:rPr>
          <w:sz w:val="12"/>
        </w:rPr>
        <w:t xml:space="preserve"> </w:t>
      </w:r>
      <w:r w:rsidRPr="00B44CD7">
        <w:rPr>
          <w:rStyle w:val="StyleUnderline"/>
        </w:rPr>
        <w:t>What is it reasonable for one to do, when one is uncertain not (only) about the empirical facts, but also about the moral facts?</w:t>
      </w:r>
      <w:r w:rsidRPr="00EF11F6">
        <w:rPr>
          <w:sz w:val="12"/>
        </w:rPr>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EF11F6">
        <w:rPr>
          <w:sz w:val="12"/>
        </w:rPr>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EF11F6">
        <w:rPr>
          <w:sz w:val="12"/>
        </w:rPr>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EF11F6">
        <w:rPr>
          <w:sz w:val="12"/>
        </w:rPr>
        <w:t xml:space="preserve"> Perhaps most disturbingly still, </w:t>
      </w:r>
      <w:r w:rsidRPr="005D4C4C">
        <w:rPr>
          <w:rStyle w:val="StyleUnderline"/>
          <w:highlight w:val="green"/>
        </w:rPr>
        <w:t xml:space="preserve">even if we are only 1% sure that </w:t>
      </w:r>
      <w:r w:rsidRPr="00B44CD7">
        <w:rPr>
          <w:rStyle w:val="StyleUnderline"/>
        </w:rPr>
        <w:t xml:space="preserve">the </w:t>
      </w:r>
      <w:r w:rsidRPr="005D4C4C">
        <w:rPr>
          <w:rStyle w:val="StyleUnderline"/>
          <w:highlight w:val="green"/>
        </w:rPr>
        <w:t xml:space="preserve">well-being </w:t>
      </w:r>
      <w:r w:rsidRPr="00B44CD7">
        <w:rPr>
          <w:rStyle w:val="StyleUnderline"/>
        </w:rPr>
        <w:t xml:space="preserve">of possible future people </w:t>
      </w:r>
      <w:r w:rsidRPr="005D4C4C">
        <w:rPr>
          <w:rStyle w:val="StyleUnderline"/>
          <w:highlight w:val="green"/>
        </w:rPr>
        <w:t xml:space="preserve">matters, </w:t>
      </w:r>
      <w:r w:rsidRPr="00B44CD7">
        <w:rPr>
          <w:rStyle w:val="StyleUnderline"/>
        </w:rPr>
        <w:t xml:space="preserve">it is at least arguable that, </w:t>
      </w:r>
      <w:r w:rsidRPr="005D4C4C">
        <w:rPr>
          <w:rStyle w:val="StyleUnderline"/>
          <w:highlight w:val="green"/>
        </w:rPr>
        <w:t xml:space="preserve">from </w:t>
      </w:r>
      <w:r w:rsidRPr="00B44CD7">
        <w:rPr>
          <w:rStyle w:val="StyleUnderline"/>
        </w:rPr>
        <w:t xml:space="preserve">the standpoint of </w:t>
      </w:r>
      <w:r w:rsidRPr="005D4C4C">
        <w:rPr>
          <w:rStyle w:val="StyleUnderline"/>
          <w:highlight w:val="green"/>
        </w:rPr>
        <w:t>moral uncertainty, reducing existential risk is the most important thing in the world.</w:t>
      </w:r>
      <w:r w:rsidRPr="00EF11F6">
        <w:rPr>
          <w:sz w:val="12"/>
        </w:rPr>
        <w:t xml:space="preserve"> Again, this is largely </w:t>
      </w:r>
      <w:proofErr w:type="gramStart"/>
      <w:r w:rsidRPr="00EF11F6">
        <w:rPr>
          <w:sz w:val="12"/>
        </w:rPr>
        <w:t>for the reason that</w:t>
      </w:r>
      <w:proofErr w:type="gramEnd"/>
      <w:r w:rsidRPr="00EF11F6">
        <w:rPr>
          <w:sz w:val="12"/>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EF11F6">
        <w:rPr>
          <w:sz w:val="12"/>
        </w:rPr>
        <w:t xml:space="preserve">, at least given certain empirical claims about what future lives would most likely be like, </w:t>
      </w:r>
      <w:r w:rsidRPr="005D4C4C">
        <w:rPr>
          <w:rStyle w:val="Emphasis"/>
          <w:highlight w:val="green"/>
        </w:rPr>
        <w:t xml:space="preserve">all minimally plausible moral views would converge </w:t>
      </w:r>
      <w:r w:rsidRPr="00B44CD7">
        <w:rPr>
          <w:rStyle w:val="Emphasis"/>
        </w:rPr>
        <w:t xml:space="preserve">on the conclusion </w:t>
      </w:r>
      <w:r w:rsidRPr="005D4C4C">
        <w:rPr>
          <w:rStyle w:val="Emphasis"/>
          <w:highlight w:val="green"/>
        </w:rPr>
        <w:t>that we should try to save the world</w:t>
      </w:r>
      <w:r w:rsidRPr="005D4C4C">
        <w:rPr>
          <w:rStyle w:val="StyleUnderline"/>
          <w:highlight w:val="green"/>
        </w:rPr>
        <w:t>.</w:t>
      </w:r>
      <w:r w:rsidRPr="00EF11F6">
        <w:rPr>
          <w:sz w:val="12"/>
        </w:rPr>
        <w:t xml:space="preserve"> While there are some non-crazy </w:t>
      </w:r>
      <w:r w:rsidRPr="00B44CD7">
        <w:rPr>
          <w:rStyle w:val="StyleUnderline"/>
        </w:rPr>
        <w:t>views that place significantly greater moral weight on avoiding suffering than on promoting happiness</w:t>
      </w:r>
      <w:r w:rsidRPr="00EF11F6">
        <w:rPr>
          <w:sz w:val="12"/>
        </w:rPr>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EF11F6">
        <w:rPr>
          <w:sz w:val="12"/>
        </w:rPr>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EF11F6">
        <w:rPr>
          <w:sz w:val="12"/>
        </w:rPr>
        <w:t xml:space="preserve"> Derek </w:t>
      </w:r>
      <w:proofErr w:type="spellStart"/>
      <w:r w:rsidRPr="00EF11F6">
        <w:rPr>
          <w:sz w:val="12"/>
        </w:rPr>
        <w:t>Parfit</w:t>
      </w:r>
      <w:proofErr w:type="spellEnd"/>
      <w:r w:rsidRPr="00EF11F6">
        <w:rPr>
          <w:sz w:val="12"/>
        </w:rPr>
        <w:t xml:space="preserve">,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EF11F6">
        <w:rPr>
          <w:sz w:val="12"/>
        </w:rPr>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EF11F6">
        <w:rPr>
          <w:sz w:val="12"/>
        </w:rPr>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EF11F6">
        <w:rPr>
          <w:sz w:val="12"/>
        </w:rPr>
        <w:t>” (From chapter 36 of On What Matters)</w:t>
      </w:r>
    </w:p>
    <w:p w14:paraId="508F26A3" w14:textId="011609AA" w:rsidR="003853EC" w:rsidRDefault="003853EC" w:rsidP="003853EC">
      <w:pPr>
        <w:rPr>
          <w:rStyle w:val="Style13ptBold"/>
        </w:rPr>
      </w:pPr>
      <w:r w:rsidRPr="00B634FB">
        <w:rPr>
          <w:rStyle w:val="Heading4Char"/>
        </w:rPr>
        <w:t xml:space="preserve">4] Role playing as policy makers is key to solving real world problems-so the role of the ballot is to evaluate the hypothetical consequences of the plan and vote for the best hypothetical policy action. </w:t>
      </w:r>
      <w:proofErr w:type="spellStart"/>
      <w:r w:rsidRPr="0010436F">
        <w:rPr>
          <w:rStyle w:val="Style13ptBold"/>
        </w:rPr>
        <w:t>Coverston</w:t>
      </w:r>
      <w:r>
        <w:rPr>
          <w:rStyle w:val="Style13ptBold"/>
        </w:rPr>
        <w:t>e</w:t>
      </w:r>
      <w:proofErr w:type="spellEnd"/>
      <w:r w:rsidRPr="0010436F">
        <w:rPr>
          <w:rStyle w:val="Style13ptBold"/>
        </w:rPr>
        <w:footnoteReference w:id="1"/>
      </w:r>
      <w:r w:rsidRPr="0010436F">
        <w:rPr>
          <w:rStyle w:val="Style13ptBold"/>
        </w:rPr>
        <w:t xml:space="preserve"> :</w:t>
      </w:r>
    </w:p>
    <w:p w14:paraId="1ECA259E" w14:textId="77777777" w:rsidR="003853EC" w:rsidRPr="0010436F" w:rsidRDefault="003853EC" w:rsidP="003853EC">
      <w:pPr>
        <w:rPr>
          <w:rFonts w:eastAsia="Times New Roman"/>
          <w:color w:val="000000" w:themeColor="text1"/>
        </w:rPr>
      </w:pPr>
      <w:r w:rsidRPr="004B3827">
        <w:rPr>
          <w:rFonts w:eastAsia="Times New Roman"/>
          <w:color w:val="000000" w:themeColor="text1"/>
        </w:rPr>
        <w:t>(Alan H., “Acting on Activism: Realizing the Vision of Debate with Pro-</w:t>
      </w:r>
      <w:proofErr w:type="gramStart"/>
      <w:r w:rsidRPr="004B3827">
        <w:rPr>
          <w:rFonts w:eastAsia="Times New Roman"/>
          <w:color w:val="000000" w:themeColor="text1"/>
        </w:rPr>
        <w:t>social</w:t>
      </w:r>
      <w:proofErr w:type="gramEnd"/>
      <w:r w:rsidRPr="004B3827">
        <w:rPr>
          <w:rFonts w:eastAsia="Times New Roman"/>
          <w:color w:val="000000" w:themeColor="text1"/>
        </w:rPr>
        <w:t xml:space="preserve"> Impact,” Paper presented at the National Communication Association Annual Conference, 11/17/05)</w:t>
      </w:r>
    </w:p>
    <w:p w14:paraId="4C11CF2D" w14:textId="77777777" w:rsidR="003853EC" w:rsidRDefault="003853EC" w:rsidP="003853EC">
      <w:pPr>
        <w:shd w:val="clear" w:color="auto" w:fill="FFFFFF"/>
        <w:spacing w:line="312" w:lineRule="atLeast"/>
        <w:rPr>
          <w:b/>
          <w:color w:val="000000" w:themeColor="text1"/>
          <w:szCs w:val="20"/>
          <w:u w:val="single"/>
        </w:rPr>
      </w:pPr>
      <w:r w:rsidRPr="0010436F">
        <w:rPr>
          <w:color w:val="000000" w:themeColor="text1"/>
          <w:sz w:val="8"/>
          <w:szCs w:val="14"/>
        </w:rPr>
        <w:t> After all, </w:t>
      </w:r>
      <w:r w:rsidRPr="0010436F">
        <w:rPr>
          <w:color w:val="000000" w:themeColor="text1"/>
          <w:sz w:val="8"/>
          <w:szCs w:val="20"/>
        </w:rPr>
        <w:t>if democracy means anything, it means that citizens</w:t>
      </w:r>
      <w:r w:rsidRPr="0010436F">
        <w:rPr>
          <w:color w:val="000000" w:themeColor="text1"/>
          <w:sz w:val="8"/>
          <w:szCs w:val="14"/>
        </w:rPr>
        <w:t> not only have the right, they also</w:t>
      </w:r>
      <w:r w:rsidRPr="0010436F">
        <w:rPr>
          <w:color w:val="000000" w:themeColor="text1"/>
          <w:sz w:val="8"/>
          <w:szCs w:val="20"/>
        </w:rPr>
        <w:t> bear the obligation to discuss and debate what the government should be doing</w:t>
      </w:r>
      <w:r w:rsidRPr="0010436F">
        <w:rPr>
          <w:b/>
          <w:color w:val="000000" w:themeColor="text1"/>
          <w:szCs w:val="20"/>
          <w:u w:val="single"/>
        </w:rPr>
        <w:t xml:space="preserve">. </w:t>
      </w:r>
      <w:r w:rsidRPr="0010436F">
        <w:rPr>
          <w:color w:val="000000" w:themeColor="text1"/>
          <w:sz w:val="8"/>
          <w:szCs w:val="20"/>
        </w:rPr>
        <w:t>Absent that</w:t>
      </w:r>
      <w:r w:rsidRPr="0010436F">
        <w:rPr>
          <w:color w:val="000000" w:themeColor="text1"/>
          <w:szCs w:val="20"/>
          <w:u w:val="single"/>
        </w:rPr>
        <w:t xml:space="preserve"> </w:t>
      </w:r>
      <w:r w:rsidRPr="0010436F">
        <w:rPr>
          <w:color w:val="000000" w:themeColor="text1"/>
          <w:sz w:val="8"/>
          <w:szCs w:val="20"/>
        </w:rPr>
        <w:t>discussion and</w:t>
      </w:r>
      <w:r w:rsidRPr="0010436F">
        <w:rPr>
          <w:color w:val="000000" w:themeColor="text1"/>
          <w:szCs w:val="20"/>
          <w:u w:val="single"/>
        </w:rPr>
        <w:t xml:space="preserve"> </w:t>
      </w:r>
      <w:r w:rsidRPr="0010436F">
        <w:rPr>
          <w:color w:val="000000" w:themeColor="text1"/>
          <w:sz w:val="8"/>
          <w:szCs w:val="20"/>
        </w:rPr>
        <w:t>debate</w:t>
      </w:r>
      <w:r w:rsidRPr="0010436F">
        <w:rPr>
          <w:color w:val="000000" w:themeColor="text1"/>
          <w:szCs w:val="20"/>
          <w:u w:val="single"/>
        </w:rPr>
        <w:t xml:space="preserve">, </w:t>
      </w:r>
      <w:r w:rsidRPr="0010436F">
        <w:rPr>
          <w:color w:val="000000" w:themeColor="text1"/>
          <w:sz w:val="8"/>
          <w:szCs w:val="20"/>
        </w:rPr>
        <w:t>much of</w:t>
      </w:r>
      <w:r w:rsidRPr="0010436F">
        <w:rPr>
          <w:color w:val="000000" w:themeColor="text1"/>
          <w:szCs w:val="20"/>
          <w:u w:val="single"/>
        </w:rPr>
        <w:t xml:space="preserve"> </w:t>
      </w:r>
      <w:r w:rsidRPr="0010436F">
        <w:rPr>
          <w:b/>
          <w:color w:val="000000" w:themeColor="text1"/>
          <w:szCs w:val="20"/>
          <w:highlight w:val="yellow"/>
          <w:u w:val="single"/>
        </w:rPr>
        <w:t>the motivation for personal political activism is</w:t>
      </w:r>
      <w:r w:rsidRPr="0010436F">
        <w:rPr>
          <w:color w:val="000000" w:themeColor="text1"/>
          <w:szCs w:val="20"/>
          <w:highlight w:val="yellow"/>
          <w:u w:val="single"/>
        </w:rPr>
        <w:t xml:space="preserve"> </w:t>
      </w:r>
      <w:r w:rsidRPr="0010436F">
        <w:rPr>
          <w:color w:val="000000" w:themeColor="text1"/>
          <w:sz w:val="8"/>
          <w:szCs w:val="20"/>
        </w:rPr>
        <w:t>also</w:t>
      </w:r>
      <w:r w:rsidRPr="0010436F">
        <w:rPr>
          <w:color w:val="000000" w:themeColor="text1"/>
          <w:szCs w:val="20"/>
          <w:u w:val="single"/>
        </w:rPr>
        <w:t xml:space="preserve"> </w:t>
      </w:r>
      <w:r w:rsidRPr="0010436F">
        <w:rPr>
          <w:b/>
          <w:color w:val="000000" w:themeColor="text1"/>
          <w:szCs w:val="20"/>
          <w:highlight w:val="yellow"/>
          <w:u w:val="single"/>
        </w:rPr>
        <w:t>lost</w:t>
      </w:r>
      <w:r w:rsidRPr="0010436F">
        <w:rPr>
          <w:color w:val="000000" w:themeColor="text1"/>
          <w:sz w:val="8"/>
          <w:szCs w:val="14"/>
          <w:highlight w:val="yellow"/>
        </w:rPr>
        <w:t xml:space="preserve">. </w:t>
      </w:r>
      <w:r w:rsidRPr="0010436F">
        <w:rPr>
          <w:color w:val="000000" w:themeColor="text1"/>
          <w:sz w:val="8"/>
          <w:szCs w:val="14"/>
        </w:rPr>
        <w:t xml:space="preserve">Those who have co-opted </w:t>
      </w:r>
      <w:proofErr w:type="spellStart"/>
      <w:r w:rsidRPr="0010436F">
        <w:rPr>
          <w:color w:val="000000" w:themeColor="text1"/>
          <w:sz w:val="8"/>
          <w:szCs w:val="14"/>
        </w:rPr>
        <w:t>Mitchellâ</w:t>
      </w:r>
      <w:proofErr w:type="spellEnd"/>
      <w:r w:rsidRPr="0010436F">
        <w:rPr>
          <w:color w:val="000000" w:themeColor="text1"/>
          <w:sz w:val="8"/>
          <w:szCs w:val="14"/>
        </w:rPr>
        <w:t xml:space="preserve">€™s argument for individual advocacy often quickly respond that nothing we do in a debate round can </w:t>
      </w:r>
      <w:proofErr w:type="gramStart"/>
      <w:r w:rsidRPr="0010436F">
        <w:rPr>
          <w:color w:val="000000" w:themeColor="text1"/>
          <w:sz w:val="8"/>
          <w:szCs w:val="14"/>
        </w:rPr>
        <w:t>actually change</w:t>
      </w:r>
      <w:proofErr w:type="gramEnd"/>
      <w:r w:rsidRPr="0010436F">
        <w:rPr>
          <w:color w:val="000000" w:themeColor="text1"/>
          <w:sz w:val="8"/>
          <w:szCs w:val="14"/>
        </w:rPr>
        <w:t xml:space="preserve"> government policy, and unfortunately, an entire generation of debaters has now swallowed this assertion as an article of faith. The best most will muster is, </w:t>
      </w:r>
      <w:proofErr w:type="spellStart"/>
      <w:r w:rsidRPr="0010436F">
        <w:rPr>
          <w:color w:val="000000" w:themeColor="text1"/>
          <w:sz w:val="8"/>
          <w:szCs w:val="14"/>
        </w:rPr>
        <w:t>â€œOf</w:t>
      </w:r>
      <w:proofErr w:type="spellEnd"/>
      <w:r w:rsidRPr="0010436F">
        <w:rPr>
          <w:color w:val="000000" w:themeColor="text1"/>
          <w:sz w:val="8"/>
          <w:szCs w:val="14"/>
        </w:rPr>
        <w:t xml:space="preserve"> course not, but you </w:t>
      </w:r>
      <w:proofErr w:type="spellStart"/>
      <w:r w:rsidRPr="0010436F">
        <w:rPr>
          <w:color w:val="000000" w:themeColor="text1"/>
          <w:sz w:val="8"/>
          <w:szCs w:val="14"/>
        </w:rPr>
        <w:t>donâ</w:t>
      </w:r>
      <w:proofErr w:type="spellEnd"/>
      <w:r w:rsidRPr="0010436F">
        <w:rPr>
          <w:color w:val="000000" w:themeColor="text1"/>
          <w:sz w:val="8"/>
          <w:szCs w:val="14"/>
        </w:rPr>
        <w:t xml:space="preserve">€™t </w:t>
      </w:r>
      <w:proofErr w:type="spellStart"/>
      <w:proofErr w:type="gramStart"/>
      <w:r w:rsidRPr="0010436F">
        <w:rPr>
          <w:color w:val="000000" w:themeColor="text1"/>
          <w:sz w:val="8"/>
          <w:szCs w:val="14"/>
        </w:rPr>
        <w:t>either!â</w:t>
      </w:r>
      <w:proofErr w:type="spellEnd"/>
      <w:proofErr w:type="gram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The assertion that nothing we do in debate has any impact on government policy is one that carries the potential to undermine </w:t>
      </w:r>
      <w:proofErr w:type="spellStart"/>
      <w:r w:rsidRPr="0010436F">
        <w:rPr>
          <w:color w:val="000000" w:themeColor="text1"/>
          <w:sz w:val="8"/>
          <w:szCs w:val="14"/>
        </w:rPr>
        <w:t>Mitchellâ</w:t>
      </w:r>
      <w:proofErr w:type="spellEnd"/>
      <w:r w:rsidRPr="0010436F">
        <w:rPr>
          <w:color w:val="000000" w:themeColor="text1"/>
          <w:sz w:val="8"/>
          <w:szCs w:val="14"/>
        </w:rPr>
        <w:t xml:space="preserve">€™s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w:t>
      </w:r>
      <w:proofErr w:type="gramStart"/>
      <w:r w:rsidRPr="0010436F">
        <w:rPr>
          <w:color w:val="000000" w:themeColor="text1"/>
          <w:sz w:val="8"/>
          <w:szCs w:val="14"/>
        </w:rPr>
        <w:t>society as a whole</w:t>
      </w:r>
      <w:proofErr w:type="gramEnd"/>
      <w:r w:rsidRPr="0010436F">
        <w:rPr>
          <w:color w:val="000000" w:themeColor="text1"/>
          <w:sz w:val="8"/>
          <w:szCs w:val="14"/>
        </w:rPr>
        <w:t xml:space="preserve">. It is very important to note that Mitchell (1998b) tries carefully to limit and bound his notion of reflexive fiat by maintaining that because it </w:t>
      </w:r>
      <w:proofErr w:type="spellStart"/>
      <w:r w:rsidRPr="0010436F">
        <w:rPr>
          <w:color w:val="000000" w:themeColor="text1"/>
          <w:sz w:val="8"/>
          <w:szCs w:val="14"/>
        </w:rPr>
        <w:t>â€œviews</w:t>
      </w:r>
      <w:proofErr w:type="spellEnd"/>
      <w:r w:rsidRPr="0010436F">
        <w:rPr>
          <w:color w:val="000000" w:themeColor="text1"/>
          <w:sz w:val="8"/>
          <w:szCs w:val="14"/>
        </w:rPr>
        <w:t xml:space="preserve"> fiat as a concrete course of action, it is bounded by the limits of </w:t>
      </w:r>
      <w:proofErr w:type="spellStart"/>
      <w:r w:rsidRPr="0010436F">
        <w:rPr>
          <w:color w:val="000000" w:themeColor="text1"/>
          <w:sz w:val="8"/>
          <w:szCs w:val="14"/>
        </w:rPr>
        <w:t>pragmatismâ</w:t>
      </w:r>
      <w:proofErr w:type="spell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(p. 20). </w:t>
      </w:r>
      <w:r w:rsidRPr="0010436F">
        <w:rPr>
          <w:color w:val="000000" w:themeColor="text1"/>
          <w:sz w:val="8"/>
          <w:szCs w:val="20"/>
        </w:rPr>
        <w:t>Pursued properly,</w:t>
      </w:r>
      <w:r w:rsidRPr="0010436F">
        <w:rPr>
          <w:color w:val="000000" w:themeColor="text1"/>
          <w:szCs w:val="20"/>
          <w:u w:val="single"/>
        </w:rPr>
        <w:t xml:space="preserve"> </w:t>
      </w:r>
      <w:r w:rsidRPr="0010436F">
        <w:rPr>
          <w:color w:val="000000" w:themeColor="text1"/>
          <w:sz w:val="8"/>
          <w:szCs w:val="20"/>
        </w:rPr>
        <w:t xml:space="preserve">the debates that Mitchell would like to see are those in which </w:t>
      </w:r>
      <w:r w:rsidRPr="0010436F">
        <w:rPr>
          <w:b/>
          <w:color w:val="000000" w:themeColor="text1"/>
          <w:szCs w:val="20"/>
          <w:u w:val="single"/>
        </w:rPr>
        <w:t xml:space="preserve">the relative efficacy of concrete political strategies </w:t>
      </w:r>
      <w:r w:rsidRPr="0010436F">
        <w:rPr>
          <w:color w:val="000000" w:themeColor="text1"/>
          <w:sz w:val="8"/>
          <w:szCs w:val="20"/>
        </w:rPr>
        <w:t>for pro-social change</w:t>
      </w:r>
      <w:r w:rsidRPr="0010436F">
        <w:rPr>
          <w:b/>
          <w:color w:val="000000" w:themeColor="text1"/>
          <w:szCs w:val="20"/>
          <w:u w:val="single"/>
        </w:rPr>
        <w:t xml:space="preserve"> is debated</w:t>
      </w:r>
      <w:r w:rsidRPr="0010436F">
        <w:rPr>
          <w:color w:val="000000" w:themeColor="text1"/>
          <w:sz w:val="8"/>
          <w:szCs w:val="14"/>
        </w:rPr>
        <w:t xml:space="preserve">.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w:t>
      </w:r>
      <w:proofErr w:type="spellStart"/>
      <w:r w:rsidRPr="0010436F">
        <w:rPr>
          <w:color w:val="000000" w:themeColor="text1"/>
          <w:sz w:val="8"/>
          <w:szCs w:val="14"/>
        </w:rPr>
        <w:t>Mitchellâ</w:t>
      </w:r>
      <w:proofErr w:type="spellEnd"/>
      <w:r w:rsidRPr="0010436F">
        <w:rPr>
          <w:color w:val="000000" w:themeColor="text1"/>
          <w:sz w:val="8"/>
          <w:szCs w:val="14"/>
        </w:rPr>
        <w:t>€™s goals here should take care at such a blanket assertion. </w:t>
      </w:r>
      <w:r w:rsidRPr="0010436F">
        <w:rPr>
          <w:color w:val="000000" w:themeColor="text1"/>
          <w:sz w:val="8"/>
          <w:szCs w:val="12"/>
        </w:rPr>
        <w:t>Â¶</w:t>
      </w:r>
      <w:r w:rsidRPr="0010436F">
        <w:rPr>
          <w:color w:val="000000" w:themeColor="text1"/>
          <w:sz w:val="8"/>
          <w:szCs w:val="20"/>
        </w:rPr>
        <w:t> </w:t>
      </w:r>
      <w:r w:rsidRPr="0010436F">
        <w:rPr>
          <w:color w:val="000000" w:themeColor="text1"/>
          <w:sz w:val="8"/>
          <w:szCs w:val="14"/>
        </w:rPr>
        <w:t>However, </w:t>
      </w:r>
      <w:r w:rsidRPr="0010436F">
        <w:rPr>
          <w:b/>
          <w:color w:val="000000" w:themeColor="text1"/>
          <w:szCs w:val="20"/>
          <w:highlight w:val="yellow"/>
          <w:u w:val="single"/>
        </w:rPr>
        <w:t>contest debate teaches students to combine personal experience with the language of political power.</w:t>
      </w:r>
      <w:r w:rsidRPr="0010436F">
        <w:rPr>
          <w:b/>
          <w:color w:val="000000" w:themeColor="text1"/>
          <w:szCs w:val="20"/>
          <w:u w:val="single"/>
        </w:rPr>
        <w:t xml:space="preserve"> </w:t>
      </w:r>
      <w:r w:rsidRPr="0010436F">
        <w:rPr>
          <w:color w:val="000000" w:themeColor="text1"/>
          <w:sz w:val="8"/>
          <w:szCs w:val="20"/>
        </w:rPr>
        <w:t>Powerful</w:t>
      </w:r>
      <w:r w:rsidRPr="0010436F">
        <w:rPr>
          <w:b/>
          <w:color w:val="000000" w:themeColor="text1"/>
          <w:szCs w:val="20"/>
          <w:u w:val="single"/>
        </w:rPr>
        <w:t xml:space="preserve"> </w:t>
      </w:r>
      <w:r w:rsidRPr="0010436F">
        <w:rPr>
          <w:color w:val="000000" w:themeColor="text1"/>
          <w:sz w:val="8"/>
          <w:szCs w:val="20"/>
        </w:rPr>
        <w:t>personal</w:t>
      </w:r>
      <w:r w:rsidRPr="0010436F">
        <w:rPr>
          <w:b/>
          <w:color w:val="000000" w:themeColor="text1"/>
          <w:szCs w:val="20"/>
          <w:u w:val="single"/>
        </w:rPr>
        <w:t xml:space="preserve"> </w:t>
      </w:r>
      <w:r w:rsidRPr="0010436F">
        <w:rPr>
          <w:b/>
          <w:color w:val="000000" w:themeColor="text1"/>
          <w:szCs w:val="20"/>
          <w:highlight w:val="yellow"/>
          <w:u w:val="single"/>
        </w:rPr>
        <w:t xml:space="preserve">narratives unconnected to </w:t>
      </w:r>
      <w:r w:rsidRPr="0010436F">
        <w:rPr>
          <w:color w:val="000000" w:themeColor="text1"/>
          <w:sz w:val="8"/>
          <w:szCs w:val="20"/>
        </w:rPr>
        <w:t>political</w:t>
      </w:r>
      <w:r w:rsidRPr="0010436F">
        <w:rPr>
          <w:b/>
          <w:color w:val="000000" w:themeColor="text1"/>
          <w:szCs w:val="20"/>
          <w:u w:val="single"/>
        </w:rPr>
        <w:t xml:space="preserve"> </w:t>
      </w:r>
      <w:r w:rsidRPr="0010436F">
        <w:rPr>
          <w:b/>
          <w:color w:val="000000" w:themeColor="text1"/>
          <w:szCs w:val="20"/>
          <w:highlight w:val="yellow"/>
          <w:u w:val="single"/>
        </w:rPr>
        <w:t xml:space="preserve">power are </w:t>
      </w:r>
      <w:r w:rsidRPr="0010436F">
        <w:rPr>
          <w:color w:val="000000" w:themeColor="text1"/>
          <w:sz w:val="8"/>
          <w:szCs w:val="20"/>
        </w:rPr>
        <w:t>regularly</w:t>
      </w:r>
      <w:r w:rsidRPr="0010436F">
        <w:rPr>
          <w:b/>
          <w:color w:val="000000" w:themeColor="text1"/>
          <w:szCs w:val="20"/>
          <w:u w:val="single"/>
        </w:rPr>
        <w:t xml:space="preserve"> </w:t>
      </w:r>
      <w:r w:rsidRPr="0010436F">
        <w:rPr>
          <w:b/>
          <w:color w:val="000000" w:themeColor="text1"/>
          <w:szCs w:val="20"/>
          <w:highlight w:val="yellow"/>
          <w:u w:val="single"/>
        </w:rPr>
        <w:t xml:space="preserve">co-opted </w:t>
      </w:r>
      <w:r w:rsidRPr="0010436F">
        <w:rPr>
          <w:color w:val="000000" w:themeColor="text1"/>
          <w:sz w:val="8"/>
          <w:szCs w:val="20"/>
        </w:rPr>
        <w:t>by those who do learn the language of power. One need</w:t>
      </w:r>
      <w:r w:rsidRPr="0010436F">
        <w:rPr>
          <w:b/>
          <w:color w:val="000000" w:themeColor="text1"/>
          <w:szCs w:val="20"/>
          <w:u w:val="single"/>
        </w:rPr>
        <w:t xml:space="preserve"> </w:t>
      </w:r>
      <w:r w:rsidRPr="0010436F">
        <w:rPr>
          <w:color w:val="000000" w:themeColor="text1"/>
          <w:sz w:val="8"/>
          <w:szCs w:val="20"/>
        </w:rPr>
        <w:t>look no further than the</w:t>
      </w:r>
      <w:r w:rsidRPr="0010436F">
        <w:rPr>
          <w:color w:val="000000" w:themeColor="text1"/>
          <w:sz w:val="8"/>
          <w:szCs w:val="14"/>
        </w:rPr>
        <w:t> annual </w:t>
      </w:r>
      <w:r w:rsidRPr="0010436F">
        <w:rPr>
          <w:color w:val="000000" w:themeColor="text1"/>
          <w:sz w:val="8"/>
          <w:szCs w:val="20"/>
        </w:rPr>
        <w:t>state of the Union</w:t>
      </w:r>
      <w:r w:rsidRPr="0010436F">
        <w:rPr>
          <w:color w:val="000000" w:themeColor="text1"/>
          <w:sz w:val="8"/>
          <w:szCs w:val="14"/>
        </w:rPr>
        <w:t> Address </w:t>
      </w:r>
      <w:r w:rsidRPr="0010436F">
        <w:rPr>
          <w:color w:val="000000" w:themeColor="text1"/>
          <w:sz w:val="8"/>
          <w:szCs w:val="20"/>
        </w:rPr>
        <w:t>where personal story </w:t>
      </w:r>
      <w:r w:rsidRPr="0010436F">
        <w:rPr>
          <w:color w:val="000000" w:themeColor="text1"/>
          <w:sz w:val="8"/>
          <w:szCs w:val="14"/>
        </w:rPr>
        <w:t>after personal story </w:t>
      </w:r>
      <w:r w:rsidRPr="0010436F">
        <w:rPr>
          <w:color w:val="000000" w:themeColor="text1"/>
          <w:sz w:val="8"/>
          <w:szCs w:val="20"/>
        </w:rPr>
        <w:t>is used to support the political agenda</w:t>
      </w:r>
      <w:r w:rsidRPr="0010436F">
        <w:rPr>
          <w:color w:val="000000" w:themeColor="text1"/>
          <w:sz w:val="8"/>
          <w:szCs w:val="14"/>
        </w:rPr>
        <w:t> of those in power. </w:t>
      </w:r>
      <w:r w:rsidRPr="0010436F">
        <w:rPr>
          <w:color w:val="000000" w:themeColor="text1"/>
          <w:sz w:val="8"/>
          <w:szCs w:val="20"/>
        </w:rPr>
        <w:t>The</w:t>
      </w:r>
      <w:r w:rsidRPr="0010436F">
        <w:rPr>
          <w:color w:val="000000" w:themeColor="text1"/>
          <w:sz w:val="8"/>
          <w:szCs w:val="14"/>
        </w:rPr>
        <w:t> so-called </w:t>
      </w:r>
      <w:r w:rsidRPr="0010436F">
        <w:rPr>
          <w:b/>
          <w:color w:val="000000" w:themeColor="text1"/>
          <w:szCs w:val="20"/>
          <w:highlight w:val="yellow"/>
          <w:u w:val="single"/>
        </w:rPr>
        <w:t xml:space="preserve">role-playing </w:t>
      </w:r>
      <w:r w:rsidRPr="0010436F">
        <w:rPr>
          <w:color w:val="000000" w:themeColor="text1"/>
          <w:sz w:val="8"/>
          <w:szCs w:val="20"/>
        </w:rPr>
        <w:t>that</w:t>
      </w:r>
      <w:r w:rsidRPr="0010436F">
        <w:rPr>
          <w:color w:val="000000" w:themeColor="text1"/>
          <w:sz w:val="8"/>
          <w:szCs w:val="14"/>
        </w:rPr>
        <w:t> public </w:t>
      </w:r>
      <w:r w:rsidRPr="0010436F">
        <w:rPr>
          <w:color w:val="000000" w:themeColor="text1"/>
          <w:sz w:val="8"/>
          <w:szCs w:val="20"/>
        </w:rPr>
        <w:t>policy</w:t>
      </w:r>
      <w:r w:rsidRPr="0010436F">
        <w:rPr>
          <w:color w:val="000000" w:themeColor="text1"/>
          <w:sz w:val="8"/>
          <w:szCs w:val="14"/>
        </w:rPr>
        <w:t xml:space="preserve"> contest </w:t>
      </w:r>
      <w:r w:rsidRPr="0010436F">
        <w:rPr>
          <w:color w:val="000000" w:themeColor="text1"/>
          <w:sz w:val="8"/>
          <w:szCs w:val="20"/>
        </w:rPr>
        <w:t>debates encourage</w:t>
      </w:r>
      <w:r w:rsidRPr="0010436F">
        <w:rPr>
          <w:b/>
          <w:color w:val="000000" w:themeColor="text1"/>
          <w:szCs w:val="20"/>
          <w:u w:val="single"/>
        </w:rPr>
        <w:t xml:space="preserve"> </w:t>
      </w:r>
      <w:r w:rsidRPr="0010436F">
        <w:rPr>
          <w:b/>
          <w:color w:val="000000" w:themeColor="text1"/>
          <w:szCs w:val="20"/>
          <w:highlight w:val="yellow"/>
          <w:u w:val="single"/>
        </w:rPr>
        <w:t>promotes</w:t>
      </w:r>
      <w:r w:rsidRPr="0010436F">
        <w:rPr>
          <w:b/>
          <w:color w:val="000000" w:themeColor="text1"/>
          <w:sz w:val="8"/>
          <w:szCs w:val="14"/>
        </w:rPr>
        <w:t> </w:t>
      </w:r>
      <w:r w:rsidRPr="0010436F">
        <w:rPr>
          <w:color w:val="000000" w:themeColor="text1"/>
          <w:sz w:val="8"/>
          <w:szCs w:val="14"/>
        </w:rPr>
        <w:t>active </w:t>
      </w:r>
      <w:r w:rsidRPr="0010436F">
        <w:rPr>
          <w:b/>
          <w:color w:val="000000" w:themeColor="text1"/>
          <w:szCs w:val="20"/>
          <w:u w:val="single"/>
        </w:rPr>
        <w:t>l</w:t>
      </w:r>
      <w:r w:rsidRPr="0010436F">
        <w:rPr>
          <w:b/>
          <w:color w:val="000000" w:themeColor="text1"/>
          <w:szCs w:val="20"/>
          <w:highlight w:val="yellow"/>
          <w:u w:val="single"/>
        </w:rPr>
        <w:t>earning</w:t>
      </w:r>
      <w:r w:rsidRPr="0010436F">
        <w:rPr>
          <w:b/>
          <w:color w:val="000000" w:themeColor="text1"/>
          <w:szCs w:val="20"/>
          <w:u w:val="single"/>
        </w:rPr>
        <w:t xml:space="preserve"> </w:t>
      </w:r>
      <w:r w:rsidRPr="0010436F">
        <w:rPr>
          <w:color w:val="000000" w:themeColor="text1"/>
          <w:sz w:val="8"/>
          <w:szCs w:val="20"/>
        </w:rPr>
        <w:t>of</w:t>
      </w:r>
      <w:r w:rsidRPr="0010436F">
        <w:rPr>
          <w:b/>
          <w:color w:val="000000" w:themeColor="text1"/>
          <w:szCs w:val="20"/>
          <w:u w:val="single"/>
        </w:rPr>
        <w:t xml:space="preserve"> </w:t>
      </w:r>
      <w:r w:rsidRPr="0010436F">
        <w:rPr>
          <w:color w:val="000000" w:themeColor="text1"/>
          <w:sz w:val="8"/>
          <w:szCs w:val="20"/>
        </w:rPr>
        <w:t>the vocabulary and levers of</w:t>
      </w:r>
      <w:r w:rsidRPr="0010436F">
        <w:rPr>
          <w:b/>
          <w:color w:val="000000" w:themeColor="text1"/>
          <w:szCs w:val="20"/>
          <w:u w:val="single"/>
        </w:rPr>
        <w:t xml:space="preserve"> </w:t>
      </w:r>
      <w:r w:rsidRPr="0010436F">
        <w:rPr>
          <w:b/>
          <w:color w:val="000000" w:themeColor="text1"/>
          <w:szCs w:val="20"/>
          <w:highlight w:val="yellow"/>
          <w:u w:val="single"/>
        </w:rPr>
        <w:t>power</w:t>
      </w:r>
      <w:r w:rsidRPr="0010436F">
        <w:rPr>
          <w:b/>
          <w:color w:val="000000" w:themeColor="text1"/>
          <w:szCs w:val="20"/>
          <w:u w:val="single"/>
        </w:rPr>
        <w:t xml:space="preserve"> </w:t>
      </w:r>
      <w:r w:rsidRPr="0010436F">
        <w:rPr>
          <w:color w:val="000000" w:themeColor="text1"/>
          <w:sz w:val="8"/>
          <w:szCs w:val="20"/>
        </w:rPr>
        <w:t>in America</w:t>
      </w:r>
      <w:r w:rsidRPr="0010436F">
        <w:rPr>
          <w:b/>
          <w:color w:val="000000" w:themeColor="text1"/>
          <w:szCs w:val="20"/>
          <w:u w:val="single"/>
        </w:rPr>
        <w:t xml:space="preserve">. </w:t>
      </w:r>
      <w:r w:rsidRPr="0010436F">
        <w:rPr>
          <w:color w:val="000000" w:themeColor="text1"/>
          <w:sz w:val="8"/>
          <w:szCs w:val="20"/>
        </w:rPr>
        <w:t>Imagining the ability to use our own arguments to influence government action is one of the great virtues of academic debate.</w:t>
      </w:r>
      <w:r w:rsidRPr="0010436F">
        <w:rPr>
          <w:color w:val="000000" w:themeColor="text1"/>
          <w:sz w:val="8"/>
          <w:szCs w:val="14"/>
        </w:rPr>
        <w:t> Gerald </w:t>
      </w:r>
      <w:r w:rsidRPr="0010436F">
        <w:rPr>
          <w:color w:val="000000" w:themeColor="text1"/>
          <w:sz w:val="8"/>
          <w:szCs w:val="20"/>
        </w:rPr>
        <w:t>Graff </w:t>
      </w:r>
      <w:r w:rsidRPr="0010436F">
        <w:rPr>
          <w:color w:val="000000" w:themeColor="text1"/>
          <w:sz w:val="8"/>
          <w:szCs w:val="14"/>
        </w:rPr>
        <w:t>(2003) </w:t>
      </w:r>
      <w:r w:rsidRPr="0010436F">
        <w:rPr>
          <w:color w:val="000000" w:themeColor="text1"/>
          <w:sz w:val="8"/>
          <w:szCs w:val="20"/>
        </w:rPr>
        <w:t>analyzed the decline of argumentation</w:t>
      </w:r>
      <w:r w:rsidRPr="0010436F">
        <w:rPr>
          <w:color w:val="000000" w:themeColor="text1"/>
          <w:sz w:val="8"/>
          <w:szCs w:val="14"/>
        </w:rPr>
        <w:t xml:space="preserve"> in academic discourse and found a source of student antipathy to public argument in an interesting </w:t>
      </w:r>
      <w:proofErr w:type="spellStart"/>
      <w:proofErr w:type="gramStart"/>
      <w:r w:rsidRPr="0010436F">
        <w:rPr>
          <w:color w:val="000000" w:themeColor="text1"/>
          <w:sz w:val="8"/>
          <w:szCs w:val="14"/>
        </w:rPr>
        <w:t>place.</w:t>
      </w:r>
      <w:r w:rsidRPr="0010436F">
        <w:rPr>
          <w:color w:val="000000" w:themeColor="text1"/>
          <w:sz w:val="8"/>
          <w:szCs w:val="12"/>
        </w:rPr>
        <w:t>Â</w:t>
      </w:r>
      <w:proofErr w:type="spellEnd"/>
      <w:proofErr w:type="gramEnd"/>
      <w:r w:rsidRPr="0010436F">
        <w:rPr>
          <w:color w:val="000000" w:themeColor="text1"/>
          <w:sz w:val="8"/>
          <w:szCs w:val="12"/>
        </w:rPr>
        <w:t>¶</w:t>
      </w:r>
      <w:r w:rsidRPr="0010436F">
        <w:rPr>
          <w:color w:val="000000" w:themeColor="text1"/>
          <w:sz w:val="8"/>
          <w:szCs w:val="20"/>
        </w:rPr>
        <w:t> </w:t>
      </w:r>
      <w:proofErr w:type="spellStart"/>
      <w:r w:rsidRPr="0010436F">
        <w:rPr>
          <w:color w:val="000000" w:themeColor="text1"/>
          <w:sz w:val="8"/>
          <w:szCs w:val="20"/>
        </w:rPr>
        <w:t>Iâ</w:t>
      </w:r>
      <w:proofErr w:type="spellEnd"/>
      <w:r w:rsidRPr="0010436F">
        <w:rPr>
          <w:color w:val="000000" w:themeColor="text1"/>
          <w:sz w:val="8"/>
          <w:szCs w:val="20"/>
        </w:rPr>
        <w:t xml:space="preserve">€™m up </w:t>
      </w:r>
      <w:proofErr w:type="spellStart"/>
      <w:r w:rsidRPr="0010436F">
        <w:rPr>
          <w:color w:val="000000" w:themeColor="text1"/>
          <w:sz w:val="8"/>
          <w:szCs w:val="20"/>
        </w:rPr>
        <w:t>against</w:t>
      </w:r>
      <w:r w:rsidRPr="0010436F">
        <w:rPr>
          <w:color w:val="000000" w:themeColor="text1"/>
          <w:sz w:val="8"/>
          <w:szCs w:val="14"/>
        </w:rPr>
        <w:t>â</w:t>
      </w:r>
      <w:proofErr w:type="spellEnd"/>
      <w:r w:rsidRPr="0010436F">
        <w:rPr>
          <w:color w:val="000000" w:themeColor="text1"/>
          <w:sz w:val="8"/>
          <w:szCs w:val="14"/>
        </w:rPr>
        <w:t>€¦their </w:t>
      </w:r>
      <w:r w:rsidRPr="0010436F">
        <w:rPr>
          <w:color w:val="000000" w:themeColor="text1"/>
          <w:sz w:val="8"/>
          <w:szCs w:val="20"/>
        </w:rPr>
        <w:t>aversion to the role of public spokesperson</w:t>
      </w:r>
      <w:r w:rsidRPr="0010436F">
        <w:rPr>
          <w:color w:val="000000" w:themeColor="text1"/>
          <w:sz w:val="8"/>
          <w:szCs w:val="14"/>
        </w:rPr>
        <w:t> that formal writing presupposes. </w:t>
      </w:r>
      <w:proofErr w:type="spellStart"/>
      <w:r w:rsidRPr="0010436F">
        <w:rPr>
          <w:color w:val="000000" w:themeColor="text1"/>
          <w:sz w:val="8"/>
          <w:szCs w:val="20"/>
        </w:rPr>
        <w:t>Itâ</w:t>
      </w:r>
      <w:proofErr w:type="spellEnd"/>
      <w:r w:rsidRPr="0010436F">
        <w:rPr>
          <w:color w:val="000000" w:themeColor="text1"/>
          <w:sz w:val="8"/>
          <w:szCs w:val="20"/>
        </w:rPr>
        <w:t xml:space="preserve">€™s as if such students </w:t>
      </w:r>
      <w:proofErr w:type="spellStart"/>
      <w:r w:rsidRPr="0010436F">
        <w:rPr>
          <w:color w:val="000000" w:themeColor="text1"/>
          <w:sz w:val="8"/>
          <w:szCs w:val="20"/>
        </w:rPr>
        <w:t>canâ</w:t>
      </w:r>
      <w:proofErr w:type="spellEnd"/>
      <w:r w:rsidRPr="0010436F">
        <w:rPr>
          <w:color w:val="000000" w:themeColor="text1"/>
          <w:sz w:val="8"/>
          <w:szCs w:val="20"/>
        </w:rPr>
        <w:t>€™t imagine </w:t>
      </w:r>
      <w:r w:rsidRPr="0010436F">
        <w:rPr>
          <w:color w:val="000000" w:themeColor="text1"/>
          <w:sz w:val="8"/>
          <w:szCs w:val="14"/>
        </w:rPr>
        <w:t>any rewards for being a public actor or even imagining </w:t>
      </w:r>
      <w:r w:rsidRPr="0010436F">
        <w:rPr>
          <w:color w:val="000000" w:themeColor="text1"/>
          <w:sz w:val="8"/>
          <w:szCs w:val="20"/>
        </w:rPr>
        <w:t>themselves in such a role</w:t>
      </w:r>
      <w:r w:rsidRPr="0010436F">
        <w:rPr>
          <w:color w:val="000000" w:themeColor="text1"/>
          <w:szCs w:val="20"/>
          <w:u w:val="single"/>
        </w:rPr>
        <w:t>. </w:t>
      </w:r>
      <w:r w:rsidRPr="0010436F">
        <w:rPr>
          <w:color w:val="000000" w:themeColor="text1"/>
          <w:sz w:val="8"/>
          <w:szCs w:val="14"/>
        </w:rPr>
        <w:t xml:space="preserve">This lack of interest in the public sphere may in turn reflect a loss of confidence in the possibility that the arguments we make in public will </w:t>
      </w:r>
      <w:proofErr w:type="gramStart"/>
      <w:r w:rsidRPr="0010436F">
        <w:rPr>
          <w:color w:val="000000" w:themeColor="text1"/>
          <w:sz w:val="8"/>
          <w:szCs w:val="14"/>
        </w:rPr>
        <w:t>have an effect on</w:t>
      </w:r>
      <w:proofErr w:type="gramEnd"/>
      <w:r w:rsidRPr="0010436F">
        <w:rPr>
          <w:color w:val="000000" w:themeColor="text1"/>
          <w:sz w:val="8"/>
          <w:szCs w:val="14"/>
        </w:rPr>
        <w:t xml:space="preserve"> the world. </w:t>
      </w:r>
      <w:proofErr w:type="spellStart"/>
      <w:r w:rsidRPr="0010436F">
        <w:rPr>
          <w:color w:val="000000" w:themeColor="text1"/>
          <w:sz w:val="8"/>
          <w:szCs w:val="20"/>
        </w:rPr>
        <w:t>Todayâ</w:t>
      </w:r>
      <w:proofErr w:type="spellEnd"/>
      <w:r w:rsidRPr="0010436F">
        <w:rPr>
          <w:color w:val="000000" w:themeColor="text1"/>
          <w:sz w:val="8"/>
          <w:szCs w:val="20"/>
        </w:rPr>
        <w:t>€™s</w:t>
      </w:r>
      <w:r w:rsidRPr="0010436F">
        <w:rPr>
          <w:color w:val="000000" w:themeColor="text1"/>
          <w:szCs w:val="20"/>
          <w:u w:val="single"/>
        </w:rPr>
        <w:t xml:space="preserve"> </w:t>
      </w:r>
      <w:r w:rsidRPr="0010436F">
        <w:rPr>
          <w:color w:val="000000" w:themeColor="text1"/>
          <w:sz w:val="8"/>
          <w:szCs w:val="20"/>
        </w:rPr>
        <w:t xml:space="preserve">students </w:t>
      </w:r>
      <w:proofErr w:type="gramStart"/>
      <w:r w:rsidRPr="0010436F">
        <w:rPr>
          <w:color w:val="000000" w:themeColor="text1"/>
          <w:sz w:val="8"/>
          <w:szCs w:val="20"/>
        </w:rPr>
        <w:t>lack of</w:t>
      </w:r>
      <w:proofErr w:type="gramEnd"/>
      <w:r w:rsidRPr="0010436F">
        <w:rPr>
          <w:color w:val="000000" w:themeColor="text1"/>
          <w:sz w:val="8"/>
          <w:szCs w:val="20"/>
        </w:rPr>
        <w:t xml:space="preserve"> faith in the power of persuasion reflects the waning of</w:t>
      </w:r>
      <w:r w:rsidRPr="0010436F">
        <w:rPr>
          <w:color w:val="000000" w:themeColor="text1"/>
          <w:sz w:val="8"/>
          <w:szCs w:val="14"/>
        </w:rPr>
        <w:t> the ideal of </w:t>
      </w:r>
      <w:r w:rsidRPr="0010436F">
        <w:rPr>
          <w:color w:val="000000" w:themeColor="text1"/>
          <w:sz w:val="8"/>
          <w:szCs w:val="20"/>
        </w:rPr>
        <w:t>civic participation</w:t>
      </w:r>
      <w:r w:rsidRPr="0010436F">
        <w:rPr>
          <w:color w:val="000000" w:themeColor="text1"/>
          <w:szCs w:val="20"/>
          <w:u w:val="single"/>
        </w:rPr>
        <w:t xml:space="preserve"> </w:t>
      </w:r>
      <w:r w:rsidRPr="0010436F">
        <w:rPr>
          <w:color w:val="000000" w:themeColor="text1"/>
          <w:sz w:val="8"/>
          <w:szCs w:val="20"/>
        </w:rPr>
        <w:t>that led educators</w:t>
      </w:r>
      <w:r w:rsidRPr="0010436F">
        <w:rPr>
          <w:color w:val="000000" w:themeColor="text1"/>
          <w:sz w:val="8"/>
          <w:szCs w:val="14"/>
        </w:rPr>
        <w:t> for centuries </w:t>
      </w:r>
      <w:r w:rsidRPr="0010436F">
        <w:rPr>
          <w:color w:val="000000" w:themeColor="text1"/>
          <w:sz w:val="8"/>
          <w:szCs w:val="20"/>
        </w:rPr>
        <w:t>to place rhetorical and argumentative training at the center of</w:t>
      </w:r>
      <w:r w:rsidRPr="0010436F">
        <w:rPr>
          <w:color w:val="000000" w:themeColor="text1"/>
          <w:sz w:val="8"/>
          <w:szCs w:val="14"/>
        </w:rPr>
        <w:t> the school and college </w:t>
      </w:r>
      <w:r w:rsidRPr="0010436F">
        <w:rPr>
          <w:color w:val="000000" w:themeColor="text1"/>
          <w:sz w:val="8"/>
          <w:szCs w:val="20"/>
        </w:rPr>
        <w:t>curriculum</w:t>
      </w:r>
      <w:r w:rsidRPr="0010436F">
        <w:rPr>
          <w:color w:val="000000" w:themeColor="text1"/>
          <w:sz w:val="8"/>
          <w:szCs w:val="14"/>
        </w:rPr>
        <w:t xml:space="preserve">. (Graff, 2003, p. </w:t>
      </w:r>
      <w:proofErr w:type="gramStart"/>
      <w:r w:rsidRPr="0010436F">
        <w:rPr>
          <w:color w:val="000000" w:themeColor="text1"/>
          <w:sz w:val="8"/>
          <w:szCs w:val="14"/>
        </w:rPr>
        <w:t>57)</w:t>
      </w:r>
      <w:r w:rsidRPr="0010436F">
        <w:rPr>
          <w:color w:val="000000" w:themeColor="text1"/>
          <w:sz w:val="8"/>
          <w:szCs w:val="12"/>
        </w:rPr>
        <w:t>Â</w:t>
      </w:r>
      <w:proofErr w:type="gramEnd"/>
      <w:r w:rsidRPr="0010436F">
        <w:rPr>
          <w:color w:val="000000" w:themeColor="text1"/>
          <w:sz w:val="8"/>
          <w:szCs w:val="12"/>
        </w:rPr>
        <w:t>¶</w:t>
      </w:r>
      <w:r w:rsidRPr="0010436F">
        <w:rPr>
          <w:color w:val="000000" w:themeColor="text1"/>
          <w:sz w:val="8"/>
          <w:szCs w:val="20"/>
        </w:rPr>
        <w:t> The power to imagine public advocacy that</w:t>
      </w:r>
      <w:r w:rsidRPr="0010436F">
        <w:rPr>
          <w:color w:val="000000" w:themeColor="text1"/>
          <w:sz w:val="8"/>
          <w:szCs w:val="14"/>
        </w:rPr>
        <w:t> actually </w:t>
      </w:r>
      <w:r w:rsidRPr="0010436F">
        <w:rPr>
          <w:color w:val="000000" w:themeColor="text1"/>
          <w:sz w:val="8"/>
          <w:szCs w:val="20"/>
        </w:rPr>
        <w:t>makes a difference is one of the great virtues of the traditional notion of fiat</w:t>
      </w:r>
      <w:r w:rsidRPr="0010436F">
        <w:rPr>
          <w:color w:val="000000" w:themeColor="text1"/>
          <w:sz w:val="8"/>
          <w:szCs w:val="14"/>
        </w:rPr>
        <w:t> that </w:t>
      </w:r>
      <w:r w:rsidRPr="0010436F">
        <w:rPr>
          <w:color w:val="000000" w:themeColor="text1"/>
          <w:sz w:val="8"/>
          <w:szCs w:val="20"/>
        </w:rPr>
        <w:t>critics deride as mere simulation.</w:t>
      </w:r>
      <w:r w:rsidRPr="0010436F">
        <w:rPr>
          <w:b/>
          <w:color w:val="000000" w:themeColor="text1"/>
          <w:szCs w:val="20"/>
          <w:u w:val="single"/>
        </w:rPr>
        <w:t xml:space="preserve"> Simulation of success</w:t>
      </w:r>
      <w:r w:rsidRPr="0010436F">
        <w:rPr>
          <w:b/>
          <w:color w:val="000000" w:themeColor="text1"/>
          <w:sz w:val="8"/>
          <w:szCs w:val="14"/>
        </w:rPr>
        <w:t> </w:t>
      </w:r>
      <w:r w:rsidRPr="0010436F">
        <w:rPr>
          <w:color w:val="000000" w:themeColor="text1"/>
          <w:sz w:val="8"/>
          <w:szCs w:val="14"/>
        </w:rPr>
        <w:t>in the public realm </w:t>
      </w:r>
      <w:r w:rsidRPr="0010436F">
        <w:rPr>
          <w:b/>
          <w:color w:val="000000" w:themeColor="text1"/>
          <w:szCs w:val="20"/>
          <w:u w:val="single"/>
        </w:rPr>
        <w:t>is</w:t>
      </w:r>
      <w:r w:rsidRPr="0010436F">
        <w:rPr>
          <w:b/>
          <w:color w:val="000000" w:themeColor="text1"/>
          <w:sz w:val="8"/>
          <w:szCs w:val="14"/>
        </w:rPr>
        <w:t> </w:t>
      </w:r>
      <w:r w:rsidRPr="0010436F">
        <w:rPr>
          <w:color w:val="000000" w:themeColor="text1"/>
          <w:sz w:val="8"/>
          <w:szCs w:val="14"/>
        </w:rPr>
        <w:t>far </w:t>
      </w:r>
      <w:r w:rsidRPr="0010436F">
        <w:rPr>
          <w:color w:val="000000" w:themeColor="text1"/>
          <w:sz w:val="8"/>
          <w:szCs w:val="20"/>
        </w:rPr>
        <w:t>more</w:t>
      </w:r>
      <w:r w:rsidRPr="0010436F">
        <w:rPr>
          <w:b/>
          <w:color w:val="000000" w:themeColor="text1"/>
          <w:szCs w:val="20"/>
          <w:u w:val="single"/>
        </w:rPr>
        <w:t xml:space="preserve"> empowering </w:t>
      </w:r>
      <w:r w:rsidRPr="0010436F">
        <w:rPr>
          <w:color w:val="000000" w:themeColor="text1"/>
          <w:sz w:val="8"/>
          <w:szCs w:val="20"/>
        </w:rPr>
        <w:t>to students than completely abandoning</w:t>
      </w:r>
      <w:r w:rsidRPr="0010436F">
        <w:rPr>
          <w:color w:val="000000" w:themeColor="text1"/>
          <w:sz w:val="8"/>
          <w:szCs w:val="14"/>
        </w:rPr>
        <w:t> all notions of </w:t>
      </w:r>
      <w:r w:rsidRPr="0010436F">
        <w:rPr>
          <w:color w:val="000000" w:themeColor="text1"/>
          <w:sz w:val="8"/>
          <w:szCs w:val="20"/>
        </w:rPr>
        <w:t>personal power in the face of governmental hegemony by teaching students that nothing they can do </w:t>
      </w:r>
      <w:r w:rsidRPr="0010436F">
        <w:rPr>
          <w:color w:val="000000" w:themeColor="text1"/>
          <w:sz w:val="8"/>
          <w:szCs w:val="14"/>
        </w:rPr>
        <w:t>in a contest debate </w:t>
      </w:r>
      <w:r w:rsidRPr="0010436F">
        <w:rPr>
          <w:color w:val="000000" w:themeColor="text1"/>
          <w:sz w:val="8"/>
          <w:szCs w:val="20"/>
        </w:rPr>
        <w:t>can ever make any difference</w:t>
      </w:r>
      <w:r w:rsidRPr="0010436F">
        <w:rPr>
          <w:color w:val="000000" w:themeColor="text1"/>
          <w:szCs w:val="20"/>
          <w:u w:val="single"/>
        </w:rPr>
        <w:t xml:space="preserve"> </w:t>
      </w:r>
      <w:r w:rsidRPr="0010436F">
        <w:rPr>
          <w:color w:val="000000" w:themeColor="text1"/>
          <w:sz w:val="8"/>
          <w:szCs w:val="20"/>
        </w:rPr>
        <w:t xml:space="preserve">in public </w:t>
      </w:r>
      <w:proofErr w:type="spellStart"/>
      <w:proofErr w:type="gramStart"/>
      <w:r w:rsidRPr="0010436F">
        <w:rPr>
          <w:color w:val="000000" w:themeColor="text1"/>
          <w:sz w:val="8"/>
          <w:szCs w:val="20"/>
        </w:rPr>
        <w:t>policy</w:t>
      </w:r>
      <w:r w:rsidRPr="0010436F">
        <w:rPr>
          <w:color w:val="000000" w:themeColor="text1"/>
          <w:sz w:val="8"/>
          <w:szCs w:val="14"/>
        </w:rPr>
        <w:t>.â</w:t>
      </w:r>
      <w:proofErr w:type="spellEnd"/>
      <w:proofErr w:type="gram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Contest </w:t>
      </w:r>
      <w:r w:rsidRPr="0010436F">
        <w:rPr>
          <w:color w:val="000000" w:themeColor="text1"/>
          <w:sz w:val="8"/>
          <w:szCs w:val="20"/>
        </w:rPr>
        <w:t>debating is well suited to rewarding public activism if it stops accepting </w:t>
      </w:r>
      <w:r w:rsidRPr="0010436F">
        <w:rPr>
          <w:color w:val="000000" w:themeColor="text1"/>
          <w:sz w:val="8"/>
          <w:szCs w:val="14"/>
        </w:rPr>
        <w:t>as an article of faith </w:t>
      </w:r>
      <w:r w:rsidRPr="0010436F">
        <w:rPr>
          <w:color w:val="000000" w:themeColor="text1"/>
          <w:sz w:val="8"/>
          <w:szCs w:val="20"/>
        </w:rPr>
        <w:t>that personal agency is</w:t>
      </w:r>
      <w:r w:rsidRPr="0010436F">
        <w:rPr>
          <w:color w:val="000000" w:themeColor="text1"/>
          <w:sz w:val="8"/>
          <w:szCs w:val="14"/>
        </w:rPr>
        <w:t> somehow </w:t>
      </w:r>
      <w:r w:rsidRPr="0010436F">
        <w:rPr>
          <w:color w:val="000000" w:themeColor="text1"/>
          <w:sz w:val="8"/>
          <w:szCs w:val="20"/>
        </w:rPr>
        <w:t>undermined by</w:t>
      </w:r>
      <w:r w:rsidRPr="0010436F">
        <w:rPr>
          <w:color w:val="000000" w:themeColor="text1"/>
          <w:sz w:val="8"/>
          <w:szCs w:val="14"/>
        </w:rPr>
        <w:t> the so-called </w:t>
      </w:r>
      <w:r w:rsidRPr="0010436F">
        <w:rPr>
          <w:color w:val="000000" w:themeColor="text1"/>
          <w:sz w:val="8"/>
          <w:szCs w:val="20"/>
        </w:rPr>
        <w:t>role playing</w:t>
      </w:r>
      <w:r w:rsidRPr="0010436F">
        <w:rPr>
          <w:color w:val="000000" w:themeColor="text1"/>
          <w:sz w:val="8"/>
          <w:szCs w:val="14"/>
        </w:rPr>
        <w:t> in debate. </w:t>
      </w:r>
      <w:r w:rsidRPr="0010436F">
        <w:rPr>
          <w:color w:val="000000" w:themeColor="text1"/>
          <w:sz w:val="8"/>
          <w:szCs w:val="20"/>
        </w:rPr>
        <w:t>Debate is role-playing whether we imagine government action or imagine individual action.</w:t>
      </w:r>
      <w:r w:rsidRPr="0010436F">
        <w:rPr>
          <w:color w:val="000000" w:themeColor="text1"/>
          <w:sz w:val="8"/>
          <w:szCs w:val="14"/>
        </w:rPr>
        <w:t> </w:t>
      </w:r>
      <w:r w:rsidRPr="0010436F">
        <w:rPr>
          <w:b/>
          <w:color w:val="000000" w:themeColor="text1"/>
          <w:highlight w:val="yellow"/>
          <w:u w:val="single"/>
        </w:rPr>
        <w:t>Imagining myself starting a socialist revolution</w:t>
      </w:r>
      <w:r w:rsidRPr="0010436F">
        <w:rPr>
          <w:color w:val="000000" w:themeColor="text1"/>
          <w:sz w:val="8"/>
          <w:szCs w:val="14"/>
          <w:highlight w:val="yellow"/>
        </w:rPr>
        <w:t xml:space="preserve"> i</w:t>
      </w:r>
      <w:r w:rsidRPr="0010436F">
        <w:rPr>
          <w:color w:val="000000" w:themeColor="text1"/>
          <w:sz w:val="8"/>
          <w:szCs w:val="14"/>
        </w:rPr>
        <w:t xml:space="preserve">n America </w:t>
      </w:r>
      <w:r w:rsidRPr="0010436F">
        <w:rPr>
          <w:b/>
          <w:color w:val="000000" w:themeColor="text1"/>
          <w:highlight w:val="yellow"/>
          <w:u w:val="single"/>
        </w:rPr>
        <w:t>is no less of a fantasy than imagining myself</w:t>
      </w:r>
      <w:r w:rsidRPr="0010436F">
        <w:rPr>
          <w:color w:val="000000" w:themeColor="text1"/>
          <w:sz w:val="8"/>
          <w:szCs w:val="14"/>
          <w:highlight w:val="yellow"/>
        </w:rPr>
        <w:t xml:space="preserve"> </w:t>
      </w:r>
      <w:r w:rsidRPr="0010436F">
        <w:rPr>
          <w:color w:val="000000" w:themeColor="text1"/>
          <w:sz w:val="8"/>
          <w:szCs w:val="14"/>
        </w:rPr>
        <w:t xml:space="preserve">making a difference </w:t>
      </w:r>
      <w:r w:rsidRPr="0010436F">
        <w:rPr>
          <w:b/>
          <w:color w:val="000000" w:themeColor="text1"/>
          <w:highlight w:val="yellow"/>
          <w:u w:val="single"/>
        </w:rPr>
        <w:t>on Capitol Hill</w:t>
      </w:r>
      <w:r w:rsidRPr="0010436F">
        <w:rPr>
          <w:b/>
          <w:color w:val="000000" w:themeColor="text1"/>
          <w:u w:val="single"/>
        </w:rPr>
        <w:t>.</w:t>
      </w:r>
      <w:r w:rsidRPr="0010436F">
        <w:rPr>
          <w:color w:val="000000" w:themeColor="text1"/>
          <w:sz w:val="8"/>
          <w:szCs w:val="14"/>
        </w:rPr>
        <w:t xml:space="preserve"> Furthermore, both fantasies influenced my personal and political development virtually ensuring a life of active, pro-social, political participation. Neither fantasy reduced the likelihood that I would spend my life trying to make the difference I imagined</w:t>
      </w:r>
      <w:r w:rsidRPr="0010436F">
        <w:rPr>
          <w:b/>
          <w:color w:val="000000" w:themeColor="text1"/>
          <w:sz w:val="8"/>
          <w:szCs w:val="14"/>
        </w:rPr>
        <w:t>. </w:t>
      </w:r>
      <w:r w:rsidRPr="0010436F">
        <w:rPr>
          <w:b/>
          <w:color w:val="000000" w:themeColor="text1"/>
          <w:szCs w:val="20"/>
          <w:highlight w:val="yellow"/>
          <w:u w:val="single"/>
        </w:rPr>
        <w:t>One fantasy</w:t>
      </w:r>
      <w:r w:rsidRPr="0010436F">
        <w:rPr>
          <w:b/>
          <w:color w:val="000000" w:themeColor="text1"/>
          <w:sz w:val="8"/>
          <w:szCs w:val="14"/>
        </w:rPr>
        <w:t> </w:t>
      </w:r>
      <w:r w:rsidRPr="0010436F">
        <w:rPr>
          <w:color w:val="000000" w:themeColor="text1"/>
          <w:sz w:val="8"/>
          <w:szCs w:val="14"/>
        </w:rPr>
        <w:t>actually </w:t>
      </w:r>
      <w:r w:rsidRPr="0010436F">
        <w:rPr>
          <w:b/>
          <w:color w:val="000000" w:themeColor="text1"/>
          <w:szCs w:val="20"/>
          <w:u w:val="single"/>
        </w:rPr>
        <w:t xml:space="preserve">does make a greater difference: the one that </w:t>
      </w:r>
      <w:r w:rsidRPr="0010436F">
        <w:rPr>
          <w:b/>
          <w:color w:val="000000" w:themeColor="text1"/>
          <w:szCs w:val="20"/>
          <w:highlight w:val="yellow"/>
          <w:u w:val="single"/>
        </w:rPr>
        <w:t xml:space="preserve">speaks the language of political </w:t>
      </w:r>
      <w:proofErr w:type="spellStart"/>
      <w:proofErr w:type="gramStart"/>
      <w:r w:rsidRPr="0010436F">
        <w:rPr>
          <w:b/>
          <w:color w:val="000000" w:themeColor="text1"/>
          <w:szCs w:val="20"/>
          <w:highlight w:val="yellow"/>
          <w:u w:val="single"/>
        </w:rPr>
        <w:t>power.</w:t>
      </w:r>
      <w:r w:rsidRPr="0010436F">
        <w:rPr>
          <w:color w:val="000000" w:themeColor="text1"/>
          <w:sz w:val="8"/>
          <w:szCs w:val="14"/>
          <w:highlight w:val="yellow"/>
        </w:rPr>
        <w:t>The</w:t>
      </w:r>
      <w:proofErr w:type="spellEnd"/>
      <w:proofErr w:type="gramEnd"/>
      <w:r w:rsidRPr="0010436F">
        <w:rPr>
          <w:color w:val="000000" w:themeColor="text1"/>
          <w:sz w:val="8"/>
          <w:szCs w:val="14"/>
          <w:highlight w:val="yellow"/>
        </w:rPr>
        <w:t> </w:t>
      </w:r>
      <w:r w:rsidRPr="0010436F">
        <w:rPr>
          <w:b/>
          <w:color w:val="000000" w:themeColor="text1"/>
          <w:szCs w:val="20"/>
          <w:highlight w:val="yellow"/>
          <w:u w:val="single"/>
        </w:rPr>
        <w:t xml:space="preserve">other </w:t>
      </w:r>
      <w:r w:rsidRPr="0010436F">
        <w:rPr>
          <w:color w:val="000000" w:themeColor="text1"/>
          <w:sz w:val="8"/>
          <w:szCs w:val="20"/>
        </w:rPr>
        <w:t>fantasy</w:t>
      </w:r>
      <w:r w:rsidRPr="0010436F">
        <w:rPr>
          <w:b/>
          <w:color w:val="000000" w:themeColor="text1"/>
          <w:szCs w:val="20"/>
          <w:u w:val="single"/>
        </w:rPr>
        <w:t xml:space="preserve"> </w:t>
      </w:r>
      <w:r w:rsidRPr="0010436F">
        <w:rPr>
          <w:b/>
          <w:color w:val="000000" w:themeColor="text1"/>
          <w:szCs w:val="20"/>
          <w:highlight w:val="yellow"/>
          <w:u w:val="single"/>
        </w:rPr>
        <w:t xml:space="preserve">disables action by making one a laughingstock </w:t>
      </w:r>
      <w:r w:rsidRPr="0010436F">
        <w:rPr>
          <w:color w:val="000000" w:themeColor="text1"/>
          <w:sz w:val="8"/>
          <w:szCs w:val="20"/>
        </w:rPr>
        <w:t>to those who wield the language of power.</w:t>
      </w:r>
      <w:r w:rsidRPr="0010436F">
        <w:rPr>
          <w:b/>
          <w:color w:val="000000" w:themeColor="text1"/>
          <w:szCs w:val="20"/>
          <w:u w:val="single"/>
        </w:rPr>
        <w:t xml:space="preserve"> </w:t>
      </w:r>
    </w:p>
    <w:p w14:paraId="73B63560" w14:textId="3865FB38" w:rsidR="00E42E4C" w:rsidRDefault="00D81BDA" w:rsidP="00D81BDA">
      <w:pPr>
        <w:pStyle w:val="Heading1"/>
      </w:pPr>
      <w:r>
        <w:t>1A</w:t>
      </w:r>
      <w:bookmarkStart w:id="0" w:name="_GoBack"/>
      <w:bookmarkEnd w:id="0"/>
    </w:p>
    <w:sectPr w:rsidR="00E42E4C"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B56396" w14:textId="77777777" w:rsidR="00F947AC" w:rsidRDefault="00F947AC" w:rsidP="003853EC">
      <w:pPr>
        <w:spacing w:after="0" w:line="240" w:lineRule="auto"/>
      </w:pPr>
      <w:r>
        <w:separator/>
      </w:r>
    </w:p>
  </w:endnote>
  <w:endnote w:type="continuationSeparator" w:id="0">
    <w:p w14:paraId="46535447" w14:textId="77777777" w:rsidR="00F947AC" w:rsidRDefault="00F947AC" w:rsidP="003853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9D2F0A" w14:textId="77777777" w:rsidR="00F947AC" w:rsidRDefault="00F947AC" w:rsidP="003853EC">
      <w:pPr>
        <w:spacing w:after="0" w:line="240" w:lineRule="auto"/>
      </w:pPr>
      <w:r>
        <w:separator/>
      </w:r>
    </w:p>
  </w:footnote>
  <w:footnote w:type="continuationSeparator" w:id="0">
    <w:p w14:paraId="1EBF2E99" w14:textId="77777777" w:rsidR="00F947AC" w:rsidRDefault="00F947AC" w:rsidP="003853EC">
      <w:pPr>
        <w:spacing w:after="0" w:line="240" w:lineRule="auto"/>
      </w:pPr>
      <w:r>
        <w:continuationSeparator/>
      </w:r>
    </w:p>
  </w:footnote>
  <w:footnote w:id="1">
    <w:p w14:paraId="6245D4B3" w14:textId="77777777" w:rsidR="003853EC" w:rsidRPr="00F14285" w:rsidRDefault="003853EC" w:rsidP="003853EC">
      <w:pPr>
        <w:shd w:val="clear" w:color="auto" w:fill="FFFFFF"/>
        <w:spacing w:line="312" w:lineRule="atLeast"/>
        <w:rPr>
          <w:rFonts w:asciiTheme="majorHAnsi" w:hAnsiTheme="majorHAnsi"/>
          <w:color w:val="282828"/>
          <w:sz w:val="8"/>
          <w:szCs w:val="8"/>
        </w:rPr>
      </w:pPr>
      <w:r w:rsidRPr="00F14285">
        <w:rPr>
          <w:rStyle w:val="FootnoteReference"/>
          <w:rFonts w:asciiTheme="majorHAnsi" w:hAnsiTheme="majorHAnsi"/>
          <w:sz w:val="8"/>
          <w:szCs w:val="8"/>
        </w:rPr>
        <w:footnoteRef/>
      </w:r>
      <w:r w:rsidRPr="00F14285">
        <w:rPr>
          <w:rFonts w:asciiTheme="majorHAnsi" w:hAnsiTheme="majorHAnsi"/>
          <w:sz w:val="8"/>
          <w:szCs w:val="8"/>
        </w:rPr>
        <w:t xml:space="preserve"> </w:t>
      </w:r>
      <w:r w:rsidRPr="00F14285">
        <w:rPr>
          <w:rFonts w:asciiTheme="majorHAnsi" w:hAnsiTheme="majorHAnsi"/>
          <w:color w:val="282828"/>
          <w:sz w:val="8"/>
          <w:szCs w:val="8"/>
        </w:rPr>
        <w:t>[MBA(</w:t>
      </w:r>
      <w:proofErr w:type="spellStart"/>
      <w:r w:rsidRPr="00F14285">
        <w:rPr>
          <w:rFonts w:asciiTheme="majorHAnsi" w:hAnsiTheme="majorHAnsi"/>
          <w:color w:val="282828"/>
          <w:sz w:val="8"/>
          <w:szCs w:val="8"/>
        </w:rPr>
        <w:t>Alan,ActingonActivism,</w:t>
      </w:r>
      <w:hyperlink r:id="rId1" w:tooltip="External link" w:history="1">
        <w:r w:rsidRPr="00F14285">
          <w:rPr>
            <w:rFonts w:asciiTheme="majorHAnsi" w:hAnsiTheme="majorHAnsi"/>
            <w:color w:val="212121"/>
            <w:sz w:val="8"/>
            <w:szCs w:val="8"/>
            <w:u w:val="single"/>
          </w:rPr>
          <w:t>http</w:t>
        </w:r>
        <w:proofErr w:type="spellEnd"/>
        <w:r w:rsidRPr="00F14285">
          <w:rPr>
            <w:rFonts w:asciiTheme="majorHAnsi" w:hAnsiTheme="majorHAnsi"/>
            <w:color w:val="212121"/>
            <w:sz w:val="8"/>
            <w:szCs w:val="8"/>
            <w:u w:val="single"/>
          </w:rPr>
          <w:t>://</w:t>
        </w:r>
        <w:proofErr w:type="spellStart"/>
        <w:r w:rsidRPr="00F14285">
          <w:rPr>
            <w:rFonts w:asciiTheme="majorHAnsi" w:hAnsiTheme="majorHAnsi"/>
            <w:color w:val="212121"/>
            <w:sz w:val="8"/>
            <w:szCs w:val="8"/>
            <w:u w:val="single"/>
          </w:rPr>
          <w:t>home.montgome</w:t>
        </w:r>
        <w:proofErr w:type="spellEnd"/>
        <w:r w:rsidRPr="00F14285">
          <w:rPr>
            <w:rFonts w:asciiTheme="majorHAnsi" w:hAnsiTheme="majorHAnsi"/>
            <w:color w:val="212121"/>
            <w:sz w:val="8"/>
            <w:szCs w:val="8"/>
            <w:u w:val="single"/>
          </w:rPr>
          <w:t>... 17-2005).doc)]</w:t>
        </w:r>
      </w:hyperlink>
    </w:p>
    <w:p w14:paraId="2BFDD1B0" w14:textId="77777777" w:rsidR="003853EC" w:rsidRPr="00F14285" w:rsidRDefault="003853EC" w:rsidP="003853EC">
      <w:pPr>
        <w:shd w:val="clear" w:color="auto" w:fill="FFFFFF"/>
        <w:spacing w:line="312" w:lineRule="atLeast"/>
        <w:rPr>
          <w:rFonts w:asciiTheme="majorHAnsi" w:hAnsiTheme="majorHAnsi"/>
          <w:color w:val="282828"/>
          <w:sz w:val="8"/>
          <w:szCs w:val="8"/>
        </w:rPr>
      </w:pPr>
      <w:r w:rsidRPr="00F14285">
        <w:rPr>
          <w:rFonts w:asciiTheme="majorHAnsi" w:hAnsiTheme="majorHAnsi"/>
          <w:color w:val="282828"/>
          <w:sz w:val="8"/>
          <w:szCs w:val="8"/>
        </w:rPr>
        <w:t xml:space="preserve">An important concern emerges when Mitchell describes reflexive fiat as a contest strategy capable of </w:t>
      </w:r>
      <w:proofErr w:type="spellStart"/>
      <w:r w:rsidRPr="00F14285">
        <w:rPr>
          <w:rFonts w:asciiTheme="majorHAnsi" w:hAnsiTheme="majorHAnsi"/>
          <w:color w:val="282828"/>
          <w:sz w:val="8"/>
          <w:szCs w:val="8"/>
        </w:rPr>
        <w:t>â€œeschewing</w:t>
      </w:r>
      <w:proofErr w:type="spellEnd"/>
      <w:r w:rsidRPr="00F14285">
        <w:rPr>
          <w:rFonts w:asciiTheme="majorHAnsi" w:hAnsiTheme="majorHAnsi"/>
          <w:color w:val="282828"/>
          <w:sz w:val="8"/>
          <w:szCs w:val="8"/>
        </w:rPr>
        <w:t xml:space="preserve"> the power to directly control external </w:t>
      </w:r>
      <w:proofErr w:type="spellStart"/>
      <w:r w:rsidRPr="00F14285">
        <w:rPr>
          <w:rFonts w:asciiTheme="majorHAnsi" w:hAnsiTheme="majorHAnsi"/>
          <w:color w:val="282828"/>
          <w:sz w:val="8"/>
          <w:szCs w:val="8"/>
        </w:rPr>
        <w:t>actorsâ</w:t>
      </w:r>
      <w:proofErr w:type="spellEnd"/>
      <w:r w:rsidRPr="00F14285">
        <w:rPr>
          <w:rFonts w:asciiTheme="majorHAnsi" w:hAnsiTheme="majorHAnsi"/>
          <w:color w:val="282828"/>
          <w:sz w:val="8"/>
          <w:szCs w:val="8"/>
        </w:rPr>
        <w:t>€</w:t>
      </w:r>
      <w:r w:rsidRPr="00F14285">
        <w:rPr>
          <w:rFonts w:ascii="Wingdings 2" w:hAnsi="Wingdings 2" w:cs="Wingdings 2"/>
          <w:color w:val="282828"/>
          <w:sz w:val="8"/>
          <w:szCs w:val="8"/>
        </w:rPr>
        <w:t></w:t>
      </w:r>
      <w:r w:rsidRPr="00F14285">
        <w:rPr>
          <w:rFonts w:asciiTheme="majorHAnsi" w:hAnsiTheme="majorHAnsi"/>
          <w:color w:val="282828"/>
          <w:sz w:val="8"/>
          <w:szCs w:val="8"/>
        </w:rPr>
        <w:t xml:space="preserve"> (1998b, p. 20).</w:t>
      </w:r>
    </w:p>
    <w:p w14:paraId="43620DAD" w14:textId="77777777" w:rsidR="003853EC" w:rsidRPr="00F14285" w:rsidRDefault="003853EC" w:rsidP="003853EC">
      <w:pPr>
        <w:pStyle w:val="FootnoteText"/>
        <w:rPr>
          <w:rFonts w:asciiTheme="majorHAnsi" w:hAnsiTheme="majorHAnsi"/>
          <w:sz w:val="8"/>
          <w:szCs w:val="8"/>
        </w:rPr>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18540C96"/>
    <w:multiLevelType w:val="hybridMultilevel"/>
    <w:tmpl w:val="45A2E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D9A2CC3"/>
    <w:multiLevelType w:val="hybridMultilevel"/>
    <w:tmpl w:val="CA362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E4520B"/>
    <w:multiLevelType w:val="hybridMultilevel"/>
    <w:tmpl w:val="5386A1F8"/>
    <w:lvl w:ilvl="0" w:tplc="8F985B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081BB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1BBB"/>
    <w:rsid w:val="0008785F"/>
    <w:rsid w:val="00090CBE"/>
    <w:rsid w:val="00094DEC"/>
    <w:rsid w:val="000A2D8A"/>
    <w:rsid w:val="000D26A6"/>
    <w:rsid w:val="000D2B90"/>
    <w:rsid w:val="000D6ED8"/>
    <w:rsid w:val="000D717B"/>
    <w:rsid w:val="00100B28"/>
    <w:rsid w:val="00104EB6"/>
    <w:rsid w:val="00112AC8"/>
    <w:rsid w:val="00117316"/>
    <w:rsid w:val="001209B4"/>
    <w:rsid w:val="00141B4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53E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3582"/>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0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0B6"/>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4B6E"/>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EA8"/>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1BDA"/>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47AC"/>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065FA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081BB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81B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81BB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2,Heading 3 Foldover,Foldover,foldover, Char,Char Char Char Char Char Char Char,Char1 Char,Char1 Char + Left:  2.54 cm,Char, Char Char Char Char Char Char Char,Tag Char Char,First line:  0 Heading 3,3: Cite,no"/>
    <w:basedOn w:val="Normal"/>
    <w:next w:val="Normal"/>
    <w:link w:val="Heading3Char"/>
    <w:uiPriority w:val="9"/>
    <w:unhideWhenUsed/>
    <w:qFormat/>
    <w:rsid w:val="00081BB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9"/>
    <w:unhideWhenUsed/>
    <w:qFormat/>
    <w:rsid w:val="00081BB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81B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1BBB"/>
  </w:style>
  <w:style w:type="character" w:customStyle="1" w:styleId="Heading1Char">
    <w:name w:val="Heading 1 Char"/>
    <w:aliases w:val="Pocket Char"/>
    <w:basedOn w:val="DefaultParagraphFont"/>
    <w:link w:val="Heading1"/>
    <w:uiPriority w:val="9"/>
    <w:rsid w:val="00081BB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81BBB"/>
    <w:rPr>
      <w:rFonts w:ascii="Calibri" w:eastAsiaTheme="majorEastAsia" w:hAnsi="Calibri" w:cstheme="majorBidi"/>
      <w:b/>
      <w:bCs/>
      <w:sz w:val="44"/>
      <w:szCs w:val="44"/>
      <w:u w:val="double"/>
    </w:rPr>
  </w:style>
  <w:style w:type="character" w:customStyle="1" w:styleId="Heading3Char">
    <w:name w:val="Heading 3 Char"/>
    <w:aliases w:val="Block Char,tag 2 Char,Heading 3 Foldover Char,Foldover Char,foldover Char, Char Char,Char Char Char Char Char Char Char Char,Char1 Char Char,Char1 Char + Left:  2.54 cm Char,Char Char, Char Char Char Char Char Char Char Char,3: Cite Char"/>
    <w:basedOn w:val="DefaultParagraphFont"/>
    <w:link w:val="Heading3"/>
    <w:uiPriority w:val="9"/>
    <w:rsid w:val="00081BB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9"/>
    <w:rsid w:val="00081BB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81BBB"/>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1"/>
    <w:qFormat/>
    <w:rsid w:val="00081BBB"/>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081BB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81BBB"/>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081BBB"/>
    <w:rPr>
      <w:color w:val="auto"/>
      <w:u w:val="none"/>
    </w:rPr>
  </w:style>
  <w:style w:type="paragraph" w:styleId="DocumentMap">
    <w:name w:val="Document Map"/>
    <w:basedOn w:val="Normal"/>
    <w:link w:val="DocumentMapChar"/>
    <w:uiPriority w:val="99"/>
    <w:semiHidden/>
    <w:unhideWhenUsed/>
    <w:rsid w:val="00081BB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81BBB"/>
    <w:rPr>
      <w:rFonts w:ascii="Lucida Grande" w:hAnsi="Lucida Grande" w:cs="Lucida Grande"/>
    </w:rPr>
  </w:style>
  <w:style w:type="paragraph" w:customStyle="1" w:styleId="textbold">
    <w:name w:val="text bold"/>
    <w:basedOn w:val="Normal"/>
    <w:link w:val="Emphasis"/>
    <w:uiPriority w:val="20"/>
    <w:qFormat/>
    <w:rsid w:val="00081BBB"/>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nhideWhenUsed/>
    <w:qFormat/>
    <w:rsid w:val="00081BBB"/>
    <w:pPr>
      <w:ind w:left="720"/>
      <w:contextualSpacing/>
    </w:pPr>
  </w:style>
  <w:style w:type="character" w:customStyle="1" w:styleId="UnderlineBold">
    <w:name w:val="Underline + Bold"/>
    <w:uiPriority w:val="1"/>
    <w:qFormat/>
    <w:rsid w:val="00081BBB"/>
    <w:rPr>
      <w:b/>
      <w:sz w:val="20"/>
      <w:u w:val="single"/>
    </w:rPr>
  </w:style>
  <w:style w:type="paragraph" w:styleId="FootnoteText">
    <w:name w:val="footnote text"/>
    <w:basedOn w:val="Normal"/>
    <w:link w:val="FootnoteTextChar"/>
    <w:uiPriority w:val="99"/>
    <w:unhideWhenUsed/>
    <w:qFormat/>
    <w:rsid w:val="00081BBB"/>
  </w:style>
  <w:style w:type="character" w:customStyle="1" w:styleId="FootnoteTextChar">
    <w:name w:val="Footnote Text Char"/>
    <w:basedOn w:val="DefaultParagraphFont"/>
    <w:link w:val="FootnoteText"/>
    <w:uiPriority w:val="99"/>
    <w:rsid w:val="00081BBB"/>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081BBB"/>
    <w:rPr>
      <w:vertAlign w:val="superscript"/>
    </w:rPr>
  </w:style>
  <w:style w:type="paragraph" w:styleId="NoSpacing">
    <w:name w:val="No Spacing"/>
    <w:aliases w:val="No Spacing1,No Spacing11,Debate Text,Read stuff,Tag and Cite,No Spacing51,Very Small Text,Clear"/>
    <w:uiPriority w:val="99"/>
    <w:qFormat/>
    <w:rsid w:val="00081B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hyperlink" Target="http://www.reachingcriticalwill.org/images/documents/Disarmament-fora/OEWG/2016/Documents/NGO13.pdf" TargetMode="External"/><Relationship Id="rId21" Type="http://schemas.openxmlformats.org/officeDocument/2006/relationships/hyperlink" Target="https://www.telegraphindia.com/opinion/the-nuclear-cloud-hanging-over-the-human-race/cid/1719608" TargetMode="External"/><Relationship Id="rId22" Type="http://schemas.openxmlformats.org/officeDocument/2006/relationships/hyperlink" Target="https://www.ncbi.nlm.nih.gov/pmc/articles/PMC6446569/" TargetMode="Externa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https://archive.md/7RvDG" TargetMode="External"/><Relationship Id="rId12" Type="http://schemas.openxmlformats.org/officeDocument/2006/relationships/hyperlink" Target="https://www.chinoiresie.info/collective-bargaining-in-china-is-dead-the-situation-is-excellent/" TargetMode="External"/><Relationship Id="rId13" Type="http://schemas.openxmlformats.org/officeDocument/2006/relationships/hyperlink" Target="https://www.cecc.gov/publications/commission-analysis/detention-of-labor-representative-highlights-challenges-for" TargetMode="External"/><Relationship Id="rId14" Type="http://schemas.openxmlformats.org/officeDocument/2006/relationships/hyperlink" Target="https://archive.md/hjNI7" TargetMode="External"/><Relationship Id="rId15" Type="http://schemas.openxmlformats.org/officeDocument/2006/relationships/hyperlink" Target="https://thediplomat.com/2021/02/could-biden-make-us-china-trade-better-for-workers/" TargetMode="External"/><Relationship Id="rId16" Type="http://schemas.openxmlformats.org/officeDocument/2006/relationships/hyperlink" Target="https://www.bloomberg.com/news/articles/2021-01-18/china-s-strong-growth-masks-unbalanced-recovery-as-incomes-lag" TargetMode="External"/><Relationship Id="rId17" Type="http://schemas.openxmlformats.org/officeDocument/2006/relationships/hyperlink" Target="https://warontherocks.com/2018/10/chinas-coming-financial-crisis-and-the-national-security-connection/" TargetMode="External"/><Relationship Id="rId18" Type="http://schemas.openxmlformats.org/officeDocument/2006/relationships/hyperlink" Target="https://www.cfr.org/backgrounder/chinas-big-bet-soft-power" TargetMode="External"/><Relationship Id="rId19" Type="http://schemas.openxmlformats.org/officeDocument/2006/relationships/hyperlink" Target="https://www.foreignaffairs.com/articles/china/2018-10-15/beijings-nuclear-option"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home.montgomerybell.edu/~coversa/Acting%20on%20Activism%20(Nov%2017-2005).doc)%5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477A746-70AF-E04D-9F9D-BF9A10654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Pages>
  <Words>22286</Words>
  <Characters>127032</Characters>
  <Application>Microsoft Macintosh Word</Application>
  <DocSecurity>0</DocSecurity>
  <Lines>1058</Lines>
  <Paragraphs>298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149020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5</cp:revision>
  <dcterms:created xsi:type="dcterms:W3CDTF">2021-11-06T22:20:00Z</dcterms:created>
  <dcterms:modified xsi:type="dcterms:W3CDTF">2021-11-06T23:35:00Z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