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4DD36" w14:textId="77777777" w:rsidR="004806D3" w:rsidRDefault="004806D3" w:rsidP="004806D3">
      <w:pPr>
        <w:pStyle w:val="Heading1"/>
      </w:pPr>
      <w:r>
        <w:t xml:space="preserve">AC </w:t>
      </w:r>
    </w:p>
    <w:p w14:paraId="45173942" w14:textId="77777777" w:rsidR="004806D3" w:rsidRPr="00B96527" w:rsidRDefault="004806D3" w:rsidP="004806D3">
      <w:pPr>
        <w:pStyle w:val="Heading2"/>
      </w:pPr>
      <w:r>
        <w:t>ADV - pandemics</w:t>
      </w:r>
    </w:p>
    <w:p w14:paraId="26FC6E3F" w14:textId="77777777" w:rsidR="004806D3" w:rsidRDefault="004806D3" w:rsidP="004806D3">
      <w:pPr>
        <w:pStyle w:val="Heading4"/>
      </w:pPr>
      <w:r>
        <w:t>COVID is getting worse, especially in developing countries, while bringing a stronger chance of future pandemics – vaccine inequality is the root cause.</w:t>
      </w:r>
    </w:p>
    <w:p w14:paraId="3D1E357D" w14:textId="77777777" w:rsidR="004806D3" w:rsidRDefault="004806D3" w:rsidP="004806D3">
      <w:pPr>
        <w:rPr>
          <w:rStyle w:val="Style13ptBold"/>
        </w:rPr>
      </w:pPr>
      <w:proofErr w:type="spellStart"/>
      <w:r>
        <w:rPr>
          <w:rStyle w:val="Style13ptBold"/>
        </w:rPr>
        <w:t>Tharoor</w:t>
      </w:r>
      <w:proofErr w:type="spellEnd"/>
      <w:r>
        <w:rPr>
          <w:rStyle w:val="Style13ptBold"/>
        </w:rPr>
        <w:t xml:space="preserve"> 6/2</w:t>
      </w:r>
    </w:p>
    <w:p w14:paraId="4AF6C4A4" w14:textId="77777777" w:rsidR="004806D3" w:rsidRPr="004C7429" w:rsidRDefault="004806D3" w:rsidP="004806D3">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w:t>
      </w:r>
      <w:proofErr w:type="spellStart"/>
      <w:r w:rsidRPr="004C7429">
        <w:rPr>
          <w:sz w:val="16"/>
          <w:szCs w:val="16"/>
        </w:rPr>
        <w:t>Tharoor</w:t>
      </w:r>
      <w:proofErr w:type="spellEnd"/>
      <w:r w:rsidRPr="004C7429">
        <w:rPr>
          <w:sz w:val="16"/>
          <w:szCs w:val="16"/>
        </w:rPr>
        <w:t xml:space="preserve">,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w:t>
      </w:r>
      <w:proofErr w:type="spellStart"/>
      <w:r w:rsidRPr="004C7429">
        <w:rPr>
          <w:sz w:val="16"/>
          <w:szCs w:val="16"/>
        </w:rPr>
        <w:t>Tharoor</w:t>
      </w:r>
      <w:proofErr w:type="spellEnd"/>
      <w:r w:rsidRPr="004C7429">
        <w:rPr>
          <w:sz w:val="16"/>
          <w:szCs w:val="16"/>
        </w:rPr>
        <w:t xml:space="preserve"> is a columnist on the foreign desk of The Washington Post, where he authors the Today's </w:t>
      </w:r>
      <w:proofErr w:type="spellStart"/>
      <w:r w:rsidRPr="004C7429">
        <w:rPr>
          <w:sz w:val="16"/>
          <w:szCs w:val="16"/>
        </w:rPr>
        <w:t>WorldView</w:t>
      </w:r>
      <w:proofErr w:type="spellEnd"/>
      <w:r w:rsidRPr="004C7429">
        <w:rPr>
          <w:sz w:val="16"/>
          <w:szCs w:val="16"/>
        </w:rPr>
        <w:t xml:space="preserve"> newsletter and column. He previously was a senior editor and correspondent at Time magazine, based first in Hong Kong and later in New York. He also teaches an undergraduate seminar at Georgetown University on digital affairs and the global age.] [SS]</w:t>
      </w:r>
    </w:p>
    <w:p w14:paraId="77E2A54F" w14:textId="77777777" w:rsidR="004806D3" w:rsidRPr="004C7429" w:rsidRDefault="004806D3" w:rsidP="004806D3">
      <w:pPr>
        <w:rPr>
          <w:sz w:val="14"/>
        </w:rPr>
      </w:pPr>
      <w:r w:rsidRPr="004C7429">
        <w:rPr>
          <w:sz w:val="14"/>
        </w:rPr>
        <w:t xml:space="preserve">In the United States, life is returning to normal. Restaurants and bars are filling up again, vacations are being booked and flights are selling out. At sporting events, </w:t>
      </w:r>
      <w:proofErr w:type="spellStart"/>
      <w:r w:rsidRPr="004C7429">
        <w:rPr>
          <w:sz w:val="14"/>
        </w:rPr>
        <w:t>maskless</w:t>
      </w:r>
      <w:proofErr w:type="spellEnd"/>
      <w:r w:rsidRPr="004C7429">
        <w:rPr>
          <w:sz w:val="14"/>
        </w:rPr>
        <w:t xml:space="preserve">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3174B8">
        <w:rPr>
          <w:highlight w:val="green"/>
          <w:u w:val="single"/>
        </w:rPr>
        <w:t>the pandemic is hardly in retreat</w:t>
      </w:r>
      <w:r w:rsidRPr="004C7429">
        <w:rPr>
          <w:sz w:val="14"/>
        </w:rPr>
        <w:t xml:space="preserve"> elsewhere. </w:t>
      </w:r>
      <w:r w:rsidRPr="003174B8">
        <w:rPr>
          <w:highlight w:val="green"/>
          <w:u w:val="single"/>
        </w:rPr>
        <w:t>The emergence of</w:t>
      </w:r>
      <w:r w:rsidRPr="003174B8">
        <w:rPr>
          <w:sz w:val="14"/>
          <w:highlight w:val="green"/>
        </w:rPr>
        <w:t xml:space="preserve"> </w:t>
      </w:r>
      <w:r w:rsidRPr="004C7429">
        <w:rPr>
          <w:sz w:val="14"/>
        </w:rPr>
        <w:t xml:space="preserve">more virulent </w:t>
      </w:r>
      <w:r w:rsidRPr="003174B8">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3174B8">
        <w:rPr>
          <w:highlight w:val="green"/>
          <w:u w:val="single"/>
        </w:rPr>
        <w:t>and the slowness of vaccination efforts</w:t>
      </w:r>
      <w:r w:rsidRPr="003174B8">
        <w:rPr>
          <w:sz w:val="14"/>
          <w:highlight w:val="green"/>
        </w:rPr>
        <w:t xml:space="preserve"> </w:t>
      </w:r>
      <w:r w:rsidRPr="004C7429">
        <w:rPr>
          <w:sz w:val="14"/>
        </w:rPr>
        <w:t xml:space="preserve">in many places </w:t>
      </w:r>
      <w:r w:rsidRPr="003174B8">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w:t>
      </w:r>
      <w:proofErr w:type="spellStart"/>
      <w:r w:rsidRPr="00AA0707">
        <w:rPr>
          <w:sz w:val="14"/>
        </w:rPr>
        <w:t>Munir</w:t>
      </w:r>
      <w:proofErr w:type="spellEnd"/>
      <w:r w:rsidRPr="00AA0707">
        <w:rPr>
          <w:sz w:val="14"/>
        </w:rPr>
        <w:t xml:space="preserve"> Majid in the New Straits Times. “We are staring at the abyss.” </w:t>
      </w:r>
      <w:r w:rsidRPr="00AA0707">
        <w:rPr>
          <w:u w:val="single"/>
        </w:rPr>
        <w:t>In Africa,</w:t>
      </w:r>
      <w:r w:rsidRPr="003174B8">
        <w:rPr>
          <w:highlight w:val="green"/>
          <w:u w:val="single"/>
        </w:rPr>
        <w:t xml:space="preserve"> concerns are growing over </w:t>
      </w:r>
      <w:r w:rsidRPr="009F70EF">
        <w:rPr>
          <w:u w:val="single"/>
        </w:rPr>
        <w:t xml:space="preserve">the possible arrival of a new wave powered by </w:t>
      </w:r>
      <w:r w:rsidRPr="003174B8">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3174B8">
        <w:rPr>
          <w:highlight w:val="green"/>
          <w:u w:val="single"/>
        </w:rPr>
        <w:t xml:space="preserve">the continent has the world’s highest death rate </w:t>
      </w:r>
      <w:r w:rsidRPr="009F70EF">
        <w:rPr>
          <w:u w:val="single"/>
        </w:rPr>
        <w:t xml:space="preserve">of patients critically ill with covid-19, </w:t>
      </w:r>
      <w:r>
        <w:rPr>
          <w:u w:val="single"/>
        </w:rPr>
        <w:t>2</w:t>
      </w:r>
      <w:r w:rsidRPr="003174B8">
        <w:rPr>
          <w:highlight w:val="green"/>
          <w:u w:val="single"/>
        </w:rPr>
        <w:t xml:space="preserve">thanks to </w:t>
      </w:r>
      <w:r w:rsidRPr="009F70EF">
        <w:rPr>
          <w:u w:val="single"/>
        </w:rPr>
        <w:t>limited intensive care facilities and</w:t>
      </w:r>
      <w:r w:rsidRPr="003174B8">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3174B8">
        <w:rPr>
          <w:highlight w:val="green"/>
          <w:u w:val="single"/>
        </w:rPr>
        <w:t xml:space="preserve">the vaccine rollouts </w:t>
      </w:r>
      <w:r w:rsidRPr="004C7429">
        <w:rPr>
          <w:sz w:val="14"/>
        </w:rPr>
        <w:t xml:space="preserve">in these countries </w:t>
      </w:r>
      <w:r w:rsidRPr="003174B8">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t>
      </w:r>
      <w:proofErr w:type="spellStart"/>
      <w:r w:rsidRPr="004C7429">
        <w:rPr>
          <w:sz w:val="14"/>
        </w:rPr>
        <w:t>WorldView</w:t>
      </w:r>
      <w:proofErr w:type="spellEnd"/>
      <w:r w:rsidRPr="004C7429">
        <w:rPr>
          <w:sz w:val="14"/>
        </w:rPr>
        <w:t>,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3174B8">
        <w:rPr>
          <w:highlight w:val="green"/>
          <w:u w:val="single"/>
        </w:rPr>
        <w:t xml:space="preserve">Inequitable vaccine distribution is leaving millions </w:t>
      </w:r>
      <w:r w:rsidRPr="001767DA">
        <w:rPr>
          <w:u w:val="single"/>
        </w:rPr>
        <w:t xml:space="preserve">of people </w:t>
      </w:r>
      <w:r w:rsidRPr="003174B8">
        <w:rPr>
          <w:highlight w:val="green"/>
          <w:u w:val="single"/>
        </w:rPr>
        <w:t>vulnerable</w:t>
      </w:r>
      <w:r w:rsidRPr="003174B8">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w:t>
      </w:r>
      <w:proofErr w:type="spellStart"/>
      <w:r w:rsidRPr="004C7429">
        <w:rPr>
          <w:sz w:val="14"/>
        </w:rPr>
        <w:t>reimpose</w:t>
      </w:r>
      <w:proofErr w:type="spellEnd"/>
      <w:r w:rsidRPr="004C7429">
        <w:rPr>
          <w:sz w:val="14"/>
        </w:rPr>
        <w:t xml:space="preserv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xml:space="preserve">,” WHO Director General </w:t>
      </w:r>
      <w:proofErr w:type="spellStart"/>
      <w:r w:rsidRPr="00AD1E1C">
        <w:rPr>
          <w:sz w:val="14"/>
        </w:rPr>
        <w:t>Tedros</w:t>
      </w:r>
      <w:proofErr w:type="spellEnd"/>
      <w:r w:rsidRPr="00AD1E1C">
        <w:rPr>
          <w:sz w:val="14"/>
        </w:rPr>
        <w:t xml:space="preserve"> </w:t>
      </w:r>
      <w:proofErr w:type="spellStart"/>
      <w:r w:rsidRPr="00AD1E1C">
        <w:rPr>
          <w:sz w:val="14"/>
        </w:rPr>
        <w:t>Adhanom</w:t>
      </w:r>
      <w:proofErr w:type="spellEnd"/>
      <w:r w:rsidRPr="00AD1E1C">
        <w:rPr>
          <w:sz w:val="14"/>
        </w:rPr>
        <w:t xml:space="preserve">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3174B8">
        <w:rPr>
          <w:highlight w:val="green"/>
          <w:u w:val="single"/>
        </w:rPr>
        <w:t>a</w:t>
      </w:r>
      <w:r w:rsidRPr="003174B8">
        <w:rPr>
          <w:sz w:val="14"/>
          <w:highlight w:val="green"/>
        </w:rPr>
        <w:t xml:space="preserve"> </w:t>
      </w:r>
      <w:r w:rsidRPr="004C7429">
        <w:rPr>
          <w:sz w:val="14"/>
        </w:rPr>
        <w:t xml:space="preserve">possible </w:t>
      </w:r>
      <w:r w:rsidRPr="003174B8">
        <w:rPr>
          <w:highlight w:val="green"/>
          <w:u w:val="single"/>
        </w:rPr>
        <w:t>waiver of international property protections</w:t>
      </w:r>
      <w:r w:rsidRPr="003174B8">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3174B8">
        <w:rPr>
          <w:highlight w:val="green"/>
          <w:u w:val="single"/>
        </w:rPr>
        <w:t>could lead to</w:t>
      </w:r>
      <w:r w:rsidRPr="003174B8">
        <w:rPr>
          <w:sz w:val="14"/>
          <w:highlight w:val="green"/>
        </w:rPr>
        <w:t xml:space="preserve"> </w:t>
      </w:r>
      <w:r w:rsidRPr="003174B8">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3174B8">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3174B8">
        <w:rPr>
          <w:highlight w:val="green"/>
          <w:u w:val="single"/>
        </w:rPr>
        <w:t>high levels of vaccination,</w:t>
      </w:r>
      <w:r w:rsidRPr="003174B8">
        <w:rPr>
          <w:sz w:val="14"/>
          <w:highlight w:val="green"/>
        </w:rPr>
        <w:t xml:space="preserve"> </w:t>
      </w:r>
      <w:r w:rsidRPr="004C7429">
        <w:rPr>
          <w:sz w:val="14"/>
        </w:rPr>
        <w:t xml:space="preserve">especially among its more vulnerable populations, </w:t>
      </w:r>
      <w:r w:rsidRPr="003174B8">
        <w:rPr>
          <w:highlight w:val="green"/>
          <w:u w:val="single"/>
        </w:rPr>
        <w:t>can hold things off</w:t>
      </w:r>
      <w:r w:rsidRPr="004C7429">
        <w:rPr>
          <w:sz w:val="14"/>
        </w:rPr>
        <w:t xml:space="preserve">, especially if they also had big outbreaks before,” wrote </w:t>
      </w:r>
      <w:proofErr w:type="spellStart"/>
      <w:r w:rsidRPr="004C7429">
        <w:rPr>
          <w:sz w:val="14"/>
        </w:rPr>
        <w:t>Zeynep</w:t>
      </w:r>
      <w:proofErr w:type="spellEnd"/>
      <w:r w:rsidRPr="004C7429">
        <w:rPr>
          <w:sz w:val="14"/>
        </w:rPr>
        <w:t xml:space="preserve"> </w:t>
      </w:r>
      <w:proofErr w:type="spellStart"/>
      <w:r w:rsidRPr="004C7429">
        <w:rPr>
          <w:sz w:val="14"/>
        </w:rPr>
        <w:t>Tufekci</w:t>
      </w:r>
      <w:proofErr w:type="spellEnd"/>
      <w:r w:rsidRPr="004C7429">
        <w:rPr>
          <w:sz w:val="14"/>
        </w:rPr>
        <w:t xml:space="preserve">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w:t>
      </w:r>
      <w:proofErr w:type="spellStart"/>
      <w:r w:rsidRPr="004C7429">
        <w:rPr>
          <w:sz w:val="14"/>
        </w:rPr>
        <w:t>Fauci</w:t>
      </w:r>
      <w:proofErr w:type="spellEnd"/>
      <w:r w:rsidRPr="004C7429">
        <w:rPr>
          <w:sz w:val="14"/>
        </w:rPr>
        <w:t>,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3174B8">
        <w:rPr>
          <w:szCs w:val="22"/>
          <w:highlight w:val="green"/>
          <w:u w:val="single"/>
        </w:rPr>
        <w:t>there’s always a danger of variants emerging and diminishing somewhat the effectiveness of our vaccines</w:t>
      </w:r>
      <w:r w:rsidRPr="004C7429">
        <w:rPr>
          <w:sz w:val="14"/>
        </w:rPr>
        <w:t>,” he told the Guardian.</w:t>
      </w:r>
    </w:p>
    <w:p w14:paraId="4CECD0D1" w14:textId="77777777" w:rsidR="004806D3" w:rsidRDefault="004806D3" w:rsidP="004806D3">
      <w:pPr>
        <w:pStyle w:val="Heading4"/>
      </w:pPr>
      <w:r>
        <w:t>Patents fail during pandemics only direct government support can solve – put away advantage counterplans, it’s just a world without patents aka the aff.</w:t>
      </w:r>
    </w:p>
    <w:p w14:paraId="3413CB5A" w14:textId="77777777" w:rsidR="004806D3" w:rsidRPr="005727E0" w:rsidRDefault="004806D3" w:rsidP="004806D3">
      <w:pPr>
        <w:rPr>
          <w:rStyle w:val="Style13ptBold"/>
          <w:color w:val="FF0000"/>
        </w:rPr>
      </w:pPr>
      <w:r>
        <w:rPr>
          <w:rStyle w:val="Style13ptBold"/>
        </w:rPr>
        <w:t>Lindsey 6/3</w:t>
      </w:r>
      <w:r>
        <w:rPr>
          <w:rStyle w:val="Style13ptBold"/>
          <w:color w:val="FF0000"/>
        </w:rPr>
        <w:t xml:space="preserve"> </w:t>
      </w:r>
    </w:p>
    <w:p w14:paraId="766D04F9" w14:textId="77777777" w:rsidR="004806D3" w:rsidRPr="00FF33A6" w:rsidRDefault="004806D3" w:rsidP="004806D3">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4F64B706" w14:textId="77777777" w:rsidR="004806D3" w:rsidRDefault="004806D3" w:rsidP="004806D3">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w:t>
      </w:r>
      <w:proofErr w:type="spellStart"/>
      <w:r w:rsidRPr="00FF33A6">
        <w:rPr>
          <w:sz w:val="10"/>
        </w:rPr>
        <w:t>Niskanen</w:t>
      </w:r>
      <w:proofErr w:type="spellEnd"/>
      <w:r w:rsidRPr="00FF33A6">
        <w:rPr>
          <w:sz w:val="10"/>
        </w:rPr>
        <w:t xml:space="preserve"> Center </w:t>
      </w:r>
      <w:proofErr w:type="spellStart"/>
      <w:r w:rsidRPr="00FF33A6">
        <w:rPr>
          <w:sz w:val="10"/>
        </w:rPr>
        <w:t>lindsey_brink</w:t>
      </w:r>
      <w:proofErr w:type="spellEnd"/>
      <w:r w:rsidRPr="00FF33A6">
        <w:rPr>
          <w:sz w:val="10"/>
        </w:rPr>
        <w:t xml:space="preserve">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3174B8">
        <w:rPr>
          <w:highlight w:val="green"/>
          <w:u w:val="single"/>
        </w:rPr>
        <w:t xml:space="preserve">Americans </w:t>
      </w:r>
      <w:r w:rsidRPr="00FF33A6">
        <w:rPr>
          <w:sz w:val="10"/>
        </w:rPr>
        <w:t xml:space="preserve">can now </w:t>
      </w:r>
      <w:r w:rsidRPr="003174B8">
        <w:rPr>
          <w:highlight w:val="green"/>
          <w:u w:val="single"/>
        </w:rPr>
        <w:t>see</w:t>
      </w:r>
      <w:r w:rsidRPr="00FF33A6">
        <w:rPr>
          <w:sz w:val="10"/>
        </w:rPr>
        <w:t xml:space="preserve"> the </w:t>
      </w:r>
      <w:r w:rsidRPr="003174B8">
        <w:rPr>
          <w:highlight w:val="green"/>
          <w:u w:val="single"/>
        </w:rPr>
        <w:t>light</w:t>
      </w:r>
      <w:r w:rsidRPr="00FF33A6">
        <w:rPr>
          <w:sz w:val="10"/>
        </w:rPr>
        <w:t xml:space="preserve"> at the end of the tunnel </w:t>
      </w:r>
      <w:r w:rsidRPr="003174B8">
        <w:rPr>
          <w:highlight w:val="green"/>
          <w:u w:val="single"/>
        </w:rPr>
        <w:t xml:space="preserve">thanks to </w:t>
      </w:r>
      <w:r w:rsidRPr="00FF33A6">
        <w:rPr>
          <w:sz w:val="10"/>
        </w:rPr>
        <w:t xml:space="preserve">the rapid rollout of </w:t>
      </w:r>
      <w:r w:rsidRPr="003174B8">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3174B8">
        <w:rPr>
          <w:highlight w:val="green"/>
          <w:u w:val="single"/>
        </w:rPr>
        <w:t xml:space="preserve">The virus is </w:t>
      </w:r>
      <w:r w:rsidRPr="00FF33A6">
        <w:rPr>
          <w:sz w:val="10"/>
        </w:rPr>
        <w:t xml:space="preserve">currently </w:t>
      </w:r>
      <w:r w:rsidRPr="003174B8">
        <w:rPr>
          <w:highlight w:val="green"/>
          <w:u w:val="single"/>
        </w:rPr>
        <w:t xml:space="preserve">raging in India and </w:t>
      </w:r>
      <w:r w:rsidRPr="00FF33A6">
        <w:rPr>
          <w:sz w:val="10"/>
        </w:rPr>
        <w:t xml:space="preserve">throughout </w:t>
      </w:r>
      <w:r w:rsidRPr="003174B8">
        <w:rPr>
          <w:highlight w:val="green"/>
          <w:u w:val="single"/>
        </w:rPr>
        <w:t>South America</w:t>
      </w:r>
      <w:r w:rsidRPr="00FF33A6">
        <w:rPr>
          <w:sz w:val="10"/>
        </w:rPr>
        <w:t xml:space="preserve">, overwhelming health care systems and </w:t>
      </w:r>
      <w:r w:rsidRPr="00380DBB">
        <w:rPr>
          <w:u w:val="single"/>
        </w:rPr>
        <w:t xml:space="preserve">inflicting suffering </w:t>
      </w:r>
      <w:r w:rsidRPr="00380DBB">
        <w:rPr>
          <w:sz w:val="10"/>
        </w:rPr>
        <w:t xml:space="preserve">and loss </w:t>
      </w:r>
      <w:r w:rsidRPr="00380DBB">
        <w:rPr>
          <w:u w:val="single"/>
        </w:rPr>
        <w:t>on a horrific scale</w:t>
      </w:r>
      <w:r w:rsidRPr="00380DBB">
        <w:rPr>
          <w:sz w:val="10"/>
        </w:rPr>
        <w:t xml:space="preserve">. And consider the fact that </w:t>
      </w:r>
      <w:r w:rsidRPr="00380DBB">
        <w:rPr>
          <w:u w:val="single"/>
        </w:rPr>
        <w:t>Australia</w:t>
      </w:r>
      <w:r w:rsidRPr="00380DBB">
        <w:rPr>
          <w:sz w:val="10"/>
        </w:rPr>
        <w:t xml:space="preserve">, which has been successful in suppressing the virus, recently announced it </w:t>
      </w:r>
      <w:r w:rsidRPr="00380DBB">
        <w:rPr>
          <w:u w:val="single"/>
        </w:rPr>
        <w:t>was</w:t>
      </w:r>
      <w:r w:rsidRPr="00380DBB">
        <w:rPr>
          <w:sz w:val="10"/>
        </w:rPr>
        <w:t xml:space="preserve"> sticking to plans </w:t>
      </w:r>
      <w:r w:rsidRPr="00380DBB">
        <w:rPr>
          <w:u w:val="single"/>
        </w:rPr>
        <w:t xml:space="preserve">to keep its borders closed until </w:t>
      </w:r>
      <w:r w:rsidRPr="00380DBB">
        <w:rPr>
          <w:sz w:val="10"/>
        </w:rPr>
        <w:t>mid-</w:t>
      </w:r>
      <w:r w:rsidRPr="00380DBB">
        <w:rPr>
          <w:u w:val="single"/>
        </w:rPr>
        <w:t>2022</w:t>
      </w:r>
      <w:r w:rsidRPr="00380DBB">
        <w:rPr>
          <w:sz w:val="10"/>
        </w:rPr>
        <w:t xml:space="preserve">. Criticisms of the </w:t>
      </w:r>
      <w:proofErr w:type="spellStart"/>
      <w:r w:rsidRPr="00380DBB">
        <w:rPr>
          <w:sz w:val="10"/>
        </w:rPr>
        <w:t>TRIPlS</w:t>
      </w:r>
      <w:proofErr w:type="spellEnd"/>
      <w:r w:rsidRPr="00380DBB">
        <w:rPr>
          <w:sz w:val="10"/>
        </w:rPr>
        <w:t xml:space="preserve"> waiver that focus only on the next few months are ther</w:t>
      </w:r>
      <w:r w:rsidRPr="00FF33A6">
        <w:rPr>
          <w:sz w:val="10"/>
        </w:rPr>
        <w:t xml:space="preserve">efore short-sighted: </w:t>
      </w:r>
      <w:r w:rsidRPr="003174B8">
        <w:rPr>
          <w:highlight w:val="green"/>
          <w:u w:val="single"/>
        </w:rPr>
        <w:t xml:space="preserve">this pandemic could </w:t>
      </w:r>
      <w:r w:rsidRPr="00FF33A6">
        <w:rPr>
          <w:sz w:val="10"/>
        </w:rPr>
        <w:t xml:space="preserve">well </w:t>
      </w:r>
      <w:r w:rsidRPr="003174B8">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3174B8">
        <w:rPr>
          <w:highlight w:val="green"/>
          <w:u w:val="single"/>
        </w:rPr>
        <w:t xml:space="preserve">this is </w:t>
      </w:r>
      <w:r w:rsidRPr="005727E0">
        <w:rPr>
          <w:u w:val="single"/>
        </w:rPr>
        <w:t xml:space="preserve">almost certainly </w:t>
      </w:r>
      <w:r w:rsidRPr="003174B8">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3174B8">
        <w:rPr>
          <w:highlight w:val="green"/>
          <w:u w:val="single"/>
        </w:rPr>
        <w:t xml:space="preserve">we </w:t>
      </w:r>
      <w:r w:rsidRPr="005727E0">
        <w:rPr>
          <w:u w:val="single"/>
        </w:rPr>
        <w:t xml:space="preserve">can </w:t>
      </w:r>
      <w:r w:rsidRPr="003174B8">
        <w:rPr>
          <w:highlight w:val="green"/>
          <w:u w:val="single"/>
        </w:rPr>
        <w:t>see a</w:t>
      </w:r>
      <w:r w:rsidRPr="00FF33A6">
        <w:rPr>
          <w:sz w:val="10"/>
        </w:rPr>
        <w:t xml:space="preserve"> fundamental </w:t>
      </w:r>
      <w:r w:rsidRPr="003174B8">
        <w:rPr>
          <w:highlight w:val="green"/>
          <w:u w:val="single"/>
        </w:rPr>
        <w:t xml:space="preserve">mismatch between </w:t>
      </w:r>
      <w:r w:rsidRPr="00C53EBC">
        <w:rPr>
          <w:u w:val="single"/>
        </w:rPr>
        <w:t xml:space="preserve">the policy </w:t>
      </w:r>
      <w:r w:rsidRPr="005727E0">
        <w:rPr>
          <w:u w:val="single"/>
        </w:rPr>
        <w:t xml:space="preserve">design of </w:t>
      </w:r>
      <w:r w:rsidRPr="003174B8">
        <w:rPr>
          <w:highlight w:val="green"/>
          <w:u w:val="single"/>
        </w:rPr>
        <w:t>i</w:t>
      </w:r>
      <w:r w:rsidRPr="00C53EBC">
        <w:rPr>
          <w:u w:val="single"/>
        </w:rPr>
        <w:t>ntellectual</w:t>
      </w:r>
      <w:r w:rsidRPr="003174B8">
        <w:rPr>
          <w:highlight w:val="green"/>
          <w:u w:val="single"/>
        </w:rPr>
        <w:t xml:space="preserve"> </w:t>
      </w:r>
      <w:r w:rsidRPr="00C53EBC">
        <w:rPr>
          <w:u w:val="single"/>
        </w:rPr>
        <w:t xml:space="preserve">property protection </w:t>
      </w:r>
      <w:r w:rsidRPr="003174B8">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3174B8">
        <w:rPr>
          <w:highlight w:val="green"/>
          <w:u w:val="single"/>
        </w:rPr>
        <w:t xml:space="preserve">the way it goes about encouraging </w:t>
      </w:r>
      <w:r w:rsidRPr="00FF33A6">
        <w:rPr>
          <w:sz w:val="10"/>
        </w:rPr>
        <w:t xml:space="preserve">technological </w:t>
      </w:r>
      <w:r w:rsidRPr="003174B8">
        <w:rPr>
          <w:highlight w:val="green"/>
          <w:u w:val="single"/>
        </w:rPr>
        <w:t xml:space="preserve">progress is </w:t>
      </w:r>
      <w:r w:rsidRPr="005727E0">
        <w:rPr>
          <w:u w:val="single"/>
        </w:rPr>
        <w:t xml:space="preserve">singularly </w:t>
      </w:r>
      <w:r w:rsidRPr="003174B8">
        <w:rPr>
          <w:highlight w:val="green"/>
          <w:u w:val="single"/>
        </w:rPr>
        <w:t xml:space="preserve">ill-suited to the </w:t>
      </w:r>
      <w:r w:rsidRPr="00FF33A6">
        <w:rPr>
          <w:sz w:val="10"/>
        </w:rPr>
        <w:t xml:space="preserve">emergency conditions of a </w:t>
      </w:r>
      <w:r w:rsidRPr="003174B8">
        <w:rPr>
          <w:highlight w:val="green"/>
          <w:u w:val="single"/>
        </w:rPr>
        <w:t xml:space="preserve">pandemic </w:t>
      </w:r>
      <w:r w:rsidRPr="00FF33A6">
        <w:rPr>
          <w:sz w:val="10"/>
        </w:rPr>
        <w:t xml:space="preserve">or other public health crisis. </w:t>
      </w:r>
      <w:r w:rsidRPr="003174B8">
        <w:rPr>
          <w:highlight w:val="green"/>
          <w:u w:val="single"/>
        </w:rPr>
        <w:t>Securing a TRIPS waiver for COVID</w:t>
      </w:r>
      <w:r w:rsidRPr="00FF33A6">
        <w:rPr>
          <w:sz w:val="10"/>
        </w:rPr>
        <w:t xml:space="preserve">-19 </w:t>
      </w:r>
      <w:r w:rsidRPr="003174B8">
        <w:rPr>
          <w:highlight w:val="green"/>
          <w:u w:val="single"/>
        </w:rPr>
        <w:t>vaccines</w:t>
      </w:r>
      <w:r w:rsidRPr="003174B8">
        <w:rPr>
          <w:sz w:val="10"/>
          <w:highlight w:val="green"/>
        </w:rPr>
        <w:t xml:space="preserve"> </w:t>
      </w:r>
      <w:r w:rsidRPr="00FF33A6">
        <w:rPr>
          <w:sz w:val="10"/>
        </w:rPr>
        <w:t xml:space="preserve">and treatments </w:t>
      </w:r>
      <w:r w:rsidRPr="003174B8">
        <w:rPr>
          <w:highlight w:val="green"/>
          <w:u w:val="single"/>
        </w:rPr>
        <w:t>would</w:t>
      </w:r>
      <w:r w:rsidRPr="00FF33A6">
        <w:rPr>
          <w:sz w:val="10"/>
        </w:rPr>
        <w:t xml:space="preserve"> thus </w:t>
      </w:r>
      <w:r w:rsidRPr="003174B8">
        <w:rPr>
          <w:highlight w:val="green"/>
          <w:u w:val="single"/>
        </w:rPr>
        <w:t>establish a</w:t>
      </w:r>
      <w:r w:rsidRPr="00FF33A6">
        <w:rPr>
          <w:sz w:val="10"/>
        </w:rPr>
        <w:t xml:space="preserve"> salutary </w:t>
      </w:r>
      <w:r w:rsidRPr="003174B8">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3174B8">
        <w:rPr>
          <w:highlight w:val="green"/>
          <w:u w:val="single"/>
        </w:rPr>
        <w:t>governments should</w:t>
      </w:r>
      <w:r w:rsidRPr="003174B8">
        <w:rPr>
          <w:sz w:val="10"/>
          <w:highlight w:val="green"/>
        </w:rPr>
        <w:t xml:space="preserve"> </w:t>
      </w:r>
      <w:r w:rsidRPr="003174B8">
        <w:rPr>
          <w:highlight w:val="green"/>
          <w:u w:val="single"/>
        </w:rPr>
        <w:t>employ</w:t>
      </w:r>
      <w:r w:rsidRPr="00FF33A6">
        <w:rPr>
          <w:sz w:val="10"/>
        </w:rPr>
        <w:t xml:space="preserve"> other, more </w:t>
      </w:r>
      <w:r w:rsidRPr="003174B8">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3174B8">
        <w:rPr>
          <w:highlight w:val="green"/>
          <w:u w:val="single"/>
        </w:rPr>
        <w:t>Patent rights</w:t>
      </w:r>
      <w:r w:rsidRPr="003174B8">
        <w:rPr>
          <w:sz w:val="10"/>
          <w:highlight w:val="green"/>
        </w:rPr>
        <w:t xml:space="preserve"> </w:t>
      </w:r>
      <w:r w:rsidRPr="00FF33A6">
        <w:rPr>
          <w:sz w:val="10"/>
        </w:rPr>
        <w:t xml:space="preserve">thus </w:t>
      </w:r>
      <w:r w:rsidRPr="003174B8">
        <w:rPr>
          <w:highlight w:val="green"/>
          <w:u w:val="single"/>
        </w:rPr>
        <w:t xml:space="preserve">slow the diffusion </w:t>
      </w:r>
      <w:r w:rsidRPr="000749BE">
        <w:rPr>
          <w:u w:val="single"/>
        </w:rPr>
        <w:t xml:space="preserve">of </w:t>
      </w:r>
      <w:proofErr w:type="gramStart"/>
      <w:r w:rsidRPr="000749BE">
        <w:rPr>
          <w:u w:val="single"/>
        </w:rPr>
        <w:t>a new invention</w:t>
      </w:r>
      <w:proofErr w:type="gramEnd"/>
      <w:r w:rsidRPr="000749BE">
        <w:rPr>
          <w:sz w:val="10"/>
        </w:rPr>
        <w:t xml:space="preserve">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w:t>
      </w:r>
      <w:r w:rsidRPr="00551336">
        <w:rPr>
          <w:sz w:val="10"/>
        </w:rPr>
        <w:t xml:space="preserve">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3174B8">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3174B8">
        <w:rPr>
          <w:highlight w:val="green"/>
          <w:u w:val="single"/>
        </w:rPr>
        <w:t xml:space="preserve">is </w:t>
      </w:r>
      <w:r w:rsidRPr="000749BE">
        <w:rPr>
          <w:u w:val="single"/>
        </w:rPr>
        <w:t>to pay for more innovation</w:t>
      </w:r>
      <w:r w:rsidRPr="000749BE">
        <w:rPr>
          <w:sz w:val="10"/>
        </w:rPr>
        <w:t xml:space="preserve"> down the road </w:t>
      </w:r>
      <w:r w:rsidRPr="000749BE">
        <w:rPr>
          <w:u w:val="single"/>
        </w:rPr>
        <w:t xml:space="preserve">with </w:t>
      </w:r>
      <w:r w:rsidRPr="003174B8">
        <w:rPr>
          <w:highlight w:val="green"/>
          <w:u w:val="single"/>
        </w:rPr>
        <w:t>slower diffusion</w:t>
      </w:r>
      <w:r w:rsidRPr="003174B8">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3174B8">
        <w:rPr>
          <w:highlight w:val="green"/>
          <w:u w:val="single"/>
        </w:rPr>
        <w:t>the imperative is to accelerate the diffusion of vaccines</w:t>
      </w:r>
      <w:r w:rsidRPr="003174B8">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3174B8">
        <w:rPr>
          <w:highlight w:val="green"/>
          <w:u w:val="single"/>
        </w:rPr>
        <w:t xml:space="preserve">It was direct support </w:t>
      </w:r>
      <w:r w:rsidRPr="00551336">
        <w:rPr>
          <w:u w:val="single"/>
        </w:rPr>
        <w:t xml:space="preserve">via Operation Warp Speed </w:t>
      </w:r>
      <w:r w:rsidRPr="003174B8">
        <w:rPr>
          <w:highlight w:val="green"/>
          <w:u w:val="single"/>
        </w:rPr>
        <w:t xml:space="preserve">that </w:t>
      </w:r>
      <w:r w:rsidRPr="00551336">
        <w:rPr>
          <w:u w:val="single"/>
        </w:rPr>
        <w:t xml:space="preserve">made possible the astonishingly rapid development of COVID-19 vaccines and then </w:t>
      </w:r>
      <w:r w:rsidRPr="003174B8">
        <w:rPr>
          <w:highlight w:val="green"/>
          <w:u w:val="single"/>
        </w:rPr>
        <w:t>facilitated a relatively rapid rollout of vaccine distribution</w:t>
      </w:r>
      <w:r w:rsidRPr="003174B8">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w:t>
      </w:r>
      <w:proofErr w:type="spellStart"/>
      <w:r w:rsidRPr="00FF33A6">
        <w:rPr>
          <w:sz w:val="10"/>
        </w:rPr>
        <w:t>BioNTech</w:t>
      </w:r>
      <w:proofErr w:type="spellEnd"/>
      <w:r w:rsidRPr="00FF33A6">
        <w:rPr>
          <w:sz w:val="10"/>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3174B8">
        <w:rPr>
          <w:highlight w:val="green"/>
          <w:u w:val="single"/>
        </w:rPr>
        <w:t>the government provides qualitatively superior incentives to</w:t>
      </w:r>
      <w:r w:rsidRPr="003174B8">
        <w:rPr>
          <w:sz w:val="10"/>
          <w:highlight w:val="green"/>
        </w:rPr>
        <w:t xml:space="preserve"> </w:t>
      </w:r>
      <w:r w:rsidRPr="00FF33A6">
        <w:rPr>
          <w:sz w:val="10"/>
        </w:rPr>
        <w:t xml:space="preserve">those offered under </w:t>
      </w:r>
      <w:r w:rsidRPr="003174B8">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3174B8">
        <w:rPr>
          <w:highlight w:val="green"/>
          <w:u w:val="single"/>
        </w:rPr>
        <w:t xml:space="preserve">the pharmaceutical industry has no legitimate basis for objecting </w:t>
      </w:r>
      <w:r w:rsidRPr="005C3A63">
        <w:rPr>
          <w:u w:val="single"/>
        </w:rPr>
        <w:t>to a TRIPS waiver. S</w:t>
      </w:r>
      <w:r w:rsidRPr="005C3A63">
        <w:rPr>
          <w:sz w:val="10"/>
        </w:rPr>
        <w:t>ince</w:t>
      </w:r>
      <w:r w:rsidRPr="00FF33A6">
        <w:rPr>
          <w:sz w:val="10"/>
        </w:rPr>
        <w:t xml:space="preserve">, because of the public health crisis, drug makers now qualify for the superior benefits of direct government support, they no longer need the default benefits of patent support. </w:t>
      </w:r>
      <w:r w:rsidRPr="005C3A63">
        <w:rPr>
          <w:u w:val="single"/>
        </w:rPr>
        <w:t xml:space="preserve">Arguments that a TRIPS waiver would deprive </w:t>
      </w:r>
      <w:r w:rsidRPr="003174B8">
        <w:rPr>
          <w:highlight w:val="green"/>
          <w:u w:val="single"/>
        </w:rPr>
        <w:t xml:space="preserve">drug makers </w:t>
      </w:r>
      <w:r w:rsidRPr="005C3A63">
        <w:rPr>
          <w:u w:val="single"/>
        </w:rPr>
        <w:t>of the incentives</w:t>
      </w:r>
      <w:r w:rsidRPr="005C3A63">
        <w:rPr>
          <w:sz w:val="10"/>
        </w:rPr>
        <w:t xml:space="preserve"> they need to keep developing new drugs, </w:t>
      </w:r>
      <w:r w:rsidRPr="005C3A63">
        <w:rPr>
          <w:u w:val="single"/>
        </w:rPr>
        <w:t xml:space="preserve">when they </w:t>
      </w:r>
      <w:r w:rsidRPr="003174B8">
        <w:rPr>
          <w:highlight w:val="green"/>
          <w:u w:val="single"/>
        </w:rPr>
        <w:t>are</w:t>
      </w:r>
      <w:r w:rsidRPr="003174B8">
        <w:rPr>
          <w:sz w:val="10"/>
          <w:highlight w:val="green"/>
        </w:rPr>
        <w:t xml:space="preserve"> </w:t>
      </w:r>
      <w:r w:rsidRPr="00FF33A6">
        <w:rPr>
          <w:sz w:val="10"/>
        </w:rPr>
        <w:t xml:space="preserve">presently </w:t>
      </w:r>
      <w:r w:rsidRPr="003174B8">
        <w:rPr>
          <w:highlight w:val="green"/>
          <w:u w:val="single"/>
        </w:rPr>
        <w:t>receiving the most favorable incentives</w:t>
      </w:r>
      <w:r w:rsidRPr="003174B8">
        <w:rPr>
          <w:sz w:val="10"/>
          <w:highlight w:val="green"/>
        </w:rPr>
        <w:t xml:space="preserve"> </w:t>
      </w:r>
      <w:r w:rsidRPr="00FF33A6">
        <w:rPr>
          <w:sz w:val="10"/>
        </w:rPr>
        <w:t>available</w:t>
      </w:r>
      <w:r w:rsidRPr="005C3A63">
        <w:rPr>
          <w:sz w:val="10"/>
        </w:rPr>
        <w:t xml:space="preserve">, </w:t>
      </w:r>
      <w:r w:rsidRPr="005C3A63">
        <w:rPr>
          <w:u w:val="single"/>
        </w:rPr>
        <w:t>can be dismissed</w:t>
      </w:r>
      <w:r w:rsidRPr="005C3A63">
        <w:rPr>
          <w:sz w:val="10"/>
        </w:rPr>
        <w:t xml:space="preserve">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w:t>
      </w:r>
      <w:proofErr w:type="spellStart"/>
      <w:r w:rsidRPr="005C3A63">
        <w:rPr>
          <w:sz w:val="10"/>
        </w:rPr>
        <w:t>Pisco</w:t>
      </w:r>
      <w:proofErr w:type="spellEnd"/>
      <w:r w:rsidRPr="005C3A63">
        <w:rPr>
          <w:sz w:val="10"/>
        </w:rPr>
        <w:t xml:space="preserve">, Peru, May 8, 2021. Picture taken May 8, 2021. REUTERS/Alessandro Cinque FUTURE DEVELOPMENT COVID-19 is a developing country pandemic </w:t>
      </w:r>
      <w:proofErr w:type="spellStart"/>
      <w:r w:rsidRPr="005C3A63">
        <w:rPr>
          <w:sz w:val="10"/>
        </w:rPr>
        <w:t>Indermit</w:t>
      </w:r>
      <w:proofErr w:type="spellEnd"/>
      <w:r w:rsidRPr="005C3A63">
        <w:rPr>
          <w:sz w:val="10"/>
        </w:rPr>
        <w:t xml:space="preserve"> Gill and Philip </w:t>
      </w:r>
      <w:proofErr w:type="spellStart"/>
      <w:r w:rsidRPr="005C3A63">
        <w:rPr>
          <w:sz w:val="10"/>
        </w:rPr>
        <w:t>SchellekensThursday</w:t>
      </w:r>
      <w:proofErr w:type="spellEnd"/>
      <w:r w:rsidRPr="005C3A63">
        <w:rPr>
          <w:sz w:val="10"/>
        </w:rPr>
        <w:t xml:space="preserve">, May 27, 2021 San Salvador, El </w:t>
      </w:r>
      <w:proofErr w:type="gramStart"/>
      <w:r w:rsidRPr="005C3A63">
        <w:rPr>
          <w:sz w:val="10"/>
        </w:rPr>
        <w:t>Salvador.-</w:t>
      </w:r>
      <w:proofErr w:type="gramEnd"/>
      <w:r w:rsidRPr="005C3A63">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w:t>
      </w:r>
      <w:r w:rsidRPr="00FF33A6">
        <w:rPr>
          <w:sz w:val="10"/>
        </w:rPr>
        <w:t xml:space="preserve">How big of a vaccine surplus will the US have? Simon J. </w:t>
      </w:r>
      <w:proofErr w:type="spellStart"/>
      <w:r w:rsidRPr="00FF33A6">
        <w:rPr>
          <w:sz w:val="10"/>
        </w:rPr>
        <w:t>EvenettTuesday</w:t>
      </w:r>
      <w:proofErr w:type="spellEnd"/>
      <w:r w:rsidRPr="00FF33A6">
        <w:rPr>
          <w:sz w:val="10"/>
        </w:rPr>
        <w:t xml:space="preserve">,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w:t>
      </w:r>
      <w:proofErr w:type="spellStart"/>
      <w:r w:rsidRPr="00FF33A6">
        <w:rPr>
          <w:sz w:val="10"/>
        </w:rPr>
        <w:t>Dinuka</w:t>
      </w:r>
      <w:proofErr w:type="spellEnd"/>
      <w:r w:rsidRPr="00FF33A6">
        <w:rPr>
          <w:sz w:val="10"/>
        </w:rPr>
        <w:t xml:space="preserve"> </w:t>
      </w:r>
      <w:proofErr w:type="spellStart"/>
      <w:r w:rsidRPr="00FF33A6">
        <w:rPr>
          <w:sz w:val="10"/>
        </w:rPr>
        <w:t>Liyanawatte</w:t>
      </w:r>
      <w:proofErr w:type="spellEnd"/>
      <w:r w:rsidRPr="00FF33A6">
        <w:rPr>
          <w:sz w:val="10"/>
        </w:rPr>
        <w:t xml:space="preserve"> ORDER FROM CHAOS Biden’s misstep in India Thomas </w:t>
      </w:r>
      <w:proofErr w:type="spellStart"/>
      <w:r w:rsidRPr="00FF33A6">
        <w:rPr>
          <w:sz w:val="10"/>
        </w:rPr>
        <w:t>WrightFriday</w:t>
      </w:r>
      <w:proofErr w:type="spellEnd"/>
      <w:r w:rsidRPr="00FF33A6">
        <w:rPr>
          <w:sz w:val="10"/>
        </w:rPr>
        <w:t>,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5CE30AD" w14:textId="77777777" w:rsidR="004806D3" w:rsidRDefault="004806D3" w:rsidP="004806D3">
      <w:pPr>
        <w:pStyle w:val="Heading4"/>
      </w:pPr>
      <w:r>
        <w:t>IP serves as barriers to mass production to key parts of solving diseases – only the aff solves</w:t>
      </w:r>
    </w:p>
    <w:p w14:paraId="322E5256" w14:textId="77777777" w:rsidR="004806D3" w:rsidRPr="00DE4E16" w:rsidRDefault="004806D3" w:rsidP="004806D3">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w:t>
      </w:r>
      <w:proofErr w:type="spellStart"/>
      <w:r>
        <w:t>duongie</w:t>
      </w:r>
      <w:proofErr w:type="spellEnd"/>
      <w:r>
        <w:t>]</w:t>
      </w:r>
    </w:p>
    <w:p w14:paraId="36197FE4" w14:textId="77777777" w:rsidR="004806D3" w:rsidRDefault="004806D3" w:rsidP="004806D3">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 xml:space="preserve">case of </w:t>
      </w:r>
      <w:proofErr w:type="spellStart"/>
      <w:r w:rsidRPr="00134E17">
        <w:rPr>
          <w:u w:val="single"/>
        </w:rPr>
        <w:t>Remdesivir</w:t>
      </w:r>
      <w:proofErr w:type="spellEnd"/>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xml:space="preserve">. The primary patent on the base compound of </w:t>
      </w:r>
      <w:proofErr w:type="spellStart"/>
      <w:r w:rsidRPr="00B315E8">
        <w:rPr>
          <w:u w:val="single"/>
        </w:rPr>
        <w:t>Remdesivir</w:t>
      </w:r>
      <w:proofErr w:type="spellEnd"/>
      <w:r w:rsidRPr="00B315E8">
        <w:rPr>
          <w:u w:val="single"/>
        </w:rPr>
        <w:t xml:space="preserve">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3174B8">
        <w:rPr>
          <w:highlight w:val="green"/>
          <w:u w:val="single"/>
        </w:rPr>
        <w:t>, other manufacturers</w:t>
      </w:r>
      <w:r w:rsidRPr="00B315E8">
        <w:rPr>
          <w:u w:val="single"/>
        </w:rPr>
        <w:t xml:space="preserve"> in countries with patents </w:t>
      </w:r>
      <w:r w:rsidRPr="003174B8">
        <w:rPr>
          <w:highlight w:val="green"/>
          <w:u w:val="single"/>
        </w:rPr>
        <w:t xml:space="preserve">were excluded </w:t>
      </w:r>
      <w:r w:rsidRPr="00E81676">
        <w:rPr>
          <w:u w:val="single"/>
        </w:rPr>
        <w:t xml:space="preserve">from manufacturing and </w:t>
      </w:r>
      <w:r w:rsidRPr="003174B8">
        <w:rPr>
          <w:highlight w:val="green"/>
          <w:u w:val="single"/>
        </w:rPr>
        <w:t>nearly half of the world</w:t>
      </w:r>
      <w:r w:rsidRPr="00B315E8">
        <w:rPr>
          <w:u w:val="single"/>
        </w:rPr>
        <w:t xml:space="preserve">'s population </w:t>
      </w:r>
      <w:r w:rsidRPr="003174B8">
        <w:rPr>
          <w:highlight w:val="green"/>
          <w:u w:val="single"/>
        </w:rPr>
        <w:t xml:space="preserve">were </w:t>
      </w:r>
      <w:r w:rsidRPr="00E81676">
        <w:rPr>
          <w:u w:val="single"/>
        </w:rPr>
        <w:t xml:space="preserve">prevented from being supplied by the licensee and hence </w:t>
      </w:r>
      <w:r w:rsidRPr="003174B8">
        <w:rPr>
          <w:highlight w:val="green"/>
          <w:u w:val="single"/>
        </w:rPr>
        <w:t xml:space="preserve">denied </w:t>
      </w:r>
      <w:r w:rsidRPr="00E81676">
        <w:rPr>
          <w:u w:val="single"/>
        </w:rPr>
        <w:t>from a</w:t>
      </w:r>
      <w:r w:rsidRPr="00B315E8">
        <w:rPr>
          <w:u w:val="single"/>
        </w:rPr>
        <w:t xml:space="preserve">ccessing more </w:t>
      </w:r>
      <w:r w:rsidRPr="003174B8">
        <w:rPr>
          <w:highlight w:val="green"/>
          <w:u w:val="single"/>
        </w:rPr>
        <w:t>affordable generics</w:t>
      </w:r>
      <w:r w:rsidRPr="00B315E8">
        <w:rPr>
          <w:u w:val="single"/>
        </w:rPr>
        <w:t>.</w:t>
      </w:r>
      <w:r w:rsidRPr="00134E17">
        <w:rPr>
          <w:sz w:val="16"/>
        </w:rPr>
        <w:t xml:space="preserve"> While more recently WHO has declared </w:t>
      </w:r>
      <w:proofErr w:type="spellStart"/>
      <w:r w:rsidRPr="00134E17">
        <w:rPr>
          <w:sz w:val="16"/>
        </w:rPr>
        <w:t>Remdesivir</w:t>
      </w:r>
      <w:proofErr w:type="spellEnd"/>
      <w:r w:rsidRPr="00134E17">
        <w:rPr>
          <w:sz w:val="16"/>
        </w:rPr>
        <w:t xml:space="preserve">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w:t>
      </w:r>
      <w:proofErr w:type="spellStart"/>
      <w:r w:rsidRPr="00E81676">
        <w:rPr>
          <w:u w:val="single"/>
        </w:rPr>
        <w:t>mAbs</w:t>
      </w:r>
      <w:proofErr w:type="spellEnd"/>
      <w:r w:rsidRPr="00E81676">
        <w:rPr>
          <w:u w:val="single"/>
        </w:rPr>
        <w:t xml:space="preserve">) holds promise for curbing COVID-19. Many </w:t>
      </w:r>
      <w:proofErr w:type="spellStart"/>
      <w:r w:rsidRPr="00E81676">
        <w:rPr>
          <w:u w:val="single"/>
        </w:rPr>
        <w:t>mAbs</w:t>
      </w:r>
      <w:proofErr w:type="spellEnd"/>
      <w:r w:rsidRPr="00E81676">
        <w:rPr>
          <w:u w:val="single"/>
        </w:rPr>
        <w:t xml:space="preserve"> are currently in development for treatment and prevention of COVID-19. Even prior to the spread of COVID-19, access to </w:t>
      </w:r>
      <w:proofErr w:type="spellStart"/>
      <w:r w:rsidRPr="00E81676">
        <w:rPr>
          <w:u w:val="single"/>
        </w:rPr>
        <w:t>mAbs</w:t>
      </w:r>
      <w:proofErr w:type="spellEnd"/>
      <w:r w:rsidRPr="00E81676">
        <w:rPr>
          <w:u w:val="single"/>
        </w:rPr>
        <w:t xml:space="preserve">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3174B8">
        <w:rPr>
          <w:highlight w:val="green"/>
          <w:u w:val="single"/>
        </w:rPr>
        <w:t>Many</w:t>
      </w:r>
      <w:r w:rsidRPr="00B315E8">
        <w:rPr>
          <w:u w:val="single"/>
        </w:rPr>
        <w:t xml:space="preserve"> of the monoclonal antibody candidate </w:t>
      </w:r>
      <w:r w:rsidRPr="003174B8">
        <w:rPr>
          <w:highlight w:val="green"/>
          <w:u w:val="single"/>
        </w:rPr>
        <w:t>therapeutics</w:t>
      </w:r>
      <w:r w:rsidRPr="00B315E8">
        <w:rPr>
          <w:u w:val="single"/>
        </w:rPr>
        <w:t xml:space="preserve"> such as tocilizumab, </w:t>
      </w:r>
      <w:proofErr w:type="spellStart"/>
      <w:r w:rsidRPr="00B315E8">
        <w:rPr>
          <w:u w:val="single"/>
        </w:rPr>
        <w:t>sarilumab</w:t>
      </w:r>
      <w:proofErr w:type="spellEnd"/>
      <w:r w:rsidRPr="00B315E8">
        <w:rPr>
          <w:u w:val="single"/>
        </w:rPr>
        <w:t xml:space="preserve">, bevacizumab </w:t>
      </w:r>
      <w:proofErr w:type="gramStart"/>
      <w:r w:rsidRPr="003174B8">
        <w:rPr>
          <w:highlight w:val="green"/>
          <w:u w:val="single"/>
        </w:rPr>
        <w:t>are</w:t>
      </w:r>
      <w:proofErr w:type="gramEnd"/>
      <w:r w:rsidRPr="003174B8">
        <w:rPr>
          <w:highlight w:val="green"/>
          <w:u w:val="single"/>
        </w:rPr>
        <w:t xml:space="preserve"> under patent protection </w:t>
      </w:r>
      <w:r w:rsidRPr="00C53EBC">
        <w:rPr>
          <w:u w:val="single"/>
        </w:rPr>
        <w:t>in many developing countries.</w:t>
      </w:r>
      <w:r w:rsidRPr="00C53EBC">
        <w:rPr>
          <w:sz w:val="16"/>
        </w:rPr>
        <w:t xml:space="preserve"> Secondary </w:t>
      </w:r>
      <w:r w:rsidRPr="003174B8">
        <w:rPr>
          <w:highlight w:val="green"/>
          <w:u w:val="single"/>
        </w:rPr>
        <w:t>patents</w:t>
      </w:r>
      <w:r w:rsidRPr="00B315E8">
        <w:rPr>
          <w:u w:val="single"/>
        </w:rPr>
        <w:t xml:space="preserve"> on new uses or formulations of an existing </w:t>
      </w:r>
      <w:proofErr w:type="spellStart"/>
      <w:r w:rsidRPr="00B315E8">
        <w:rPr>
          <w:u w:val="single"/>
        </w:rPr>
        <w:t>mAb</w:t>
      </w:r>
      <w:proofErr w:type="spellEnd"/>
      <w:r w:rsidRPr="00B315E8">
        <w:rPr>
          <w:u w:val="single"/>
        </w:rPr>
        <w:t xml:space="preserve"> product could further </w:t>
      </w:r>
      <w:r w:rsidRPr="003174B8">
        <w:rPr>
          <w:highlight w:val="green"/>
          <w:u w:val="single"/>
        </w:rPr>
        <w:t>strengthen</w:t>
      </w:r>
      <w:r w:rsidRPr="00B315E8">
        <w:rPr>
          <w:u w:val="single"/>
        </w:rPr>
        <w:t xml:space="preserve"> the patent holder's </w:t>
      </w:r>
      <w:r w:rsidRPr="003174B8">
        <w:rPr>
          <w:highlight w:val="green"/>
          <w:u w:val="single"/>
        </w:rPr>
        <w:t>market monopoly</w:t>
      </w:r>
      <w:r w:rsidRPr="00B315E8">
        <w:rPr>
          <w:u w:val="single"/>
        </w:rPr>
        <w:t xml:space="preserve">, also the primary reason for delayed introduction of </w:t>
      </w:r>
      <w:proofErr w:type="spellStart"/>
      <w:r w:rsidRPr="00B315E8">
        <w:rPr>
          <w:u w:val="single"/>
        </w:rPr>
        <w:t>biosimilars</w:t>
      </w:r>
      <w:proofErr w:type="spellEnd"/>
      <w:r w:rsidRPr="00B315E8">
        <w:rPr>
          <w:u w:val="single"/>
        </w:rPr>
        <w:t xml:space="preserve"> in some markets including in the US.</w:t>
      </w:r>
      <w:r w:rsidRPr="00134E17">
        <w:rPr>
          <w:sz w:val="16"/>
        </w:rPr>
        <w:t xml:space="preserve"> 41. </w:t>
      </w:r>
      <w:r w:rsidRPr="003174B8">
        <w:rPr>
          <w:highlight w:val="green"/>
          <w:u w:val="single"/>
        </w:rPr>
        <w:t>Disparity</w:t>
      </w:r>
      <w:r w:rsidRPr="00B315E8">
        <w:rPr>
          <w:u w:val="single"/>
        </w:rPr>
        <w:t xml:space="preserve"> in access </w:t>
      </w:r>
      <w:r w:rsidRPr="003174B8">
        <w:rPr>
          <w:highlight w:val="green"/>
          <w:u w:val="single"/>
        </w:rPr>
        <w:t>is certain unless</w:t>
      </w:r>
      <w:r w:rsidRPr="00B315E8">
        <w:rPr>
          <w:u w:val="single"/>
        </w:rPr>
        <w:t xml:space="preserve"> concrete </w:t>
      </w:r>
      <w:r w:rsidRPr="003174B8">
        <w:rPr>
          <w:highlight w:val="green"/>
          <w:u w:val="single"/>
        </w:rPr>
        <w:t>steps are taken to address i</w:t>
      </w:r>
      <w:r w:rsidRPr="00134E17">
        <w:rPr>
          <w:u w:val="single"/>
        </w:rPr>
        <w:t xml:space="preserve">ntellectual </w:t>
      </w:r>
      <w:r w:rsidRPr="003174B8">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w:t>
      </w:r>
      <w:proofErr w:type="spellStart"/>
      <w:r w:rsidRPr="00B315E8">
        <w:rPr>
          <w:u w:val="single"/>
        </w:rPr>
        <w:t>bamlanivimab</w:t>
      </w:r>
      <w:proofErr w:type="spellEnd"/>
      <w:r w:rsidRPr="00B315E8">
        <w:rPr>
          <w:u w:val="single"/>
        </w:rPr>
        <w:t xml:space="preserve">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3174B8">
        <w:rPr>
          <w:highlight w:val="green"/>
          <w:u w:val="single"/>
        </w:rPr>
        <w:t>Shortages of testing materials in developing countries</w:t>
      </w:r>
      <w:r w:rsidRPr="00215D56">
        <w:rPr>
          <w:u w:val="single"/>
        </w:rPr>
        <w:t xml:space="preserve"> have also </w:t>
      </w:r>
      <w:r w:rsidRPr="003174B8">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3174B8">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3174B8">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3174B8">
        <w:rPr>
          <w:highlight w:val="green"/>
          <w:u w:val="single"/>
        </w:rPr>
        <w:t>prevents laboratories from making</w:t>
      </w:r>
      <w:r w:rsidRPr="00215D56">
        <w:rPr>
          <w:u w:val="single"/>
        </w:rPr>
        <w:t xml:space="preserve"> </w:t>
      </w:r>
      <w:r w:rsidRPr="003174B8">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3174B8">
        <w:rPr>
          <w:highlight w:val="green"/>
          <w:u w:val="single"/>
        </w:rPr>
        <w:t>Testing is</w:t>
      </w:r>
      <w:r w:rsidRPr="00215D56">
        <w:rPr>
          <w:u w:val="single"/>
        </w:rPr>
        <w:t xml:space="preserve"> a </w:t>
      </w:r>
      <w:r w:rsidRPr="003174B8">
        <w:rPr>
          <w:highlight w:val="green"/>
          <w:u w:val="single"/>
        </w:rPr>
        <w:t>crucial aspect</w:t>
      </w:r>
      <w:r w:rsidRPr="00215D56">
        <w:rPr>
          <w:u w:val="single"/>
        </w:rPr>
        <w:t xml:space="preserve"> </w:t>
      </w:r>
      <w:r w:rsidRPr="003174B8">
        <w:rPr>
          <w:highlight w:val="green"/>
          <w:u w:val="single"/>
        </w:rPr>
        <w:t>of containing</w:t>
      </w:r>
      <w:r w:rsidRPr="00215D56">
        <w:rPr>
          <w:u w:val="single"/>
        </w:rPr>
        <w:t xml:space="preserve"> the spread of </w:t>
      </w:r>
      <w:r w:rsidRPr="003174B8">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3174B8">
        <w:rPr>
          <w:highlight w:val="green"/>
          <w:u w:val="single"/>
        </w:rPr>
        <w:t xml:space="preserve">high income countries are testing </w:t>
      </w:r>
      <w:r w:rsidRPr="0070500B">
        <w:rPr>
          <w:u w:val="single"/>
        </w:rPr>
        <w:t>its population</w:t>
      </w:r>
      <w:r w:rsidRPr="003174B8">
        <w:rPr>
          <w:highlight w:val="green"/>
          <w:u w:val="single"/>
        </w:rPr>
        <w:t xml:space="preserve"> at </w:t>
      </w:r>
      <w:r w:rsidRPr="0070500B">
        <w:rPr>
          <w:u w:val="single"/>
        </w:rPr>
        <w:t>nearly</w:t>
      </w:r>
      <w:r w:rsidRPr="003174B8">
        <w:rPr>
          <w:highlight w:val="green"/>
          <w:u w:val="single"/>
        </w:rPr>
        <w:t xml:space="preserve">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3174B8">
        <w:rPr>
          <w:highlight w:val="green"/>
          <w:u w:val="single"/>
        </w:rPr>
        <w:t xml:space="preserve">More supply is needed, </w:t>
      </w:r>
      <w:r w:rsidRPr="0070500B">
        <w:rPr>
          <w:u w:val="single"/>
        </w:rPr>
        <w:t xml:space="preserve">and such supply </w:t>
      </w:r>
      <w:r w:rsidRPr="003174B8">
        <w:rPr>
          <w:highlight w:val="green"/>
          <w:u w:val="single"/>
        </w:rPr>
        <w:t>requires multiple manufacturers unhindered by any barriers to production. I</w:t>
      </w:r>
      <w:r w:rsidRPr="00134E17">
        <w:rPr>
          <w:u w:val="single"/>
        </w:rPr>
        <w:t>ntellectual</w:t>
      </w:r>
      <w:r w:rsidRPr="00215D56">
        <w:rPr>
          <w:u w:val="single"/>
        </w:rPr>
        <w:t xml:space="preserve"> </w:t>
      </w:r>
      <w:r w:rsidRPr="003174B8">
        <w:rPr>
          <w:highlight w:val="green"/>
          <w:u w:val="single"/>
        </w:rPr>
        <w:t>p</w:t>
      </w:r>
      <w:r w:rsidRPr="00134E17">
        <w:rPr>
          <w:u w:val="single"/>
        </w:rPr>
        <w:t>roperty</w:t>
      </w:r>
      <w:r w:rsidRPr="00215D56">
        <w:rPr>
          <w:u w:val="single"/>
        </w:rPr>
        <w:t xml:space="preserve"> has </w:t>
      </w:r>
      <w:r w:rsidRPr="003174B8">
        <w:rPr>
          <w:highlight w:val="green"/>
          <w:u w:val="single"/>
        </w:rPr>
        <w:t>proven to be a barrier in</w:t>
      </w:r>
      <w:r w:rsidRPr="00215D56">
        <w:rPr>
          <w:u w:val="single"/>
        </w:rPr>
        <w:t xml:space="preserve"> the scaling up of </w:t>
      </w:r>
      <w:r w:rsidRPr="003174B8">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3174B8">
        <w:rPr>
          <w:highlight w:val="green"/>
          <w:u w:val="single"/>
        </w:rPr>
        <w:t>expansive patent claims applied for</w:t>
      </w:r>
      <w:r w:rsidRPr="00215D56">
        <w:rPr>
          <w:u w:val="single"/>
        </w:rPr>
        <w:t xml:space="preserve"> or granted across the entire spectrum of </w:t>
      </w:r>
      <w:r w:rsidRPr="003174B8">
        <w:rPr>
          <w:highlight w:val="green"/>
          <w:u w:val="single"/>
        </w:rPr>
        <w:t>vaccine development</w:t>
      </w:r>
      <w:r w:rsidRPr="00215D56">
        <w:rPr>
          <w:u w:val="single"/>
        </w:rPr>
        <w:t xml:space="preserve">, </w:t>
      </w:r>
      <w:r w:rsidRPr="003174B8">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3174B8">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w:t>
      </w:r>
      <w:proofErr w:type="spellStart"/>
      <w:r w:rsidRPr="00134E17">
        <w:rPr>
          <w:sz w:val="16"/>
        </w:rPr>
        <w:t>materialise</w:t>
      </w:r>
      <w:proofErr w:type="spellEnd"/>
      <w:r w:rsidRPr="00134E17">
        <w:rPr>
          <w:sz w:val="16"/>
        </w:rPr>
        <w:t xml:space="preserve"> with COVID-19 vaccines unless concrete steps are taken to address the intellectual property barriers. </w:t>
      </w:r>
      <w:r w:rsidRPr="00215D56">
        <w:rPr>
          <w:u w:val="single"/>
        </w:rPr>
        <w:t xml:space="preserve">Research already discloses </w:t>
      </w:r>
      <w:r w:rsidRPr="003174B8">
        <w:rPr>
          <w:highlight w:val="green"/>
          <w:u w:val="single"/>
        </w:rPr>
        <w:t>many patent filings</w:t>
      </w:r>
      <w:r w:rsidRPr="00215D56">
        <w:rPr>
          <w:u w:val="single"/>
        </w:rPr>
        <w:t xml:space="preserve"> and grants such as more than 100 patents on mRNA platform technologies that </w:t>
      </w:r>
      <w:r w:rsidRPr="003174B8">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a law firm warned "[m]</w:t>
      </w:r>
      <w:proofErr w:type="spellStart"/>
      <w:r w:rsidRPr="00134E17">
        <w:rPr>
          <w:u w:val="single"/>
        </w:rPr>
        <w:t>anufacturers</w:t>
      </w:r>
      <w:proofErr w:type="spellEnd"/>
      <w:r w:rsidRPr="00134E17">
        <w:rPr>
          <w:u w:val="single"/>
        </w:rPr>
        <w:t xml:space="preserve"> should be aware of the complex intellectual property issues concerned with this 3D printing technology. </w:t>
      </w:r>
      <w:r w:rsidRPr="003174B8">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3174B8">
        <w:rPr>
          <w:highlight w:val="green"/>
          <w:u w:val="single"/>
        </w:rPr>
        <w:t>i</w:t>
      </w:r>
      <w:r w:rsidRPr="00134E17">
        <w:rPr>
          <w:u w:val="single"/>
        </w:rPr>
        <w:t xml:space="preserve">ntellectual </w:t>
      </w:r>
      <w:r w:rsidRPr="003174B8">
        <w:rPr>
          <w:highlight w:val="green"/>
          <w:u w:val="single"/>
        </w:rPr>
        <w:t>p</w:t>
      </w:r>
      <w:r w:rsidRPr="00134E17">
        <w:rPr>
          <w:u w:val="single"/>
        </w:rPr>
        <w:t xml:space="preserve">roperty disputes already </w:t>
      </w:r>
      <w:r w:rsidRPr="003174B8">
        <w:rPr>
          <w:highlight w:val="green"/>
          <w:u w:val="single"/>
        </w:rPr>
        <w:t>threaten</w:t>
      </w:r>
      <w:r w:rsidRPr="00134E17">
        <w:rPr>
          <w:u w:val="single"/>
        </w:rPr>
        <w:t xml:space="preserve"> the </w:t>
      </w:r>
      <w:r w:rsidRPr="003174B8">
        <w:rPr>
          <w:highlight w:val="green"/>
          <w:u w:val="single"/>
        </w:rPr>
        <w:t>development and supply of COVID-19 medical products.</w:t>
      </w:r>
      <w:r w:rsidRPr="00134E17">
        <w:rPr>
          <w:u w:val="single"/>
        </w:rPr>
        <w:t xml:space="preserve"> </w:t>
      </w:r>
      <w:r w:rsidRPr="00134E17">
        <w:rPr>
          <w:sz w:val="16"/>
        </w:rPr>
        <w:t xml:space="preserve">In one dispute Regeneron and vaccine developers Pfizer and </w:t>
      </w:r>
      <w:proofErr w:type="spellStart"/>
      <w:r w:rsidRPr="00134E17">
        <w:rPr>
          <w:sz w:val="16"/>
        </w:rPr>
        <w:t>BioNTech</w:t>
      </w:r>
      <w:proofErr w:type="spellEnd"/>
      <w:r w:rsidRPr="00134E17">
        <w:rPr>
          <w:sz w:val="16"/>
        </w:rPr>
        <w:t xml:space="preserve"> are facing a lawsuit from Allele Biotechnology and Pharmaceuticals alleging that their coronavirus products were developed using Allele's </w:t>
      </w:r>
      <w:proofErr w:type="spellStart"/>
      <w:r w:rsidRPr="00134E17">
        <w:rPr>
          <w:sz w:val="16"/>
        </w:rPr>
        <w:t>mNeonGreen</w:t>
      </w:r>
      <w:proofErr w:type="spellEnd"/>
      <w:r w:rsidRPr="00134E17">
        <w:rPr>
          <w:sz w:val="16"/>
        </w:rPr>
        <w:t xml:space="preserve"> fluorescent protein without the company's permission.</w:t>
      </w:r>
    </w:p>
    <w:p w14:paraId="0B4C0EB8" w14:textId="77777777" w:rsidR="004806D3" w:rsidRDefault="004806D3" w:rsidP="004806D3">
      <w:pPr>
        <w:pStyle w:val="Heading4"/>
      </w:pPr>
      <w:r>
        <w:t>Future pandemics lead to extinction.</w:t>
      </w:r>
    </w:p>
    <w:p w14:paraId="7FDD67DB" w14:textId="77777777" w:rsidR="004806D3" w:rsidRDefault="004806D3" w:rsidP="004806D3">
      <w:pPr>
        <w:rPr>
          <w:rStyle w:val="Style13ptBold"/>
        </w:rPr>
      </w:pPr>
      <w:proofErr w:type="spellStart"/>
      <w:r>
        <w:rPr>
          <w:rStyle w:val="Style13ptBold"/>
        </w:rPr>
        <w:t>Supriya</w:t>
      </w:r>
      <w:proofErr w:type="spellEnd"/>
      <w:r>
        <w:rPr>
          <w:rStyle w:val="Style13ptBold"/>
        </w:rPr>
        <w:t xml:space="preserve"> 4/19</w:t>
      </w:r>
    </w:p>
    <w:p w14:paraId="6BE6338B" w14:textId="77777777" w:rsidR="004806D3" w:rsidRPr="00BE75FF" w:rsidRDefault="004806D3" w:rsidP="004806D3">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xml:space="preserve">, Lakshmi </w:t>
      </w:r>
      <w:proofErr w:type="spellStart"/>
      <w:r w:rsidRPr="00BE75FF">
        <w:rPr>
          <w:sz w:val="16"/>
          <w:szCs w:val="16"/>
        </w:rPr>
        <w:t>Supriya</w:t>
      </w:r>
      <w:proofErr w:type="spellEnd"/>
      <w:r w:rsidRPr="00BE75FF">
        <w:rPr>
          <w:sz w:val="16"/>
          <w:szCs w:val="16"/>
        </w:rPr>
        <w:t>, 4/19/21] [SS]</w:t>
      </w:r>
    </w:p>
    <w:p w14:paraId="7954466A" w14:textId="77777777" w:rsidR="004806D3" w:rsidRDefault="004806D3" w:rsidP="004806D3">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3174B8">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w:t>
      </w:r>
      <w:r w:rsidRPr="004E5015">
        <w:rPr>
          <w:u w:val="single"/>
        </w:rPr>
        <w:t xml:space="preserve">they can </w:t>
      </w:r>
      <w:r w:rsidRPr="003174B8">
        <w:rPr>
          <w:highlight w:val="green"/>
          <w:u w:val="single"/>
        </w:rPr>
        <w:t>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3174B8">
        <w:rPr>
          <w:highlight w:val="green"/>
          <w:u w:val="single"/>
        </w:rPr>
        <w:t>the evolution of pathogens is the cause of the current pandemic</w:t>
      </w:r>
      <w:r w:rsidRPr="00BE75FF">
        <w:rPr>
          <w:sz w:val="14"/>
        </w:rPr>
        <w:t xml:space="preserve">, the severe acute respiratory syndrome coronavirus 2 (SARS-CoV-2). Several </w:t>
      </w:r>
      <w:r w:rsidRPr="003174B8">
        <w:rPr>
          <w:highlight w:val="green"/>
          <w:u w:val="single"/>
        </w:rPr>
        <w:t>mutations</w:t>
      </w:r>
      <w:r w:rsidRPr="00BE75FF">
        <w:rPr>
          <w:sz w:val="14"/>
        </w:rPr>
        <w:t xml:space="preserve"> are now known that </w:t>
      </w:r>
      <w:r w:rsidRPr="003174B8">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3174B8">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w:t>
      </w:r>
      <w:proofErr w:type="spellStart"/>
      <w:r w:rsidRPr="00BE75FF">
        <w:rPr>
          <w:sz w:val="14"/>
        </w:rPr>
        <w:t>unkown</w:t>
      </w:r>
      <w:proofErr w:type="spellEnd"/>
      <w:r w:rsidRPr="00BE75FF">
        <w:rPr>
          <w:sz w:val="14"/>
        </w:rPr>
        <w:t xml:space="preserve"> neurological effects. </w:t>
      </w:r>
      <w:r w:rsidRPr="003174B8">
        <w:rPr>
          <w:highlight w:val="green"/>
          <w:u w:val="single"/>
        </w:rPr>
        <w:t>The loss of smell seen in COVID-19 could be a new viral syndrome</w:t>
      </w:r>
      <w:r w:rsidRPr="003174B8">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w:t>
      </w:r>
      <w:proofErr w:type="spellStart"/>
      <w:r w:rsidRPr="00BE75FF">
        <w:rPr>
          <w:sz w:val="14"/>
        </w:rPr>
        <w:t>virions</w:t>
      </w:r>
      <w:proofErr w:type="spellEnd"/>
      <w:r w:rsidRPr="00BE75FF">
        <w:rPr>
          <w:sz w:val="14"/>
        </w:rPr>
        <w:t xml:space="preserve"> spread through the body and get transmitted through the human population. After a few months, the virus started causing blindness, and within a year, large populations lost their vision. </w:t>
      </w:r>
      <w:r w:rsidRPr="003174B8">
        <w:rPr>
          <w:highlight w:val="green"/>
          <w:u w:val="single"/>
        </w:rPr>
        <w:t>Pandemics can cause other diseases that can threaten humanity’s entire existence. The COVID-19 pandemic brought this possibility to the forefront.</w:t>
      </w:r>
      <w:r w:rsidRPr="003174B8">
        <w:rPr>
          <w:sz w:val="14"/>
          <w:highlight w:val="green"/>
        </w:rPr>
        <w:t xml:space="preserve"> </w:t>
      </w:r>
      <w:r w:rsidRPr="00BE75FF">
        <w:rPr>
          <w:sz w:val="14"/>
        </w:rPr>
        <w:t xml:space="preserve">If we continue disturbing the equilibrium between us and the environment, we don’t know what the consequences may be and </w:t>
      </w:r>
      <w:r w:rsidRPr="003174B8">
        <w:rPr>
          <w:highlight w:val="green"/>
          <w:u w:val="single"/>
        </w:rPr>
        <w:t>the next pandemic could lead us to extinction</w:t>
      </w:r>
      <w:r w:rsidRPr="00BE75FF">
        <w:rPr>
          <w:sz w:val="14"/>
        </w:rPr>
        <w:t>.</w:t>
      </w:r>
    </w:p>
    <w:p w14:paraId="311E5881" w14:textId="77777777" w:rsidR="004806D3" w:rsidRDefault="004806D3" w:rsidP="004806D3">
      <w:pPr>
        <w:pStyle w:val="Heading4"/>
      </w:pPr>
      <w:r>
        <w:t xml:space="preserve">Continued COVID is a </w:t>
      </w:r>
      <w:r>
        <w:rPr>
          <w:u w:val="single"/>
        </w:rPr>
        <w:t>threat magnifier</w:t>
      </w:r>
      <w:r>
        <w:t xml:space="preserve"> and causes </w:t>
      </w:r>
      <w:r>
        <w:rPr>
          <w:u w:val="single"/>
        </w:rPr>
        <w:t>nuclear war</w:t>
      </w:r>
      <w:r>
        <w:t>.</w:t>
      </w:r>
    </w:p>
    <w:p w14:paraId="74361A69" w14:textId="77777777" w:rsidR="004806D3" w:rsidRPr="00034A7C" w:rsidRDefault="004806D3" w:rsidP="004806D3">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AA02E45" w14:textId="77777777" w:rsidR="004806D3" w:rsidRPr="00896123" w:rsidRDefault="004806D3" w:rsidP="004806D3">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3174B8">
        <w:rPr>
          <w:rStyle w:val="Emphasis"/>
          <w:sz w:val="24"/>
          <w:highlight w:val="green"/>
        </w:rPr>
        <w:t>global trends</w:t>
      </w:r>
      <w:r w:rsidRPr="00896123">
        <w:rPr>
          <w:sz w:val="12"/>
        </w:rPr>
        <w:t xml:space="preserve"> </w:t>
      </w:r>
      <w:r w:rsidRPr="003174B8">
        <w:rPr>
          <w:rStyle w:val="StyleUnderline"/>
          <w:sz w:val="24"/>
          <w:highlight w:val="green"/>
        </w:rPr>
        <w:t>that explain</w:t>
      </w:r>
      <w:r w:rsidRPr="00896123">
        <w:rPr>
          <w:rStyle w:val="StyleUnderline"/>
          <w:sz w:val="24"/>
        </w:rPr>
        <w:t xml:space="preserve">ed </w:t>
      </w:r>
      <w:r w:rsidRPr="003174B8">
        <w:rPr>
          <w:rStyle w:val="StyleUnderline"/>
          <w:sz w:val="24"/>
          <w:highlight w:val="green"/>
        </w:rPr>
        <w:t>why</w:t>
      </w:r>
      <w:r w:rsidRPr="00896123">
        <w:rPr>
          <w:rStyle w:val="StyleUnderline"/>
          <w:sz w:val="24"/>
        </w:rPr>
        <w:t xml:space="preserve"> interstate </w:t>
      </w:r>
      <w:r w:rsidRPr="003174B8">
        <w:rPr>
          <w:rStyle w:val="StyleUnderline"/>
          <w:sz w:val="24"/>
          <w:highlight w:val="green"/>
        </w:rPr>
        <w:t>war</w:t>
      </w:r>
      <w:r w:rsidRPr="00896123">
        <w:rPr>
          <w:rStyle w:val="StyleUnderline"/>
          <w:sz w:val="24"/>
        </w:rPr>
        <w:t xml:space="preserve"> had decreased in recent decades </w:t>
      </w:r>
      <w:r w:rsidRPr="003174B8">
        <w:rPr>
          <w:rStyle w:val="StyleUnderline"/>
          <w:sz w:val="24"/>
          <w:highlight w:val="green"/>
        </w:rPr>
        <w:t>are</w:t>
      </w:r>
      <w:r w:rsidRPr="00896123">
        <w:rPr>
          <w:rStyle w:val="StyleUnderline"/>
          <w:sz w:val="24"/>
        </w:rPr>
        <w:t xml:space="preserve"> now </w:t>
      </w:r>
      <w:r w:rsidRPr="003174B8">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3174B8">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3174B8">
        <w:rPr>
          <w:rStyle w:val="Emphasis"/>
          <w:sz w:val="24"/>
          <w:highlight w:val="green"/>
        </w:rPr>
        <w:t>economic</w:t>
      </w:r>
      <w:r w:rsidRPr="00896123">
        <w:rPr>
          <w:sz w:val="12"/>
        </w:rPr>
        <w:t xml:space="preserve"> </w:t>
      </w:r>
      <w:r w:rsidRPr="003174B8">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3174B8">
        <w:rPr>
          <w:highlight w:val="green"/>
          <w:u w:val="single"/>
        </w:rPr>
        <w:t>a decaying liberal</w:t>
      </w:r>
      <w:r w:rsidRPr="00034A7C">
        <w:rPr>
          <w:u w:val="single"/>
        </w:rPr>
        <w:t xml:space="preserve"> international </w:t>
      </w:r>
      <w:r w:rsidRPr="003174B8">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3174B8">
        <w:rPr>
          <w:highlight w:val="green"/>
          <w:u w:val="single"/>
        </w:rPr>
        <w:t>nationalism</w:t>
      </w:r>
      <w:r w:rsidRPr="00034A7C">
        <w:rPr>
          <w:u w:val="single"/>
        </w:rPr>
        <w:t xml:space="preserve">, rather than international collaboration, </w:t>
      </w:r>
      <w:r w:rsidRPr="003174B8">
        <w:rPr>
          <w:highlight w:val="green"/>
          <w:u w:val="single"/>
        </w:rPr>
        <w:t>was the</w:t>
      </w:r>
      <w:r w:rsidRPr="00034A7C">
        <w:rPr>
          <w:u w:val="single"/>
        </w:rPr>
        <w:t xml:space="preserve"> default </w:t>
      </w:r>
      <w:r w:rsidRPr="003174B8">
        <w:rPr>
          <w:highlight w:val="green"/>
          <w:u w:val="single"/>
        </w:rPr>
        <w:t>response to the</w:t>
      </w:r>
      <w:r w:rsidRPr="00034A7C">
        <w:rPr>
          <w:u w:val="single"/>
        </w:rPr>
        <w:t xml:space="preserve"> coronavirus </w:t>
      </w:r>
      <w:r w:rsidRPr="003174B8">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w:t>
      </w:r>
      <w:proofErr w:type="spellStart"/>
      <w:r w:rsidRPr="00896123">
        <w:rPr>
          <w:sz w:val="12"/>
        </w:rPr>
        <w:t>Arsal</w:t>
      </w:r>
      <w:proofErr w:type="spellEnd"/>
      <w:r w:rsidRPr="00896123">
        <w:rPr>
          <w:sz w:val="12"/>
        </w:rPr>
        <w:t xml:space="preserve">,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3174B8">
        <w:rPr>
          <w:highlight w:val="green"/>
          <w:u w:val="single"/>
        </w:rPr>
        <w:t xml:space="preserve">. </w:t>
      </w:r>
      <w:r w:rsidRPr="003174B8">
        <w:rPr>
          <w:b/>
          <w:bCs/>
          <w:highlight w:val="green"/>
          <w:u w:val="single"/>
        </w:rPr>
        <w:t>China</w:t>
      </w:r>
      <w:r w:rsidRPr="00034A7C">
        <w:rPr>
          <w:b/>
          <w:bCs/>
          <w:u w:val="single"/>
        </w:rPr>
        <w:t xml:space="preserve"> </w:t>
      </w:r>
      <w:r w:rsidRPr="003174B8">
        <w:rPr>
          <w:b/>
          <w:bCs/>
          <w:highlight w:val="green"/>
          <w:u w:val="single"/>
        </w:rPr>
        <w:t>is</w:t>
      </w:r>
      <w:r w:rsidRPr="00034A7C">
        <w:rPr>
          <w:u w:val="single"/>
        </w:rPr>
        <w:t xml:space="preserve"> both keen to assert a greater leadership role within traditionally Western-led institutions and to </w:t>
      </w:r>
      <w:r w:rsidRPr="003174B8">
        <w:rPr>
          <w:b/>
          <w:bCs/>
          <w:highlight w:val="green"/>
          <w:u w:val="single"/>
        </w:rPr>
        <w:t>challenge</w:t>
      </w:r>
      <w:r w:rsidRPr="003174B8">
        <w:rPr>
          <w:highlight w:val="green"/>
          <w:u w:val="single"/>
        </w:rPr>
        <w:t xml:space="preserve"> </w:t>
      </w:r>
      <w:r w:rsidRPr="00034A7C">
        <w:rPr>
          <w:u w:val="single"/>
        </w:rPr>
        <w:t xml:space="preserve">the existing regional </w:t>
      </w:r>
      <w:r w:rsidRPr="003174B8">
        <w:rPr>
          <w:b/>
          <w:bCs/>
          <w:highlight w:val="green"/>
          <w:u w:val="single"/>
        </w:rPr>
        <w:t>order</w:t>
      </w:r>
      <w:r w:rsidRPr="00034A7C">
        <w:rPr>
          <w:u w:val="single"/>
        </w:rPr>
        <w:t xml:space="preserve"> in Asia. Between a rising China, </w:t>
      </w:r>
      <w:r w:rsidRPr="003174B8">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3174B8">
        <w:rPr>
          <w:b/>
          <w:bCs/>
          <w:highlight w:val="green"/>
          <w:u w:val="single"/>
        </w:rPr>
        <w:t xml:space="preserve">prove </w:t>
      </w:r>
      <w:proofErr w:type="gramStart"/>
      <w:r w:rsidRPr="003174B8">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3174B8">
        <w:rPr>
          <w:highlight w:val="green"/>
          <w:u w:val="single"/>
        </w:rPr>
        <w:t xml:space="preserve">the </w:t>
      </w:r>
      <w:r w:rsidRPr="003174B8">
        <w:rPr>
          <w:b/>
          <w:bCs/>
          <w:highlight w:val="green"/>
          <w:u w:val="single"/>
        </w:rPr>
        <w:t>chance of</w:t>
      </w:r>
      <w:r w:rsidRPr="00034A7C">
        <w:rPr>
          <w:b/>
          <w:bCs/>
          <w:u w:val="single"/>
        </w:rPr>
        <w:t xml:space="preserve"> an unwanted U.S.-Russia </w:t>
      </w:r>
      <w:r w:rsidRPr="003174B8">
        <w:rPr>
          <w:b/>
          <w:bCs/>
          <w:highlight w:val="green"/>
          <w:u w:val="single"/>
        </w:rPr>
        <w:t>nuclear confrontation</w:t>
      </w:r>
      <w:r w:rsidRPr="003174B8">
        <w:rPr>
          <w:highlight w:val="green"/>
          <w:u w:val="single"/>
        </w:rPr>
        <w:t xml:space="preserve"> is</w:t>
      </w:r>
      <w:r w:rsidRPr="00034A7C">
        <w:rPr>
          <w:u w:val="single"/>
        </w:rPr>
        <w:t xml:space="preserve"> arguably as </w:t>
      </w:r>
      <w:r w:rsidRPr="003174B8">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3174B8">
        <w:rPr>
          <w:highlight w:val="green"/>
          <w:u w:val="single"/>
        </w:rPr>
        <w:t>one</w:t>
      </w:r>
      <w:r w:rsidRPr="00034A7C">
        <w:rPr>
          <w:u w:val="single"/>
        </w:rPr>
        <w:t xml:space="preserve"> </w:t>
      </w:r>
      <w:r w:rsidRPr="003174B8">
        <w:rPr>
          <w:b/>
          <w:bCs/>
          <w:highlight w:val="green"/>
          <w:u w:val="single"/>
        </w:rPr>
        <w:t xml:space="preserve">miscalculation </w:t>
      </w:r>
      <w:r w:rsidRPr="006E1EAF">
        <w:rPr>
          <w:b/>
          <w:bCs/>
          <w:u w:val="single"/>
        </w:rPr>
        <w:t xml:space="preserve">or dumb </w:t>
      </w:r>
      <w:r w:rsidRPr="003174B8">
        <w:rPr>
          <w:b/>
          <w:bCs/>
          <w:highlight w:val="green"/>
          <w:u w:val="single"/>
        </w:rPr>
        <w:t>mistake</w:t>
      </w:r>
      <w:r w:rsidRPr="006E1EAF">
        <w:rPr>
          <w:b/>
          <w:bCs/>
          <w:u w:val="single"/>
        </w:rPr>
        <w:t xml:space="preserve"> away </w:t>
      </w:r>
      <w:r w:rsidRPr="003174B8">
        <w:rPr>
          <w:b/>
          <w:bCs/>
          <w:highlight w:val="green"/>
          <w:u w:val="single"/>
        </w:rPr>
        <w:t>from</w:t>
      </w:r>
      <w:r w:rsidRPr="006E1EAF">
        <w:rPr>
          <w:b/>
          <w:bCs/>
          <w:u w:val="single"/>
        </w:rPr>
        <w:t xml:space="preserve"> waging </w:t>
      </w:r>
      <w:r w:rsidRPr="003174B8">
        <w:rPr>
          <w:b/>
          <w:bCs/>
          <w:highlight w:val="green"/>
          <w:u w:val="single"/>
        </w:rPr>
        <w:t>all-out war</w:t>
      </w:r>
      <w:r w:rsidRPr="00034A7C">
        <w:rPr>
          <w:u w:val="single"/>
        </w:rPr>
        <w:t>.</w:t>
      </w:r>
      <w:r w:rsidRPr="00896123">
        <w:rPr>
          <w:sz w:val="12"/>
        </w:rPr>
        <w:t xml:space="preserve"> And despite Trump’s efforts to negotiate nuclear disarmament with Kim Jong </w:t>
      </w:r>
      <w:proofErr w:type="spellStart"/>
      <w:r w:rsidRPr="00896123">
        <w:rPr>
          <w:sz w:val="12"/>
        </w:rPr>
        <w:t>Un’s</w:t>
      </w:r>
      <w:proofErr w:type="spellEnd"/>
      <w:r w:rsidRPr="00896123">
        <w:rPr>
          <w:sz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3174B8">
        <w:rPr>
          <w:highlight w:val="green"/>
          <w:u w:val="single"/>
        </w:rPr>
        <w:t>World War III</w:t>
      </w:r>
      <w:r w:rsidRPr="00034A7C">
        <w:rPr>
          <w:u w:val="single"/>
        </w:rPr>
        <w:t xml:space="preserve"> and no two countries are destined for war, the </w:t>
      </w:r>
      <w:r w:rsidRPr="003174B8">
        <w:rPr>
          <w:highlight w:val="green"/>
          <w:u w:val="single"/>
        </w:rPr>
        <w:t>odds</w:t>
      </w:r>
      <w:r w:rsidRPr="00034A7C">
        <w:rPr>
          <w:u w:val="single"/>
        </w:rPr>
        <w:t xml:space="preserve"> of avoiding future conflicts </w:t>
      </w:r>
      <w:r w:rsidRPr="003174B8">
        <w:rPr>
          <w:highlight w:val="green"/>
          <w:u w:val="single"/>
        </w:rPr>
        <w:t>don’t look good</w:t>
      </w:r>
      <w:r w:rsidRPr="00034A7C">
        <w:rPr>
          <w:u w:val="single"/>
        </w:rPr>
        <w:t xml:space="preserve">. </w:t>
      </w:r>
      <w:r w:rsidRPr="00034A7C">
        <w:rPr>
          <w:b/>
          <w:bCs/>
          <w:u w:val="single"/>
        </w:rPr>
        <w:t xml:space="preserve">The </w:t>
      </w:r>
      <w:r w:rsidRPr="003174B8">
        <w:rPr>
          <w:b/>
          <w:bCs/>
          <w:highlight w:val="green"/>
          <w:u w:val="single"/>
        </w:rPr>
        <w:t>pandemic</w:t>
      </w:r>
      <w:r w:rsidRPr="00034A7C">
        <w:rPr>
          <w:b/>
          <w:bCs/>
          <w:u w:val="single"/>
        </w:rPr>
        <w:t xml:space="preserve"> is already </w:t>
      </w:r>
      <w:r w:rsidRPr="003174B8">
        <w:rPr>
          <w:b/>
          <w:bCs/>
          <w:highlight w:val="green"/>
          <w:u w:val="single"/>
        </w:rPr>
        <w:t>degrading democracies</w:t>
      </w:r>
      <w:r w:rsidRPr="00034A7C">
        <w:rPr>
          <w:b/>
          <w:bCs/>
          <w:u w:val="single"/>
        </w:rPr>
        <w:t xml:space="preserve">, </w:t>
      </w:r>
      <w:r w:rsidRPr="003174B8">
        <w:rPr>
          <w:b/>
          <w:bCs/>
          <w:highlight w:val="green"/>
          <w:u w:val="single"/>
        </w:rPr>
        <w:t>harming economies and curtailing</w:t>
      </w:r>
      <w:r w:rsidRPr="00034A7C">
        <w:rPr>
          <w:b/>
          <w:bCs/>
          <w:u w:val="single"/>
        </w:rPr>
        <w:t xml:space="preserve"> international </w:t>
      </w:r>
      <w:r w:rsidRPr="003174B8">
        <w:rPr>
          <w:b/>
          <w:bCs/>
          <w:highlight w:val="green"/>
          <w:u w:val="single"/>
        </w:rPr>
        <w:t>cooperation</w:t>
      </w:r>
      <w:r w:rsidRPr="00034A7C">
        <w:rPr>
          <w:b/>
          <w:bCs/>
          <w:u w:val="single"/>
        </w:rPr>
        <w:t xml:space="preserve">, </w:t>
      </w:r>
      <w:r w:rsidRPr="003174B8">
        <w:rPr>
          <w:b/>
          <w:bCs/>
          <w:highlight w:val="green"/>
          <w:u w:val="single"/>
        </w:rPr>
        <w:t>and</w:t>
      </w:r>
      <w:r w:rsidRPr="00034A7C">
        <w:rPr>
          <w:b/>
          <w:bCs/>
          <w:u w:val="single"/>
        </w:rPr>
        <w:t xml:space="preserve"> it also seems to be </w:t>
      </w:r>
      <w:r w:rsidRPr="003174B8">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w:t>
      </w:r>
      <w:proofErr w:type="spellStart"/>
      <w:r w:rsidRPr="0019144C">
        <w:rPr>
          <w:u w:val="single"/>
        </w:rPr>
        <w:t>Hurlburt</w:t>
      </w:r>
      <w:proofErr w:type="spellEnd"/>
      <w:r w:rsidRPr="0019144C">
        <w:rPr>
          <w:u w:val="single"/>
        </w:rPr>
        <w:t xml:space="preserve"> and Alexandra Stark argue that the </w:t>
      </w:r>
      <w:r w:rsidRPr="003174B8">
        <w:rPr>
          <w:highlight w:val="green"/>
          <w:u w:val="single"/>
        </w:rPr>
        <w:t>coronavirus could</w:t>
      </w:r>
      <w:r w:rsidRPr="0019144C">
        <w:rPr>
          <w:u w:val="single"/>
        </w:rPr>
        <w:t xml:space="preserve"> in fact </w:t>
      </w:r>
      <w:r w:rsidRPr="003174B8">
        <w:rPr>
          <w:highlight w:val="green"/>
          <w:u w:val="single"/>
        </w:rPr>
        <w:t>sow</w:t>
      </w:r>
      <w:r w:rsidRPr="0019144C">
        <w:rPr>
          <w:u w:val="single"/>
        </w:rPr>
        <w:t xml:space="preserve"> more </w:t>
      </w:r>
      <w:r w:rsidRPr="003174B8">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3174B8">
        <w:rPr>
          <w:highlight w:val="green"/>
          <w:u w:val="single"/>
        </w:rPr>
        <w:t>proxy wars could</w:t>
      </w:r>
      <w:r w:rsidRPr="00034A7C">
        <w:rPr>
          <w:u w:val="single"/>
        </w:rPr>
        <w:t xml:space="preserve"> soon </w:t>
      </w:r>
      <w:r w:rsidRPr="003174B8">
        <w:rPr>
          <w:highlight w:val="green"/>
          <w:u w:val="single"/>
        </w:rPr>
        <w:t>precipitate all-out</w:t>
      </w:r>
      <w:r w:rsidRPr="00034A7C">
        <w:rPr>
          <w:u w:val="single"/>
        </w:rPr>
        <w:t xml:space="preserve"> international </w:t>
      </w:r>
      <w:r w:rsidRPr="003174B8">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4E1BFE48" w14:textId="77777777" w:rsidR="004806D3" w:rsidRDefault="004806D3" w:rsidP="004806D3">
      <w:pPr>
        <w:pStyle w:val="Heading2"/>
      </w:pPr>
      <w:r>
        <w:t>ADV – WTO Cred</w:t>
      </w:r>
    </w:p>
    <w:p w14:paraId="22F6FB9B" w14:textId="77777777" w:rsidR="004806D3" w:rsidRDefault="004806D3" w:rsidP="004806D3">
      <w:pPr>
        <w:pStyle w:val="Heading4"/>
      </w:pPr>
      <w:r>
        <w:t>Only a universal IP waiver can solve the WTO’s declining credibility – it’s bad, but it can get better.</w:t>
      </w:r>
    </w:p>
    <w:p w14:paraId="781F2EEA" w14:textId="77777777" w:rsidR="004806D3" w:rsidRPr="00BB7BDE" w:rsidRDefault="004806D3" w:rsidP="004806D3">
      <w:pPr>
        <w:rPr>
          <w:rStyle w:val="Style13ptBold"/>
        </w:rPr>
      </w:pPr>
      <w:r>
        <w:rPr>
          <w:rStyle w:val="Style13ptBold"/>
        </w:rPr>
        <w:t>Meyer 6/18</w:t>
      </w:r>
    </w:p>
    <w:p w14:paraId="5F57BD65" w14:textId="77777777" w:rsidR="004806D3" w:rsidRPr="00BB7BDE" w:rsidRDefault="004806D3" w:rsidP="004806D3">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4409A53B" w14:textId="77777777" w:rsidR="004806D3" w:rsidRPr="005847B2" w:rsidRDefault="004806D3" w:rsidP="004806D3">
      <w:pPr>
        <w:rPr>
          <w:sz w:val="14"/>
        </w:rPr>
      </w:pPr>
      <w:r w:rsidRPr="00BB7BDE">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w:t>
      </w:r>
      <w:proofErr w:type="spellStart"/>
      <w:r w:rsidRPr="00BB7BDE">
        <w:rPr>
          <w:sz w:val="14"/>
        </w:rPr>
        <w:t>Ngozi</w:t>
      </w:r>
      <w:proofErr w:type="spellEnd"/>
      <w:r w:rsidRPr="00BB7BDE">
        <w:rPr>
          <w:sz w:val="14"/>
        </w:rPr>
        <w:t xml:space="preserve"> </w:t>
      </w:r>
      <w:proofErr w:type="spellStart"/>
      <w:r w:rsidRPr="00BB7BDE">
        <w:rPr>
          <w:sz w:val="14"/>
        </w:rPr>
        <w:t>Okonjo-Iweala</w:t>
      </w:r>
      <w:proofErr w:type="spellEnd"/>
      <w:r w:rsidRPr="00BB7BDE">
        <w:rPr>
          <w:sz w:val="14"/>
        </w:rPr>
        <w:t>,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3174B8">
        <w:rPr>
          <w:highlight w:val="green"/>
          <w:u w:val="single"/>
        </w:rPr>
        <w:t xml:space="preserve">The credibility of the WTO will depend on </w:t>
      </w:r>
      <w:r w:rsidRPr="00BB7BDE">
        <w:rPr>
          <w:sz w:val="14"/>
        </w:rPr>
        <w:t xml:space="preserve">its ability to find </w:t>
      </w:r>
      <w:r w:rsidRPr="003174B8">
        <w:rPr>
          <w:highlight w:val="green"/>
          <w:u w:val="single"/>
        </w:rPr>
        <w:t xml:space="preserve">a meaningful outcome </w:t>
      </w:r>
      <w:r w:rsidRPr="00BB7BDE">
        <w:rPr>
          <w:sz w:val="14"/>
        </w:rPr>
        <w:t xml:space="preserve">on this issue that truly ramps-up and diversifies production," says </w:t>
      </w:r>
      <w:proofErr w:type="spellStart"/>
      <w:r w:rsidRPr="00BB7BDE">
        <w:rPr>
          <w:sz w:val="14"/>
        </w:rPr>
        <w:t>Xolelwa</w:t>
      </w:r>
      <w:proofErr w:type="spellEnd"/>
      <w:r w:rsidRPr="00BB7BDE">
        <w:rPr>
          <w:sz w:val="14"/>
        </w:rPr>
        <w:t xml:space="preserve"> </w:t>
      </w:r>
      <w:proofErr w:type="spellStart"/>
      <w:r w:rsidRPr="00BB7BDE">
        <w:rPr>
          <w:sz w:val="14"/>
        </w:rPr>
        <w:t>Mlumbi</w:t>
      </w:r>
      <w:proofErr w:type="spellEnd"/>
      <w:r w:rsidRPr="00BB7BDE">
        <w:rPr>
          <w:sz w:val="14"/>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3174B8">
        <w:rPr>
          <w:highlight w:val="green"/>
          <w:u w:val="single"/>
        </w:rPr>
        <w:t xml:space="preserve">Consensus is the key </w:t>
      </w:r>
      <w:r w:rsidRPr="00BB7BDE">
        <w:rPr>
          <w:sz w:val="14"/>
        </w:rPr>
        <w:t>here. Although the failure to reach consensus on a waiver could be overcome with a 75% supermajority vote by the WTO's membership, this would be an unprecedented and seismic event</w:t>
      </w:r>
      <w:r w:rsidRPr="00465160">
        <w:rPr>
          <w:sz w:val="14"/>
        </w:rPr>
        <w:t xml:space="preserve">. </w:t>
      </w:r>
      <w:r w:rsidRPr="00465160">
        <w:rPr>
          <w:u w:val="single"/>
        </w:rPr>
        <w:t xml:space="preserve">In the case of </w:t>
      </w:r>
      <w:r w:rsidRPr="003174B8">
        <w:rPr>
          <w:highlight w:val="green"/>
          <w:u w:val="single"/>
        </w:rPr>
        <w:t xml:space="preserve">the COVID-19 </w:t>
      </w:r>
      <w:r w:rsidRPr="00465160">
        <w:rPr>
          <w:u w:val="single"/>
        </w:rPr>
        <w:t>vaccine</w:t>
      </w:r>
      <w:r w:rsidRPr="003174B8">
        <w:rPr>
          <w:highlight w:val="green"/>
          <w:u w:val="single"/>
        </w:rPr>
        <w:t xml:space="preserve"> IP waiver, it would mean standing up to the E</w:t>
      </w:r>
      <w:r w:rsidRPr="00BB7BDE">
        <w:rPr>
          <w:sz w:val="14"/>
        </w:rPr>
        <w:t xml:space="preserve">uropean </w:t>
      </w:r>
      <w:r w:rsidRPr="003174B8">
        <w:rPr>
          <w:highlight w:val="green"/>
          <w:u w:val="single"/>
        </w:rPr>
        <w:t>U</w:t>
      </w:r>
      <w:r w:rsidRPr="00BB7BDE">
        <w:rPr>
          <w:sz w:val="14"/>
        </w:rPr>
        <w:t xml:space="preserve">nion, </w:t>
      </w:r>
      <w:r w:rsidRPr="003174B8">
        <w:rPr>
          <w:highlight w:val="green"/>
          <w:u w:val="single"/>
        </w:rPr>
        <w:t xml:space="preserve">and Germany </w:t>
      </w:r>
      <w:proofErr w:type="gramStart"/>
      <w:r w:rsidRPr="00BB7BDE">
        <w:rPr>
          <w:sz w:val="14"/>
        </w:rPr>
        <w:t>in particular</w:t>
      </w:r>
      <w:r w:rsidRPr="00465160">
        <w:rPr>
          <w:sz w:val="14"/>
        </w:rPr>
        <w:t xml:space="preserve">, </w:t>
      </w:r>
      <w:r w:rsidRPr="00465160">
        <w:rPr>
          <w:u w:val="single"/>
        </w:rPr>
        <w:t>as well as</w:t>
      </w:r>
      <w:proofErr w:type="gramEnd"/>
      <w:r w:rsidRPr="00465160">
        <w:rPr>
          <w:u w:val="single"/>
        </w:rPr>
        <w:t xml:space="preserve"> countries such as </w:t>
      </w:r>
      <w:r w:rsidRPr="003174B8">
        <w:rPr>
          <w:highlight w:val="green"/>
          <w:u w:val="single"/>
        </w:rPr>
        <w:t>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3174B8">
        <w:rPr>
          <w:highlight w:val="green"/>
          <w:u w:val="single"/>
        </w:rPr>
        <w:t>If</w:t>
      </w:r>
      <w:r w:rsidRPr="00BB7BDE">
        <w:rPr>
          <w:sz w:val="14"/>
        </w:rPr>
        <w:t xml:space="preserve">, in the face of one of humanity's greatest challenges in a century, </w:t>
      </w:r>
      <w:r w:rsidRPr="003174B8">
        <w:rPr>
          <w:highlight w:val="green"/>
          <w:u w:val="single"/>
        </w:rPr>
        <w:t>the WTO</w:t>
      </w:r>
      <w:r w:rsidRPr="003174B8">
        <w:rPr>
          <w:sz w:val="14"/>
          <w:highlight w:val="green"/>
        </w:rPr>
        <w:t xml:space="preserve"> </w:t>
      </w:r>
      <w:r w:rsidRPr="00BB7BDE">
        <w:rPr>
          <w:sz w:val="14"/>
        </w:rPr>
        <w:t xml:space="preserve">functionally </w:t>
      </w:r>
      <w:r w:rsidRPr="003174B8">
        <w:rPr>
          <w:highlight w:val="green"/>
          <w:u w:val="single"/>
        </w:rPr>
        <w:t>becomes an obstacle</w:t>
      </w:r>
      <w:r w:rsidRPr="00BB7BDE">
        <w:rPr>
          <w:sz w:val="14"/>
        </w:rPr>
        <w:t xml:space="preserve"> as in contrast to part of the solution, I think </w:t>
      </w:r>
      <w:r w:rsidRPr="003174B8">
        <w:rPr>
          <w:highlight w:val="green"/>
          <w:u w:val="single"/>
        </w:rPr>
        <w:t xml:space="preserve">it could be the final nail in the coffin" </w:t>
      </w:r>
      <w:r w:rsidRPr="00465160">
        <w:rPr>
          <w:u w:val="single"/>
        </w:rPr>
        <w:t>for the organization</w:t>
      </w:r>
      <w:r w:rsidRPr="00465160">
        <w:rPr>
          <w:sz w:val="14"/>
        </w:rPr>
        <w:t>,</w:t>
      </w:r>
      <w:r w:rsidRPr="00BB7BDE">
        <w:rPr>
          <w:sz w:val="14"/>
        </w:rPr>
        <w:t xml:space="preserve"> says Lori Wallach, the founder of Public Citizen's Global Trade Watch, a U.S. campaigning group that focuses on the WTO and trade agreements. "</w:t>
      </w:r>
      <w:r w:rsidRPr="003174B8">
        <w:rPr>
          <w:highlight w:val="green"/>
          <w:u w:val="single"/>
        </w:rPr>
        <w:t>If</w:t>
      </w:r>
      <w:r w:rsidRPr="00BB7BDE">
        <w:rPr>
          <w:sz w:val="14"/>
        </w:rPr>
        <w:t xml:space="preserve"> the TRIPS waiver is successful, and </w:t>
      </w:r>
      <w:r w:rsidRPr="003174B8">
        <w:rPr>
          <w:highlight w:val="green"/>
          <w:u w:val="single"/>
        </w:rPr>
        <w:t>people see the WTO as</w:t>
      </w:r>
      <w:r w:rsidRPr="003174B8">
        <w:rPr>
          <w:sz w:val="14"/>
          <w:highlight w:val="green"/>
        </w:rPr>
        <w:t xml:space="preserve"> </w:t>
      </w:r>
      <w:r w:rsidRPr="00BB7BDE">
        <w:rPr>
          <w:sz w:val="14"/>
        </w:rPr>
        <w:t xml:space="preserve">being part of </w:t>
      </w:r>
      <w:r w:rsidRPr="003174B8">
        <w:rPr>
          <w:highlight w:val="green"/>
          <w:u w:val="single"/>
        </w:rPr>
        <w:t>the solution</w:t>
      </w:r>
      <w:r w:rsidRPr="00BB7BDE">
        <w:rPr>
          <w:sz w:val="14"/>
        </w:rPr>
        <w:t>—saving lives and livelihoods—</w:t>
      </w:r>
      <w:r w:rsidRPr="003174B8">
        <w:rPr>
          <w:highlight w:val="green"/>
          <w:u w:val="single"/>
        </w:rPr>
        <w:t>it could create goodwill and momentum to address</w:t>
      </w:r>
      <w:r w:rsidRPr="003174B8">
        <w:rPr>
          <w:sz w:val="14"/>
          <w:highlight w:val="green"/>
        </w:rPr>
        <w:t xml:space="preserve"> </w:t>
      </w:r>
      <w:r w:rsidRPr="00BB7BDE">
        <w:rPr>
          <w:sz w:val="14"/>
        </w:rPr>
        <w:t xml:space="preserve">what are still </w:t>
      </w:r>
      <w:r w:rsidRPr="003174B8">
        <w:rPr>
          <w:highlight w:val="green"/>
          <w:u w:val="single"/>
        </w:rPr>
        <w:t>daunting structural problems</w:t>
      </w:r>
      <w:r w:rsidRPr="00BB7BDE">
        <w:rPr>
          <w:sz w:val="14"/>
        </w:rPr>
        <w:t xml:space="preserve">." Those problems are legion. Reform needs Top of the list is </w:t>
      </w:r>
      <w:r w:rsidRPr="003174B8">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3174B8">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3174B8">
        <w:rPr>
          <w:highlight w:val="green"/>
          <w:u w:val="single"/>
        </w:rPr>
        <w:t xml:space="preserve">Anyone who hoped the </w:t>
      </w:r>
      <w:r w:rsidRPr="00BB7BDE">
        <w:rPr>
          <w:sz w:val="14"/>
        </w:rPr>
        <w:t xml:space="preserve">advent of the </w:t>
      </w:r>
      <w:r w:rsidRPr="003174B8">
        <w:rPr>
          <w:highlight w:val="green"/>
          <w:u w:val="single"/>
        </w:rPr>
        <w:t xml:space="preserve">Biden administration would change </w:t>
      </w:r>
      <w:r w:rsidRPr="00BB7BDE">
        <w:rPr>
          <w:sz w:val="14"/>
        </w:rPr>
        <w:t xml:space="preserve">matters </w:t>
      </w:r>
      <w:r w:rsidRPr="003174B8">
        <w:rPr>
          <w:highlight w:val="green"/>
          <w:u w:val="single"/>
        </w:rPr>
        <w:t xml:space="preserve">was disappointed </w:t>
      </w:r>
      <w:r w:rsidRPr="00BB7BDE">
        <w:rPr>
          <w:sz w:val="14"/>
        </w:rPr>
        <w:t xml:space="preserve">earlier this year </w:t>
      </w:r>
      <w:r w:rsidRPr="003174B8">
        <w:rPr>
          <w:highlight w:val="green"/>
          <w:u w:val="single"/>
        </w:rPr>
        <w:t xml:space="preserve">when the U.S. rejected a </w:t>
      </w:r>
      <w:r w:rsidRPr="00BB7BDE">
        <w:rPr>
          <w:sz w:val="14"/>
        </w:rPr>
        <w:t xml:space="preserve">European </w:t>
      </w:r>
      <w:r w:rsidRPr="003174B8">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3174B8">
        <w:rPr>
          <w:highlight w:val="green"/>
          <w:u w:val="single"/>
        </w:rPr>
        <w:t xml:space="preserve">Reforms are needed to ensure that the underlying causes </w:t>
      </w:r>
      <w:r w:rsidRPr="00BB7BDE">
        <w:rPr>
          <w:sz w:val="14"/>
        </w:rPr>
        <w:t xml:space="preserve">of such problems </w:t>
      </w:r>
      <w:r w:rsidRPr="003174B8">
        <w:rPr>
          <w:highlight w:val="green"/>
          <w:u w:val="single"/>
        </w:rPr>
        <w:t>do not resurface</w:t>
      </w:r>
      <w:r w:rsidRPr="00BB7BDE">
        <w:rPr>
          <w:sz w:val="14"/>
        </w:rPr>
        <w:t xml:space="preserve">," Tai said. "While the U.S. [has] been engaging [with the WTO] it hasn't indicated it would move quickly on allowing appointments to the Appellate Body," says Bryan </w:t>
      </w:r>
      <w:proofErr w:type="spellStart"/>
      <w:r w:rsidRPr="00BB7BDE">
        <w:rPr>
          <w:sz w:val="14"/>
        </w:rPr>
        <w:t>Mercurio</w:t>
      </w:r>
      <w:proofErr w:type="spellEnd"/>
      <w:r w:rsidRPr="00BB7BDE">
        <w:rPr>
          <w:sz w:val="14"/>
        </w:rPr>
        <w:t>,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3174B8">
        <w:rPr>
          <w:highlight w:val="green"/>
          <w:u w:val="single"/>
        </w:rPr>
        <w:t xml:space="preserve">the trade relationship between the U.S. and China, </w:t>
      </w:r>
      <w:r w:rsidRPr="00BB7BDE">
        <w:rPr>
          <w:sz w:val="14"/>
        </w:rPr>
        <w:t xml:space="preserve">two of the three largest WTO members, </w:t>
      </w:r>
      <w:r w:rsidRPr="003174B8">
        <w:rPr>
          <w:highlight w:val="green"/>
          <w:u w:val="single"/>
        </w:rPr>
        <w:t xml:space="preserve">is currently </w:t>
      </w:r>
      <w:r w:rsidRPr="00BB7BDE">
        <w:rPr>
          <w:sz w:val="14"/>
        </w:rPr>
        <w:t xml:space="preserve">largely </w:t>
      </w:r>
      <w:r w:rsidRPr="003174B8">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w:t>
      </w:r>
      <w:proofErr w:type="spellStart"/>
      <w:r w:rsidRPr="00BB7BDE">
        <w:rPr>
          <w:sz w:val="14"/>
        </w:rPr>
        <w:t>Mercurio</w:t>
      </w:r>
      <w:proofErr w:type="spellEnd"/>
      <w:r w:rsidRPr="00BB7BDE">
        <w:rPr>
          <w:sz w:val="14"/>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w:t>
      </w:r>
      <w:proofErr w:type="spellStart"/>
      <w:r w:rsidRPr="00BB7BDE">
        <w:rPr>
          <w:sz w:val="14"/>
        </w:rPr>
        <w:t>Mercurio</w:t>
      </w:r>
      <w:proofErr w:type="spellEnd"/>
      <w:r w:rsidRPr="00BB7BDE">
        <w:rPr>
          <w:sz w:val="14"/>
        </w:rPr>
        <w:t xml:space="preserve"> thinks China may agree to reforms on some of these issues, particularly regarding subsidies, but "only if it is offered something in return." All these problems won't go away </w:t>
      </w:r>
      <w:r w:rsidRPr="003174B8">
        <w:rPr>
          <w:highlight w:val="green"/>
          <w:u w:val="single"/>
        </w:rPr>
        <w:t xml:space="preserve">if the WTO manages to come up with a </w:t>
      </w:r>
      <w:r w:rsidRPr="00BB7BDE">
        <w:rPr>
          <w:sz w:val="14"/>
        </w:rPr>
        <w:t xml:space="preserve">TRIPS </w:t>
      </w:r>
      <w:r w:rsidRPr="003174B8">
        <w:rPr>
          <w:highlight w:val="green"/>
          <w:u w:val="single"/>
        </w:rPr>
        <w:t xml:space="preserve">waiver for COVID-19 vaccines </w:t>
      </w:r>
      <w:r w:rsidRPr="00BB7BDE">
        <w:rPr>
          <w:sz w:val="14"/>
        </w:rPr>
        <w:t>and medical supplies, Wallach concedes. "But," she adds, "</w:t>
      </w:r>
      <w:r w:rsidRPr="003174B8">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3174B8">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4114A498" w14:textId="77777777" w:rsidR="004806D3" w:rsidRDefault="004806D3" w:rsidP="004806D3">
      <w:pPr>
        <w:pStyle w:val="Heading4"/>
      </w:pPr>
      <w:r>
        <w:t>Solves COVID.</w:t>
      </w:r>
    </w:p>
    <w:p w14:paraId="4FFB4517" w14:textId="77777777" w:rsidR="004806D3" w:rsidRDefault="004806D3" w:rsidP="004806D3">
      <w:pPr>
        <w:rPr>
          <w:rStyle w:val="Style13ptBold"/>
        </w:rPr>
      </w:pPr>
      <w:r>
        <w:rPr>
          <w:rStyle w:val="Style13ptBold"/>
        </w:rPr>
        <w:t>Brant and Burns 7/29</w:t>
      </w:r>
    </w:p>
    <w:p w14:paraId="75967671" w14:textId="77777777" w:rsidR="004806D3" w:rsidRPr="00AE046A" w:rsidRDefault="004806D3" w:rsidP="004806D3">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284ACD41" w14:textId="77777777" w:rsidR="004806D3" w:rsidRDefault="004806D3" w:rsidP="004806D3">
      <w:pPr>
        <w:rPr>
          <w:sz w:val="14"/>
        </w:rPr>
      </w:pPr>
      <w:r w:rsidRPr="00A8307C">
        <w:rPr>
          <w:u w:val="single"/>
        </w:rPr>
        <w:t xml:space="preserve">Tariffs and export </w:t>
      </w:r>
      <w:r w:rsidRPr="003174B8">
        <w:rPr>
          <w:highlight w:val="green"/>
          <w:u w:val="single"/>
        </w:rPr>
        <w:t xml:space="preserve">restrictions have delayed </w:t>
      </w:r>
      <w:r w:rsidRPr="00465160">
        <w:rPr>
          <w:u w:val="single"/>
        </w:rPr>
        <w:t>the</w:t>
      </w:r>
      <w:r w:rsidRPr="003174B8">
        <w:rPr>
          <w:highlight w:val="green"/>
          <w:u w:val="single"/>
        </w:rPr>
        <w:t xml:space="preserv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3174B8">
        <w:rPr>
          <w:highlight w:val="green"/>
          <w:u w:val="single"/>
        </w:rPr>
        <w:t>The</w:t>
      </w:r>
      <w:r w:rsidRPr="003174B8">
        <w:rPr>
          <w:sz w:val="14"/>
          <w:highlight w:val="green"/>
        </w:rPr>
        <w:t xml:space="preserve"> </w:t>
      </w:r>
      <w:r w:rsidRPr="00AE046A">
        <w:rPr>
          <w:sz w:val="14"/>
        </w:rPr>
        <w:t>World Trade Organization (</w:t>
      </w:r>
      <w:r w:rsidRPr="003174B8">
        <w:rPr>
          <w:highlight w:val="green"/>
          <w:u w:val="single"/>
        </w:rPr>
        <w:t>WTO</w:t>
      </w:r>
      <w:r w:rsidRPr="00AE046A">
        <w:rPr>
          <w:sz w:val="14"/>
        </w:rPr>
        <w:t xml:space="preserve">) </w:t>
      </w:r>
      <w:r w:rsidRPr="003174B8">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3174B8">
        <w:rPr>
          <w:highlight w:val="green"/>
          <w:u w:val="single"/>
        </w:rPr>
        <w:t>focus on eliminating tariffs</w:t>
      </w:r>
      <w:r w:rsidRPr="00AE046A">
        <w:rPr>
          <w:sz w:val="14"/>
        </w:rPr>
        <w:t xml:space="preserve"> across the value chain </w:t>
      </w:r>
      <w:r w:rsidRPr="003174B8">
        <w:rPr>
          <w:highlight w:val="green"/>
          <w:u w:val="single"/>
        </w:rPr>
        <w:t>for COVID-related products</w:t>
      </w:r>
      <w:r w:rsidRPr="00AE046A">
        <w:rPr>
          <w:sz w:val="14"/>
        </w:rPr>
        <w:t xml:space="preserve">. When World Trade Organization (WTO) members meet in Geneva in November, </w:t>
      </w:r>
      <w:r w:rsidRPr="003174B8">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3174B8">
        <w:rPr>
          <w:highlight w:val="green"/>
          <w:u w:val="single"/>
        </w:rPr>
        <w:t>the pandemic</w:t>
      </w:r>
      <w:r w:rsidRPr="003174B8">
        <w:rPr>
          <w:sz w:val="14"/>
          <w:highlight w:val="green"/>
        </w:rPr>
        <w:t xml:space="preserve"> </w:t>
      </w:r>
      <w:r w:rsidRPr="00AE046A">
        <w:rPr>
          <w:sz w:val="14"/>
        </w:rPr>
        <w:t xml:space="preserve">also </w:t>
      </w:r>
      <w:r w:rsidRPr="003174B8">
        <w:rPr>
          <w:highlight w:val="green"/>
          <w:u w:val="single"/>
        </w:rPr>
        <w:t>revealed major weaknesses in global value chains</w:t>
      </w:r>
      <w:r w:rsidRPr="00AE046A">
        <w:rPr>
          <w:sz w:val="14"/>
        </w:rPr>
        <w:t xml:space="preserve">. </w:t>
      </w:r>
      <w:r w:rsidRPr="003174B8">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3174B8">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3174B8">
        <w:rPr>
          <w:highlight w:val="green"/>
          <w:u w:val="single"/>
        </w:rPr>
        <w:t>Trade policy action is needed to support this effort.</w:t>
      </w:r>
      <w:r w:rsidRPr="003174B8">
        <w:rPr>
          <w:sz w:val="14"/>
          <w:highlight w:val="green"/>
        </w:rPr>
        <w:t xml:space="preserve"> </w:t>
      </w:r>
      <w:r w:rsidRPr="003174B8">
        <w:rPr>
          <w:highlight w:val="green"/>
          <w:u w:val="single"/>
        </w:rPr>
        <w:t>The November Ministerial Conference will give WTO members an opportunity to accelerate the COVID response</w:t>
      </w:r>
      <w:r w:rsidRPr="00AE046A">
        <w:rPr>
          <w:sz w:val="14"/>
        </w:rPr>
        <w:t xml:space="preserve"> </w:t>
      </w:r>
      <w:r w:rsidRPr="003174B8">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8B1085C" w14:textId="77777777" w:rsidR="004806D3" w:rsidRDefault="004806D3" w:rsidP="004806D3">
      <w:pPr>
        <w:pStyle w:val="Heading4"/>
      </w:pPr>
      <w:r>
        <w:t>Solve Nuclear War</w:t>
      </w:r>
    </w:p>
    <w:p w14:paraId="1A9A91C8" w14:textId="77777777" w:rsidR="004806D3" w:rsidRPr="001D2911" w:rsidRDefault="004806D3" w:rsidP="004806D3">
      <w:proofErr w:type="spellStart"/>
      <w:r w:rsidRPr="00CF2FBE">
        <w:rPr>
          <w:rStyle w:val="Style13ptBold"/>
        </w:rPr>
        <w:t>Hamann</w:t>
      </w:r>
      <w:proofErr w:type="spellEnd"/>
      <w:r>
        <w:rPr>
          <w:rStyle w:val="Style13ptBold"/>
        </w:rPr>
        <w:t xml:space="preserve"> 9</w:t>
      </w:r>
      <w:r w:rsidRPr="00CF2FBE">
        <w:t>, Georgia. "Replacing Slingshots with Swords: Implications of the Antigua-Gambling 22.6 Panel Report for Developing Countries and the World Trading System." </w:t>
      </w:r>
      <w:proofErr w:type="spellStart"/>
      <w:r w:rsidRPr="00CF2FBE">
        <w:t>Vand</w:t>
      </w:r>
      <w:proofErr w:type="spellEnd"/>
      <w:r w:rsidRPr="00CF2FBE">
        <w:t xml:space="preserve">. J. </w:t>
      </w:r>
      <w:proofErr w:type="spellStart"/>
      <w:r w:rsidRPr="00CF2FBE">
        <w:t>Transnat'l</w:t>
      </w:r>
      <w:proofErr w:type="spellEnd"/>
      <w:r w:rsidRPr="00CF2FBE">
        <w:t xml:space="preserve"> L. 42 (2009): 993.</w:t>
      </w:r>
      <w:r>
        <w:t xml:space="preserve"> (</w:t>
      </w:r>
      <w:r w:rsidRPr="001D2911">
        <w:t xml:space="preserve">an associate in Lewis, Roca, </w:t>
      </w:r>
      <w:proofErr w:type="spellStart"/>
      <w:r w:rsidRPr="001D2911">
        <w:t>Rothberger’s</w:t>
      </w:r>
      <w:proofErr w:type="spellEnd"/>
      <w:r w:rsidRPr="001D2911">
        <w:t xml:space="preserve"> Litigation Practice Group, J.D. from Vanderbilt University Law School, May 2009</w:t>
      </w:r>
      <w:r>
        <w:t xml:space="preserve">)//Elmer </w:t>
      </w:r>
    </w:p>
    <w:p w14:paraId="36D76FC3" w14:textId="77777777" w:rsidR="004806D3" w:rsidRPr="00C53EBC" w:rsidRDefault="004806D3" w:rsidP="004806D3">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3174B8">
        <w:rPr>
          <w:rStyle w:val="Emphasis"/>
          <w:sz w:val="24"/>
          <w:highlight w:val="green"/>
          <w:bdr w:val="single" w:sz="4" w:space="0" w:color="auto"/>
        </w:rPr>
        <w:t>the importance of the WTO as a cohesive force and arbiter of disputes</w:t>
      </w:r>
      <w:r w:rsidRPr="003174B8">
        <w:rPr>
          <w:sz w:val="16"/>
          <w:highlight w:val="green"/>
        </w:rPr>
        <w:t xml:space="preserve"> </w:t>
      </w:r>
      <w:r w:rsidRPr="003174B8">
        <w:rPr>
          <w:rStyle w:val="StyleUnderline"/>
          <w:sz w:val="24"/>
          <w:highlight w:val="green"/>
        </w:rPr>
        <w:t>that</w:t>
      </w:r>
      <w:r w:rsidRPr="003174B8">
        <w:rPr>
          <w:sz w:val="16"/>
          <w:highlight w:val="green"/>
        </w:rPr>
        <w:t xml:space="preserve"> </w:t>
      </w:r>
      <w:r w:rsidRPr="00CF2FBE">
        <w:rPr>
          <w:sz w:val="16"/>
        </w:rPr>
        <w:t xml:space="preserve">likely </w:t>
      </w:r>
      <w:r w:rsidRPr="00CF2FBE">
        <w:rPr>
          <w:rStyle w:val="StyleUnderline"/>
          <w:sz w:val="24"/>
        </w:rPr>
        <w:t xml:space="preserve">will </w:t>
      </w:r>
      <w:r w:rsidRPr="003174B8">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3174B8">
        <w:rPr>
          <w:rStyle w:val="Emphasis"/>
          <w:sz w:val="24"/>
          <w:highlight w:val="green"/>
        </w:rPr>
        <w:t xml:space="preserve">work of the WTO cannot be overstated in a </w:t>
      </w:r>
      <w:r w:rsidRPr="003174B8">
        <w:rPr>
          <w:rStyle w:val="Emphasis"/>
          <w:sz w:val="24"/>
          <w:highlight w:val="green"/>
          <w:bdr w:val="single" w:sz="4" w:space="0" w:color="auto"/>
        </w:rPr>
        <w:t>nuclear-armed world</w:t>
      </w:r>
      <w:r w:rsidRPr="00CF2FBE">
        <w:rPr>
          <w:sz w:val="16"/>
        </w:rPr>
        <w:t xml:space="preserve">, </w:t>
      </w:r>
      <w:r w:rsidRPr="003174B8">
        <w:rPr>
          <w:rStyle w:val="StyleUnderline"/>
          <w:sz w:val="24"/>
          <w:highlight w:val="green"/>
        </w:rPr>
        <w:t xml:space="preserve">as </w:t>
      </w:r>
      <w:r w:rsidRPr="00CF2FBE">
        <w:rPr>
          <w:rStyle w:val="StyleUnderline"/>
          <w:sz w:val="24"/>
        </w:rPr>
        <w:t xml:space="preserve">the </w:t>
      </w:r>
      <w:r w:rsidRPr="003174B8">
        <w:rPr>
          <w:rStyle w:val="StyleUnderline"/>
          <w:sz w:val="24"/>
          <w:highlight w:val="green"/>
        </w:rPr>
        <w:t xml:space="preserve">body </w:t>
      </w:r>
      <w:r w:rsidRPr="00CF2FBE">
        <w:rPr>
          <w:rStyle w:val="StyleUnderline"/>
          <w:sz w:val="24"/>
        </w:rPr>
        <w:t xml:space="preserve">continues to </w:t>
      </w:r>
      <w:r w:rsidRPr="003174B8">
        <w:rPr>
          <w:rStyle w:val="StyleUnderline"/>
          <w:sz w:val="24"/>
          <w:highlight w:val="green"/>
        </w:rPr>
        <w:t xml:space="preserve">promote </w:t>
      </w:r>
      <w:r w:rsidRPr="00CF2FBE">
        <w:rPr>
          <w:rStyle w:val="StyleUnderline"/>
          <w:sz w:val="24"/>
        </w:rPr>
        <w:t>respect and</w:t>
      </w:r>
      <w:r w:rsidRPr="00CF2FBE">
        <w:rPr>
          <w:sz w:val="16"/>
        </w:rPr>
        <w:t xml:space="preserve"> even </w:t>
      </w:r>
      <w:r w:rsidRPr="003174B8">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3174B8">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3174B8">
        <w:rPr>
          <w:rStyle w:val="StyleUnderline"/>
          <w:sz w:val="24"/>
          <w:highlight w:val="green"/>
        </w:rPr>
        <w:t xml:space="preserve">WTO offers </w:t>
      </w:r>
      <w:r w:rsidRPr="00CF2FBE">
        <w:rPr>
          <w:rStyle w:val="StyleUnderline"/>
          <w:sz w:val="24"/>
        </w:rPr>
        <w:t xml:space="preserve">an </w:t>
      </w:r>
      <w:r w:rsidRPr="003174B8">
        <w:rPr>
          <w:rStyle w:val="StyleUnderline"/>
          <w:bCs/>
          <w:sz w:val="24"/>
          <w:highlight w:val="green"/>
        </w:rPr>
        <w:t>astounding rate of compliance</w:t>
      </w:r>
      <w:r w:rsidRPr="003174B8">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3174B8">
        <w:rPr>
          <w:rStyle w:val="StyleUnderline"/>
          <w:sz w:val="24"/>
          <w:highlight w:val="green"/>
        </w:rPr>
        <w:t>to promote voluntary compliance</w:t>
      </w:r>
      <w:r w:rsidRPr="00CF2FBE">
        <w:rPr>
          <w:sz w:val="16"/>
        </w:rPr>
        <w:t xml:space="preserve">, </w:t>
      </w:r>
      <w:r w:rsidRPr="003174B8">
        <w:rPr>
          <w:rStyle w:val="Emphasis"/>
          <w:sz w:val="24"/>
          <w:highlight w:val="green"/>
          <w:bdr w:val="single" w:sz="4" w:space="0" w:color="auto"/>
        </w:rPr>
        <w:t>the WTO must maintain a high level of credibility</w:t>
      </w:r>
      <w:r w:rsidRPr="00CF2FBE">
        <w:rPr>
          <w:sz w:val="16"/>
        </w:rPr>
        <w:t xml:space="preserve">.106 </w:t>
      </w:r>
      <w:r w:rsidRPr="003174B8">
        <w:rPr>
          <w:rStyle w:val="Emphasis"/>
          <w:sz w:val="24"/>
          <w:highlight w:val="green"/>
        </w:rPr>
        <w:t>Nations must perceive the WTO as the most reasonable option for dispute resolution</w:t>
      </w:r>
      <w:r w:rsidRPr="003174B8">
        <w:rPr>
          <w:sz w:val="16"/>
          <w:highlight w:val="green"/>
        </w:rPr>
        <w:t xml:space="preserve"> </w:t>
      </w:r>
      <w:r w:rsidRPr="00CF2FBE">
        <w:rPr>
          <w:sz w:val="16"/>
        </w:rPr>
        <w:t xml:space="preserve">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CF2FBE">
        <w:rPr>
          <w:sz w:val="16"/>
        </w:rPr>
        <w:t>Yerxa</w:t>
      </w:r>
      <w:proofErr w:type="spellEnd"/>
      <w:r w:rsidRPr="00CF2FBE">
        <w:rPr>
          <w:sz w:val="16"/>
        </w:rPr>
        <w:t>,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w:t>
      </w:r>
      <w:proofErr w:type="spellStart"/>
      <w:r w:rsidRPr="00CF2FBE">
        <w:rPr>
          <w:sz w:val="16"/>
        </w:rPr>
        <w:t>Paiva</w:t>
      </w:r>
      <w:proofErr w:type="spellEnd"/>
      <w:r w:rsidRPr="00CF2FBE">
        <w:rPr>
          <w:sz w:val="16"/>
        </w:rPr>
        <w:t xml:space="preserve">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01E757F9" w14:textId="77777777" w:rsidR="004806D3" w:rsidRPr="007B1120" w:rsidRDefault="004806D3" w:rsidP="004806D3">
      <w:pPr>
        <w:pStyle w:val="Heading4"/>
        <w:rPr>
          <w:rFonts w:cs="Calibri"/>
        </w:rPr>
      </w:pPr>
      <w:r w:rsidRPr="007B1120">
        <w:rPr>
          <w:rFonts w:cs="Calibri"/>
        </w:rPr>
        <w:t>Nuclear war is existential – climate, mass starvation, Ice Age, and meltdowns</w:t>
      </w:r>
    </w:p>
    <w:p w14:paraId="23268D8D" w14:textId="77777777" w:rsidR="004806D3" w:rsidRPr="007B1120" w:rsidRDefault="004806D3" w:rsidP="004806D3">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19112681" w14:textId="77777777" w:rsidR="004806D3" w:rsidRPr="007B1120" w:rsidRDefault="004806D3" w:rsidP="004806D3">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174B8">
        <w:rPr>
          <w:rStyle w:val="StyleUnderline"/>
          <w:highlight w:val="green"/>
        </w:rPr>
        <w:t>a</w:t>
      </w:r>
      <w:r w:rsidRPr="003174B8">
        <w:rPr>
          <w:sz w:val="10"/>
          <w:highlight w:val="green"/>
        </w:rPr>
        <w:t xml:space="preserve"> “</w:t>
      </w:r>
      <w:r w:rsidRPr="003174B8">
        <w:rPr>
          <w:rStyle w:val="StyleUnderline"/>
          <w:highlight w:val="green"/>
        </w:rPr>
        <w:t>small</w:t>
      </w:r>
      <w:r w:rsidRPr="003174B8">
        <w:rPr>
          <w:sz w:val="10"/>
          <w:highlight w:val="green"/>
        </w:rPr>
        <w:t xml:space="preserve">” </w:t>
      </w:r>
      <w:r w:rsidRPr="003174B8">
        <w:rPr>
          <w:rStyle w:val="StyleUnderline"/>
          <w:highlight w:val="green"/>
        </w:rPr>
        <w:t xml:space="preserve">nuclear war </w:t>
      </w:r>
      <w:r w:rsidRPr="007B1120">
        <w:rPr>
          <w:rStyle w:val="StyleUnderline"/>
        </w:rPr>
        <w:t xml:space="preserve">would </w:t>
      </w:r>
      <w:r w:rsidRPr="003174B8">
        <w:rPr>
          <w:rStyle w:val="StyleUnderline"/>
          <w:highlight w:val="green"/>
        </w:rPr>
        <w:t xml:space="preserve">include </w:t>
      </w:r>
      <w:r w:rsidRPr="007B1120">
        <w:rPr>
          <w:rStyle w:val="Emphasis"/>
        </w:rPr>
        <w:t xml:space="preserve">catastrophic </w:t>
      </w:r>
      <w:r w:rsidRPr="003174B8">
        <w:rPr>
          <w:rStyle w:val="Emphasis"/>
          <w:highlight w:val="green"/>
        </w:rPr>
        <w:t xml:space="preserve">disruptions of </w:t>
      </w:r>
      <w:r w:rsidRPr="007B1120">
        <w:rPr>
          <w:rStyle w:val="Emphasis"/>
        </w:rPr>
        <w:t xml:space="preserve">global </w:t>
      </w:r>
      <w:r w:rsidRPr="003174B8">
        <w:rPr>
          <w:rStyle w:val="Emphasis"/>
          <w:highlight w:val="green"/>
        </w:rPr>
        <w:t>climate</w:t>
      </w:r>
      <w:r w:rsidRPr="007B1120">
        <w:rPr>
          <w:sz w:val="10"/>
        </w:rPr>
        <w:t>[</w:t>
      </w:r>
      <w:proofErr w:type="spellStart"/>
      <w:r w:rsidRPr="007B1120">
        <w:rPr>
          <w:sz w:val="10"/>
        </w:rPr>
        <w:t>i</w:t>
      </w:r>
      <w:proofErr w:type="spellEnd"/>
      <w:r w:rsidRPr="007B1120">
        <w:rPr>
          <w:sz w:val="10"/>
        </w:rPr>
        <w:t xml:space="preserve">] </w:t>
      </w:r>
      <w:r w:rsidRPr="003174B8">
        <w:rPr>
          <w:rStyle w:val="Emphasis"/>
          <w:highlight w:val="green"/>
        </w:rPr>
        <w:t xml:space="preserve">and </w:t>
      </w:r>
      <w:r w:rsidRPr="007B1120">
        <w:rPr>
          <w:rStyle w:val="Emphasis"/>
        </w:rPr>
        <w:t xml:space="preserve">massive </w:t>
      </w:r>
      <w:r w:rsidRPr="003174B8">
        <w:rPr>
          <w:rStyle w:val="Emphasis"/>
          <w:highlight w:val="green"/>
        </w:rPr>
        <w:t xml:space="preserve">destruction of </w:t>
      </w:r>
      <w:r w:rsidRPr="007B1120">
        <w:rPr>
          <w:rStyle w:val="Emphasis"/>
        </w:rPr>
        <w:t>Earth’s</w:t>
      </w:r>
      <w:r w:rsidRPr="007B1120">
        <w:rPr>
          <w:sz w:val="10"/>
          <w:szCs w:val="16"/>
        </w:rPr>
        <w:t xml:space="preserve"> protective </w:t>
      </w:r>
      <w:r w:rsidRPr="003174B8">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174B8">
        <w:rPr>
          <w:rStyle w:val="Emphasis"/>
          <w:highlight w:val="green"/>
        </w:rPr>
        <w:t xml:space="preserve">a global famine would </w:t>
      </w:r>
      <w:r w:rsidRPr="007B1120">
        <w:rPr>
          <w:rStyle w:val="StyleUnderline"/>
        </w:rPr>
        <w:t xml:space="preserve">result, which would </w:t>
      </w:r>
      <w:r w:rsidRPr="003174B8">
        <w:rPr>
          <w:rStyle w:val="StyleUnderline"/>
          <w:highlight w:val="green"/>
        </w:rPr>
        <w:t>cause</w:t>
      </w:r>
      <w:r w:rsidRPr="007B1120">
        <w:rPr>
          <w:sz w:val="10"/>
        </w:rPr>
        <w:t xml:space="preserve"> up to </w:t>
      </w:r>
      <w:r w:rsidRPr="003174B8">
        <w:rPr>
          <w:rStyle w:val="Emphasis"/>
          <w:highlight w:val="green"/>
        </w:rPr>
        <w:t>2 billion people</w:t>
      </w:r>
      <w:r w:rsidRPr="003174B8">
        <w:rPr>
          <w:rStyle w:val="StyleUnderline"/>
          <w:highlight w:val="green"/>
        </w:rPr>
        <w:t xml:space="preserve"> to starve </w:t>
      </w:r>
      <w:r w:rsidRPr="007B1120">
        <w:rPr>
          <w:rStyle w:val="StyleUnderline"/>
        </w:rPr>
        <w:t>to death.</w:t>
      </w:r>
      <w:r w:rsidRPr="007B1120">
        <w:rPr>
          <w:sz w:val="10"/>
        </w:rPr>
        <w:t xml:space="preserve"> [iii] These </w:t>
      </w:r>
      <w:r w:rsidRPr="003174B8">
        <w:rPr>
          <w:rStyle w:val="Emphasis"/>
          <w:highlight w:val="green"/>
        </w:rPr>
        <w:t>peer-reviewed studies</w:t>
      </w:r>
      <w:r w:rsidRPr="003174B8">
        <w:rPr>
          <w:sz w:val="10"/>
          <w:highlight w:val="green"/>
        </w:rPr>
        <w:t xml:space="preserve"> </w:t>
      </w:r>
      <w:r w:rsidRPr="007B1120">
        <w:rPr>
          <w:sz w:val="10"/>
        </w:rPr>
        <w:t xml:space="preserve">– which were </w:t>
      </w:r>
      <w:r w:rsidRPr="003174B8">
        <w:rPr>
          <w:rStyle w:val="StyleUnderline"/>
          <w:highlight w:val="green"/>
        </w:rPr>
        <w:t>analyzed by</w:t>
      </w:r>
      <w:r w:rsidRPr="007B1120">
        <w:rPr>
          <w:rStyle w:val="StyleUnderline"/>
        </w:rPr>
        <w:t xml:space="preserve"> the </w:t>
      </w:r>
      <w:r w:rsidRPr="003174B8">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174B8">
        <w:rPr>
          <w:rStyle w:val="Emphasis"/>
          <w:highlight w:val="green"/>
        </w:rPr>
        <w:t>without error</w:t>
      </w:r>
      <w:r w:rsidRPr="003174B8">
        <w:rPr>
          <w:sz w:val="10"/>
          <w:highlight w:val="green"/>
        </w:rPr>
        <w:t xml:space="preserve"> </w:t>
      </w:r>
      <w:r w:rsidRPr="007B1120">
        <w:rPr>
          <w:sz w:val="10"/>
        </w:rPr>
        <w:t xml:space="preserve">– also </w:t>
      </w:r>
      <w:r w:rsidRPr="003174B8">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174B8">
        <w:rPr>
          <w:rStyle w:val="StyleUnderline"/>
          <w:highlight w:val="green"/>
        </w:rPr>
        <w:t xml:space="preserve">would </w:t>
      </w:r>
      <w:r w:rsidRPr="003174B8">
        <w:rPr>
          <w:rStyle w:val="Emphasis"/>
          <w:highlight w:val="green"/>
        </w:rPr>
        <w:t>leave the Earth uninhabitable</w:t>
      </w:r>
      <w:r w:rsidRPr="003174B8">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174B8">
        <w:rPr>
          <w:rStyle w:val="StyleUnderline"/>
          <w:highlight w:val="green"/>
        </w:rPr>
        <w:t xml:space="preserve">firestorms would produce </w:t>
      </w:r>
      <w:r w:rsidRPr="007B1120">
        <w:rPr>
          <w:rStyle w:val="StyleUnderline"/>
        </w:rPr>
        <w:t xml:space="preserve">millions of tons of </w:t>
      </w:r>
      <w:r w:rsidRPr="003174B8">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3174B8">
        <w:rPr>
          <w:rStyle w:val="StyleUnderline"/>
          <w:highlight w:val="green"/>
        </w:rPr>
        <w:t xml:space="preserve">remain for </w:t>
      </w:r>
      <w:r w:rsidRPr="003174B8">
        <w:rPr>
          <w:rStyle w:val="Emphasis"/>
          <w:highlight w:val="green"/>
        </w:rPr>
        <w:t>at least a decade</w:t>
      </w:r>
      <w:r w:rsidRPr="003174B8">
        <w:rPr>
          <w:sz w:val="10"/>
          <w:highlight w:val="green"/>
        </w:rPr>
        <w:t xml:space="preserve">, </w:t>
      </w:r>
      <w:r w:rsidRPr="003174B8">
        <w:rPr>
          <w:rStyle w:val="StyleUnderline"/>
          <w:highlight w:val="green"/>
        </w:rPr>
        <w:t>and</w:t>
      </w:r>
      <w:r w:rsidRPr="003174B8">
        <w:rPr>
          <w:sz w:val="10"/>
          <w:highlight w:val="green"/>
        </w:rPr>
        <w:t xml:space="preserve"> </w:t>
      </w:r>
      <w:r w:rsidRPr="007B1120">
        <w:rPr>
          <w:sz w:val="10"/>
        </w:rPr>
        <w:t xml:space="preserve">it would act to </w:t>
      </w:r>
      <w:r w:rsidRPr="003174B8">
        <w:rPr>
          <w:rStyle w:val="StyleUnderline"/>
          <w:highlight w:val="green"/>
        </w:rPr>
        <w:t xml:space="preserve">destroy </w:t>
      </w:r>
      <w:r w:rsidRPr="007B1120">
        <w:rPr>
          <w:rStyle w:val="StyleUnderline"/>
        </w:rPr>
        <w:t xml:space="preserve">the protective </w:t>
      </w:r>
      <w:r w:rsidRPr="003174B8">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174B8">
        <w:rPr>
          <w:rStyle w:val="StyleUnderline"/>
          <w:highlight w:val="green"/>
        </w:rPr>
        <w:t xml:space="preserve">block </w:t>
      </w:r>
      <w:r w:rsidRPr="007B1120">
        <w:rPr>
          <w:rStyle w:val="StyleUnderline"/>
        </w:rPr>
        <w:t xml:space="preserve">warming </w:t>
      </w:r>
      <w:r w:rsidRPr="003174B8">
        <w:rPr>
          <w:rStyle w:val="StyleUnderline"/>
          <w:highlight w:val="green"/>
        </w:rPr>
        <w:t>sunlight</w:t>
      </w:r>
      <w:r w:rsidRPr="007B1120">
        <w:rPr>
          <w:sz w:val="10"/>
        </w:rPr>
        <w:t xml:space="preserve">, thus </w:t>
      </w:r>
      <w:r w:rsidRPr="003174B8">
        <w:rPr>
          <w:rStyle w:val="StyleUnderline"/>
          <w:highlight w:val="green"/>
        </w:rPr>
        <w:t xml:space="preserve">creating </w:t>
      </w:r>
      <w:r w:rsidRPr="003174B8">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174B8">
        <w:rPr>
          <w:rStyle w:val="StyleUnderline"/>
          <w:highlight w:val="green"/>
        </w:rPr>
        <w:t xml:space="preserve">temperatures </w:t>
      </w:r>
      <w:r w:rsidRPr="007B1120">
        <w:rPr>
          <w:rStyle w:val="StyleUnderline"/>
        </w:rPr>
        <w:t xml:space="preserve">in the central US and Eurasia </w:t>
      </w:r>
      <w:r w:rsidRPr="003174B8">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174B8">
        <w:rPr>
          <w:rStyle w:val="StyleUnderline"/>
          <w:highlight w:val="green"/>
        </w:rPr>
        <w:t>eliminate</w:t>
      </w:r>
      <w:proofErr w:type="gramEnd"/>
      <w:r w:rsidRPr="003174B8">
        <w:rPr>
          <w:rStyle w:val="StyleUnderline"/>
          <w:highlight w:val="green"/>
        </w:rPr>
        <w:t xml:space="preserve"> growing seasons</w:t>
      </w:r>
      <w:r w:rsidRPr="003174B8">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174B8">
        <w:rPr>
          <w:rStyle w:val="StyleUnderline"/>
          <w:highlight w:val="green"/>
        </w:rPr>
        <w:t>E</w:t>
      </w:r>
      <w:r w:rsidRPr="007B1120">
        <w:rPr>
          <w:sz w:val="10"/>
        </w:rPr>
        <w:t>lectro</w:t>
      </w:r>
      <w:r w:rsidRPr="003174B8">
        <w:rPr>
          <w:rStyle w:val="StyleUnderline"/>
          <w:highlight w:val="green"/>
        </w:rPr>
        <w:t>m</w:t>
      </w:r>
      <w:r w:rsidRPr="007B1120">
        <w:rPr>
          <w:sz w:val="10"/>
        </w:rPr>
        <w:t xml:space="preserve">agnetic </w:t>
      </w:r>
      <w:r w:rsidRPr="003174B8">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174B8">
        <w:rPr>
          <w:rStyle w:val="StyleUnderline"/>
          <w:highlight w:val="green"/>
        </w:rPr>
        <w:t xml:space="preserve">would </w:t>
      </w:r>
      <w:r w:rsidRPr="003174B8">
        <w:rPr>
          <w:rStyle w:val="Emphasis"/>
          <w:highlight w:val="green"/>
        </w:rPr>
        <w:t>destroy</w:t>
      </w:r>
      <w:r w:rsidRPr="003174B8">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174B8">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3174B8">
        <w:rPr>
          <w:rStyle w:val="Emphasis"/>
          <w:highlight w:val="green"/>
        </w:rPr>
        <w:t>electronic devices</w:t>
      </w:r>
      <w:r w:rsidRPr="007B1120">
        <w:rPr>
          <w:sz w:val="10"/>
        </w:rPr>
        <w:t xml:space="preserve">[viii], </w:t>
      </w:r>
      <w:r w:rsidRPr="003174B8">
        <w:rPr>
          <w:rStyle w:val="Emphasis"/>
          <w:highlight w:val="green"/>
        </w:rPr>
        <w:t>including</w:t>
      </w:r>
      <w:r w:rsidRPr="007B1120">
        <w:rPr>
          <w:rStyle w:val="Emphasis"/>
        </w:rPr>
        <w:t xml:space="preserve"> </w:t>
      </w:r>
      <w:r w:rsidRPr="007B1120">
        <w:rPr>
          <w:rStyle w:val="StyleUnderline"/>
        </w:rPr>
        <w:t>those in commercial</w:t>
      </w:r>
      <w:r w:rsidRPr="003174B8">
        <w:rPr>
          <w:rStyle w:val="StyleUnderline"/>
          <w:highlight w:val="green"/>
        </w:rPr>
        <w:t xml:space="preserve"> </w:t>
      </w:r>
      <w:r w:rsidRPr="003174B8">
        <w:rPr>
          <w:rStyle w:val="Emphasis"/>
          <w:highlight w:val="green"/>
        </w:rPr>
        <w:t xml:space="preserve">nuclear </w:t>
      </w:r>
      <w:r w:rsidRPr="007B1120">
        <w:rPr>
          <w:rStyle w:val="StyleUnderline"/>
        </w:rPr>
        <w:t>power</w:t>
      </w:r>
      <w:r w:rsidRPr="003174B8">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3174B8">
        <w:rPr>
          <w:rStyle w:val="Emphasis"/>
          <w:highlight w:val="green"/>
        </w:rPr>
        <w:t>instant</w:t>
      </w:r>
      <w:r w:rsidRPr="007B1120">
        <w:rPr>
          <w:rStyle w:val="Emphasis"/>
        </w:rPr>
        <w:t xml:space="preserve">ly </w:t>
      </w:r>
      <w:r w:rsidRPr="003174B8">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3174B8">
        <w:rPr>
          <w:rStyle w:val="StyleUnderline"/>
          <w:highlight w:val="green"/>
        </w:rPr>
        <w:t>would</w:t>
      </w:r>
      <w:r w:rsidRPr="007B1120">
        <w:rPr>
          <w:rStyle w:val="StyleUnderline"/>
        </w:rPr>
        <w:t xml:space="preserve"> boil-off, </w:t>
      </w:r>
      <w:r w:rsidRPr="003174B8">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3174B8">
        <w:rPr>
          <w:rStyle w:val="Emphasis"/>
          <w:highlight w:val="green"/>
        </w:rPr>
        <w:t xml:space="preserve"> long-lived radioactivity.</w:t>
      </w:r>
      <w:r w:rsidRPr="003174B8">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41FEE9E5" w14:textId="77777777" w:rsidR="004806D3" w:rsidRDefault="004806D3" w:rsidP="004806D3">
      <w:pPr>
        <w:pStyle w:val="Heading2"/>
      </w:pPr>
      <w:r>
        <w:t>1AC – Plan - Short</w:t>
      </w:r>
    </w:p>
    <w:p w14:paraId="6B5FD785" w14:textId="77777777" w:rsidR="004806D3" w:rsidRDefault="004806D3" w:rsidP="004806D3">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56DC07A5" w14:textId="77777777" w:rsidR="004806D3" w:rsidRPr="00976E44" w:rsidRDefault="004806D3" w:rsidP="004806D3">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21E285F" w14:textId="77777777" w:rsidR="004806D3" w:rsidRPr="00976E44" w:rsidRDefault="004806D3" w:rsidP="004806D3">
      <w:r w:rsidRPr="00976E44">
        <w:rPr>
          <w:rStyle w:val="Style13ptBold"/>
        </w:rPr>
        <w:t>Young and Potts-</w:t>
      </w:r>
      <w:proofErr w:type="spellStart"/>
      <w:r w:rsidRPr="00976E44">
        <w:rPr>
          <w:rStyle w:val="Style13ptBold"/>
        </w:rPr>
        <w:t>Szeliga</w:t>
      </w:r>
      <w:proofErr w:type="spellEnd"/>
      <w:r w:rsidRPr="00976E44">
        <w:rPr>
          <w:rStyle w:val="Style13ptBold"/>
        </w:rPr>
        <w:t xml:space="preserve"> 21</w:t>
      </w:r>
      <w:r w:rsidRPr="00976E44">
        <w:t xml:space="preserve"> [Roberta; Counsel in </w:t>
      </w:r>
      <w:proofErr w:type="spellStart"/>
      <w:r w:rsidRPr="00976E44">
        <w:t>Seyfarth’s</w:t>
      </w:r>
      <w:proofErr w:type="spellEnd"/>
      <w:r w:rsidRPr="00976E44">
        <w:t xml:space="preserve"> Litigation department and Intellectual Property and Patent Litigation practice groups in Los Angeles; Jamaica Potts-</w:t>
      </w:r>
      <w:proofErr w:type="spellStart"/>
      <w:r w:rsidRPr="00976E44">
        <w:t>Szeliga</w:t>
      </w:r>
      <w:proofErr w:type="spellEnd"/>
      <w:r w:rsidRPr="00976E44">
        <w:t xml:space="preserve">; Partner in </w:t>
      </w:r>
      <w:proofErr w:type="spellStart"/>
      <w:r w:rsidRPr="00976E44">
        <w:t>Seyfarth’s</w:t>
      </w:r>
      <w:proofErr w:type="spellEnd"/>
      <w:r w:rsidRPr="00976E44">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69FF9FC6" w14:textId="77777777" w:rsidR="004806D3" w:rsidRPr="00976E44" w:rsidRDefault="004806D3" w:rsidP="004806D3">
      <w:pPr>
        <w:rPr>
          <w:u w:val="single"/>
        </w:rPr>
      </w:pPr>
      <w:r w:rsidRPr="003174B8">
        <w:rPr>
          <w:highlight w:val="green"/>
          <w:u w:val="single"/>
        </w:rPr>
        <w:t>Limited Waiver</w:t>
      </w:r>
      <w:r w:rsidRPr="00976E44">
        <w:rPr>
          <w:u w:val="single"/>
        </w:rPr>
        <w:t xml:space="preserve"> Approach</w:t>
      </w:r>
    </w:p>
    <w:p w14:paraId="0EA151EA" w14:textId="77777777" w:rsidR="004806D3" w:rsidRPr="00976E44" w:rsidRDefault="004806D3" w:rsidP="004806D3">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3174B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3174B8">
        <w:rPr>
          <w:highlight w:val="green"/>
          <w:u w:val="single"/>
        </w:rPr>
        <w:t>minimum</w:t>
      </w:r>
      <w:r w:rsidRPr="00976E44">
        <w:rPr>
          <w:u w:val="single"/>
        </w:rPr>
        <w:t xml:space="preserve"> necessary </w:t>
      </w:r>
      <w:r w:rsidRPr="003174B8">
        <w:rPr>
          <w:highlight w:val="green"/>
          <w:u w:val="single"/>
        </w:rPr>
        <w:t>portions of</w:t>
      </w:r>
      <w:r w:rsidRPr="00976E44">
        <w:rPr>
          <w:u w:val="single"/>
        </w:rPr>
        <w:t xml:space="preserve"> the </w:t>
      </w:r>
      <w:r w:rsidRPr="003174B8">
        <w:rPr>
          <w:highlight w:val="green"/>
          <w:u w:val="single"/>
        </w:rPr>
        <w:t>tech</w:t>
      </w:r>
      <w:r w:rsidRPr="00976E44">
        <w:rPr>
          <w:u w:val="single"/>
        </w:rPr>
        <w:t xml:space="preserve">nology </w:t>
      </w:r>
      <w:r w:rsidRPr="003174B8">
        <w:rPr>
          <w:highlight w:val="green"/>
          <w:u w:val="single"/>
        </w:rPr>
        <w:t xml:space="preserve">to produce </w:t>
      </w:r>
      <w:r w:rsidRPr="003174B8">
        <w:rPr>
          <w:rStyle w:val="Emphasis"/>
          <w:highlight w:val="green"/>
        </w:rPr>
        <w:t>basic</w:t>
      </w:r>
      <w:r w:rsidRPr="00976E44">
        <w:rPr>
          <w:u w:val="single"/>
        </w:rPr>
        <w:t xml:space="preserve"> COVID-19 </w:t>
      </w:r>
      <w:r w:rsidRPr="003174B8">
        <w:rPr>
          <w:rStyle w:val="Emphasis"/>
          <w:highlight w:val="green"/>
        </w:rPr>
        <w:t>vaccines</w:t>
      </w:r>
      <w:r w:rsidRPr="00976E44">
        <w:rPr>
          <w:sz w:val="16"/>
        </w:rPr>
        <w:t xml:space="preserve">. The waivers could be </w:t>
      </w:r>
      <w:r w:rsidRPr="003174B8">
        <w:rPr>
          <w:highlight w:val="green"/>
          <w:u w:val="single"/>
        </w:rPr>
        <w:t xml:space="preserve">limited </w:t>
      </w:r>
      <w:r w:rsidRPr="00976E44">
        <w:rPr>
          <w:u w:val="single"/>
        </w:rPr>
        <w:t xml:space="preserve">in time </w:t>
      </w:r>
      <w:r w:rsidRPr="003174B8">
        <w:rPr>
          <w:highlight w:val="green"/>
          <w:u w:val="single"/>
        </w:rPr>
        <w:t>to</w:t>
      </w:r>
      <w:r w:rsidRPr="00976E44">
        <w:rPr>
          <w:u w:val="single"/>
        </w:rPr>
        <w:t xml:space="preserve"> the </w:t>
      </w:r>
      <w:r w:rsidRPr="00976E44">
        <w:rPr>
          <w:rStyle w:val="Emphasis"/>
        </w:rPr>
        <w:t xml:space="preserve">duration of </w:t>
      </w:r>
      <w:r w:rsidRPr="003174B8">
        <w:rPr>
          <w:rStyle w:val="Emphasis"/>
          <w:highlight w:val="green"/>
        </w:rPr>
        <w:t>the pandemic</w:t>
      </w:r>
      <w:r w:rsidRPr="00976E44">
        <w:rPr>
          <w:u w:val="single"/>
        </w:rPr>
        <w:t>, or another term agreed to by the WTO</w:t>
      </w:r>
      <w:r w:rsidRPr="00976E44">
        <w:rPr>
          <w:sz w:val="16"/>
        </w:rPr>
        <w:t xml:space="preserve">. The term could also be defined as </w:t>
      </w:r>
      <w:r w:rsidRPr="003174B8">
        <w:rPr>
          <w:highlight w:val="green"/>
          <w:u w:val="single"/>
        </w:rPr>
        <w:t>ending when</w:t>
      </w:r>
      <w:r w:rsidRPr="00976E44">
        <w:rPr>
          <w:u w:val="single"/>
        </w:rPr>
        <w:t xml:space="preserve"> widespread </w:t>
      </w:r>
      <w:r w:rsidRPr="003174B8">
        <w:rPr>
          <w:highlight w:val="green"/>
          <w:u w:val="single"/>
        </w:rPr>
        <w:t xml:space="preserve">vaccination and immunity </w:t>
      </w:r>
      <w:r w:rsidRPr="00976E44">
        <w:rPr>
          <w:u w:val="single"/>
        </w:rPr>
        <w:t xml:space="preserve">goals are </w:t>
      </w:r>
      <w:r w:rsidRPr="003174B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3174B8">
        <w:rPr>
          <w:rStyle w:val="Emphasis"/>
          <w:highlight w:val="green"/>
        </w:rPr>
        <w:t>patent term extensio</w:t>
      </w:r>
      <w:r w:rsidRPr="00976E44">
        <w:rPr>
          <w:rStyle w:val="Emphasis"/>
        </w:rPr>
        <w:t>ns for the technology covered by the limited IP waivers.</w:t>
      </w:r>
    </w:p>
    <w:p w14:paraId="5DD02F76" w14:textId="77777777" w:rsidR="004806D3" w:rsidRPr="00976E44" w:rsidRDefault="004806D3" w:rsidP="004806D3">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3174B8">
        <w:rPr>
          <w:rStyle w:val="Emphasis"/>
          <w:highlight w:val="green"/>
        </w:rPr>
        <w:t>added</w:t>
      </w:r>
      <w:r w:rsidRPr="00976E44">
        <w:rPr>
          <w:rStyle w:val="Emphasis"/>
        </w:rPr>
        <w:t xml:space="preserve"> on </w:t>
      </w:r>
      <w:r w:rsidRPr="003174B8">
        <w:rPr>
          <w:rStyle w:val="Emphasis"/>
          <w:highlight w:val="green"/>
        </w:rPr>
        <w:t xml:space="preserve">to </w:t>
      </w:r>
      <w:r w:rsidRPr="00976E44">
        <w:rPr>
          <w:rStyle w:val="Emphasis"/>
        </w:rPr>
        <w:t xml:space="preserve">the </w:t>
      </w:r>
      <w:r w:rsidRPr="003174B8">
        <w:rPr>
          <w:rStyle w:val="Emphasis"/>
          <w:highlight w:val="green"/>
        </w:rPr>
        <w:t>patent lifespan</w:t>
      </w:r>
      <w:r w:rsidRPr="003174B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3174B8">
        <w:rPr>
          <w:rStyle w:val="Emphasis"/>
          <w:highlight w:val="green"/>
        </w:rPr>
        <w:t>compensate</w:t>
      </w:r>
      <w:r w:rsidRPr="00976E44">
        <w:rPr>
          <w:sz w:val="16"/>
        </w:rPr>
        <w:t xml:space="preserve"> for the current pressing global health needs.</w:t>
      </w:r>
    </w:p>
    <w:p w14:paraId="16B99737" w14:textId="77777777" w:rsidR="004806D3" w:rsidRPr="00976E44" w:rsidRDefault="004806D3" w:rsidP="004806D3">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3174B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8EAC82F" w14:textId="77777777" w:rsidR="004806D3" w:rsidRPr="00976E44" w:rsidRDefault="004806D3" w:rsidP="004806D3">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20E9D8D" w14:textId="77777777" w:rsidR="004806D3" w:rsidRPr="00976E44" w:rsidRDefault="004806D3" w:rsidP="004806D3">
      <w:pPr>
        <w:rPr>
          <w:sz w:val="16"/>
        </w:rPr>
      </w:pPr>
      <w:r w:rsidRPr="00976E44">
        <w:rPr>
          <w:sz w:val="16"/>
        </w:rPr>
        <w:t>Let’s Not Repeat Past Mistakes</w:t>
      </w:r>
    </w:p>
    <w:p w14:paraId="55BEE1F8" w14:textId="77777777" w:rsidR="004806D3" w:rsidRDefault="004806D3" w:rsidP="004806D3">
      <w:pPr>
        <w:rPr>
          <w:sz w:val="16"/>
        </w:rPr>
      </w:pPr>
      <w:r w:rsidRPr="00976E44">
        <w:rPr>
          <w:sz w:val="16"/>
        </w:rPr>
        <w:t xml:space="preserve">It’s been a century since the last pandemic devastated the globe and the only certainty is that this will not be the last pandemic. </w:t>
      </w:r>
      <w:r w:rsidRPr="003174B8">
        <w:rPr>
          <w:highlight w:val="green"/>
          <w:u w:val="single"/>
        </w:rPr>
        <w:t>Solutions</w:t>
      </w:r>
      <w:r w:rsidRPr="00976E44">
        <w:rPr>
          <w:u w:val="single"/>
        </w:rPr>
        <w:t xml:space="preserve"> created today lay a </w:t>
      </w:r>
      <w:r w:rsidRPr="00976E44">
        <w:rPr>
          <w:rStyle w:val="Emphasis"/>
        </w:rPr>
        <w:t xml:space="preserve">foundation for </w:t>
      </w:r>
      <w:r w:rsidRPr="003174B8">
        <w:rPr>
          <w:rStyle w:val="Emphasis"/>
          <w:highlight w:val="green"/>
        </w:rPr>
        <w:t>mitigation of</w:t>
      </w:r>
      <w:r w:rsidRPr="00976E44">
        <w:rPr>
          <w:rStyle w:val="Emphasis"/>
        </w:rPr>
        <w:t xml:space="preserve"> the </w:t>
      </w:r>
      <w:r w:rsidRPr="003174B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3174B8">
        <w:rPr>
          <w:highlight w:val="green"/>
          <w:u w:val="single"/>
        </w:rPr>
        <w:t>limited IP waivers</w:t>
      </w:r>
      <w:r w:rsidRPr="00976E44">
        <w:rPr>
          <w:u w:val="single"/>
        </w:rPr>
        <w:t xml:space="preserve"> may offer a compromise to </w:t>
      </w:r>
      <w:r w:rsidRPr="003174B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E0A46DE" w14:textId="77777777" w:rsidR="004806D3" w:rsidRDefault="004806D3" w:rsidP="004806D3">
      <w:pPr>
        <w:pStyle w:val="Heading4"/>
      </w:pPr>
      <w:r>
        <w:t xml:space="preserve">Promotes distribution – plan enables global affordable access. </w:t>
      </w:r>
    </w:p>
    <w:p w14:paraId="2B4D8D63" w14:textId="77777777" w:rsidR="004806D3" w:rsidRPr="00D41CEE" w:rsidRDefault="004806D3" w:rsidP="004806D3">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5935E787" w14:textId="77777777" w:rsidR="004806D3" w:rsidRDefault="004806D3" w:rsidP="004806D3">
      <w:pPr>
        <w:rPr>
          <w:sz w:val="16"/>
        </w:rPr>
      </w:pPr>
      <w:r w:rsidRPr="006E6D72">
        <w:rPr>
          <w:rStyle w:val="Emphasis"/>
        </w:rPr>
        <w:t xml:space="preserve">4.7. </w:t>
      </w:r>
      <w:r w:rsidRPr="00965BE6">
        <w:rPr>
          <w:rStyle w:val="Emphasis"/>
        </w:rPr>
        <w:t xml:space="preserve">Participating in </w:t>
      </w:r>
      <w:r w:rsidRPr="003174B8">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3174B8">
        <w:rPr>
          <w:rStyle w:val="Emphasis"/>
          <w:highlight w:val="green"/>
        </w:rPr>
        <w:t>acts as</w:t>
      </w:r>
      <w:r w:rsidRPr="00D34A0A">
        <w:rPr>
          <w:rStyle w:val="Emphasis"/>
        </w:rPr>
        <w:t xml:space="preserve"> an </w:t>
      </w:r>
      <w:r w:rsidRPr="003174B8">
        <w:rPr>
          <w:rStyle w:val="Emphasis"/>
          <w:highlight w:val="green"/>
        </w:rPr>
        <w:t>intermediary</w:t>
      </w:r>
      <w:r w:rsidRPr="00D34A0A">
        <w:rPr>
          <w:rStyle w:val="Emphasis"/>
        </w:rPr>
        <w:t xml:space="preserve"> or a clearinghouse </w:t>
      </w:r>
      <w:r w:rsidRPr="003174B8">
        <w:rPr>
          <w:rStyle w:val="Emphasis"/>
          <w:highlight w:val="green"/>
        </w:rPr>
        <w:t>to pool</w:t>
      </w:r>
      <w:r w:rsidRPr="00D34A0A">
        <w:rPr>
          <w:rStyle w:val="Emphasis"/>
        </w:rPr>
        <w:t xml:space="preserve"> inbound </w:t>
      </w:r>
      <w:r w:rsidRPr="003174B8">
        <w:rPr>
          <w:rStyle w:val="Emphasis"/>
          <w:highlight w:val="green"/>
        </w:rPr>
        <w:t>licenses</w:t>
      </w:r>
      <w:r w:rsidRPr="00D34A0A">
        <w:rPr>
          <w:rStyle w:val="Emphasis"/>
        </w:rPr>
        <w:t xml:space="preserve"> </w:t>
      </w:r>
      <w:r w:rsidRPr="003174B8">
        <w:rPr>
          <w:rStyle w:val="Emphasis"/>
          <w:highlight w:val="green"/>
        </w:rPr>
        <w:t>on</w:t>
      </w:r>
      <w:r w:rsidRPr="00D34A0A">
        <w:rPr>
          <w:rStyle w:val="Emphasis"/>
        </w:rPr>
        <w:t xml:space="preserve"> a broad array of medical </w:t>
      </w:r>
      <w:r w:rsidRPr="003174B8">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3174B8">
        <w:rPr>
          <w:rStyle w:val="Emphasis"/>
          <w:highlight w:val="green"/>
        </w:rPr>
        <w:t>Invok</w:t>
      </w:r>
      <w:r w:rsidRPr="00DA7D54">
        <w:rPr>
          <w:rStyle w:val="Emphasis"/>
        </w:rPr>
        <w:t xml:space="preserve">ing </w:t>
      </w:r>
      <w:r w:rsidRPr="003174B8">
        <w:rPr>
          <w:rStyle w:val="Emphasis"/>
          <w:highlight w:val="green"/>
        </w:rPr>
        <w:t>Article 73</w:t>
      </w:r>
      <w:r w:rsidRPr="00DA7D54">
        <w:rPr>
          <w:rStyle w:val="Emphasis"/>
        </w:rPr>
        <w:t xml:space="preserve"> security exceptions </w:t>
      </w:r>
      <w:r w:rsidRPr="003174B8">
        <w:rPr>
          <w:rStyle w:val="Emphasis"/>
          <w:highlight w:val="green"/>
        </w:rPr>
        <w:t>of</w:t>
      </w:r>
      <w:r w:rsidRPr="00DA7D54">
        <w:rPr>
          <w:rStyle w:val="Emphasis"/>
        </w:rPr>
        <w:t xml:space="preserve"> the </w:t>
      </w:r>
      <w:r w:rsidRPr="003174B8">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3174B8">
        <w:rPr>
          <w:rStyle w:val="Emphasis"/>
          <w:highlight w:val="green"/>
        </w:rPr>
        <w:t>invoke</w:t>
      </w:r>
      <w:r w:rsidRPr="00DA7D54">
        <w:rPr>
          <w:rStyle w:val="Emphasis"/>
        </w:rPr>
        <w:t xml:space="preserve"> Article 73 (“</w:t>
      </w:r>
      <w:r w:rsidRPr="003174B8">
        <w:rPr>
          <w:rStyle w:val="Emphasis"/>
          <w:highlight w:val="green"/>
        </w:rPr>
        <w:t>Security Exceptions</w:t>
      </w:r>
      <w:r w:rsidRPr="00DA7D54">
        <w:rPr>
          <w:rStyle w:val="Emphasis"/>
        </w:rPr>
        <w:t xml:space="preserve">”) of the TRIPS Agreement as the legal basis to override IPRs by </w:t>
      </w:r>
      <w:r w:rsidRPr="003174B8">
        <w:rPr>
          <w:rStyle w:val="Emphasis"/>
          <w:highlight w:val="green"/>
        </w:rPr>
        <w:t>classifying</w:t>
      </w:r>
      <w:r w:rsidRPr="00DA7D54">
        <w:rPr>
          <w:rStyle w:val="Emphasis"/>
        </w:rPr>
        <w:t xml:space="preserve"> the </w:t>
      </w:r>
      <w:r w:rsidRPr="003174B8">
        <w:rPr>
          <w:rStyle w:val="Emphasis"/>
          <w:highlight w:val="green"/>
        </w:rPr>
        <w:t>COVID</w:t>
      </w:r>
      <w:r w:rsidRPr="00DA7D54">
        <w:rPr>
          <w:rStyle w:val="Emphasis"/>
        </w:rPr>
        <w:t xml:space="preserve">-19 </w:t>
      </w:r>
      <w:r w:rsidRPr="003174B8">
        <w:rPr>
          <w:rStyle w:val="Emphasis"/>
          <w:highlight w:val="green"/>
        </w:rPr>
        <w:t>as</w:t>
      </w:r>
      <w:r w:rsidRPr="00DA7D54">
        <w:rPr>
          <w:rStyle w:val="Emphasis"/>
        </w:rPr>
        <w:t xml:space="preserve"> an “</w:t>
      </w:r>
      <w:r w:rsidRPr="003174B8">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3174B8">
        <w:rPr>
          <w:rStyle w:val="Emphasis"/>
          <w:highlight w:val="green"/>
        </w:rPr>
        <w:t>allocation of scarce resources</w:t>
      </w:r>
      <w:r w:rsidRPr="00365830">
        <w:rPr>
          <w:rStyle w:val="Emphasis"/>
        </w:rPr>
        <w:t xml:space="preserve"> </w:t>
      </w:r>
      <w:r w:rsidRPr="003174B8">
        <w:rPr>
          <w:rStyle w:val="Emphasis"/>
          <w:highlight w:val="green"/>
        </w:rPr>
        <w:t>can be an issue</w:t>
      </w:r>
      <w:r w:rsidRPr="00365830">
        <w:rPr>
          <w:rStyle w:val="Emphasis"/>
        </w:rPr>
        <w:t xml:space="preserve"> of “international relations,” </w:t>
      </w:r>
      <w:r w:rsidRPr="003174B8">
        <w:rPr>
          <w:rStyle w:val="Emphasis"/>
          <w:highlight w:val="green"/>
        </w:rPr>
        <w:t>and a</w:t>
      </w:r>
      <w:r w:rsidRPr="00365830">
        <w:rPr>
          <w:rStyle w:val="Emphasis"/>
        </w:rPr>
        <w:t xml:space="preserve"> viable </w:t>
      </w:r>
      <w:r w:rsidRPr="003174B8">
        <w:rPr>
          <w:rStyle w:val="Emphasis"/>
          <w:highlight w:val="green"/>
        </w:rPr>
        <w:t>mechanism</w:t>
      </w:r>
      <w:r w:rsidRPr="00365830">
        <w:rPr>
          <w:rStyle w:val="Emphasis"/>
        </w:rPr>
        <w:t xml:space="preserve"> </w:t>
      </w:r>
      <w:r w:rsidRPr="003174B8">
        <w:rPr>
          <w:rStyle w:val="Emphasis"/>
          <w:highlight w:val="green"/>
        </w:rPr>
        <w:t>should</w:t>
      </w:r>
      <w:r w:rsidRPr="00365830">
        <w:rPr>
          <w:rStyle w:val="Emphasis"/>
        </w:rPr>
        <w:t xml:space="preserve"> be established to </w:t>
      </w:r>
      <w:r w:rsidRPr="003174B8">
        <w:rPr>
          <w:rStyle w:val="Emphasis"/>
          <w:highlight w:val="green"/>
        </w:rPr>
        <w:t>ensure</w:t>
      </w:r>
      <w:r w:rsidRPr="00365830">
        <w:rPr>
          <w:rStyle w:val="Emphasis"/>
        </w:rPr>
        <w:t xml:space="preserve"> equitable and </w:t>
      </w:r>
      <w:r w:rsidRPr="003174B8">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3174B8">
        <w:rPr>
          <w:rStyle w:val="Emphasis"/>
          <w:highlight w:val="green"/>
        </w:rPr>
        <w:t>to override IPRs</w:t>
      </w:r>
      <w:r w:rsidRPr="003C4664">
        <w:rPr>
          <w:rStyle w:val="Emphasis"/>
        </w:rPr>
        <w:t xml:space="preserve"> or market exclusivity interests in medical devices or medicines </w:t>
      </w:r>
      <w:r w:rsidRPr="003174B8">
        <w:rPr>
          <w:rStyle w:val="Emphasis"/>
          <w:highlight w:val="green"/>
        </w:rPr>
        <w:t>will allow</w:t>
      </w:r>
      <w:r w:rsidRPr="003C4664">
        <w:rPr>
          <w:rStyle w:val="Emphasis"/>
        </w:rPr>
        <w:t xml:space="preserve"> its </w:t>
      </w:r>
      <w:r w:rsidRPr="003174B8">
        <w:rPr>
          <w:rStyle w:val="Emphasis"/>
          <w:highlight w:val="green"/>
        </w:rPr>
        <w:t xml:space="preserve">domestic manufacturers </w:t>
      </w:r>
      <w:r w:rsidRPr="003C4664">
        <w:rPr>
          <w:rStyle w:val="Emphasis"/>
        </w:rPr>
        <w:t xml:space="preserve">or importers </w:t>
      </w:r>
      <w:r w:rsidRPr="003174B8">
        <w:rPr>
          <w:rStyle w:val="Emphasis"/>
          <w:highlight w:val="green"/>
        </w:rPr>
        <w:t>to use</w:t>
      </w:r>
      <w:r w:rsidRPr="003C4664">
        <w:rPr>
          <w:rStyle w:val="Emphasis"/>
        </w:rPr>
        <w:t xml:space="preserve"> protected </w:t>
      </w:r>
      <w:r w:rsidRPr="003174B8">
        <w:rPr>
          <w:rStyle w:val="Emphasis"/>
          <w:highlight w:val="green"/>
        </w:rPr>
        <w:t>technologies of</w:t>
      </w:r>
      <w:r w:rsidRPr="003C4664">
        <w:rPr>
          <w:rStyle w:val="Emphasis"/>
        </w:rPr>
        <w:t xml:space="preserve"> foreign </w:t>
      </w:r>
      <w:r w:rsidRPr="003174B8">
        <w:rPr>
          <w:rStyle w:val="Emphasis"/>
          <w:highlight w:val="green"/>
        </w:rPr>
        <w:t>IPR owners</w:t>
      </w:r>
      <w:r w:rsidRPr="003C4664">
        <w:rPr>
          <w:rStyle w:val="Emphasis"/>
        </w:rPr>
        <w:t xml:space="preserve"> that are critical </w:t>
      </w:r>
      <w:r w:rsidRPr="003174B8">
        <w:rPr>
          <w:rStyle w:val="Emphasis"/>
          <w:highlight w:val="green"/>
        </w:rPr>
        <w:t>for fighting</w:t>
      </w:r>
      <w:r w:rsidRPr="003C4664">
        <w:rPr>
          <w:rStyle w:val="Emphasis"/>
        </w:rPr>
        <w:t xml:space="preserve"> the </w:t>
      </w:r>
      <w:r w:rsidRPr="003174B8">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04001AB6" w14:textId="77777777" w:rsidR="004806D3" w:rsidRDefault="004806D3" w:rsidP="004806D3">
      <w:pPr>
        <w:pStyle w:val="Heading4"/>
        <w:rPr>
          <w:rFonts w:cs="Calibri"/>
        </w:rPr>
      </w:pPr>
      <w:r>
        <w:rPr>
          <w:rFonts w:cs="Calibri"/>
        </w:rPr>
        <w:t>The categorical imperative rejects the idea of intellectual property as it suppresses freedom by preventing others from innovating and suppressing speech in the name of a copyright.</w:t>
      </w:r>
    </w:p>
    <w:p w14:paraId="130D647A" w14:textId="77777777" w:rsidR="004806D3" w:rsidRDefault="004806D3" w:rsidP="004806D3">
      <w:proofErr w:type="spellStart"/>
      <w:r>
        <w:rPr>
          <w:rStyle w:val="Style13ptBold"/>
        </w:rPr>
        <w:t>Pievatolo</w:t>
      </w:r>
      <w:proofErr w:type="spellEnd"/>
      <w:r>
        <w:rPr>
          <w:rStyle w:val="Style13ptBold"/>
        </w:rPr>
        <w:t xml:space="preserve"> 10</w:t>
      </w:r>
      <w:r>
        <w:t xml:space="preserve"> </w:t>
      </w:r>
      <w:proofErr w:type="spellStart"/>
      <w:r>
        <w:t>Pievatolo</w:t>
      </w:r>
      <w:proofErr w:type="spellEnd"/>
      <w:r>
        <w:t>, Maria. “Freedom, Ownership and Copyright: Why Does Kant Reject the Concept of Intellectual Property?” </w:t>
      </w:r>
      <w:r>
        <w:rPr>
          <w:i/>
          <w:iCs/>
        </w:rPr>
        <w:t xml:space="preserve">Freedom, Ownership and Copyright: Why Does Kant Reject the Concept of Intellectual </w:t>
      </w:r>
      <w:proofErr w:type="gramStart"/>
      <w:r>
        <w:rPr>
          <w:i/>
          <w:iCs/>
        </w:rPr>
        <w:t>Property?</w:t>
      </w:r>
      <w:r>
        <w:t>,</w:t>
      </w:r>
      <w:proofErr w:type="gramEnd"/>
      <w:r>
        <w:t xml:space="preserve"> 7 Feb. 2010, bfp.sp.unipi.it/</w:t>
      </w:r>
      <w:proofErr w:type="spellStart"/>
      <w:r>
        <w:t>chiara</w:t>
      </w:r>
      <w:proofErr w:type="spellEnd"/>
      <w:r>
        <w:t>/lm/kantpisa1.html. SJEP // Re-Cut Justin</w:t>
      </w:r>
    </w:p>
    <w:p w14:paraId="03D4642E" w14:textId="77777777" w:rsidR="004806D3" w:rsidRDefault="004806D3" w:rsidP="004806D3">
      <w:r>
        <w:rPr>
          <w:rStyle w:val="Emphasis"/>
        </w:rPr>
        <w:t xml:space="preserve">In the Metaphysics of Morals, Kant seems to take for granted that the objects of real rights are only corporeal entities or res </w:t>
      </w:r>
      <w:proofErr w:type="spellStart"/>
      <w:r>
        <w:rPr>
          <w:rStyle w:val="Emphasis"/>
        </w:rPr>
        <w:t>corporales</w:t>
      </w:r>
      <w:proofErr w:type="spellEnd"/>
      <w:r>
        <w:rPr>
          <w:rStyle w:val="Emphasis"/>
        </w:rPr>
        <w:t>: «</w:t>
      </w:r>
      <w:proofErr w:type="spellStart"/>
      <w:r>
        <w:rPr>
          <w:rStyle w:val="Emphasis"/>
        </w:rPr>
        <w:t>Sache</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Ding, was </w:t>
      </w:r>
      <w:proofErr w:type="spellStart"/>
      <w:r>
        <w:rPr>
          <w:rStyle w:val="Emphasis"/>
        </w:rPr>
        <w:t>keiner</w:t>
      </w:r>
      <w:proofErr w:type="spellEnd"/>
      <w:r>
        <w:rPr>
          <w:rStyle w:val="Emphasis"/>
        </w:rPr>
        <w:t xml:space="preserve"> </w:t>
      </w:r>
      <w:proofErr w:type="spellStart"/>
      <w:r>
        <w:rPr>
          <w:rStyle w:val="Emphasis"/>
        </w:rPr>
        <w:t>Zurechnung</w:t>
      </w:r>
      <w:proofErr w:type="spellEnd"/>
      <w:r>
        <w:rPr>
          <w:rStyle w:val="Emphasis"/>
        </w:rPr>
        <w:t xml:space="preserve"> </w:t>
      </w:r>
      <w:proofErr w:type="spellStart"/>
      <w:r>
        <w:rPr>
          <w:rStyle w:val="Emphasis"/>
        </w:rPr>
        <w:t>fähig</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w:t>
      </w:r>
      <w:proofErr w:type="spellStart"/>
      <w:r>
        <w:rPr>
          <w:rStyle w:val="Emphasis"/>
        </w:rPr>
        <w:t>jedes</w:t>
      </w:r>
      <w:proofErr w:type="spellEnd"/>
      <w:r>
        <w:rPr>
          <w:rStyle w:val="Emphasis"/>
        </w:rPr>
        <w:t xml:space="preserve"> Object der </w:t>
      </w:r>
      <w:proofErr w:type="spellStart"/>
      <w:r>
        <w:rPr>
          <w:rStyle w:val="Emphasis"/>
        </w:rPr>
        <w:t>freien</w:t>
      </w:r>
      <w:proofErr w:type="spellEnd"/>
      <w:r>
        <w:rPr>
          <w:rStyle w:val="Emphasis"/>
        </w:rPr>
        <w:t xml:space="preserve"> </w:t>
      </w:r>
      <w:proofErr w:type="spellStart"/>
      <w:r>
        <w:rPr>
          <w:rStyle w:val="Emphasis"/>
        </w:rPr>
        <w:t>Willkür</w:t>
      </w:r>
      <w:proofErr w:type="spellEnd"/>
      <w:r>
        <w:rPr>
          <w:rStyle w:val="Emphasis"/>
        </w:rPr>
        <w:t xml:space="preserve">, welches </w:t>
      </w:r>
      <w:proofErr w:type="spellStart"/>
      <w:r>
        <w:rPr>
          <w:rStyle w:val="Emphasis"/>
        </w:rPr>
        <w:t>selbst</w:t>
      </w:r>
      <w:proofErr w:type="spellEnd"/>
      <w:r>
        <w:rPr>
          <w:rStyle w:val="Emphasis"/>
        </w:rPr>
        <w:t xml:space="preserve"> der </w:t>
      </w:r>
      <w:proofErr w:type="spellStart"/>
      <w:r>
        <w:rPr>
          <w:rStyle w:val="Emphasis"/>
        </w:rPr>
        <w:t>Freiheit</w:t>
      </w:r>
      <w:proofErr w:type="spellEnd"/>
      <w:r>
        <w:rPr>
          <w:rStyle w:val="Emphasis"/>
        </w:rPr>
        <w:t xml:space="preserve"> </w:t>
      </w:r>
      <w:proofErr w:type="spellStart"/>
      <w:r>
        <w:rPr>
          <w:rStyle w:val="Emphasis"/>
        </w:rPr>
        <w:t>ermangelt</w:t>
      </w:r>
      <w:proofErr w:type="spellEnd"/>
      <w:r>
        <w:rPr>
          <w:rStyle w:val="Emphasis"/>
        </w:rPr>
        <w:t xml:space="preserve">, </w:t>
      </w:r>
      <w:proofErr w:type="spellStart"/>
      <w:r>
        <w:rPr>
          <w:rStyle w:val="Emphasis"/>
        </w:rPr>
        <w:t>heiß</w:t>
      </w:r>
      <w:proofErr w:type="spellEnd"/>
      <w:r>
        <w:rPr>
          <w:rStyle w:val="Emphasis"/>
        </w:rPr>
        <w:t xml:space="preserve"> </w:t>
      </w:r>
      <w:proofErr w:type="spellStart"/>
      <w:r>
        <w:rPr>
          <w:rStyle w:val="Emphasis"/>
        </w:rPr>
        <w:t>daher</w:t>
      </w:r>
      <w:proofErr w:type="spellEnd"/>
      <w:r>
        <w:rPr>
          <w:rStyle w:val="Emphasis"/>
        </w:rPr>
        <w:t xml:space="preserve"> </w:t>
      </w:r>
      <w:proofErr w:type="spellStart"/>
      <w:r>
        <w:rPr>
          <w:rStyle w:val="Emphasis"/>
        </w:rPr>
        <w:t>Sache</w:t>
      </w:r>
      <w:proofErr w:type="spellEnd"/>
      <w:r>
        <w:rPr>
          <w:rStyle w:val="Emphasis"/>
        </w:rPr>
        <w:t xml:space="preserve"> (res </w:t>
      </w:r>
      <w:proofErr w:type="spellStart"/>
      <w:proofErr w:type="gramStart"/>
      <w:r>
        <w:rPr>
          <w:rStyle w:val="Emphasis"/>
        </w:rPr>
        <w:t>corporalis</w:t>
      </w:r>
      <w:proofErr w:type="spellEnd"/>
      <w:r>
        <w:rPr>
          <w:rStyle w:val="Emphasis"/>
        </w:rPr>
        <w:t>)»</w:t>
      </w:r>
      <w:proofErr w:type="gramEnd"/>
      <w:r>
        <w:rPr>
          <w:rStyle w:val="Emphasis"/>
        </w:rPr>
        <w:t xml:space="preserve">. </w:t>
      </w:r>
      <w:hyperlink r:id="rId18" w:anchor="ftn.id2478823" w:history="1">
        <w:r>
          <w:rPr>
            <w:rStyle w:val="Emphasis"/>
            <w:color w:val="000000"/>
          </w:rPr>
          <w:t>32</w:t>
        </w:r>
      </w:hyperlink>
      <w:r>
        <w:rPr>
          <w:rStyle w:val="Emphasis"/>
        </w:rPr>
        <w:t xml:space="preserve"> Theoretically, however, such a negative definition could have been appropriate to incorporeal things as well. According to Kant, the </w:t>
      </w:r>
      <w:r w:rsidRPr="003174B8">
        <w:rPr>
          <w:rStyle w:val="Emphasis"/>
          <w:highlight w:val="green"/>
        </w:rPr>
        <w:t>rightful possession</w:t>
      </w:r>
      <w:r>
        <w:rPr>
          <w:rStyle w:val="Emphasis"/>
        </w:rPr>
        <w:t xml:space="preserve"> of a thing </w:t>
      </w:r>
      <w:r w:rsidRPr="003174B8">
        <w:rPr>
          <w:rStyle w:val="Emphasis"/>
          <w:highlight w:val="green"/>
        </w:rPr>
        <w:t xml:space="preserve">should be distinguished from </w:t>
      </w:r>
      <w:r>
        <w:rPr>
          <w:rStyle w:val="Emphasis"/>
        </w:rPr>
        <w:t xml:space="preserve">its sensible </w:t>
      </w:r>
      <w:r w:rsidRPr="003174B8">
        <w:rPr>
          <w:rStyle w:val="Emphasis"/>
          <w:highlight w:val="green"/>
        </w:rPr>
        <w:t>possession</w:t>
      </w:r>
      <w:r>
        <w:rPr>
          <w:rStyle w:val="Emphasis"/>
        </w:rPr>
        <w:t xml:space="preserve">. Something external would be rightfully mine «only if I may assume that </w:t>
      </w:r>
      <w:proofErr w:type="spellStart"/>
      <w:r>
        <w:rPr>
          <w:rStyle w:val="Emphasis"/>
        </w:rPr>
        <w:t>i</w:t>
      </w:r>
      <w:proofErr w:type="spellEnd"/>
      <w:r>
        <w:rPr>
          <w:rStyle w:val="Emphasis"/>
        </w:rPr>
        <w:t xml:space="preserve"> could be wronged by another's use of a thing even though I am not in possession of it» (AA.06 </w:t>
      </w:r>
      <w:hyperlink r:id="rId19" w:tgtFrame="_top" w:history="1">
        <w:r>
          <w:rPr>
            <w:rStyle w:val="Emphasis"/>
            <w:color w:val="000000"/>
          </w:rPr>
          <w:t>245:13-16</w:t>
        </w:r>
      </w:hyperlink>
      <w:r>
        <w:rPr>
          <w:rStyle w:val="Emphasis"/>
        </w:rPr>
        <w:t xml:space="preserve">). The rightful possession is </w:t>
      </w:r>
      <w:r w:rsidRPr="003174B8">
        <w:rPr>
          <w:rStyle w:val="Emphasis"/>
          <w:highlight w:val="green"/>
        </w:rPr>
        <w:t>an intelligible</w:t>
      </w:r>
      <w:r>
        <w:rPr>
          <w:rStyle w:val="Emphasis"/>
        </w:rPr>
        <w:t xml:space="preserve">, not sensible, </w:t>
      </w:r>
      <w:r w:rsidRPr="003174B8">
        <w:rPr>
          <w:rStyle w:val="Emphasis"/>
          <w:highlight w:val="green"/>
        </w:rPr>
        <w:t>relation</w:t>
      </w:r>
      <w:r>
        <w:rPr>
          <w:rStyle w:val="Emphasis"/>
        </w:rPr>
        <w:t xml:space="preserve">. I can claim that </w:t>
      </w:r>
      <w:r w:rsidRPr="003174B8">
        <w:rPr>
          <w:rStyle w:val="Emphasis"/>
          <w:highlight w:val="green"/>
        </w:rPr>
        <w:t>my bicycle is mine</w:t>
      </w:r>
      <w:r>
        <w:rPr>
          <w:rStyle w:val="Emphasis"/>
        </w:rPr>
        <w:t xml:space="preserve"> only </w:t>
      </w:r>
      <w:r w:rsidRPr="003174B8">
        <w:rPr>
          <w:rStyle w:val="Emphasis"/>
          <w:highlight w:val="green"/>
        </w:rPr>
        <w:t>if I am entitled</w:t>
      </w:r>
      <w:r>
        <w:rPr>
          <w:rStyle w:val="Emphasis"/>
        </w:rPr>
        <w:t xml:space="preserve"> </w:t>
      </w:r>
      <w:r w:rsidRPr="003174B8">
        <w:rPr>
          <w:rStyle w:val="Emphasis"/>
          <w:highlight w:val="green"/>
        </w:rPr>
        <w:t>to require that nobody takes it</w:t>
      </w:r>
      <w:r>
        <w:rPr>
          <w:rStyle w:val="Emphasis"/>
        </w:rPr>
        <w:t xml:space="preserve"> even </w:t>
      </w:r>
      <w:r w:rsidRPr="003174B8">
        <w:rPr>
          <w:rStyle w:val="Emphasis"/>
          <w:highlight w:val="green"/>
        </w:rPr>
        <w:t>when I leave it alone</w:t>
      </w:r>
      <w:r>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Pr>
          <w:rStyle w:val="Emphasis"/>
        </w:rPr>
        <w:t>really so</w:t>
      </w:r>
      <w:proofErr w:type="gramEnd"/>
      <w:r>
        <w:rPr>
          <w:rStyle w:val="Emphasis"/>
        </w:rPr>
        <w:t xml:space="preserve"> obvious that originality implies property? </w:t>
      </w:r>
      <w:r w:rsidRPr="003174B8">
        <w:rPr>
          <w:rStyle w:val="Emphasis"/>
          <w:highlight w:val="green"/>
        </w:rPr>
        <w:t>Property is a</w:t>
      </w:r>
      <w:r>
        <w:rPr>
          <w:rStyle w:val="Emphasis"/>
        </w:rPr>
        <w:t xml:space="preserve"> comfortable social convention that allows us to </w:t>
      </w:r>
      <w:r w:rsidRPr="003174B8">
        <w:rPr>
          <w:rStyle w:val="Emphasis"/>
          <w:highlight w:val="green"/>
        </w:rPr>
        <w:t>avoid</w:t>
      </w:r>
      <w:r>
        <w:rPr>
          <w:rStyle w:val="Emphasis"/>
        </w:rPr>
        <w:t xml:space="preserve"> </w:t>
      </w:r>
      <w:proofErr w:type="gramStart"/>
      <w:r>
        <w:rPr>
          <w:rStyle w:val="Emphasis"/>
        </w:rPr>
        <w:t xml:space="preserve">to </w:t>
      </w:r>
      <w:r w:rsidRPr="003174B8">
        <w:rPr>
          <w:rStyle w:val="Emphasis"/>
          <w:highlight w:val="green"/>
        </w:rPr>
        <w:t>quarrel</w:t>
      </w:r>
      <w:proofErr w:type="gramEnd"/>
      <w:r>
        <w:rPr>
          <w:rStyle w:val="Emphasis"/>
        </w:rPr>
        <w:t xml:space="preserve"> all the time </w:t>
      </w:r>
      <w:r w:rsidRPr="003174B8">
        <w:rPr>
          <w:rStyle w:val="Emphasis"/>
          <w:highlight w:val="green"/>
        </w:rPr>
        <w:t>over</w:t>
      </w:r>
      <w:r>
        <w:rPr>
          <w:rStyle w:val="Emphasis"/>
        </w:rPr>
        <w:t xml:space="preserve"> the use of </w:t>
      </w:r>
      <w:r w:rsidRPr="003174B8">
        <w:rPr>
          <w:rStyle w:val="Emphasis"/>
          <w:highlight w:val="green"/>
        </w:rPr>
        <w:t>material objects.</w:t>
      </w:r>
      <w:r>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t>corporales</w:t>
      </w:r>
      <w:proofErr w:type="spellEnd"/>
      <w:r>
        <w:t xml:space="preserve">, Kant determines the rightful possession of a thing as a possession without </w:t>
      </w:r>
      <w:proofErr w:type="spellStart"/>
      <w:r>
        <w:t>detentio</w:t>
      </w:r>
      <w:proofErr w:type="spellEnd"/>
      <w: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20" w:anchor="ftn.id2533469" w:history="1">
        <w:r>
          <w:rPr>
            <w:rStyle w:val="Hyperlink"/>
            <w:color w:val="000000"/>
            <w:u w:val="single"/>
          </w:rPr>
          <w:t>33</w:t>
        </w:r>
      </w:hyperlink>
      <w:r>
        <w:t xml:space="preserve"> if a rightful possession were not possible, every object would be a res nullius and nobody would be entitled to use it. Kant implicitly denies that </w:t>
      </w:r>
      <w:proofErr w:type="gramStart"/>
      <w:r>
        <w:t>a res nullius</w:t>
      </w:r>
      <w:proofErr w:type="gramEnd"/>
      <w:r>
        <w:t xml:space="preserve"> can be used by everyone at the same time. His tacit assumption suggests that the objects of property, besides being distinct from the subjects, are excludable and rivalrous as well, just like the res </w:t>
      </w:r>
      <w:proofErr w:type="spellStart"/>
      <w:r>
        <w:t>corporales</w:t>
      </w:r>
      <w:proofErr w:type="spellEnd"/>
      <w:r>
        <w:t xml:space="preserve">. Kant asserts that something external is mine if I would be wronged by being disturbed in my use of it even though I am not in possession of it (AA.6, </w:t>
      </w:r>
      <w:hyperlink r:id="rId21" w:tgtFrame="_top" w:history="1">
        <w:r>
          <w:rPr>
            <w:rStyle w:val="Hyperlink"/>
            <w:color w:val="000000"/>
            <w:u w:val="single"/>
          </w:rPr>
          <w:t>249:5-7</w:t>
        </w:r>
      </w:hyperlink>
      <w: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t>reprinter</w:t>
      </w:r>
      <w:proofErr w:type="spellEnd"/>
      <w: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t>meum</w:t>
      </w:r>
      <w:proofErr w:type="spellEnd"/>
      <w:r>
        <w:t xml:space="preserve"> </w:t>
      </w:r>
      <w:proofErr w:type="spellStart"/>
      <w:r>
        <w:t>vel</w:t>
      </w:r>
      <w:proofErr w:type="spellEnd"/>
      <w:r>
        <w:t xml:space="preserve"> </w:t>
      </w:r>
      <w:proofErr w:type="spellStart"/>
      <w:r>
        <w:t>tuum</w:t>
      </w:r>
      <w:proofErr w:type="spellEnd"/>
      <w:r>
        <w:t xml:space="preserve"> (AA.06, </w:t>
      </w:r>
      <w:hyperlink r:id="rId22" w:tgtFrame="_top" w:history="1">
        <w:r>
          <w:rPr>
            <w:rStyle w:val="Hyperlink"/>
            <w:color w:val="000000"/>
            <w:u w:val="single"/>
          </w:rPr>
          <w:t>237:24-25</w:t>
        </w:r>
      </w:hyperlink>
      <w:r>
        <w:t xml:space="preserve">). The innate right is only one: freedom as independence from being constrained by another's choice, insofar it can coexist with the freedom of every other in accordance with a universal law. Freedom belongs to every human being </w:t>
      </w:r>
      <w:proofErr w:type="gramStart"/>
      <w:r>
        <w:t>by virtue of</w:t>
      </w:r>
      <w:proofErr w:type="gramEnd"/>
      <w:r>
        <w:t xml:space="preserve">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t>iuris</w:t>
      </w:r>
      <w:proofErr w:type="spellEnd"/>
      <w:r>
        <w:t>), as well as being a human being beyond reproach (</w:t>
      </w:r>
      <w:proofErr w:type="spellStart"/>
      <w:r>
        <w:t>iusti</w:t>
      </w:r>
      <w:proofErr w:type="spellEnd"/>
      <w: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3" w:tgtFrame="_top" w:history="1">
        <w:r>
          <w:rPr>
            <w:rStyle w:val="Hyperlink"/>
            <w:color w:val="000000"/>
            <w:u w:val="single"/>
          </w:rPr>
          <w:t>237-238</w:t>
        </w:r>
      </w:hyperlink>
      <w:r>
        <w:t xml:space="preserve">) </w:t>
      </w:r>
      <w:hyperlink r:id="rId24" w:anchor="ftn.id2533617" w:history="1">
        <w:r>
          <w:rPr>
            <w:rStyle w:val="Hyperlink"/>
            <w:color w:val="000000"/>
            <w:u w:val="single"/>
          </w:rPr>
          <w:t>34</w:t>
        </w:r>
      </w:hyperlink>
      <w:r>
        <w:t xml:space="preserve"> </w:t>
      </w:r>
      <w:r>
        <w:rPr>
          <w:rStyle w:val="Emphasis"/>
        </w:rPr>
        <w:t xml:space="preserve">In spite of his intellectual theory of property, </w:t>
      </w:r>
      <w:hyperlink r:id="rId25" w:anchor="ftn.id2533628" w:history="1">
        <w:r>
          <w:rPr>
            <w:rStyle w:val="Emphasis"/>
            <w:color w:val="000000"/>
          </w:rPr>
          <w:t>35</w:t>
        </w:r>
      </w:hyperlink>
      <w:r>
        <w:rPr>
          <w:rStyle w:val="Emphasis"/>
        </w:rPr>
        <w:t xml:space="preserve"> </w:t>
      </w:r>
      <w:r w:rsidRPr="003174B8">
        <w:rPr>
          <w:rStyle w:val="Emphasis"/>
          <w:highlight w:val="green"/>
        </w:rPr>
        <w:t>Kant does not enter</w:t>
      </w:r>
      <w:r>
        <w:rPr>
          <w:rStyle w:val="Emphasis"/>
        </w:rPr>
        <w:t xml:space="preserve"> in the realm of </w:t>
      </w:r>
      <w:r w:rsidRPr="003174B8">
        <w:rPr>
          <w:rStyle w:val="Emphasis"/>
          <w:highlight w:val="green"/>
        </w:rPr>
        <w:t>intellectual property</w:t>
      </w:r>
      <w:r>
        <w:rPr>
          <w:rStyle w:val="Emphasis"/>
        </w:rPr>
        <w:t xml:space="preserve"> for a strong systematic reason. Liberty of </w:t>
      </w:r>
      <w:r w:rsidRPr="003174B8">
        <w:rPr>
          <w:rStyle w:val="Emphasis"/>
          <w:highlight w:val="green"/>
        </w:rPr>
        <w:t>speech</w:t>
      </w:r>
      <w:r>
        <w:rPr>
          <w:rStyle w:val="Emphasis"/>
        </w:rPr>
        <w:t xml:space="preserve"> is </w:t>
      </w:r>
      <w:r w:rsidRPr="003174B8">
        <w:rPr>
          <w:rStyle w:val="Emphasis"/>
          <w:highlight w:val="green"/>
        </w:rPr>
        <w:t xml:space="preserve">an important part of </w:t>
      </w:r>
      <w:r>
        <w:rPr>
          <w:rStyle w:val="Emphasis"/>
        </w:rPr>
        <w:t xml:space="preserve">the innate right of </w:t>
      </w:r>
      <w:r w:rsidRPr="003174B8">
        <w:rPr>
          <w:rStyle w:val="Emphasis"/>
          <w:highlight w:val="green"/>
        </w:rPr>
        <w:t>freedom</w:t>
      </w:r>
      <w:r>
        <w:rPr>
          <w:rStyle w:val="Emphasis"/>
        </w:rPr>
        <w:t xml:space="preserve">. </w:t>
      </w:r>
      <w:r w:rsidRPr="003174B8">
        <w:rPr>
          <w:rStyle w:val="Emphasis"/>
          <w:highlight w:val="green"/>
        </w:rPr>
        <w:t>It cannot be suppressed without suppressing freedom</w:t>
      </w:r>
      <w:r>
        <w:rPr>
          <w:rStyle w:val="Emphasis"/>
        </w:rPr>
        <w:t xml:space="preserve"> itself. If the </w:t>
      </w:r>
      <w:proofErr w:type="spellStart"/>
      <w:r>
        <w:rPr>
          <w:rStyle w:val="Emphasis"/>
        </w:rPr>
        <w:t>ius</w:t>
      </w:r>
      <w:proofErr w:type="spellEnd"/>
      <w:r>
        <w:rPr>
          <w:rStyle w:val="Emphasis"/>
        </w:rPr>
        <w:t xml:space="preserve"> </w:t>
      </w:r>
      <w:proofErr w:type="spellStart"/>
      <w:r>
        <w:rPr>
          <w:rStyle w:val="Emphasis"/>
        </w:rPr>
        <w:t>reale</w:t>
      </w:r>
      <w:proofErr w:type="spellEnd"/>
      <w:r>
        <w:rPr>
          <w:rStyle w:val="Emphasis"/>
        </w:rPr>
        <w:t xml:space="preserve"> were applied to speeches, a basic element of freedom would be reduced to an alienable thing, making it easy to mix </w:t>
      </w:r>
      <w:r w:rsidRPr="003174B8">
        <w:rPr>
          <w:rStyle w:val="Emphasis"/>
          <w:highlight w:val="green"/>
        </w:rPr>
        <w:t>copyright protection</w:t>
      </w:r>
      <w:r>
        <w:rPr>
          <w:rStyle w:val="Emphasis"/>
        </w:rPr>
        <w:t xml:space="preserve"> and </w:t>
      </w:r>
      <w:r w:rsidRPr="003174B8">
        <w:rPr>
          <w:rStyle w:val="Emphasis"/>
          <w:highlight w:val="green"/>
        </w:rPr>
        <w:t>censorship</w:t>
      </w:r>
      <w:r>
        <w:rPr>
          <w:rStyle w:val="Emphasis"/>
        </w:rPr>
        <w:t xml:space="preserve">. </w:t>
      </w:r>
      <w:hyperlink r:id="rId26" w:anchor="ftn.id2533656" w:history="1">
        <w:r>
          <w:rPr>
            <w:rStyle w:val="Emphasis"/>
            <w:color w:val="000000"/>
          </w:rPr>
          <w:t>36</w:t>
        </w:r>
      </w:hyperlink>
      <w:r>
        <w:rPr>
          <w:rStyle w:val="Emphasis"/>
        </w:rPr>
        <w:t xml:space="preserve"> Property rights </w:t>
      </w:r>
      <w:proofErr w:type="gramStart"/>
      <w:r>
        <w:rPr>
          <w:rStyle w:val="Emphasis"/>
        </w:rPr>
        <w:t>are based on the assumption</w:t>
      </w:r>
      <w:proofErr w:type="gramEnd"/>
      <w:r>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the </w:t>
      </w:r>
      <w:proofErr w:type="spellStart"/>
      <w:r>
        <w:rPr>
          <w:rStyle w:val="Emphasis"/>
        </w:rPr>
        <w:t>Nachdruck</w:t>
      </w:r>
      <w:proofErr w:type="spellEnd"/>
      <w:r>
        <w:rPr>
          <w:rStyle w:val="Emphasis"/>
        </w:rPr>
        <w:t xml:space="preserve"> is unjust only when someone reproduces a text without the author's permission and distributes its copies to the public. </w:t>
      </w:r>
      <w:r w:rsidRPr="003174B8">
        <w:rPr>
          <w:rStyle w:val="Emphasis"/>
          <w:highlight w:val="green"/>
        </w:rPr>
        <w:t>If</w:t>
      </w:r>
      <w:r>
        <w:rPr>
          <w:rStyle w:val="Emphasis"/>
        </w:rPr>
        <w:t xml:space="preserve"> </w:t>
      </w:r>
      <w:r w:rsidRPr="003174B8">
        <w:rPr>
          <w:rStyle w:val="Emphasis"/>
          <w:highlight w:val="green"/>
        </w:rPr>
        <w:t>someone copies</w:t>
      </w:r>
      <w:r>
        <w:rPr>
          <w:rStyle w:val="Emphasis"/>
        </w:rPr>
        <w:t xml:space="preserve"> a book </w:t>
      </w:r>
      <w:r w:rsidRPr="003174B8">
        <w:rPr>
          <w:rStyle w:val="Emphasis"/>
          <w:highlight w:val="green"/>
        </w:rPr>
        <w:t>for his personal use</w:t>
      </w:r>
      <w:r>
        <w:rPr>
          <w:rStyle w:val="Emphasis"/>
        </w:rPr>
        <w:t xml:space="preserve">, </w:t>
      </w:r>
      <w:r w:rsidRPr="003174B8">
        <w:rPr>
          <w:rStyle w:val="Emphasis"/>
          <w:highlight w:val="green"/>
        </w:rPr>
        <w:t>or lets others do it</w:t>
      </w:r>
      <w:r>
        <w:rPr>
          <w:rStyle w:val="Emphasis"/>
        </w:rPr>
        <w:t xml:space="preserve">, </w:t>
      </w:r>
      <w:r w:rsidRPr="003174B8">
        <w:rPr>
          <w:rStyle w:val="Emphasis"/>
          <w:highlight w:val="green"/>
        </w:rPr>
        <w:t>or translates</w:t>
      </w:r>
      <w:r>
        <w:rPr>
          <w:rStyle w:val="Emphasis"/>
        </w:rPr>
        <w:t xml:space="preserve"> and elaborates a text, </w:t>
      </w:r>
      <w:r w:rsidRPr="003174B8">
        <w:rPr>
          <w:rStyle w:val="Emphasis"/>
          <w:highlight w:val="green"/>
        </w:rPr>
        <w:t xml:space="preserve">there is no </w:t>
      </w:r>
      <w:r>
        <w:rPr>
          <w:rStyle w:val="Emphasis"/>
        </w:rPr>
        <w:t xml:space="preserve">copyright </w:t>
      </w:r>
      <w:r w:rsidRPr="003174B8">
        <w:rPr>
          <w:rStyle w:val="Emphasis"/>
          <w:highlight w:val="green"/>
        </w:rPr>
        <w:t>violation</w:t>
      </w:r>
      <w:r>
        <w:rPr>
          <w:rStyle w:val="Emphasis"/>
        </w:rPr>
        <w:t xml:space="preserve">, just because </w:t>
      </w:r>
      <w:r w:rsidRPr="003174B8">
        <w:rPr>
          <w:rStyle w:val="Emphasis"/>
          <w:highlight w:val="green"/>
        </w:rPr>
        <w:t xml:space="preserve">it is </w:t>
      </w:r>
      <w:r>
        <w:rPr>
          <w:rStyle w:val="Emphasis"/>
        </w:rPr>
        <w:t>not involved any intrinsic property right, but only</w:t>
      </w:r>
      <w:r w:rsidRPr="003174B8">
        <w:rPr>
          <w:rStyle w:val="Emphasis"/>
          <w:highlight w:val="green"/>
        </w:rPr>
        <w:t xml:space="preserve"> the exercise of the innate</w:t>
      </w:r>
      <w:r>
        <w:rPr>
          <w:rStyle w:val="Emphasis"/>
        </w:rPr>
        <w:t xml:space="preserve"> </w:t>
      </w:r>
      <w:r w:rsidRPr="003174B8">
        <w:rPr>
          <w:rStyle w:val="Emphasis"/>
          <w:highlight w:val="green"/>
        </w:rPr>
        <w:t>right of freedom</w:t>
      </w:r>
      <w:r>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613F39C" w14:textId="77777777" w:rsidR="004806D3" w:rsidRPr="00976E44" w:rsidRDefault="004806D3" w:rsidP="004806D3">
      <w:pPr>
        <w:rPr>
          <w:sz w:val="16"/>
        </w:rPr>
      </w:pPr>
    </w:p>
    <w:p w14:paraId="4675524E" w14:textId="77777777" w:rsidR="004806D3" w:rsidRDefault="004806D3" w:rsidP="004806D3">
      <w:pPr>
        <w:pStyle w:val="Heading2"/>
      </w:pPr>
      <w:r>
        <w:t>Framework</w:t>
      </w:r>
    </w:p>
    <w:p w14:paraId="1DE361BD" w14:textId="77777777" w:rsidR="004806D3" w:rsidRPr="001736B8" w:rsidRDefault="004806D3" w:rsidP="004806D3">
      <w:pPr>
        <w:pStyle w:val="Heading4"/>
        <w:spacing w:line="276" w:lineRule="auto"/>
        <w:rPr>
          <w:rFonts w:cs="Calibri"/>
        </w:rPr>
      </w:pPr>
      <w:r w:rsidRPr="001736B8">
        <w:rPr>
          <w:rFonts w:cs="Calibri"/>
        </w:rPr>
        <w:t>Pleasure and pain are intrinsic value and disvalue – everything else regresses – robust neuroscience proves</w:t>
      </w:r>
    </w:p>
    <w:p w14:paraId="37295C9D" w14:textId="77777777" w:rsidR="004806D3" w:rsidRPr="001736B8" w:rsidRDefault="004806D3" w:rsidP="004806D3">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1736B8">
          <w:rPr>
            <w:rStyle w:val="Hyperlink"/>
            <w:color w:val="000000"/>
            <w:szCs w:val="16"/>
          </w:rPr>
          <w:t>https://www.ncbi.nlm.nih.gov/pmc/articles/PMC6446569/</w:t>
        </w:r>
      </w:hyperlink>
      <w:r w:rsidRPr="001736B8">
        <w:rPr>
          <w:szCs w:val="16"/>
        </w:rPr>
        <w:t>, R.S.</w:t>
      </w:r>
    </w:p>
    <w:p w14:paraId="48D2BB6A" w14:textId="77777777" w:rsidR="004806D3" w:rsidRPr="001736B8" w:rsidRDefault="004806D3" w:rsidP="004806D3">
      <w:pPr>
        <w:spacing w:line="276" w:lineRule="auto"/>
      </w:pPr>
      <w:r w:rsidRPr="003174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3174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3174B8">
        <w:rPr>
          <w:highlight w:val="green"/>
          <w:u w:val="single"/>
        </w:rPr>
        <w:t>reason why particular stimuli</w:t>
      </w:r>
      <w:r w:rsidRPr="001736B8">
        <w:rPr>
          <w:u w:val="single"/>
        </w:rPr>
        <w:t xml:space="preserve">, objects, events, situations, and activities </w:t>
      </w:r>
      <w:r w:rsidRPr="003174B8">
        <w:rPr>
          <w:highlight w:val="green"/>
          <w:u w:val="single"/>
        </w:rPr>
        <w:t>are rewarding</w:t>
      </w:r>
      <w:r w:rsidRPr="001736B8">
        <w:t xml:space="preserve"> may be </w:t>
      </w:r>
      <w:r w:rsidRPr="003174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3174B8">
        <w:rPr>
          <w:highlight w:val="green"/>
          <w:u w:val="single"/>
        </w:rPr>
        <w:t xml:space="preserve">provides the </w:t>
      </w:r>
      <w:r w:rsidRPr="003174B8">
        <w:rPr>
          <w:b/>
          <w:bCs/>
          <w:highlight w:val="green"/>
          <w:u w:val="single"/>
        </w:rPr>
        <w:t>basis for hedonic theories</w:t>
      </w:r>
      <w:r w:rsidRPr="003174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76CBD2E" w14:textId="77777777" w:rsidR="004806D3" w:rsidRPr="001736B8" w:rsidRDefault="004806D3" w:rsidP="004806D3">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01A2683A" w14:textId="77777777" w:rsidR="004806D3" w:rsidRPr="001736B8" w:rsidRDefault="004806D3" w:rsidP="004806D3">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E853CBB" w14:textId="77777777" w:rsidR="004806D3" w:rsidRPr="001736B8" w:rsidRDefault="004806D3" w:rsidP="004806D3">
      <w:pPr>
        <w:spacing w:line="276" w:lineRule="auto"/>
      </w:pPr>
      <w:r w:rsidRPr="001736B8">
        <w:t xml:space="preserve">Evolutionary theories of pleasure: The love connection </w:t>
      </w:r>
      <w:proofErr w:type="gramStart"/>
      <w:r w:rsidRPr="001736B8">
        <w:t>BO:D</w:t>
      </w:r>
      <w:proofErr w:type="gramEnd"/>
    </w:p>
    <w:p w14:paraId="6877AC99" w14:textId="77777777" w:rsidR="004806D3" w:rsidRPr="001736B8" w:rsidRDefault="004806D3" w:rsidP="004806D3">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22546A4" w14:textId="77777777" w:rsidR="004806D3" w:rsidRPr="001736B8" w:rsidRDefault="004806D3" w:rsidP="004806D3">
      <w:pPr>
        <w:spacing w:line="276" w:lineRule="auto"/>
      </w:pPr>
      <w:r w:rsidRPr="001736B8">
        <w:t xml:space="preserve">It is well established that modern biological theory conjectures that </w:t>
      </w:r>
      <w:r w:rsidRPr="003174B8">
        <w:rPr>
          <w:b/>
          <w:bCs/>
          <w:highlight w:val="green"/>
          <w:u w:val="single"/>
        </w:rPr>
        <w:t>organisms are</w:t>
      </w:r>
      <w:r w:rsidRPr="001736B8">
        <w:rPr>
          <w:u w:val="single"/>
        </w:rPr>
        <w:t xml:space="preserve"> the </w:t>
      </w:r>
      <w:r w:rsidRPr="003174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3174B8">
        <w:rPr>
          <w:highlight w:val="green"/>
          <w:u w:val="single"/>
        </w:rPr>
        <w:t>rewards</w:t>
      </w:r>
      <w:r w:rsidRPr="001736B8">
        <w:rPr>
          <w:u w:val="single"/>
        </w:rPr>
        <w:t xml:space="preserve"> is to </w:t>
      </w:r>
      <w:r w:rsidRPr="003174B8">
        <w:rPr>
          <w:highlight w:val="green"/>
          <w:u w:val="single"/>
        </w:rPr>
        <w:t>increase</w:t>
      </w:r>
      <w:r w:rsidRPr="001736B8">
        <w:rPr>
          <w:u w:val="single"/>
        </w:rPr>
        <w:t xml:space="preserve"> evolutionary </w:t>
      </w:r>
      <w:r w:rsidRPr="003174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B13F258" w14:textId="77777777" w:rsidR="004806D3" w:rsidRPr="001736B8" w:rsidRDefault="004806D3" w:rsidP="004806D3">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3174B8">
        <w:rPr>
          <w:highlight w:val="green"/>
          <w:u w:val="single"/>
        </w:rPr>
        <w:t>foods, drinks, mates, and offspring are rewarding.</w:t>
      </w:r>
    </w:p>
    <w:p w14:paraId="474501F8" w14:textId="77777777" w:rsidR="004806D3" w:rsidRPr="001736B8" w:rsidRDefault="004806D3" w:rsidP="004806D3">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D69656E" w14:textId="77777777" w:rsidR="004806D3" w:rsidRPr="001736B8" w:rsidRDefault="004806D3" w:rsidP="004806D3">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F64FABD" w14:textId="77777777" w:rsidR="004806D3" w:rsidRPr="001736B8" w:rsidRDefault="004806D3" w:rsidP="004806D3">
      <w:pPr>
        <w:spacing w:line="276" w:lineRule="auto"/>
      </w:pPr>
      <w:r w:rsidRPr="001736B8">
        <w:t>Finding happiness is different between apes and humans</w:t>
      </w:r>
    </w:p>
    <w:p w14:paraId="2FF3ECF8" w14:textId="77777777" w:rsidR="004806D3" w:rsidRPr="001736B8" w:rsidRDefault="004806D3" w:rsidP="004806D3">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BD6A46F" w14:textId="77777777" w:rsidR="004806D3" w:rsidRPr="001736B8" w:rsidRDefault="004806D3" w:rsidP="004806D3">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3174B8">
        <w:rPr>
          <w:b/>
          <w:bCs/>
          <w:highlight w:val="green"/>
          <w:u w:val="single"/>
        </w:rPr>
        <w:t>many brain regions</w:t>
      </w:r>
      <w:r w:rsidRPr="001736B8">
        <w:t xml:space="preserve">, often termed hot and cold spots, </w:t>
      </w:r>
      <w:r w:rsidRPr="001736B8">
        <w:rPr>
          <w:u w:val="single"/>
        </w:rPr>
        <w:t xml:space="preserve">that significantly </w:t>
      </w:r>
      <w:r w:rsidRPr="003174B8">
        <w:rPr>
          <w:b/>
          <w:bCs/>
          <w:highlight w:val="green"/>
          <w:u w:val="single"/>
        </w:rPr>
        <w:t>modulate</w:t>
      </w:r>
      <w:r w:rsidRPr="001736B8">
        <w:t xml:space="preserve"> (increase or decrease) </w:t>
      </w:r>
      <w:r w:rsidRPr="001736B8">
        <w:rPr>
          <w:u w:val="single"/>
        </w:rPr>
        <w:t xml:space="preserve">our </w:t>
      </w:r>
      <w:r w:rsidRPr="003174B8">
        <w:rPr>
          <w:b/>
          <w:bCs/>
          <w:highlight w:val="green"/>
          <w:u w:val="single"/>
        </w:rPr>
        <w:t>pleasure or</w:t>
      </w:r>
      <w:r w:rsidRPr="001736B8">
        <w:rPr>
          <w:u w:val="single"/>
        </w:rPr>
        <w:t xml:space="preserve"> even produce</w:t>
      </w:r>
      <w:r w:rsidRPr="001736B8">
        <w:rPr>
          <w:b/>
          <w:bCs/>
          <w:u w:val="single"/>
        </w:rPr>
        <w:t xml:space="preserve"> </w:t>
      </w:r>
      <w:r w:rsidRPr="003174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346F14F6" w14:textId="77777777" w:rsidR="004806D3" w:rsidRPr="001736B8" w:rsidRDefault="004806D3" w:rsidP="004806D3">
      <w:pPr>
        <w:spacing w:line="276" w:lineRule="auto"/>
      </w:pPr>
      <w:r w:rsidRPr="001736B8">
        <w:t>Desire and reward centers</w:t>
      </w:r>
    </w:p>
    <w:p w14:paraId="2483E4A8" w14:textId="77777777" w:rsidR="004806D3" w:rsidRPr="001736B8" w:rsidRDefault="004806D3" w:rsidP="004806D3">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2E7B8DA" w14:textId="77777777" w:rsidR="004806D3" w:rsidRPr="001736B8" w:rsidRDefault="004806D3" w:rsidP="004806D3">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3EAB6966" w14:textId="77777777" w:rsidR="004806D3" w:rsidRPr="001736B8" w:rsidRDefault="004806D3" w:rsidP="004806D3">
      <w:pPr>
        <w:spacing w:line="276" w:lineRule="auto"/>
      </w:pPr>
      <w:r w:rsidRPr="001736B8">
        <w:t xml:space="preserve">Furthermore, ordinary </w:t>
      </w:r>
      <w:r w:rsidRPr="001736B8">
        <w:rPr>
          <w:u w:val="single"/>
        </w:rPr>
        <w:t>“</w:t>
      </w:r>
      <w:r w:rsidRPr="003174B8">
        <w:rPr>
          <w:highlight w:val="green"/>
          <w:u w:val="single"/>
        </w:rPr>
        <w:t>liking</w:t>
      </w:r>
      <w:r w:rsidRPr="001736B8">
        <w:rPr>
          <w:u w:val="single"/>
        </w:rPr>
        <w:t xml:space="preserve">” of </w:t>
      </w:r>
      <w:r w:rsidRPr="003174B8">
        <w:rPr>
          <w:highlight w:val="green"/>
          <w:u w:val="single"/>
        </w:rPr>
        <w:t>something</w:t>
      </w:r>
      <w:r w:rsidRPr="001736B8">
        <w:rPr>
          <w:u w:val="single"/>
        </w:rPr>
        <w:t xml:space="preserve">, or pure pleasure, is </w:t>
      </w:r>
      <w:r w:rsidRPr="003174B8">
        <w:rPr>
          <w:highlight w:val="green"/>
          <w:u w:val="single"/>
        </w:rPr>
        <w:t>represented by</w:t>
      </w:r>
      <w:r w:rsidRPr="001736B8">
        <w:t xml:space="preserve"> small </w:t>
      </w:r>
      <w:r w:rsidRPr="003174B8">
        <w:rPr>
          <w:highlight w:val="green"/>
          <w:u w:val="single"/>
        </w:rPr>
        <w:t>regions</w:t>
      </w:r>
      <w:r w:rsidRPr="001736B8">
        <w:t xml:space="preserve"> mainly </w:t>
      </w:r>
      <w:r w:rsidRPr="003174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0F73E9A" w14:textId="77777777" w:rsidR="004806D3" w:rsidRPr="001736B8" w:rsidRDefault="004806D3" w:rsidP="004806D3">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8297DE7" w14:textId="77777777" w:rsidR="004806D3" w:rsidRPr="001736B8" w:rsidRDefault="004806D3" w:rsidP="004806D3">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ACFC63C" w14:textId="77777777" w:rsidR="004806D3" w:rsidRPr="001736B8" w:rsidRDefault="004806D3" w:rsidP="004806D3">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FF4B1ED" w14:textId="77777777" w:rsidR="004806D3" w:rsidRPr="001736B8" w:rsidRDefault="004806D3" w:rsidP="004806D3">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95AD1E6" w14:textId="77777777" w:rsidR="004806D3" w:rsidRPr="001736B8" w:rsidRDefault="004806D3" w:rsidP="004806D3">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C3347AF" w14:textId="77777777" w:rsidR="004806D3" w:rsidRPr="001736B8" w:rsidRDefault="004806D3" w:rsidP="004806D3">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B8">
        <w:rPr>
          <w:highlight w:val="green"/>
          <w:u w:val="single"/>
        </w:rPr>
        <w:t>researchers examined</w:t>
      </w:r>
      <w:r w:rsidRPr="001736B8">
        <w:rPr>
          <w:u w:val="single"/>
        </w:rPr>
        <w:t xml:space="preserve"> 247 specimens of </w:t>
      </w:r>
      <w:r w:rsidRPr="003174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3174B8">
        <w:rPr>
          <w:b/>
          <w:bCs/>
          <w:highlight w:val="green"/>
          <w:u w:val="single"/>
        </w:rPr>
        <w:t>there was</w:t>
      </w:r>
      <w:r w:rsidRPr="001736B8">
        <w:rPr>
          <w:u w:val="single"/>
        </w:rPr>
        <w:t xml:space="preserve"> a </w:t>
      </w:r>
      <w:r w:rsidRPr="003174B8">
        <w:rPr>
          <w:b/>
          <w:bCs/>
          <w:highlight w:val="green"/>
          <w:u w:val="single"/>
        </w:rPr>
        <w:t>remarkable contrast in</w:t>
      </w:r>
      <w:r w:rsidRPr="001736B8">
        <w:rPr>
          <w:u w:val="single"/>
        </w:rPr>
        <w:t xml:space="preserve"> the</w:t>
      </w:r>
      <w:r w:rsidRPr="001736B8">
        <w:rPr>
          <w:b/>
          <w:bCs/>
          <w:u w:val="single"/>
        </w:rPr>
        <w:t xml:space="preserve"> </w:t>
      </w:r>
      <w:r w:rsidRPr="003174B8">
        <w:rPr>
          <w:b/>
          <w:bCs/>
          <w:highlight w:val="green"/>
          <w:u w:val="single"/>
        </w:rPr>
        <w:t>neocortices</w:t>
      </w:r>
      <w:r w:rsidRPr="001736B8">
        <w:t xml:space="preserve">, specifically </w:t>
      </w:r>
      <w:r w:rsidRPr="001736B8">
        <w:rPr>
          <w:u w:val="single"/>
        </w:rPr>
        <w:t xml:space="preserve">in an </w:t>
      </w:r>
      <w:r w:rsidRPr="003174B8">
        <w:rPr>
          <w:highlight w:val="green"/>
          <w:u w:val="single"/>
        </w:rPr>
        <w:t>area of the brain</w:t>
      </w:r>
      <w:r w:rsidRPr="001736B8">
        <w:rPr>
          <w:u w:val="single"/>
        </w:rPr>
        <w:t xml:space="preserve"> that is much </w:t>
      </w:r>
      <w:r w:rsidRPr="003174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651EA54" w14:textId="77777777" w:rsidR="004806D3" w:rsidRPr="006E626C" w:rsidRDefault="004806D3" w:rsidP="004806D3">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3174B8">
        <w:rPr>
          <w:highlight w:val="green"/>
          <w:u w:val="single"/>
        </w:rPr>
        <w:t>dopamine plays</w:t>
      </w:r>
      <w:r w:rsidRPr="001736B8">
        <w:rPr>
          <w:u w:val="single"/>
        </w:rPr>
        <w:t xml:space="preserve"> a substantial </w:t>
      </w:r>
      <w:r w:rsidRPr="003174B8">
        <w:rPr>
          <w:highlight w:val="green"/>
          <w:u w:val="single"/>
        </w:rPr>
        <w:t>role in</w:t>
      </w:r>
      <w:r w:rsidRPr="001736B8">
        <w:rPr>
          <w:u w:val="single"/>
        </w:rPr>
        <w:t xml:space="preserve"> humans’ </w:t>
      </w:r>
      <w:r w:rsidRPr="003174B8">
        <w:rPr>
          <w:highlight w:val="green"/>
          <w:u w:val="single"/>
        </w:rPr>
        <w:t>ability to pursue</w:t>
      </w:r>
      <w:r w:rsidRPr="001736B8">
        <w:rPr>
          <w:u w:val="single"/>
        </w:rPr>
        <w:t xml:space="preserve"> various </w:t>
      </w:r>
      <w:r w:rsidRPr="003174B8">
        <w:rPr>
          <w:highlight w:val="green"/>
          <w:u w:val="single"/>
        </w:rPr>
        <w:t>rewards that are</w:t>
      </w:r>
      <w:r w:rsidRPr="001736B8">
        <w:rPr>
          <w:u w:val="single"/>
        </w:rPr>
        <w:t xml:space="preserve"> perhaps months or even </w:t>
      </w:r>
      <w:r w:rsidRPr="003174B8">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97659D" w14:textId="77777777" w:rsidR="004806D3" w:rsidRPr="0010436F" w:rsidRDefault="004806D3" w:rsidP="004806D3">
      <w:pPr>
        <w:rPr>
          <w:b/>
          <w:color w:val="000000" w:themeColor="text1"/>
          <w:sz w:val="8"/>
        </w:rPr>
      </w:pPr>
    </w:p>
    <w:p w14:paraId="6E2234B7" w14:textId="2532CB08" w:rsidR="004806D3" w:rsidRDefault="004806D3" w:rsidP="004806D3">
      <w:pPr>
        <w:pStyle w:val="Heading4"/>
        <w:rPr>
          <w:rStyle w:val="Style13ptBold"/>
          <w:b/>
        </w:rPr>
      </w:pPr>
      <w:r w:rsidRPr="00B44CD7">
        <w:rPr>
          <w:rStyle w:val="Style13ptBold"/>
          <w:b/>
        </w:rPr>
        <w:t xml:space="preserve">Thus, the standard is </w:t>
      </w:r>
      <w:r>
        <w:rPr>
          <w:rStyle w:val="Style13ptBold"/>
          <w:b/>
        </w:rPr>
        <w:t xml:space="preserve">maximizing expected </w:t>
      </w:r>
      <w:proofErr w:type="spellStart"/>
      <w:r>
        <w:rPr>
          <w:rStyle w:val="Style13ptBold"/>
          <w:b/>
        </w:rPr>
        <w:t>well being</w:t>
      </w:r>
      <w:proofErr w:type="spellEnd"/>
      <w:r w:rsidR="00D26BD5">
        <w:rPr>
          <w:rStyle w:val="Style13ptBold"/>
          <w:b/>
        </w:rPr>
        <w:t>. To clarify, death is bad.</w:t>
      </w:r>
    </w:p>
    <w:p w14:paraId="314D33E9" w14:textId="77777777" w:rsidR="004806D3" w:rsidRPr="005E6B5F" w:rsidRDefault="004806D3" w:rsidP="004806D3"/>
    <w:p w14:paraId="79CD4CFB" w14:textId="77777777" w:rsidR="004806D3" w:rsidRPr="00B44CD7" w:rsidRDefault="004806D3" w:rsidP="004806D3">
      <w:pPr>
        <w:rPr>
          <w:rStyle w:val="Style13ptBold"/>
        </w:rPr>
      </w:pPr>
      <w:r w:rsidRPr="00B44CD7">
        <w:rPr>
          <w:rStyle w:val="Style13ptBold"/>
        </w:rPr>
        <w:t>Prefer additionally:</w:t>
      </w:r>
    </w:p>
    <w:p w14:paraId="540F2322" w14:textId="77777777" w:rsidR="004806D3" w:rsidRDefault="004806D3" w:rsidP="004806D3">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63C3A332" w14:textId="77777777" w:rsidR="004806D3" w:rsidRPr="007F14D2" w:rsidRDefault="004806D3" w:rsidP="004806D3"/>
    <w:p w14:paraId="635898D1" w14:textId="77777777" w:rsidR="004806D3" w:rsidRPr="00B44CD7" w:rsidRDefault="004806D3" w:rsidP="004806D3">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58EB7A18" w14:textId="77777777" w:rsidR="004806D3" w:rsidRPr="00B44CD7" w:rsidRDefault="004806D3" w:rsidP="004806D3"/>
    <w:p w14:paraId="5CB7C156" w14:textId="77777777" w:rsidR="004806D3" w:rsidRPr="00B44CD7" w:rsidRDefault="004806D3" w:rsidP="004806D3">
      <w:pPr>
        <w:pStyle w:val="Heading4"/>
        <w:rPr>
          <w:b w:val="0"/>
        </w:rPr>
      </w:pPr>
      <w:r>
        <w:rPr>
          <w:rStyle w:val="Style13ptBold"/>
          <w:b/>
        </w:rPr>
        <w:t>3</w:t>
      </w:r>
      <w:r w:rsidRPr="00B44CD7">
        <w:rPr>
          <w:rStyle w:val="Style13ptBold"/>
          <w:b/>
        </w:rPr>
        <w:t>] extinction first</w:t>
      </w:r>
    </w:p>
    <w:p w14:paraId="1080D92F" w14:textId="77777777" w:rsidR="004806D3" w:rsidRPr="00B44CD7" w:rsidRDefault="004806D3" w:rsidP="004806D3">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A18AADA" w14:textId="77777777" w:rsidR="004806D3" w:rsidRDefault="004806D3" w:rsidP="004806D3">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3174B8">
        <w:rPr>
          <w:rStyle w:val="StyleUnderline"/>
          <w:highlight w:val="green"/>
        </w:rPr>
        <w:t xml:space="preserve">reducing existential risk is </w:t>
      </w:r>
      <w:r w:rsidRPr="00B44CD7">
        <w:rPr>
          <w:rStyle w:val="StyleUnderline"/>
        </w:rPr>
        <w:t xml:space="preserve">easily </w:t>
      </w:r>
      <w:r w:rsidRPr="003174B8">
        <w:rPr>
          <w:rStyle w:val="StyleUnderline"/>
          <w:highlight w:val="green"/>
        </w:rPr>
        <w:t>the most important thing in the whole world.</w:t>
      </w:r>
      <w:r w:rsidRPr="00B44CD7">
        <w:rPr>
          <w:rStyle w:val="StyleUnderline"/>
        </w:rPr>
        <w:t xml:space="preserve"> This is for the familiar reason that there are </w:t>
      </w:r>
      <w:r w:rsidRPr="003174B8">
        <w:rPr>
          <w:rStyle w:val="StyleUnderline"/>
          <w:highlight w:val="green"/>
        </w:rPr>
        <w:t xml:space="preserve">so many people </w:t>
      </w:r>
      <w:r w:rsidRPr="00B44CD7">
        <w:rPr>
          <w:rStyle w:val="StyleUnderline"/>
        </w:rPr>
        <w:t xml:space="preserve">who </w:t>
      </w:r>
      <w:r w:rsidRPr="003174B8">
        <w:rPr>
          <w:rStyle w:val="StyleUnderline"/>
          <w:highlight w:val="green"/>
        </w:rPr>
        <w:t>could exist in the future</w:t>
      </w:r>
      <w:r w:rsidRPr="00B44CD7">
        <w:rPr>
          <w:rStyle w:val="StyleUnderline"/>
        </w:rPr>
        <w:t xml:space="preserve"> – there are </w:t>
      </w:r>
      <w:r w:rsidRPr="003174B8">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3174B8">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3174B8">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3174B8">
        <w:rPr>
          <w:rStyle w:val="Emphasis"/>
          <w:highlight w:val="green"/>
        </w:rPr>
        <w:t xml:space="preserve">We should also </w:t>
      </w:r>
      <w:proofErr w:type="gramStart"/>
      <w:r w:rsidRPr="003174B8">
        <w:rPr>
          <w:rStyle w:val="Emphasis"/>
          <w:highlight w:val="green"/>
        </w:rPr>
        <w:t>take into account</w:t>
      </w:r>
      <w:proofErr w:type="gramEnd"/>
      <w:r w:rsidRPr="003174B8">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3174B8">
        <w:rPr>
          <w:rStyle w:val="StyleUnderline"/>
          <w:highlight w:val="green"/>
        </w:rPr>
        <w:t xml:space="preserve">even if we are only 1% sure that </w:t>
      </w:r>
      <w:r w:rsidRPr="00B44CD7">
        <w:rPr>
          <w:rStyle w:val="StyleUnderline"/>
        </w:rPr>
        <w:t xml:space="preserve">the </w:t>
      </w:r>
      <w:r w:rsidRPr="003174B8">
        <w:rPr>
          <w:rStyle w:val="StyleUnderline"/>
          <w:highlight w:val="green"/>
        </w:rPr>
        <w:t xml:space="preserve">well-being </w:t>
      </w:r>
      <w:r w:rsidRPr="00B44CD7">
        <w:rPr>
          <w:rStyle w:val="StyleUnderline"/>
        </w:rPr>
        <w:t xml:space="preserve">of possible future people </w:t>
      </w:r>
      <w:r w:rsidRPr="003174B8">
        <w:rPr>
          <w:rStyle w:val="StyleUnderline"/>
          <w:highlight w:val="green"/>
        </w:rPr>
        <w:t xml:space="preserve">matters, </w:t>
      </w:r>
      <w:r w:rsidRPr="00B44CD7">
        <w:rPr>
          <w:rStyle w:val="StyleUnderline"/>
        </w:rPr>
        <w:t xml:space="preserve">it is at least arguable that, </w:t>
      </w:r>
      <w:r w:rsidRPr="003174B8">
        <w:rPr>
          <w:rStyle w:val="StyleUnderline"/>
          <w:highlight w:val="green"/>
        </w:rPr>
        <w:t xml:space="preserve">from </w:t>
      </w:r>
      <w:r w:rsidRPr="00B44CD7">
        <w:rPr>
          <w:rStyle w:val="StyleUnderline"/>
        </w:rPr>
        <w:t xml:space="preserve">the standpoint of </w:t>
      </w:r>
      <w:r w:rsidRPr="003174B8">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3174B8">
        <w:rPr>
          <w:rStyle w:val="Emphasis"/>
          <w:highlight w:val="green"/>
        </w:rPr>
        <w:t xml:space="preserve">all minimally plausible moral views would converge </w:t>
      </w:r>
      <w:r w:rsidRPr="00B44CD7">
        <w:rPr>
          <w:rStyle w:val="Emphasis"/>
        </w:rPr>
        <w:t xml:space="preserve">on the conclusion </w:t>
      </w:r>
      <w:r w:rsidRPr="003174B8">
        <w:rPr>
          <w:rStyle w:val="Emphasis"/>
          <w:highlight w:val="green"/>
        </w:rPr>
        <w:t>that we should try to save the world</w:t>
      </w:r>
      <w:r w:rsidRPr="003174B8">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5F5F51AC" w14:textId="77777777" w:rsidR="004806D3" w:rsidRPr="003107C7" w:rsidRDefault="004806D3" w:rsidP="004806D3"/>
    <w:p w14:paraId="66CD2393" w14:textId="77777777" w:rsidR="004806D3" w:rsidRDefault="004806D3" w:rsidP="004806D3">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proofErr w:type="spellStart"/>
      <w:r w:rsidRPr="00B44CD7">
        <w:rPr>
          <w:b w:val="0"/>
        </w:rPr>
        <w:t>Huemer</w:t>
      </w:r>
      <w:proofErr w:type="spellEnd"/>
      <w:proofErr w:type="gramEnd"/>
      <w:r w:rsidRPr="00B44CD7">
        <w:rPr>
          <w:b w:val="0"/>
        </w:rPr>
        <w:t>:</w:t>
      </w:r>
      <w:r w:rsidRPr="00B44CD7">
        <w:rPr>
          <w:b w:val="0"/>
          <w:vertAlign w:val="superscript"/>
        </w:rPr>
        <w:footnoteReference w:id="1"/>
      </w:r>
    </w:p>
    <w:p w14:paraId="66DAB46A" w14:textId="77777777" w:rsidR="004806D3" w:rsidRPr="004B3827" w:rsidRDefault="004806D3" w:rsidP="004806D3">
      <w:proofErr w:type="spellStart"/>
      <w:r w:rsidRPr="004B3827">
        <w:t>Huemer</w:t>
      </w:r>
      <w:proofErr w:type="spellEnd"/>
      <w:r w:rsidRPr="004B3827">
        <w:t>, Michael. "Moral Knowledge." Ethical Intuitionism. Palgrave Macmillan, London, 2005. 99-127.</w:t>
      </w:r>
    </w:p>
    <w:p w14:paraId="6F482391" w14:textId="77777777" w:rsidR="004806D3" w:rsidRPr="00B44CD7" w:rsidRDefault="004806D3" w:rsidP="004806D3">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3D896271" w14:textId="77777777" w:rsidR="004806D3" w:rsidRPr="00942D8F" w:rsidRDefault="004806D3" w:rsidP="004806D3"/>
    <w:p w14:paraId="5A927120" w14:textId="77777777" w:rsidR="004806D3" w:rsidRDefault="004806D3" w:rsidP="004806D3">
      <w:pPr>
        <w:pStyle w:val="Heading4"/>
        <w:numPr>
          <w:ilvl w:val="0"/>
          <w:numId w:val="12"/>
        </w:numPr>
      </w:pPr>
      <w:r w:rsidRPr="00B44CD7">
        <w:t>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w:t>
      </w:r>
      <w:r>
        <w:t xml:space="preserve">g under their framework is easy. </w:t>
      </w:r>
      <w:proofErr w:type="gramStart"/>
      <w:r>
        <w:t>Also</w:t>
      </w:r>
      <w:proofErr w:type="gramEnd"/>
      <w:r>
        <w:t xml:space="preserve"> accessibility – util is the easiest to access A] it doesn’t require access to private sites like </w:t>
      </w:r>
      <w:proofErr w:type="spellStart"/>
      <w:r>
        <w:t>jstor</w:t>
      </w:r>
      <w:proofErr w:type="spellEnd"/>
      <w:r>
        <w:t xml:space="preserve"> B] it’s the easiest to understand which is good for novices – inclusion comes first since we need to maximize accessibility in order to have a real conversation</w:t>
      </w:r>
    </w:p>
    <w:p w14:paraId="3F0ABDEE" w14:textId="77777777" w:rsidR="004806D3" w:rsidRDefault="004806D3" w:rsidP="004806D3"/>
    <w:p w14:paraId="1A251D1E" w14:textId="77777777" w:rsidR="004806D3" w:rsidRDefault="004806D3" w:rsidP="004806D3">
      <w:pPr>
        <w:pStyle w:val="Heading4"/>
        <w:ind w:left="360"/>
      </w:pPr>
      <w:r>
        <w:t xml:space="preserve">B) </w:t>
      </w:r>
      <w:r w:rsidRPr="00B44CD7">
        <w:t>Intuitions outweigh e</w:t>
      </w:r>
      <w:r>
        <w:t xml:space="preserve">ven dropped framework warrants. </w:t>
      </w:r>
      <w:r w:rsidRPr="00B44CD7">
        <w:t>When I can’t refute someone’s rant on the moon landing being faked, I don’t discount this evidence, but given my stronger justification to th</w:t>
      </w:r>
      <w:r>
        <w:t xml:space="preserve">e contrary I retain my belief. </w:t>
      </w:r>
    </w:p>
    <w:p w14:paraId="1CDAD095" w14:textId="77777777" w:rsidR="004806D3" w:rsidRPr="00F3222F" w:rsidRDefault="004806D3" w:rsidP="004806D3"/>
    <w:p w14:paraId="11809EF3" w14:textId="77777777" w:rsidR="004806D3" w:rsidRDefault="004806D3" w:rsidP="004806D3">
      <w:pPr>
        <w:pStyle w:val="Heading4"/>
      </w:pPr>
      <w:r>
        <w:t xml:space="preserve">4]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0E5E9A4F" w14:textId="77777777" w:rsidR="004806D3" w:rsidRPr="00F40D49" w:rsidRDefault="004806D3" w:rsidP="004806D3"/>
    <w:p w14:paraId="5E528DDB" w14:textId="095122A4" w:rsidR="004806D3" w:rsidRDefault="004806D3" w:rsidP="004806D3">
      <w:pPr>
        <w:pStyle w:val="Heading4"/>
      </w:pPr>
      <w:r>
        <w:rPr>
          <w:rFonts w:eastAsiaTheme="minorEastAsia" w:cstheme="minorBidi"/>
          <w:b w:val="0"/>
          <w:bCs w:val="0"/>
          <w:sz w:val="22"/>
          <w:szCs w:val="24"/>
        </w:rPr>
        <w:t>5</w:t>
      </w:r>
      <w:r>
        <w:t xml:space="preserve">] </w:t>
      </w:r>
      <w:r w:rsidR="00AC7CB4">
        <w:t>Presumption and</w:t>
      </w:r>
      <w:r>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642EE26C" w14:textId="77777777" w:rsidR="00234498" w:rsidRDefault="00234498" w:rsidP="00234498"/>
    <w:p w14:paraId="051B523B" w14:textId="77777777" w:rsidR="00234498" w:rsidRPr="00B44CD7" w:rsidRDefault="00234498" w:rsidP="00234498">
      <w:pPr>
        <w:pStyle w:val="Heading4"/>
      </w:pPr>
      <w:r>
        <w:t xml:space="preserve">6] Consequentialism is key to understanding moral </w:t>
      </w:r>
      <w:proofErr w:type="spellStart"/>
      <w:r>
        <w:t>substutibility</w:t>
      </w:r>
      <w:proofErr w:type="spellEnd"/>
      <w:r>
        <w:t>.</w:t>
      </w:r>
    </w:p>
    <w:p w14:paraId="042E55E3" w14:textId="77777777" w:rsidR="00234498" w:rsidRPr="00B44CD7" w:rsidRDefault="00234498" w:rsidP="00234498">
      <w:pPr>
        <w:rPr>
          <w:color w:val="000000" w:themeColor="text1"/>
        </w:rPr>
      </w:pPr>
      <w:proofErr w:type="spellStart"/>
      <w:r w:rsidRPr="00B44CD7">
        <w:rPr>
          <w:rStyle w:val="Style13ptBold"/>
          <w:color w:val="000000" w:themeColor="text1"/>
        </w:rPr>
        <w:t>Sinnott</w:t>
      </w:r>
      <w:proofErr w:type="spellEnd"/>
      <w:r w:rsidRPr="00B44CD7">
        <w:rPr>
          <w:rStyle w:val="Style13ptBold"/>
          <w:color w:val="000000" w:themeColor="text1"/>
        </w:rPr>
        <w:t>-Armstrong ’92</w:t>
      </w:r>
      <w:r w:rsidRPr="00B44CD7">
        <w:rPr>
          <w:color w:val="000000" w:themeColor="text1"/>
        </w:rPr>
        <w:t xml:space="preserve"> Walter, Dartmouth College Philosophical Perspectives, 6, Ethics, AN ARGUMENT FOR CONSEQUENTIALISM</w:t>
      </w:r>
    </w:p>
    <w:p w14:paraId="75B12432" w14:textId="3055FECA" w:rsidR="00234498" w:rsidRPr="00234498" w:rsidRDefault="00234498" w:rsidP="00234498">
      <w:pPr>
        <w:rPr>
          <w:color w:val="000000" w:themeColor="text1"/>
          <w:sz w:val="14"/>
        </w:rPr>
      </w:pPr>
      <w:r w:rsidRPr="0009416B">
        <w:rPr>
          <w:sz w:val="14"/>
        </w:rPr>
        <w:t xml:space="preserve">fulfillment of a promise and not because of its consequences."2 </w:t>
      </w:r>
      <w:r w:rsidRPr="00C1273D">
        <w:rPr>
          <w:b/>
          <w:u w:val="single"/>
        </w:rPr>
        <w:t xml:space="preserve">Such </w:t>
      </w:r>
      <w:r w:rsidRPr="003174B8">
        <w:rPr>
          <w:rStyle w:val="Emphasis"/>
          <w:highlight w:val="green"/>
        </w:rPr>
        <w:t>deontologists claim</w:t>
      </w:r>
      <w:r w:rsidRPr="003174B8">
        <w:rPr>
          <w:b/>
          <w:highlight w:val="green"/>
          <w:u w:val="single"/>
        </w:rPr>
        <w:t xml:space="preserve"> </w:t>
      </w:r>
      <w:r w:rsidRPr="0009416B">
        <w:rPr>
          <w:sz w:val="14"/>
        </w:rPr>
        <w:t>in effect</w:t>
      </w:r>
      <w:r w:rsidRPr="00C1273D">
        <w:rPr>
          <w:b/>
          <w:u w:val="single"/>
        </w:rPr>
        <w:t xml:space="preserve"> </w:t>
      </w:r>
      <w:r w:rsidRPr="003174B8">
        <w:rPr>
          <w:rStyle w:val="Emphasis"/>
          <w:highlight w:val="green"/>
        </w:rPr>
        <w:t>that if I promise to mow the grass</w:t>
      </w:r>
      <w:r w:rsidRPr="0009416B">
        <w:rPr>
          <w:rStyle w:val="Emphasis"/>
          <w:b w:val="0"/>
          <w:sz w:val="14"/>
          <w:u w:val="none"/>
        </w:rPr>
        <w:t>, there is a moral reason for me to mow the grass</w:t>
      </w:r>
      <w:r w:rsidRPr="0009416B">
        <w:rPr>
          <w:b/>
          <w:sz w:val="14"/>
        </w:rPr>
        <w:t xml:space="preserve"> a</w:t>
      </w:r>
      <w:r w:rsidRPr="0009416B">
        <w:rPr>
          <w:sz w:val="14"/>
        </w:rPr>
        <w:t xml:space="preserve">nd this moral reason is constituted by the fact that </w:t>
      </w:r>
      <w:r w:rsidRPr="00C1273D">
        <w:rPr>
          <w:b/>
          <w:u w:val="single"/>
        </w:rPr>
        <w:t>mowing the grass fulfills my promise</w:t>
      </w:r>
      <w:r w:rsidRPr="0009416B">
        <w:rPr>
          <w:sz w:val="14"/>
        </w:rPr>
        <w:t xml:space="preserve">. This reason exists regardless of the consequences of mowing the grass even though it might be overridden by certain bad consequences. </w:t>
      </w:r>
      <w:proofErr w:type="gramStart"/>
      <w:r w:rsidRPr="00C1273D">
        <w:rPr>
          <w:b/>
          <w:u w:val="single"/>
        </w:rPr>
        <w:t>However</w:t>
      </w:r>
      <w:proofErr w:type="gramEnd"/>
      <w:r w:rsidRPr="00C1273D">
        <w:rPr>
          <w:b/>
          <w:u w:val="single"/>
        </w:rPr>
        <w:t xml:space="preserve"> if</w:t>
      </w:r>
      <w:r w:rsidRPr="0009416B">
        <w:rPr>
          <w:sz w:val="14"/>
        </w:rPr>
        <w:t xml:space="preserve"> this is why </w:t>
      </w:r>
      <w:r w:rsidRPr="00C1273D">
        <w:rPr>
          <w:b/>
          <w:u w:val="single"/>
        </w:rPr>
        <w:t>I have a moral reason to mow the grass then</w:t>
      </w:r>
      <w:r w:rsidRPr="0009416B">
        <w:rPr>
          <w:sz w:val="14"/>
        </w:rPr>
        <w:t xml:space="preserve"> </w:t>
      </w:r>
      <w:r w:rsidRPr="003174B8">
        <w:rPr>
          <w:b/>
          <w:highlight w:val="green"/>
          <w:u w:val="single"/>
        </w:rPr>
        <w:t xml:space="preserve">even if I cannot mow the grass without starting my mower </w:t>
      </w:r>
      <w:r w:rsidRPr="0009416B">
        <w:rPr>
          <w:sz w:val="14"/>
        </w:rPr>
        <w:t>and starting the mower would enable me to mow the grass</w:t>
      </w:r>
      <w:r w:rsidRPr="00C1273D">
        <w:rPr>
          <w:rStyle w:val="Emphasis"/>
          <w:b w:val="0"/>
        </w:rPr>
        <w:t xml:space="preserve"> </w:t>
      </w:r>
      <w:r w:rsidRPr="003174B8">
        <w:rPr>
          <w:rStyle w:val="Emphasis"/>
          <w:highlight w:val="green"/>
        </w:rPr>
        <w:t>it</w:t>
      </w:r>
      <w:r w:rsidRPr="003174B8">
        <w:rPr>
          <w:highlight w:val="green"/>
          <w:u w:val="single"/>
        </w:rPr>
        <w:t xml:space="preserve"> </w:t>
      </w:r>
      <w:r w:rsidRPr="003174B8">
        <w:rPr>
          <w:b/>
          <w:highlight w:val="green"/>
          <w:u w:val="single"/>
        </w:rPr>
        <w:t>still</w:t>
      </w:r>
      <w:r w:rsidRPr="003174B8">
        <w:rPr>
          <w:highlight w:val="green"/>
          <w:u w:val="single"/>
        </w:rPr>
        <w:t xml:space="preserve"> </w:t>
      </w:r>
      <w:r w:rsidRPr="003174B8">
        <w:rPr>
          <w:rStyle w:val="Emphasis"/>
          <w:highlight w:val="green"/>
        </w:rPr>
        <w:t>would not follow that l have</w:t>
      </w:r>
      <w:r w:rsidRPr="003174B8">
        <w:rPr>
          <w:b/>
          <w:highlight w:val="green"/>
          <w:u w:val="single"/>
        </w:rPr>
        <w:t xml:space="preserve"> any</w:t>
      </w:r>
      <w:r w:rsidRPr="003174B8">
        <w:rPr>
          <w:highlight w:val="green"/>
          <w:u w:val="single"/>
        </w:rPr>
        <w:t xml:space="preserve"> </w:t>
      </w:r>
      <w:r w:rsidRPr="003174B8">
        <w:rPr>
          <w:rStyle w:val="Emphasis"/>
          <w:highlight w:val="green"/>
        </w:rPr>
        <w:t>moral reason to start</w:t>
      </w:r>
      <w:r w:rsidRPr="003174B8">
        <w:rPr>
          <w:highlight w:val="green"/>
          <w:u w:val="single"/>
        </w:rPr>
        <w:t xml:space="preserve"> </w:t>
      </w:r>
      <w:r w:rsidRPr="003174B8">
        <w:rPr>
          <w:b/>
          <w:highlight w:val="green"/>
          <w:u w:val="single"/>
        </w:rPr>
        <w:t xml:space="preserve">my </w:t>
      </w:r>
      <w:r w:rsidRPr="003174B8">
        <w:rPr>
          <w:rStyle w:val="Emphasis"/>
          <w:highlight w:val="green"/>
        </w:rPr>
        <w:t>mower</w:t>
      </w:r>
      <w:r w:rsidRPr="003174B8">
        <w:rPr>
          <w:rStyle w:val="Emphasis"/>
          <w:b w:val="0"/>
          <w:highlight w:val="green"/>
        </w:rPr>
        <w:t xml:space="preserve"> </w:t>
      </w:r>
      <w:r w:rsidRPr="0009416B">
        <w:rPr>
          <w:sz w:val="14"/>
        </w:rPr>
        <w:t xml:space="preserve">since I did not promise to start my mower and starting my mower does not fulfill my promise. </w:t>
      </w:r>
      <w:proofErr w:type="gramStart"/>
      <w:r w:rsidRPr="0009416B">
        <w:rPr>
          <w:b/>
          <w:u w:val="single"/>
        </w:rPr>
        <w:t>Thus</w:t>
      </w:r>
      <w:proofErr w:type="gramEnd"/>
      <w:r w:rsidRPr="0009416B">
        <w:rPr>
          <w:b/>
          <w:u w:val="single"/>
        </w:rPr>
        <w:t xml:space="preserve"> </w:t>
      </w:r>
      <w:r w:rsidRPr="003174B8">
        <w:rPr>
          <w:b/>
          <w:highlight w:val="green"/>
          <w:u w:val="single"/>
        </w:rPr>
        <w:t>a moral theory cannot explain moral substitutability</w:t>
      </w:r>
      <w:r w:rsidRPr="003174B8">
        <w:rPr>
          <w:sz w:val="14"/>
          <w:highlight w:val="green"/>
        </w:rPr>
        <w:t xml:space="preserve"> </w:t>
      </w:r>
      <w:r w:rsidRPr="003174B8">
        <w:rPr>
          <w:b/>
          <w:highlight w:val="green"/>
          <w:u w:val="single"/>
        </w:rPr>
        <w:t>if it claims that properties like this provide moral reasons</w:t>
      </w:r>
      <w:r w:rsidRPr="0009416B">
        <w:rPr>
          <w:b/>
          <w:u w:val="single"/>
        </w:rPr>
        <w:t>.</w:t>
      </w:r>
      <w:r w:rsidRPr="0009416B">
        <w:rPr>
          <w:sz w:val="14"/>
        </w:rPr>
        <w:t xml:space="preserve"> </w:t>
      </w:r>
      <w:proofErr w:type="gramStart"/>
      <w:r w:rsidRPr="0009416B">
        <w:rPr>
          <w:sz w:val="14"/>
        </w:rPr>
        <w:t>Of course</w:t>
      </w:r>
      <w:proofErr w:type="gramEnd"/>
      <w:r w:rsidRPr="0009416B">
        <w:rPr>
          <w:sz w:val="14"/>
        </w:rPr>
        <w:t xml:space="preserve"> this argument is too simple to be conclusive by itself since deontologists will have many responses. The question is whether any response is adequate. I will argue that no response can meet the basic challenge. </w:t>
      </w:r>
      <w:r w:rsidRPr="0009416B">
        <w:rPr>
          <w:rStyle w:val="Emphasis"/>
          <w:b w:val="0"/>
          <w:sz w:val="14"/>
          <w:u w:val="none"/>
        </w:rPr>
        <w:t>A deontologist might respond that</w:t>
      </w:r>
      <w:r w:rsidRPr="0009416B">
        <w:rPr>
          <w:rStyle w:val="Emphasis"/>
          <w:sz w:val="14"/>
          <w:u w:val="none"/>
        </w:rPr>
        <w:t xml:space="preserve"> </w:t>
      </w:r>
      <w:r w:rsidRPr="0009416B">
        <w:rPr>
          <w:sz w:val="14"/>
        </w:rPr>
        <w:t xml:space="preserve">his moral theory includes not only the principle that </w:t>
      </w:r>
      <w:r w:rsidRPr="0009416B">
        <w:rPr>
          <w:rStyle w:val="Emphasis"/>
          <w:b w:val="0"/>
          <w:sz w:val="14"/>
          <w:u w:val="none"/>
        </w:rPr>
        <w:t>there is a moral</w:t>
      </w:r>
      <w:r w:rsidRPr="0009416B">
        <w:rPr>
          <w:sz w:val="14"/>
        </w:rPr>
        <w:t xml:space="preserve"> reason to keep one's promises but also another principle that there is a moral reason </w:t>
      </w:r>
      <w:r w:rsidRPr="0009416B">
        <w:rPr>
          <w:rStyle w:val="Emphasis"/>
          <w:b w:val="0"/>
          <w:sz w:val="14"/>
          <w:u w:val="none"/>
        </w:rPr>
        <w:t>to do whatever is a necessary enabler</w:t>
      </w:r>
      <w:r w:rsidRPr="0009416B">
        <w:rPr>
          <w:sz w:val="14"/>
        </w:rPr>
        <w:t xml:space="preserve"> for what there is a moral reason to do. This other principle just is the principle of moral substitutability. So of course. I agree that it is true. However, the question is why it is true. </w:t>
      </w:r>
      <w:r w:rsidRPr="0009416B">
        <w:rPr>
          <w:rStyle w:val="Emphasis"/>
          <w:b w:val="0"/>
          <w:sz w:val="14"/>
          <w:u w:val="none"/>
        </w:rPr>
        <w:t>This new principle is very different</w:t>
      </w:r>
      <w:r w:rsidRPr="0009416B">
        <w:rPr>
          <w:sz w:val="14"/>
        </w:rPr>
        <w:t xml:space="preserve"> from the substantive principles in a deontological theory. </w:t>
      </w:r>
      <w:proofErr w:type="gramStart"/>
      <w:r w:rsidRPr="0009416B">
        <w:rPr>
          <w:sz w:val="14"/>
        </w:rPr>
        <w:t>So</w:t>
      </w:r>
      <w:proofErr w:type="gramEnd"/>
      <w:r w:rsidRPr="0009416B">
        <w:rPr>
          <w:sz w:val="14"/>
        </w:rPr>
        <w:t xml:space="preserve"> it cries out for an explanation. ii a deontologist simply adds this new principle to the substantive principles in his theory. he has done nothing to explain why the new principle is true. It would be ad hoc to tack it on solely </w:t>
      </w:r>
      <w:proofErr w:type="gramStart"/>
      <w:r w:rsidRPr="0009416B">
        <w:rPr>
          <w:sz w:val="14"/>
        </w:rPr>
        <w:t>in order to</w:t>
      </w:r>
      <w:proofErr w:type="gramEnd"/>
      <w:r w:rsidRPr="0009416B">
        <w:rPr>
          <w:sz w:val="14"/>
        </w:rPr>
        <w:t xml:space="preserve"> yield moral reasons like the moral reason to start the mower. </w:t>
      </w:r>
      <w:proofErr w:type="gramStart"/>
      <w:r w:rsidRPr="0009416B">
        <w:rPr>
          <w:sz w:val="14"/>
        </w:rPr>
        <w:t>in order to</w:t>
      </w:r>
      <w:proofErr w:type="gramEnd"/>
      <w:r w:rsidRPr="0009416B">
        <w:rPr>
          <w:sz w:val="14"/>
        </w:rPr>
        <w:t xml:space="preserve"> explain or justify moral substitutability. </w:t>
      </w:r>
      <w:r w:rsidRPr="003174B8">
        <w:rPr>
          <w:b/>
          <w:highlight w:val="green"/>
          <w:u w:val="single"/>
        </w:rPr>
        <w:t xml:space="preserve">A deontologist needs to show how this principle coheres in some deeper way </w:t>
      </w:r>
      <w:r w:rsidRPr="00B65588">
        <w:rPr>
          <w:b/>
          <w:u w:val="single"/>
        </w:rPr>
        <w:t xml:space="preserve">with the substantive principles of the theory. </w:t>
      </w:r>
      <w:r w:rsidRPr="00B65588">
        <w:rPr>
          <w:sz w:val="14"/>
        </w:rPr>
        <w:t xml:space="preserve">That is what deontologists cannot do. A second response is that l </w:t>
      </w:r>
      <w:proofErr w:type="spellStart"/>
      <w:r w:rsidRPr="00B65588">
        <w:rPr>
          <w:sz w:val="14"/>
        </w:rPr>
        <w:t>misdescribed</w:t>
      </w:r>
      <w:proofErr w:type="spellEnd"/>
      <w:r w:rsidRPr="00B65588">
        <w:rPr>
          <w:sz w:val="14"/>
        </w:rPr>
        <w:t xml:space="preserve"> the property that provides the moral reason. Deontologists might admit that the reason to mow the lawn is not that this fulfills a promise. but they can claim instead that the moral</w:t>
      </w:r>
      <w:r w:rsidRPr="0009416B">
        <w:rPr>
          <w:sz w:val="14"/>
        </w:rPr>
        <w:t xml:space="preserve">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deontologist needs to explain why the moral reason </w:t>
      </w:r>
      <w:proofErr w:type="gramStart"/>
      <w:r w:rsidRPr="0009416B">
        <w:rPr>
          <w:sz w:val="14"/>
        </w:rPr>
        <w:t>has to</w:t>
      </w:r>
      <w:proofErr w:type="gramEnd"/>
      <w:r w:rsidRPr="0009416B">
        <w:rPr>
          <w:sz w:val="14"/>
        </w:rPr>
        <w:t xml:space="preserve"> be that the act is a necessary enabler for fulfilling a promise instead of just that the act does fulfill a promise. Ii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t>
      </w:r>
      <w:r w:rsidRPr="0009416B">
        <w:rPr>
          <w:b/>
          <w:u w:val="single"/>
        </w:rPr>
        <w:t xml:space="preserve">what I said was “I promise to mow the grass'. I did not say. ‘l promise to do what is a necessary enabler for mowing the grass.’ </w:t>
      </w:r>
      <w:proofErr w:type="gramStart"/>
      <w:r w:rsidRPr="0009416B">
        <w:rPr>
          <w:b/>
          <w:u w:val="single"/>
        </w:rPr>
        <w:t>Thus</w:t>
      </w:r>
      <w:proofErr w:type="gramEnd"/>
      <w:r w:rsidRPr="0009416B">
        <w:rPr>
          <w:b/>
          <w:u w:val="single"/>
        </w:rPr>
        <w:t xml:space="preserve"> I did not promise to do what is a necessary enabler for keeping the promise</w:t>
      </w:r>
      <w:r w:rsidRPr="0009416B">
        <w:rPr>
          <w:sz w:val="14"/>
        </w:rPr>
        <w:t xml:space="preserve">. What I promised was only to keep the promise. Because of </w:t>
      </w:r>
      <w:proofErr w:type="gramStart"/>
      <w:r w:rsidRPr="0009416B">
        <w:rPr>
          <w:sz w:val="14"/>
        </w:rPr>
        <w:t>this deontologists</w:t>
      </w:r>
      <w:proofErr w:type="gramEnd"/>
      <w:r w:rsidRPr="0009416B">
        <w:rPr>
          <w:sz w:val="14"/>
        </w:rPr>
        <w:t xml:space="preserve"> who base moral reasons directly on promises cannot explain why there is not only a moral reason to do what I promised to do (mow the grass) but also a moral reason to do what </w:t>
      </w:r>
      <w:proofErr w:type="spellStart"/>
      <w:r w:rsidRPr="0009416B">
        <w:rPr>
          <w:sz w:val="14"/>
        </w:rPr>
        <w:t>i</w:t>
      </w:r>
      <w:proofErr w:type="spellEnd"/>
      <w:r w:rsidRPr="0009416B">
        <w:rPr>
          <w:sz w:val="14"/>
        </w:rPr>
        <w:t xml:space="preserve"> did not promise to do (start the mower). Deontologists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This creates an incoherence or lack of unity, which is avoided in other theories. Second, this response conflicts with a basic theme in deontological theories. If my promise keeping is intrinsically good, your promise keeping is just as intrinsically good. But then, if what gives me a moral reason to keep my promise is that I have a moral reason to do whatever is intrinsically good, I have just as much moral reason to do what is a necessary enabler for you to keep your promise. And, </w:t>
      </w:r>
      <w:r w:rsidRPr="003174B8">
        <w:rPr>
          <w:rStyle w:val="Emphasis"/>
          <w:highlight w:val="green"/>
        </w:rPr>
        <w:t xml:space="preserve">if my breaking my promise is a </w:t>
      </w:r>
      <w:r w:rsidRPr="00B65588">
        <w:rPr>
          <w:rStyle w:val="Emphasis"/>
        </w:rPr>
        <w:t xml:space="preserve">necessary </w:t>
      </w:r>
      <w:r w:rsidRPr="003174B8">
        <w:rPr>
          <w:rStyle w:val="Emphasis"/>
          <w:highlight w:val="green"/>
        </w:rPr>
        <w:t>enabler for two other people to keep their promises, then</w:t>
      </w:r>
      <w:r w:rsidRPr="003174B8">
        <w:rPr>
          <w:highlight w:val="green"/>
          <w:u w:val="single"/>
        </w:rPr>
        <w:t xml:space="preserve"> </w:t>
      </w:r>
      <w:r w:rsidRPr="003174B8">
        <w:rPr>
          <w:b/>
          <w:highlight w:val="green"/>
          <w:u w:val="single"/>
        </w:rPr>
        <w:t>my moral reason to break my promise is stronger than my moral reason to keep it</w:t>
      </w:r>
      <w:r w:rsidRPr="0009416B">
        <w:rPr>
          <w:u w:val="single"/>
        </w:rPr>
        <w:t xml:space="preserve"> </w:t>
      </w:r>
      <w:r w:rsidRPr="0009416B">
        <w:rPr>
          <w:sz w:val="14"/>
        </w:rPr>
        <w:t xml:space="preserve">(other things being equal). This undermines the basic deontological claim that my reasons derive in a special way from my promises.13 So this response explains moral sub- </w:t>
      </w:r>
      <w:proofErr w:type="spellStart"/>
      <w:r w:rsidRPr="0009416B">
        <w:rPr>
          <w:sz w:val="14"/>
        </w:rPr>
        <w:t>stitutability</w:t>
      </w:r>
      <w:proofErr w:type="spellEnd"/>
      <w:r w:rsidRPr="0009416B">
        <w:rPr>
          <w:sz w:val="14"/>
        </w:rPr>
        <w:t xml:space="preserve"> at the expense of </w:t>
      </w:r>
      <w:r w:rsidRPr="0009416B">
        <w:rPr>
          <w:rStyle w:val="Emphasis"/>
          <w:b w:val="0"/>
          <w:sz w:val="14"/>
          <w:u w:val="none"/>
        </w:rPr>
        <w:t>giving up deont</w:t>
      </w:r>
      <w:r w:rsidRPr="0009416B">
        <w:rPr>
          <w:sz w:val="14"/>
        </w:rPr>
        <w:t>ology.</w:t>
      </w:r>
    </w:p>
    <w:p w14:paraId="2018FD80" w14:textId="4D76494A" w:rsidR="00E42E4C" w:rsidRDefault="00CE6F75" w:rsidP="00CE6F75">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5081C" w14:textId="77777777" w:rsidR="00AD681D" w:rsidRDefault="00AD681D" w:rsidP="004806D3">
      <w:pPr>
        <w:spacing w:after="0" w:line="240" w:lineRule="auto"/>
      </w:pPr>
      <w:r>
        <w:separator/>
      </w:r>
    </w:p>
  </w:endnote>
  <w:endnote w:type="continuationSeparator" w:id="0">
    <w:p w14:paraId="650959B4" w14:textId="77777777" w:rsidR="00AD681D" w:rsidRDefault="00AD681D" w:rsidP="0048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02DCA" w14:textId="77777777" w:rsidR="00AD681D" w:rsidRDefault="00AD681D" w:rsidP="004806D3">
      <w:pPr>
        <w:spacing w:after="0" w:line="240" w:lineRule="auto"/>
      </w:pPr>
      <w:r>
        <w:separator/>
      </w:r>
    </w:p>
  </w:footnote>
  <w:footnote w:type="continuationSeparator" w:id="0">
    <w:p w14:paraId="1D92D272" w14:textId="77777777" w:rsidR="00AD681D" w:rsidRDefault="00AD681D" w:rsidP="004806D3">
      <w:pPr>
        <w:spacing w:after="0" w:line="240" w:lineRule="auto"/>
      </w:pPr>
      <w:r>
        <w:continuationSeparator/>
      </w:r>
    </w:p>
  </w:footnote>
  <w:footnote w:id="1">
    <w:p w14:paraId="26D07C73" w14:textId="77777777" w:rsidR="003174B8" w:rsidRPr="00F14285" w:rsidRDefault="003174B8" w:rsidP="004806D3">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CE2331"/>
    <w:multiLevelType w:val="hybridMultilevel"/>
    <w:tmpl w:val="CDDCEEBA"/>
    <w:lvl w:ilvl="0" w:tplc="57E8DA4A">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A275E"/>
    <w:multiLevelType w:val="hybridMultilevel"/>
    <w:tmpl w:val="6310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4205A6"/>
    <w:multiLevelType w:val="hybridMultilevel"/>
    <w:tmpl w:val="B80424D0"/>
    <w:lvl w:ilvl="0" w:tplc="E40645BC">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22"/>
  </w:num>
  <w:num w:numId="16">
    <w:abstractNumId w:val="18"/>
  </w:num>
  <w:num w:numId="17">
    <w:abstractNumId w:val="11"/>
  </w:num>
  <w:num w:numId="18">
    <w:abstractNumId w:val="12"/>
  </w:num>
  <w:num w:numId="19">
    <w:abstractNumId w:val="20"/>
  </w:num>
  <w:num w:numId="20">
    <w:abstractNumId w:val="19"/>
  </w:num>
  <w:num w:numId="21">
    <w:abstractNumId w:val="14"/>
  </w:num>
  <w:num w:numId="22">
    <w:abstractNumId w:val="23"/>
  </w:num>
  <w:num w:numId="23">
    <w:abstractNumId w:val="21"/>
  </w:num>
  <w:num w:numId="24">
    <w:abstractNumId w:val="1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806D3"/>
    <w:rsid w:val="000029E3"/>
    <w:rsid w:val="000029E8"/>
    <w:rsid w:val="00004225"/>
    <w:rsid w:val="000066CA"/>
    <w:rsid w:val="00007264"/>
    <w:rsid w:val="000076A9"/>
    <w:rsid w:val="0001309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9B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498"/>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4B8"/>
    <w:rsid w:val="003223B2"/>
    <w:rsid w:val="00322A67"/>
    <w:rsid w:val="00330E13"/>
    <w:rsid w:val="00335A23"/>
    <w:rsid w:val="00340707"/>
    <w:rsid w:val="00341C61"/>
    <w:rsid w:val="00351841"/>
    <w:rsid w:val="003548BE"/>
    <w:rsid w:val="003624A6"/>
    <w:rsid w:val="00364ADF"/>
    <w:rsid w:val="00365C8D"/>
    <w:rsid w:val="003670D9"/>
    <w:rsid w:val="00370B41"/>
    <w:rsid w:val="00371B27"/>
    <w:rsid w:val="003726C3"/>
    <w:rsid w:val="00375D2E"/>
    <w:rsid w:val="00380DBB"/>
    <w:rsid w:val="00383071"/>
    <w:rsid w:val="00383B19"/>
    <w:rsid w:val="00384CBC"/>
    <w:rsid w:val="003933F9"/>
    <w:rsid w:val="00395864"/>
    <w:rsid w:val="00396557"/>
    <w:rsid w:val="00397316"/>
    <w:rsid w:val="003A248F"/>
    <w:rsid w:val="003A4D9C"/>
    <w:rsid w:val="003B05F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F0"/>
    <w:rsid w:val="00446567"/>
    <w:rsid w:val="00447B10"/>
    <w:rsid w:val="00452EE4"/>
    <w:rsid w:val="00452F0B"/>
    <w:rsid w:val="004536D6"/>
    <w:rsid w:val="00457224"/>
    <w:rsid w:val="00465160"/>
    <w:rsid w:val="0047482C"/>
    <w:rsid w:val="00475436"/>
    <w:rsid w:val="0048047E"/>
    <w:rsid w:val="004806D3"/>
    <w:rsid w:val="00482AF9"/>
    <w:rsid w:val="00496BB2"/>
    <w:rsid w:val="004A21AC"/>
    <w:rsid w:val="004B37B4"/>
    <w:rsid w:val="004B72B4"/>
    <w:rsid w:val="004C0314"/>
    <w:rsid w:val="004C0D3D"/>
    <w:rsid w:val="004C213E"/>
    <w:rsid w:val="004C376C"/>
    <w:rsid w:val="004C657F"/>
    <w:rsid w:val="004D17D8"/>
    <w:rsid w:val="004D52D8"/>
    <w:rsid w:val="004E355B"/>
    <w:rsid w:val="004E501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A6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00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2B5"/>
    <w:rsid w:val="00805417"/>
    <w:rsid w:val="008266F9"/>
    <w:rsid w:val="008267E2"/>
    <w:rsid w:val="00826A9B"/>
    <w:rsid w:val="00834842"/>
    <w:rsid w:val="00840E7B"/>
    <w:rsid w:val="008536AF"/>
    <w:rsid w:val="00853D40"/>
    <w:rsid w:val="008564FC"/>
    <w:rsid w:val="00857FC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FF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C7CB4"/>
    <w:rsid w:val="00AD681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58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47B"/>
    <w:rsid w:val="00BF46EA"/>
    <w:rsid w:val="00C07769"/>
    <w:rsid w:val="00C07D05"/>
    <w:rsid w:val="00C10856"/>
    <w:rsid w:val="00C203FA"/>
    <w:rsid w:val="00C244F5"/>
    <w:rsid w:val="00C3164F"/>
    <w:rsid w:val="00C31B5E"/>
    <w:rsid w:val="00C34D3E"/>
    <w:rsid w:val="00C35B37"/>
    <w:rsid w:val="00C3747A"/>
    <w:rsid w:val="00C37C07"/>
    <w:rsid w:val="00C37F29"/>
    <w:rsid w:val="00C56DCC"/>
    <w:rsid w:val="00C57075"/>
    <w:rsid w:val="00C72AFE"/>
    <w:rsid w:val="00C81619"/>
    <w:rsid w:val="00CA013C"/>
    <w:rsid w:val="00CA6D6D"/>
    <w:rsid w:val="00CC7A4E"/>
    <w:rsid w:val="00CD1359"/>
    <w:rsid w:val="00CD4C83"/>
    <w:rsid w:val="00CD585F"/>
    <w:rsid w:val="00CE6F75"/>
    <w:rsid w:val="00D01EDC"/>
    <w:rsid w:val="00D078AA"/>
    <w:rsid w:val="00D10058"/>
    <w:rsid w:val="00D11978"/>
    <w:rsid w:val="00D15E30"/>
    <w:rsid w:val="00D16129"/>
    <w:rsid w:val="00D25DBD"/>
    <w:rsid w:val="00D26929"/>
    <w:rsid w:val="00D26BD5"/>
    <w:rsid w:val="00D30CBD"/>
    <w:rsid w:val="00D30D9E"/>
    <w:rsid w:val="00D33908"/>
    <w:rsid w:val="00D354F2"/>
    <w:rsid w:val="00D36C30"/>
    <w:rsid w:val="00D37C90"/>
    <w:rsid w:val="00D43A8C"/>
    <w:rsid w:val="00D53072"/>
    <w:rsid w:val="00D61A4E"/>
    <w:rsid w:val="00D634EA"/>
    <w:rsid w:val="00D65DE9"/>
    <w:rsid w:val="00D713A1"/>
    <w:rsid w:val="00D77956"/>
    <w:rsid w:val="00D80F0C"/>
    <w:rsid w:val="00D92077"/>
    <w:rsid w:val="00D951E2"/>
    <w:rsid w:val="00D9565A"/>
    <w:rsid w:val="00DA0CE0"/>
    <w:rsid w:val="00DB2337"/>
    <w:rsid w:val="00DB5F87"/>
    <w:rsid w:val="00DB699B"/>
    <w:rsid w:val="00DC0376"/>
    <w:rsid w:val="00DC099B"/>
    <w:rsid w:val="00DC2BE5"/>
    <w:rsid w:val="00DD173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5C5"/>
    <w:rsid w:val="00E353A2"/>
    <w:rsid w:val="00E36881"/>
    <w:rsid w:val="00E42E4C"/>
    <w:rsid w:val="00E47013"/>
    <w:rsid w:val="00E541F9"/>
    <w:rsid w:val="00E56709"/>
    <w:rsid w:val="00E57B79"/>
    <w:rsid w:val="00E63419"/>
    <w:rsid w:val="00E64496"/>
    <w:rsid w:val="00E72115"/>
    <w:rsid w:val="00E8322E"/>
    <w:rsid w:val="00E90162"/>
    <w:rsid w:val="00E903E0"/>
    <w:rsid w:val="00EA1115"/>
    <w:rsid w:val="00EA39EB"/>
    <w:rsid w:val="00EA58CE"/>
    <w:rsid w:val="00EB33FF"/>
    <w:rsid w:val="00EB3D1A"/>
    <w:rsid w:val="00EC2759"/>
    <w:rsid w:val="00EC4BE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E1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5609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806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06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806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4806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806D3"/>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4806D3"/>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4806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6D3"/>
  </w:style>
  <w:style w:type="character" w:customStyle="1" w:styleId="Heading1Char">
    <w:name w:val="Heading 1 Char"/>
    <w:aliases w:val="Pocket Char"/>
    <w:basedOn w:val="DefaultParagraphFont"/>
    <w:link w:val="Heading1"/>
    <w:uiPriority w:val="9"/>
    <w:rsid w:val="004806D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806D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4806D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806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806D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4806D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806D3"/>
    <w:rPr>
      <w:rFonts w:ascii="Calibri" w:hAnsi="Calibri"/>
      <w:b/>
      <w:i w:val="0"/>
      <w:iCs/>
      <w:sz w:val="22"/>
      <w:u w:val="single"/>
      <w:bdr w:val="none" w:sz="0" w:space="0" w:color="auto"/>
    </w:rPr>
  </w:style>
  <w:style w:type="paragraph" w:customStyle="1" w:styleId="textbold">
    <w:name w:val="text bold"/>
    <w:basedOn w:val="Normal"/>
    <w:link w:val="Emphasis"/>
    <w:autoRedefine/>
    <w:uiPriority w:val="20"/>
    <w:qFormat/>
    <w:rsid w:val="004806D3"/>
    <w:rPr>
      <w:b/>
      <w:iCs/>
      <w:u w:val="single"/>
    </w:rPr>
  </w:style>
  <w:style w:type="character" w:styleId="FollowedHyperlink">
    <w:name w:val="FollowedHyperlink"/>
    <w:basedOn w:val="DefaultParagraphFont"/>
    <w:uiPriority w:val="99"/>
    <w:semiHidden/>
    <w:unhideWhenUsed/>
    <w:rsid w:val="004806D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4806D3"/>
    <w:rPr>
      <w:color w:val="auto"/>
      <w:u w:val="non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Tag and Ci"/>
    <w:basedOn w:val="Heading1"/>
    <w:link w:val="Hyperlink"/>
    <w:autoRedefine/>
    <w:uiPriority w:val="99"/>
    <w:qFormat/>
    <w:rsid w:val="004806D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4806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06D3"/>
    <w:rPr>
      <w:rFonts w:ascii="Lucida Grande" w:hAnsi="Lucida Grande" w:cs="Lucida Grande"/>
    </w:rPr>
  </w:style>
  <w:style w:type="character" w:customStyle="1" w:styleId="Heading7Char">
    <w:name w:val="Heading 7 Char"/>
    <w:basedOn w:val="DefaultParagraphFont"/>
    <w:link w:val="Heading7"/>
    <w:uiPriority w:val="9"/>
    <w:semiHidden/>
    <w:rsid w:val="004806D3"/>
    <w:rPr>
      <w:rFonts w:asciiTheme="majorHAnsi" w:eastAsiaTheme="majorEastAsia" w:hAnsiTheme="majorHAnsi" w:cstheme="majorBidi"/>
      <w:i/>
      <w:iCs/>
      <w:color w:val="243F60" w:themeColor="accent1" w:themeShade="7F"/>
      <w:sz w:val="22"/>
      <w:szCs w:val="22"/>
    </w:rPr>
  </w:style>
  <w:style w:type="paragraph" w:styleId="FootnoteText">
    <w:name w:val="footnote text"/>
    <w:basedOn w:val="Normal"/>
    <w:link w:val="FootnoteTextChar"/>
    <w:uiPriority w:val="99"/>
    <w:unhideWhenUsed/>
    <w:qFormat/>
    <w:rsid w:val="004806D3"/>
  </w:style>
  <w:style w:type="character" w:customStyle="1" w:styleId="FootnoteTextChar">
    <w:name w:val="Footnote Text Char"/>
    <w:basedOn w:val="DefaultParagraphFont"/>
    <w:link w:val="FootnoteText"/>
    <w:uiPriority w:val="99"/>
    <w:rsid w:val="004806D3"/>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4806D3"/>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4806D3"/>
  </w:style>
  <w:style w:type="paragraph" w:styleId="ListParagraph">
    <w:name w:val="List Paragraph"/>
    <w:aliases w:val="6 font"/>
    <w:basedOn w:val="Normal"/>
    <w:unhideWhenUsed/>
    <w:qFormat/>
    <w:rsid w:val="004806D3"/>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806D3"/>
    <w:rPr>
      <w:sz w:val="26"/>
      <w:u w:val="single"/>
    </w:rPr>
  </w:style>
  <w:style w:type="paragraph" w:customStyle="1" w:styleId="Emphasis1">
    <w:name w:val="Emphasis1"/>
    <w:basedOn w:val="Normal"/>
    <w:autoRedefine/>
    <w:uiPriority w:val="7"/>
    <w:qFormat/>
    <w:rsid w:val="004806D3"/>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4806D3"/>
    <w:rPr>
      <w:b/>
      <w:u w:val="single"/>
    </w:rPr>
  </w:style>
  <w:style w:type="paragraph" w:customStyle="1" w:styleId="FUCKTHISFONT">
    <w:name w:val="FUCK THIS FONT"/>
    <w:basedOn w:val="Normal"/>
    <w:link w:val="IntenseEmphasis"/>
    <w:rsid w:val="004806D3"/>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4806D3"/>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4806D3"/>
    <w:pPr>
      <w:spacing w:after="140" w:line="276" w:lineRule="auto"/>
    </w:pPr>
    <w:rPr>
      <w:rFonts w:cs="Calibri"/>
      <w:sz w:val="26"/>
    </w:rPr>
  </w:style>
  <w:style w:type="character" w:customStyle="1" w:styleId="BodyTextChar">
    <w:name w:val="Body Text Char"/>
    <w:basedOn w:val="DefaultParagraphFont"/>
    <w:link w:val="BodyText"/>
    <w:rsid w:val="004806D3"/>
    <w:rPr>
      <w:rFonts w:ascii="Calibri" w:hAnsi="Calibri" w:cs="Calibri"/>
      <w:sz w:val="26"/>
    </w:rPr>
  </w:style>
  <w:style w:type="character" w:customStyle="1" w:styleId="hw">
    <w:name w:val="hw"/>
    <w:basedOn w:val="DefaultParagraphFont"/>
    <w:rsid w:val="004806D3"/>
  </w:style>
  <w:style w:type="character" w:customStyle="1" w:styleId="pos">
    <w:name w:val="pos"/>
    <w:basedOn w:val="DefaultParagraphFont"/>
    <w:rsid w:val="004806D3"/>
  </w:style>
  <w:style w:type="character" w:customStyle="1" w:styleId="guideword">
    <w:name w:val="guideword"/>
    <w:basedOn w:val="DefaultParagraphFont"/>
    <w:rsid w:val="004806D3"/>
  </w:style>
  <w:style w:type="paragraph" w:customStyle="1" w:styleId="vd">
    <w:name w:val="vd"/>
    <w:basedOn w:val="Normal"/>
    <w:rsid w:val="004806D3"/>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4806D3"/>
  </w:style>
  <w:style w:type="character" w:customStyle="1" w:styleId="letter">
    <w:name w:val="letter"/>
    <w:basedOn w:val="DefaultParagraphFont"/>
    <w:rsid w:val="004806D3"/>
  </w:style>
  <w:style w:type="character" w:customStyle="1" w:styleId="dttext">
    <w:name w:val="dttext"/>
    <w:basedOn w:val="DefaultParagraphFont"/>
    <w:rsid w:val="004806D3"/>
  </w:style>
  <w:style w:type="character" w:styleId="Strong">
    <w:name w:val="Strong"/>
    <w:basedOn w:val="DefaultParagraphFont"/>
    <w:uiPriority w:val="22"/>
    <w:qFormat/>
    <w:rsid w:val="004806D3"/>
    <w:rPr>
      <w:b/>
      <w:bCs/>
    </w:rPr>
  </w:style>
  <w:style w:type="character" w:customStyle="1" w:styleId="text-uppercase">
    <w:name w:val="text-uppercase"/>
    <w:basedOn w:val="DefaultParagraphFont"/>
    <w:rsid w:val="004806D3"/>
  </w:style>
  <w:style w:type="character" w:customStyle="1" w:styleId="ex-sent">
    <w:name w:val="ex-sent"/>
    <w:basedOn w:val="DefaultParagraphFont"/>
    <w:rsid w:val="004806D3"/>
  </w:style>
  <w:style w:type="character" w:customStyle="1" w:styleId="mwtsp">
    <w:name w:val="mw_t_sp"/>
    <w:basedOn w:val="DefaultParagraphFont"/>
    <w:rsid w:val="004806D3"/>
  </w:style>
  <w:style w:type="character" w:customStyle="1" w:styleId="mwtwi">
    <w:name w:val="mw_t_wi"/>
    <w:basedOn w:val="DefaultParagraphFont"/>
    <w:rsid w:val="004806D3"/>
  </w:style>
  <w:style w:type="character" w:customStyle="1" w:styleId="sub-num">
    <w:name w:val="sub-num"/>
    <w:basedOn w:val="DefaultParagraphFont"/>
    <w:rsid w:val="004806D3"/>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4806D3"/>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bfp.sp.unipi.it/chiara/lm/kantpisa1.html" TargetMode="External"/><Relationship Id="rId21" Type="http://schemas.openxmlformats.org/officeDocument/2006/relationships/hyperlink" Target="http://virt052.zim.uni-duisburg-essen.de/Kant/aa06/249.html" TargetMode="External"/><Relationship Id="rId22" Type="http://schemas.openxmlformats.org/officeDocument/2006/relationships/hyperlink" Target="http://virt052.zim.uni-duisburg-essen.de/Kant/aa06/237.html" TargetMode="External"/><Relationship Id="rId23" Type="http://schemas.openxmlformats.org/officeDocument/2006/relationships/hyperlink" Target="http://virt052.zim.uni-duisburg-essen.de/Kant/aa06/237.html" TargetMode="External"/><Relationship Id="rId24" Type="http://schemas.openxmlformats.org/officeDocument/2006/relationships/hyperlink" Target="http://bfp.sp.unipi.it/chiara/lm/kantpisa1.html" TargetMode="External"/><Relationship Id="rId25" Type="http://schemas.openxmlformats.org/officeDocument/2006/relationships/hyperlink" Target="http://bfp.sp.unipi.it/chiara/lm/kantpisa1.html" TargetMode="External"/><Relationship Id="rId26" Type="http://schemas.openxmlformats.org/officeDocument/2006/relationships/hyperlink" Target="http://bfp.sp.unipi.it/chiara/lm/kantpisa1.html" TargetMode="External"/><Relationship Id="rId27" Type="http://schemas.openxmlformats.org/officeDocument/2006/relationships/hyperlink" Target="https://www.ncbi.nlm.nih.gov/pmc/articles/PMC6446569/"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bfp.sp.unipi.it/chiara/lm/kantpisa1.html" TargetMode="External"/><Relationship Id="rId19" Type="http://schemas.openxmlformats.org/officeDocument/2006/relationships/hyperlink" Target="http://virt052.zim.uni-duisburg-essen.de/Kant/aa06/245.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4A3E1-B16A-D440-8183-5EF0BE569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Pages>
  <Words>19841</Words>
  <Characters>113094</Characters>
  <Application>Microsoft Macintosh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132670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13</cp:revision>
  <dcterms:created xsi:type="dcterms:W3CDTF">2021-09-26T23:00:00Z</dcterms:created>
  <dcterms:modified xsi:type="dcterms:W3CDTF">2021-09-27T04:06:00Z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