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501ECA" w14:textId="77777777" w:rsidR="00F21892" w:rsidRDefault="00F21892" w:rsidP="00F21892">
      <w:pPr>
        <w:pStyle w:val="Heading1"/>
      </w:pPr>
      <w:bookmarkStart w:id="0" w:name="_GoBack"/>
      <w:bookmarkEnd w:id="0"/>
      <w:r>
        <w:t xml:space="preserve">AC </w:t>
      </w:r>
    </w:p>
    <w:p w14:paraId="46B9EE5E" w14:textId="77777777" w:rsidR="00F21892" w:rsidRDefault="00F21892" w:rsidP="00F21892">
      <w:pPr>
        <w:pStyle w:val="Heading3"/>
      </w:pPr>
      <w:r>
        <w:lastRenderedPageBreak/>
        <w:t>1AC: Plan</w:t>
      </w:r>
    </w:p>
    <w:p w14:paraId="65FA74D2" w14:textId="77777777" w:rsidR="00F21892" w:rsidRDefault="00F21892" w:rsidP="00F21892">
      <w:pPr>
        <w:pStyle w:val="Heading4"/>
      </w:pPr>
      <w:r>
        <w:t>Plan – States ought to expand the Public Trust Doctrine to reduce private actor appropriation of Outer Space. To clarify, this is a whole res aff.</w:t>
      </w:r>
    </w:p>
    <w:p w14:paraId="546092F9" w14:textId="77777777" w:rsidR="00F21892" w:rsidRPr="00072948" w:rsidRDefault="00F21892" w:rsidP="00F21892">
      <w:pPr>
        <w:pStyle w:val="Heading4"/>
      </w:pPr>
      <w:r>
        <w:t>Plan</w:t>
      </w:r>
      <w:r w:rsidRPr="00337E8F">
        <w:t xml:space="preserve"> </w:t>
      </w:r>
      <w:r>
        <w:t xml:space="preserve">limits Appropriation and ensures Outer Space Development is </w:t>
      </w:r>
      <w:r>
        <w:rPr>
          <w:u w:val="single"/>
        </w:rPr>
        <w:t>sustainable</w:t>
      </w:r>
      <w:r>
        <w:t>.</w:t>
      </w:r>
    </w:p>
    <w:p w14:paraId="17F34FDF" w14:textId="77777777" w:rsidR="00F21892" w:rsidRDefault="00F21892" w:rsidP="00F21892">
      <w:pPr>
        <w:rPr>
          <w:sz w:val="18"/>
          <w:szCs w:val="18"/>
        </w:rPr>
      </w:pPr>
      <w:r w:rsidRPr="00EB0C58">
        <w:rPr>
          <w:rStyle w:val="Style13ptBold"/>
        </w:rPr>
        <w:t>Babcock</w:t>
      </w:r>
      <w:r>
        <w:rPr>
          <w:rStyle w:val="Style13ptBold"/>
        </w:rPr>
        <w:t xml:space="preserve"> 19 </w:t>
      </w:r>
      <w:r w:rsidRPr="00EB0C58">
        <w:rPr>
          <w:rStyle w:val="Style13ptBold"/>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6C4BE9B0" w14:textId="77777777" w:rsidR="00F21892" w:rsidRDefault="00F21892" w:rsidP="00F21892">
      <w:pPr>
        <w:rPr>
          <w:sz w:val="16"/>
        </w:rPr>
      </w:pPr>
      <w:r w:rsidRPr="00C57002">
        <w:rPr>
          <w:sz w:val="16"/>
          <w:szCs w:val="16"/>
        </w:rPr>
        <w:t>INTRODUCTION</w:t>
      </w:r>
      <w:r>
        <w:rPr>
          <w:sz w:val="16"/>
          <w:szCs w:val="16"/>
        </w:rPr>
        <w:t xml:space="preserve"> </w:t>
      </w:r>
      <w:r w:rsidRPr="001E14DE">
        <w:rPr>
          <w:rStyle w:val="Emphasis"/>
          <w:highlight w:val="green"/>
        </w:rPr>
        <w:t>Space</w:t>
      </w:r>
      <w:r w:rsidRPr="00625368">
        <w:rPr>
          <w:u w:val="single"/>
        </w:rPr>
        <w:t xml:space="preserve"> exploration is </w:t>
      </w:r>
      <w:r w:rsidRPr="001E14DE">
        <w:rPr>
          <w:rStyle w:val="Emphasis"/>
          <w:highlight w:val="green"/>
        </w:rPr>
        <w:t>heating up</w:t>
      </w:r>
      <w:r w:rsidRPr="00182C42">
        <w:rPr>
          <w:sz w:val="16"/>
        </w:rPr>
        <w:t xml:space="preserve">. Governments and </w:t>
      </w:r>
      <w:r w:rsidRPr="001E14DE">
        <w:rPr>
          <w:rStyle w:val="Emphasis"/>
          <w:highlight w:val="green"/>
        </w:rPr>
        <w:t>private interests</w:t>
      </w:r>
      <w:r w:rsidRPr="00182C42">
        <w:rPr>
          <w:sz w:val="16"/>
        </w:rPr>
        <w:t xml:space="preserve"> are on a </w:t>
      </w:r>
      <w:r w:rsidRPr="001E14DE">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1E14DE">
        <w:rPr>
          <w:rStyle w:val="Emphasis"/>
          <w:highlight w:val="green"/>
        </w:rPr>
        <w:t>absence of</w:t>
      </w:r>
      <w:r w:rsidRPr="00182C42">
        <w:rPr>
          <w:u w:val="single"/>
        </w:rPr>
        <w:t xml:space="preserve"> a global </w:t>
      </w:r>
      <w:r w:rsidRPr="001E14DE">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1E14DE">
        <w:rPr>
          <w:rStyle w:val="Emphasis"/>
          <w:highlight w:val="green"/>
        </w:rPr>
        <w:t>without</w:t>
      </w:r>
      <w:r w:rsidRPr="00182C42">
        <w:rPr>
          <w:sz w:val="16"/>
        </w:rPr>
        <w:t xml:space="preserve"> a governing authority or </w:t>
      </w:r>
      <w:r w:rsidRPr="001E14DE">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1E14DE">
        <w:rPr>
          <w:rStyle w:val="Emphasis"/>
          <w:highlight w:val="green"/>
        </w:rPr>
        <w:t>or limiting</w:t>
      </w:r>
      <w:r w:rsidRPr="00182C42">
        <w:rPr>
          <w:sz w:val="16"/>
        </w:rPr>
        <w:t xml:space="preserve"> despoliation, </w:t>
      </w:r>
      <w:r w:rsidRPr="001E14DE">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1E14DE">
        <w:rPr>
          <w:rStyle w:val="Emphasis"/>
          <w:highlight w:val="green"/>
        </w:rPr>
        <w:t>an alternative concept, the commons</w:t>
      </w:r>
      <w:r w:rsidRPr="00C45866">
        <w:rPr>
          <w:rStyle w:val="StyleUnderline"/>
        </w:rPr>
        <w:t xml:space="preserve">, in </w:t>
      </w:r>
      <w:r w:rsidRPr="001E14DE">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commons is closer to the principles set out in the various space treaties than implementation of a private property regime, and also </w:t>
      </w:r>
      <w:r w:rsidRPr="001E14DE">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1E14DE">
        <w:rPr>
          <w:rStyle w:val="Emphasis"/>
          <w:highlight w:val="green"/>
        </w:rPr>
        <w:t>commons management</w:t>
      </w:r>
      <w:r w:rsidRPr="00C45866">
        <w:rPr>
          <w:rStyle w:val="StyleUnderline"/>
        </w:rPr>
        <w:t xml:space="preserve"> scenarios </w:t>
      </w:r>
      <w:r w:rsidRPr="001E14DE">
        <w:rPr>
          <w:rStyle w:val="Emphasis"/>
          <w:highlight w:val="green"/>
        </w:rPr>
        <w:t>allow equitable use of resources</w:t>
      </w:r>
      <w:r w:rsidRPr="00C45866">
        <w:rPr>
          <w:rStyle w:val="StyleUnderline"/>
        </w:rPr>
        <w:t xml:space="preserve">, </w:t>
      </w:r>
      <w:r w:rsidRPr="001E14DE">
        <w:rPr>
          <w:rStyle w:val="Emphasis"/>
          <w:highlight w:val="green"/>
        </w:rPr>
        <w:t xml:space="preserve">while </w:t>
      </w:r>
      <w:r w:rsidRPr="001E14DE">
        <w:rPr>
          <w:rStyle w:val="Emphasis"/>
          <w:highlight w:val="green"/>
          <w:bdr w:val="single" w:sz="18" w:space="0" w:color="auto"/>
        </w:rPr>
        <w:t>preventing</w:t>
      </w:r>
      <w:r w:rsidRPr="00C45866">
        <w:rPr>
          <w:rStyle w:val="StyleUnderline"/>
          <w:bdr w:val="single" w:sz="18" w:space="0" w:color="auto"/>
        </w:rPr>
        <w:t xml:space="preserve"> their </w:t>
      </w:r>
      <w:r w:rsidRPr="001E14DE">
        <w:rPr>
          <w:rStyle w:val="Emphasis"/>
          <w:highlight w:val="green"/>
          <w:bdr w:val="single" w:sz="18" w:space="0" w:color="auto"/>
        </w:rPr>
        <w:t>despoliation</w:t>
      </w:r>
      <w:r w:rsidRPr="00C45866">
        <w:rPr>
          <w:rStyle w:val="StyleUnderline"/>
          <w:bdr w:val="single" w:sz="18" w:space="0" w:color="auto"/>
        </w:rPr>
        <w:t xml:space="preserve"> </w:t>
      </w:r>
      <w:r w:rsidRPr="001E14DE">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1E14DE">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1E14DE">
        <w:rPr>
          <w:rStyle w:val="Emphasis"/>
          <w:highlight w:val="green"/>
        </w:rPr>
        <w:t>used</w:t>
      </w:r>
      <w:r w:rsidRPr="00072948">
        <w:rPr>
          <w:rStyle w:val="Emphasis"/>
        </w:rPr>
        <w:t xml:space="preserve"> </w:t>
      </w:r>
      <w:r w:rsidRPr="001E14DE">
        <w:rPr>
          <w:rStyle w:val="Emphasis"/>
          <w:highlight w:val="green"/>
        </w:rPr>
        <w:t>effectively for centuries</w:t>
      </w:r>
      <w:r w:rsidRPr="00182C42">
        <w:rPr>
          <w:u w:val="single"/>
        </w:rPr>
        <w:t xml:space="preserve"> to </w:t>
      </w:r>
      <w:r w:rsidRPr="001E14DE">
        <w:rPr>
          <w:rStyle w:val="Emphasis"/>
          <w:highlight w:val="green"/>
        </w:rPr>
        <w:t>protect</w:t>
      </w:r>
      <w:r w:rsidRPr="00072948">
        <w:rPr>
          <w:rStyle w:val="Emphasis"/>
        </w:rPr>
        <w:t xml:space="preserve"> the </w:t>
      </w:r>
      <w:r w:rsidRPr="001E14DE">
        <w:rPr>
          <w:rStyle w:val="Emphasis"/>
          <w:highlight w:val="green"/>
        </w:rPr>
        <w:t>public</w:t>
      </w:r>
      <w:r w:rsidRPr="00072948">
        <w:rPr>
          <w:rStyle w:val="Emphasis"/>
        </w:rPr>
        <w:t xml:space="preserve">’s </w:t>
      </w:r>
      <w:r w:rsidRPr="001E14DE">
        <w:rPr>
          <w:rStyle w:val="Emphasis"/>
          <w:highlight w:val="green"/>
        </w:rPr>
        <w:t>interests</w:t>
      </w:r>
      <w:r w:rsidRPr="00182C42">
        <w:rPr>
          <w:u w:val="single"/>
        </w:rPr>
        <w:t xml:space="preserve"> in terrestrial </w:t>
      </w:r>
      <w:r w:rsidRPr="00D9212A">
        <w:rPr>
          <w:sz w:val="16"/>
        </w:rPr>
        <w:t>common pool resources (</w:t>
      </w:r>
      <w:r w:rsidRPr="001E14DE">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1E14DE">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1E14DE">
        <w:rPr>
          <w:rStyle w:val="Emphasis"/>
          <w:highlight w:val="green"/>
        </w:rPr>
        <w:t>private</w:t>
      </w:r>
      <w:r w:rsidRPr="00D9212A">
        <w:rPr>
          <w:u w:val="single"/>
        </w:rPr>
        <w:t xml:space="preserve"> commercial </w:t>
      </w:r>
      <w:r w:rsidRPr="001E14DE">
        <w:rPr>
          <w:rStyle w:val="Emphasis"/>
          <w:highlight w:val="green"/>
        </w:rPr>
        <w:t>interests</w:t>
      </w:r>
      <w:r w:rsidRPr="00D9212A">
        <w:rPr>
          <w:sz w:val="16"/>
        </w:rPr>
        <w:t xml:space="preserve"> to </w:t>
      </w:r>
      <w:r w:rsidRPr="001E14DE">
        <w:rPr>
          <w:rStyle w:val="Emphasis"/>
          <w:highlight w:val="green"/>
        </w:rPr>
        <w:t>invade</w:t>
      </w:r>
      <w:r w:rsidRPr="00D9212A">
        <w:rPr>
          <w:u w:val="single"/>
        </w:rPr>
        <w:t xml:space="preserve"> outer </w:t>
      </w:r>
      <w:r w:rsidRPr="001E14DE">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1E14DE">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less-thanfull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1E14DE">
        <w:rPr>
          <w:rStyle w:val="Emphasis"/>
          <w:highlight w:val="green"/>
        </w:rPr>
        <w:t>Only</w:t>
      </w:r>
      <w:r w:rsidRPr="00D9212A">
        <w:rPr>
          <w:u w:val="single"/>
        </w:rPr>
        <w:t xml:space="preserve"> the </w:t>
      </w:r>
      <w:r w:rsidRPr="001E14DE">
        <w:rPr>
          <w:rStyle w:val="Emphasis"/>
          <w:highlight w:val="green"/>
        </w:rPr>
        <w:t>PTD</w:t>
      </w:r>
      <w:r w:rsidRPr="00D9212A">
        <w:rPr>
          <w:sz w:val="16"/>
        </w:rPr>
        <w:t xml:space="preserve">, which has been used for centuries to protect the public’s interests in CPRs and has </w:t>
      </w:r>
      <w:r w:rsidRPr="001E14DE">
        <w:rPr>
          <w:rStyle w:val="Emphasis"/>
          <w:highlight w:val="green"/>
        </w:rPr>
        <w:t>demonstrated</w:t>
      </w:r>
      <w:r w:rsidRPr="00D9212A">
        <w:rPr>
          <w:u w:val="single"/>
        </w:rPr>
        <w:t xml:space="preserve"> its </w:t>
      </w:r>
      <w:r w:rsidRPr="001E14DE">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1E14DE">
        <w:rPr>
          <w:rStyle w:val="Emphasis"/>
          <w:highlight w:val="green"/>
        </w:rPr>
        <w:t>meet</w:t>
      </w:r>
      <w:r w:rsidRPr="00D9212A">
        <w:rPr>
          <w:u w:val="single"/>
        </w:rPr>
        <w:t xml:space="preserve"> these </w:t>
      </w:r>
      <w:r w:rsidRPr="001E14DE">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1E14DE">
        <w:rPr>
          <w:rStyle w:val="Emphasis"/>
          <w:highlight w:val="green"/>
        </w:rPr>
        <w:t>open access</w:t>
      </w:r>
      <w:r w:rsidRPr="00D9212A">
        <w:rPr>
          <w:u w:val="single"/>
        </w:rPr>
        <w:t xml:space="preserve"> purpose </w:t>
      </w:r>
      <w:r w:rsidRPr="001E14DE">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1E14DE">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1E14DE">
        <w:rPr>
          <w:rStyle w:val="Emphasis"/>
          <w:highlight w:val="green"/>
        </w:rPr>
        <w:t>using</w:t>
      </w:r>
      <w:r w:rsidRPr="00D9212A">
        <w:rPr>
          <w:u w:val="single"/>
        </w:rPr>
        <w:t xml:space="preserve"> the </w:t>
      </w:r>
      <w:r w:rsidRPr="001E14DE">
        <w:rPr>
          <w:rStyle w:val="Emphasis"/>
          <w:highlight w:val="green"/>
        </w:rPr>
        <w:t>PTD</w:t>
      </w:r>
      <w:r w:rsidRPr="00D9212A">
        <w:rPr>
          <w:u w:val="single"/>
        </w:rPr>
        <w:t xml:space="preserve"> will </w:t>
      </w:r>
      <w:r w:rsidRPr="001E14DE">
        <w:rPr>
          <w:rStyle w:val="Emphasis"/>
          <w:highlight w:val="green"/>
        </w:rPr>
        <w:t>lead to</w:t>
      </w:r>
      <w:r w:rsidRPr="00D9212A">
        <w:rPr>
          <w:u w:val="single"/>
        </w:rPr>
        <w:t xml:space="preserve"> a </w:t>
      </w:r>
      <w:r w:rsidRPr="001E14DE">
        <w:rPr>
          <w:rStyle w:val="Emphasis"/>
          <w:highlight w:val="green"/>
          <w:bdr w:val="single" w:sz="18" w:space="0" w:color="auto"/>
        </w:rPr>
        <w:t>durable</w:t>
      </w:r>
      <w:r w:rsidRPr="00072948">
        <w:rPr>
          <w:rStyle w:val="Emphasis"/>
          <w:bdr w:val="single" w:sz="18" w:space="0" w:color="auto"/>
        </w:rPr>
        <w:t xml:space="preserve">, </w:t>
      </w:r>
      <w:r w:rsidRPr="001E14DE">
        <w:rPr>
          <w:rStyle w:val="Emphasis"/>
          <w:highlight w:val="green"/>
          <w:bdr w:val="single" w:sz="18" w:space="0" w:color="auto"/>
        </w:rPr>
        <w:t>equitable</w:t>
      </w:r>
      <w:r w:rsidRPr="00072948">
        <w:rPr>
          <w:rStyle w:val="Emphasis"/>
          <w:bdr w:val="single" w:sz="18" w:space="0" w:color="auto"/>
        </w:rPr>
        <w:t xml:space="preserve"> </w:t>
      </w:r>
      <w:r w:rsidRPr="001E14DE">
        <w:rPr>
          <w:rStyle w:val="Emphasis"/>
          <w:highlight w:val="green"/>
          <w:bdr w:val="single" w:sz="18" w:space="0" w:color="auto"/>
        </w:rPr>
        <w:t>management</w:t>
      </w:r>
      <w:r w:rsidRPr="00072948">
        <w:rPr>
          <w:u w:val="single"/>
          <w:bdr w:val="single" w:sz="18" w:space="0" w:color="auto"/>
        </w:rPr>
        <w:t xml:space="preserve"> </w:t>
      </w:r>
      <w:r w:rsidRPr="00D9212A">
        <w:rPr>
          <w:u w:val="single"/>
        </w:rPr>
        <w:t>regime in a commons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3750F050" w14:textId="77777777" w:rsidR="00F21892" w:rsidRPr="00474A12" w:rsidRDefault="00F21892" w:rsidP="00F21892"/>
    <w:p w14:paraId="371FEBC7" w14:textId="77777777" w:rsidR="00F21892" w:rsidRDefault="00F21892" w:rsidP="00F21892">
      <w:pPr>
        <w:pStyle w:val="Heading4"/>
      </w:pPr>
      <w:r>
        <w:t>Sustainable development embedded in law solves security, debris, traffic and SSA.</w:t>
      </w:r>
    </w:p>
    <w:p w14:paraId="5EA50C67" w14:textId="77777777" w:rsidR="00F21892" w:rsidRDefault="00F21892" w:rsidP="00F21892">
      <w:pPr>
        <w:rPr>
          <w:sz w:val="18"/>
          <w:szCs w:val="18"/>
        </w:rPr>
      </w:pPr>
      <w:r w:rsidRPr="00EE53B2">
        <w:rPr>
          <w:rStyle w:val="Style13ptBold"/>
        </w:rPr>
        <w:t>Aganaba-Jeanty</w:t>
      </w:r>
      <w:r>
        <w:rPr>
          <w:rStyle w:val="Style13ptBold"/>
        </w:rPr>
        <w:t xml:space="preserve"> 16 </w:t>
      </w:r>
      <w:r w:rsidRPr="00EE53B2">
        <w:rPr>
          <w:rStyle w:val="Style13ptBold"/>
          <w:sz w:val="18"/>
          <w:szCs w:val="14"/>
        </w:rPr>
        <w:t>(</w:t>
      </w:r>
      <w:r w:rsidRPr="00EE53B2">
        <w:rPr>
          <w:sz w:val="18"/>
          <w:szCs w:val="18"/>
        </w:rPr>
        <w:t>, T., 2016. Space Sustainability and the Freedom of Outer Space. [online] Taylor &amp; Francis. Available at: &lt;https://www.tandfonline.com/doi/full/10.1080/14777622.2016.1148463&gt; [Accessed 15 December 2021] Timiebi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Timiebi was a post-doctoral fellow and is a senior fellow at the Centre for International Governance Innovation (CIGI) based in Waterloo, Ontario Canada where she focused on environmental and space governance. Timiebi was Executive Director of the World Space Week Association coordinating the global response to the UN 1999 declaration that World Space Week should be celebrated Oct 4-10 annually. She is currently on the Advisory Board for the Space Generation Advisory Council supporting the UN Programme on Space Applications. She is also on the Science Advisory Board of World View Enterprises and the SETI Institute. - pp. 10-13.)-rahulpenu</w:t>
      </w:r>
    </w:p>
    <w:p w14:paraId="7CD9C6D2" w14:textId="77777777" w:rsidR="00F21892" w:rsidRDefault="00F21892" w:rsidP="00F21892">
      <w:pPr>
        <w:rPr>
          <w:sz w:val="18"/>
          <w:szCs w:val="18"/>
        </w:rPr>
      </w:pPr>
      <w:r>
        <w:rPr>
          <w:sz w:val="18"/>
          <w:szCs w:val="18"/>
        </w:rPr>
        <w:t>---Critique of status quo polices for space sustainability</w:t>
      </w:r>
    </w:p>
    <w:p w14:paraId="49AD6CB6" w14:textId="77777777" w:rsidR="00F21892" w:rsidRDefault="00F21892" w:rsidP="00F21892">
      <w:pPr>
        <w:rPr>
          <w:sz w:val="18"/>
          <w:szCs w:val="18"/>
        </w:rPr>
      </w:pPr>
      <w:r>
        <w:rPr>
          <w:sz w:val="18"/>
          <w:szCs w:val="18"/>
        </w:rPr>
        <w:t>---New regimes key</w:t>
      </w:r>
    </w:p>
    <w:p w14:paraId="1D3056DD" w14:textId="77777777" w:rsidR="00F21892" w:rsidRDefault="00F21892" w:rsidP="00F21892">
      <w:pPr>
        <w:rPr>
          <w:sz w:val="18"/>
          <w:szCs w:val="18"/>
        </w:rPr>
      </w:pPr>
      <w:r>
        <w:rPr>
          <w:sz w:val="18"/>
          <w:szCs w:val="18"/>
        </w:rPr>
        <w:t>---Sustainability needs to be in law</w:t>
      </w:r>
    </w:p>
    <w:p w14:paraId="62812078" w14:textId="77777777" w:rsidR="00F21892" w:rsidRPr="00EE53B2" w:rsidRDefault="00F21892" w:rsidP="00F21892">
      <w:pPr>
        <w:rPr>
          <w:sz w:val="18"/>
          <w:szCs w:val="18"/>
        </w:rPr>
      </w:pPr>
      <w:r>
        <w:rPr>
          <w:sz w:val="18"/>
          <w:szCs w:val="18"/>
        </w:rPr>
        <w:t>---Perm VS Global South Ks</w:t>
      </w:r>
    </w:p>
    <w:p w14:paraId="0EC780AD" w14:textId="77777777" w:rsidR="00F21892" w:rsidRPr="00337E8F" w:rsidRDefault="00F21892" w:rsidP="00F21892">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1E14DE">
        <w:rPr>
          <w:rStyle w:val="StyleUnderline"/>
          <w:bCs/>
          <w:highlight w:val="green"/>
        </w:rPr>
        <w:t>space</w:t>
      </w:r>
      <w:r w:rsidRPr="001E14DE">
        <w:rPr>
          <w:rStyle w:val="StyleUnderline"/>
          <w:highlight w:val="green"/>
        </w:rPr>
        <w:t xml:space="preserve"> </w:t>
      </w:r>
      <w:r w:rsidRPr="001E14DE">
        <w:rPr>
          <w:rStyle w:val="StyleUnderline"/>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1E14DE">
        <w:rPr>
          <w:rStyle w:val="StyleUnderline"/>
          <w:highlight w:val="green"/>
        </w:rPr>
        <w:t>ensuring</w:t>
      </w:r>
      <w:r w:rsidRPr="00CF72AF">
        <w:rPr>
          <w:rStyle w:val="StyleUnderline"/>
        </w:rPr>
        <w:t xml:space="preserve"> that </w:t>
      </w:r>
      <w:r w:rsidRPr="001E14DE">
        <w:rPr>
          <w:rStyle w:val="StyleUnderline"/>
          <w:highlight w:val="green"/>
        </w:rPr>
        <w:t>all humanity</w:t>
      </w:r>
      <w:r w:rsidRPr="00CF72AF">
        <w:rPr>
          <w:rStyle w:val="StyleUnderline"/>
        </w:rPr>
        <w:t xml:space="preserve"> can </w:t>
      </w:r>
      <w:r w:rsidRPr="001E14DE">
        <w:rPr>
          <w:rStyle w:val="StyleUnderline"/>
          <w:highlight w:val="green"/>
        </w:rPr>
        <w:t>continue</w:t>
      </w:r>
      <w:r w:rsidRPr="00CF72AF">
        <w:rPr>
          <w:rStyle w:val="StyleUnderline"/>
        </w:rPr>
        <w:t xml:space="preserve"> </w:t>
      </w:r>
      <w:r w:rsidRPr="001E14DE">
        <w:rPr>
          <w:rStyle w:val="StyleUnderline"/>
          <w:highlight w:val="green"/>
        </w:rPr>
        <w:t>to use outer space for</w:t>
      </w:r>
      <w:r w:rsidRPr="00CF72AF">
        <w:rPr>
          <w:rStyle w:val="StyleUnderline"/>
        </w:rPr>
        <w:t xml:space="preserve"> </w:t>
      </w:r>
      <w:r w:rsidRPr="001E14DE">
        <w:rPr>
          <w:rStyle w:val="StyleUnderline"/>
          <w:highlight w:val="green"/>
        </w:rPr>
        <w:t>peaceful</w:t>
      </w:r>
      <w:r w:rsidRPr="00CF72AF">
        <w:rPr>
          <w:rStyle w:val="StyleUnderline"/>
        </w:rPr>
        <w:t xml:space="preserve"> </w:t>
      </w:r>
      <w:r w:rsidRPr="001E14DE">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1E14DE">
        <w:rPr>
          <w:rStyle w:val="StyleUnderline"/>
          <w:highlight w:val="green"/>
        </w:rPr>
        <w:t xml:space="preserve">over the </w:t>
      </w:r>
      <w:r w:rsidRPr="001E14DE">
        <w:rPr>
          <w:rStyle w:val="StyleUnderline"/>
          <w:bCs/>
          <w:highlight w:val="green"/>
        </w:rPr>
        <w:t>long</w:t>
      </w:r>
      <w:r w:rsidRPr="001E14DE">
        <w:rPr>
          <w:rStyle w:val="StyleUnderline"/>
          <w:highlight w:val="green"/>
        </w:rPr>
        <w:t xml:space="preserve"> </w:t>
      </w:r>
      <w:r w:rsidRPr="001E14DE">
        <w:rPr>
          <w:rStyle w:val="StyleUnderline"/>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(2</w:t>
      </w:r>
      <w:r w:rsidRPr="00712B93">
        <w:rPr>
          <w:rStyle w:val="StyleUnderline"/>
        </w:rPr>
        <w:t>) this use is</w:t>
      </w:r>
      <w:r w:rsidRPr="00712B93">
        <w:rPr>
          <w:sz w:val="16"/>
        </w:rPr>
        <w:t xml:space="preserve"> </w:t>
      </w:r>
      <w:r w:rsidRPr="00712B93">
        <w:rPr>
          <w:rStyle w:val="Emphasis"/>
        </w:rPr>
        <w:t>threatened</w:t>
      </w:r>
      <w:r w:rsidRPr="00712B93">
        <w:rPr>
          <w:rStyle w:val="StyleUnderline"/>
          <w:sz w:val="16"/>
          <w:u w:val="none"/>
        </w:rPr>
        <w:t xml:space="preserve">; </w:t>
      </w:r>
      <w:r w:rsidRPr="00712B93">
        <w:rPr>
          <w:rStyle w:val="StyleUnderline"/>
        </w:rPr>
        <w:t>(3) measures must be taken to</w:t>
      </w:r>
      <w:r w:rsidRPr="00712B93">
        <w:rPr>
          <w:sz w:val="16"/>
        </w:rPr>
        <w:t xml:space="preserve"> </w:t>
      </w:r>
      <w:r w:rsidRPr="00712B93">
        <w:rPr>
          <w:rStyle w:val="Emphasis"/>
        </w:rPr>
        <w:t>protect it</w:t>
      </w:r>
      <w:r w:rsidRPr="00712B93">
        <w:rPr>
          <w:rStyle w:val="StyleUnderline"/>
          <w:sz w:val="16"/>
          <w:u w:val="none"/>
        </w:rPr>
        <w:t xml:space="preserve">; and </w:t>
      </w:r>
      <w:r w:rsidRPr="00712B93">
        <w:rPr>
          <w:rStyle w:val="StyleUnderline"/>
        </w:rPr>
        <w:t>(4) all humanity currently possesses the ability</w:t>
      </w:r>
      <w:r w:rsidRPr="00712B93">
        <w:rPr>
          <w:rStyle w:val="StyleUnderline"/>
          <w:sz w:val="16"/>
          <w:u w:val="none"/>
        </w:rPr>
        <w:t>, in the sense of having a skill or the</w:t>
      </w:r>
      <w:r w:rsidRPr="00712B93">
        <w:rPr>
          <w:rStyle w:val="StyleUnderline"/>
        </w:rPr>
        <w:t xml:space="preserve"> capacity</w:t>
      </w:r>
      <w:r w:rsidRPr="00712B93">
        <w:rPr>
          <w:rStyle w:val="StyleUnderline"/>
          <w:sz w:val="16"/>
          <w:u w:val="none"/>
        </w:rPr>
        <w:t>,</w:t>
      </w:r>
      <w:r w:rsidRPr="00712B93">
        <w:rPr>
          <w:rStyle w:val="StyleUnderline"/>
        </w:rPr>
        <w:t xml:space="preserve"> to ensure space sustainability for peaceful pu</w:t>
      </w:r>
      <w:r w:rsidRPr="006372A0">
        <w:rPr>
          <w:rStyle w:val="StyleUnderline"/>
        </w:rPr>
        <w:t>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1E14DE">
        <w:rPr>
          <w:rStyle w:val="StyleUnderline"/>
          <w:highlight w:val="green"/>
        </w:rPr>
        <w:t>sustainability</w:t>
      </w:r>
      <w:r w:rsidRPr="006C7949">
        <w:rPr>
          <w:rStyle w:val="StyleUnderline"/>
        </w:rPr>
        <w:t xml:space="preserve"> is also conceptualized as </w:t>
      </w:r>
      <w:r w:rsidRPr="001E14DE">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rPr>
        <w:t>boundaries</w:t>
      </w:r>
      <w:r w:rsidRPr="00EE53B2">
        <w:rPr>
          <w:rStyle w:val="StyleUnderline"/>
          <w:sz w:val="16"/>
          <w:u w:val="none"/>
        </w:rPr>
        <w:t xml:space="preserve">, </w:t>
      </w:r>
      <w:r w:rsidRPr="001E14DE">
        <w:rPr>
          <w:rStyle w:val="StyleUnderline"/>
          <w:highlight w:val="green"/>
        </w:rPr>
        <w:t>and</w:t>
      </w:r>
      <w:r w:rsidRPr="00CF72AF">
        <w:rPr>
          <w:rStyle w:val="StyleUnderline"/>
        </w:rPr>
        <w:t xml:space="preserve"> </w:t>
      </w:r>
      <w:r w:rsidRPr="001E14DE">
        <w:rPr>
          <w:rStyle w:val="Emphasis"/>
          <w:highlight w:val="green"/>
        </w:rPr>
        <w:t>disincentives</w:t>
      </w:r>
      <w:r w:rsidRPr="00CF72AF">
        <w:rPr>
          <w:rStyle w:val="Emphasis"/>
        </w:rPr>
        <w:t xml:space="preserve"> for </w:t>
      </w:r>
      <w:r w:rsidRPr="001E14DE">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1E14DE">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1E14DE">
        <w:rPr>
          <w:rStyle w:val="Emphasis"/>
          <w:highlight w:val="green"/>
        </w:rPr>
        <w:t>interchangeab</w:t>
      </w:r>
      <w:r w:rsidRPr="00EE53B2">
        <w:rPr>
          <w:rStyle w:val="Emphasis"/>
          <w:b w:val="0"/>
          <w:bCs/>
        </w:rPr>
        <w:t>ly</w:t>
      </w:r>
      <w:r w:rsidRPr="00281F95">
        <w:rPr>
          <w:sz w:val="16"/>
        </w:rPr>
        <w:t xml:space="preserve"> </w:t>
      </w:r>
      <w:r w:rsidRPr="001E14DE">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1E14DE">
        <w:rPr>
          <w:rStyle w:val="Emphasis"/>
          <w:highlight w:val="green"/>
        </w:rPr>
        <w:t>security</w:t>
      </w:r>
      <w:r w:rsidRPr="00281F95">
        <w:rPr>
          <w:rStyle w:val="StyleUnderline"/>
          <w:sz w:val="16"/>
          <w:u w:val="none"/>
        </w:rPr>
        <w:t>, which entails</w:t>
      </w:r>
      <w:r w:rsidRPr="00CF72AF">
        <w:rPr>
          <w:rStyle w:val="StyleUnderline"/>
        </w:rPr>
        <w:t xml:space="preserve"> </w:t>
      </w:r>
      <w:r w:rsidRPr="001E14DE">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1E14DE">
        <w:rPr>
          <w:rStyle w:val="Emphasis"/>
          <w:highlight w:val="green"/>
        </w:rPr>
        <w:t>s</w:t>
      </w:r>
      <w:r w:rsidRPr="00CF72AF">
        <w:rPr>
          <w:rStyle w:val="StyleUnderline"/>
        </w:rPr>
        <w:t xml:space="preserve">pace </w:t>
      </w:r>
      <w:r w:rsidRPr="001E14DE">
        <w:rPr>
          <w:rStyle w:val="Emphasis"/>
          <w:highlight w:val="green"/>
        </w:rPr>
        <w:t>s</w:t>
      </w:r>
      <w:r w:rsidRPr="00CF72AF">
        <w:rPr>
          <w:rStyle w:val="StyleUnderline"/>
        </w:rPr>
        <w:t xml:space="preserve">ituational </w:t>
      </w:r>
      <w:r w:rsidRPr="001E14DE">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1E14DE">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1E14DE">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rPr>
        <w:t>sustainable development</w:t>
      </w:r>
      <w:r w:rsidRPr="00AB7CB0">
        <w:rPr>
          <w:rStyle w:val="StyleUnderline"/>
          <w:sz w:val="16"/>
          <w:u w:val="none"/>
        </w:rPr>
        <w:t>. This logic emphasizes that “</w:t>
      </w:r>
      <w:r w:rsidRPr="001E14DE">
        <w:rPr>
          <w:rStyle w:val="StyleUnderline"/>
          <w:highlight w:val="green"/>
        </w:rPr>
        <w:t>the</w:t>
      </w:r>
      <w:r w:rsidRPr="00AB7CB0">
        <w:rPr>
          <w:rStyle w:val="StyleUnderline"/>
        </w:rPr>
        <w:t xml:space="preserve"> </w:t>
      </w:r>
      <w:r w:rsidRPr="001E14DE">
        <w:rPr>
          <w:rStyle w:val="StyleUnderline"/>
          <w:highlight w:val="green"/>
        </w:rPr>
        <w:t>more</w:t>
      </w:r>
      <w:r w:rsidRPr="00AB7CB0">
        <w:rPr>
          <w:rStyle w:val="StyleUnderline"/>
        </w:rPr>
        <w:t xml:space="preserve"> different countries, </w:t>
      </w:r>
      <w:r w:rsidRPr="001E14DE">
        <w:rPr>
          <w:rStyle w:val="StyleUnderline"/>
          <w:highlight w:val="green"/>
        </w:rPr>
        <w:t>companies</w:t>
      </w:r>
      <w:r w:rsidRPr="00AB7CB0">
        <w:rPr>
          <w:rStyle w:val="StyleUnderline"/>
        </w:rPr>
        <w:t xml:space="preserve">, and individuals </w:t>
      </w:r>
      <w:r w:rsidRPr="001E14DE">
        <w:rPr>
          <w:rStyle w:val="StyleUnderline"/>
          <w:highlight w:val="green"/>
        </w:rPr>
        <w:t>depend</w:t>
      </w:r>
      <w:r w:rsidRPr="00AB7CB0">
        <w:rPr>
          <w:rStyle w:val="StyleUnderline"/>
        </w:rPr>
        <w:t xml:space="preserve"> </w:t>
      </w:r>
      <w:r w:rsidRPr="001E14DE">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1E14DE">
        <w:rPr>
          <w:rStyle w:val="StyleUnderline"/>
          <w:highlight w:val="green"/>
        </w:rPr>
        <w:t>more</w:t>
      </w:r>
      <w:r w:rsidRPr="00AB7CB0">
        <w:rPr>
          <w:rStyle w:val="StyleUnderline"/>
        </w:rPr>
        <w:t xml:space="preserve"> </w:t>
      </w:r>
      <w:r w:rsidRPr="001E14DE">
        <w:rPr>
          <w:rStyle w:val="StyleUnderline"/>
          <w:highlight w:val="green"/>
        </w:rPr>
        <w:t>they</w:t>
      </w:r>
      <w:r w:rsidRPr="00AB7CB0">
        <w:rPr>
          <w:rStyle w:val="StyleUnderline"/>
        </w:rPr>
        <w:t xml:space="preserve"> </w:t>
      </w:r>
      <w:r w:rsidRPr="001E14DE">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1E14DE">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1E14DE">
        <w:rPr>
          <w:rStyle w:val="Emphasis"/>
          <w:highlight w:val="green"/>
        </w:rPr>
        <w:t>procedures</w:t>
      </w:r>
      <w:r w:rsidRPr="00AB7CB0">
        <w:rPr>
          <w:sz w:val="16"/>
        </w:rPr>
        <w:t xml:space="preserve">, </w:t>
      </w:r>
      <w:r w:rsidRPr="001E14DE">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1E14DE">
        <w:rPr>
          <w:rStyle w:val="Emphasis"/>
          <w:highlight w:val="green"/>
        </w:rPr>
        <w:t>compliance</w:t>
      </w:r>
      <w:r w:rsidRPr="00AB7CB0">
        <w:rPr>
          <w:rStyle w:val="Emphasis"/>
        </w:rPr>
        <w:t xml:space="preserve"> mechanisms</w:t>
      </w:r>
      <w:r w:rsidRPr="00AB7CB0">
        <w:rPr>
          <w:sz w:val="16"/>
        </w:rPr>
        <w:t xml:space="preserve"> </w:t>
      </w:r>
      <w:r w:rsidRPr="001E14DE">
        <w:rPr>
          <w:rStyle w:val="StyleUnderline"/>
          <w:highlight w:val="gree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1E14DE">
        <w:rPr>
          <w:rStyle w:val="StyleUnderline"/>
          <w:bCs/>
          <w:highlight w:val="green"/>
        </w:rPr>
        <w:t>minimizing</w:t>
      </w:r>
      <w:r w:rsidRPr="001E14DE">
        <w:rPr>
          <w:rStyle w:val="StyleUnderline"/>
          <w:highlight w:val="green"/>
        </w:rPr>
        <w:t xml:space="preserve"> </w:t>
      </w:r>
      <w:r w:rsidRPr="001E14DE">
        <w:rPr>
          <w:rStyle w:val="StyleUnderline"/>
          <w:bCs/>
          <w:highlight w:val="green"/>
        </w:rPr>
        <w:t>risks</w:t>
      </w:r>
      <w:r w:rsidRPr="00AB7CB0">
        <w:rPr>
          <w:rStyle w:val="StyleUnderline"/>
        </w:rPr>
        <w:t xml:space="preserve"> </w:t>
      </w:r>
      <w:r w:rsidRPr="001E14DE">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1E14DE">
        <w:rPr>
          <w:rStyle w:val="Emphasis"/>
          <w:highlight w:val="green"/>
        </w:rPr>
        <w:t>debris</w:t>
      </w:r>
      <w:r w:rsidRPr="00AB7CB0">
        <w:rPr>
          <w:rStyle w:val="Emphasis"/>
        </w:rPr>
        <w:t xml:space="preserve"> </w:t>
      </w:r>
      <w:r w:rsidRPr="001E14DE">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1E14DE">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1E14DE">
        <w:rPr>
          <w:rStyle w:val="Emphasis"/>
          <w:highlight w:val="green"/>
        </w:rPr>
        <w:t>traffic</w:t>
      </w:r>
      <w:r w:rsidRPr="00AB7CB0">
        <w:rPr>
          <w:rStyle w:val="Emphasis"/>
        </w:rPr>
        <w:t xml:space="preserve"> </w:t>
      </w:r>
      <w:r w:rsidRPr="001E14DE">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data sharing/collection includes enabling research into potential solutions to the problem of space debris, and</w:t>
      </w:r>
      <w:r w:rsidRPr="00AB7CB0">
        <w:rPr>
          <w:rStyle w:val="StyleUnderline"/>
        </w:rPr>
        <w:t xml:space="preserve"> </w:t>
      </w:r>
      <w:r w:rsidRPr="001E14DE">
        <w:rPr>
          <w:rStyle w:val="Emphasis"/>
          <w:highlight w:val="green"/>
        </w:rPr>
        <w:t>enhancing</w:t>
      </w:r>
      <w:r w:rsidRPr="00AB7CB0">
        <w:rPr>
          <w:rStyle w:val="Emphasis"/>
        </w:rPr>
        <w:t xml:space="preserve"> </w:t>
      </w:r>
      <w:r w:rsidRPr="001E14DE">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1E14DE">
        <w:rPr>
          <w:rStyle w:val="Emphasis"/>
          <w:b w:val="0"/>
          <w:bCs/>
          <w:highlight w:val="green"/>
        </w:rPr>
        <w:t>proposals</w:t>
      </w:r>
      <w:r w:rsidRPr="00281F95">
        <w:rPr>
          <w:rStyle w:val="Emphasis"/>
          <w:b w:val="0"/>
          <w:bCs/>
        </w:rPr>
        <w:t xml:space="preserve"> </w:t>
      </w:r>
      <w:r w:rsidRPr="001E14DE">
        <w:rPr>
          <w:rStyle w:val="Emphasis"/>
          <w:b w:val="0"/>
          <w:bCs/>
          <w:highlight w:val="green"/>
        </w:rPr>
        <w:t>follow</w:t>
      </w:r>
      <w:r w:rsidRPr="00281F95">
        <w:rPr>
          <w:rStyle w:val="Emphasis"/>
          <w:b w:val="0"/>
          <w:bCs/>
        </w:rPr>
        <w:t xml:space="preserve"> the logic of </w:t>
      </w:r>
      <w:r w:rsidRPr="001E14DE">
        <w:rPr>
          <w:rStyle w:val="Emphasis"/>
          <w:b w:val="0"/>
          <w:bCs/>
          <w:highlight w:val="green"/>
        </w:rPr>
        <w:t>sustainability</w:t>
      </w:r>
      <w:r w:rsidRPr="00281F95">
        <w:rPr>
          <w:rStyle w:val="Emphasis"/>
          <w:b w:val="0"/>
          <w:bCs/>
        </w:rPr>
        <w:t xml:space="preserve"> </w:t>
      </w:r>
      <w:r w:rsidRPr="001E14DE">
        <w:rPr>
          <w:rStyle w:val="Emphasis"/>
          <w:b w:val="0"/>
          <w:bCs/>
          <w:highlight w:val="green"/>
        </w:rPr>
        <w:t>for</w:t>
      </w:r>
      <w:r w:rsidRPr="00281F95">
        <w:rPr>
          <w:rStyle w:val="Emphasis"/>
          <w:b w:val="0"/>
          <w:bCs/>
        </w:rPr>
        <w:t xml:space="preserve"> global </w:t>
      </w:r>
      <w:r w:rsidRPr="001E14DE">
        <w:rPr>
          <w:rStyle w:val="Emphasis"/>
          <w:b w:val="0"/>
          <w:bCs/>
          <w:highlight w:val="green"/>
        </w:rPr>
        <w:t>security</w:t>
      </w:r>
      <w:r w:rsidRPr="00281F95">
        <w:rPr>
          <w:rStyle w:val="StyleUnderline"/>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1E14DE">
        <w:rPr>
          <w:rStyle w:val="Emphasis"/>
          <w:highlight w:val="green"/>
        </w:rPr>
        <w:t xml:space="preserve">does not </w:t>
      </w:r>
      <w:r w:rsidRPr="001E14DE">
        <w:rPr>
          <w:rStyle w:val="Emphasis"/>
          <w:b w:val="0"/>
          <w:bCs/>
          <w:highlight w:val="green"/>
        </w:rPr>
        <w:t>adequately</w:t>
      </w:r>
      <w:r w:rsidRPr="001E14DE">
        <w:rPr>
          <w:rStyle w:val="Emphasis"/>
          <w:highlight w:val="green"/>
        </w:rPr>
        <w:t xml:space="preserve"> speak to</w:t>
      </w:r>
      <w:r w:rsidRPr="00281F95">
        <w:rPr>
          <w:rStyle w:val="Emphasis"/>
        </w:rPr>
        <w:t xml:space="preserve"> </w:t>
      </w:r>
      <w:r w:rsidRPr="001E14DE">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Cs/>
          <w:sz w:val="16"/>
          <w:u w:val="none"/>
        </w:rPr>
        <w:t xml:space="preserve"> </w:t>
      </w:r>
      <w:r w:rsidRPr="00281F95">
        <w:rPr>
          <w:rStyle w:val="Emphasis"/>
          <w:b w:val="0"/>
          <w:bCs/>
          <w:sz w:val="16"/>
        </w:rPr>
        <w:t>aspirant space states</w:t>
      </w:r>
      <w:r w:rsidRPr="00281F95">
        <w:rPr>
          <w:rStyle w:val="StyleUnderline"/>
          <w:sz w:val="16"/>
          <w:u w:val="none"/>
        </w:rPr>
        <w:t xml:space="preserve">. </w:t>
      </w:r>
      <w:r w:rsidRPr="001E14DE">
        <w:rPr>
          <w:rStyle w:val="StyleUnderline"/>
          <w:highlight w:val="green"/>
        </w:rPr>
        <w:t>To do so</w:t>
      </w:r>
      <w:r w:rsidRPr="00281F95">
        <w:rPr>
          <w:rStyle w:val="StyleUnderline"/>
        </w:rPr>
        <w:t xml:space="preserve"> </w:t>
      </w:r>
      <w:r w:rsidRPr="001E14DE">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1E14DE">
        <w:rPr>
          <w:rStyle w:val="Emphasis"/>
          <w:highlight w:val="green"/>
        </w:rPr>
        <w:t>aligning</w:t>
      </w:r>
      <w:r w:rsidRPr="00281F95">
        <w:rPr>
          <w:rStyle w:val="Emphasis"/>
        </w:rPr>
        <w:t xml:space="preserve"> </w:t>
      </w:r>
      <w:r w:rsidRPr="001E14DE">
        <w:rPr>
          <w:rStyle w:val="Emphasis"/>
          <w:highlight w:val="green"/>
        </w:rPr>
        <w:t>space law</w:t>
      </w:r>
      <w:r w:rsidRPr="00281F95">
        <w:rPr>
          <w:rStyle w:val="Emphasis"/>
        </w:rPr>
        <w:t xml:space="preserve"> </w:t>
      </w:r>
      <w:r w:rsidRPr="00281F95">
        <w:rPr>
          <w:rStyle w:val="Emphasis"/>
          <w:b w:val="0"/>
          <w:bCs/>
          <w:sz w:val="16"/>
        </w:rPr>
        <w:t>and policy</w:t>
      </w:r>
      <w:r w:rsidRPr="00281F95">
        <w:rPr>
          <w:rStyle w:val="Emphasis"/>
        </w:rPr>
        <w:t xml:space="preserve"> </w:t>
      </w:r>
      <w:r w:rsidRPr="001E14DE">
        <w:rPr>
          <w:rStyle w:val="Emphasis"/>
          <w:highlight w:val="green"/>
        </w:rPr>
        <w:t>with</w:t>
      </w:r>
      <w:r w:rsidRPr="00281F95">
        <w:rPr>
          <w:rStyle w:val="Emphasis"/>
        </w:rPr>
        <w:t xml:space="preserve"> </w:t>
      </w:r>
      <w:r w:rsidRPr="00281F95">
        <w:rPr>
          <w:rStyle w:val="Emphasis"/>
          <w:b w:val="0"/>
          <w:bCs/>
          <w:sz w:val="16"/>
        </w:rPr>
        <w:t>the</w:t>
      </w:r>
      <w:r w:rsidRPr="00281F95">
        <w:rPr>
          <w:rStyle w:val="Emphasis"/>
        </w:rPr>
        <w:t xml:space="preserve"> </w:t>
      </w:r>
      <w:r w:rsidRPr="001E14DE">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1E14DE">
        <w:rPr>
          <w:rStyle w:val="StyleUnderline"/>
          <w:highlight w:val="green"/>
        </w:rPr>
        <w:t>sustainable</w:t>
      </w:r>
      <w:r w:rsidRPr="00E71C6F">
        <w:rPr>
          <w:rStyle w:val="StyleUnderline"/>
        </w:rPr>
        <w:t xml:space="preserve"> development </w:t>
      </w:r>
      <w:r w:rsidRPr="00653971">
        <w:rPr>
          <w:rStyle w:val="StyleUnderline"/>
        </w:rPr>
        <w:t xml:space="preserve">law </w:t>
      </w:r>
      <w:r w:rsidRPr="001E14DE">
        <w:rPr>
          <w:rStyle w:val="StyleUnderline"/>
          <w:highlight w:val="green"/>
        </w:rPr>
        <w:t>approach calls for</w:t>
      </w:r>
      <w:r w:rsidRPr="00E71C6F">
        <w:rPr>
          <w:rStyle w:val="StyleUnderline"/>
        </w:rPr>
        <w:t xml:space="preserve"> a </w:t>
      </w:r>
      <w:r w:rsidRPr="001E14DE">
        <w:rPr>
          <w:rStyle w:val="Emphasis"/>
          <w:highlight w:val="green"/>
        </w:rPr>
        <w:t>conscious engagement</w:t>
      </w:r>
      <w:r w:rsidRPr="00281F95">
        <w:rPr>
          <w:sz w:val="16"/>
        </w:rPr>
        <w:t xml:space="preserve"> </w:t>
      </w:r>
      <w:r w:rsidRPr="001E14DE">
        <w:rPr>
          <w:rStyle w:val="StyleUnderline"/>
          <w:highlight w:val="green"/>
        </w:rPr>
        <w:t>with</w:t>
      </w:r>
      <w:r w:rsidRPr="00E71C6F">
        <w:rPr>
          <w:rStyle w:val="StyleUnderline"/>
        </w:rPr>
        <w:t xml:space="preserve"> the web of </w:t>
      </w:r>
      <w:r w:rsidRPr="00281F95">
        <w:rPr>
          <w:rStyle w:val="StyleUnderline"/>
        </w:rPr>
        <w:t xml:space="preserve">overlapping </w:t>
      </w:r>
      <w:r w:rsidRPr="001E14DE">
        <w:rPr>
          <w:rStyle w:val="StyleUnderline"/>
          <w:highlight w:val="green"/>
        </w:rPr>
        <w:t>social</w:t>
      </w:r>
      <w:r w:rsidRPr="00281F95">
        <w:rPr>
          <w:rStyle w:val="StyleUnderline"/>
        </w:rPr>
        <w:t xml:space="preserve">, </w:t>
      </w:r>
      <w:r w:rsidRPr="001E14DE">
        <w:rPr>
          <w:rStyle w:val="StyleUnderline"/>
          <w:highlight w:val="green"/>
        </w:rPr>
        <w:t>environmental</w:t>
      </w:r>
      <w:r w:rsidRPr="00281F95">
        <w:rPr>
          <w:rStyle w:val="StyleUnderline"/>
        </w:rPr>
        <w:t xml:space="preserve">, cultural, and </w:t>
      </w:r>
      <w:r w:rsidRPr="001E14DE">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rPr>
        <w:t>focus</w:t>
      </w:r>
      <w:r w:rsidRPr="00281F95">
        <w:rPr>
          <w:rStyle w:val="StyleUnderline"/>
          <w:sz w:val="16"/>
          <w:szCs w:val="16"/>
          <w:u w:val="none"/>
        </w:rPr>
        <w:t xml:space="preserve"> upon providing for the </w:t>
      </w:r>
      <w:r w:rsidRPr="00281F95">
        <w:rPr>
          <w:rStyle w:val="Emphasis"/>
          <w:b w:val="0"/>
          <w:bCs/>
          <w:sz w:val="16"/>
          <w:szCs w:val="16"/>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rPr>
        <w:t>receiving</w:t>
      </w:r>
      <w:r w:rsidRPr="00531C5A">
        <w:rPr>
          <w:rStyle w:val="Emphasis"/>
          <w:sz w:val="16"/>
          <w:szCs w:val="16"/>
        </w:rPr>
        <w:t xml:space="preserve"> </w:t>
      </w:r>
      <w:r w:rsidRPr="00531C5A">
        <w:rPr>
          <w:rStyle w:val="Emphasis"/>
          <w:b w:val="0"/>
          <w:bCs/>
          <w:sz w:val="16"/>
          <w:szCs w:val="16"/>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Cs/>
          <w:sz w:val="16"/>
          <w:szCs w:val="16"/>
          <w:u w:val="none"/>
        </w:rPr>
        <w:t>,</w:t>
      </w:r>
      <w:r w:rsidRPr="00531C5A">
        <w:rPr>
          <w:b/>
          <w:bCs/>
          <w:sz w:val="16"/>
          <w:szCs w:val="16"/>
        </w:rPr>
        <w:t xml:space="preserve"> </w:t>
      </w:r>
      <w:r w:rsidRPr="00531C5A">
        <w:rPr>
          <w:rStyle w:val="Emphasis"/>
          <w:b w:val="0"/>
          <w:bCs/>
          <w:sz w:val="16"/>
          <w:szCs w:val="16"/>
        </w:rPr>
        <w:t>not really to seek their input</w:t>
      </w:r>
      <w:r w:rsidRPr="00531C5A">
        <w:rPr>
          <w:rStyle w:val="StyleUnderline"/>
          <w:sz w:val="16"/>
          <w:szCs w:val="16"/>
          <w:u w:val="none"/>
        </w:rPr>
        <w:t>,</w:t>
      </w:r>
      <w:r w:rsidRPr="00531C5A">
        <w:rPr>
          <w:rStyle w:val="StyleUnderline"/>
          <w:bCs/>
          <w:sz w:val="16"/>
          <w:szCs w:val="16"/>
          <w:u w:val="none"/>
        </w:rPr>
        <w:t xml:space="preserve"> </w:t>
      </w:r>
      <w:r w:rsidRPr="00531C5A">
        <w:rPr>
          <w:rStyle w:val="StyleUnderline"/>
          <w:sz w:val="16"/>
          <w:szCs w:val="16"/>
          <w:u w:val="none"/>
        </w:rPr>
        <w:t>but to</w:t>
      </w:r>
      <w:r w:rsidRPr="00531C5A">
        <w:rPr>
          <w:rStyle w:val="StyleUnderline"/>
          <w:bCs/>
          <w:sz w:val="16"/>
          <w:szCs w:val="16"/>
          <w:u w:val="none"/>
        </w:rPr>
        <w:t xml:space="preserve"> </w:t>
      </w:r>
      <w:r w:rsidRPr="00531C5A">
        <w:rPr>
          <w:rStyle w:val="Emphasis"/>
          <w:b w:val="0"/>
          <w:bCs/>
          <w:sz w:val="16"/>
          <w:szCs w:val="16"/>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Paragraph 3 is fundamental and truly revealing when read in the light of the analysis of Schrogl.63 Schrogl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16A0219A" w14:textId="77777777" w:rsidR="00F21892" w:rsidRPr="00F103DB" w:rsidRDefault="00F21892" w:rsidP="00F21892">
      <w:pPr>
        <w:pStyle w:val="Heading3"/>
      </w:pPr>
      <w:r>
        <w:t>1AC: Sustainable Space Advantage</w:t>
      </w:r>
    </w:p>
    <w:p w14:paraId="1835BFA1" w14:textId="77777777" w:rsidR="00F21892" w:rsidRPr="009C412A" w:rsidRDefault="00F21892" w:rsidP="00F21892">
      <w:pPr>
        <w:pStyle w:val="Heading4"/>
      </w:pPr>
      <w:r>
        <w:t xml:space="preserve">1 - Congestion creates </w:t>
      </w:r>
      <w:r>
        <w:rPr>
          <w:u w:val="single"/>
        </w:rPr>
        <w:t>rivalrous</w:t>
      </w:r>
      <w:r>
        <w:t xml:space="preserve"> orbits. </w:t>
      </w:r>
    </w:p>
    <w:p w14:paraId="61053D2E" w14:textId="77777777" w:rsidR="00F21892" w:rsidRPr="006A7B40" w:rsidRDefault="00F21892" w:rsidP="00F21892">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11" w:history="1">
        <w:r w:rsidRPr="00485B38">
          <w:rPr>
            <w:rStyle w:val="Hyperlink"/>
          </w:rPr>
          <w:t>https://commons.und.edu/theses/2455/</w:t>
        </w:r>
      </w:hyperlink>
      <w:r>
        <w:t>)</w:t>
      </w:r>
    </w:p>
    <w:p w14:paraId="210908AC" w14:textId="77777777" w:rsidR="00F21892" w:rsidRPr="00561197" w:rsidRDefault="00F21892" w:rsidP="00F21892">
      <w:pPr>
        <w:rPr>
          <w:sz w:val="16"/>
        </w:rPr>
      </w:pPr>
      <w:r w:rsidRPr="00561197">
        <w:rPr>
          <w:sz w:val="16"/>
        </w:rPr>
        <w:t xml:space="preserve">b. Defect/Defect </w:t>
      </w:r>
      <w:r w:rsidRPr="00561197">
        <w:rPr>
          <w:rStyle w:val="StyleUnderline"/>
        </w:rPr>
        <w:t xml:space="preserve">The </w:t>
      </w:r>
      <w:r w:rsidRPr="001E14DE">
        <w:rPr>
          <w:rStyle w:val="Emphasis"/>
          <w:highlight w:val="green"/>
        </w:rPr>
        <w:t>ubiquity</w:t>
      </w:r>
      <w:r w:rsidRPr="001E14DE">
        <w:rPr>
          <w:rStyle w:val="StyleUnderline"/>
          <w:highlight w:val="green"/>
        </w:rPr>
        <w:t xml:space="preserve"> of</w:t>
      </w:r>
      <w:r w:rsidRPr="00561197">
        <w:rPr>
          <w:rStyle w:val="StyleUnderline"/>
        </w:rPr>
        <w:t xml:space="preserve"> space </w:t>
      </w:r>
      <w:r w:rsidRPr="001E14DE">
        <w:rPr>
          <w:rStyle w:val="StyleUnderline"/>
          <w:highlight w:val="green"/>
        </w:rPr>
        <w:t>tech</w:t>
      </w:r>
      <w:r w:rsidRPr="00561197">
        <w:rPr>
          <w:rStyle w:val="StyleUnderline"/>
        </w:rPr>
        <w:t>nology</w:t>
      </w:r>
      <w:r w:rsidRPr="00561197">
        <w:rPr>
          <w:sz w:val="16"/>
        </w:rPr>
        <w:t xml:space="preserve"> has also </w:t>
      </w:r>
      <w:r w:rsidRPr="001E14DE">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1E14DE">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1E14DE">
        <w:rPr>
          <w:rStyle w:val="StyleUnderline"/>
          <w:highlight w:val="green"/>
        </w:rPr>
        <w:t>there are</w:t>
      </w:r>
      <w:r w:rsidRPr="00561197">
        <w:rPr>
          <w:rStyle w:val="StyleUnderline"/>
        </w:rPr>
        <w:t xml:space="preserve"> over </w:t>
      </w:r>
      <w:r w:rsidRPr="001E14DE">
        <w:rPr>
          <w:rStyle w:val="Emphasis"/>
          <w:highlight w:val="green"/>
        </w:rPr>
        <w:t>300,000</w:t>
      </w:r>
      <w:r w:rsidRPr="00561197">
        <w:rPr>
          <w:rStyle w:val="StyleUnderline"/>
        </w:rPr>
        <w:t xml:space="preserve"> medium</w:t>
      </w:r>
      <w:r w:rsidRPr="00561197">
        <w:rPr>
          <w:sz w:val="16"/>
        </w:rPr>
        <w:t xml:space="preserve"> sized </w:t>
      </w:r>
      <w:r w:rsidRPr="001E14DE">
        <w:rPr>
          <w:rStyle w:val="StyleUnderline"/>
          <w:highlight w:val="green"/>
        </w:rPr>
        <w:t>objects capable of</w:t>
      </w:r>
      <w:r w:rsidRPr="00561197">
        <w:rPr>
          <w:rStyle w:val="StyleUnderline"/>
        </w:rPr>
        <w:t xml:space="preserve"> causing </w:t>
      </w:r>
      <w:r w:rsidRPr="00561197">
        <w:rPr>
          <w:rStyle w:val="Emphasis"/>
        </w:rPr>
        <w:t xml:space="preserve">catastrophic </w:t>
      </w:r>
      <w:r w:rsidRPr="001E14DE">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1E14DE">
        <w:rPr>
          <w:rStyle w:val="Emphasis"/>
          <w:highlight w:val="green"/>
        </w:rPr>
        <w:t>congestion</w:t>
      </w:r>
      <w:r w:rsidRPr="001E14DE">
        <w:rPr>
          <w:rStyle w:val="StyleUnderline"/>
          <w:highlight w:val="green"/>
        </w:rPr>
        <w:t xml:space="preserve"> will</w:t>
      </w:r>
      <w:r w:rsidRPr="00561197">
        <w:rPr>
          <w:rStyle w:val="StyleUnderline"/>
        </w:rPr>
        <w:t xml:space="preserve"> only </w:t>
      </w:r>
      <w:r w:rsidRPr="001E14DE">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spacefairing nation.161 </w:t>
      </w:r>
      <w:r w:rsidRPr="00561197">
        <w:rPr>
          <w:rStyle w:val="StyleUnderline"/>
        </w:rPr>
        <w:t xml:space="preserve">This is </w:t>
      </w:r>
      <w:r w:rsidRPr="001E14DE">
        <w:rPr>
          <w:rStyle w:val="StyleUnderline"/>
          <w:highlight w:val="green"/>
        </w:rPr>
        <w:t>evidenced by</w:t>
      </w:r>
      <w:r w:rsidRPr="00561197">
        <w:rPr>
          <w:sz w:val="16"/>
        </w:rPr>
        <w:t xml:space="preserve"> the </w:t>
      </w:r>
      <w:r w:rsidRPr="00561197">
        <w:rPr>
          <w:rStyle w:val="Emphasis"/>
        </w:rPr>
        <w:t xml:space="preserve">near </w:t>
      </w:r>
      <w:r w:rsidRPr="001E14DE">
        <w:rPr>
          <w:rStyle w:val="Emphasis"/>
          <w:highlight w:val="green"/>
        </w:rPr>
        <w:t>doubling</w:t>
      </w:r>
      <w:r w:rsidRPr="001E14DE">
        <w:rPr>
          <w:rStyle w:val="StyleUnderline"/>
          <w:highlight w:val="green"/>
        </w:rPr>
        <w:t xml:space="preserve"> of</w:t>
      </w:r>
      <w:r w:rsidRPr="00561197">
        <w:rPr>
          <w:rStyle w:val="StyleUnderline"/>
        </w:rPr>
        <w:t xml:space="preserve"> state</w:t>
      </w:r>
      <w:r w:rsidRPr="00561197">
        <w:rPr>
          <w:sz w:val="16"/>
        </w:rPr>
        <w:t xml:space="preserve"> operated </w:t>
      </w:r>
      <w:r w:rsidRPr="001E14DE">
        <w:rPr>
          <w:rStyle w:val="StyleUnderline"/>
          <w:highlight w:val="green"/>
        </w:rPr>
        <w:t>sat</w:t>
      </w:r>
      <w:r w:rsidRPr="00704237">
        <w:rPr>
          <w:rStyle w:val="StyleUnderline"/>
        </w:rPr>
        <w:t>ellite</w:t>
      </w:r>
      <w:r w:rsidRPr="001E14DE">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1E14DE">
        <w:rPr>
          <w:rStyle w:val="StyleUnderline"/>
          <w:highlight w:val="green"/>
        </w:rPr>
        <w:t xml:space="preserve">accumulation of space </w:t>
      </w:r>
      <w:r w:rsidRPr="001E14DE">
        <w:rPr>
          <w:rStyle w:val="Emphasis"/>
          <w:highlight w:val="green"/>
        </w:rPr>
        <w:t>debris</w:t>
      </w:r>
      <w:r w:rsidRPr="001E14DE">
        <w:rPr>
          <w:rStyle w:val="StyleUnderline"/>
          <w:highlight w:val="green"/>
        </w:rPr>
        <w:t xml:space="preserve"> is a </w:t>
      </w:r>
      <w:r w:rsidRPr="001E14DE">
        <w:rPr>
          <w:rStyle w:val="Emphasis"/>
          <w:highlight w:val="green"/>
        </w:rPr>
        <w:t>vital concern</w:t>
      </w:r>
      <w:r w:rsidRPr="001E14DE">
        <w:rPr>
          <w:rStyle w:val="StyleUnderline"/>
          <w:highlight w:val="green"/>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1E14DE">
        <w:rPr>
          <w:rStyle w:val="StyleUnderline"/>
          <w:highlight w:val="green"/>
        </w:rPr>
        <w:t xml:space="preserve">increase in </w:t>
      </w:r>
      <w:r w:rsidRPr="001E14DE">
        <w:rPr>
          <w:rStyle w:val="Emphasis"/>
          <w:highlight w:val="green"/>
        </w:rPr>
        <w:t>collision</w:t>
      </w:r>
      <w:r w:rsidRPr="00561197">
        <w:rPr>
          <w:sz w:val="16"/>
        </w:rPr>
        <w:t xml:space="preserve"> probability </w:t>
      </w:r>
      <w:r w:rsidRPr="001E14DE">
        <w:rPr>
          <w:rStyle w:val="StyleUnderline"/>
          <w:highlight w:val="green"/>
        </w:rPr>
        <w:t xml:space="preserve">occurs </w:t>
      </w:r>
      <w:r w:rsidRPr="001E14DE">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1E14DE">
        <w:rPr>
          <w:rStyle w:val="Emphasis"/>
          <w:highlight w:val="green"/>
        </w:rPr>
        <w:t>tripling</w:t>
      </w:r>
      <w:r w:rsidRPr="001E14DE">
        <w:rPr>
          <w:rStyle w:val="StyleUnderline"/>
          <w:highlight w:val="green"/>
        </w:rPr>
        <w:t xml:space="preserve"> of</w:t>
      </w:r>
      <w:r w:rsidRPr="00561197">
        <w:rPr>
          <w:sz w:val="16"/>
        </w:rPr>
        <w:t xml:space="preserve"> orbital </w:t>
      </w:r>
      <w:r w:rsidRPr="001E14DE">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1E14DE">
        <w:rPr>
          <w:rStyle w:val="StyleUnderline"/>
          <w:highlight w:val="green"/>
        </w:rPr>
        <w:t>would</w:t>
      </w:r>
      <w:r w:rsidRPr="00704237">
        <w:rPr>
          <w:rStyle w:val="StyleUnderline"/>
        </w:rPr>
        <w:t xml:space="preserve"> cause a </w:t>
      </w:r>
      <w:r w:rsidRPr="001E14DE">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1E14DE">
        <w:rPr>
          <w:rStyle w:val="StyleUnderline"/>
          <w:highlight w:val="green"/>
        </w:rPr>
        <w:t>the</w:t>
      </w:r>
      <w:r w:rsidRPr="00561197">
        <w:rPr>
          <w:rStyle w:val="StyleUnderline"/>
        </w:rPr>
        <w:t xml:space="preserve"> resulting </w:t>
      </w:r>
      <w:r w:rsidRPr="001E14DE">
        <w:rPr>
          <w:rStyle w:val="Emphasis"/>
          <w:highlight w:val="green"/>
        </w:rPr>
        <w:t>debris</w:t>
      </w:r>
      <w:r w:rsidRPr="00561197">
        <w:rPr>
          <w:rStyle w:val="Emphasis"/>
        </w:rPr>
        <w:t xml:space="preserve"> </w:t>
      </w:r>
      <w:r w:rsidRPr="001E14DE">
        <w:rPr>
          <w:rStyle w:val="Emphasis"/>
          <w:highlight w:val="green"/>
        </w:rPr>
        <w:t>cloud</w:t>
      </w:r>
      <w:r w:rsidRPr="001E14DE">
        <w:rPr>
          <w:rStyle w:val="StyleUnderline"/>
          <w:highlight w:val="green"/>
        </w:rPr>
        <w:t xml:space="preserve"> could</w:t>
      </w:r>
      <w:r w:rsidRPr="00561197">
        <w:rPr>
          <w:rStyle w:val="StyleUnderline"/>
        </w:rPr>
        <w:t xml:space="preserve"> cause a </w:t>
      </w:r>
      <w:r w:rsidRPr="001E14DE">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1E14DE">
        <w:rPr>
          <w:rStyle w:val="StyleUnderline"/>
          <w:highlight w:val="green"/>
        </w:rPr>
        <w:t>until a</w:t>
      </w:r>
      <w:r w:rsidRPr="00561197">
        <w:rPr>
          <w:rStyle w:val="StyleUnderline"/>
        </w:rPr>
        <w:t xml:space="preserve">n </w:t>
      </w:r>
      <w:r w:rsidRPr="00561197">
        <w:rPr>
          <w:rStyle w:val="Emphasis"/>
        </w:rPr>
        <w:t xml:space="preserve">instability </w:t>
      </w:r>
      <w:r w:rsidRPr="001E14DE">
        <w:rPr>
          <w:rStyle w:val="Emphasis"/>
          <w:highlight w:val="green"/>
        </w:rPr>
        <w:t>threshold</w:t>
      </w:r>
      <w:r w:rsidRPr="001E14DE">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1E14DE">
        <w:rPr>
          <w:rStyle w:val="StyleUnderline"/>
          <w:highlight w:val="green"/>
        </w:rPr>
        <w:t>cost of</w:t>
      </w:r>
      <w:r w:rsidRPr="00561197">
        <w:rPr>
          <w:sz w:val="16"/>
        </w:rPr>
        <w:t xml:space="preserve"> launching </w:t>
      </w:r>
      <w:r w:rsidRPr="001E14DE">
        <w:rPr>
          <w:rStyle w:val="StyleUnderline"/>
          <w:highlight w:val="green"/>
        </w:rPr>
        <w:t>a sat</w:t>
      </w:r>
      <w:r w:rsidRPr="00704237">
        <w:rPr>
          <w:rStyle w:val="StyleUnderline"/>
        </w:rPr>
        <w:t xml:space="preserve">ellite </w:t>
      </w:r>
      <w:r w:rsidRPr="001E14DE">
        <w:rPr>
          <w:rStyle w:val="StyleUnderline"/>
          <w:highlight w:val="green"/>
        </w:rPr>
        <w:t>would</w:t>
      </w:r>
      <w:r w:rsidRPr="00561197">
        <w:rPr>
          <w:sz w:val="16"/>
        </w:rPr>
        <w:t xml:space="preserve"> eventually </w:t>
      </w:r>
      <w:r w:rsidRPr="001E14DE">
        <w:rPr>
          <w:rStyle w:val="Emphasis"/>
          <w:highlight w:val="green"/>
        </w:rPr>
        <w:t>outweigh</w:t>
      </w:r>
      <w:r w:rsidRPr="00561197">
        <w:rPr>
          <w:rStyle w:val="Emphasis"/>
        </w:rPr>
        <w:t xml:space="preserve"> the </w:t>
      </w:r>
      <w:r w:rsidRPr="001E14DE">
        <w:rPr>
          <w:rStyle w:val="Emphasis"/>
          <w:highlight w:val="green"/>
        </w:rPr>
        <w:t>benefits</w:t>
      </w:r>
      <w:r w:rsidRPr="00561197">
        <w:rPr>
          <w:sz w:val="16"/>
        </w:rPr>
        <w:t xml:space="preserve"> received </w:t>
      </w:r>
      <w:r w:rsidRPr="001E14DE">
        <w:rPr>
          <w:rStyle w:val="StyleUnderline"/>
          <w:highlight w:val="green"/>
        </w:rPr>
        <w:t>due to</w:t>
      </w:r>
      <w:r w:rsidRPr="00561197">
        <w:rPr>
          <w:rStyle w:val="StyleUnderline"/>
        </w:rPr>
        <w:t xml:space="preserve"> the probability of that asset </w:t>
      </w:r>
      <w:r w:rsidRPr="001E14DE">
        <w:rPr>
          <w:rStyle w:val="StyleUnderline"/>
          <w:highlight w:val="green"/>
        </w:rPr>
        <w:t xml:space="preserve">being </w:t>
      </w:r>
      <w:r w:rsidRPr="001E14DE">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1E14DE">
        <w:rPr>
          <w:rStyle w:val="StyleUnderline"/>
          <w:highlight w:val="green"/>
        </w:rPr>
        <w:t>accumulation will render</w:t>
      </w:r>
      <w:r w:rsidRPr="00561197">
        <w:rPr>
          <w:rStyle w:val="StyleUnderline"/>
        </w:rPr>
        <w:t xml:space="preserve"> critical </w:t>
      </w:r>
      <w:r w:rsidRPr="001E14DE">
        <w:rPr>
          <w:rStyle w:val="StyleUnderline"/>
          <w:highlight w:val="green"/>
        </w:rPr>
        <w:t xml:space="preserve">orbits </w:t>
      </w:r>
      <w:r w:rsidRPr="001E14DE">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1E14DE">
        <w:rPr>
          <w:rStyle w:val="StyleUnderline"/>
          <w:highlight w:val="green"/>
        </w:rPr>
        <w:t xml:space="preserve">orbits </w:t>
      </w:r>
      <w:r w:rsidRPr="001E14DE">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729E64BB" w14:textId="77777777" w:rsidR="00F21892" w:rsidRPr="009C412A" w:rsidRDefault="00F21892" w:rsidP="00F21892">
      <w:pPr>
        <w:pStyle w:val="Heading4"/>
      </w:pPr>
      <w:r>
        <w:t xml:space="preserve">That triggers </w:t>
      </w:r>
      <w:r>
        <w:rPr>
          <w:u w:val="single"/>
        </w:rPr>
        <w:t>missile radars</w:t>
      </w:r>
      <w:r>
        <w:t xml:space="preserve"> – miscalc. </w:t>
      </w:r>
    </w:p>
    <w:p w14:paraId="418B4741" w14:textId="77777777" w:rsidR="00F21892" w:rsidRPr="001A09D0" w:rsidRDefault="00F21892" w:rsidP="00F21892">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2" w:history="1">
        <w:r w:rsidRPr="001A09D0">
          <w:rPr>
            <w:rStyle w:val="Hyperlink"/>
          </w:rPr>
          <w:t>https://aerospace.org/sites/default/files/2019-04/Crosslink%20Fall%202015%20V16N1%20.pdf</w:t>
        </w:r>
      </w:hyperlink>
      <w:r>
        <w:t>)</w:t>
      </w:r>
    </w:p>
    <w:p w14:paraId="1739630E" w14:textId="77777777" w:rsidR="00F21892" w:rsidRPr="00561197" w:rsidRDefault="00F21892" w:rsidP="00F21892">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1E14DE">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1E14DE">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1E14DE">
        <w:rPr>
          <w:rStyle w:val="Emphasis"/>
          <w:highlight w:val="green"/>
        </w:rPr>
        <w:t>surveillance</w:t>
      </w:r>
      <w:r w:rsidRPr="00561197">
        <w:rPr>
          <w:sz w:val="16"/>
        </w:rPr>
        <w:t xml:space="preserve">. In particular, </w:t>
      </w:r>
      <w:r w:rsidRPr="00561197">
        <w:rPr>
          <w:rStyle w:val="StyleUnderline"/>
        </w:rPr>
        <w:t xml:space="preserve">the Air Force needed a way </w:t>
      </w:r>
      <w:r w:rsidRPr="001E14DE">
        <w:rPr>
          <w:rStyle w:val="StyleUnderline"/>
          <w:highlight w:val="green"/>
        </w:rPr>
        <w:t xml:space="preserve">to </w:t>
      </w:r>
      <w:r w:rsidRPr="001E14DE">
        <w:rPr>
          <w:rStyle w:val="Emphasis"/>
          <w:highlight w:val="green"/>
        </w:rPr>
        <w:t>prevent false alarms</w:t>
      </w:r>
      <w:r w:rsidRPr="001E14DE">
        <w:rPr>
          <w:rStyle w:val="StyleUnderline"/>
          <w:highlight w:val="green"/>
        </w:rPr>
        <w:t xml:space="preserve"> as sat</w:t>
      </w:r>
      <w:r w:rsidRPr="00704237">
        <w:rPr>
          <w:rStyle w:val="StyleUnderline"/>
        </w:rPr>
        <w:t>ellite</w:t>
      </w:r>
      <w:r w:rsidRPr="001E14DE">
        <w:rPr>
          <w:rStyle w:val="StyleUnderline"/>
          <w:highlight w:val="green"/>
        </w:rPr>
        <w:t>s came</w:t>
      </w:r>
      <w:r w:rsidRPr="00704237">
        <w:rPr>
          <w:rStyle w:val="StyleUnderline"/>
        </w:rPr>
        <w:t xml:space="preserve"> with</w:t>
      </w:r>
      <w:r w:rsidRPr="001E14DE">
        <w:rPr>
          <w:rStyle w:val="StyleUnderline"/>
          <w:highlight w:val="green"/>
        </w:rPr>
        <w:t>in</w:t>
      </w:r>
      <w:r w:rsidRPr="00561197">
        <w:rPr>
          <w:rStyle w:val="StyleUnderline"/>
        </w:rPr>
        <w:t xml:space="preserve"> view of </w:t>
      </w:r>
      <w:r w:rsidRPr="001E14DE">
        <w:rPr>
          <w:rStyle w:val="Emphasis"/>
          <w:highlight w:val="green"/>
        </w:rPr>
        <w:t>missile</w:t>
      </w:r>
      <w:r w:rsidRPr="00561197">
        <w:rPr>
          <w:rStyle w:val="Emphasis"/>
        </w:rPr>
        <w:t xml:space="preserve">-warning </w:t>
      </w:r>
      <w:r w:rsidRPr="001E14DE">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1E14DE">
        <w:rPr>
          <w:rStyle w:val="StyleUnderline"/>
          <w:highlight w:val="green"/>
        </w:rPr>
        <w:t>a catalog could</w:t>
      </w:r>
      <w:r w:rsidRPr="00561197">
        <w:rPr>
          <w:sz w:val="16"/>
        </w:rPr>
        <w:t xml:space="preserve"> be used </w:t>
      </w:r>
      <w:r w:rsidRPr="00561197">
        <w:rPr>
          <w:rStyle w:val="StyleUnderline"/>
        </w:rPr>
        <w:t xml:space="preserve">to </w:t>
      </w:r>
      <w:r w:rsidRPr="001E14DE">
        <w:rPr>
          <w:rStyle w:val="StyleUnderline"/>
          <w:highlight w:val="green"/>
        </w:rPr>
        <w:t xml:space="preserve">filter </w:t>
      </w:r>
      <w:r w:rsidRPr="001E14DE">
        <w:rPr>
          <w:rStyle w:val="Emphasis"/>
          <w:highlight w:val="green"/>
        </w:rPr>
        <w:t>normal</w:t>
      </w:r>
      <w:r w:rsidRPr="00561197">
        <w:rPr>
          <w:rStyle w:val="Emphasis"/>
        </w:rPr>
        <w:t xml:space="preserve"> orbital </w:t>
      </w:r>
      <w:r w:rsidRPr="001E14DE">
        <w:rPr>
          <w:rStyle w:val="Emphasis"/>
          <w:highlight w:val="green"/>
        </w:rPr>
        <w:t>passages</w:t>
      </w:r>
      <w:r w:rsidRPr="001E14DE">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1E14DE">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1E14DE">
        <w:rPr>
          <w:rStyle w:val="StyleUnderline"/>
          <w:highlight w:val="green"/>
        </w:rPr>
        <w:t>models</w:t>
      </w:r>
      <w:r w:rsidRPr="00561197">
        <w:rPr>
          <w:sz w:val="16"/>
        </w:rPr>
        <w:t xml:space="preserve"> used </w:t>
      </w:r>
      <w:r w:rsidRPr="00561197">
        <w:rPr>
          <w:rStyle w:val="StyleUnderline"/>
        </w:rPr>
        <w:t xml:space="preserve">for predicting satellite motion </w:t>
      </w:r>
      <w:r w:rsidRPr="001E14DE">
        <w:rPr>
          <w:rStyle w:val="StyleUnderline"/>
          <w:highlight w:val="green"/>
        </w:rPr>
        <w:t xml:space="preserve">are </w:t>
      </w:r>
      <w:r w:rsidRPr="001E14DE">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1E14DE">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1E14DE">
        <w:rPr>
          <w:rStyle w:val="StyleUnderline"/>
          <w:highlight w:val="green"/>
        </w:rPr>
        <w:t>is</w:t>
      </w:r>
      <w:r w:rsidRPr="00561197">
        <w:rPr>
          <w:rStyle w:val="StyleUnderline"/>
        </w:rPr>
        <w:t xml:space="preserve"> to warn about </w:t>
      </w:r>
      <w:r w:rsidRPr="001E14DE">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1E14DE">
        <w:rPr>
          <w:rStyle w:val="StyleUnderline"/>
          <w:highlight w:val="green"/>
        </w:rPr>
        <w:t>Unplanned maneuvers</w:t>
      </w:r>
      <w:r w:rsidRPr="00561197">
        <w:rPr>
          <w:sz w:val="16"/>
        </w:rPr>
        <w:t xml:space="preserve"> may </w:t>
      </w:r>
      <w:r w:rsidRPr="001E14DE">
        <w:rPr>
          <w:rStyle w:val="Emphasis"/>
          <w:highlight w:val="green"/>
        </w:rPr>
        <w:t>disturb</w:t>
      </w:r>
      <w:r w:rsidRPr="00561197">
        <w:rPr>
          <w:rStyle w:val="Emphasis"/>
        </w:rPr>
        <w:t xml:space="preserve"> normal </w:t>
      </w:r>
      <w:r w:rsidRPr="001E14DE">
        <w:rPr>
          <w:rStyle w:val="Emphasis"/>
          <w:highlight w:val="green"/>
        </w:rPr>
        <w:t>op</w:t>
      </w:r>
      <w:r w:rsidRPr="0010289E">
        <w:rPr>
          <w:rStyle w:val="Emphasis"/>
        </w:rPr>
        <w:t>eration</w:t>
      </w:r>
      <w:r w:rsidRPr="001E14DE">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1E14DE">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1E14DE">
        <w:rPr>
          <w:rStyle w:val="StyleUnderline"/>
          <w:highlight w:val="green"/>
        </w:rPr>
        <w:t>depends on</w:t>
      </w:r>
      <w:r w:rsidRPr="00561197">
        <w:rPr>
          <w:rStyle w:val="StyleUnderline"/>
        </w:rPr>
        <w:t xml:space="preserve"> the </w:t>
      </w:r>
      <w:r w:rsidRPr="001E14DE">
        <w:rPr>
          <w:rStyle w:val="Emphasis"/>
          <w:highlight w:val="green"/>
        </w:rPr>
        <w:t>quality</w:t>
      </w:r>
      <w:r w:rsidRPr="001E14DE">
        <w:rPr>
          <w:rStyle w:val="StyleUnderline"/>
          <w:highlight w:val="green"/>
        </w:rPr>
        <w:t xml:space="preserve"> and </w:t>
      </w:r>
      <w:r w:rsidRPr="001E14DE">
        <w:rPr>
          <w:rStyle w:val="Emphasis"/>
          <w:highlight w:val="green"/>
        </w:rPr>
        <w:t>quantity</w:t>
      </w:r>
      <w:r w:rsidRPr="001E14DE">
        <w:rPr>
          <w:rStyle w:val="StyleUnderline"/>
          <w:highlight w:val="green"/>
        </w:rPr>
        <w:t xml:space="preserve"> of</w:t>
      </w:r>
      <w:r w:rsidRPr="00561197">
        <w:rPr>
          <w:rStyle w:val="StyleUnderline"/>
        </w:rPr>
        <w:t xml:space="preserve"> the tracking </w:t>
      </w:r>
      <w:r w:rsidRPr="001E14DE">
        <w:rPr>
          <w:rStyle w:val="StyleUnderline"/>
          <w:highlight w:val="green"/>
        </w:rPr>
        <w:t>data</w:t>
      </w:r>
      <w:r w:rsidRPr="00561197">
        <w:rPr>
          <w:sz w:val="16"/>
        </w:rPr>
        <w:t xml:space="preserve">, which is limited by the capability of the Space Surveillance Network. Simply put, </w:t>
      </w:r>
      <w:r w:rsidRPr="001E14DE">
        <w:rPr>
          <w:rStyle w:val="StyleUnderline"/>
          <w:highlight w:val="green"/>
        </w:rPr>
        <w:t>there are not enough</w:t>
      </w:r>
      <w:r w:rsidRPr="00C93FBC">
        <w:rPr>
          <w:rStyle w:val="StyleUnderline"/>
        </w:rPr>
        <w:t xml:space="preserve"> </w:t>
      </w:r>
      <w:r w:rsidRPr="00C93FBC">
        <w:rPr>
          <w:rStyle w:val="Emphasis"/>
        </w:rPr>
        <w:t xml:space="preserve">tracking </w:t>
      </w:r>
      <w:r w:rsidRPr="001E14DE">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1E14DE">
        <w:rPr>
          <w:rStyle w:val="StyleUnderline"/>
          <w:highlight w:val="green"/>
        </w:rPr>
        <w:t xml:space="preserve">operators </w:t>
      </w:r>
      <w:r w:rsidRPr="001E14DE">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1E14DE">
        <w:rPr>
          <w:rStyle w:val="StyleUnderline"/>
          <w:highlight w:val="green"/>
        </w:rPr>
        <w:t xml:space="preserve">to know </w:t>
      </w:r>
      <w:r w:rsidRPr="001E14DE">
        <w:rPr>
          <w:rStyle w:val="Emphasis"/>
          <w:highlight w:val="green"/>
        </w:rPr>
        <w:t>where</w:t>
      </w:r>
      <w:r w:rsidRPr="00561197">
        <w:rPr>
          <w:rStyle w:val="Emphasis"/>
        </w:rPr>
        <w:t xml:space="preserve"> their </w:t>
      </w:r>
      <w:r w:rsidRPr="001E14DE">
        <w:rPr>
          <w:rStyle w:val="Emphasis"/>
          <w:highlight w:val="green"/>
        </w:rPr>
        <w:t>sat</w:t>
      </w:r>
      <w:r w:rsidRPr="00C93FBC">
        <w:rPr>
          <w:rStyle w:val="Emphasis"/>
        </w:rPr>
        <w:t>ellite</w:t>
      </w:r>
      <w:r w:rsidRPr="001E14DE">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1E14DE">
        <w:rPr>
          <w:rStyle w:val="StyleUnderline"/>
          <w:highlight w:val="green"/>
        </w:rPr>
        <w:t>This</w:t>
      </w:r>
      <w:r w:rsidRPr="00561197">
        <w:rPr>
          <w:sz w:val="16"/>
        </w:rPr>
        <w:t xml:space="preserve"> situation </w:t>
      </w:r>
      <w:r w:rsidRPr="001E14DE">
        <w:rPr>
          <w:rStyle w:val="StyleUnderline"/>
          <w:highlight w:val="green"/>
        </w:rPr>
        <w:t xml:space="preserve">creates a </w:t>
      </w:r>
      <w:r w:rsidRPr="001E14DE">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1E14DE">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1E14DE">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1E14DE">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1E14DE">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1E14DE">
        <w:rPr>
          <w:rStyle w:val="Emphasis"/>
          <w:highlight w:val="green"/>
        </w:rPr>
        <w:t>more than 200</w:t>
      </w:r>
      <w:r w:rsidRPr="00561197">
        <w:rPr>
          <w:rStyle w:val="StyleUnderline"/>
        </w:rPr>
        <w:t xml:space="preserve"> satellite </w:t>
      </w:r>
      <w:r w:rsidRPr="001E14DE">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0F99CCC8" w14:textId="77777777" w:rsidR="00F21892" w:rsidRDefault="00F21892" w:rsidP="00F21892">
      <w:pPr>
        <w:pStyle w:val="Heading4"/>
      </w:pPr>
      <w:r w:rsidRPr="00AD0655">
        <w:rPr>
          <w:u w:val="single"/>
        </w:rPr>
        <w:t>Nuclear war</w:t>
      </w:r>
      <w:r>
        <w:t xml:space="preserve">. </w:t>
      </w:r>
    </w:p>
    <w:p w14:paraId="1A51CD14" w14:textId="77777777" w:rsidR="00F21892" w:rsidRDefault="00F21892" w:rsidP="00F21892">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hyperlink r:id="rId13" w:history="1">
        <w:r w:rsidRPr="00D92BE6">
          <w:rPr>
            <w:rStyle w:val="Hyperlink"/>
          </w:rPr>
          <w:t>https://foxtrotalpha.jalopnik.com/these-are-the-doomsday-satellites-that-detected-the-exp-1737434876</w:t>
        </w:r>
      </w:hyperlink>
      <w:r>
        <w:t>)</w:t>
      </w:r>
    </w:p>
    <w:p w14:paraId="4F35497D" w14:textId="77777777" w:rsidR="00F21892" w:rsidRDefault="00F21892" w:rsidP="00F21892">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1E14DE">
        <w:rPr>
          <w:rStyle w:val="StyleUnderline"/>
          <w:highlight w:val="green"/>
        </w:rPr>
        <w:t xml:space="preserve">early </w:t>
      </w:r>
      <w:r w:rsidRPr="001E14DE">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1E14DE">
        <w:rPr>
          <w:rStyle w:val="Emphasis"/>
          <w:highlight w:val="green"/>
        </w:rPr>
        <w:t>spott</w:t>
      </w:r>
      <w:r w:rsidRPr="00561197">
        <w:rPr>
          <w:rStyle w:val="Emphasis"/>
        </w:rPr>
        <w:t xml:space="preserve">ing </w:t>
      </w:r>
      <w:r w:rsidRPr="001E14DE">
        <w:rPr>
          <w:rStyle w:val="Emphasis"/>
          <w:highlight w:val="green"/>
        </w:rPr>
        <w:t>launches</w:t>
      </w:r>
      <w:r w:rsidRPr="001E14DE">
        <w:rPr>
          <w:rStyle w:val="StyleUnderline"/>
          <w:highlight w:val="green"/>
        </w:rPr>
        <w:t xml:space="preserve"> of</w:t>
      </w:r>
      <w:r w:rsidRPr="00561197">
        <w:rPr>
          <w:rStyle w:val="StyleUnderline"/>
        </w:rPr>
        <w:t xml:space="preserve"> ballistic </w:t>
      </w:r>
      <w:r w:rsidRPr="001E14DE">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1E14DE">
        <w:rPr>
          <w:rStyle w:val="StyleUnderline"/>
          <w:highlight w:val="green"/>
        </w:rPr>
        <w:t>that</w:t>
      </w:r>
      <w:r w:rsidRPr="00561197">
        <w:rPr>
          <w:rStyle w:val="StyleUnderline"/>
        </w:rPr>
        <w:t xml:space="preserve"> can fly around the globe in less than 30 minutes and </w:t>
      </w:r>
      <w:r w:rsidRPr="001E14DE">
        <w:rPr>
          <w:rStyle w:val="StyleUnderline"/>
          <w:highlight w:val="green"/>
        </w:rPr>
        <w:t>bring</w:t>
      </w:r>
      <w:r w:rsidRPr="00561197">
        <w:rPr>
          <w:sz w:val="16"/>
        </w:rPr>
        <w:t xml:space="preserve"> about </w:t>
      </w:r>
      <w:r w:rsidRPr="00561197">
        <w:rPr>
          <w:rStyle w:val="Emphasis"/>
        </w:rPr>
        <w:t xml:space="preserve">nuclear </w:t>
      </w:r>
      <w:r w:rsidRPr="001E14DE">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1E14DE">
        <w:rPr>
          <w:rStyle w:val="StyleUnderline"/>
          <w:highlight w:val="green"/>
        </w:rPr>
        <w:t>there was a constellation</w:t>
      </w:r>
      <w:r w:rsidRPr="00561197">
        <w:rPr>
          <w:sz w:val="16"/>
        </w:rPr>
        <w:t xml:space="preserve"> of nine of these satellites roaming the heavens, each </w:t>
      </w:r>
      <w:r w:rsidRPr="001E14DE">
        <w:rPr>
          <w:rStyle w:val="StyleUnderline"/>
          <w:highlight w:val="green"/>
        </w:rPr>
        <w:t>scanning</w:t>
      </w:r>
      <w:r w:rsidRPr="00561197">
        <w:rPr>
          <w:rStyle w:val="StyleUnderline"/>
        </w:rPr>
        <w:t xml:space="preserve"> the Soviet Union </w:t>
      </w:r>
      <w:r w:rsidRPr="001E14DE">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1E14DE">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1E14DE">
        <w:rPr>
          <w:rStyle w:val="StyleUnderline"/>
          <w:highlight w:val="green"/>
        </w:rPr>
        <w:t>If</w:t>
      </w:r>
      <w:r w:rsidRPr="00561197">
        <w:rPr>
          <w:sz w:val="16"/>
        </w:rPr>
        <w:t xml:space="preserve"> ballistic </w:t>
      </w:r>
      <w:r w:rsidRPr="00561197">
        <w:rPr>
          <w:rStyle w:val="StyleUnderline"/>
        </w:rPr>
        <w:t xml:space="preserve">missile </w:t>
      </w:r>
      <w:r w:rsidRPr="001E14DE">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1E14DE">
        <w:rPr>
          <w:rStyle w:val="StyleUnderline"/>
          <w:highlight w:val="green"/>
        </w:rPr>
        <w:t xml:space="preserve">the </w:t>
      </w:r>
      <w:r w:rsidRPr="001E14DE">
        <w:rPr>
          <w:rStyle w:val="Emphasis"/>
          <w:highlight w:val="green"/>
        </w:rPr>
        <w:t>decision to retaliate</w:t>
      </w:r>
      <w:r w:rsidRPr="001E14DE">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1E14DE">
        <w:rPr>
          <w:rStyle w:val="StyleUnderline"/>
          <w:highlight w:val="green"/>
        </w:rPr>
        <w:t>call</w:t>
      </w:r>
      <w:r w:rsidRPr="00561197">
        <w:rPr>
          <w:rStyle w:val="StyleUnderline"/>
        </w:rPr>
        <w:t xml:space="preserve"> to do so </w:t>
      </w:r>
      <w:r w:rsidRPr="0010289E">
        <w:rPr>
          <w:rStyle w:val="Emphasis"/>
        </w:rPr>
        <w:t>with</w:t>
      </w:r>
      <w:r w:rsidRPr="001E14DE">
        <w:rPr>
          <w:rStyle w:val="Emphasis"/>
          <w:highlight w:val="green"/>
        </w:rPr>
        <w:t>in half an hour</w:t>
      </w:r>
      <w:r w:rsidRPr="00561197">
        <w:rPr>
          <w:rStyle w:val="StyleUnderline"/>
        </w:rPr>
        <w:t xml:space="preserve">, an act </w:t>
      </w:r>
      <w:r w:rsidRPr="001E14DE">
        <w:rPr>
          <w:rStyle w:val="StyleUnderline"/>
          <w:highlight w:val="gree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1E14DE">
        <w:rPr>
          <w:rStyle w:val="Emphasis"/>
          <w:highlight w:val="green"/>
        </w:rPr>
        <w:t>end</w:t>
      </w:r>
      <w:r w:rsidRPr="00561197">
        <w:rPr>
          <w:rStyle w:val="Emphasis"/>
        </w:rPr>
        <w:t xml:space="preserve"> of </w:t>
      </w:r>
      <w:r w:rsidRPr="001E14DE">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1E14DE">
        <w:rPr>
          <w:rStyle w:val="StyleUnderline"/>
          <w:highlight w:val="green"/>
        </w:rPr>
        <w:t>info</w:t>
      </w:r>
      <w:r w:rsidRPr="00561197">
        <w:rPr>
          <w:rStyle w:val="StyleUnderline"/>
        </w:rPr>
        <w:t xml:space="preserve">rmation </w:t>
      </w:r>
      <w:r w:rsidRPr="001E14DE">
        <w:rPr>
          <w:rStyle w:val="StyleUnderline"/>
          <w:highlight w:val="green"/>
        </w:rPr>
        <w:t xml:space="preserve">would </w:t>
      </w:r>
      <w:r w:rsidRPr="001E14DE">
        <w:rPr>
          <w:rStyle w:val="Emphasis"/>
          <w:highlight w:val="green"/>
        </w:rPr>
        <w:t>immediately</w:t>
      </w:r>
      <w:r w:rsidRPr="001E14DE">
        <w:rPr>
          <w:rStyle w:val="StyleUnderline"/>
          <w:highlight w:val="green"/>
        </w:rPr>
        <w:t xml:space="preserve"> be </w:t>
      </w:r>
      <w:r w:rsidRPr="001E14DE">
        <w:rPr>
          <w:rStyle w:val="Emphasis"/>
          <w:highlight w:val="green"/>
        </w:rPr>
        <w:t>data-linked</w:t>
      </w:r>
      <w:r w:rsidRPr="001E14DE">
        <w:rPr>
          <w:rStyle w:val="StyleUnderline"/>
          <w:highlight w:val="green"/>
        </w:rPr>
        <w:t xml:space="preserve"> to</w:t>
      </w:r>
      <w:r w:rsidRPr="00561197">
        <w:rPr>
          <w:rStyle w:val="StyleUnderline"/>
        </w:rPr>
        <w:t xml:space="preserve"> controllers on </w:t>
      </w:r>
      <w:r w:rsidRPr="001E14DE">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4A51165A" w14:textId="77777777" w:rsidR="00F21892" w:rsidRPr="001F4FB0" w:rsidRDefault="00F21892" w:rsidP="00F21892">
      <w:pPr>
        <w:pStyle w:val="Heading4"/>
        <w:rPr>
          <w:rFonts w:cs="Calibri"/>
        </w:rPr>
      </w:pPr>
      <w:r>
        <w:rPr>
          <w:rFonts w:cs="Calibri"/>
        </w:rPr>
        <w:t xml:space="preserve">Debris hits on satellites causes Russia War. </w:t>
      </w:r>
    </w:p>
    <w:p w14:paraId="23D361A6" w14:textId="77777777" w:rsidR="00F21892" w:rsidRPr="001F4FB0" w:rsidRDefault="00F21892" w:rsidP="00F21892">
      <w:pPr>
        <w:rPr>
          <w:sz w:val="16"/>
        </w:rPr>
      </w:pPr>
      <w:r w:rsidRPr="001F4FB0">
        <w:rPr>
          <w:rStyle w:val="Style13ptBold"/>
        </w:rPr>
        <w:t xml:space="preserve">Lewis 4 </w:t>
      </w:r>
      <w:r w:rsidRPr="00AD0655">
        <w:rPr>
          <w:sz w:val="20"/>
          <w:szCs w:val="28"/>
        </w:rPr>
        <w:t>Jeffrey Lewis, in the Advanced Methods of Cooperative Study Program- Worked In the Office of the Undersecretary of Defense for Policy, Center for Defense Information, ‘4, "What if Space Were Weaponized," July 2004 pg online @ www.cdi.org/PDFs/scenarios.pdf)</w:t>
      </w:r>
    </w:p>
    <w:p w14:paraId="7F55E6CE" w14:textId="77777777" w:rsidR="00F21892" w:rsidRDefault="00F21892" w:rsidP="00F21892">
      <w:pPr>
        <w:rPr>
          <w:sz w:val="16"/>
        </w:rPr>
      </w:pPr>
      <w:r w:rsidRPr="001F4FB0">
        <w:rPr>
          <w:sz w:val="16"/>
        </w:rPr>
        <w:t>Accidental Nuclear War Scenario Crisis Over Kalningrad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asked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1E14DE">
        <w:rPr>
          <w:rStyle w:val="StyleUnderline"/>
          <w:highlight w:val="green"/>
        </w:rPr>
        <w:t>Russia dropped its pledge to refrain from</w:t>
      </w:r>
      <w:r w:rsidRPr="001F4FB0">
        <w:rPr>
          <w:sz w:val="16"/>
        </w:rPr>
        <w:t xml:space="preserve"> the “</w:t>
      </w:r>
      <w:r w:rsidRPr="001E14DE">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1E14DE">
        <w:rPr>
          <w:rStyle w:val="StyleUnderline"/>
          <w:highlight w:val="green"/>
        </w:rPr>
        <w:t>Ivanov reiterated that Moscow might use nuc</w:t>
      </w:r>
      <w:r w:rsidRPr="001F4FB0">
        <w:rPr>
          <w:rStyle w:val="StyleUnderline"/>
        </w:rPr>
        <w:t>lear weapon</w:t>
      </w:r>
      <w:r w:rsidRPr="001E14DE">
        <w:rPr>
          <w:rStyle w:val="StyleUnderline"/>
          <w:highlight w:val="green"/>
        </w:rPr>
        <w:t>s</w:t>
      </w:r>
      <w:r w:rsidRPr="001F4FB0">
        <w:rPr>
          <w:rStyle w:val="StyleUnderline"/>
        </w:rPr>
        <w:t xml:space="preserve"> “</w:t>
      </w:r>
      <w:r w:rsidRPr="001E14DE">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brand new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1E14DE">
        <w:rPr>
          <w:rStyle w:val="Emphasis"/>
          <w:highlight w:val="green"/>
        </w:rPr>
        <w:t>What would happen if</w:t>
      </w:r>
      <w:r w:rsidRPr="001F4FB0">
        <w:rPr>
          <w:rStyle w:val="Emphasis"/>
        </w:rPr>
        <w:t xml:space="preserve"> a piece of space </w:t>
      </w:r>
      <w:r w:rsidRPr="001E14DE">
        <w:rPr>
          <w:rStyle w:val="Emphasis"/>
          <w:highlight w:val="green"/>
        </w:rPr>
        <w:t>debris were to</w:t>
      </w:r>
      <w:r w:rsidRPr="001F4FB0">
        <w:rPr>
          <w:rStyle w:val="Emphasis"/>
        </w:rPr>
        <w:t xml:space="preserve"> </w:t>
      </w:r>
      <w:r w:rsidRPr="001F4FB0">
        <w:rPr>
          <w:sz w:val="16"/>
        </w:rPr>
        <w:t xml:space="preserve">disable </w:t>
      </w:r>
      <w:r w:rsidRPr="001E14DE">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Molniya orbits (a few are in GEO) and thus difﬁcult to attack from the ground or air. At a minimum, Moscow would probably have some tactical warning of such a suspicious launch, but </w:t>
      </w:r>
      <w:r w:rsidRPr="001F4FB0">
        <w:rPr>
          <w:rStyle w:val="StyleUnderline"/>
        </w:rPr>
        <w:t>given the sorry state of Russia’s warning, optical imaging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1E14DE">
        <w:rPr>
          <w:rStyle w:val="StyleUnderline"/>
          <w:highlight w:val="green"/>
        </w:rPr>
        <w:t>Russians</w:t>
      </w:r>
      <w:r w:rsidRPr="001F4FB0">
        <w:rPr>
          <w:rStyle w:val="StyleUnderline"/>
        </w:rPr>
        <w:t xml:space="preserve"> likely </w:t>
      </w:r>
      <w:r w:rsidRPr="001E14DE">
        <w:rPr>
          <w:rStyle w:val="StyleUnderline"/>
          <w:highlight w:val="green"/>
        </w:rPr>
        <w:t>would</w:t>
      </w:r>
      <w:r w:rsidRPr="001F4FB0">
        <w:rPr>
          <w:rStyle w:val="StyleUnderline"/>
        </w:rPr>
        <w:t xml:space="preserve"> have to </w:t>
      </w:r>
      <w:r w:rsidRPr="001E14DE">
        <w:rPr>
          <w:rStyle w:val="Emphasis"/>
          <w:highlight w:val="green"/>
        </w:rPr>
        <w:t>make a judgment call</w:t>
      </w:r>
      <w:r w:rsidRPr="001F4FB0">
        <w:rPr>
          <w:sz w:val="16"/>
        </w:rPr>
        <w:t xml:space="preserve">. No </w:t>
      </w:r>
      <w:r w:rsidRPr="001F4FB0">
        <w:rPr>
          <w:rStyle w:val="StyleUnderline"/>
        </w:rPr>
        <w:t xml:space="preserve">state has the ability to deﬁnitively determine the cause of the satellite’s failure. </w:t>
      </w:r>
      <w:r w:rsidRPr="001F4FB0">
        <w:rPr>
          <w:sz w:val="16"/>
        </w:rPr>
        <w:t xml:space="preserve">Even the Accidental Nuclear War Scenarios 27 </w:t>
      </w:r>
      <w:r w:rsidRPr="001E14DE">
        <w:rPr>
          <w:rStyle w:val="StyleUnderline"/>
          <w:highlight w:val="green"/>
        </w:rPr>
        <w:t>U</w:t>
      </w:r>
      <w:r w:rsidRPr="001F4FB0">
        <w:rPr>
          <w:rStyle w:val="StyleUnderline"/>
        </w:rPr>
        <w:t xml:space="preserve">nited </w:t>
      </w:r>
      <w:r w:rsidRPr="001E14DE">
        <w:rPr>
          <w:rStyle w:val="StyleUnderline"/>
          <w:highlight w:val="green"/>
        </w:rPr>
        <w:t>S</w:t>
      </w:r>
      <w:r w:rsidRPr="001F4FB0">
        <w:rPr>
          <w:rStyle w:val="StyleUnderline"/>
        </w:rPr>
        <w:t xml:space="preserve">tates </w:t>
      </w:r>
      <w:r w:rsidRPr="001E14DE">
        <w:rPr>
          <w:rStyle w:val="StyleUnderline"/>
          <w:highlight w:val="green"/>
        </w:rPr>
        <w:t>does not maintain</w:t>
      </w:r>
      <w:r w:rsidRPr="001F4FB0">
        <w:rPr>
          <w:sz w:val="16"/>
        </w:rPr>
        <w:t xml:space="preserve"> (nor is it likely to have in place by 2010) </w:t>
      </w:r>
      <w:r w:rsidRPr="001E14DE">
        <w:rPr>
          <w:rStyle w:val="StyleUnderline"/>
          <w:highlight w:val="green"/>
        </w:rPr>
        <w:t>a</w:t>
      </w:r>
      <w:r w:rsidRPr="001F4FB0">
        <w:rPr>
          <w:rStyle w:val="StyleUnderline"/>
        </w:rPr>
        <w:t xml:space="preserve"> sophisticated space surveillance </w:t>
      </w:r>
      <w:r w:rsidRPr="001E14DE">
        <w:rPr>
          <w:rStyle w:val="StyleUnderline"/>
          <w:highlight w:val="green"/>
        </w:rPr>
        <w:t>system that would allow it to distinguish between</w:t>
      </w:r>
      <w:r w:rsidRPr="001F4FB0">
        <w:rPr>
          <w:rStyle w:val="StyleUnderline"/>
        </w:rPr>
        <w:t xml:space="preserve"> a satellite malfunction, </w:t>
      </w:r>
      <w:r w:rsidRPr="001E14DE">
        <w:rPr>
          <w:rStyle w:val="StyleUnderline"/>
          <w:highlight w:val="green"/>
        </w:rPr>
        <w:t>a debris strike or</w:t>
      </w:r>
      <w:r w:rsidRPr="001F4FB0">
        <w:rPr>
          <w:rStyle w:val="StyleUnderline"/>
        </w:rPr>
        <w:t xml:space="preserve"> a deliberate </w:t>
      </w:r>
      <w:r w:rsidRPr="001E14DE">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earlywarning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1E14DE">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Goodpaster was reported to have worried that the conﬂuence of events “might trigger off … the NATO operations plan” that called for a nuclear strike on the Soviet Union. Yet, all of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1E14DE">
        <w:rPr>
          <w:rStyle w:val="StyleUnderline"/>
          <w:highlight w:val="green"/>
        </w:rPr>
        <w:t>When</w:t>
      </w:r>
      <w:r w:rsidRPr="001F4FB0">
        <w:rPr>
          <w:sz w:val="16"/>
        </w:rPr>
        <w:t xml:space="preserve"> that </w:t>
      </w:r>
      <w:r w:rsidRPr="001E14DE">
        <w:rPr>
          <w:rStyle w:val="StyleUnderline"/>
          <w:highlight w:val="green"/>
        </w:rPr>
        <w:t>information ﬂow is disrupted</w:t>
      </w:r>
      <w:r w:rsidRPr="001F4FB0">
        <w:rPr>
          <w:sz w:val="16"/>
        </w:rPr>
        <w:t xml:space="preserve"> – </w:t>
      </w:r>
      <w:r w:rsidRPr="001F4FB0">
        <w:rPr>
          <w:rStyle w:val="StyleUnderline"/>
        </w:rPr>
        <w:t xml:space="preserve">whether </w:t>
      </w:r>
      <w:r w:rsidRPr="001E14DE">
        <w:rPr>
          <w:rStyle w:val="StyleUnderline"/>
          <w:highlight w:val="green"/>
        </w:rPr>
        <w:t>by</w:t>
      </w:r>
      <w:r w:rsidRPr="001F4FB0">
        <w:rPr>
          <w:rStyle w:val="StyleUnderline"/>
        </w:rPr>
        <w:t xml:space="preserve"> a deliberate </w:t>
      </w:r>
      <w:r w:rsidRPr="001E14DE">
        <w:rPr>
          <w:rStyle w:val="StyleUnderline"/>
          <w:highlight w:val="green"/>
        </w:rPr>
        <w:t>attack or</w:t>
      </w:r>
      <w:r w:rsidRPr="001F4FB0">
        <w:rPr>
          <w:rStyle w:val="StyleUnderline"/>
        </w:rPr>
        <w:t xml:space="preserve"> an </w:t>
      </w:r>
      <w:r w:rsidRPr="001E14DE">
        <w:rPr>
          <w:rStyle w:val="StyleUnderline"/>
          <w:highlight w:val="green"/>
        </w:rPr>
        <w:t>accident</w:t>
      </w:r>
      <w:r w:rsidRPr="001F4FB0">
        <w:rPr>
          <w:sz w:val="16"/>
        </w:rPr>
        <w:t xml:space="preserve"> – </w:t>
      </w:r>
      <w:r w:rsidRPr="001F4FB0">
        <w:rPr>
          <w:rStyle w:val="StyleUnderline"/>
        </w:rPr>
        <w:t xml:space="preserve">conﬁdence collapses and </w:t>
      </w:r>
      <w:r w:rsidRPr="001E14DE">
        <w:rPr>
          <w:rStyle w:val="StyleUnderline"/>
          <w:highlight w:val="green"/>
        </w:rPr>
        <w:t>the result is</w:t>
      </w:r>
      <w:r w:rsidRPr="001F4FB0">
        <w:rPr>
          <w:rStyle w:val="StyleUnderline"/>
        </w:rPr>
        <w:t xml:space="preserve"> panic and </w:t>
      </w:r>
      <w:r w:rsidRPr="001E14DE">
        <w:rPr>
          <w:rStyle w:val="StyleUnderline"/>
          <w:highlight w:val="green"/>
        </w:rPr>
        <w:t>escalation</w:t>
      </w:r>
      <w:r w:rsidRPr="001F4FB0">
        <w:rPr>
          <w:sz w:val="16"/>
        </w:rPr>
        <w:t xml:space="preserve">. Introducing ASAT weapons into this mix is all the more dangerous, because such weapons target the elements of the command system that keep leaders aware, informed and in control. As a result, the mere presence of such weapons is corrosive to the conﬁdence that allows national nuclear forces to operate safely. </w:t>
      </w:r>
    </w:p>
    <w:p w14:paraId="761B909C" w14:textId="77777777" w:rsidR="00F21892" w:rsidRDefault="00F21892" w:rsidP="00F21892">
      <w:pPr>
        <w:pStyle w:val="Heading4"/>
      </w:pPr>
      <w:r>
        <w:t>Kessler syndrome ensures cascading impacts - satellites solve every impact, including military readiness, internet, and space weather.</w:t>
      </w:r>
    </w:p>
    <w:p w14:paraId="1A87B466" w14:textId="77777777" w:rsidR="00F21892" w:rsidRPr="00C0171A" w:rsidRDefault="00F21892" w:rsidP="00F21892">
      <w:r w:rsidRPr="0001386E">
        <w:rPr>
          <w:rStyle w:val="Style13ptBold"/>
        </w:rPr>
        <w:t>Dvorsky 15</w:t>
      </w:r>
      <w:r>
        <w:t xml:space="preserve"> George Dvorsky 6-4-2015 “</w:t>
      </w:r>
      <w:r w:rsidRPr="00335482">
        <w:t>What Would Happen If All Our Satellites Were Suddenly Destroyed?</w:t>
      </w:r>
      <w:r>
        <w:t xml:space="preserve">” </w:t>
      </w:r>
      <w:hyperlink r:id="rId14" w:history="1">
        <w:r w:rsidRPr="005773F3">
          <w:rPr>
            <w:rStyle w:val="Hyperlink"/>
          </w:rPr>
          <w:t>https://io9.gizmodo.com/what-would-happen-if-all-our-satellites-were-suddenly-d-1709006681</w:t>
        </w:r>
      </w:hyperlink>
      <w:r>
        <w:t xml:space="preserve"> (</w:t>
      </w:r>
      <w:r w:rsidRPr="0001386E">
        <w:t>Senior staff reporter at Gizmodo specializing in astronomy, space exploration, SETI, archaeology, bioethics, animal intelligence, human enhancement, and risks posed by AI and other advanced tech.</w:t>
      </w:r>
      <w:r>
        <w:t xml:space="preserve">)//Elmer </w:t>
      </w:r>
    </w:p>
    <w:p w14:paraId="63206D1E" w14:textId="77777777" w:rsidR="00F21892" w:rsidRPr="007349AD" w:rsidRDefault="00F21892" w:rsidP="00F21892">
      <w:pPr>
        <w:rPr>
          <w:sz w:val="16"/>
        </w:rPr>
      </w:pPr>
      <w:r w:rsidRPr="0001386E">
        <w:rPr>
          <w:rStyle w:val="StyleUnderline"/>
        </w:rPr>
        <w:t xml:space="preserve">Lastly, there’s the </w:t>
      </w:r>
      <w:hyperlink r:id="rId15" w:tgtFrame="_blank" w:history="1">
        <w:r w:rsidRPr="001E14DE">
          <w:rPr>
            <w:rStyle w:val="Emphasis"/>
            <w:highlight w:val="green"/>
            <w:bdr w:val="single" w:sz="18" w:space="0" w:color="auto"/>
          </w:rPr>
          <w:t>Kessler Syndrome</w:t>
        </w:r>
      </w:hyperlink>
      <w:r w:rsidRPr="00432CD3">
        <w:rPr>
          <w:rStyle w:val="Emphasis"/>
          <w:bdr w:val="single" w:sz="18" w:space="0" w:color="auto"/>
        </w:rPr>
        <w:t xml:space="preserve"> to </w:t>
      </w:r>
      <w:r w:rsidRPr="001E14DE">
        <w:rPr>
          <w:rStyle w:val="Emphasis"/>
          <w:highlight w:val="green"/>
          <w:bdr w:val="single" w:sz="18" w:space="0" w:color="auto"/>
        </w:rPr>
        <w:t>consider</w:t>
      </w:r>
      <w:r w:rsidRPr="0001386E">
        <w:rPr>
          <w:rStyle w:val="StyleUnderline"/>
        </w:rPr>
        <w:t xml:space="preserve">. This scenario was portrayed in the 2013 film Gravity. In the movie, a Russian missile strike on a defunct satellite inadvertently causes a cascading chain reaction that </w:t>
      </w:r>
      <w:r w:rsidRPr="001E14DE">
        <w:rPr>
          <w:rStyle w:val="Emphasis"/>
          <w:highlight w:val="green"/>
        </w:rPr>
        <w:t>formed</w:t>
      </w:r>
      <w:r w:rsidRPr="0001386E">
        <w:rPr>
          <w:rStyle w:val="StyleUnderline"/>
        </w:rPr>
        <w:t xml:space="preserve"> an ever-growing cloud of orbiting space </w:t>
      </w:r>
      <w:r w:rsidRPr="001E14DE">
        <w:rPr>
          <w:rStyle w:val="Emphasis"/>
          <w:highlight w:val="green"/>
        </w:rPr>
        <w:t>debris</w:t>
      </w:r>
      <w:r w:rsidRPr="0001386E">
        <w:rPr>
          <w:rStyle w:val="StyleUnderline"/>
        </w:rPr>
        <w:t xml:space="preserve">. </w:t>
      </w:r>
      <w:r w:rsidRPr="001E14DE">
        <w:rPr>
          <w:rStyle w:val="Emphasis"/>
          <w:highlight w:val="green"/>
        </w:rPr>
        <w:t>Anything in the cloud’s wake</w:t>
      </w:r>
      <w:r w:rsidRPr="0001386E">
        <w:rPr>
          <w:rStyle w:val="StyleUnderline"/>
        </w:rPr>
        <w:t xml:space="preserve"> — </w:t>
      </w:r>
      <w:r w:rsidRPr="001E14DE">
        <w:rPr>
          <w:rStyle w:val="Emphasis"/>
          <w:highlight w:val="green"/>
        </w:rPr>
        <w:t>including satellites,</w:t>
      </w:r>
      <w:r w:rsidRPr="0001386E">
        <w:rPr>
          <w:rStyle w:val="StyleUnderline"/>
        </w:rPr>
        <w:t xml:space="preserve"> space stations, and astronauts — </w:t>
      </w:r>
      <w:r w:rsidRPr="001E14DE">
        <w:rPr>
          <w:rStyle w:val="Emphasis"/>
          <w:highlight w:val="green"/>
          <w:bdr w:val="single" w:sz="18" w:space="0" w:color="auto"/>
        </w:rPr>
        <w:t>gets annihilated</w:t>
      </w:r>
      <w:r w:rsidRPr="0001386E">
        <w:rPr>
          <w:rStyle w:val="StyleUnderline"/>
        </w:rPr>
        <w:t xml:space="preserve">. Disturbingly, the Kessler Syndrome is a very real possibility, and the likelihood of it happening </w:t>
      </w:r>
      <w:hyperlink r:id="rId16" w:tgtFrame="_blank" w:history="1">
        <w:r w:rsidRPr="0001386E">
          <w:rPr>
            <w:rStyle w:val="StyleUnderline"/>
          </w:rPr>
          <w:t>is steadily increasing as more stuff gets thrown into space</w:t>
        </w:r>
      </w:hyperlink>
      <w:r w:rsidRPr="0001386E">
        <w:rPr>
          <w:rStyle w:val="StyleUnderline"/>
        </w:rPr>
        <w:t xml:space="preserve">. Given these grim prospects, it’s fair to ask what might happen to our civilization if any of these things happened. At the risk of gross understatement, </w:t>
      </w:r>
      <w:r w:rsidRPr="00432CD3">
        <w:rPr>
          <w:rStyle w:val="StyleUnderline"/>
        </w:rPr>
        <w:t xml:space="preserve">the complete loss of our satellite fleet would </w:t>
      </w:r>
      <w:r w:rsidRPr="001E14DE">
        <w:rPr>
          <w:rStyle w:val="Emphasis"/>
          <w:highlight w:val="green"/>
        </w:rPr>
        <w:t>instigate</w:t>
      </w:r>
      <w:r w:rsidRPr="0001386E">
        <w:rPr>
          <w:rStyle w:val="StyleUnderline"/>
        </w:rPr>
        <w:t xml:space="preserve"> a tremendous </w:t>
      </w:r>
      <w:r w:rsidRPr="001E14DE">
        <w:rPr>
          <w:rStyle w:val="Emphasis"/>
          <w:highlight w:val="green"/>
        </w:rPr>
        <w:t>disruption to</w:t>
      </w:r>
      <w:r w:rsidRPr="00432CD3">
        <w:rPr>
          <w:rStyle w:val="StyleUnderline"/>
        </w:rPr>
        <w:t xml:space="preserve"> our current mode </w:t>
      </w:r>
      <w:r w:rsidRPr="001E14DE">
        <w:rPr>
          <w:rStyle w:val="Emphasis"/>
          <w:highlight w:val="green"/>
          <w:bdr w:val="single" w:sz="18" w:space="0" w:color="auto"/>
        </w:rPr>
        <w:t>of technological existence</w:t>
      </w:r>
      <w:r w:rsidRPr="0001386E">
        <w:rPr>
          <w:rStyle w:val="StyleUnderline"/>
        </w:rPr>
        <w:t xml:space="preserve"> — disruptions that would be experienced in the short, medium, and long term, and across multiple </w:t>
      </w:r>
      <w:hyperlink r:id="rId17" w:history="1">
        <w:r w:rsidRPr="0001386E">
          <w:rPr>
            <w:rStyle w:val="StyleUnderline"/>
          </w:rPr>
          <w:t>domains</w:t>
        </w:r>
      </w:hyperlink>
      <w:r w:rsidRPr="0001386E">
        <w:rPr>
          <w:rStyle w:val="StyleUnderline"/>
        </w:rPr>
        <w:t xml:space="preserve">. Compromised Communications Almost immediately we’d notice a </w:t>
      </w:r>
      <w:r w:rsidRPr="001E14DE">
        <w:rPr>
          <w:rStyle w:val="Emphasis"/>
          <w:highlight w:val="green"/>
        </w:rPr>
        <w:t>dramatic reduction in our ability to communicate</w:t>
      </w:r>
      <w:r w:rsidRPr="0001386E">
        <w:rPr>
          <w:rStyle w:val="StyleUnderline"/>
        </w:rPr>
        <w:t xml:space="preserve">, </w:t>
      </w:r>
      <w:r w:rsidRPr="001E14DE">
        <w:rPr>
          <w:rStyle w:val="Emphasis"/>
          <w:highlight w:val="green"/>
        </w:rPr>
        <w:t>share information, and conduct transactions</w:t>
      </w:r>
      <w:r w:rsidRPr="0001386E">
        <w:rPr>
          <w:rStyle w:val="StyleUnderline"/>
        </w:rPr>
        <w:t xml:space="preserve">. “If our communications satellites are lost, then bandwidth is also lost,” </w:t>
      </w:r>
      <w:hyperlink r:id="rId18" w:tgtFrame="_blank" w:history="1">
        <w:r w:rsidRPr="0001386E">
          <w:rPr>
            <w:rStyle w:val="StyleUnderline"/>
          </w:rPr>
          <w:t>Jonathan McDowell</w:t>
        </w:r>
      </w:hyperlink>
      <w:r w:rsidRPr="0001386E">
        <w:rPr>
          <w:rStyle w:val="StyleUnderline"/>
        </w:rPr>
        <w:t xml:space="preserve"> tells io9</w:t>
      </w:r>
      <w:r w:rsidRPr="007349AD">
        <w:rPr>
          <w:sz w:val="16"/>
        </w:rPr>
        <w:t xml:space="preserve">. He’s an astrophysicists and Chandra Observatory scientist who works out of the </w:t>
      </w:r>
      <w:hyperlink r:id="rId19" w:tgtFrame="_blank" w:history="1">
        <w:r w:rsidRPr="007349AD">
          <w:rPr>
            <w:rStyle w:val="Hyperlink"/>
            <w:sz w:val="16"/>
          </w:rPr>
          <w:t>Harvard-Smithsonian Center for Astrophysics</w:t>
        </w:r>
      </w:hyperlink>
      <w:r w:rsidRPr="007349AD">
        <w:rPr>
          <w:sz w:val="16"/>
        </w:rPr>
        <w:t xml:space="preserve">. McDowell says that, with telecommunication satellites wiped out, the burden of telecommunications would fall upon undersea cables and ground-based communication systems. But while many forms of communication would disappear in an </w:t>
      </w:r>
      <w:hyperlink r:id="rId20" w:history="1">
        <w:r w:rsidRPr="007349AD">
          <w:rPr>
            <w:rStyle w:val="Hyperlink"/>
            <w:sz w:val="16"/>
          </w:rPr>
          <w:t>instant</w:t>
        </w:r>
      </w:hyperlink>
      <w:r w:rsidRPr="007349AD">
        <w:rPr>
          <w:sz w:val="16"/>
        </w:rPr>
        <w:t xml:space="preserve">, others would remain. </w:t>
      </w:r>
      <w:r w:rsidRPr="0001386E">
        <w:rPr>
          <w:rStyle w:val="StyleUnderline"/>
        </w:rPr>
        <w:t xml:space="preserve">All </w:t>
      </w:r>
      <w:r w:rsidRPr="001E14DE">
        <w:rPr>
          <w:rStyle w:val="Emphasis"/>
          <w:highlight w:val="green"/>
        </w:rPr>
        <w:t>international calls and data traffic</w:t>
      </w:r>
      <w:r w:rsidRPr="0001386E">
        <w:rPr>
          <w:rStyle w:val="StyleUnderline"/>
        </w:rPr>
        <w:t xml:space="preserve"> would have to be re-routed, placing tremendous pressure on terrestrial and undersea lines. Oversaturation would stretch the capacity of these systems to the limit, preventing many calls from going through. </w:t>
      </w:r>
      <w:r w:rsidRPr="001E14DE">
        <w:rPr>
          <w:rStyle w:val="Emphasis"/>
          <w:highlight w:val="green"/>
        </w:rPr>
        <w:t>Hundreds of millions of Internet connections</w:t>
      </w:r>
      <w:r w:rsidRPr="0001386E">
        <w:rPr>
          <w:rStyle w:val="StyleUnderline"/>
        </w:rPr>
        <w:t xml:space="preserve"> </w:t>
      </w:r>
      <w:r w:rsidRPr="001E14DE">
        <w:rPr>
          <w:rStyle w:val="Emphasis"/>
          <w:highlight w:val="green"/>
        </w:rPr>
        <w:t>would vanish</w:t>
      </w:r>
      <w:r w:rsidRPr="0001386E">
        <w:rPr>
          <w:rStyle w:val="StyleUnderline"/>
        </w:rPr>
        <w:t xml:space="preserve">, or be severely overloaded. A similar </w:t>
      </w:r>
      <w:r w:rsidRPr="007349AD">
        <w:rPr>
          <w:rStyle w:val="StyleUnderline"/>
        </w:rPr>
        <w:t>number of cell phones would be rendered useless. In remote areas, people dependent on satellite for television, Internet, and radio would practically lose all service. “Indeed</w:t>
      </w:r>
      <w:r w:rsidRPr="0001386E">
        <w:rPr>
          <w:rStyle w:val="StyleUnderline"/>
        </w:rPr>
        <w:t>, a lot of television would suddenly disappear,” says McDowell.</w:t>
      </w:r>
      <w:r w:rsidRPr="007349AD">
        <w:rPr>
          <w:sz w:val="16"/>
        </w:rPr>
        <w:t xml:space="preserve"> “A sizable portion of TV comes from cable whose companies relay programming from satellites to their hubs.” It’s important to note that we actually have a precedent for a dramatic — albeit brief — disruption in com-sat capability. </w:t>
      </w:r>
      <w:r w:rsidRPr="0001386E">
        <w:rPr>
          <w:rStyle w:val="StyleUnderline"/>
        </w:rPr>
        <w:t xml:space="preserve">Back in 1998, </w:t>
      </w:r>
      <w:hyperlink r:id="rId21" w:tgtFrame="_blank" w:history="1">
        <w:r w:rsidRPr="0001386E">
          <w:rPr>
            <w:rStyle w:val="StyleUnderline"/>
          </w:rPr>
          <w:t>there was a day in which a single satellite failed and all the world’s pagers stopped working</w:t>
        </w:r>
      </w:hyperlink>
      <w:r w:rsidRPr="0001386E">
        <w:rPr>
          <w:rStyle w:val="StyleUnderline"/>
        </w:rPr>
        <w:t xml:space="preserve">. Get Out Your Paper </w:t>
      </w:r>
      <w:r w:rsidRPr="007349AD">
        <w:rPr>
          <w:rStyle w:val="StyleUnderline"/>
        </w:rPr>
        <w:t>Maps We would also lose the Global Positioning System. In the years since its inception, GPS has become ubiquitous, and a surprising number of systems have become reliant on it. “Apart from the fact that everyone has forgotten to navigate without GPS in their cars, many airplanes use GPS as well,” says McDowell</w:t>
      </w:r>
      <w:r w:rsidRPr="007349AD">
        <w:rPr>
          <w:sz w:val="16"/>
        </w:rPr>
        <w:t xml:space="preserve">. Though backup systems exist, airlines use GPS to chart the most fuel-efficient and expeditious routes. Without GPS and telecomm-sats, aircraft controllers would have tremendous difficulty communicating with and routing airplanes. Airlines would have to fall back to legacy systems and procedures. Given the sheer volume of airline traffic today, </w:t>
      </w:r>
      <w:r w:rsidRPr="007349AD">
        <w:rPr>
          <w:rStyle w:val="StyleUnderline"/>
        </w:rPr>
        <w:t xml:space="preserve">accidents would be all but guaranteed. Other affected navigation systems would include those aboard cargo vessels, supply-chain management systems, and transportation hubs driven by GPS. But GPS does more than just provide positioning — it also provides for timing. </w:t>
      </w:r>
      <w:r w:rsidRPr="007349AD">
        <w:rPr>
          <w:sz w:val="16"/>
        </w:rPr>
        <w:t xml:space="preserve">Ground-based atomic clocks can perform the same function, but GPS is increasingly being used to distribute the universal time standard via satellites. </w:t>
      </w:r>
      <w:r w:rsidRPr="007349AD">
        <w:rPr>
          <w:rStyle w:val="StyleUnderline"/>
        </w:rPr>
        <w:t>Within hours of a terminated service, any distributing networks requiring tight synchronization would start to suffer from “clock drift,” leading to serious performance issues and outright service outages. Such</w:t>
      </w:r>
      <w:r w:rsidRPr="0001386E">
        <w:rPr>
          <w:rStyle w:val="StyleUnderline"/>
        </w:rPr>
        <w:t xml:space="preserve"> </w:t>
      </w:r>
      <w:r w:rsidRPr="001E14DE">
        <w:rPr>
          <w:rStyle w:val="StyleUnderline"/>
          <w:highlight w:val="green"/>
        </w:rPr>
        <w:t>disruptions</w:t>
      </w:r>
      <w:r w:rsidRPr="0001386E">
        <w:rPr>
          <w:rStyle w:val="StyleUnderline"/>
        </w:rPr>
        <w:t xml:space="preserve"> could </w:t>
      </w:r>
      <w:r w:rsidRPr="001E14DE">
        <w:rPr>
          <w:rStyle w:val="StyleUnderline"/>
          <w:highlight w:val="green"/>
        </w:rPr>
        <w:t>affect</w:t>
      </w:r>
      <w:r w:rsidRPr="0001386E">
        <w:rPr>
          <w:rStyle w:val="StyleUnderline"/>
        </w:rPr>
        <w:t xml:space="preserve"> everything from </w:t>
      </w:r>
      <w:r w:rsidRPr="001E14DE">
        <w:rPr>
          <w:rStyle w:val="StyleUnderline"/>
          <w:highlight w:val="green"/>
        </w:rPr>
        <w:t xml:space="preserve">the power grid </w:t>
      </w:r>
      <w:r w:rsidRPr="0001386E">
        <w:rPr>
          <w:rStyle w:val="StyleUnderline"/>
        </w:rPr>
        <w:t>through to the financial sector. In the report, “</w:t>
      </w:r>
      <w:hyperlink r:id="rId22" w:tgtFrame="_blank" w:history="1">
        <w:r w:rsidRPr="0001386E">
          <w:rPr>
            <w:rStyle w:val="StyleUnderline"/>
          </w:rPr>
          <w:t>A Day Without Space: Economic and National Security Ramifications</w:t>
        </w:r>
      </w:hyperlink>
      <w:r w:rsidRPr="0001386E">
        <w:rPr>
          <w:rStyle w:val="StyleUnderline"/>
        </w:rPr>
        <w:t>,” Ed Morris, the Executive Director of the Office of Space Commerce at the Department of Commerce, writes: If you think it is hard to get work done when your internet connection goes out at the office</w:t>
      </w:r>
      <w:r w:rsidRPr="007349AD">
        <w:rPr>
          <w:rStyle w:val="StyleUnderline"/>
        </w:rPr>
        <w:t xml:space="preserve">, imagine losing that plus your cell </w:t>
      </w:r>
      <w:hyperlink r:id="rId23" w:history="1">
        <w:r w:rsidRPr="007349AD">
          <w:rPr>
            <w:rStyle w:val="StyleUnderline"/>
          </w:rPr>
          <w:t>phone</w:t>
        </w:r>
      </w:hyperlink>
      <w:r w:rsidRPr="007349AD">
        <w:rPr>
          <w:rStyle w:val="StyleUnderline"/>
        </w:rPr>
        <w:t xml:space="preserve">, TV, radio, ATM access, </w:t>
      </w:r>
      <w:hyperlink r:id="rId24" w:history="1">
        <w:r w:rsidRPr="007349AD">
          <w:rPr>
            <w:rStyle w:val="StyleUnderline"/>
          </w:rPr>
          <w:t>credit cards</w:t>
        </w:r>
      </w:hyperlink>
      <w:r w:rsidRPr="007349AD">
        <w:rPr>
          <w:rStyle w:val="StyleUnderline"/>
        </w:rPr>
        <w:t>, and possibly even your electricity. [...]</w:t>
      </w:r>
      <w:r w:rsidRPr="007349AD">
        <w:rPr>
          <w:sz w:val="16"/>
        </w:rPr>
        <w:t xml:space="preserve"> Wireless services, especially those built to </w:t>
      </w:r>
      <w:hyperlink r:id="rId25" w:tgtFrame="_blank" w:history="1">
        <w:r w:rsidRPr="007349AD">
          <w:rPr>
            <w:rStyle w:val="Hyperlink"/>
            <w:sz w:val="16"/>
          </w:rPr>
          <w:t>CDMA standard</w:t>
        </w:r>
      </w:hyperlink>
      <w:r w:rsidRPr="007349AD">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Credit card payments and bank accounts would likely freeze, as billions of dollars could be sucked away from businesses. A financial crash is not out of the question. </w:t>
      </w:r>
      <w:r w:rsidRPr="0001386E">
        <w:rPr>
          <w:rStyle w:val="StyleUnderline"/>
        </w:rPr>
        <w:t xml:space="preserve">The </w:t>
      </w:r>
      <w:r w:rsidRPr="001E14DE">
        <w:rPr>
          <w:rStyle w:val="Emphasis"/>
          <w:highlight w:val="green"/>
        </w:rPr>
        <w:t>Loss of Military Capability</w:t>
      </w:r>
      <w:r w:rsidRPr="0001386E">
        <w:rPr>
          <w:rStyle w:val="StyleUnderline"/>
        </w:rPr>
        <w:t xml:space="preserve"> The sudden loss of satellite capability would have a profound effect on the military. The Marshall Institute puts it this way: “</w:t>
      </w:r>
      <w:r w:rsidRPr="001E14DE">
        <w:rPr>
          <w:rStyle w:val="Emphasis"/>
          <w:highlight w:val="green"/>
        </w:rPr>
        <w:t>Space is a critical enabler to all U.S. warfare domains</w:t>
      </w:r>
      <w:r w:rsidRPr="0001386E">
        <w:rPr>
          <w:rStyle w:val="StyleUnderline"/>
        </w:rPr>
        <w:t xml:space="preserve">,” including intelligence, navigation, communications, weather prediction, and warfare. McDowell describes satellite capability as as </w:t>
      </w:r>
      <w:r w:rsidRPr="001E14DE">
        <w:rPr>
          <w:rStyle w:val="Emphasis"/>
          <w:highlight w:val="green"/>
        </w:rPr>
        <w:t>the “backbone” of the U.S. military</w:t>
      </w:r>
      <w:r w:rsidRPr="0001386E">
        <w:rPr>
          <w:rStyle w:val="StyleUnderline"/>
        </w:rPr>
        <w:t xml:space="preserve">. And as 21st century warfare expert </w:t>
      </w:r>
      <w:hyperlink r:id="rId26" w:tgtFrame="_blank" w:history="1">
        <w:r w:rsidRPr="0001386E">
          <w:rPr>
            <w:rStyle w:val="StyleUnderline"/>
          </w:rPr>
          <w:t>Peter W. Singer</w:t>
        </w:r>
      </w:hyperlink>
      <w:r w:rsidRPr="0001386E">
        <w:rPr>
          <w:rStyle w:val="StyleUnderline"/>
        </w:rPr>
        <w:t xml:space="preserve"> from </w:t>
      </w:r>
      <w:hyperlink r:id="rId27" w:tgtFrame="_blank" w:history="1">
        <w:r w:rsidRPr="0001386E">
          <w:rPr>
            <w:rStyle w:val="StyleUnderline"/>
          </w:rPr>
          <w:t>New America Foundation</w:t>
        </w:r>
      </w:hyperlink>
      <w:r w:rsidRPr="0001386E">
        <w:rPr>
          <w:rStyle w:val="StyleUnderline"/>
        </w:rPr>
        <w:t xml:space="preserve"> tells io9, “He who controls the heavens will control what happens in the battles of Earth.” Singer </w:t>
      </w:r>
      <w:r w:rsidRPr="007349AD">
        <w:rPr>
          <w:rStyle w:val="StyleUnderline"/>
        </w:rPr>
        <w:t>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w:t>
      </w:r>
      <w:r w:rsidRPr="0001386E">
        <w:rPr>
          <w:rStyle w:val="StyleUnderline"/>
        </w:rPr>
        <w:t xml:space="preserve">ystems. What would happen if we lost access to space? Well, the battles would, as one U.S. military officer put it, take us back to the “pre digital age.” Our </w:t>
      </w:r>
      <w:r w:rsidRPr="001E14DE">
        <w:rPr>
          <w:rStyle w:val="StyleUnderline"/>
          <w:highlight w:val="green"/>
        </w:rPr>
        <w:t>drones</w:t>
      </w:r>
      <w:r w:rsidRPr="0001386E">
        <w:rPr>
          <w:rStyle w:val="StyleUnderline"/>
        </w:rPr>
        <w:t xml:space="preserve">, our </w:t>
      </w:r>
      <w:r w:rsidRPr="001E14DE">
        <w:rPr>
          <w:rStyle w:val="StyleUnderline"/>
          <w:highlight w:val="green"/>
        </w:rPr>
        <w:t>missiles</w:t>
      </w:r>
      <w:r w:rsidRPr="0001386E">
        <w:rPr>
          <w:rStyle w:val="StyleUnderline"/>
        </w:rPr>
        <w:t xml:space="preserve">, even our </w:t>
      </w:r>
      <w:r w:rsidRPr="001E14DE">
        <w:rPr>
          <w:rStyle w:val="StyleUnderline"/>
          <w:highlight w:val="green"/>
        </w:rPr>
        <w:t xml:space="preserve">ground units </w:t>
      </w:r>
      <w:r w:rsidRPr="007349AD">
        <w:rPr>
          <w:rStyle w:val="StyleUnderline"/>
        </w:rPr>
        <w:t>wouldn’t be able to operate the way we plan. It would force a rewrite of all our assumptions of 21st century high tech war</w:t>
      </w:r>
      <w:r w:rsidRPr="007349AD">
        <w:rPr>
          <w:sz w:val="16"/>
        </w:rPr>
        <w:t xml:space="preserve">. We might have a new generation of stealthy battleships...but the loss of space would mean naval battles would in many ways be like the game of Battleship, where the two sides would struggle to even find each other. Moreover, and as McDowell explains to io9, the loss of satellite capability would have a </w:t>
      </w:r>
      <w:r w:rsidRPr="007349AD">
        <w:rPr>
          <w:rStyle w:val="StyleUnderline"/>
        </w:rPr>
        <w:t>profound effect on arms control capabilities. Space systems can monitor compliance</w:t>
      </w:r>
      <w:r w:rsidRPr="007349AD">
        <w:rPr>
          <w:sz w:val="16"/>
        </w:rPr>
        <w:t>;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the NOAA has estimated that, during a typical hurricane season, weather satellites save as much as $3 billion in lives and property damage. There’s also the effect on science to consider. Much of what we know about climate change comes from satellites. 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t>
      </w:r>
      <w:r w:rsidRPr="0001386E">
        <w:rPr>
          <w:rStyle w:val="StyleUnderline"/>
        </w:rPr>
        <w:t xml:space="preserve">We’re quite </w:t>
      </w:r>
      <w:r w:rsidRPr="001E14DE">
        <w:rPr>
          <w:rStyle w:val="StyleUnderline"/>
          <w:highlight w:val="green"/>
        </w:rPr>
        <w:t>dependent on satellites</w:t>
      </w:r>
      <w:r w:rsidRPr="0001386E">
        <w:rPr>
          <w:rStyle w:val="StyleUnderline"/>
        </w:rPr>
        <w:t xml:space="preserve"> </w:t>
      </w:r>
      <w:r w:rsidRPr="001E14DE">
        <w:rPr>
          <w:rStyle w:val="StyleUnderline"/>
          <w:highlight w:val="green"/>
        </w:rPr>
        <w:t>for</w:t>
      </w:r>
      <w:r w:rsidRPr="0001386E">
        <w:rPr>
          <w:rStyle w:val="StyleUnderline"/>
        </w:rPr>
        <w:t xml:space="preserve"> a global view of what’s happening on our planet — and at a time when we really, really need to know what’s happening,” says McDowell. It’s also worth pointing out that, without satellites, we also wouldn’t be able to </w:t>
      </w:r>
      <w:r w:rsidRPr="001E14DE">
        <w:rPr>
          <w:rStyle w:val="StyleUnderline"/>
          <w:highlight w:val="green"/>
        </w:rPr>
        <w:t>monitor space weather</w:t>
      </w:r>
      <w:r w:rsidRPr="0001386E">
        <w:rPr>
          <w:rStyle w:val="StyleUnderline"/>
        </w:rPr>
        <w:t xml:space="preserve">, </w:t>
      </w:r>
      <w:r w:rsidRPr="001E14DE">
        <w:rPr>
          <w:rStyle w:val="StyleUnderline"/>
          <w:highlight w:val="green"/>
        </w:rPr>
        <w:t>such as incoming space storms</w:t>
      </w:r>
      <w:r w:rsidRPr="0001386E">
        <w:rPr>
          <w:rStyle w:val="StyleUnderline"/>
        </w:rPr>
        <w:t>.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w:t>
      </w:r>
      <w:r w:rsidRPr="007349AD">
        <w:rPr>
          <w:sz w:val="16"/>
        </w:rPr>
        <w:t>.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built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period of time;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seriously, and be aware of what could happen if we’re no longer able to use these spaces.</w:t>
      </w:r>
    </w:p>
    <w:p w14:paraId="6E06FD59" w14:textId="77777777" w:rsidR="00F21892" w:rsidRPr="00FF0F54" w:rsidRDefault="00F21892" w:rsidP="00F21892">
      <w:pPr>
        <w:pStyle w:val="Heading4"/>
        <w:rPr>
          <w:rFonts w:cs="Arial"/>
        </w:rPr>
      </w:pPr>
      <w:r>
        <w:rPr>
          <w:rFonts w:cs="Arial"/>
        </w:rPr>
        <w:t xml:space="preserve">Severe space weather risks extinction though nuclear </w:t>
      </w:r>
      <w:r w:rsidRPr="001012B9">
        <w:rPr>
          <w:rFonts w:cs="Arial"/>
          <w:u w:val="single"/>
        </w:rPr>
        <w:t>miscalc</w:t>
      </w:r>
      <w:r>
        <w:rPr>
          <w:rFonts w:cs="Arial"/>
        </w:rPr>
        <w:t xml:space="preserve">, </w:t>
      </w:r>
      <w:r w:rsidRPr="001012B9">
        <w:rPr>
          <w:rFonts w:cs="Arial"/>
          <w:u w:val="single"/>
        </w:rPr>
        <w:t>resource wars</w:t>
      </w:r>
      <w:r>
        <w:rPr>
          <w:rFonts w:cs="Arial"/>
        </w:rPr>
        <w:t xml:space="preserve">, </w:t>
      </w:r>
      <w:r w:rsidRPr="001012B9">
        <w:rPr>
          <w:rFonts w:cs="Arial"/>
          <w:u w:val="single"/>
        </w:rPr>
        <w:t>economic collapse</w:t>
      </w:r>
      <w:r>
        <w:rPr>
          <w:rFonts w:cs="Arial"/>
        </w:rPr>
        <w:t xml:space="preserve">, </w:t>
      </w:r>
      <w:r w:rsidRPr="001012B9">
        <w:rPr>
          <w:rFonts w:cs="Arial"/>
          <w:u w:val="single"/>
        </w:rPr>
        <w:t>grid failure</w:t>
      </w:r>
      <w:r>
        <w:rPr>
          <w:rFonts w:cs="Arial"/>
        </w:rPr>
        <w:t xml:space="preserve">, and </w:t>
      </w:r>
      <w:r w:rsidRPr="001012B9">
        <w:rPr>
          <w:rFonts w:cs="Arial"/>
          <w:u w:val="single"/>
        </w:rPr>
        <w:t>pandemics</w:t>
      </w:r>
    </w:p>
    <w:p w14:paraId="1D323D4A" w14:textId="77777777" w:rsidR="00F21892" w:rsidRPr="00FF0F54" w:rsidRDefault="00F21892" w:rsidP="00F21892">
      <w:pPr>
        <w:rPr>
          <w:rStyle w:val="Style13ptBold"/>
          <w:b w:val="0"/>
          <w:sz w:val="16"/>
        </w:rPr>
      </w:pPr>
      <w:r w:rsidRPr="00FF0F54">
        <w:rPr>
          <w:rStyle w:val="Style13ptBold"/>
        </w:rPr>
        <w:t xml:space="preserve">Loper 19 </w:t>
      </w:r>
      <w:r w:rsidRPr="00665E4C">
        <w:t>[Dr. Robert D. Loper, Ph.D. from the Air Force Institute of Technology, Assistant Professor of Space Physics, Spring 2019. “Carrington-class Events as a Great Filter for Electronic Civilizations in the Drake Equation.” Publications of the Astronomical Society of the Pacific. https://iopscience.iop.org/article/10.1088/1538-3873/ab028e/meta]</w:t>
      </w:r>
    </w:p>
    <w:p w14:paraId="2B660066" w14:textId="77777777" w:rsidR="00F21892" w:rsidRDefault="00F21892" w:rsidP="00F21892">
      <w:pPr>
        <w:rPr>
          <w:sz w:val="16"/>
        </w:rPr>
      </w:pPr>
      <w:r w:rsidRPr="00FF0F54">
        <w:rPr>
          <w:sz w:val="16"/>
        </w:rPr>
        <w:t xml:space="preserve">Eastwood et al. (2017), the National Academy of Sciences (2008), and the Royal Academy of Engineering (2013) outline the potential economic </w:t>
      </w:r>
      <w:r w:rsidRPr="001E14DE">
        <w:rPr>
          <w:rStyle w:val="StyleUnderline"/>
          <w:highlight w:val="green"/>
        </w:rPr>
        <w:t xml:space="preserve">impacts of </w:t>
      </w:r>
      <w:r w:rsidRPr="001E14DE">
        <w:rPr>
          <w:rStyle w:val="Emphasis"/>
          <w:highlight w:val="green"/>
        </w:rPr>
        <w:t>severe space weather</w:t>
      </w:r>
      <w:r w:rsidRPr="00FF0F54">
        <w:rPr>
          <w:sz w:val="16"/>
        </w:rPr>
        <w:t xml:space="preserve">. In particular, major direct </w:t>
      </w:r>
      <w:r w:rsidRPr="00FF0F54">
        <w:rPr>
          <w:rStyle w:val="StyleUnderline"/>
        </w:rPr>
        <w:t xml:space="preserve">impacts from a Carrington-class </w:t>
      </w:r>
      <w:r w:rsidRPr="00FF0F54">
        <w:rPr>
          <w:rStyle w:val="Emphasis"/>
        </w:rPr>
        <w:t>CME</w:t>
      </w:r>
      <w:r w:rsidRPr="00FF0F54">
        <w:rPr>
          <w:sz w:val="16"/>
        </w:rPr>
        <w:t xml:space="preserve"> could be outlined as </w:t>
      </w:r>
      <w:r w:rsidRPr="001E14DE">
        <w:rPr>
          <w:rStyle w:val="StyleUnderline"/>
          <w:highlight w:val="green"/>
        </w:rPr>
        <w:t>includ</w:t>
      </w:r>
      <w:r w:rsidRPr="00FF0F54">
        <w:rPr>
          <w:sz w:val="16"/>
        </w:rPr>
        <w:t xml:space="preserve">ing the following. 1. </w:t>
      </w:r>
      <w:r w:rsidRPr="00115E19">
        <w:rPr>
          <w:rStyle w:val="Emphasis"/>
        </w:rPr>
        <w:t xml:space="preserve">Power </w:t>
      </w:r>
      <w:r w:rsidRPr="001E14DE">
        <w:rPr>
          <w:rStyle w:val="Emphasis"/>
          <w:highlight w:val="green"/>
        </w:rPr>
        <w:t>grid failure</w:t>
      </w:r>
      <w:r w:rsidRPr="00FF0F54">
        <w:rPr>
          <w:sz w:val="16"/>
        </w:rPr>
        <w:t xml:space="preserve"> </w:t>
      </w:r>
      <w:r w:rsidRPr="00FF0F54">
        <w:rPr>
          <w:rStyle w:val="StyleUnderline"/>
        </w:rPr>
        <w:t>due to destruction of large transformers by geomagnetically induced currents</w:t>
      </w:r>
      <w:r w:rsidRPr="00FF0F54">
        <w:rPr>
          <w:sz w:val="16"/>
        </w:rPr>
        <w:t xml:space="preserve">. The large </w:t>
      </w:r>
      <w:r w:rsidRPr="00FF0F54">
        <w:rPr>
          <w:rStyle w:val="StyleUnderline"/>
        </w:rPr>
        <w:t>transformers</w:t>
      </w:r>
      <w:r w:rsidRPr="00FF0F54">
        <w:rPr>
          <w:sz w:val="16"/>
        </w:rPr>
        <w:t xml:space="preserve"> in question here generally cost about $1 million per unit and </w:t>
      </w:r>
      <w:r w:rsidRPr="00FF0F54">
        <w:rPr>
          <w:rStyle w:val="StyleUnderline"/>
        </w:rPr>
        <w:t>require</w:t>
      </w:r>
      <w:r w:rsidRPr="00FF0F54">
        <w:rPr>
          <w:sz w:val="16"/>
        </w:rPr>
        <w:t xml:space="preserve"> about </w:t>
      </w:r>
      <w:r w:rsidRPr="00FF0F54">
        <w:rPr>
          <w:rStyle w:val="Emphasis"/>
        </w:rPr>
        <w:t>18 months</w:t>
      </w:r>
      <w:r w:rsidRPr="00FF0F54">
        <w:rPr>
          <w:sz w:val="16"/>
        </w:rPr>
        <w:t xml:space="preserve"> </w:t>
      </w:r>
      <w:r w:rsidRPr="00FF0F54">
        <w:rPr>
          <w:rStyle w:val="StyleUnderline"/>
        </w:rPr>
        <w:t>to</w:t>
      </w:r>
      <w:r w:rsidRPr="00FF0F54">
        <w:rPr>
          <w:sz w:val="16"/>
        </w:rPr>
        <w:t xml:space="preserve"> manufacture, ship, and </w:t>
      </w:r>
      <w:r w:rsidRPr="00FF0F54">
        <w:rPr>
          <w:rStyle w:val="StyleUnderline"/>
        </w:rPr>
        <w:t>install</w:t>
      </w:r>
      <w:r w:rsidRPr="00FF0F54">
        <w:rPr>
          <w:sz w:val="16"/>
        </w:rPr>
        <w:t xml:space="preserve">. The National Academy of Sciences (2008) report estimates </w:t>
      </w:r>
      <w:r w:rsidRPr="001E14DE">
        <w:rPr>
          <w:rStyle w:val="StyleUnderline"/>
          <w:highlight w:val="green"/>
        </w:rPr>
        <w:t>such</w:t>
      </w:r>
      <w:r w:rsidRPr="00FF0F54">
        <w:rPr>
          <w:rStyle w:val="StyleUnderline"/>
        </w:rPr>
        <w:t xml:space="preserve"> a power </w:t>
      </w:r>
      <w:r w:rsidRPr="00C468E5">
        <w:rPr>
          <w:rStyle w:val="StyleUnderline"/>
        </w:rPr>
        <w:t xml:space="preserve">grid failure </w:t>
      </w:r>
      <w:r w:rsidRPr="001E14DE">
        <w:rPr>
          <w:rStyle w:val="StyleUnderline"/>
          <w:highlight w:val="green"/>
        </w:rPr>
        <w:t>would cost</w:t>
      </w:r>
      <w:r w:rsidRPr="00FF0F54">
        <w:rPr>
          <w:sz w:val="16"/>
        </w:rPr>
        <w:t xml:space="preserve"> $1–</w:t>
      </w:r>
      <w:r w:rsidRPr="001E14DE">
        <w:rPr>
          <w:rStyle w:val="Emphasis"/>
          <w:highlight w:val="green"/>
        </w:rPr>
        <w:t>2 trillion per year</w:t>
      </w:r>
      <w:r w:rsidRPr="00FF0F54">
        <w:rPr>
          <w:sz w:val="16"/>
        </w:rPr>
        <w:t xml:space="preserve">6 </w:t>
      </w:r>
      <w:r w:rsidRPr="001E14DE">
        <w:rPr>
          <w:rStyle w:val="StyleUnderline"/>
          <w:highlight w:val="green"/>
        </w:rPr>
        <w:t>and last</w:t>
      </w:r>
      <w:r w:rsidRPr="00FF0F54">
        <w:rPr>
          <w:sz w:val="16"/>
        </w:rPr>
        <w:t xml:space="preserve"> four to </w:t>
      </w:r>
      <w:r w:rsidRPr="001E14DE">
        <w:rPr>
          <w:rStyle w:val="Emphasis"/>
          <w:highlight w:val="green"/>
        </w:rPr>
        <w:t>ten</w:t>
      </w:r>
      <w:r w:rsidRPr="00115E19">
        <w:rPr>
          <w:rStyle w:val="Emphasis"/>
        </w:rPr>
        <w:t xml:space="preserve"> years</w:t>
      </w:r>
      <w:r w:rsidRPr="00FF0F54">
        <w:rPr>
          <w:sz w:val="16"/>
        </w:rPr>
        <w:t xml:space="preserve">. 2. Outages or </w:t>
      </w:r>
      <w:r w:rsidRPr="001E14DE">
        <w:rPr>
          <w:rStyle w:val="Emphasis"/>
          <w:highlight w:val="green"/>
        </w:rPr>
        <w:t>failure</w:t>
      </w:r>
      <w:r w:rsidRPr="00F377F5">
        <w:rPr>
          <w:rStyle w:val="Emphasis"/>
        </w:rPr>
        <w:t>s</w:t>
      </w:r>
      <w:r w:rsidRPr="001E14DE">
        <w:rPr>
          <w:rStyle w:val="StyleUnderline"/>
          <w:highlight w:val="green"/>
        </w:rPr>
        <w:t xml:space="preserve"> of</w:t>
      </w:r>
      <w:r w:rsidRPr="00C468E5">
        <w:rPr>
          <w:rStyle w:val="StyleUnderline"/>
        </w:rPr>
        <w:t xml:space="preserve"> LEO</w:t>
      </w:r>
      <w:r w:rsidRPr="00C468E5">
        <w:rPr>
          <w:sz w:val="16"/>
        </w:rPr>
        <w:t xml:space="preserve"> (low Earth orbit) </w:t>
      </w:r>
      <w:r w:rsidRPr="001E14DE">
        <w:rPr>
          <w:rStyle w:val="Emphasis"/>
          <w:highlight w:val="green"/>
        </w:rPr>
        <w:t>space assets</w:t>
      </w:r>
      <w:r w:rsidRPr="00C468E5">
        <w:rPr>
          <w:sz w:val="16"/>
        </w:rPr>
        <w:t xml:space="preserve"> due to enhancement of the inner Van Allen belt. A </w:t>
      </w:r>
      <w:r w:rsidRPr="00C468E5">
        <w:rPr>
          <w:rStyle w:val="Emphasis"/>
        </w:rPr>
        <w:t>severe solar storm</w:t>
      </w:r>
      <w:r w:rsidRPr="00C468E5">
        <w:rPr>
          <w:sz w:val="16"/>
        </w:rPr>
        <w:t xml:space="preserve"> </w:t>
      </w:r>
      <w:r w:rsidRPr="00C468E5">
        <w:rPr>
          <w:rStyle w:val="StyleUnderline"/>
        </w:rPr>
        <w:t xml:space="preserve">can also cause ionospheric uplift which can dramatically </w:t>
      </w:r>
      <w:r w:rsidRPr="00C468E5">
        <w:rPr>
          <w:rStyle w:val="Emphasis"/>
        </w:rPr>
        <w:t>increase satellite drag</w:t>
      </w:r>
      <w:r w:rsidRPr="00C468E5">
        <w:rPr>
          <w:sz w:val="16"/>
        </w:rPr>
        <w:t xml:space="preserve"> (Tsurutani et al. 2012). Additionally, </w:t>
      </w:r>
      <w:r w:rsidRPr="00C468E5">
        <w:rPr>
          <w:rStyle w:val="StyleUnderline"/>
        </w:rPr>
        <w:t>LEO spacecraft operation could be disrupted by solar energetic protons</w:t>
      </w:r>
      <w:r w:rsidRPr="00C468E5">
        <w:rPr>
          <w:sz w:val="16"/>
        </w:rPr>
        <w:t xml:space="preserve"> (SEPs) generated in the shock of the CME passage through the solar wind (Royal Academy of Engineering 2013). 3. Outages or </w:t>
      </w:r>
      <w:r w:rsidRPr="00C468E5">
        <w:rPr>
          <w:rStyle w:val="StyleUnderline"/>
        </w:rPr>
        <w:t>failures of</w:t>
      </w:r>
      <w:r w:rsidRPr="00C468E5">
        <w:rPr>
          <w:sz w:val="16"/>
        </w:rPr>
        <w:t xml:space="preserve"> </w:t>
      </w:r>
      <w:r w:rsidRPr="00C468E5">
        <w:rPr>
          <w:rStyle w:val="Emphasis"/>
        </w:rPr>
        <w:t>GEO</w:t>
      </w:r>
      <w:r w:rsidRPr="00C468E5">
        <w:rPr>
          <w:sz w:val="16"/>
        </w:rPr>
        <w:t xml:space="preserve"> (geosynchronous equatorial orbit) </w:t>
      </w:r>
      <w:r w:rsidRPr="00C468E5">
        <w:rPr>
          <w:rStyle w:val="StyleUnderline"/>
        </w:rPr>
        <w:t>space assets</w:t>
      </w:r>
      <w:r w:rsidRPr="00C468E5">
        <w:rPr>
          <w:sz w:val="16"/>
        </w:rPr>
        <w:t xml:space="preserve"> due to enhancement of the outer Van Allen belt or due to SEPs generated in the shock of the CME passage (Royal Academy of Engineering 2013). 4. </w:t>
      </w:r>
      <w:r w:rsidRPr="00C468E5">
        <w:rPr>
          <w:rStyle w:val="Emphasis"/>
        </w:rPr>
        <w:t>GPS outages</w:t>
      </w:r>
      <w:r w:rsidRPr="00C468E5">
        <w:rPr>
          <w:sz w:val="16"/>
        </w:rPr>
        <w:t xml:space="preserve"> </w:t>
      </w:r>
      <w:r w:rsidRPr="00C468E5">
        <w:rPr>
          <w:rStyle w:val="StyleUnderline"/>
        </w:rPr>
        <w:t>due to GEO spacecraft outages or</w:t>
      </w:r>
      <w:r w:rsidRPr="00FF0F54">
        <w:rPr>
          <w:rStyle w:val="StyleUnderline"/>
        </w:rPr>
        <w:t xml:space="preserve"> failures</w:t>
      </w:r>
      <w:r w:rsidRPr="00FF0F54">
        <w:rPr>
          <w:sz w:val="16"/>
        </w:rPr>
        <w:t xml:space="preserve">, or GPS degradation due to ionospheric uplift and enhancement, potentially lasting several days or longer. 5. </w:t>
      </w:r>
      <w:r w:rsidRPr="00FF0F54">
        <w:rPr>
          <w:rStyle w:val="StyleUnderline"/>
        </w:rPr>
        <w:t xml:space="preserve">Communications outages due to high-frequency and ultrahigh-frequency radio blackouts, as well as cellular communication network and </w:t>
      </w:r>
      <w:r w:rsidRPr="001E14DE">
        <w:rPr>
          <w:rStyle w:val="Emphasis"/>
          <w:highlight w:val="green"/>
        </w:rPr>
        <w:t>internet collapse</w:t>
      </w:r>
      <w:r w:rsidRPr="001E14DE">
        <w:rPr>
          <w:rStyle w:val="StyleUnderline"/>
          <w:highlight w:val="green"/>
        </w:rPr>
        <w:t xml:space="preserve"> </w:t>
      </w:r>
      <w:r w:rsidRPr="00115E19">
        <w:rPr>
          <w:rStyle w:val="StyleUnderline"/>
        </w:rPr>
        <w:t>due to extended power outages beyond the limits of generators and stored fuel</w:t>
      </w:r>
      <w:r w:rsidRPr="00115E19">
        <w:rPr>
          <w:sz w:val="16"/>
        </w:rPr>
        <w:t xml:space="preserve">. In particular, although optical ﬁber cables are the foundation of much of the global communication network, electrical power is still needed to power optical repeaters and transmitters (Royal Academy of Engineering 2013). 6. Increased radiation doses to astronauts and airline passengers (Royal Academy of Engineering 2013). This is more of a risk for long-haul airline ﬂights or manned spaceﬂight. </w:t>
      </w:r>
      <w:r w:rsidRPr="00115E19">
        <w:rPr>
          <w:rStyle w:val="Emphasis"/>
        </w:rPr>
        <w:t>Major indirect effects</w:t>
      </w:r>
      <w:r w:rsidRPr="00115E19">
        <w:rPr>
          <w:sz w:val="16"/>
        </w:rPr>
        <w:t xml:space="preserve"> could </w:t>
      </w:r>
      <w:r w:rsidRPr="00115E19">
        <w:rPr>
          <w:rStyle w:val="StyleUnderline"/>
        </w:rPr>
        <w:t>include</w:t>
      </w:r>
      <w:r w:rsidRPr="00115E19">
        <w:rPr>
          <w:sz w:val="16"/>
        </w:rPr>
        <w:t xml:space="preserve">, </w:t>
      </w:r>
      <w:r w:rsidRPr="00115E19">
        <w:rPr>
          <w:rStyle w:val="StyleUnderline"/>
        </w:rPr>
        <w:t>but</w:t>
      </w:r>
      <w:r w:rsidRPr="00FF0F54">
        <w:rPr>
          <w:rStyle w:val="StyleUnderline"/>
        </w:rPr>
        <w:t xml:space="preserve"> are by </w:t>
      </w:r>
      <w:r w:rsidRPr="00FF0F54">
        <w:rPr>
          <w:rStyle w:val="Emphasis"/>
        </w:rPr>
        <w:t>no means limited to</w:t>
      </w:r>
      <w:r w:rsidRPr="00FF0F54">
        <w:rPr>
          <w:sz w:val="16"/>
        </w:rPr>
        <w:t xml:space="preserve">, </w:t>
      </w:r>
      <w:r w:rsidRPr="00FF0F54">
        <w:rPr>
          <w:rStyle w:val="StyleUnderline"/>
        </w:rPr>
        <w:t>the following</w:t>
      </w:r>
      <w:r w:rsidRPr="00FF0F54">
        <w:rPr>
          <w:sz w:val="16"/>
        </w:rPr>
        <w:t xml:space="preserve">: 1. </w:t>
      </w:r>
      <w:r w:rsidRPr="001E14DE">
        <w:rPr>
          <w:rStyle w:val="Emphasis"/>
          <w:highlight w:val="green"/>
        </w:rPr>
        <w:t>water</w:t>
      </w:r>
      <w:r w:rsidRPr="00FF0F54">
        <w:rPr>
          <w:sz w:val="16"/>
        </w:rPr>
        <w:t xml:space="preserve"> </w:t>
      </w:r>
      <w:r w:rsidRPr="001E14DE">
        <w:rPr>
          <w:rStyle w:val="StyleUnderline"/>
          <w:highlight w:val="green"/>
        </w:rPr>
        <w:t>and</w:t>
      </w:r>
      <w:r w:rsidRPr="00FF0F54">
        <w:rPr>
          <w:sz w:val="16"/>
        </w:rPr>
        <w:t xml:space="preserve"> waste water </w:t>
      </w:r>
      <w:r w:rsidRPr="00FF0F54">
        <w:rPr>
          <w:rStyle w:val="Emphasis"/>
        </w:rPr>
        <w:t>shortages</w:t>
      </w:r>
      <w:r w:rsidRPr="00FF0F54">
        <w:rPr>
          <w:sz w:val="16"/>
        </w:rPr>
        <w:t xml:space="preserve"> </w:t>
      </w:r>
      <w:r w:rsidRPr="00FF0F54">
        <w:rPr>
          <w:rStyle w:val="StyleUnderline"/>
        </w:rPr>
        <w:t xml:space="preserve">due to </w:t>
      </w:r>
      <w:r w:rsidRPr="00FF0F54">
        <w:rPr>
          <w:sz w:val="16"/>
        </w:rPr>
        <w:t xml:space="preserve">reduced or </w:t>
      </w:r>
      <w:r w:rsidRPr="00FF0F54">
        <w:rPr>
          <w:rStyle w:val="StyleUnderline"/>
        </w:rPr>
        <w:t xml:space="preserve">eliminated pumping from power </w:t>
      </w:r>
      <w:r w:rsidRPr="00FF0F54">
        <w:rPr>
          <w:rStyle w:val="Emphasis"/>
        </w:rPr>
        <w:t>grid failure</w:t>
      </w:r>
      <w:r w:rsidRPr="00FF0F54">
        <w:rPr>
          <w:sz w:val="16"/>
        </w:rPr>
        <w:t xml:space="preserve">; 2. </w:t>
      </w:r>
      <w:r w:rsidRPr="001E14DE">
        <w:rPr>
          <w:rStyle w:val="Emphasis"/>
          <w:highlight w:val="green"/>
        </w:rPr>
        <w:t>fuel shortages</w:t>
      </w:r>
      <w:r w:rsidRPr="00FF0F54">
        <w:rPr>
          <w:sz w:val="16"/>
        </w:rPr>
        <w:t xml:space="preserve"> </w:t>
      </w:r>
      <w:r w:rsidRPr="00C468E5">
        <w:rPr>
          <w:rStyle w:val="StyleUnderline"/>
        </w:rPr>
        <w:t>due to</w:t>
      </w:r>
      <w:r w:rsidRPr="00C468E5">
        <w:rPr>
          <w:sz w:val="16"/>
        </w:rPr>
        <w:t xml:space="preserve"> reduced or </w:t>
      </w:r>
      <w:r w:rsidRPr="00C468E5">
        <w:rPr>
          <w:rStyle w:val="StyleUnderline"/>
        </w:rPr>
        <w:t xml:space="preserve">eliminated pumping from power </w:t>
      </w:r>
      <w:r w:rsidRPr="00C468E5">
        <w:rPr>
          <w:rStyle w:val="Emphasis"/>
        </w:rPr>
        <w:t>grid failure</w:t>
      </w:r>
      <w:r w:rsidRPr="00FF0F54">
        <w:rPr>
          <w:sz w:val="16"/>
        </w:rPr>
        <w:t xml:space="preserve">, </w:t>
      </w:r>
      <w:r w:rsidRPr="00C4164F">
        <w:rPr>
          <w:rStyle w:val="StyleUnderline"/>
        </w:rPr>
        <w:t>which</w:t>
      </w:r>
      <w:r w:rsidRPr="00FF0F54">
        <w:rPr>
          <w:sz w:val="16"/>
        </w:rPr>
        <w:t xml:space="preserve"> could </w:t>
      </w:r>
      <w:r w:rsidRPr="001E14DE">
        <w:rPr>
          <w:rStyle w:val="StyleUnderline"/>
          <w:highlight w:val="green"/>
        </w:rPr>
        <w:t xml:space="preserve">result in </w:t>
      </w:r>
      <w:r w:rsidRPr="001E14DE">
        <w:rPr>
          <w:rStyle w:val="Emphasis"/>
          <w:highlight w:val="green"/>
        </w:rPr>
        <w:t>transport</w:t>
      </w:r>
      <w:r w:rsidRPr="00115E19">
        <w:rPr>
          <w:rStyle w:val="Emphasis"/>
        </w:rPr>
        <w:t xml:space="preserve">ation </w:t>
      </w:r>
      <w:r w:rsidRPr="001E14DE">
        <w:rPr>
          <w:rStyle w:val="Emphasis"/>
          <w:highlight w:val="green"/>
        </w:rPr>
        <w:t>stoppages</w:t>
      </w:r>
      <w:r w:rsidRPr="00FF0F54">
        <w:rPr>
          <w:sz w:val="16"/>
        </w:rPr>
        <w:t xml:space="preserve">; 3. </w:t>
      </w:r>
      <w:r w:rsidRPr="001E14DE">
        <w:rPr>
          <w:rStyle w:val="Emphasis"/>
          <w:highlight w:val="green"/>
        </w:rPr>
        <w:t>food shortages</w:t>
      </w:r>
      <w:r w:rsidRPr="00C468E5">
        <w:rPr>
          <w:sz w:val="16"/>
        </w:rPr>
        <w:t xml:space="preserve"> </w:t>
      </w:r>
      <w:r w:rsidRPr="00C468E5">
        <w:rPr>
          <w:rStyle w:val="StyleUnderline"/>
        </w:rPr>
        <w:t>due to transport</w:t>
      </w:r>
      <w:r w:rsidRPr="00C468E5">
        <w:rPr>
          <w:sz w:val="16"/>
        </w:rPr>
        <w:t xml:space="preserve">ation </w:t>
      </w:r>
      <w:r w:rsidRPr="00C468E5">
        <w:rPr>
          <w:rStyle w:val="StyleUnderline"/>
        </w:rPr>
        <w:t>stoppages</w:t>
      </w:r>
      <w:r w:rsidRPr="00C468E5">
        <w:rPr>
          <w:sz w:val="16"/>
        </w:rPr>
        <w:t>,</w:t>
      </w:r>
      <w:r w:rsidRPr="00FF0F54">
        <w:rPr>
          <w:sz w:val="16"/>
        </w:rPr>
        <w:t xml:space="preserve"> </w:t>
      </w:r>
      <w:r w:rsidRPr="00C468E5">
        <w:rPr>
          <w:rStyle w:val="StyleUnderline"/>
        </w:rPr>
        <w:t>which</w:t>
      </w:r>
      <w:r w:rsidRPr="00FF0F54">
        <w:rPr>
          <w:sz w:val="16"/>
        </w:rPr>
        <w:t xml:space="preserve"> could contribute to increased death rates </w:t>
      </w:r>
      <w:r w:rsidRPr="00C468E5">
        <w:rPr>
          <w:sz w:val="16"/>
        </w:rPr>
        <w:t xml:space="preserve">and </w:t>
      </w:r>
      <w:r w:rsidRPr="001E14DE">
        <w:rPr>
          <w:rStyle w:val="Emphasis"/>
          <w:highlight w:val="green"/>
        </w:rPr>
        <w:t>incite rioting</w:t>
      </w:r>
      <w:r w:rsidRPr="00C468E5">
        <w:rPr>
          <w:sz w:val="16"/>
        </w:rPr>
        <w:t xml:space="preserve"> and/or looting; 4. </w:t>
      </w:r>
      <w:r w:rsidRPr="00C468E5">
        <w:rPr>
          <w:rStyle w:val="StyleUnderline"/>
        </w:rPr>
        <w:t>reduced hospital care due to water shortages and power outages, which</w:t>
      </w:r>
      <w:r w:rsidRPr="00FF0F54">
        <w:rPr>
          <w:rStyle w:val="StyleUnderline"/>
        </w:rPr>
        <w:t xml:space="preserve"> could contribute to increased death rates and rates of infection;</w:t>
      </w:r>
      <w:r w:rsidRPr="00FF0F54">
        <w:rPr>
          <w:sz w:val="16"/>
        </w:rPr>
        <w:t xml:space="preserve"> </w:t>
      </w:r>
      <w:r w:rsidRPr="001E14DE">
        <w:rPr>
          <w:rStyle w:val="StyleUnderline"/>
          <w:highlight w:val="green"/>
        </w:rPr>
        <w:t>and</w:t>
      </w:r>
      <w:r w:rsidRPr="00FF0F54">
        <w:rPr>
          <w:sz w:val="16"/>
        </w:rPr>
        <w:t xml:space="preserve"> 5. </w:t>
      </w:r>
      <w:r w:rsidRPr="00FF0F54">
        <w:rPr>
          <w:rStyle w:val="StyleUnderline"/>
        </w:rPr>
        <w:t>a years-long power grid and internet degradation</w:t>
      </w:r>
      <w:r w:rsidRPr="00FF0F54">
        <w:rPr>
          <w:sz w:val="16"/>
        </w:rPr>
        <w:t xml:space="preserve"> or outage might </w:t>
      </w:r>
      <w:r w:rsidRPr="001E14DE">
        <w:rPr>
          <w:rStyle w:val="Emphasis"/>
          <w:highlight w:val="green"/>
        </w:rPr>
        <w:t>irrevocably damage the global economy</w:t>
      </w:r>
      <w:r w:rsidRPr="00FF0F54">
        <w:rPr>
          <w:sz w:val="16"/>
        </w:rPr>
        <w:t xml:space="preserve">, </w:t>
      </w:r>
      <w:r w:rsidRPr="00FF0F54">
        <w:rPr>
          <w:rStyle w:val="StyleUnderline"/>
        </w:rPr>
        <w:t>in turn greatly prolonging the time to restore the power grid beyond the estimate of four to ten years</w:t>
      </w:r>
      <w:r w:rsidRPr="00FF0F54">
        <w:rPr>
          <w:sz w:val="16"/>
        </w:rPr>
        <w:t xml:space="preserve">. If one recalls major disasters caused by terrestrial weather events like hurricanes Katrina (New Orleans, 2005) and Maria (Puerto Rico, 2017), one can imagine the sorts of major effects on people and life in those </w:t>
      </w:r>
      <w:r w:rsidRPr="00AC1CB6">
        <w:rPr>
          <w:sz w:val="16"/>
        </w:rPr>
        <w:t xml:space="preserve">areas. </w:t>
      </w:r>
      <w:r w:rsidRPr="00AC1CB6">
        <w:rPr>
          <w:rStyle w:val="StyleUnderline"/>
        </w:rPr>
        <w:t>The</w:t>
      </w:r>
      <w:r w:rsidRPr="00AC1CB6">
        <w:rPr>
          <w:sz w:val="16"/>
        </w:rPr>
        <w:t xml:space="preserve"> most </w:t>
      </w:r>
      <w:r w:rsidRPr="00AC1CB6">
        <w:rPr>
          <w:rStyle w:val="Emphasis"/>
        </w:rPr>
        <w:t>striking difference</w:t>
      </w:r>
      <w:r w:rsidRPr="00AC1CB6">
        <w:rPr>
          <w:sz w:val="16"/>
        </w:rPr>
        <w:t xml:space="preserve"> </w:t>
      </w:r>
      <w:r w:rsidRPr="00AC1CB6">
        <w:rPr>
          <w:rStyle w:val="StyleUnderline"/>
        </w:rPr>
        <w:t>is</w:t>
      </w:r>
      <w:r w:rsidRPr="00AC1CB6">
        <w:rPr>
          <w:sz w:val="16"/>
        </w:rPr>
        <w:t xml:space="preserve"> that, whereas humanitarian aid came to bear on these disasters, </w:t>
      </w:r>
      <w:r w:rsidRPr="00AC1CB6">
        <w:rPr>
          <w:rStyle w:val="StyleUnderline"/>
        </w:rPr>
        <w:t xml:space="preserve">a </w:t>
      </w:r>
      <w:r w:rsidRPr="001E14DE">
        <w:rPr>
          <w:rStyle w:val="Emphasis"/>
          <w:highlight w:val="green"/>
        </w:rPr>
        <w:t>Carrington</w:t>
      </w:r>
      <w:r w:rsidRPr="00AC1CB6">
        <w:rPr>
          <w:rStyle w:val="StyleUnderline"/>
        </w:rPr>
        <w:t xml:space="preserve">-class </w:t>
      </w:r>
      <w:r w:rsidRPr="001E14DE">
        <w:rPr>
          <w:rStyle w:val="StyleUnderline"/>
          <w:highlight w:val="green"/>
        </w:rPr>
        <w:t xml:space="preserve">event </w:t>
      </w:r>
      <w:r w:rsidRPr="00AC1CB6">
        <w:rPr>
          <w:rStyle w:val="StyleUnderline"/>
        </w:rPr>
        <w:t xml:space="preserve">would be a </w:t>
      </w:r>
      <w:r w:rsidRPr="001E14DE">
        <w:rPr>
          <w:rStyle w:val="Emphasis"/>
          <w:highlight w:val="green"/>
        </w:rPr>
        <w:t>global catastrophe</w:t>
      </w:r>
      <w:r w:rsidRPr="001E14DE">
        <w:rPr>
          <w:rStyle w:val="StyleUnderline"/>
          <w:highlight w:val="green"/>
        </w:rPr>
        <w:t xml:space="preserve"> with</w:t>
      </w:r>
      <w:r w:rsidRPr="00FF0F54">
        <w:rPr>
          <w:rStyle w:val="StyleUnderline"/>
        </w:rPr>
        <w:t xml:space="preserve"> little or </w:t>
      </w:r>
      <w:r w:rsidRPr="001E14DE">
        <w:rPr>
          <w:rStyle w:val="Emphasis"/>
          <w:highlight w:val="green"/>
        </w:rPr>
        <w:t>no aid</w:t>
      </w:r>
      <w:r w:rsidRPr="00C468E5">
        <w:rPr>
          <w:rStyle w:val="Emphasis"/>
        </w:rPr>
        <w:t xml:space="preserve"> forthcoming</w:t>
      </w:r>
      <w:r w:rsidRPr="00FF0F54">
        <w:rPr>
          <w:sz w:val="16"/>
        </w:rPr>
        <w:t xml:space="preserve">. Much greater loss of life could result, and our civilization could be driven back to a much more fractured and pre-electronic one. For the purposes of another planet’s Drake </w:t>
      </w:r>
      <w:r w:rsidRPr="00AC1CB6">
        <w:rPr>
          <w:sz w:val="16"/>
        </w:rPr>
        <w:t xml:space="preserve">equation, </w:t>
      </w:r>
      <w:r w:rsidRPr="00AC1CB6">
        <w:rPr>
          <w:rStyle w:val="Emphasis"/>
        </w:rPr>
        <w:t xml:space="preserve">our </w:t>
      </w:r>
      <w:r w:rsidRPr="001E14DE">
        <w:rPr>
          <w:rStyle w:val="Emphasis"/>
          <w:highlight w:val="green"/>
        </w:rPr>
        <w:t>civilization</w:t>
      </w:r>
      <w:r w:rsidRPr="00FF0F54">
        <w:rPr>
          <w:sz w:val="16"/>
        </w:rPr>
        <w:t xml:space="preserve"> </w:t>
      </w:r>
      <w:r w:rsidRPr="001E14DE">
        <w:rPr>
          <w:rStyle w:val="StyleUnderline"/>
          <w:highlight w:val="green"/>
        </w:rPr>
        <w:t xml:space="preserve">would be </w:t>
      </w:r>
      <w:r w:rsidRPr="001E14DE">
        <w:rPr>
          <w:rStyle w:val="Emphasis"/>
          <w:highlight w:val="green"/>
        </w:rPr>
        <w:t>eliminated</w:t>
      </w:r>
      <w:r w:rsidRPr="00FF0F54">
        <w:rPr>
          <w:sz w:val="16"/>
        </w:rPr>
        <w:t xml:space="preserve"> from the calculation. Conversely, another planet whose electronic civilization were struck by a Carrington-class CME would be eliminated from our calculation. </w:t>
      </w:r>
      <w:r w:rsidRPr="00C468E5">
        <w:rPr>
          <w:rStyle w:val="Emphasis"/>
        </w:rPr>
        <w:t>Riley</w:t>
      </w:r>
      <w:r w:rsidRPr="00FF0F54">
        <w:rPr>
          <w:rStyle w:val="StyleUnderline"/>
        </w:rPr>
        <w:t xml:space="preserve"> (2012) </w:t>
      </w:r>
      <w:r w:rsidRPr="001E14DE">
        <w:rPr>
          <w:rStyle w:val="StyleUnderline"/>
          <w:highlight w:val="green"/>
        </w:rPr>
        <w:t>estimates</w:t>
      </w:r>
      <w:r w:rsidRPr="00FF0F54">
        <w:rPr>
          <w:rStyle w:val="StyleUnderline"/>
        </w:rPr>
        <w:t xml:space="preserve"> the </w:t>
      </w:r>
      <w:r w:rsidRPr="001E14DE">
        <w:rPr>
          <w:rStyle w:val="StyleUnderline"/>
          <w:highlight w:val="green"/>
        </w:rPr>
        <w:t>probability</w:t>
      </w:r>
      <w:r w:rsidRPr="00FF0F54">
        <w:rPr>
          <w:rStyle w:val="StyleUnderline"/>
        </w:rPr>
        <w:t xml:space="preserve"> of another Carringtonclass event occuring within the </w:t>
      </w:r>
      <w:r w:rsidRPr="00FF0F54">
        <w:rPr>
          <w:rStyle w:val="Emphasis"/>
        </w:rPr>
        <w:t>following decade</w:t>
      </w:r>
      <w:r w:rsidRPr="00FF0F54">
        <w:rPr>
          <w:rStyle w:val="StyleUnderline"/>
        </w:rPr>
        <w:t xml:space="preserve"> </w:t>
      </w:r>
      <w:r w:rsidRPr="001E14DE">
        <w:rPr>
          <w:rStyle w:val="StyleUnderline"/>
          <w:highlight w:val="green"/>
        </w:rPr>
        <w:t>at</w:t>
      </w:r>
      <w:r w:rsidRPr="00FF0F54">
        <w:rPr>
          <w:rStyle w:val="StyleUnderline"/>
        </w:rPr>
        <w:t xml:space="preserve"> about </w:t>
      </w:r>
      <w:r w:rsidRPr="001E14DE">
        <w:rPr>
          <w:rStyle w:val="Emphasis"/>
          <w:highlight w:val="green"/>
        </w:rPr>
        <w:t>12%</w:t>
      </w:r>
      <w:r w:rsidRPr="001E14DE">
        <w:rPr>
          <w:rStyle w:val="StyleUnderline"/>
          <w:highlight w:val="green"/>
        </w:rPr>
        <w:t>.</w:t>
      </w:r>
      <w:r w:rsidRPr="00FF0F54">
        <w:rPr>
          <w:sz w:val="16"/>
        </w:rPr>
        <w:t xml:space="preserve"> </w:t>
      </w:r>
      <w:r w:rsidRPr="00FF0F54">
        <w:rPr>
          <w:rStyle w:val="StyleUnderline"/>
        </w:rPr>
        <w:t>This estimate preceded the solar storm of 2012, but a good rule of thumb would be to estimate this to be the probability of having a Carrington event</w:t>
      </w:r>
      <w:r w:rsidRPr="00FF0F54">
        <w:rPr>
          <w:sz w:val="16"/>
        </w:rPr>
        <w:t xml:space="preserve"> </w:t>
      </w:r>
      <w:r w:rsidRPr="001E14DE">
        <w:rPr>
          <w:rStyle w:val="StyleUnderline"/>
          <w:highlight w:val="green"/>
        </w:rPr>
        <w:t xml:space="preserve">during </w:t>
      </w:r>
      <w:r w:rsidRPr="001E14DE">
        <w:rPr>
          <w:rStyle w:val="Emphasis"/>
          <w:highlight w:val="green"/>
        </w:rPr>
        <w:t xml:space="preserve">any </w:t>
      </w:r>
      <w:r w:rsidRPr="00FF0F54">
        <w:rPr>
          <w:rStyle w:val="Emphasis"/>
        </w:rPr>
        <w:t xml:space="preserve">given </w:t>
      </w:r>
      <w:r w:rsidRPr="001E14DE">
        <w:rPr>
          <w:rStyle w:val="Emphasis"/>
          <w:highlight w:val="green"/>
        </w:rPr>
        <w:t>solar cycle</w:t>
      </w:r>
      <w:r w:rsidRPr="00FF0F54">
        <w:rPr>
          <w:sz w:val="16"/>
        </w:rPr>
        <w:t xml:space="preserve">. Love (2012) and Kataoka (2013) have calculated probabilities in rough agreement, but there are a wide range of probabilities in the literature, ranging from once per 60 years (Tsubouchi &amp; Omura 2007) to once per 500 years (Yermolaev et al. 2018). This work will retain the result of Riley (2012), which is also used in National Academy of Sciences (2008) and Royal Academy of Engineering (2013). </w:t>
      </w:r>
      <w:r w:rsidRPr="00FF0F54">
        <w:rPr>
          <w:rStyle w:val="StyleUnderline"/>
        </w:rPr>
        <w:t>This roughly agrees with the “once in a century” designation usually given to the Carrington event</w:t>
      </w:r>
      <w:r w:rsidRPr="00FF0F54">
        <w:rPr>
          <w:sz w:val="16"/>
        </w:rPr>
        <w:t xml:space="preserve">. Royal Academy of Engineering (2013) indicates that this designator is not well understood given the relative lack of data, but also that there are several tens of Carrington-class CMEs every century that either miss Earth or have lesser impact due to a northward orientation of the interplanetary magnetic ﬁeld. As shown in Figure 1, such a CME has a very wide angular extent (in the 2012 July event, the CME extended in about a 135° arc from the Sun), which could strike Earth in three out of eight occurrences. There is also some indication </w:t>
      </w:r>
      <w:r w:rsidRPr="00AC1CB6">
        <w:rPr>
          <w:sz w:val="16"/>
        </w:rPr>
        <w:t xml:space="preserve">that </w:t>
      </w:r>
      <w:r w:rsidRPr="00AC1CB6">
        <w:rPr>
          <w:rStyle w:val="StyleUnderline"/>
        </w:rPr>
        <w:t xml:space="preserve">a solar </w:t>
      </w:r>
      <w:r w:rsidRPr="001E14DE">
        <w:rPr>
          <w:rStyle w:val="StyleUnderline"/>
          <w:highlight w:val="green"/>
        </w:rPr>
        <w:t xml:space="preserve">storm could </w:t>
      </w:r>
      <w:r w:rsidRPr="001E14DE">
        <w:rPr>
          <w:rStyle w:val="Emphasis"/>
          <w:highlight w:val="green"/>
        </w:rPr>
        <w:t>trigger</w:t>
      </w:r>
      <w:r w:rsidRPr="00FF0F54">
        <w:rPr>
          <w:rStyle w:val="Emphasis"/>
        </w:rPr>
        <w:t xml:space="preserve"> other </w:t>
      </w:r>
      <w:r w:rsidRPr="001E14DE">
        <w:rPr>
          <w:rStyle w:val="Emphasis"/>
          <w:highlight w:val="green"/>
        </w:rPr>
        <w:t>Great Filter events</w:t>
      </w:r>
      <w:r w:rsidRPr="00FF0F54">
        <w:rPr>
          <w:sz w:val="16"/>
        </w:rPr>
        <w:t xml:space="preserve">. Knipp et al. (2016) outlines </w:t>
      </w:r>
      <w:r w:rsidRPr="001E14DE">
        <w:rPr>
          <w:rStyle w:val="StyleUnderline"/>
          <w:highlight w:val="green"/>
        </w:rPr>
        <w:t>a solar storm in</w:t>
      </w:r>
      <w:r w:rsidRPr="00FF0F54">
        <w:rPr>
          <w:sz w:val="16"/>
        </w:rPr>
        <w:t xml:space="preserve"> 19</w:t>
      </w:r>
      <w:r w:rsidRPr="001E14DE">
        <w:rPr>
          <w:rStyle w:val="StyleUnderline"/>
          <w:highlight w:val="green"/>
        </w:rPr>
        <w:t>67</w:t>
      </w:r>
      <w:r w:rsidRPr="00FF0F54">
        <w:rPr>
          <w:sz w:val="16"/>
        </w:rPr>
        <w:t xml:space="preserve"> May that </w:t>
      </w:r>
      <w:r w:rsidRPr="001E14DE">
        <w:rPr>
          <w:rStyle w:val="Emphasis"/>
          <w:highlight w:val="green"/>
        </w:rPr>
        <w:t>nearly triggered a nuclear war</w:t>
      </w:r>
      <w:r w:rsidRPr="00FF0F54">
        <w:rPr>
          <w:sz w:val="16"/>
        </w:rPr>
        <w:t xml:space="preserve">, </w:t>
      </w:r>
      <w:r w:rsidRPr="001E14DE">
        <w:rPr>
          <w:rStyle w:val="StyleUnderline"/>
          <w:highlight w:val="green"/>
        </w:rPr>
        <w:t xml:space="preserve">as American radar </w:t>
      </w:r>
      <w:r w:rsidRPr="00FF0F54">
        <w:rPr>
          <w:sz w:val="16"/>
        </w:rPr>
        <w:t xml:space="preserve">operators initially </w:t>
      </w:r>
      <w:r w:rsidRPr="001E14DE">
        <w:rPr>
          <w:rStyle w:val="Emphasis"/>
          <w:highlight w:val="green"/>
        </w:rPr>
        <w:t>mistook</w:t>
      </w:r>
      <w:r w:rsidRPr="001E14DE">
        <w:rPr>
          <w:rStyle w:val="StyleUnderline"/>
          <w:highlight w:val="green"/>
        </w:rPr>
        <w:t xml:space="preserve"> a solar storm for </w:t>
      </w:r>
      <w:r w:rsidRPr="001E14DE">
        <w:rPr>
          <w:rStyle w:val="Emphasis"/>
          <w:highlight w:val="green"/>
        </w:rPr>
        <w:t>Soviet jamming</w:t>
      </w:r>
      <w:r w:rsidRPr="001E14DE">
        <w:rPr>
          <w:rStyle w:val="StyleUnderline"/>
          <w:highlight w:val="green"/>
        </w:rPr>
        <w:t xml:space="preserve">. </w:t>
      </w:r>
      <w:r w:rsidRPr="00FF0F54">
        <w:rPr>
          <w:sz w:val="16"/>
        </w:rPr>
        <w:t>It might also be possible th</w:t>
      </w:r>
      <w:r w:rsidRPr="00AC1CB6">
        <w:rPr>
          <w:sz w:val="16"/>
        </w:rPr>
        <w:t xml:space="preserve">at </w:t>
      </w:r>
      <w:r w:rsidRPr="00AC1CB6">
        <w:rPr>
          <w:rStyle w:val="StyleUnderline"/>
        </w:rPr>
        <w:t xml:space="preserve">a </w:t>
      </w:r>
      <w:r w:rsidRPr="001E14DE">
        <w:rPr>
          <w:rStyle w:val="Emphasis"/>
          <w:highlight w:val="green"/>
        </w:rPr>
        <w:t>Carrington-class event</w:t>
      </w:r>
      <w:r w:rsidRPr="00FF0F54">
        <w:rPr>
          <w:sz w:val="16"/>
        </w:rPr>
        <w:t xml:space="preserve"> </w:t>
      </w:r>
      <w:r w:rsidRPr="00AC1CB6">
        <w:rPr>
          <w:rStyle w:val="StyleUnderline"/>
        </w:rPr>
        <w:t>could</w:t>
      </w:r>
      <w:r w:rsidRPr="001E14DE">
        <w:rPr>
          <w:rStyle w:val="StyleUnderline"/>
          <w:highlight w:val="green"/>
        </w:rPr>
        <w:t xml:space="preserve"> unleash</w:t>
      </w:r>
      <w:r w:rsidRPr="00FF0F54">
        <w:rPr>
          <w:sz w:val="16"/>
        </w:rPr>
        <w:t xml:space="preserve"> or exascerbate </w:t>
      </w:r>
      <w:r w:rsidRPr="001E14DE">
        <w:rPr>
          <w:rStyle w:val="StyleUnderline"/>
          <w:highlight w:val="green"/>
        </w:rPr>
        <w:t xml:space="preserve">an </w:t>
      </w:r>
      <w:r w:rsidRPr="001E14DE">
        <w:rPr>
          <w:rStyle w:val="Emphasis"/>
          <w:highlight w:val="green"/>
        </w:rPr>
        <w:t>infectious disease</w:t>
      </w:r>
      <w:r w:rsidRPr="00FF0F54">
        <w:rPr>
          <w:sz w:val="16"/>
        </w:rPr>
        <w:t xml:space="preserve"> </w:t>
      </w:r>
      <w:r w:rsidRPr="00AC1CB6">
        <w:rPr>
          <w:rStyle w:val="StyleUnderline"/>
        </w:rPr>
        <w:t>due to</w:t>
      </w:r>
      <w:r w:rsidRPr="00FF0F54">
        <w:rPr>
          <w:sz w:val="16"/>
        </w:rPr>
        <w:t xml:space="preserve"> </w:t>
      </w:r>
      <w:r w:rsidRPr="001E14DE">
        <w:rPr>
          <w:rStyle w:val="StyleUnderline"/>
          <w:highlight w:val="green"/>
        </w:rPr>
        <w:t xml:space="preserve">reduced hospital </w:t>
      </w:r>
      <w:r w:rsidRPr="00AC1CB6">
        <w:rPr>
          <w:rStyle w:val="StyleUnderline"/>
        </w:rPr>
        <w:t>care at a critical time</w:t>
      </w:r>
      <w:r w:rsidRPr="00AC1CB6">
        <w:rPr>
          <w:sz w:val="16"/>
        </w:rPr>
        <w:t xml:space="preserve">, </w:t>
      </w:r>
      <w:r w:rsidRPr="001E14DE">
        <w:rPr>
          <w:rStyle w:val="StyleUnderline"/>
          <w:highlight w:val="green"/>
        </w:rPr>
        <w:t>resulting in</w:t>
      </w:r>
      <w:r w:rsidRPr="00AC1CB6">
        <w:rPr>
          <w:rStyle w:val="StyleUnderline"/>
        </w:rPr>
        <w:t xml:space="preserve"> a </w:t>
      </w:r>
      <w:r w:rsidRPr="001E14DE">
        <w:rPr>
          <w:rStyle w:val="Emphasis"/>
          <w:highlight w:val="green"/>
        </w:rPr>
        <w:t>pandemic</w:t>
      </w:r>
      <w:r w:rsidRPr="00FF0F54">
        <w:rPr>
          <w:sz w:val="16"/>
        </w:rPr>
        <w:t>.</w:t>
      </w:r>
    </w:p>
    <w:p w14:paraId="032A0B98" w14:textId="77777777" w:rsidR="00F21892" w:rsidRDefault="00F21892" w:rsidP="00F21892">
      <w:pPr>
        <w:rPr>
          <w:sz w:val="16"/>
        </w:rPr>
      </w:pPr>
    </w:p>
    <w:p w14:paraId="7F0B8514" w14:textId="77777777" w:rsidR="00F21892" w:rsidRPr="00146222" w:rsidRDefault="00F21892" w:rsidP="00F21892">
      <w:pPr>
        <w:pStyle w:val="Heading4"/>
      </w:pPr>
      <w:r>
        <w:t xml:space="preserve">2 - Unchecked Commercial Appropriation </w:t>
      </w:r>
      <w:r>
        <w:rPr>
          <w:u w:val="single"/>
        </w:rPr>
        <w:t>causes</w:t>
      </w:r>
      <w:r>
        <w:t xml:space="preserve"> Space Conflicts.</w:t>
      </w:r>
    </w:p>
    <w:p w14:paraId="77FD5FAD" w14:textId="77777777" w:rsidR="00F21892" w:rsidRPr="00BC2859" w:rsidRDefault="00F21892" w:rsidP="00F21892">
      <w:r>
        <w:rPr>
          <w:rStyle w:val="Style13ptBold"/>
        </w:rPr>
        <w:t xml:space="preserve">Perez 21 </w:t>
      </w:r>
      <w:r w:rsidRPr="00BC2859">
        <w:t xml:space="preserve">Veronica Delgado-Perez. 12/14/21. Argument | The Commercialization of Space Risks Launching a Militarized Space Race. </w:t>
      </w:r>
      <w:hyperlink r:id="rId28"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4E4C7A17" w14:textId="77777777" w:rsidR="00F21892" w:rsidRPr="00146222" w:rsidRDefault="00F21892" w:rsidP="00F21892">
      <w:pPr>
        <w:rPr>
          <w:sz w:val="12"/>
        </w:rPr>
      </w:pPr>
      <w:r w:rsidRPr="000B7AC9">
        <w:rPr>
          <w:rStyle w:val="StyleUnderline"/>
        </w:rPr>
        <w:t xml:space="preserve">Fundamentals of the Final Frontier It is a </w:t>
      </w:r>
      <w:r w:rsidRPr="001E14DE">
        <w:rPr>
          <w:rStyle w:val="Emphasis"/>
          <w:highlight w:val="green"/>
          <w:bdr w:val="single" w:sz="18" w:space="0" w:color="auto"/>
        </w:rPr>
        <w:t>geopolitical imperative</w:t>
      </w:r>
      <w:r w:rsidRPr="00BC2859">
        <w:rPr>
          <w:rStyle w:val="Emphasis"/>
          <w:bdr w:val="single" w:sz="18" w:space="0" w:color="auto"/>
        </w:rPr>
        <w:t xml:space="preserve"> </w:t>
      </w:r>
      <w:r w:rsidRPr="001E14DE">
        <w:rPr>
          <w:rStyle w:val="Emphasis"/>
          <w:highlight w:val="green"/>
          <w:bdr w:val="single" w:sz="18" w:space="0" w:color="auto"/>
        </w:rPr>
        <w:t>to</w:t>
      </w:r>
      <w:r w:rsidRPr="00BC2859">
        <w:rPr>
          <w:rStyle w:val="Emphasis"/>
          <w:bdr w:val="single" w:sz="18" w:space="0" w:color="auto"/>
        </w:rPr>
        <w:t xml:space="preserve"> </w:t>
      </w:r>
      <w:r w:rsidRPr="001E14DE">
        <w:rPr>
          <w:rStyle w:val="Emphasis"/>
          <w:highlight w:val="green"/>
          <w:bdr w:val="single" w:sz="18" w:space="0" w:color="auto"/>
        </w:rPr>
        <w:t>determine</w:t>
      </w:r>
      <w:r w:rsidRPr="00BC2859">
        <w:rPr>
          <w:rStyle w:val="Emphasis"/>
          <w:bdr w:val="single" w:sz="18" w:space="0" w:color="auto"/>
        </w:rPr>
        <w:t xml:space="preserve"> what, </w:t>
      </w:r>
      <w:r w:rsidRPr="001E14DE">
        <w:rPr>
          <w:rStyle w:val="Emphasis"/>
          <w:highlight w:val="green"/>
          <w:bdr w:val="single" w:sz="18" w:space="0" w:color="auto"/>
        </w:rPr>
        <w:t>if</w:t>
      </w:r>
      <w:r w:rsidRPr="00BC2859">
        <w:rPr>
          <w:rStyle w:val="Emphasis"/>
          <w:bdr w:val="single" w:sz="18" w:space="0" w:color="auto"/>
        </w:rPr>
        <w:t xml:space="preserve"> any, </w:t>
      </w:r>
      <w:r w:rsidRPr="001E14DE">
        <w:rPr>
          <w:rStyle w:val="Emphasis"/>
          <w:highlight w:val="green"/>
          <w:bdr w:val="single" w:sz="18" w:space="0" w:color="auto"/>
        </w:rPr>
        <w:t>commercial</w:t>
      </w:r>
      <w:r w:rsidRPr="00BC2859">
        <w:rPr>
          <w:rStyle w:val="Emphasis"/>
          <w:bdr w:val="single" w:sz="18" w:space="0" w:color="auto"/>
        </w:rPr>
        <w:t xml:space="preserve"> activities and use of </w:t>
      </w:r>
      <w:r w:rsidRPr="001E14DE">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1E14DE">
        <w:rPr>
          <w:rStyle w:val="StyleUnderline"/>
          <w:highlight w:val="green"/>
        </w:rPr>
        <w:t>commercial utilization</w:t>
      </w:r>
      <w:r w:rsidRPr="000B7AC9">
        <w:rPr>
          <w:rStyle w:val="StyleUnderline"/>
        </w:rPr>
        <w:t xml:space="preserve"> of outer space’s resources is intrinsically </w:t>
      </w:r>
      <w:r w:rsidRPr="001E14DE">
        <w:rPr>
          <w:rStyle w:val="Emphasis"/>
          <w:highlight w:val="green"/>
        </w:rPr>
        <w:t xml:space="preserve">linked to the </w:t>
      </w:r>
      <w:r w:rsidRPr="001E14DE">
        <w:rPr>
          <w:rStyle w:val="Emphasis"/>
          <w:highlight w:val="green"/>
          <w:bdr w:val="single" w:sz="18" w:space="0" w:color="auto"/>
        </w:rPr>
        <w:t>escalation of international competition over resources</w:t>
      </w:r>
      <w:r w:rsidRPr="000B7AC9">
        <w:rPr>
          <w:rStyle w:val="StyleUnderline"/>
        </w:rPr>
        <w:t xml:space="preserve">, which could </w:t>
      </w:r>
      <w:r w:rsidRPr="001E14DE">
        <w:rPr>
          <w:rStyle w:val="Emphasis"/>
          <w:highlight w:val="green"/>
          <w:bdr w:val="single" w:sz="18" w:space="0" w:color="auto"/>
        </w:rPr>
        <w:t>threaten international peace and</w:t>
      </w:r>
      <w:r w:rsidRPr="00146222">
        <w:rPr>
          <w:rStyle w:val="StyleUnderline"/>
          <w:bdr w:val="single" w:sz="18" w:space="0" w:color="auto"/>
        </w:rPr>
        <w:t xml:space="preserve"> </w:t>
      </w:r>
      <w:r w:rsidRPr="001E14DE">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w:t>
      </w:r>
      <w:r w:rsidRPr="00C80434">
        <w:rPr>
          <w:sz w:val="12"/>
        </w:rPr>
        <w:t xml:space="preserve">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C80434">
        <w:rPr>
          <w:rStyle w:val="StyleUnderline"/>
        </w:rPr>
        <w:t xml:space="preserve">Inevitably, </w:t>
      </w:r>
      <w:r w:rsidRPr="00C80434">
        <w:rPr>
          <w:rStyle w:val="Emphasis"/>
        </w:rPr>
        <w:t>there are significant drawbacks</w:t>
      </w:r>
      <w:r w:rsidRPr="00C80434">
        <w:rPr>
          <w:rStyle w:val="StyleUnderline"/>
        </w:rPr>
        <w:t xml:space="preserve"> </w:t>
      </w:r>
      <w:r w:rsidRPr="00C80434">
        <w:rPr>
          <w:rStyle w:val="Emphasis"/>
        </w:rPr>
        <w:t>to</w:t>
      </w:r>
      <w:r w:rsidRPr="00C80434">
        <w:rPr>
          <w:rStyle w:val="StyleUnderline"/>
        </w:rPr>
        <w:t xml:space="preserve"> the </w:t>
      </w:r>
      <w:r w:rsidRPr="00C80434">
        <w:rPr>
          <w:rStyle w:val="Emphasis"/>
          <w:bdr w:val="single" w:sz="18" w:space="0" w:color="auto"/>
        </w:rPr>
        <w:t>commercialization of space exploration</w:t>
      </w:r>
      <w:r w:rsidRPr="00C80434">
        <w:rPr>
          <w:rStyle w:val="StyleUnderline"/>
        </w:rPr>
        <w:t>. These can vary, for inst</w:t>
      </w:r>
      <w:r w:rsidRPr="00BC2859">
        <w:rPr>
          <w:rStyle w:val="StyleUnderline"/>
        </w:rPr>
        <w:t xml:space="preserve">ance, from the commercial dominance of space’s natural resources only by </w:t>
      </w:r>
      <w:r w:rsidRPr="00E1355D">
        <w:rPr>
          <w:rStyle w:val="StyleUnderline"/>
        </w:rPr>
        <w:t>those</w:t>
      </w:r>
      <w:r w:rsidRPr="00E1355D">
        <w:rPr>
          <w:sz w:val="12"/>
        </w:rPr>
        <w:t xml:space="preserve"> </w:t>
      </w:r>
      <w:r w:rsidRPr="00E1355D">
        <w:rPr>
          <w:rStyle w:val="StyleUnderline"/>
        </w:rPr>
        <w:t xml:space="preserve">states with the </w:t>
      </w:r>
      <w:r w:rsidRPr="00E1355D">
        <w:rPr>
          <w:rStyle w:val="Emphasis"/>
        </w:rPr>
        <w:t>technical and financial capital</w:t>
      </w:r>
      <w:r w:rsidRPr="00E1355D">
        <w:rPr>
          <w:rStyle w:val="StyleUnderline"/>
        </w:rPr>
        <w:t xml:space="preserve"> to support space missions, to geopolitical competition over extraterrestrial resources that </w:t>
      </w:r>
      <w:r w:rsidRPr="00E1355D">
        <w:rPr>
          <w:rStyle w:val="Emphasis"/>
          <w:bdr w:val="single" w:sz="18" w:space="0" w:color="auto"/>
        </w:rPr>
        <w:t>threatens world peace and security</w:t>
      </w:r>
      <w:r w:rsidRPr="00E1355D">
        <w:rPr>
          <w:rStyle w:val="StyleUnderline"/>
        </w:rPr>
        <w:t xml:space="preserve">, to the potential for the monopolization of extraterrestrial resources by states and private companies. </w:t>
      </w:r>
      <w:r w:rsidRPr="00E1355D">
        <w:rPr>
          <w:sz w:val="12"/>
        </w:rPr>
        <w:t>As was the case during the Cold War</w:t>
      </w:r>
      <w:r w:rsidRPr="00146222">
        <w:rPr>
          <w:sz w:val="12"/>
        </w:rPr>
        <w:t>,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1E14DE">
        <w:rPr>
          <w:rStyle w:val="StyleUnderline"/>
          <w:highlight w:val="green"/>
        </w:rPr>
        <w:t>new actors</w:t>
      </w:r>
      <w:r w:rsidRPr="000B7AC9">
        <w:rPr>
          <w:rStyle w:val="StyleUnderline"/>
        </w:rPr>
        <w:t xml:space="preserve"> on the game stage, </w:t>
      </w:r>
      <w:r w:rsidRPr="001E14DE">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1E14DE">
        <w:rPr>
          <w:rStyle w:val="StyleUnderline"/>
          <w:highlight w:val="green"/>
        </w:rPr>
        <w:t>Washington and Moscow</w:t>
      </w:r>
      <w:r w:rsidRPr="000B7AC9">
        <w:rPr>
          <w:rStyle w:val="StyleUnderline"/>
        </w:rPr>
        <w:t xml:space="preserve"> risk </w:t>
      </w:r>
      <w:r w:rsidRPr="001E14DE">
        <w:rPr>
          <w:rStyle w:val="StyleUnderline"/>
          <w:highlight w:val="green"/>
        </w:rPr>
        <w:t>return</w:t>
      </w:r>
      <w:r w:rsidRPr="000B7AC9">
        <w:rPr>
          <w:rStyle w:val="StyleUnderline"/>
        </w:rPr>
        <w:t xml:space="preserve">ing </w:t>
      </w:r>
      <w:r w:rsidRPr="001E14DE">
        <w:rPr>
          <w:rStyle w:val="StyleUnderline"/>
          <w:highlight w:val="green"/>
        </w:rPr>
        <w:t>to</w:t>
      </w:r>
      <w:r w:rsidRPr="000B7AC9">
        <w:rPr>
          <w:rStyle w:val="StyleUnderline"/>
        </w:rPr>
        <w:t xml:space="preserve"> the era of unrestricted </w:t>
      </w:r>
      <w:r w:rsidRPr="001E14DE">
        <w:rPr>
          <w:rStyle w:val="StyleUnderline"/>
          <w:highlight w:val="green"/>
        </w:rPr>
        <w:t>expansion</w:t>
      </w:r>
      <w:r w:rsidRPr="000B7AC9">
        <w:rPr>
          <w:rStyle w:val="StyleUnderline"/>
        </w:rPr>
        <w:t xml:space="preserve"> </w:t>
      </w:r>
      <w:r w:rsidRPr="001E14DE">
        <w:rPr>
          <w:rStyle w:val="StyleUnderline"/>
          <w:highlight w:val="green"/>
        </w:rPr>
        <w:t>of</w:t>
      </w:r>
      <w:r w:rsidRPr="000B7AC9">
        <w:rPr>
          <w:rStyle w:val="StyleUnderline"/>
        </w:rPr>
        <w:t xml:space="preserve"> launch platforms and </w:t>
      </w:r>
      <w:r w:rsidRPr="001E14DE">
        <w:rPr>
          <w:rStyle w:val="StyleUnderline"/>
          <w:highlight w:val="green"/>
        </w:rPr>
        <w:t>strategically-deployed nuclear warheads</w:t>
      </w:r>
      <w:r w:rsidRPr="000B7AC9">
        <w:rPr>
          <w:rStyle w:val="StyleUnderline"/>
        </w:rPr>
        <w:t xml:space="preserve"> — potentially </w:t>
      </w:r>
      <w:r w:rsidRPr="001E14DE">
        <w:rPr>
          <w:rStyle w:val="StyleUnderline"/>
          <w:highlight w:val="green"/>
        </w:rPr>
        <w:t>with</w:t>
      </w:r>
      <w:r w:rsidRPr="000B7AC9">
        <w:rPr>
          <w:rStyle w:val="StyleUnderline"/>
        </w:rPr>
        <w:t xml:space="preserve"> the aid of </w:t>
      </w:r>
      <w:r w:rsidRPr="001E14DE">
        <w:rPr>
          <w:rStyle w:val="StyleUnderline"/>
          <w:highlight w:val="green"/>
        </w:rPr>
        <w:t>military infrastructure</w:t>
      </w:r>
      <w:r w:rsidRPr="000B7AC9">
        <w:rPr>
          <w:rStyle w:val="StyleUnderline"/>
        </w:rPr>
        <w:t xml:space="preserve"> </w:t>
      </w:r>
      <w:r w:rsidRPr="001E14DE">
        <w:rPr>
          <w:rStyle w:val="StyleUnderline"/>
          <w:highlight w:val="green"/>
        </w:rPr>
        <w:t>in</w:t>
      </w:r>
      <w:r w:rsidRPr="000B7AC9">
        <w:rPr>
          <w:rStyle w:val="StyleUnderline"/>
        </w:rPr>
        <w:t xml:space="preserve"> </w:t>
      </w:r>
      <w:r w:rsidRPr="001E14DE">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1E14DE">
        <w:rPr>
          <w:rStyle w:val="StyleUnderline"/>
          <w:highlight w:val="green"/>
        </w:rPr>
        <w:t>private enterprises</w:t>
      </w:r>
      <w:r w:rsidRPr="00F148C5">
        <w:rPr>
          <w:rStyle w:val="StyleUnderline"/>
        </w:rPr>
        <w:t xml:space="preserve"> operating in the vacuum of space also </w:t>
      </w:r>
      <w:r w:rsidRPr="001E14DE">
        <w:rPr>
          <w:rStyle w:val="Emphasis"/>
          <w:highlight w:val="green"/>
        </w:rPr>
        <w:t>float in an unstable legal vacuum</w:t>
      </w:r>
      <w:r w:rsidRPr="00F148C5">
        <w:rPr>
          <w:rStyle w:val="StyleUnderline"/>
        </w:rPr>
        <w:t xml:space="preserve"> which </w:t>
      </w:r>
      <w:r w:rsidRPr="001E14DE">
        <w:rPr>
          <w:rStyle w:val="Emphasis"/>
          <w:highlight w:val="green"/>
          <w:bdr w:val="single" w:sz="18" w:space="0" w:color="auto"/>
        </w:rPr>
        <w:t>threatens to implode in geopolitical competition</w:t>
      </w:r>
      <w:r w:rsidRPr="00F148C5">
        <w:rPr>
          <w:rStyle w:val="StyleUnderline"/>
        </w:rPr>
        <w:t xml:space="preserve">. Beyond Stars and </w:t>
      </w:r>
      <w:r w:rsidRPr="00A51D06">
        <w:rPr>
          <w:rStyle w:val="StyleUnderline"/>
        </w:rPr>
        <w:t xml:space="preserve">States In an </w:t>
      </w:r>
      <w:r w:rsidRPr="00A51D06">
        <w:rPr>
          <w:rStyle w:val="Emphasis"/>
        </w:rPr>
        <w:t>increasingly commercial outer space</w:t>
      </w:r>
      <w:r w:rsidRPr="00A51D06">
        <w:rPr>
          <w:rStyle w:val="StyleUnderline"/>
        </w:rPr>
        <w:t xml:space="preserve"> in which</w:t>
      </w:r>
      <w:r w:rsidRPr="00F148C5">
        <w:rPr>
          <w:rStyle w:val="StyleUnderline"/>
        </w:rPr>
        <w:t xml:space="preserve"> there are </w:t>
      </w:r>
      <w:r w:rsidRPr="001E14DE">
        <w:rPr>
          <w:rStyle w:val="Emphasis"/>
          <w:highlight w:val="green"/>
        </w:rPr>
        <w:t>no set limits to the exploitation of resources or claim to property</w:t>
      </w:r>
      <w:r w:rsidRPr="00F148C5">
        <w:rPr>
          <w:rStyle w:val="StyleUnderline"/>
        </w:rPr>
        <w:t xml:space="preserve">, </w:t>
      </w:r>
      <w:r w:rsidRPr="000D4C2C">
        <w:rPr>
          <w:rStyle w:val="StyleUnderline"/>
        </w:rPr>
        <w:t>states and private companies will inevitably pursue the developmen</w:t>
      </w:r>
      <w:r w:rsidRPr="00A51D06">
        <w:rPr>
          <w:rStyle w:val="StyleUnderline"/>
        </w:rPr>
        <w:t xml:space="preserve">t of new extraterrestrial industries to suit their geoeconomic interests. If unchecked, the legal protection of outer space as a domain of exploration for the benefit of all humanity </w:t>
      </w:r>
      <w:r w:rsidRPr="00A51D06">
        <w:rPr>
          <w:rStyle w:val="Emphasis"/>
        </w:rPr>
        <w:t>would functionally fail</w:t>
      </w:r>
      <w:r w:rsidRPr="00A51D06">
        <w:rPr>
          <w:sz w:val="12"/>
        </w:rPr>
        <w:t xml:space="preserve">. To </w:t>
      </w:r>
      <w:r w:rsidRPr="00A51D06">
        <w:rPr>
          <w:rStyle w:val="StyleUnderline"/>
        </w:rPr>
        <w:t>protect investments</w:t>
      </w:r>
      <w:r w:rsidRPr="00F148C5">
        <w:rPr>
          <w:rStyle w:val="StyleUnderline"/>
        </w:rPr>
        <w:t xml:space="preserve"> and profit from national space industries, </w:t>
      </w:r>
      <w:r w:rsidRPr="001E14DE">
        <w:rPr>
          <w:rStyle w:val="StyleUnderline"/>
          <w:highlight w:val="green"/>
        </w:rPr>
        <w:t>states</w:t>
      </w:r>
      <w:r w:rsidRPr="00F148C5">
        <w:rPr>
          <w:rStyle w:val="StyleUnderline"/>
        </w:rPr>
        <w:t xml:space="preserve"> would likely </w:t>
      </w:r>
      <w:r w:rsidRPr="001E14DE">
        <w:rPr>
          <w:rStyle w:val="StyleUnderline"/>
          <w:bCs/>
          <w:highlight w:val="green"/>
          <w:bdr w:val="single" w:sz="18" w:space="0" w:color="auto"/>
        </w:rPr>
        <w:t>resort to military force</w:t>
      </w:r>
      <w:r w:rsidRPr="001E14DE">
        <w:rPr>
          <w:rStyle w:val="StyleUnderline"/>
          <w:highlight w:val="green"/>
        </w:rPr>
        <w:t xml:space="preserve"> to protect</w:t>
      </w:r>
      <w:r w:rsidRPr="00F148C5">
        <w:rPr>
          <w:rStyle w:val="StyleUnderline"/>
        </w:rPr>
        <w:t xml:space="preserve"> and secure private </w:t>
      </w:r>
      <w:r w:rsidRPr="001E14DE">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1E14DE">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1E14DE">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1E14DE">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1E14DE">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66F4A323" w14:textId="77777777" w:rsidR="00F21892" w:rsidRDefault="00F21892" w:rsidP="00F21892">
      <w:pPr>
        <w:pStyle w:val="Heading4"/>
      </w:pPr>
      <w:r>
        <w:t xml:space="preserve">Space War cause </w:t>
      </w:r>
      <w:r>
        <w:rPr>
          <w:u w:val="single"/>
        </w:rPr>
        <w:t>Nuclear War</w:t>
      </w:r>
      <w:r>
        <w:t>.</w:t>
      </w:r>
    </w:p>
    <w:p w14:paraId="52236D4D" w14:textId="77777777" w:rsidR="00F21892" w:rsidRPr="00B0356E" w:rsidRDefault="00F21892" w:rsidP="00F21892">
      <w:r w:rsidRPr="001804FB">
        <w:rPr>
          <w:rStyle w:val="Style13ptBold"/>
        </w:rPr>
        <w:t>Gallagher 15</w:t>
      </w:r>
      <w:r>
        <w:t xml:space="preserve"> “</w:t>
      </w:r>
      <w:r w:rsidRPr="00D0048E">
        <w:t>Antisatellite warfare without nuclear risk: A mirage</w:t>
      </w:r>
      <w:r>
        <w:t xml:space="preserve">” </w:t>
      </w:r>
      <w:hyperlink r:id="rId29"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3424F8EB" w14:textId="77777777" w:rsidR="00F21892" w:rsidRPr="001E14DE" w:rsidRDefault="00F21892" w:rsidP="00F21892">
      <w:pPr>
        <w:rPr>
          <w:color w:val="000000" w:themeColor="text1"/>
          <w:sz w:val="16"/>
        </w:rPr>
      </w:pPr>
      <w:r w:rsidRPr="00F53651">
        <w:rPr>
          <w:rStyle w:val="StyleUnderline"/>
        </w:rPr>
        <w:t xml:space="preserve">In recent decades, however, </w:t>
      </w:r>
      <w:r w:rsidRPr="001E14DE">
        <w:rPr>
          <w:rStyle w:val="Emphasis"/>
          <w:highlight w:val="green"/>
        </w:rPr>
        <w:t>as space-based</w:t>
      </w:r>
      <w:r w:rsidRPr="00F53651">
        <w:rPr>
          <w:rStyle w:val="StyleUnderline"/>
        </w:rPr>
        <w:t xml:space="preserve"> reconnaissance, communication, and targeting </w:t>
      </w:r>
      <w:r w:rsidRPr="001E14DE">
        <w:rPr>
          <w:rStyle w:val="Emphasis"/>
          <w:highlight w:val="green"/>
        </w:rPr>
        <w:t>capabilities</w:t>
      </w:r>
      <w:r w:rsidRPr="00F53651">
        <w:rPr>
          <w:rStyle w:val="StyleUnderline"/>
        </w:rPr>
        <w:t xml:space="preserve"> </w:t>
      </w:r>
      <w:r w:rsidRPr="001E14DE">
        <w:rPr>
          <w:rStyle w:val="Emphasis"/>
          <w:highlight w:val="green"/>
          <w:bdr w:val="single" w:sz="18" w:space="0" w:color="auto"/>
        </w:rPr>
        <w:t>have become integral</w:t>
      </w:r>
      <w:r w:rsidRPr="00F53651">
        <w:rPr>
          <w:rStyle w:val="StyleUnderline"/>
        </w:rPr>
        <w:t xml:space="preserve"> </w:t>
      </w:r>
      <w:r w:rsidRPr="00AD190E">
        <w:rPr>
          <w:rStyle w:val="Emphasis"/>
        </w:rPr>
        <w:t>elements of modern military operations</w:t>
      </w:r>
      <w:r w:rsidRPr="00AD190E">
        <w:rPr>
          <w:rStyle w:val="StyleUnderline"/>
        </w:rPr>
        <w:t>,</w:t>
      </w:r>
      <w:r w:rsidRPr="00F53651">
        <w:rPr>
          <w:rStyle w:val="StyleUnderline"/>
        </w:rPr>
        <w:t xml:space="preserve"> strategists and policy makers have </w:t>
      </w:r>
      <w:r w:rsidRPr="001E14DE">
        <w:rPr>
          <w:rStyle w:val="Emphasis"/>
          <w:highlight w:val="green"/>
        </w:rPr>
        <w:t>explored whether</w:t>
      </w:r>
      <w:r w:rsidRPr="00F53651">
        <w:rPr>
          <w:rStyle w:val="StyleUnderline"/>
        </w:rPr>
        <w:t xml:space="preserve"> carrying out </w:t>
      </w:r>
      <w:r w:rsidRPr="001E14DE">
        <w:rPr>
          <w:rStyle w:val="Emphasis"/>
          <w:highlight w:val="green"/>
        </w:rPr>
        <w:t>antisatellite attacks</w:t>
      </w:r>
      <w:r w:rsidRPr="00F53651">
        <w:rPr>
          <w:rStyle w:val="StyleUnderline"/>
        </w:rPr>
        <w:t xml:space="preserve"> </w:t>
      </w:r>
      <w:r w:rsidRPr="001E14DE">
        <w:rPr>
          <w:rStyle w:val="Emphasis"/>
          <w:highlight w:val="green"/>
        </w:rPr>
        <w:t>could confer</w:t>
      </w:r>
      <w:r w:rsidRPr="00F53651">
        <w:rPr>
          <w:rStyle w:val="StyleUnderline"/>
        </w:rPr>
        <w:t xml:space="preserve"> major </w:t>
      </w:r>
      <w:r w:rsidRPr="001E14DE">
        <w:rPr>
          <w:rStyle w:val="Emphasis"/>
          <w:highlight w:val="green"/>
        </w:rPr>
        <w:t xml:space="preserve">military advantages without </w:t>
      </w:r>
      <w:r w:rsidRPr="001E14DE">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1E14DE">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1E14DE">
        <w:rPr>
          <w:rStyle w:val="Emphasis"/>
          <w:highlight w:val="green"/>
        </w:rPr>
        <w:t>the U</w:t>
      </w:r>
      <w:r w:rsidRPr="00F53651">
        <w:rPr>
          <w:rStyle w:val="StyleUnderline"/>
        </w:rPr>
        <w:t xml:space="preserve">nited </w:t>
      </w:r>
      <w:r w:rsidRPr="001E14DE">
        <w:rPr>
          <w:rStyle w:val="Emphasis"/>
          <w:highlight w:val="green"/>
        </w:rPr>
        <w:t>S</w:t>
      </w:r>
      <w:r w:rsidRPr="00F53651">
        <w:rPr>
          <w:rStyle w:val="StyleUnderline"/>
        </w:rPr>
        <w:t xml:space="preserve">tates, </w:t>
      </w:r>
      <w:r w:rsidRPr="001E14DE">
        <w:rPr>
          <w:rStyle w:val="Emphasis"/>
          <w:highlight w:val="green"/>
        </w:rPr>
        <w:t>Russia</w:t>
      </w:r>
      <w:r w:rsidRPr="00F53651">
        <w:rPr>
          <w:rStyle w:val="StyleUnderline"/>
        </w:rPr>
        <w:t xml:space="preserve">, and </w:t>
      </w:r>
      <w:r w:rsidRPr="001E14DE">
        <w:rPr>
          <w:rStyle w:val="Emphasis"/>
          <w:highlight w:val="green"/>
        </w:rPr>
        <w:t>China</w:t>
      </w:r>
      <w:r w:rsidRPr="00F53651">
        <w:rPr>
          <w:rStyle w:val="StyleUnderline"/>
        </w:rPr>
        <w:t xml:space="preserve"> </w:t>
      </w:r>
      <w:r w:rsidRPr="001E14DE">
        <w:rPr>
          <w:rStyle w:val="Emphasis"/>
          <w:highlight w:val="green"/>
        </w:rPr>
        <w:t>have</w:t>
      </w:r>
      <w:r w:rsidRPr="00F53651">
        <w:rPr>
          <w:rStyle w:val="StyleUnderline"/>
        </w:rPr>
        <w:t xml:space="preserve"> all tested advanced </w:t>
      </w:r>
      <w:r w:rsidRPr="001E14DE">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D7606A">
        <w:rPr>
          <w:rStyle w:val="Emphasis"/>
        </w:rPr>
        <w:t>Because the U</w:t>
      </w:r>
      <w:r w:rsidRPr="00D7606A">
        <w:rPr>
          <w:rStyle w:val="StyleUnderline"/>
        </w:rPr>
        <w:t xml:space="preserve">nited </w:t>
      </w:r>
      <w:r w:rsidRPr="00D7606A">
        <w:rPr>
          <w:rStyle w:val="Emphasis"/>
        </w:rPr>
        <w:t>S</w:t>
      </w:r>
      <w:r w:rsidRPr="00D7606A">
        <w:rPr>
          <w:rStyle w:val="StyleUnderline"/>
        </w:rPr>
        <w:t xml:space="preserve">tates </w:t>
      </w:r>
      <w:r w:rsidRPr="00D7606A">
        <w:rPr>
          <w:rStyle w:val="Emphasis"/>
        </w:rPr>
        <w:t>depends heavily on space</w:t>
      </w:r>
      <w:r w:rsidRPr="00D7606A">
        <w:rPr>
          <w:rStyle w:val="StyleUnderline"/>
        </w:rPr>
        <w:t xml:space="preserve"> </w:t>
      </w:r>
      <w:r w:rsidRPr="00D7606A">
        <w:rPr>
          <w:rStyle w:val="Emphasis"/>
        </w:rPr>
        <w:t>for</w:t>
      </w:r>
      <w:r w:rsidRPr="00D7606A">
        <w:rPr>
          <w:rStyle w:val="StyleUnderline"/>
        </w:rPr>
        <w:t xml:space="preserve"> its terrestrial </w:t>
      </w:r>
      <w:r w:rsidRPr="00D7606A">
        <w:rPr>
          <w:rStyle w:val="Emphasis"/>
        </w:rPr>
        <w:t>military superiority</w:t>
      </w:r>
      <w:r w:rsidRPr="00D7606A">
        <w:rPr>
          <w:rStyle w:val="StyleUnderline"/>
        </w:rPr>
        <w:t>, some US</w:t>
      </w:r>
      <w:r w:rsidRPr="00F53651">
        <w:rPr>
          <w:rStyle w:val="StyleUnderline"/>
        </w:rPr>
        <w:t xml:space="preserve"> strategists have predicted that potential </w:t>
      </w:r>
      <w:r w:rsidRPr="001E14DE">
        <w:rPr>
          <w:rStyle w:val="Emphasis"/>
          <w:highlight w:val="green"/>
        </w:rPr>
        <w:t>adversaries</w:t>
      </w:r>
      <w:r w:rsidRPr="00F53651">
        <w:rPr>
          <w:rStyle w:val="StyleUnderline"/>
        </w:rPr>
        <w:t xml:space="preserve"> </w:t>
      </w:r>
      <w:r w:rsidRPr="001E14DE">
        <w:rPr>
          <w:rStyle w:val="Emphasis"/>
          <w:highlight w:val="green"/>
        </w:rPr>
        <w:t xml:space="preserve">will try to neutralize US advantages </w:t>
      </w:r>
      <w:r w:rsidRPr="001E14DE">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1E14DE">
        <w:rPr>
          <w:rStyle w:val="Emphasis"/>
          <w:highlight w:val="green"/>
        </w:rPr>
        <w:t>. If any nation</w:t>
      </w:r>
      <w:r w:rsidRPr="00F53651">
        <w:rPr>
          <w:rStyle w:val="StyleUnderline"/>
        </w:rPr>
        <w:t xml:space="preserve">, for whatever reason, </w:t>
      </w:r>
      <w:r w:rsidRPr="001E14DE">
        <w:rPr>
          <w:rStyle w:val="Emphasis"/>
          <w:highlight w:val="green"/>
        </w:rPr>
        <w:t>launched an attack on</w:t>
      </w:r>
      <w:r w:rsidRPr="00F53651">
        <w:rPr>
          <w:rStyle w:val="StyleUnderline"/>
        </w:rPr>
        <w:t xml:space="preserve"> a second nation's </w:t>
      </w:r>
      <w:r w:rsidRPr="001E14DE">
        <w:rPr>
          <w:rStyle w:val="Emphasis"/>
          <w:highlight w:val="green"/>
        </w:rPr>
        <w:t>satellites</w:t>
      </w:r>
      <w:r w:rsidRPr="00F53651">
        <w:rPr>
          <w:rStyle w:val="StyleUnderline"/>
        </w:rPr>
        <w:t xml:space="preserve">, </w:t>
      </w:r>
      <w:r w:rsidRPr="001E14DE">
        <w:rPr>
          <w:rStyle w:val="Emphasis"/>
          <w:highlight w:val="green"/>
        </w:rPr>
        <w:t>nuclear retaliation</w:t>
      </w:r>
      <w:r w:rsidRPr="00F53651">
        <w:rPr>
          <w:rStyle w:val="StyleUnderline"/>
        </w:rPr>
        <w:t xml:space="preserve"> against terrestrial targets </w:t>
      </w:r>
      <w:r w:rsidRPr="001E14DE">
        <w:rPr>
          <w:rStyle w:val="Emphasis"/>
          <w:highlight w:val="green"/>
        </w:rPr>
        <w:t>would be</w:t>
      </w:r>
      <w:r w:rsidRPr="00F53651">
        <w:rPr>
          <w:rStyle w:val="StyleUnderline"/>
        </w:rPr>
        <w:t xml:space="preserve"> an </w:t>
      </w:r>
      <w:r w:rsidRPr="001E14DE">
        <w:rPr>
          <w:rStyle w:val="Emphasis"/>
          <w:highlight w:val="green"/>
        </w:rPr>
        <w:t>irrational</w:t>
      </w:r>
      <w:r w:rsidRPr="00F53651">
        <w:rPr>
          <w:rStyle w:val="StyleUnderline"/>
        </w:rPr>
        <w:t xml:space="preserve"> respons</w:t>
      </w:r>
      <w:r w:rsidRPr="001E14DE">
        <w:rPr>
          <w:rStyle w:val="StyleUnderline"/>
          <w:color w:val="000000" w:themeColor="text1"/>
        </w:rPr>
        <w:t>e.</w:t>
      </w:r>
      <w:r w:rsidRPr="001E14DE">
        <w:rPr>
          <w:color w:val="000000" w:themeColor="text1"/>
          <w:sz w:val="16"/>
        </w:rPr>
        <w:t xml:space="preserve"> </w:t>
      </w:r>
      <w:r w:rsidRPr="001E14DE">
        <w:rPr>
          <w:rStyle w:val="Emphasis"/>
          <w:color w:val="000000" w:themeColor="text1"/>
          <w:highlight w:val="green"/>
        </w:rPr>
        <w:t>But powerful countries</w:t>
      </w:r>
      <w:r w:rsidRPr="001E14DE">
        <w:rPr>
          <w:rStyle w:val="StyleUnderline"/>
          <w:color w:val="000000" w:themeColor="text1"/>
        </w:rPr>
        <w:t xml:space="preserve"> do sometimes </w:t>
      </w:r>
      <w:r w:rsidRPr="001E14DE">
        <w:rPr>
          <w:rStyle w:val="Emphasis"/>
          <w:color w:val="000000" w:themeColor="text1"/>
          <w:highlight w:val="green"/>
        </w:rPr>
        <w:t>respond irrationally when attacked</w:t>
      </w:r>
      <w:r w:rsidRPr="001E14DE">
        <w:rPr>
          <w:rStyle w:val="StyleUnderline"/>
          <w:color w:val="000000" w:themeColor="text1"/>
        </w:rPr>
        <w:t xml:space="preserve">. Moreover, disproportionate retaliation following a deliberate antisatellite attack is not the only way in which </w:t>
      </w:r>
      <w:r w:rsidRPr="001E14DE">
        <w:rPr>
          <w:rStyle w:val="Emphasis"/>
          <w:color w:val="000000" w:themeColor="text1"/>
          <w:highlight w:val="green"/>
        </w:rPr>
        <w:t xml:space="preserve">antisatellite weapons </w:t>
      </w:r>
      <w:r w:rsidRPr="001E14DE">
        <w:rPr>
          <w:rStyle w:val="Emphasis"/>
          <w:color w:val="000000" w:themeColor="text1"/>
          <w:highlight w:val="green"/>
          <w:bdr w:val="single" w:sz="18" w:space="0" w:color="auto"/>
        </w:rPr>
        <w:t>could contribute to nuclear war</w:t>
      </w:r>
      <w:r w:rsidRPr="001E14DE">
        <w:rPr>
          <w:rStyle w:val="Emphasis"/>
          <w:color w:val="000000" w:themeColor="text1"/>
          <w:highlight w:val="green"/>
        </w:rPr>
        <w:t>.</w:t>
      </w:r>
      <w:r w:rsidRPr="001E14DE">
        <w:rPr>
          <w:rStyle w:val="StyleUnderline"/>
          <w:color w:val="000000" w:themeColor="text1"/>
        </w:rPr>
        <w:t xml:space="preserve"> It is not even the likeliest way. As was clearly understood by the countries that negotiated the Outer Space Treaty, crisis management would become more difficult, and the risk of inadvertent </w:t>
      </w:r>
      <w:r w:rsidRPr="001E14DE">
        <w:rPr>
          <w:rStyle w:val="Emphasis"/>
          <w:color w:val="000000" w:themeColor="text1"/>
          <w:highlight w:val="green"/>
        </w:rPr>
        <w:t>deterrence failure would increase</w:t>
      </w:r>
      <w:r w:rsidRPr="001E14DE">
        <w:rPr>
          <w:rStyle w:val="StyleUnderline"/>
          <w:color w:val="000000" w:themeColor="text1"/>
        </w:rPr>
        <w:t>, if satellites used for reconnaissance and communication were disabled or destroyed</w:t>
      </w:r>
      <w:r w:rsidRPr="001E14DE">
        <w:rPr>
          <w:color w:val="000000" w:themeColor="text1"/>
          <w:sz w:val="16"/>
        </w:rPr>
        <w:t xml:space="preserve">. But even if the norm against attacking another country’s satellites is never broken, developing and testing antisatellite weapons still increase the risk of nuclear war. </w:t>
      </w:r>
      <w:r w:rsidRPr="001E14DE">
        <w:rPr>
          <w:rStyle w:val="Emphasis"/>
          <w:color w:val="000000" w:themeColor="text1"/>
          <w:highlight w:val="green"/>
        </w:rPr>
        <w:t>If</w:t>
      </w:r>
      <w:r w:rsidRPr="001E14DE">
        <w:rPr>
          <w:rStyle w:val="StyleUnderline"/>
          <w:color w:val="000000" w:themeColor="text1"/>
        </w:rPr>
        <w:t xml:space="preserve">, for instance, </w:t>
      </w:r>
      <w:r w:rsidRPr="001E14DE">
        <w:rPr>
          <w:rStyle w:val="Emphasis"/>
          <w:color w:val="000000" w:themeColor="text1"/>
          <w:highlight w:val="green"/>
        </w:rPr>
        <w:t>US</w:t>
      </w:r>
      <w:r w:rsidRPr="001E14DE">
        <w:rPr>
          <w:rStyle w:val="StyleUnderline"/>
          <w:color w:val="000000" w:themeColor="text1"/>
        </w:rPr>
        <w:t xml:space="preserve"> military </w:t>
      </w:r>
      <w:r w:rsidRPr="001E14DE">
        <w:rPr>
          <w:rStyle w:val="Emphasis"/>
          <w:color w:val="000000" w:themeColor="text1"/>
          <w:highlight w:val="green"/>
        </w:rPr>
        <w:t>leaders</w:t>
      </w:r>
      <w:r w:rsidRPr="001E14DE">
        <w:rPr>
          <w:rStyle w:val="StyleUnderline"/>
          <w:color w:val="000000" w:themeColor="text1"/>
        </w:rPr>
        <w:t xml:space="preserve"> </w:t>
      </w:r>
      <w:r w:rsidRPr="001E14DE">
        <w:rPr>
          <w:rStyle w:val="Emphasis"/>
          <w:color w:val="000000" w:themeColor="text1"/>
          <w:highlight w:val="green"/>
        </w:rPr>
        <w:t>became</w:t>
      </w:r>
      <w:r w:rsidRPr="001E14DE">
        <w:rPr>
          <w:rStyle w:val="StyleUnderline"/>
          <w:color w:val="000000" w:themeColor="text1"/>
        </w:rPr>
        <w:t xml:space="preserve"> seriously </w:t>
      </w:r>
      <w:r w:rsidRPr="001E14DE">
        <w:rPr>
          <w:rStyle w:val="Emphasis"/>
          <w:color w:val="000000" w:themeColor="text1"/>
          <w:highlight w:val="green"/>
        </w:rPr>
        <w:t>concerned that China or Russia were preparing an antisatellite attack, pressure could build for a pre-emptive attack</w:t>
      </w:r>
      <w:r w:rsidRPr="001E14DE">
        <w:rPr>
          <w:rStyle w:val="StyleUnderline"/>
          <w:color w:val="000000" w:themeColor="text1"/>
        </w:rPr>
        <w:t xml:space="preserve"> against Chinese or Russian strategic forces. Should a satellite be struck by a piece of space debris during a crisis or a low-level terrestrial conflict, leaders </w:t>
      </w:r>
      <w:r w:rsidRPr="001E14DE">
        <w:rPr>
          <w:rStyle w:val="StyleUnderline"/>
          <w:bCs/>
          <w:color w:val="000000" w:themeColor="text1"/>
        </w:rPr>
        <w:t>might mistakenly assume that a space war had begun and retaliate before they knew what had actually happened.</w:t>
      </w:r>
      <w:r w:rsidRPr="001E14DE">
        <w:rPr>
          <w:rStyle w:val="StyleUnderline"/>
          <w:color w:val="000000" w:themeColor="text1"/>
        </w:rPr>
        <w:t xml:space="preserve"> Such scenarios may seem improbable, but they are no more implausible than the scenarios that are used to justify the development and use of antisatellite weapons</w:t>
      </w:r>
      <w:r w:rsidRPr="001E14DE">
        <w:rPr>
          <w:color w:val="000000" w:themeColor="text1"/>
          <w:sz w:val="16"/>
        </w:rPr>
        <w:t>.</w:t>
      </w:r>
    </w:p>
    <w:p w14:paraId="096E0FF7" w14:textId="77777777" w:rsidR="00F21892" w:rsidRPr="001F1EF8" w:rsidRDefault="00F21892" w:rsidP="00F21892">
      <w:pPr>
        <w:rPr>
          <w:sz w:val="16"/>
        </w:rPr>
      </w:pPr>
    </w:p>
    <w:p w14:paraId="5E6719DF" w14:textId="77777777" w:rsidR="00F21892" w:rsidRDefault="00F21892" w:rsidP="00F21892">
      <w:pPr>
        <w:pStyle w:val="Heading4"/>
      </w:pPr>
      <w:r>
        <w:t xml:space="preserve">Nuke war causes extinction AND outweighs </w:t>
      </w:r>
      <w:r w:rsidRPr="00C339DB">
        <w:rPr>
          <w:u w:val="single"/>
        </w:rPr>
        <w:t>other</w:t>
      </w:r>
      <w:r>
        <w:t xml:space="preserve"> existential risks</w:t>
      </w:r>
    </w:p>
    <w:p w14:paraId="3458611F" w14:textId="77777777" w:rsidR="00F21892" w:rsidRPr="005E50AE" w:rsidRDefault="00F21892" w:rsidP="00F21892">
      <w:pPr>
        <w:pStyle w:val="ListParagraph"/>
        <w:numPr>
          <w:ilvl w:val="0"/>
          <w:numId w:val="12"/>
        </w:numPr>
      </w:pPr>
      <w:r>
        <w:t>Checked</w:t>
      </w:r>
    </w:p>
    <w:p w14:paraId="3D92A553" w14:textId="77777777" w:rsidR="00F21892" w:rsidRPr="00E530E8" w:rsidRDefault="00F21892" w:rsidP="00F21892">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30" w:history="1">
        <w:r w:rsidRPr="00791635">
          <w:rPr>
            <w:rStyle w:val="Hyperlink"/>
          </w:rPr>
          <w:t>http://www.reachingcriticalwill.org/images/documents/Disarmament-fora/OEWG/2016/Documents/NGO13.pdf</w:t>
        </w:r>
      </w:hyperlink>
      <w:r>
        <w:t xml:space="preserve"> //Re-cut by Elmer</w:t>
      </w:r>
    </w:p>
    <w:p w14:paraId="3DDD2A6F" w14:textId="77777777" w:rsidR="00F21892" w:rsidRPr="00D16A70" w:rsidRDefault="00F21892" w:rsidP="00F21892">
      <w:pPr>
        <w:rPr>
          <w:sz w:val="16"/>
        </w:rPr>
      </w:pPr>
      <w:r w:rsidRPr="00055D8B">
        <w:rPr>
          <w:sz w:val="16"/>
        </w:rPr>
        <w:t xml:space="preserve">Consequences human survival 12. </w:t>
      </w:r>
      <w:r w:rsidRPr="001E14DE">
        <w:rPr>
          <w:rStyle w:val="StyleUnderline"/>
          <w:sz w:val="24"/>
          <w:highlight w:val="green"/>
        </w:rPr>
        <w:t>Even if the 'other'</w:t>
      </w:r>
      <w:r w:rsidRPr="00055D8B">
        <w:rPr>
          <w:rStyle w:val="StyleUnderline"/>
          <w:sz w:val="24"/>
        </w:rPr>
        <w:t xml:space="preserve"> side </w:t>
      </w:r>
      <w:r w:rsidRPr="001E14DE">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1E14DE">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1E14DE">
        <w:rPr>
          <w:rStyle w:val="StyleUnderline"/>
          <w:sz w:val="24"/>
          <w:highlight w:val="green"/>
        </w:rPr>
        <w:t>the world</w:t>
      </w:r>
      <w:r w:rsidRPr="00391E10">
        <w:rPr>
          <w:sz w:val="16"/>
        </w:rPr>
        <w:t xml:space="preserve">) </w:t>
      </w:r>
      <w:r w:rsidRPr="001E14DE">
        <w:rPr>
          <w:rStyle w:val="Emphasis"/>
          <w:sz w:val="24"/>
          <w:highlight w:val="green"/>
        </w:rPr>
        <w:t>uninhabitable</w:t>
      </w:r>
      <w:r w:rsidRPr="00391E10">
        <w:rPr>
          <w:sz w:val="16"/>
        </w:rPr>
        <w:t xml:space="preserve">, potentially </w:t>
      </w:r>
      <w:r w:rsidRPr="001E14DE">
        <w:rPr>
          <w:rStyle w:val="StyleUnderline"/>
          <w:sz w:val="24"/>
          <w:highlight w:val="green"/>
        </w:rPr>
        <w:t>inducing global famine lasting</w:t>
      </w:r>
      <w:r w:rsidRPr="00391E10">
        <w:rPr>
          <w:sz w:val="16"/>
        </w:rPr>
        <w:t xml:space="preserve"> up to </w:t>
      </w:r>
      <w:r w:rsidRPr="001E14DE">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1E14DE">
        <w:rPr>
          <w:highlight w:val="green"/>
          <w:u w:val="single"/>
        </w:rPr>
        <w:t xml:space="preserve">A nuclear war </w:t>
      </w:r>
      <w:r w:rsidRPr="00391E10">
        <w:rPr>
          <w:u w:val="single"/>
        </w:rPr>
        <w:t xml:space="preserve">between Russia and the United States, even after the arsenal reductions planned under New START, </w:t>
      </w:r>
      <w:r w:rsidRPr="001E14DE">
        <w:rPr>
          <w:highlight w:val="green"/>
          <w:u w:val="single"/>
        </w:rPr>
        <w:t>could produce a nuclear winter</w:t>
      </w:r>
      <w:r w:rsidRPr="00391E10">
        <w:rPr>
          <w:sz w:val="16"/>
        </w:rPr>
        <w:t xml:space="preserve">. Hence, an attack by either side could be suicidal, </w:t>
      </w:r>
      <w:r w:rsidRPr="001E14DE">
        <w:rPr>
          <w:rStyle w:val="StyleUnderline"/>
          <w:sz w:val="24"/>
          <w:highlight w:val="green"/>
        </w:rPr>
        <w:t xml:space="preserve">resulting in </w:t>
      </w:r>
      <w:r w:rsidRPr="001E14DE">
        <w:rPr>
          <w:rStyle w:val="Emphasis"/>
          <w:sz w:val="24"/>
          <w:highlight w:val="green"/>
        </w:rPr>
        <w:t>self assured destruction</w:t>
      </w:r>
      <w:r w:rsidRPr="001E14DE">
        <w:rPr>
          <w:rStyle w:val="StyleUnderline"/>
          <w:sz w:val="24"/>
          <w:highlight w:val="green"/>
        </w:rPr>
        <w:t xml:space="preserve">. </w:t>
      </w:r>
      <w:r w:rsidRPr="00391E10">
        <w:rPr>
          <w:rStyle w:val="StyleUnderline"/>
          <w:sz w:val="24"/>
        </w:rPr>
        <w:t xml:space="preserve">Even </w:t>
      </w:r>
      <w:r w:rsidRPr="001E14DE">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1E14DE">
        <w:rPr>
          <w:rStyle w:val="StyleUnderline"/>
          <w:sz w:val="24"/>
          <w:highlight w:val="green"/>
        </w:rPr>
        <w:t>produce</w:t>
      </w:r>
      <w:r w:rsidRPr="00391E10">
        <w:rPr>
          <w:rStyle w:val="StyleUnderline"/>
          <w:sz w:val="24"/>
        </w:rPr>
        <w:t xml:space="preserve"> so much </w:t>
      </w:r>
      <w:r w:rsidRPr="001E14DE">
        <w:rPr>
          <w:rStyle w:val="StyleUnderline"/>
          <w:sz w:val="24"/>
          <w:highlight w:val="green"/>
        </w:rPr>
        <w:t>smoke</w:t>
      </w:r>
      <w:r w:rsidRPr="00391E10">
        <w:rPr>
          <w:rStyle w:val="StyleUnderline"/>
          <w:sz w:val="24"/>
        </w:rPr>
        <w:t xml:space="preserve"> that temperatures would fall below those </w:t>
      </w:r>
      <w:r w:rsidRPr="001E14DE">
        <w:rPr>
          <w:rStyle w:val="StyleUnderline"/>
          <w:sz w:val="24"/>
          <w:highlight w:val="green"/>
        </w:rPr>
        <w:t xml:space="preserve">of the </w:t>
      </w:r>
      <w:r w:rsidRPr="00391E10">
        <w:rPr>
          <w:rStyle w:val="StyleUnderline"/>
          <w:sz w:val="24"/>
        </w:rPr>
        <w:t xml:space="preserve">Little </w:t>
      </w:r>
      <w:r w:rsidRPr="001E14DE">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1E14DE">
        <w:rPr>
          <w:rStyle w:val="StyleUnderline"/>
          <w:sz w:val="24"/>
          <w:highlight w:val="green"/>
        </w:rPr>
        <w:t xml:space="preserve">allowing </w:t>
      </w:r>
      <w:r w:rsidRPr="00391E10">
        <w:rPr>
          <w:rStyle w:val="StyleUnderline"/>
          <w:sz w:val="24"/>
        </w:rPr>
        <w:t xml:space="preserve">more </w:t>
      </w:r>
      <w:r w:rsidRPr="001E14DE">
        <w:rPr>
          <w:rStyle w:val="Emphasis"/>
          <w:sz w:val="24"/>
          <w:highlight w:val="green"/>
        </w:rPr>
        <w:t>ultraviolet</w:t>
      </w:r>
      <w:r w:rsidRPr="00391E10">
        <w:rPr>
          <w:rStyle w:val="StyleUnderline"/>
          <w:sz w:val="24"/>
        </w:rPr>
        <w:t xml:space="preserve"> </w:t>
      </w:r>
      <w:r w:rsidRPr="001E14DE">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1E14DE">
        <w:rPr>
          <w:rStyle w:val="Emphasis"/>
          <w:sz w:val="24"/>
          <w:highlight w:val="green"/>
        </w:rPr>
        <w:t>studies</w:t>
      </w:r>
      <w:r w:rsidRPr="001E14DE">
        <w:rPr>
          <w:rStyle w:val="StyleUnderline"/>
          <w:sz w:val="24"/>
          <w:highlight w:val="green"/>
        </w:rPr>
        <w:t xml:space="preserve"> predict </w:t>
      </w:r>
      <w:r w:rsidRPr="00391E10">
        <w:rPr>
          <w:rStyle w:val="StyleUnderline"/>
          <w:sz w:val="24"/>
        </w:rPr>
        <w:t xml:space="preserve">that </w:t>
      </w:r>
      <w:r w:rsidRPr="001E14DE">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1E14DE">
        <w:rPr>
          <w:rStyle w:val="StyleUnderline"/>
          <w:sz w:val="24"/>
          <w:highlight w:val="green"/>
        </w:rPr>
        <w:t>would decline</w:t>
      </w:r>
      <w:r w:rsidRPr="00391E10">
        <w:rPr>
          <w:u w:val="single"/>
        </w:rPr>
        <w:t xml:space="preserve"> </w:t>
      </w:r>
      <w:r w:rsidRPr="001E14DE">
        <w:rPr>
          <w:highlight w:val="green"/>
          <w:u w:val="single"/>
        </w:rPr>
        <w:t xml:space="preserve">by </w:t>
      </w:r>
      <w:r w:rsidRPr="00391E10">
        <w:rPr>
          <w:u w:val="single"/>
        </w:rPr>
        <w:t xml:space="preserve">about </w:t>
      </w:r>
      <w:r w:rsidRPr="001E14DE">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1E14DE">
        <w:rPr>
          <w:rStyle w:val="StyleUnderline"/>
          <w:sz w:val="24"/>
          <w:highlight w:val="green"/>
        </w:rPr>
        <w:t>cause the deaths of</w:t>
      </w:r>
      <w:r w:rsidRPr="00391E10">
        <w:rPr>
          <w:rStyle w:val="StyleUnderline"/>
          <w:sz w:val="24"/>
        </w:rPr>
        <w:t xml:space="preserve"> most/nearly all/</w:t>
      </w:r>
      <w:r w:rsidRPr="001E14DE">
        <w:rPr>
          <w:rStyle w:val="Emphasis"/>
          <w:sz w:val="24"/>
          <w:highlight w:val="green"/>
        </w:rPr>
        <w:t>all humans</w:t>
      </w:r>
      <w:r w:rsidRPr="00391E10">
        <w:rPr>
          <w:rStyle w:val="StyleUnderline"/>
          <w:sz w:val="24"/>
        </w:rPr>
        <w:t xml:space="preserve"> (</w:t>
      </w:r>
      <w:r w:rsidRPr="001E14DE">
        <w:rPr>
          <w:rStyle w:val="StyleUnderline"/>
          <w:sz w:val="24"/>
          <w:highlight w:val="green"/>
        </w:rPr>
        <w:t>and</w:t>
      </w:r>
      <w:r w:rsidRPr="00391E10">
        <w:rPr>
          <w:rStyle w:val="StyleUnderline"/>
          <w:sz w:val="24"/>
        </w:rPr>
        <w:t xml:space="preserve"> severely impact/extinguish </w:t>
      </w:r>
      <w:r w:rsidRPr="001E14DE">
        <w:rPr>
          <w:rStyle w:val="Emphasis"/>
          <w:sz w:val="24"/>
          <w:highlight w:val="green"/>
        </w:rPr>
        <w:t>other species</w:t>
      </w:r>
      <w:r w:rsidRPr="00391E1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1E14DE">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1E14DE">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68B1B086" w14:textId="77777777" w:rsidR="00F21892" w:rsidRPr="009B0667" w:rsidRDefault="00F21892" w:rsidP="00F21892">
      <w:pPr>
        <w:pStyle w:val="Heading4"/>
      </w:pPr>
      <w:r>
        <w:t xml:space="preserve">3 - </w:t>
      </w:r>
      <w:r w:rsidRPr="009B0667">
        <w:t xml:space="preserve">Commercial Space Industry </w:t>
      </w:r>
      <w:r w:rsidRPr="009B0667">
        <w:rPr>
          <w:u w:val="single"/>
        </w:rPr>
        <w:t>requires</w:t>
      </w:r>
      <w:r w:rsidRPr="009B0667">
        <w:t xml:space="preserve"> an </w:t>
      </w:r>
      <w:r w:rsidRPr="009B0667">
        <w:rPr>
          <w:u w:val="single"/>
        </w:rPr>
        <w:t>enormous</w:t>
      </w:r>
      <w:r w:rsidRPr="009B0667">
        <w:t xml:space="preserve"> increase in </w:t>
      </w:r>
      <w:r w:rsidRPr="009B0667">
        <w:rPr>
          <w:u w:val="single"/>
        </w:rPr>
        <w:t>launches</w:t>
      </w:r>
      <w:r w:rsidRPr="009B0667">
        <w:t xml:space="preserve"> – that causes </w:t>
      </w:r>
      <w:r w:rsidRPr="009B0667">
        <w:rPr>
          <w:u w:val="single"/>
        </w:rPr>
        <w:t>pollutants</w:t>
      </w:r>
      <w:r w:rsidRPr="009B0667">
        <w:t xml:space="preserve"> and </w:t>
      </w:r>
      <w:r w:rsidRPr="009B0667">
        <w:rPr>
          <w:u w:val="single"/>
        </w:rPr>
        <w:t>warming</w:t>
      </w:r>
      <w:r w:rsidRPr="009B0667">
        <w:t>.</w:t>
      </w:r>
    </w:p>
    <w:p w14:paraId="03CDFA79" w14:textId="77777777" w:rsidR="00F21892" w:rsidRPr="009B0667" w:rsidRDefault="00F21892" w:rsidP="00F21892">
      <w:r w:rsidRPr="009B0667">
        <w:rPr>
          <w:rStyle w:val="Style13ptBold"/>
        </w:rPr>
        <w:t>Gammon 21</w:t>
      </w:r>
      <w:r w:rsidRPr="009B0667">
        <w:t xml:space="preserve"> Katharine Gammon 7-19-2021 "How the billionaire space race could be one giant leap for pollution" </w:t>
      </w:r>
      <w:hyperlink r:id="rId31" w:history="1">
        <w:r w:rsidRPr="009B0667">
          <w:rPr>
            <w:rStyle w:val="Hyperlink"/>
          </w:rPr>
          <w:t>https://www.theguardian.com/science/2021/jul/19/billionaires-space-tourism-environment-emissions</w:t>
        </w:r>
      </w:hyperlink>
      <w:r w:rsidRPr="009B0667">
        <w:t xml:space="preserve"> (I’m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University.)//Elmer</w:t>
      </w:r>
    </w:p>
    <w:p w14:paraId="100E95C1" w14:textId="0B1B9086" w:rsidR="00F21892" w:rsidRPr="009B0667" w:rsidRDefault="00F21892" w:rsidP="00F21892">
      <w:pPr>
        <w:rPr>
          <w:sz w:val="16"/>
        </w:rPr>
      </w:pPr>
      <w:r w:rsidRPr="009B0667">
        <w:rPr>
          <w:rStyle w:val="StyleUnderline"/>
        </w:rPr>
        <w:t xml:space="preserve"> Last week Virgin Galactic took Richard Branson past the edge of space, roughly 86 km up – part of </w:t>
      </w:r>
      <w:r w:rsidRPr="001E14DE">
        <w:rPr>
          <w:rStyle w:val="Emphasis"/>
          <w:highlight w:val="green"/>
        </w:rPr>
        <w:t>a new space race</w:t>
      </w:r>
      <w:r w:rsidRPr="009B0667">
        <w:rPr>
          <w:rStyle w:val="StyleUnderline"/>
        </w:rPr>
        <w:t xml:space="preserve"> with the Amazon billionaire Jeff Bezos, who aims to make a similar journey on Tuesday. Both very wealthy businessmen hope to vastly expand the number of people in space. “We’re here to </w:t>
      </w:r>
      <w:r w:rsidRPr="001E14DE">
        <w:rPr>
          <w:rStyle w:val="Emphasis"/>
          <w:highlight w:val="green"/>
        </w:rPr>
        <w:t>make space more accessible</w:t>
      </w:r>
      <w:r w:rsidRPr="009B0667">
        <w:rPr>
          <w:rStyle w:val="StyleUnderline"/>
        </w:rPr>
        <w:t xml:space="preserve"> to all,” said Branson, shortly after his flight. “Welcome to the dawn of a new space age.” Already, people are buying tickets to space. Companies including SpaceX, Virgin Galactic and Space Adventures want to make space tourism more common</w:t>
      </w:r>
      <w:r w:rsidRPr="009B0667">
        <w:rPr>
          <w:sz w:val="16"/>
        </w:rPr>
        <w:t xml:space="preserve">. The Japanese billionaire Yusaku Maezawa spent an undisclosed sum of money with SpaceX in 2018 for a possible future private trip around the moon and back. And this June, an anonymous space lover paid $28m to fly on Blue Origin’s New Shepard with Bezos – though later backed out due to a “scheduling conflict”. </w:t>
      </w:r>
      <w:r w:rsidRPr="009B0667">
        <w:rPr>
          <w:rStyle w:val="StyleUnderline"/>
        </w:rPr>
        <w:t xml:space="preserve">But </w:t>
      </w:r>
      <w:r w:rsidRPr="001E14DE">
        <w:rPr>
          <w:rStyle w:val="Emphasis"/>
          <w:highlight w:val="green"/>
        </w:rPr>
        <w:t xml:space="preserve">this launch of a new </w:t>
      </w:r>
      <w:r w:rsidRPr="001E14DE">
        <w:rPr>
          <w:rStyle w:val="Emphasis"/>
          <w:highlight w:val="green"/>
          <w:bdr w:val="single" w:sz="18" w:space="0" w:color="auto"/>
        </w:rPr>
        <w:t>private space industry</w:t>
      </w:r>
      <w:r w:rsidRPr="009B0667">
        <w:rPr>
          <w:rStyle w:val="StyleUnderline"/>
        </w:rPr>
        <w:t xml:space="preserve"> that is cultivating tourism and popular use </w:t>
      </w:r>
      <w:r w:rsidRPr="001E14DE">
        <w:rPr>
          <w:rStyle w:val="Emphasis"/>
          <w:highlight w:val="green"/>
          <w:bdr w:val="single" w:sz="18" w:space="0" w:color="auto"/>
        </w:rPr>
        <w:t>could come with vast environmental costs</w:t>
      </w:r>
      <w:r w:rsidRPr="009B0667">
        <w:rPr>
          <w:rStyle w:val="StyleUnderline"/>
        </w:rPr>
        <w:t xml:space="preserve">, says Eloise Marais, an associate professor of physical geography at University College London. Marais studies the impact of fuels and industries on the atmosphere. </w:t>
      </w:r>
      <w:r w:rsidRPr="001E14DE">
        <w:rPr>
          <w:rStyle w:val="Emphasis"/>
          <w:highlight w:val="green"/>
        </w:rPr>
        <w:t>When rockets launch into space</w:t>
      </w:r>
      <w:r w:rsidRPr="009B0667">
        <w:rPr>
          <w:rStyle w:val="StyleUnderline"/>
        </w:rPr>
        <w:t xml:space="preserve">, they </w:t>
      </w:r>
      <w:r w:rsidRPr="001E14DE">
        <w:rPr>
          <w:rStyle w:val="Emphasis"/>
          <w:highlight w:val="green"/>
        </w:rPr>
        <w:t>require</w:t>
      </w:r>
      <w:r w:rsidRPr="009B0667">
        <w:rPr>
          <w:rStyle w:val="StyleUnderline"/>
        </w:rPr>
        <w:t xml:space="preserve"> a </w:t>
      </w:r>
      <w:r w:rsidRPr="001E14DE">
        <w:rPr>
          <w:rStyle w:val="Emphasis"/>
          <w:highlight w:val="green"/>
        </w:rPr>
        <w:t>huge amount of propellants</w:t>
      </w:r>
      <w:r w:rsidRPr="009B0667">
        <w:rPr>
          <w:rStyle w:val="Emphasis"/>
        </w:rPr>
        <w:t xml:space="preserve"> </w:t>
      </w:r>
      <w:r w:rsidRPr="009B0667">
        <w:rPr>
          <w:rStyle w:val="StyleUnderline"/>
        </w:rPr>
        <w:t xml:space="preserve">to make it out of the Earth’s atmosphere. For SpaceX’s Falcon 9 rocket, it is </w:t>
      </w:r>
      <w:r w:rsidRPr="001E14DE">
        <w:rPr>
          <w:rStyle w:val="Emphasis"/>
          <w:highlight w:val="green"/>
        </w:rPr>
        <w:t>kerosene</w:t>
      </w:r>
      <w:r w:rsidRPr="009B0667">
        <w:rPr>
          <w:rStyle w:val="StyleUnderline"/>
        </w:rPr>
        <w:t xml:space="preserve">, and for Nasa it is </w:t>
      </w:r>
      <w:r w:rsidRPr="001E14DE">
        <w:rPr>
          <w:rStyle w:val="Emphasis"/>
          <w:highlight w:val="green"/>
        </w:rPr>
        <w:t>liquid hydrogen</w:t>
      </w:r>
      <w:r w:rsidRPr="009B0667">
        <w:rPr>
          <w:rStyle w:val="StyleUnderline"/>
        </w:rPr>
        <w:t xml:space="preserve"> in their new Space Launch System. Those fuels </w:t>
      </w:r>
      <w:r w:rsidRPr="001E14DE">
        <w:rPr>
          <w:rStyle w:val="Emphasis"/>
          <w:highlight w:val="green"/>
        </w:rPr>
        <w:t>emit</w:t>
      </w:r>
      <w:r w:rsidRPr="009B0667">
        <w:rPr>
          <w:rStyle w:val="StyleUnderline"/>
        </w:rPr>
        <w:t xml:space="preserve"> a variety of substances into the atmosphere, including </w:t>
      </w:r>
      <w:r w:rsidRPr="001E14DE">
        <w:rPr>
          <w:rStyle w:val="Emphasis"/>
          <w:highlight w:val="green"/>
        </w:rPr>
        <w:t>carbon dioxide,</w:t>
      </w:r>
      <w:r w:rsidRPr="009B0667">
        <w:rPr>
          <w:rStyle w:val="StyleUnderline"/>
        </w:rPr>
        <w:t xml:space="preserve"> water, chlorine and other chemicals</w:t>
      </w:r>
      <w:r w:rsidRPr="009B0667">
        <w:rPr>
          <w:sz w:val="16"/>
        </w:rPr>
        <w:t xml:space="preserve">. The </w:t>
      </w:r>
      <w:r w:rsidRPr="009B0667">
        <w:rPr>
          <w:rStyle w:val="StyleUnderline"/>
        </w:rPr>
        <w:t>carbon emissions from rockets</w:t>
      </w:r>
      <w:r w:rsidRPr="009B0667">
        <w:rPr>
          <w:sz w:val="16"/>
        </w:rPr>
        <w:t xml:space="preserve"> are small compared with the aircraft industry, she says. But they are </w:t>
      </w:r>
      <w:r w:rsidRPr="001E14DE">
        <w:rPr>
          <w:rStyle w:val="Emphasis"/>
          <w:highlight w:val="green"/>
          <w:bdr w:val="single" w:sz="18" w:space="0" w:color="auto"/>
        </w:rPr>
        <w:t>increasing at nearly 5.6% a year</w:t>
      </w:r>
      <w:r w:rsidRPr="009B0667">
        <w:rPr>
          <w:sz w:val="16"/>
        </w:rPr>
        <w:t>, and Marais has been running a simulation for a decade, to figure out at what point will they compete with traditional sources we are familiar with. “</w:t>
      </w:r>
      <w:r w:rsidRPr="009B0667">
        <w:rPr>
          <w:rStyle w:val="StyleUnderline"/>
        </w:rPr>
        <w:t xml:space="preserve">For one long-haul plane flight it’s one to three tons of carbon dioxide [per passenger],” </w:t>
      </w:r>
      <w:r w:rsidRPr="009B0667">
        <w:rPr>
          <w:sz w:val="16"/>
        </w:rPr>
        <w:t xml:space="preserve">says Marais. For one rocket launch 200-300 tonnes of carbon dioxide are split between 4 or so passengers, according to Marais. “So it doesn’t need to grow that much more to compete with other sources.” </w:t>
      </w:r>
      <w:r w:rsidRPr="001E14DE">
        <w:rPr>
          <w:rStyle w:val="Emphasis"/>
          <w:highlight w:val="green"/>
        </w:rPr>
        <w:t>Right now, the number</w:t>
      </w:r>
      <w:r w:rsidRPr="009B0667">
        <w:rPr>
          <w:rStyle w:val="StyleUnderline"/>
        </w:rPr>
        <w:t xml:space="preserve"> of rocket flights </w:t>
      </w:r>
      <w:r w:rsidRPr="001E14DE">
        <w:rPr>
          <w:rStyle w:val="Emphasis"/>
          <w:highlight w:val="green"/>
        </w:rPr>
        <w:t>is very small</w:t>
      </w:r>
      <w:r w:rsidRPr="009B0667">
        <w:rPr>
          <w:rStyle w:val="StyleUnderline"/>
        </w:rPr>
        <w:t xml:space="preserve">: in the whole of 2020, for instance, there were </w:t>
      </w:r>
      <w:r w:rsidRPr="001E14DE">
        <w:rPr>
          <w:rStyle w:val="Emphasis"/>
          <w:highlight w:val="green"/>
        </w:rPr>
        <w:t>114 attempted</w:t>
      </w:r>
      <w:r w:rsidRPr="009B0667">
        <w:rPr>
          <w:rStyle w:val="StyleUnderline"/>
        </w:rPr>
        <w:t xml:space="preserve"> orbital </w:t>
      </w:r>
    </w:p>
    <w:p w14:paraId="1A93BD85" w14:textId="77777777" w:rsidR="00F21892" w:rsidRPr="009B0667" w:rsidRDefault="00F21892" w:rsidP="00F21892">
      <w:pPr>
        <w:rPr>
          <w:sz w:val="12"/>
        </w:rPr>
      </w:pPr>
    </w:p>
    <w:p w14:paraId="30DA57D5" w14:textId="77777777" w:rsidR="00F21892" w:rsidRPr="00F7220C" w:rsidRDefault="00F21892" w:rsidP="00F21892">
      <w:pPr>
        <w:pStyle w:val="Heading4"/>
        <w:spacing w:line="276" w:lineRule="auto"/>
        <w:rPr>
          <w:rFonts w:eastAsiaTheme="minorEastAsia" w:cstheme="minorBidi"/>
          <w:b w:val="0"/>
          <w:bCs w:val="0"/>
          <w:color w:val="000000" w:themeColor="text1"/>
          <w:sz w:val="22"/>
          <w:szCs w:val="24"/>
        </w:rPr>
      </w:pPr>
      <w:r w:rsidRPr="000144D2">
        <w:rPr>
          <w:rFonts w:cs="Calibri"/>
        </w:rPr>
        <w:t xml:space="preserve">Warming is </w:t>
      </w:r>
      <w:r>
        <w:rPr>
          <w:rFonts w:cs="Calibri"/>
        </w:rPr>
        <w:t xml:space="preserve">an </w:t>
      </w:r>
      <w:r w:rsidRPr="00C876A7">
        <w:rPr>
          <w:rFonts w:cs="Calibri"/>
          <w:u w:val="single"/>
        </w:rPr>
        <w:t>existential risk</w:t>
      </w:r>
      <w:r>
        <w:rPr>
          <w:rFonts w:cs="Calibri"/>
        </w:rPr>
        <w:t xml:space="preserve"> </w:t>
      </w:r>
      <w:r w:rsidRPr="000144D2">
        <w:rPr>
          <w:rFonts w:cs="Calibri"/>
        </w:rPr>
        <w:t>– </w:t>
      </w:r>
      <w:r w:rsidRPr="000C0FD5">
        <w:rPr>
          <w:rFonts w:cs="Calibri"/>
          <w:u w:val="single"/>
        </w:rPr>
        <w:t>irreversible</w:t>
      </w:r>
      <w:r w:rsidRPr="000144D2">
        <w:rPr>
          <w:rFonts w:cs="Calibri"/>
        </w:rPr>
        <w:t xml:space="preserve"> tipping points make </w:t>
      </w:r>
      <w:r>
        <w:rPr>
          <w:rFonts w:cs="Calibri"/>
        </w:rPr>
        <w:t xml:space="preserve">an uninhabitable future planet, </w:t>
      </w:r>
      <w:r w:rsidRPr="00C876A7">
        <w:rPr>
          <w:rFonts w:cs="Calibri"/>
          <w:u w:val="single"/>
        </w:rPr>
        <w:t>devastated agriculture</w:t>
      </w:r>
      <w:r w:rsidRPr="000144D2">
        <w:rPr>
          <w:rFonts w:cs="Calibri"/>
        </w:rPr>
        <w:t xml:space="preserve">, </w:t>
      </w:r>
      <w:r w:rsidRPr="00C876A7">
        <w:rPr>
          <w:rFonts w:cs="Calibri"/>
          <w:u w:val="single"/>
        </w:rPr>
        <w:t>water acidification</w:t>
      </w:r>
      <w:r w:rsidRPr="000144D2">
        <w:rPr>
          <w:rFonts w:cs="Calibri"/>
        </w:rPr>
        <w:t xml:space="preserve">, </w:t>
      </w:r>
      <w:r w:rsidRPr="00C876A7">
        <w:rPr>
          <w:rFonts w:cs="Calibri"/>
          <w:u w:val="single"/>
        </w:rPr>
        <w:t>mass pandemics</w:t>
      </w:r>
      <w:r>
        <w:rPr>
          <w:rFonts w:cs="Calibri"/>
        </w:rPr>
        <w:t>,</w:t>
      </w:r>
      <w:r w:rsidRPr="000144D2">
        <w:rPr>
          <w:rFonts w:cs="Calibri"/>
        </w:rPr>
        <w:t xml:space="preserve"> and </w:t>
      </w:r>
      <w:r w:rsidRPr="00C876A7">
        <w:rPr>
          <w:rFonts w:cs="Calibri"/>
          <w:u w:val="single"/>
        </w:rPr>
        <w:t>nuclear war</w:t>
      </w:r>
      <w:r w:rsidRPr="000144D2">
        <w:rPr>
          <w:rFonts w:cs="Calibri"/>
        </w:rPr>
        <w:t xml:space="preserve"> possible. </w:t>
      </w:r>
    </w:p>
    <w:p w14:paraId="7CDBC0A8" w14:textId="77777777" w:rsidR="00F21892" w:rsidRDefault="00F21892" w:rsidP="00F21892">
      <w:pPr>
        <w:pStyle w:val="Heading2"/>
      </w:pPr>
      <w:r>
        <w:t>Framework</w:t>
      </w:r>
    </w:p>
    <w:p w14:paraId="157AE0F3" w14:textId="77777777" w:rsidR="00F21892" w:rsidRPr="001736B8" w:rsidRDefault="00F21892" w:rsidP="00F21892">
      <w:pPr>
        <w:pStyle w:val="Heading4"/>
        <w:spacing w:line="276" w:lineRule="auto"/>
        <w:rPr>
          <w:rFonts w:cs="Calibri"/>
        </w:rPr>
      </w:pPr>
      <w:r w:rsidRPr="001736B8">
        <w:rPr>
          <w:rFonts w:cs="Calibri"/>
        </w:rPr>
        <w:t>Pleasure and pain are intrinsic value and disvalue – everything else regresses – robust neuroscience proves</w:t>
      </w:r>
    </w:p>
    <w:p w14:paraId="26147DC1" w14:textId="77777777" w:rsidR="00F21892" w:rsidRPr="001736B8" w:rsidRDefault="00F21892" w:rsidP="00F21892">
      <w:pPr>
        <w:spacing w:line="276" w:lineRule="auto"/>
        <w:rPr>
          <w:b/>
          <w:bCs/>
          <w:sz w:val="26"/>
        </w:rPr>
      </w:pPr>
      <w:r w:rsidRPr="001736B8">
        <w:rPr>
          <w:rStyle w:val="Style13ptBold"/>
        </w:rPr>
        <w:t xml:space="preserve">Blum et al. 18 </w:t>
      </w:r>
      <w:r w:rsidRPr="001736B8">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2" w:history="1">
        <w:r w:rsidRPr="001736B8">
          <w:rPr>
            <w:rStyle w:val="Hyperlink"/>
            <w:color w:val="000000"/>
            <w:szCs w:val="16"/>
          </w:rPr>
          <w:t>https://www.ncbi.nlm.nih.gov/pmc/articles/PMC6446569/</w:t>
        </w:r>
      </w:hyperlink>
      <w:r w:rsidRPr="001736B8">
        <w:rPr>
          <w:szCs w:val="16"/>
        </w:rPr>
        <w:t>, R.S.</w:t>
      </w:r>
    </w:p>
    <w:p w14:paraId="7B2926C8" w14:textId="77777777" w:rsidR="00F21892" w:rsidRPr="001736B8" w:rsidRDefault="00F21892" w:rsidP="00F21892">
      <w:pPr>
        <w:spacing w:line="276" w:lineRule="auto"/>
      </w:pPr>
      <w:r w:rsidRPr="001E14DE">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1E14DE">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1E14DE">
        <w:rPr>
          <w:highlight w:val="green"/>
          <w:u w:val="single"/>
        </w:rPr>
        <w:t>reason why particular stimuli</w:t>
      </w:r>
      <w:r w:rsidRPr="001736B8">
        <w:rPr>
          <w:u w:val="single"/>
        </w:rPr>
        <w:t xml:space="preserve">, objects, events, situations, and activities </w:t>
      </w:r>
      <w:r w:rsidRPr="001E14DE">
        <w:rPr>
          <w:highlight w:val="green"/>
          <w:u w:val="single"/>
        </w:rPr>
        <w:t>are rewarding</w:t>
      </w:r>
      <w:r w:rsidRPr="001736B8">
        <w:t xml:space="preserve"> may be </w:t>
      </w:r>
      <w:r w:rsidRPr="001E14DE">
        <w:rPr>
          <w:highlight w:val="green"/>
          <w:u w:val="single"/>
        </w:rPr>
        <w:t>due to pleasure.</w:t>
      </w:r>
      <w:r w:rsidRPr="001736B8">
        <w:t xml:space="preserve"> This applies first of all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1E14DE">
        <w:rPr>
          <w:highlight w:val="green"/>
          <w:u w:val="single"/>
        </w:rPr>
        <w:t xml:space="preserve">provides the </w:t>
      </w:r>
      <w:r w:rsidRPr="001E14DE">
        <w:rPr>
          <w:b/>
          <w:bCs/>
          <w:highlight w:val="green"/>
          <w:u w:val="single"/>
        </w:rPr>
        <w:t>basis for hedonic theories</w:t>
      </w:r>
      <w:r w:rsidRPr="001E14DE">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74C1C668" w14:textId="77777777" w:rsidR="00F21892" w:rsidRPr="001736B8" w:rsidRDefault="00F21892" w:rsidP="00F21892">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48E57872" w14:textId="77777777" w:rsidR="00F21892" w:rsidRPr="001736B8" w:rsidRDefault="00F21892" w:rsidP="00F21892">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264A8036" w14:textId="77777777" w:rsidR="00F21892" w:rsidRPr="001736B8" w:rsidRDefault="00F21892" w:rsidP="00F21892">
      <w:pPr>
        <w:spacing w:line="276" w:lineRule="auto"/>
      </w:pPr>
      <w:r w:rsidRPr="001736B8">
        <w:t>Evolutionary theories of pleasure: The love connection BO:D</w:t>
      </w:r>
    </w:p>
    <w:p w14:paraId="13256672" w14:textId="77777777" w:rsidR="00F21892" w:rsidRPr="001736B8" w:rsidRDefault="00F21892" w:rsidP="00F21892">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1CD7DA30" w14:textId="77777777" w:rsidR="00F21892" w:rsidRPr="001736B8" w:rsidRDefault="00F21892" w:rsidP="00F21892">
      <w:pPr>
        <w:spacing w:line="276" w:lineRule="auto"/>
      </w:pPr>
      <w:r w:rsidRPr="001736B8">
        <w:t xml:space="preserve">It is well established that modern biological theory conjectures that </w:t>
      </w:r>
      <w:r w:rsidRPr="001E14DE">
        <w:rPr>
          <w:b/>
          <w:bCs/>
          <w:highlight w:val="green"/>
          <w:u w:val="single"/>
        </w:rPr>
        <w:t>organisms are</w:t>
      </w:r>
      <w:r w:rsidRPr="001736B8">
        <w:rPr>
          <w:u w:val="single"/>
        </w:rPr>
        <w:t xml:space="preserve"> the </w:t>
      </w:r>
      <w:r w:rsidRPr="001E14DE">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1E14DE">
        <w:rPr>
          <w:highlight w:val="green"/>
          <w:u w:val="single"/>
        </w:rPr>
        <w:t>rewards</w:t>
      </w:r>
      <w:r w:rsidRPr="001736B8">
        <w:rPr>
          <w:u w:val="single"/>
        </w:rPr>
        <w:t xml:space="preserve"> is to </w:t>
      </w:r>
      <w:r w:rsidRPr="001E14DE">
        <w:rPr>
          <w:highlight w:val="green"/>
          <w:u w:val="single"/>
        </w:rPr>
        <w:t>increase</w:t>
      </w:r>
      <w:r w:rsidRPr="001736B8">
        <w:rPr>
          <w:u w:val="single"/>
        </w:rPr>
        <w:t xml:space="preserve"> evolutionary </w:t>
      </w:r>
      <w:r w:rsidRPr="001E14DE">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FDA34D0" w14:textId="77777777" w:rsidR="00F21892" w:rsidRPr="001736B8" w:rsidRDefault="00F21892" w:rsidP="00F21892">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1736B8">
        <w:rPr>
          <w:u w:val="single"/>
        </w:rPr>
        <w:t>Thus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1E14DE">
        <w:rPr>
          <w:highlight w:val="green"/>
          <w:u w:val="single"/>
        </w:rPr>
        <w:t>foods, drinks, mates, and offspring are rewarding.</w:t>
      </w:r>
    </w:p>
    <w:p w14:paraId="1128CD15" w14:textId="77777777" w:rsidR="00F21892" w:rsidRPr="001736B8" w:rsidRDefault="00F21892" w:rsidP="00F21892">
      <w:pPr>
        <w:spacing w:line="276" w:lineRule="auto"/>
      </w:pPr>
      <w:r w:rsidRPr="001736B8">
        <w:t xml:space="preserve">There have been theories linking pleasure as a required component of health benefits salutogenesis, (salugenesis). In essence, under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55056F9" w14:textId="77777777" w:rsidR="00F21892" w:rsidRPr="001736B8" w:rsidRDefault="00F21892" w:rsidP="00F21892">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6257F13" w14:textId="77777777" w:rsidR="00F21892" w:rsidRPr="001736B8" w:rsidRDefault="00F21892" w:rsidP="00F21892">
      <w:pPr>
        <w:spacing w:line="276" w:lineRule="auto"/>
      </w:pPr>
      <w:r w:rsidRPr="001736B8">
        <w:t>Finding happiness is different between apes and humans</w:t>
      </w:r>
    </w:p>
    <w:p w14:paraId="7788D5F7" w14:textId="77777777" w:rsidR="00F21892" w:rsidRPr="001736B8" w:rsidRDefault="00F21892" w:rsidP="00F21892">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7854B4E" w14:textId="77777777" w:rsidR="00F21892" w:rsidRPr="001736B8" w:rsidRDefault="00F21892" w:rsidP="00F21892">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1E14DE">
        <w:rPr>
          <w:b/>
          <w:bCs/>
          <w:highlight w:val="green"/>
          <w:u w:val="single"/>
        </w:rPr>
        <w:t>many brain regions</w:t>
      </w:r>
      <w:r w:rsidRPr="001736B8">
        <w:t xml:space="preserve">, often termed hot and cold spots, </w:t>
      </w:r>
      <w:r w:rsidRPr="001736B8">
        <w:rPr>
          <w:u w:val="single"/>
        </w:rPr>
        <w:t xml:space="preserve">that significantly </w:t>
      </w:r>
      <w:r w:rsidRPr="001E14DE">
        <w:rPr>
          <w:b/>
          <w:bCs/>
          <w:highlight w:val="green"/>
          <w:u w:val="single"/>
        </w:rPr>
        <w:t>modulate</w:t>
      </w:r>
      <w:r w:rsidRPr="001736B8">
        <w:t xml:space="preserve"> (increase or decrease) </w:t>
      </w:r>
      <w:r w:rsidRPr="001736B8">
        <w:rPr>
          <w:u w:val="single"/>
        </w:rPr>
        <w:t xml:space="preserve">our </w:t>
      </w:r>
      <w:r w:rsidRPr="001E14DE">
        <w:rPr>
          <w:b/>
          <w:bCs/>
          <w:highlight w:val="green"/>
          <w:u w:val="single"/>
        </w:rPr>
        <w:t>pleasure or</w:t>
      </w:r>
      <w:r w:rsidRPr="001736B8">
        <w:rPr>
          <w:u w:val="single"/>
        </w:rPr>
        <w:t xml:space="preserve"> even produce</w:t>
      </w:r>
      <w:r w:rsidRPr="001736B8">
        <w:rPr>
          <w:b/>
          <w:bCs/>
          <w:u w:val="single"/>
        </w:rPr>
        <w:t xml:space="preserve"> </w:t>
      </w:r>
      <w:r w:rsidRPr="001E14DE">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accumbens </w:t>
      </w:r>
      <w:r w:rsidRPr="001736B8">
        <w:rPr>
          <w:u w:val="single"/>
        </w:rPr>
        <w:t>is organized like a computer keyboard, with particular stimulus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2FA6E2CD" w14:textId="77777777" w:rsidR="00F21892" w:rsidRPr="001736B8" w:rsidRDefault="00F21892" w:rsidP="00F21892">
      <w:pPr>
        <w:spacing w:line="276" w:lineRule="auto"/>
      </w:pPr>
      <w:r w:rsidRPr="001736B8">
        <w:t>Desire and reward centers</w:t>
      </w:r>
    </w:p>
    <w:p w14:paraId="3057A8CB" w14:textId="77777777" w:rsidR="00F21892" w:rsidRPr="001736B8" w:rsidRDefault="00F21892" w:rsidP="00F21892">
      <w:pPr>
        <w:spacing w:line="276" w:lineRule="auto"/>
      </w:pPr>
      <w:r w:rsidRPr="001736B8">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2DF330D0" w14:textId="77777777" w:rsidR="00F21892" w:rsidRPr="001736B8" w:rsidRDefault="00F21892" w:rsidP="00F21892">
      <w:pPr>
        <w:spacing w:line="276" w:lineRule="auto"/>
      </w:pPr>
      <w:r w:rsidRPr="001736B8">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65A476D3" w14:textId="77777777" w:rsidR="00F21892" w:rsidRPr="001736B8" w:rsidRDefault="00F21892" w:rsidP="00F21892">
      <w:pPr>
        <w:spacing w:line="276" w:lineRule="auto"/>
      </w:pPr>
      <w:r w:rsidRPr="001736B8">
        <w:t xml:space="preserve">Furthermore, ordinary </w:t>
      </w:r>
      <w:r w:rsidRPr="001736B8">
        <w:rPr>
          <w:u w:val="single"/>
        </w:rPr>
        <w:t>“</w:t>
      </w:r>
      <w:r w:rsidRPr="001E14DE">
        <w:rPr>
          <w:highlight w:val="green"/>
          <w:u w:val="single"/>
        </w:rPr>
        <w:t>liking</w:t>
      </w:r>
      <w:r w:rsidRPr="001736B8">
        <w:rPr>
          <w:u w:val="single"/>
        </w:rPr>
        <w:t xml:space="preserve">” of </w:t>
      </w:r>
      <w:r w:rsidRPr="001E14DE">
        <w:rPr>
          <w:highlight w:val="green"/>
          <w:u w:val="single"/>
        </w:rPr>
        <w:t>something</w:t>
      </w:r>
      <w:r w:rsidRPr="001736B8">
        <w:rPr>
          <w:u w:val="single"/>
        </w:rPr>
        <w:t xml:space="preserve">, or pure pleasure, is </w:t>
      </w:r>
      <w:r w:rsidRPr="001E14DE">
        <w:rPr>
          <w:highlight w:val="green"/>
          <w:u w:val="single"/>
        </w:rPr>
        <w:t>represented by</w:t>
      </w:r>
      <w:r w:rsidRPr="001736B8">
        <w:t xml:space="preserve"> small </w:t>
      </w:r>
      <w:r w:rsidRPr="001E14DE">
        <w:rPr>
          <w:highlight w:val="green"/>
          <w:u w:val="single"/>
        </w:rPr>
        <w:t>regions</w:t>
      </w:r>
      <w:r w:rsidRPr="001736B8">
        <w:t xml:space="preserve"> mainly </w:t>
      </w:r>
      <w:r w:rsidRPr="001E14DE">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16F5FA1" w14:textId="77777777" w:rsidR="00F21892" w:rsidRPr="001736B8" w:rsidRDefault="00F21892" w:rsidP="00F21892">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8B4A1AB" w14:textId="77777777" w:rsidR="00F21892" w:rsidRPr="001736B8" w:rsidRDefault="00F21892" w:rsidP="00F21892">
      <w:pPr>
        <w:spacing w:line="276" w:lineRule="auto"/>
        <w:rPr>
          <w:szCs w:val="16"/>
        </w:rPr>
      </w:pPr>
      <w:r w:rsidRPr="001736B8">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24AAF277" w14:textId="77777777" w:rsidR="00F21892" w:rsidRPr="001736B8" w:rsidRDefault="00F21892" w:rsidP="00F21892">
      <w:pPr>
        <w:spacing w:line="276" w:lineRule="auto"/>
        <w:rPr>
          <w:szCs w:val="16"/>
        </w:rPr>
      </w:pPr>
      <w:r w:rsidRPr="001736B8">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4D2494CC" w14:textId="77777777" w:rsidR="00F21892" w:rsidRPr="001736B8" w:rsidRDefault="00F21892" w:rsidP="00F21892">
      <w:pPr>
        <w:spacing w:line="276" w:lineRule="auto"/>
        <w:rPr>
          <w:szCs w:val="16"/>
        </w:rPr>
      </w:pPr>
      <w:r w:rsidRPr="001736B8">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0F6D4096" w14:textId="77777777" w:rsidR="00F21892" w:rsidRPr="001736B8" w:rsidRDefault="00F21892" w:rsidP="00F21892">
      <w:pPr>
        <w:spacing w:line="276" w:lineRule="auto"/>
      </w:pPr>
      <w:r w:rsidRPr="001736B8">
        <w:t xml:space="preserve">In essence, although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D53723D" w14:textId="77777777" w:rsidR="00F21892" w:rsidRPr="001736B8" w:rsidRDefault="00F21892" w:rsidP="00F21892">
      <w:pPr>
        <w:spacing w:line="276" w:lineRule="auto"/>
      </w:pPr>
      <w:r w:rsidRPr="001736B8">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1E14DE">
        <w:rPr>
          <w:highlight w:val="green"/>
          <w:u w:val="single"/>
        </w:rPr>
        <w:t>researchers examined</w:t>
      </w:r>
      <w:r w:rsidRPr="001736B8">
        <w:rPr>
          <w:u w:val="single"/>
        </w:rPr>
        <w:t xml:space="preserve"> 247 specimens of </w:t>
      </w:r>
      <w:r w:rsidRPr="001E14DE">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1E14DE">
        <w:rPr>
          <w:b/>
          <w:bCs/>
          <w:highlight w:val="green"/>
          <w:u w:val="single"/>
        </w:rPr>
        <w:t>there was</w:t>
      </w:r>
      <w:r w:rsidRPr="001736B8">
        <w:rPr>
          <w:u w:val="single"/>
        </w:rPr>
        <w:t xml:space="preserve"> a </w:t>
      </w:r>
      <w:r w:rsidRPr="001E14DE">
        <w:rPr>
          <w:b/>
          <w:bCs/>
          <w:highlight w:val="green"/>
          <w:u w:val="single"/>
        </w:rPr>
        <w:t>remarkable contrast in</w:t>
      </w:r>
      <w:r w:rsidRPr="001736B8">
        <w:rPr>
          <w:u w:val="single"/>
        </w:rPr>
        <w:t xml:space="preserve"> the</w:t>
      </w:r>
      <w:r w:rsidRPr="001736B8">
        <w:rPr>
          <w:b/>
          <w:bCs/>
          <w:u w:val="single"/>
        </w:rPr>
        <w:t xml:space="preserve"> </w:t>
      </w:r>
      <w:r w:rsidRPr="001E14DE">
        <w:rPr>
          <w:b/>
          <w:bCs/>
          <w:highlight w:val="green"/>
          <w:u w:val="single"/>
        </w:rPr>
        <w:t>neocortices</w:t>
      </w:r>
      <w:r w:rsidRPr="001736B8">
        <w:t xml:space="preserve">, specifically </w:t>
      </w:r>
      <w:r w:rsidRPr="001736B8">
        <w:rPr>
          <w:u w:val="single"/>
        </w:rPr>
        <w:t xml:space="preserve">in an </w:t>
      </w:r>
      <w:r w:rsidRPr="001E14DE">
        <w:rPr>
          <w:highlight w:val="green"/>
          <w:u w:val="single"/>
        </w:rPr>
        <w:t>area of the brain</w:t>
      </w:r>
      <w:r w:rsidRPr="001736B8">
        <w:rPr>
          <w:u w:val="single"/>
        </w:rPr>
        <w:t xml:space="preserve"> that is much </w:t>
      </w:r>
      <w:r w:rsidRPr="001E14DE">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tyrosine hydroxylase (TH) for the enzyme, responsible for the production of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35526D65" w14:textId="77777777" w:rsidR="00F21892" w:rsidRPr="006E626C" w:rsidRDefault="00F21892" w:rsidP="00F21892">
      <w:pPr>
        <w:spacing w:line="276" w:lineRule="auto"/>
      </w:pPr>
      <w:r w:rsidRPr="001736B8">
        <w:t xml:space="preserve">Nora Volkow, the director of NIDA, pointed out that one alluring possibility is that the neurotransmitter </w:t>
      </w:r>
      <w:r w:rsidRPr="001E14DE">
        <w:rPr>
          <w:highlight w:val="green"/>
          <w:u w:val="single"/>
        </w:rPr>
        <w:t>dopamine plays</w:t>
      </w:r>
      <w:r w:rsidRPr="001736B8">
        <w:rPr>
          <w:u w:val="single"/>
        </w:rPr>
        <w:t xml:space="preserve"> a substantial </w:t>
      </w:r>
      <w:r w:rsidRPr="001E14DE">
        <w:rPr>
          <w:highlight w:val="green"/>
          <w:u w:val="single"/>
        </w:rPr>
        <w:t>role in</w:t>
      </w:r>
      <w:r w:rsidRPr="001736B8">
        <w:rPr>
          <w:u w:val="single"/>
        </w:rPr>
        <w:t xml:space="preserve"> humans’ </w:t>
      </w:r>
      <w:r w:rsidRPr="001E14DE">
        <w:rPr>
          <w:highlight w:val="green"/>
          <w:u w:val="single"/>
        </w:rPr>
        <w:t>ability to pursue</w:t>
      </w:r>
      <w:r w:rsidRPr="001736B8">
        <w:rPr>
          <w:u w:val="single"/>
        </w:rPr>
        <w:t xml:space="preserve"> various </w:t>
      </w:r>
      <w:r w:rsidRPr="001E14DE">
        <w:rPr>
          <w:highlight w:val="green"/>
          <w:u w:val="single"/>
        </w:rPr>
        <w:t>rewards that are</w:t>
      </w:r>
      <w:r w:rsidRPr="001736B8">
        <w:rPr>
          <w:u w:val="single"/>
        </w:rPr>
        <w:t xml:space="preserve"> perhaps months or even </w:t>
      </w:r>
      <w:r w:rsidRPr="001E14DE">
        <w:rPr>
          <w:highlight w:val="green"/>
          <w:u w:val="single"/>
        </w:rPr>
        <w:t>years away</w:t>
      </w:r>
      <w:r w:rsidRPr="001736B8">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736B8">
        <w:rPr>
          <w:u w:val="single"/>
        </w:rPr>
        <w:t>This may explain what often motivates people to work for things that have no apparent short-term benefit</w:t>
      </w:r>
      <w:r w:rsidRPr="001736B8">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63B9070" w14:textId="77777777" w:rsidR="00F21892" w:rsidRPr="001A23B5" w:rsidRDefault="00F21892" w:rsidP="00F21892"/>
    <w:p w14:paraId="2620DCE0" w14:textId="77777777" w:rsidR="00F21892" w:rsidRDefault="00F21892" w:rsidP="00F21892">
      <w:pPr>
        <w:pStyle w:val="Heading4"/>
        <w:rPr>
          <w:rStyle w:val="Style13ptBold"/>
          <w:b/>
        </w:rPr>
      </w:pPr>
      <w:r>
        <w:rPr>
          <w:rStyle w:val="Style13ptBold"/>
          <w:b/>
        </w:rPr>
        <w:t>The</w:t>
      </w:r>
      <w:r w:rsidRPr="00B44CD7">
        <w:rPr>
          <w:rStyle w:val="Style13ptBold"/>
          <w:b/>
        </w:rPr>
        <w:t xml:space="preserve"> standard is </w:t>
      </w:r>
      <w:r>
        <w:rPr>
          <w:rStyle w:val="Style13ptBold"/>
          <w:b/>
        </w:rPr>
        <w:t>maximizing expected well being.</w:t>
      </w:r>
    </w:p>
    <w:p w14:paraId="55C63C17" w14:textId="77777777" w:rsidR="00F21892" w:rsidRPr="005E6B5F" w:rsidRDefault="00F21892" w:rsidP="00F21892"/>
    <w:p w14:paraId="30FC1978" w14:textId="77777777" w:rsidR="00F21892" w:rsidRPr="00B44CD7" w:rsidRDefault="00F21892" w:rsidP="00F21892">
      <w:pPr>
        <w:rPr>
          <w:rStyle w:val="Style13ptBold"/>
        </w:rPr>
      </w:pPr>
      <w:r>
        <w:rPr>
          <w:rStyle w:val="Style13ptBold"/>
        </w:rPr>
        <w:t>Prefer</w:t>
      </w:r>
      <w:r w:rsidRPr="00B44CD7">
        <w:rPr>
          <w:rStyle w:val="Style13ptBold"/>
        </w:rPr>
        <w:t>:</w:t>
      </w:r>
    </w:p>
    <w:p w14:paraId="5269E5A3" w14:textId="77777777" w:rsidR="00F21892" w:rsidRDefault="00F21892" w:rsidP="00F21892">
      <w:pPr>
        <w:pStyle w:val="Heading4"/>
        <w:rPr>
          <w:rStyle w:val="Style13ptBold"/>
          <w:b/>
        </w:rPr>
      </w:pPr>
      <w:r w:rsidRPr="00B44CD7">
        <w:rPr>
          <w:rStyle w:val="Style13ptBold"/>
          <w:b/>
        </w:rPr>
        <w:t xml:space="preserve">1]outweighs on actor specificity since governments make policies as a whole that benefit and help some people and side constraints freeze action – actor spec outweighs and turns since it’s better than no action, states don’t have wills and intentions since they are not indivuals actors, different agents have different obligations </w:t>
      </w:r>
    </w:p>
    <w:p w14:paraId="439B7E46" w14:textId="77777777" w:rsidR="00F21892" w:rsidRPr="007F14D2" w:rsidRDefault="00F21892" w:rsidP="00F21892"/>
    <w:p w14:paraId="3F481806" w14:textId="77777777" w:rsidR="00F21892" w:rsidRPr="00B44CD7" w:rsidRDefault="00F21892" w:rsidP="00F21892">
      <w:pPr>
        <w:pStyle w:val="Heading4"/>
        <w:rPr>
          <w:rStyle w:val="Style13ptBold"/>
          <w:b/>
        </w:rPr>
      </w:pPr>
      <w:r>
        <w:rPr>
          <w:rStyle w:val="Style13ptBold"/>
          <w:b/>
        </w:rPr>
        <w:t>2]</w:t>
      </w:r>
      <w:r w:rsidRPr="00B44CD7">
        <w:rPr>
          <w:rStyle w:val="Style13ptBold"/>
          <w:b/>
        </w:rPr>
        <w:t xml:space="preserve"> </w:t>
      </w:r>
      <w:r>
        <w:rPr>
          <w:rStyle w:val="Style13ptBold"/>
          <w:b/>
        </w:rPr>
        <w:t xml:space="preserve">no act omission distinction -- </w:t>
      </w:r>
      <w:r w:rsidRPr="00B44CD7">
        <w:rPr>
          <w:rStyle w:val="Style13ptBold"/>
          <w:b/>
        </w:rPr>
        <w:t xml:space="preserve">governments control everything that happens in the public sphere since they yes/no bills – act omission distinction would make the yemen war moral </w:t>
      </w:r>
    </w:p>
    <w:p w14:paraId="4BCE7ACA" w14:textId="77777777" w:rsidR="00F21892" w:rsidRPr="00B44CD7" w:rsidRDefault="00F21892" w:rsidP="00F21892"/>
    <w:p w14:paraId="4B4984B4" w14:textId="77777777" w:rsidR="00F21892" w:rsidRDefault="00F21892" w:rsidP="00F21892">
      <w:pPr>
        <w:pStyle w:val="Heading4"/>
      </w:pPr>
      <w:r>
        <w:t>3] use epistemic modesty – multiply probability of the fwk times the magnitude of the impacts A) clash – encourages both substantive and phil debates so that we talk about all the offense B) leads to the net most morality and proves that only beating fwk is not enough to win the debate</w:t>
      </w:r>
    </w:p>
    <w:p w14:paraId="5E74C7C1" w14:textId="77777777" w:rsidR="00F21892" w:rsidRPr="00124A5B" w:rsidRDefault="00F21892" w:rsidP="00F21892"/>
    <w:p w14:paraId="41201333" w14:textId="706D4E59" w:rsidR="00F21892" w:rsidRDefault="00F21892" w:rsidP="00F21892">
      <w:pPr>
        <w:rPr>
          <w:rStyle w:val="Style13ptBold"/>
        </w:rPr>
      </w:pPr>
      <w:r w:rsidRPr="00B634FB">
        <w:rPr>
          <w:rStyle w:val="Heading4Char"/>
        </w:rPr>
        <w:t>4] Role playing as policy makers is key to solving real world problems-so the role of the ballot is to evaluate the hypothetical consequences of the plan and vote for the best hypothetical policy action</w:t>
      </w:r>
      <w:r w:rsidRPr="0010436F">
        <w:rPr>
          <w:rStyle w:val="Style13ptBold"/>
        </w:rPr>
        <w:t>Coverston</w:t>
      </w:r>
      <w:r>
        <w:rPr>
          <w:rStyle w:val="Style13ptBold"/>
        </w:rPr>
        <w:t>e</w:t>
      </w:r>
      <w:r w:rsidRPr="0010436F">
        <w:rPr>
          <w:rStyle w:val="Style13ptBold"/>
        </w:rPr>
        <w:footnoteReference w:id="1"/>
      </w:r>
      <w:r w:rsidRPr="0010436F">
        <w:rPr>
          <w:rStyle w:val="Style13ptBold"/>
        </w:rPr>
        <w:t xml:space="preserve"> :</w:t>
      </w:r>
    </w:p>
    <w:p w14:paraId="068D6E70" w14:textId="77777777" w:rsidR="00F21892" w:rsidRPr="0010436F" w:rsidRDefault="00F21892" w:rsidP="00F21892">
      <w:pPr>
        <w:rPr>
          <w:rFonts w:eastAsia="Times New Roman"/>
          <w:color w:val="000000" w:themeColor="text1"/>
        </w:rPr>
      </w:pPr>
      <w:r w:rsidRPr="004B3827">
        <w:rPr>
          <w:rFonts w:eastAsia="Times New Roman"/>
          <w:color w:val="000000" w:themeColor="text1"/>
        </w:rPr>
        <w:t>(Alan H., “Acting on Activism: Realizing the Vision of Debate with Pro-social Impact,” Paper presented at the National Communication Association Annual Conference, 11/17/05)</w:t>
      </w:r>
    </w:p>
    <w:p w14:paraId="7AD2692B" w14:textId="77777777" w:rsidR="00F21892" w:rsidRDefault="00F21892" w:rsidP="00F21892">
      <w:pPr>
        <w:shd w:val="clear" w:color="auto" w:fill="FFFFFF"/>
        <w:spacing w:line="312" w:lineRule="atLeast"/>
        <w:rPr>
          <w:b/>
          <w:color w:val="000000" w:themeColor="text1"/>
          <w:szCs w:val="20"/>
          <w:u w:val="single"/>
        </w:rPr>
      </w:pPr>
      <w:r w:rsidRPr="0010436F">
        <w:rPr>
          <w:color w:val="000000" w:themeColor="text1"/>
          <w:sz w:val="8"/>
          <w:szCs w:val="14"/>
        </w:rPr>
        <w:t> After all, </w:t>
      </w:r>
      <w:r w:rsidRPr="0010436F">
        <w:rPr>
          <w:color w:val="000000" w:themeColor="text1"/>
          <w:sz w:val="8"/>
          <w:szCs w:val="20"/>
        </w:rPr>
        <w:t>if democracy means anything, it means that citizens</w:t>
      </w:r>
      <w:r w:rsidRPr="0010436F">
        <w:rPr>
          <w:color w:val="000000" w:themeColor="text1"/>
          <w:sz w:val="8"/>
          <w:szCs w:val="14"/>
        </w:rPr>
        <w:t> not only have the right, they also</w:t>
      </w:r>
      <w:r w:rsidRPr="0010436F">
        <w:rPr>
          <w:color w:val="000000" w:themeColor="text1"/>
          <w:sz w:val="8"/>
          <w:szCs w:val="20"/>
        </w:rPr>
        <w:t> bear the obligation to discuss and debate what the government should be doing</w:t>
      </w:r>
      <w:r w:rsidRPr="0010436F">
        <w:rPr>
          <w:b/>
          <w:color w:val="000000" w:themeColor="text1"/>
          <w:szCs w:val="20"/>
          <w:u w:val="single"/>
        </w:rPr>
        <w:t xml:space="preserve">. </w:t>
      </w:r>
      <w:r w:rsidRPr="0010436F">
        <w:rPr>
          <w:color w:val="000000" w:themeColor="text1"/>
          <w:sz w:val="8"/>
          <w:szCs w:val="20"/>
        </w:rPr>
        <w:t>Absent that</w:t>
      </w:r>
      <w:r w:rsidRPr="0010436F">
        <w:rPr>
          <w:color w:val="000000" w:themeColor="text1"/>
          <w:szCs w:val="20"/>
          <w:u w:val="single"/>
        </w:rPr>
        <w:t xml:space="preserve"> </w:t>
      </w:r>
      <w:r w:rsidRPr="0010436F">
        <w:rPr>
          <w:color w:val="000000" w:themeColor="text1"/>
          <w:sz w:val="8"/>
          <w:szCs w:val="20"/>
        </w:rPr>
        <w:t>discussion and</w:t>
      </w:r>
      <w:r w:rsidRPr="0010436F">
        <w:rPr>
          <w:color w:val="000000" w:themeColor="text1"/>
          <w:szCs w:val="20"/>
          <w:u w:val="single"/>
        </w:rPr>
        <w:t xml:space="preserve"> </w:t>
      </w:r>
      <w:r w:rsidRPr="0010436F">
        <w:rPr>
          <w:color w:val="000000" w:themeColor="text1"/>
          <w:sz w:val="8"/>
          <w:szCs w:val="20"/>
        </w:rPr>
        <w:t>debate</w:t>
      </w:r>
      <w:r w:rsidRPr="0010436F">
        <w:rPr>
          <w:color w:val="000000" w:themeColor="text1"/>
          <w:szCs w:val="20"/>
          <w:u w:val="single"/>
        </w:rPr>
        <w:t xml:space="preserve">, </w:t>
      </w:r>
      <w:r w:rsidRPr="0010436F">
        <w:rPr>
          <w:color w:val="000000" w:themeColor="text1"/>
          <w:sz w:val="8"/>
          <w:szCs w:val="20"/>
        </w:rPr>
        <w:t>much of</w:t>
      </w:r>
      <w:r w:rsidRPr="0010436F">
        <w:rPr>
          <w:color w:val="000000" w:themeColor="text1"/>
          <w:szCs w:val="20"/>
          <w:u w:val="single"/>
        </w:rPr>
        <w:t xml:space="preserve"> </w:t>
      </w:r>
      <w:r w:rsidRPr="001E14DE">
        <w:rPr>
          <w:b/>
          <w:color w:val="000000" w:themeColor="text1"/>
          <w:szCs w:val="20"/>
          <w:highlight w:val="green"/>
          <w:u w:val="single"/>
        </w:rPr>
        <w:t>the motivation for personal political activism is</w:t>
      </w:r>
      <w:r w:rsidRPr="001E14DE">
        <w:rPr>
          <w:color w:val="000000" w:themeColor="text1"/>
          <w:szCs w:val="20"/>
          <w:highlight w:val="green"/>
          <w:u w:val="single"/>
        </w:rPr>
        <w:t xml:space="preserve"> </w:t>
      </w:r>
      <w:r w:rsidRPr="0010436F">
        <w:rPr>
          <w:color w:val="000000" w:themeColor="text1"/>
          <w:sz w:val="8"/>
          <w:szCs w:val="20"/>
        </w:rPr>
        <w:t>also</w:t>
      </w:r>
      <w:r w:rsidRPr="0010436F">
        <w:rPr>
          <w:color w:val="000000" w:themeColor="text1"/>
          <w:szCs w:val="20"/>
          <w:u w:val="single"/>
        </w:rPr>
        <w:t xml:space="preserve"> </w:t>
      </w:r>
      <w:r w:rsidRPr="001E14DE">
        <w:rPr>
          <w:b/>
          <w:color w:val="000000" w:themeColor="text1"/>
          <w:szCs w:val="20"/>
          <w:highlight w:val="green"/>
          <w:u w:val="single"/>
        </w:rPr>
        <w:t>lost</w:t>
      </w:r>
      <w:r w:rsidRPr="001E14DE">
        <w:rPr>
          <w:color w:val="000000" w:themeColor="text1"/>
          <w:sz w:val="8"/>
          <w:szCs w:val="14"/>
          <w:highlight w:val="green"/>
        </w:rPr>
        <w:t xml:space="preserve">. </w:t>
      </w:r>
      <w:r w:rsidRPr="0010436F">
        <w:rPr>
          <w:color w:val="000000" w:themeColor="text1"/>
          <w:sz w:val="8"/>
          <w:szCs w:val="14"/>
        </w:rPr>
        <w:t>Those who have co-opted Mitchellâ€™s argument for individual advocacy often quickly respond that nothing we do in a debate round can actually change government policy, and unfortunately, an entire generation of debaters has now swallowed this assertion as an article of faith. The best most will muster is, â€œOf course not, but you donâ€™t either!â€</w:t>
      </w:r>
      <w:r w:rsidRPr="0010436F">
        <w:rPr>
          <w:rFonts w:cs="Wingdings 2"/>
          <w:color w:val="000000" w:themeColor="text1"/>
          <w:sz w:val="8"/>
          <w:szCs w:val="14"/>
        </w:rPr>
        <w:t></w:t>
      </w:r>
      <w:r w:rsidRPr="0010436F">
        <w:rPr>
          <w:color w:val="000000" w:themeColor="text1"/>
          <w:sz w:val="8"/>
          <w:szCs w:val="14"/>
        </w:rPr>
        <w:t xml:space="preserve"> The assertion that nothing we do in debate has any impact on government policy is one that carries the potential to undermine Mitchellâ€™s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â€œviews fiat as a concrete course of action, it is bounded by the limits of pragmatismâ€</w:t>
      </w:r>
      <w:r w:rsidRPr="0010436F">
        <w:rPr>
          <w:rFonts w:cs="Wingdings 2"/>
          <w:color w:val="000000" w:themeColor="text1"/>
          <w:sz w:val="8"/>
          <w:szCs w:val="14"/>
        </w:rPr>
        <w:t></w:t>
      </w:r>
      <w:r w:rsidRPr="0010436F">
        <w:rPr>
          <w:color w:val="000000" w:themeColor="text1"/>
          <w:sz w:val="8"/>
          <w:szCs w:val="14"/>
        </w:rPr>
        <w:t xml:space="preserve"> (p. 20). </w:t>
      </w:r>
      <w:r w:rsidRPr="0010436F">
        <w:rPr>
          <w:color w:val="000000" w:themeColor="text1"/>
          <w:sz w:val="8"/>
          <w:szCs w:val="20"/>
        </w:rPr>
        <w:t>Pursued properly,</w:t>
      </w:r>
      <w:r w:rsidRPr="0010436F">
        <w:rPr>
          <w:color w:val="000000" w:themeColor="text1"/>
          <w:szCs w:val="20"/>
          <w:u w:val="single"/>
        </w:rPr>
        <w:t xml:space="preserve"> </w:t>
      </w:r>
      <w:r w:rsidRPr="0010436F">
        <w:rPr>
          <w:color w:val="000000" w:themeColor="text1"/>
          <w:sz w:val="8"/>
          <w:szCs w:val="20"/>
        </w:rPr>
        <w:t xml:space="preserve">the debates that Mitchell would like to see are those in which </w:t>
      </w:r>
      <w:r w:rsidRPr="0010436F">
        <w:rPr>
          <w:b/>
          <w:color w:val="000000" w:themeColor="text1"/>
          <w:szCs w:val="20"/>
          <w:u w:val="single"/>
        </w:rPr>
        <w:t xml:space="preserve">the relative efficacy of concrete political strategies </w:t>
      </w:r>
      <w:r w:rsidRPr="0010436F">
        <w:rPr>
          <w:color w:val="000000" w:themeColor="text1"/>
          <w:sz w:val="8"/>
          <w:szCs w:val="20"/>
        </w:rPr>
        <w:t>for pro-social change</w:t>
      </w:r>
      <w:r w:rsidRPr="0010436F">
        <w:rPr>
          <w:b/>
          <w:color w:val="000000" w:themeColor="text1"/>
          <w:szCs w:val="20"/>
          <w:u w:val="single"/>
        </w:rPr>
        <w:t xml:space="preserve"> is debated</w:t>
      </w:r>
      <w:r w:rsidRPr="0010436F">
        <w:rPr>
          <w:color w:val="000000" w:themeColor="text1"/>
          <w:sz w:val="8"/>
          <w:szCs w:val="14"/>
        </w:rPr>
        <w:t>.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Mitchellâ€™s goals here should take care at such a blanket assertion. </w:t>
      </w:r>
      <w:r w:rsidRPr="0010436F">
        <w:rPr>
          <w:color w:val="000000" w:themeColor="text1"/>
          <w:sz w:val="8"/>
          <w:szCs w:val="12"/>
        </w:rPr>
        <w:t>Â¶</w:t>
      </w:r>
      <w:r w:rsidRPr="0010436F">
        <w:rPr>
          <w:color w:val="000000" w:themeColor="text1"/>
          <w:sz w:val="8"/>
          <w:szCs w:val="20"/>
        </w:rPr>
        <w:t> </w:t>
      </w:r>
      <w:r w:rsidRPr="0010436F">
        <w:rPr>
          <w:color w:val="000000" w:themeColor="text1"/>
          <w:sz w:val="8"/>
          <w:szCs w:val="14"/>
        </w:rPr>
        <w:t>However, </w:t>
      </w:r>
      <w:r w:rsidRPr="001E14DE">
        <w:rPr>
          <w:b/>
          <w:color w:val="000000" w:themeColor="text1"/>
          <w:szCs w:val="20"/>
          <w:highlight w:val="green"/>
          <w:u w:val="single"/>
        </w:rPr>
        <w:t>contest debate teaches students to combine personal experience with the language of political power.</w:t>
      </w:r>
      <w:r w:rsidRPr="0010436F">
        <w:rPr>
          <w:b/>
          <w:color w:val="000000" w:themeColor="text1"/>
          <w:szCs w:val="20"/>
          <w:u w:val="single"/>
        </w:rPr>
        <w:t xml:space="preserve"> </w:t>
      </w:r>
      <w:r w:rsidRPr="0010436F">
        <w:rPr>
          <w:color w:val="000000" w:themeColor="text1"/>
          <w:sz w:val="8"/>
          <w:szCs w:val="20"/>
        </w:rPr>
        <w:t>Powerful</w:t>
      </w:r>
      <w:r w:rsidRPr="0010436F">
        <w:rPr>
          <w:b/>
          <w:color w:val="000000" w:themeColor="text1"/>
          <w:szCs w:val="20"/>
          <w:u w:val="single"/>
        </w:rPr>
        <w:t xml:space="preserve"> </w:t>
      </w:r>
      <w:r w:rsidRPr="0010436F">
        <w:rPr>
          <w:color w:val="000000" w:themeColor="text1"/>
          <w:sz w:val="8"/>
          <w:szCs w:val="20"/>
        </w:rPr>
        <w:t>personal</w:t>
      </w:r>
      <w:r w:rsidRPr="0010436F">
        <w:rPr>
          <w:b/>
          <w:color w:val="000000" w:themeColor="text1"/>
          <w:szCs w:val="20"/>
          <w:u w:val="single"/>
        </w:rPr>
        <w:t xml:space="preserve"> </w:t>
      </w:r>
      <w:r w:rsidRPr="001E14DE">
        <w:rPr>
          <w:b/>
          <w:color w:val="000000" w:themeColor="text1"/>
          <w:szCs w:val="20"/>
          <w:highlight w:val="green"/>
          <w:u w:val="single"/>
        </w:rPr>
        <w:t xml:space="preserve">narratives unconnected to </w:t>
      </w:r>
      <w:r w:rsidRPr="0010436F">
        <w:rPr>
          <w:color w:val="000000" w:themeColor="text1"/>
          <w:sz w:val="8"/>
          <w:szCs w:val="20"/>
        </w:rPr>
        <w:t>political</w:t>
      </w:r>
      <w:r w:rsidRPr="0010436F">
        <w:rPr>
          <w:b/>
          <w:color w:val="000000" w:themeColor="text1"/>
          <w:szCs w:val="20"/>
          <w:u w:val="single"/>
        </w:rPr>
        <w:t xml:space="preserve"> </w:t>
      </w:r>
      <w:r w:rsidRPr="001E14DE">
        <w:rPr>
          <w:b/>
          <w:color w:val="000000" w:themeColor="text1"/>
          <w:szCs w:val="20"/>
          <w:highlight w:val="green"/>
          <w:u w:val="single"/>
        </w:rPr>
        <w:t xml:space="preserve">power are </w:t>
      </w:r>
      <w:r w:rsidRPr="0010436F">
        <w:rPr>
          <w:color w:val="000000" w:themeColor="text1"/>
          <w:sz w:val="8"/>
          <w:szCs w:val="20"/>
        </w:rPr>
        <w:t>regularly</w:t>
      </w:r>
      <w:r w:rsidRPr="0010436F">
        <w:rPr>
          <w:b/>
          <w:color w:val="000000" w:themeColor="text1"/>
          <w:szCs w:val="20"/>
          <w:u w:val="single"/>
        </w:rPr>
        <w:t xml:space="preserve"> </w:t>
      </w:r>
      <w:r w:rsidRPr="001E14DE">
        <w:rPr>
          <w:b/>
          <w:color w:val="000000" w:themeColor="text1"/>
          <w:szCs w:val="20"/>
          <w:highlight w:val="green"/>
          <w:u w:val="single"/>
        </w:rPr>
        <w:t xml:space="preserve">co-opted </w:t>
      </w:r>
      <w:r w:rsidRPr="0010436F">
        <w:rPr>
          <w:color w:val="000000" w:themeColor="text1"/>
          <w:sz w:val="8"/>
          <w:szCs w:val="20"/>
        </w:rPr>
        <w:t>by those who do learn the language of power. One need</w:t>
      </w:r>
      <w:r w:rsidRPr="0010436F">
        <w:rPr>
          <w:b/>
          <w:color w:val="000000" w:themeColor="text1"/>
          <w:szCs w:val="20"/>
          <w:u w:val="single"/>
        </w:rPr>
        <w:t xml:space="preserve"> </w:t>
      </w:r>
      <w:r w:rsidRPr="0010436F">
        <w:rPr>
          <w:color w:val="000000" w:themeColor="text1"/>
          <w:sz w:val="8"/>
          <w:szCs w:val="20"/>
        </w:rPr>
        <w:t>look no further than the</w:t>
      </w:r>
      <w:r w:rsidRPr="0010436F">
        <w:rPr>
          <w:color w:val="000000" w:themeColor="text1"/>
          <w:sz w:val="8"/>
          <w:szCs w:val="14"/>
        </w:rPr>
        <w:t> annual </w:t>
      </w:r>
      <w:r w:rsidRPr="0010436F">
        <w:rPr>
          <w:color w:val="000000" w:themeColor="text1"/>
          <w:sz w:val="8"/>
          <w:szCs w:val="20"/>
        </w:rPr>
        <w:t>state of the Union</w:t>
      </w:r>
      <w:r w:rsidRPr="0010436F">
        <w:rPr>
          <w:color w:val="000000" w:themeColor="text1"/>
          <w:sz w:val="8"/>
          <w:szCs w:val="14"/>
        </w:rPr>
        <w:t> Address </w:t>
      </w:r>
      <w:r w:rsidRPr="0010436F">
        <w:rPr>
          <w:color w:val="000000" w:themeColor="text1"/>
          <w:sz w:val="8"/>
          <w:szCs w:val="20"/>
        </w:rPr>
        <w:t>where personal story </w:t>
      </w:r>
      <w:r w:rsidRPr="0010436F">
        <w:rPr>
          <w:color w:val="000000" w:themeColor="text1"/>
          <w:sz w:val="8"/>
          <w:szCs w:val="14"/>
        </w:rPr>
        <w:t>after personal story </w:t>
      </w:r>
      <w:r w:rsidRPr="0010436F">
        <w:rPr>
          <w:color w:val="000000" w:themeColor="text1"/>
          <w:sz w:val="8"/>
          <w:szCs w:val="20"/>
        </w:rPr>
        <w:t>is used to support the political agenda</w:t>
      </w:r>
      <w:r w:rsidRPr="0010436F">
        <w:rPr>
          <w:color w:val="000000" w:themeColor="text1"/>
          <w:sz w:val="8"/>
          <w:szCs w:val="14"/>
        </w:rPr>
        <w:t> of those in power. </w:t>
      </w:r>
      <w:r w:rsidRPr="0010436F">
        <w:rPr>
          <w:color w:val="000000" w:themeColor="text1"/>
          <w:sz w:val="8"/>
          <w:szCs w:val="20"/>
        </w:rPr>
        <w:t>The</w:t>
      </w:r>
      <w:r w:rsidRPr="0010436F">
        <w:rPr>
          <w:color w:val="000000" w:themeColor="text1"/>
          <w:sz w:val="8"/>
          <w:szCs w:val="14"/>
        </w:rPr>
        <w:t> so-called </w:t>
      </w:r>
      <w:r w:rsidRPr="001E14DE">
        <w:rPr>
          <w:b/>
          <w:color w:val="000000" w:themeColor="text1"/>
          <w:szCs w:val="20"/>
          <w:highlight w:val="green"/>
          <w:u w:val="single"/>
        </w:rPr>
        <w:t xml:space="preserve">role-playing </w:t>
      </w:r>
      <w:r w:rsidRPr="0010436F">
        <w:rPr>
          <w:color w:val="000000" w:themeColor="text1"/>
          <w:sz w:val="8"/>
          <w:szCs w:val="20"/>
        </w:rPr>
        <w:t>that</w:t>
      </w:r>
      <w:r w:rsidRPr="0010436F">
        <w:rPr>
          <w:color w:val="000000" w:themeColor="text1"/>
          <w:sz w:val="8"/>
          <w:szCs w:val="14"/>
        </w:rPr>
        <w:t> public </w:t>
      </w:r>
      <w:r w:rsidRPr="0010436F">
        <w:rPr>
          <w:color w:val="000000" w:themeColor="text1"/>
          <w:sz w:val="8"/>
          <w:szCs w:val="20"/>
        </w:rPr>
        <w:t>policy</w:t>
      </w:r>
      <w:r w:rsidRPr="0010436F">
        <w:rPr>
          <w:color w:val="000000" w:themeColor="text1"/>
          <w:sz w:val="8"/>
          <w:szCs w:val="14"/>
        </w:rPr>
        <w:t xml:space="preserve"> contest </w:t>
      </w:r>
      <w:r w:rsidRPr="0010436F">
        <w:rPr>
          <w:color w:val="000000" w:themeColor="text1"/>
          <w:sz w:val="8"/>
          <w:szCs w:val="20"/>
        </w:rPr>
        <w:t>debates encourage</w:t>
      </w:r>
      <w:r w:rsidRPr="0010436F">
        <w:rPr>
          <w:b/>
          <w:color w:val="000000" w:themeColor="text1"/>
          <w:szCs w:val="20"/>
          <w:u w:val="single"/>
        </w:rPr>
        <w:t xml:space="preserve"> </w:t>
      </w:r>
      <w:r w:rsidRPr="001E14DE">
        <w:rPr>
          <w:b/>
          <w:color w:val="000000" w:themeColor="text1"/>
          <w:szCs w:val="20"/>
          <w:highlight w:val="green"/>
          <w:u w:val="single"/>
        </w:rPr>
        <w:t>promotes</w:t>
      </w:r>
      <w:r w:rsidRPr="0010436F">
        <w:rPr>
          <w:b/>
          <w:color w:val="000000" w:themeColor="text1"/>
          <w:sz w:val="8"/>
          <w:szCs w:val="14"/>
        </w:rPr>
        <w:t> </w:t>
      </w:r>
      <w:r w:rsidRPr="0010436F">
        <w:rPr>
          <w:color w:val="000000" w:themeColor="text1"/>
          <w:sz w:val="8"/>
          <w:szCs w:val="14"/>
        </w:rPr>
        <w:t>active </w:t>
      </w:r>
      <w:r w:rsidRPr="0010436F">
        <w:rPr>
          <w:b/>
          <w:color w:val="000000" w:themeColor="text1"/>
          <w:szCs w:val="20"/>
          <w:u w:val="single"/>
        </w:rPr>
        <w:t>l</w:t>
      </w:r>
      <w:r w:rsidRPr="001E14DE">
        <w:rPr>
          <w:b/>
          <w:color w:val="000000" w:themeColor="text1"/>
          <w:szCs w:val="20"/>
          <w:highlight w:val="green"/>
          <w:u w:val="single"/>
        </w:rPr>
        <w:t>earning</w:t>
      </w:r>
      <w:r w:rsidRPr="0010436F">
        <w:rPr>
          <w:b/>
          <w:color w:val="000000" w:themeColor="text1"/>
          <w:szCs w:val="20"/>
          <w:u w:val="single"/>
        </w:rPr>
        <w:t xml:space="preserve"> </w:t>
      </w:r>
      <w:r w:rsidRPr="0010436F">
        <w:rPr>
          <w:color w:val="000000" w:themeColor="text1"/>
          <w:sz w:val="8"/>
          <w:szCs w:val="20"/>
        </w:rPr>
        <w:t>of</w:t>
      </w:r>
      <w:r w:rsidRPr="0010436F">
        <w:rPr>
          <w:b/>
          <w:color w:val="000000" w:themeColor="text1"/>
          <w:szCs w:val="20"/>
          <w:u w:val="single"/>
        </w:rPr>
        <w:t xml:space="preserve"> </w:t>
      </w:r>
      <w:r w:rsidRPr="0010436F">
        <w:rPr>
          <w:color w:val="000000" w:themeColor="text1"/>
          <w:sz w:val="8"/>
          <w:szCs w:val="20"/>
        </w:rPr>
        <w:t>the vocabulary and levers of</w:t>
      </w:r>
      <w:r w:rsidRPr="0010436F">
        <w:rPr>
          <w:b/>
          <w:color w:val="000000" w:themeColor="text1"/>
          <w:szCs w:val="20"/>
          <w:u w:val="single"/>
        </w:rPr>
        <w:t xml:space="preserve"> </w:t>
      </w:r>
      <w:r w:rsidRPr="001E14DE">
        <w:rPr>
          <w:b/>
          <w:color w:val="000000" w:themeColor="text1"/>
          <w:szCs w:val="20"/>
          <w:highlight w:val="green"/>
          <w:u w:val="single"/>
        </w:rPr>
        <w:t>power</w:t>
      </w:r>
      <w:r w:rsidRPr="0010436F">
        <w:rPr>
          <w:b/>
          <w:color w:val="000000" w:themeColor="text1"/>
          <w:szCs w:val="20"/>
          <w:u w:val="single"/>
        </w:rPr>
        <w:t xml:space="preserve"> </w:t>
      </w:r>
      <w:r w:rsidRPr="0010436F">
        <w:rPr>
          <w:color w:val="000000" w:themeColor="text1"/>
          <w:sz w:val="8"/>
          <w:szCs w:val="20"/>
        </w:rPr>
        <w:t>in America</w:t>
      </w:r>
      <w:r w:rsidRPr="0010436F">
        <w:rPr>
          <w:b/>
          <w:color w:val="000000" w:themeColor="text1"/>
          <w:szCs w:val="20"/>
          <w:u w:val="single"/>
        </w:rPr>
        <w:t xml:space="preserve">. </w:t>
      </w:r>
      <w:r w:rsidRPr="0010436F">
        <w:rPr>
          <w:color w:val="000000" w:themeColor="text1"/>
          <w:sz w:val="8"/>
          <w:szCs w:val="20"/>
        </w:rPr>
        <w:t>Imagining the ability to use our own arguments to influence government action is one of the great virtues of academic debate.</w:t>
      </w:r>
      <w:r w:rsidRPr="0010436F">
        <w:rPr>
          <w:color w:val="000000" w:themeColor="text1"/>
          <w:sz w:val="8"/>
          <w:szCs w:val="14"/>
        </w:rPr>
        <w:t> Gerald </w:t>
      </w:r>
      <w:r w:rsidRPr="0010436F">
        <w:rPr>
          <w:color w:val="000000" w:themeColor="text1"/>
          <w:sz w:val="8"/>
          <w:szCs w:val="20"/>
        </w:rPr>
        <w:t>Graff </w:t>
      </w:r>
      <w:r w:rsidRPr="0010436F">
        <w:rPr>
          <w:color w:val="000000" w:themeColor="text1"/>
          <w:sz w:val="8"/>
          <w:szCs w:val="14"/>
        </w:rPr>
        <w:t>(2003) </w:t>
      </w:r>
      <w:r w:rsidRPr="0010436F">
        <w:rPr>
          <w:color w:val="000000" w:themeColor="text1"/>
          <w:sz w:val="8"/>
          <w:szCs w:val="20"/>
        </w:rPr>
        <w:t>analyzed the decline of argumentation</w:t>
      </w:r>
      <w:r w:rsidRPr="0010436F">
        <w:rPr>
          <w:color w:val="000000" w:themeColor="text1"/>
          <w:sz w:val="8"/>
          <w:szCs w:val="14"/>
        </w:rPr>
        <w:t> in academic discourse and found a source of student antipathy to public argument in an interesting place.</w:t>
      </w:r>
      <w:r w:rsidRPr="0010436F">
        <w:rPr>
          <w:color w:val="000000" w:themeColor="text1"/>
          <w:sz w:val="8"/>
          <w:szCs w:val="12"/>
        </w:rPr>
        <w:t>Â¶</w:t>
      </w:r>
      <w:r w:rsidRPr="0010436F">
        <w:rPr>
          <w:color w:val="000000" w:themeColor="text1"/>
          <w:sz w:val="8"/>
          <w:szCs w:val="20"/>
        </w:rPr>
        <w:t> Iâ€™m up against</w:t>
      </w:r>
      <w:r w:rsidRPr="0010436F">
        <w:rPr>
          <w:color w:val="000000" w:themeColor="text1"/>
          <w:sz w:val="8"/>
          <w:szCs w:val="14"/>
        </w:rPr>
        <w:t>â€¦their </w:t>
      </w:r>
      <w:r w:rsidRPr="0010436F">
        <w:rPr>
          <w:color w:val="000000" w:themeColor="text1"/>
          <w:sz w:val="8"/>
          <w:szCs w:val="20"/>
        </w:rPr>
        <w:t>aversion to the role of public spokesperson</w:t>
      </w:r>
      <w:r w:rsidRPr="0010436F">
        <w:rPr>
          <w:color w:val="000000" w:themeColor="text1"/>
          <w:sz w:val="8"/>
          <w:szCs w:val="14"/>
        </w:rPr>
        <w:t> that formal writing presupposes. </w:t>
      </w:r>
      <w:r w:rsidRPr="0010436F">
        <w:rPr>
          <w:color w:val="000000" w:themeColor="text1"/>
          <w:sz w:val="8"/>
          <w:szCs w:val="20"/>
        </w:rPr>
        <w:t>Itâ€™s as if such students canâ€™t imagine </w:t>
      </w:r>
      <w:r w:rsidRPr="0010436F">
        <w:rPr>
          <w:color w:val="000000" w:themeColor="text1"/>
          <w:sz w:val="8"/>
          <w:szCs w:val="14"/>
        </w:rPr>
        <w:t>any rewards for being a public actor or even imagining </w:t>
      </w:r>
      <w:r w:rsidRPr="0010436F">
        <w:rPr>
          <w:color w:val="000000" w:themeColor="text1"/>
          <w:sz w:val="8"/>
          <w:szCs w:val="20"/>
        </w:rPr>
        <w:t>themselves in such a role</w:t>
      </w:r>
      <w:r w:rsidRPr="0010436F">
        <w:rPr>
          <w:color w:val="000000" w:themeColor="text1"/>
          <w:szCs w:val="20"/>
          <w:u w:val="single"/>
        </w:rPr>
        <w:t>. </w:t>
      </w:r>
      <w:r w:rsidRPr="0010436F">
        <w:rPr>
          <w:color w:val="000000" w:themeColor="text1"/>
          <w:sz w:val="8"/>
          <w:szCs w:val="14"/>
        </w:rPr>
        <w:t>This lack of interest in the public sphere may in turn reflect a loss of confidence in the possibility that the arguments we make in public will have an effect on the world. </w:t>
      </w:r>
      <w:r w:rsidRPr="0010436F">
        <w:rPr>
          <w:color w:val="000000" w:themeColor="text1"/>
          <w:sz w:val="8"/>
          <w:szCs w:val="20"/>
        </w:rPr>
        <w:t>Todayâ€™s</w:t>
      </w:r>
      <w:r w:rsidRPr="0010436F">
        <w:rPr>
          <w:color w:val="000000" w:themeColor="text1"/>
          <w:szCs w:val="20"/>
          <w:u w:val="single"/>
        </w:rPr>
        <w:t xml:space="preserve"> </w:t>
      </w:r>
      <w:r w:rsidRPr="0010436F">
        <w:rPr>
          <w:color w:val="000000" w:themeColor="text1"/>
          <w:sz w:val="8"/>
          <w:szCs w:val="20"/>
        </w:rPr>
        <w:t>students lack of faith in the power of persuasion reflects the waning of</w:t>
      </w:r>
      <w:r w:rsidRPr="0010436F">
        <w:rPr>
          <w:color w:val="000000" w:themeColor="text1"/>
          <w:sz w:val="8"/>
          <w:szCs w:val="14"/>
        </w:rPr>
        <w:t> the ideal of </w:t>
      </w:r>
      <w:r w:rsidRPr="0010436F">
        <w:rPr>
          <w:color w:val="000000" w:themeColor="text1"/>
          <w:sz w:val="8"/>
          <w:szCs w:val="20"/>
        </w:rPr>
        <w:t>civic participation</w:t>
      </w:r>
      <w:r w:rsidRPr="0010436F">
        <w:rPr>
          <w:color w:val="000000" w:themeColor="text1"/>
          <w:szCs w:val="20"/>
          <w:u w:val="single"/>
        </w:rPr>
        <w:t xml:space="preserve"> </w:t>
      </w:r>
      <w:r w:rsidRPr="0010436F">
        <w:rPr>
          <w:color w:val="000000" w:themeColor="text1"/>
          <w:sz w:val="8"/>
          <w:szCs w:val="20"/>
        </w:rPr>
        <w:t>that led educators</w:t>
      </w:r>
      <w:r w:rsidRPr="0010436F">
        <w:rPr>
          <w:color w:val="000000" w:themeColor="text1"/>
          <w:sz w:val="8"/>
          <w:szCs w:val="14"/>
        </w:rPr>
        <w:t> for centuries </w:t>
      </w:r>
      <w:r w:rsidRPr="0010436F">
        <w:rPr>
          <w:color w:val="000000" w:themeColor="text1"/>
          <w:sz w:val="8"/>
          <w:szCs w:val="20"/>
        </w:rPr>
        <w:t>to place rhetorical and argumentative training at the center of</w:t>
      </w:r>
      <w:r w:rsidRPr="0010436F">
        <w:rPr>
          <w:color w:val="000000" w:themeColor="text1"/>
          <w:sz w:val="8"/>
          <w:szCs w:val="14"/>
        </w:rPr>
        <w:t> the school and college </w:t>
      </w:r>
      <w:r w:rsidRPr="0010436F">
        <w:rPr>
          <w:color w:val="000000" w:themeColor="text1"/>
          <w:sz w:val="8"/>
          <w:szCs w:val="20"/>
        </w:rPr>
        <w:t>curriculum</w:t>
      </w:r>
      <w:r w:rsidRPr="0010436F">
        <w:rPr>
          <w:color w:val="000000" w:themeColor="text1"/>
          <w:sz w:val="8"/>
          <w:szCs w:val="14"/>
        </w:rPr>
        <w:t>. (Graff, 2003, p. 57)</w:t>
      </w:r>
      <w:r w:rsidRPr="0010436F">
        <w:rPr>
          <w:color w:val="000000" w:themeColor="text1"/>
          <w:sz w:val="8"/>
          <w:szCs w:val="12"/>
        </w:rPr>
        <w:t>Â¶</w:t>
      </w:r>
      <w:r w:rsidRPr="0010436F">
        <w:rPr>
          <w:color w:val="000000" w:themeColor="text1"/>
          <w:sz w:val="8"/>
          <w:szCs w:val="20"/>
        </w:rPr>
        <w:t> The power to imagine public advocacy that</w:t>
      </w:r>
      <w:r w:rsidRPr="0010436F">
        <w:rPr>
          <w:color w:val="000000" w:themeColor="text1"/>
          <w:sz w:val="8"/>
          <w:szCs w:val="14"/>
        </w:rPr>
        <w:t> actually </w:t>
      </w:r>
      <w:r w:rsidRPr="0010436F">
        <w:rPr>
          <w:color w:val="000000" w:themeColor="text1"/>
          <w:sz w:val="8"/>
          <w:szCs w:val="20"/>
        </w:rPr>
        <w:t>makes a difference is one of the great virtues of the traditional notion of fiat</w:t>
      </w:r>
      <w:r w:rsidRPr="0010436F">
        <w:rPr>
          <w:color w:val="000000" w:themeColor="text1"/>
          <w:sz w:val="8"/>
          <w:szCs w:val="14"/>
        </w:rPr>
        <w:t> that </w:t>
      </w:r>
      <w:r w:rsidRPr="0010436F">
        <w:rPr>
          <w:color w:val="000000" w:themeColor="text1"/>
          <w:sz w:val="8"/>
          <w:szCs w:val="20"/>
        </w:rPr>
        <w:t>critics deride as mere simulation.</w:t>
      </w:r>
      <w:r w:rsidRPr="0010436F">
        <w:rPr>
          <w:b/>
          <w:color w:val="000000" w:themeColor="text1"/>
          <w:szCs w:val="20"/>
          <w:u w:val="single"/>
        </w:rPr>
        <w:t xml:space="preserve"> Simulation of success</w:t>
      </w:r>
      <w:r w:rsidRPr="0010436F">
        <w:rPr>
          <w:b/>
          <w:color w:val="000000" w:themeColor="text1"/>
          <w:sz w:val="8"/>
          <w:szCs w:val="14"/>
        </w:rPr>
        <w:t> </w:t>
      </w:r>
      <w:r w:rsidRPr="0010436F">
        <w:rPr>
          <w:color w:val="000000" w:themeColor="text1"/>
          <w:sz w:val="8"/>
          <w:szCs w:val="14"/>
        </w:rPr>
        <w:t>in the public realm </w:t>
      </w:r>
      <w:r w:rsidRPr="0010436F">
        <w:rPr>
          <w:b/>
          <w:color w:val="000000" w:themeColor="text1"/>
          <w:szCs w:val="20"/>
          <w:u w:val="single"/>
        </w:rPr>
        <w:t>is</w:t>
      </w:r>
      <w:r w:rsidRPr="0010436F">
        <w:rPr>
          <w:b/>
          <w:color w:val="000000" w:themeColor="text1"/>
          <w:sz w:val="8"/>
          <w:szCs w:val="14"/>
        </w:rPr>
        <w:t> </w:t>
      </w:r>
      <w:r w:rsidRPr="0010436F">
        <w:rPr>
          <w:color w:val="000000" w:themeColor="text1"/>
          <w:sz w:val="8"/>
          <w:szCs w:val="14"/>
        </w:rPr>
        <w:t>far </w:t>
      </w:r>
      <w:r w:rsidRPr="0010436F">
        <w:rPr>
          <w:color w:val="000000" w:themeColor="text1"/>
          <w:sz w:val="8"/>
          <w:szCs w:val="20"/>
        </w:rPr>
        <w:t>more</w:t>
      </w:r>
      <w:r w:rsidRPr="0010436F">
        <w:rPr>
          <w:b/>
          <w:color w:val="000000" w:themeColor="text1"/>
          <w:szCs w:val="20"/>
          <w:u w:val="single"/>
        </w:rPr>
        <w:t xml:space="preserve"> empowering </w:t>
      </w:r>
      <w:r w:rsidRPr="0010436F">
        <w:rPr>
          <w:color w:val="000000" w:themeColor="text1"/>
          <w:sz w:val="8"/>
          <w:szCs w:val="20"/>
        </w:rPr>
        <w:t>to students than completely abandoning</w:t>
      </w:r>
      <w:r w:rsidRPr="0010436F">
        <w:rPr>
          <w:color w:val="000000" w:themeColor="text1"/>
          <w:sz w:val="8"/>
          <w:szCs w:val="14"/>
        </w:rPr>
        <w:t> all notions of </w:t>
      </w:r>
      <w:r w:rsidRPr="0010436F">
        <w:rPr>
          <w:color w:val="000000" w:themeColor="text1"/>
          <w:sz w:val="8"/>
          <w:szCs w:val="20"/>
        </w:rPr>
        <w:t>personal power in the face of governmental hegemony by teaching students that nothing they can do </w:t>
      </w:r>
      <w:r w:rsidRPr="0010436F">
        <w:rPr>
          <w:color w:val="000000" w:themeColor="text1"/>
          <w:sz w:val="8"/>
          <w:szCs w:val="14"/>
        </w:rPr>
        <w:t>in a contest debate </w:t>
      </w:r>
      <w:r w:rsidRPr="0010436F">
        <w:rPr>
          <w:color w:val="000000" w:themeColor="text1"/>
          <w:sz w:val="8"/>
          <w:szCs w:val="20"/>
        </w:rPr>
        <w:t>can ever make any difference</w:t>
      </w:r>
      <w:r w:rsidRPr="0010436F">
        <w:rPr>
          <w:color w:val="000000" w:themeColor="text1"/>
          <w:szCs w:val="20"/>
          <w:u w:val="single"/>
        </w:rPr>
        <w:t xml:space="preserve"> </w:t>
      </w:r>
      <w:r w:rsidRPr="0010436F">
        <w:rPr>
          <w:color w:val="000000" w:themeColor="text1"/>
          <w:sz w:val="8"/>
          <w:szCs w:val="20"/>
        </w:rPr>
        <w:t>in public policy</w:t>
      </w:r>
      <w:r w:rsidRPr="0010436F">
        <w:rPr>
          <w:color w:val="000000" w:themeColor="text1"/>
          <w:sz w:val="8"/>
          <w:szCs w:val="14"/>
        </w:rPr>
        <w:t>.â€</w:t>
      </w:r>
      <w:r w:rsidRPr="0010436F">
        <w:rPr>
          <w:rFonts w:cs="Wingdings 2"/>
          <w:color w:val="000000" w:themeColor="text1"/>
          <w:sz w:val="8"/>
          <w:szCs w:val="14"/>
        </w:rPr>
        <w:t></w:t>
      </w:r>
      <w:r w:rsidRPr="0010436F">
        <w:rPr>
          <w:color w:val="000000" w:themeColor="text1"/>
          <w:sz w:val="8"/>
          <w:szCs w:val="14"/>
        </w:rPr>
        <w:t xml:space="preserve"> Contest </w:t>
      </w:r>
      <w:r w:rsidRPr="0010436F">
        <w:rPr>
          <w:color w:val="000000" w:themeColor="text1"/>
          <w:sz w:val="8"/>
          <w:szCs w:val="20"/>
        </w:rPr>
        <w:t>debating is well suited to rewarding public activism if it stops accepting </w:t>
      </w:r>
      <w:r w:rsidRPr="0010436F">
        <w:rPr>
          <w:color w:val="000000" w:themeColor="text1"/>
          <w:sz w:val="8"/>
          <w:szCs w:val="14"/>
        </w:rPr>
        <w:t>as an article of faith </w:t>
      </w:r>
      <w:r w:rsidRPr="0010436F">
        <w:rPr>
          <w:color w:val="000000" w:themeColor="text1"/>
          <w:sz w:val="8"/>
          <w:szCs w:val="20"/>
        </w:rPr>
        <w:t>that personal agency is</w:t>
      </w:r>
      <w:r w:rsidRPr="0010436F">
        <w:rPr>
          <w:color w:val="000000" w:themeColor="text1"/>
          <w:sz w:val="8"/>
          <w:szCs w:val="14"/>
        </w:rPr>
        <w:t> somehow </w:t>
      </w:r>
      <w:r w:rsidRPr="0010436F">
        <w:rPr>
          <w:color w:val="000000" w:themeColor="text1"/>
          <w:sz w:val="8"/>
          <w:szCs w:val="20"/>
        </w:rPr>
        <w:t>undermined by</w:t>
      </w:r>
      <w:r w:rsidRPr="0010436F">
        <w:rPr>
          <w:color w:val="000000" w:themeColor="text1"/>
          <w:sz w:val="8"/>
          <w:szCs w:val="14"/>
        </w:rPr>
        <w:t> the so-called </w:t>
      </w:r>
      <w:r w:rsidRPr="0010436F">
        <w:rPr>
          <w:color w:val="000000" w:themeColor="text1"/>
          <w:sz w:val="8"/>
          <w:szCs w:val="20"/>
        </w:rPr>
        <w:t>role playing</w:t>
      </w:r>
      <w:r w:rsidRPr="0010436F">
        <w:rPr>
          <w:color w:val="000000" w:themeColor="text1"/>
          <w:sz w:val="8"/>
          <w:szCs w:val="14"/>
        </w:rPr>
        <w:t> in debate. </w:t>
      </w:r>
      <w:r w:rsidRPr="0010436F">
        <w:rPr>
          <w:color w:val="000000" w:themeColor="text1"/>
          <w:sz w:val="8"/>
          <w:szCs w:val="20"/>
        </w:rPr>
        <w:t>Debate is role-playing whether we imagine government action or imagine individual action.</w:t>
      </w:r>
      <w:r w:rsidRPr="0010436F">
        <w:rPr>
          <w:color w:val="000000" w:themeColor="text1"/>
          <w:sz w:val="8"/>
          <w:szCs w:val="14"/>
        </w:rPr>
        <w:t> </w:t>
      </w:r>
      <w:r w:rsidRPr="001E14DE">
        <w:rPr>
          <w:b/>
          <w:color w:val="000000" w:themeColor="text1"/>
          <w:highlight w:val="green"/>
          <w:u w:val="single"/>
        </w:rPr>
        <w:t>Imagining myself starting a socialist revolution</w:t>
      </w:r>
      <w:r w:rsidRPr="001E14DE">
        <w:rPr>
          <w:color w:val="000000" w:themeColor="text1"/>
          <w:sz w:val="8"/>
          <w:szCs w:val="14"/>
          <w:highlight w:val="green"/>
        </w:rPr>
        <w:t xml:space="preserve"> i</w:t>
      </w:r>
      <w:r w:rsidRPr="0010436F">
        <w:rPr>
          <w:color w:val="000000" w:themeColor="text1"/>
          <w:sz w:val="8"/>
          <w:szCs w:val="14"/>
        </w:rPr>
        <w:t xml:space="preserve">n America </w:t>
      </w:r>
      <w:r w:rsidRPr="001E14DE">
        <w:rPr>
          <w:b/>
          <w:color w:val="000000" w:themeColor="text1"/>
          <w:highlight w:val="green"/>
          <w:u w:val="single"/>
        </w:rPr>
        <w:t>is no less of a fantasy than imagining myself</w:t>
      </w:r>
      <w:r w:rsidRPr="001E14DE">
        <w:rPr>
          <w:color w:val="000000" w:themeColor="text1"/>
          <w:sz w:val="8"/>
          <w:szCs w:val="14"/>
          <w:highlight w:val="green"/>
        </w:rPr>
        <w:t xml:space="preserve"> </w:t>
      </w:r>
      <w:r w:rsidRPr="0010436F">
        <w:rPr>
          <w:color w:val="000000" w:themeColor="text1"/>
          <w:sz w:val="8"/>
          <w:szCs w:val="14"/>
        </w:rPr>
        <w:t xml:space="preserve">making a difference </w:t>
      </w:r>
      <w:r w:rsidRPr="001E14DE">
        <w:rPr>
          <w:b/>
          <w:color w:val="000000" w:themeColor="text1"/>
          <w:highlight w:val="green"/>
          <w:u w:val="single"/>
        </w:rPr>
        <w:t>on Capitol Hill</w:t>
      </w:r>
      <w:r w:rsidRPr="0010436F">
        <w:rPr>
          <w:b/>
          <w:color w:val="000000" w:themeColor="text1"/>
          <w:u w:val="single"/>
        </w:rPr>
        <w:t>.</w:t>
      </w:r>
      <w:r w:rsidRPr="0010436F">
        <w:rPr>
          <w:color w:val="000000" w:themeColor="text1"/>
          <w:sz w:val="8"/>
          <w:szCs w:val="14"/>
        </w:rPr>
        <w:t xml:space="preserve"> Furthermore, both fantasies influenced my personal and political development virtually ensuring a life of active, pro-social, political participation. Neither fantasy reduced the likelihood that I would spend my life trying to make the difference I imagined</w:t>
      </w:r>
      <w:r w:rsidRPr="0010436F">
        <w:rPr>
          <w:b/>
          <w:color w:val="000000" w:themeColor="text1"/>
          <w:sz w:val="8"/>
          <w:szCs w:val="14"/>
        </w:rPr>
        <w:t>. </w:t>
      </w:r>
      <w:r w:rsidRPr="001E14DE">
        <w:rPr>
          <w:b/>
          <w:color w:val="000000" w:themeColor="text1"/>
          <w:szCs w:val="20"/>
          <w:highlight w:val="green"/>
          <w:u w:val="single"/>
        </w:rPr>
        <w:t>One fantasy</w:t>
      </w:r>
      <w:r w:rsidRPr="0010436F">
        <w:rPr>
          <w:b/>
          <w:color w:val="000000" w:themeColor="text1"/>
          <w:sz w:val="8"/>
          <w:szCs w:val="14"/>
        </w:rPr>
        <w:t> </w:t>
      </w:r>
      <w:r w:rsidRPr="0010436F">
        <w:rPr>
          <w:color w:val="000000" w:themeColor="text1"/>
          <w:sz w:val="8"/>
          <w:szCs w:val="14"/>
        </w:rPr>
        <w:t>actually </w:t>
      </w:r>
      <w:r w:rsidRPr="0010436F">
        <w:rPr>
          <w:b/>
          <w:color w:val="000000" w:themeColor="text1"/>
          <w:szCs w:val="20"/>
          <w:u w:val="single"/>
        </w:rPr>
        <w:t xml:space="preserve">does make a greater difference: the one that </w:t>
      </w:r>
      <w:r w:rsidRPr="001E14DE">
        <w:rPr>
          <w:b/>
          <w:color w:val="000000" w:themeColor="text1"/>
          <w:szCs w:val="20"/>
          <w:highlight w:val="green"/>
          <w:u w:val="single"/>
        </w:rPr>
        <w:t>speaks the language of political power.</w:t>
      </w:r>
      <w:r w:rsidRPr="001E14DE">
        <w:rPr>
          <w:color w:val="000000" w:themeColor="text1"/>
          <w:sz w:val="8"/>
          <w:szCs w:val="14"/>
          <w:highlight w:val="green"/>
        </w:rPr>
        <w:t>The </w:t>
      </w:r>
      <w:r w:rsidRPr="001E14DE">
        <w:rPr>
          <w:b/>
          <w:color w:val="000000" w:themeColor="text1"/>
          <w:szCs w:val="20"/>
          <w:highlight w:val="green"/>
          <w:u w:val="single"/>
        </w:rPr>
        <w:t xml:space="preserve">other </w:t>
      </w:r>
      <w:r w:rsidRPr="0010436F">
        <w:rPr>
          <w:color w:val="000000" w:themeColor="text1"/>
          <w:sz w:val="8"/>
          <w:szCs w:val="20"/>
        </w:rPr>
        <w:t>fantasy</w:t>
      </w:r>
      <w:r w:rsidRPr="0010436F">
        <w:rPr>
          <w:b/>
          <w:color w:val="000000" w:themeColor="text1"/>
          <w:szCs w:val="20"/>
          <w:u w:val="single"/>
        </w:rPr>
        <w:t xml:space="preserve"> </w:t>
      </w:r>
      <w:r w:rsidRPr="001E14DE">
        <w:rPr>
          <w:b/>
          <w:color w:val="000000" w:themeColor="text1"/>
          <w:szCs w:val="20"/>
          <w:highlight w:val="green"/>
          <w:u w:val="single"/>
        </w:rPr>
        <w:t xml:space="preserve">disables action by making one a laughingstock </w:t>
      </w:r>
      <w:r w:rsidRPr="0010436F">
        <w:rPr>
          <w:color w:val="000000" w:themeColor="text1"/>
          <w:sz w:val="8"/>
          <w:szCs w:val="20"/>
        </w:rPr>
        <w:t>to those who wield the language of power.</w:t>
      </w:r>
      <w:r w:rsidRPr="0010436F">
        <w:rPr>
          <w:b/>
          <w:color w:val="000000" w:themeColor="text1"/>
          <w:szCs w:val="20"/>
          <w:u w:val="single"/>
        </w:rPr>
        <w:t xml:space="preserve"> </w:t>
      </w:r>
    </w:p>
    <w:p w14:paraId="75199672" w14:textId="77777777" w:rsidR="00F21892" w:rsidRPr="0010436F" w:rsidRDefault="00F21892" w:rsidP="00F21892">
      <w:pPr>
        <w:shd w:val="clear" w:color="auto" w:fill="FFFFFF"/>
        <w:spacing w:line="312" w:lineRule="atLeast"/>
        <w:rPr>
          <w:b/>
          <w:color w:val="000000" w:themeColor="text1"/>
          <w:szCs w:val="20"/>
          <w:u w:val="single"/>
        </w:rPr>
      </w:pPr>
    </w:p>
    <w:p w14:paraId="71AD8F1E" w14:textId="77777777" w:rsidR="00F21892" w:rsidRPr="00B44CD7" w:rsidRDefault="00F21892" w:rsidP="00F21892">
      <w:pPr>
        <w:pStyle w:val="Heading4"/>
        <w:rPr>
          <w:b w:val="0"/>
        </w:rPr>
      </w:pPr>
      <w:r>
        <w:rPr>
          <w:rStyle w:val="Style13ptBold"/>
          <w:b/>
        </w:rPr>
        <w:t>5</w:t>
      </w:r>
      <w:r w:rsidRPr="00B44CD7">
        <w:rPr>
          <w:rStyle w:val="Style13ptBold"/>
          <w:b/>
        </w:rPr>
        <w:t>] extinction first</w:t>
      </w:r>
    </w:p>
    <w:p w14:paraId="2A586DE8" w14:textId="77777777" w:rsidR="00F21892" w:rsidRPr="00B44CD7" w:rsidRDefault="00F21892" w:rsidP="00F21892">
      <w:r w:rsidRPr="00B44CD7">
        <w:rPr>
          <w:rStyle w:val="Style13ptBold"/>
        </w:rPr>
        <w:t>Pummer 15</w:t>
      </w:r>
      <w:r w:rsidRPr="00B44CD7">
        <w:t xml:space="preserve"> [Theron, Junior Research Fellow in Philosophy at St. Anne's College, University of Oxford. “Moral Agreement on Saving the World” Practical Ethics, University of Oxford. May 18, 2015] AT</w:t>
      </w:r>
    </w:p>
    <w:p w14:paraId="1D7D2870" w14:textId="77777777" w:rsidR="00F21892" w:rsidRPr="00EF11F6" w:rsidRDefault="00F21892" w:rsidP="00F21892">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1E14DE">
        <w:rPr>
          <w:rStyle w:val="StyleUnderline"/>
          <w:highlight w:val="green"/>
        </w:rPr>
        <w:t xml:space="preserve">reducing existential risk is </w:t>
      </w:r>
      <w:r w:rsidRPr="00B44CD7">
        <w:rPr>
          <w:rStyle w:val="StyleUnderline"/>
        </w:rPr>
        <w:t xml:space="preserve">easily </w:t>
      </w:r>
      <w:r w:rsidRPr="001E14DE">
        <w:rPr>
          <w:rStyle w:val="StyleUnderline"/>
          <w:highlight w:val="green"/>
        </w:rPr>
        <w:t>the most important thing in the whole world.</w:t>
      </w:r>
      <w:r w:rsidRPr="00B44CD7">
        <w:rPr>
          <w:rStyle w:val="StyleUnderline"/>
        </w:rPr>
        <w:t xml:space="preserve"> This is for the familiar reason that there are </w:t>
      </w:r>
      <w:r w:rsidRPr="001E14DE">
        <w:rPr>
          <w:rStyle w:val="StyleUnderline"/>
          <w:highlight w:val="green"/>
        </w:rPr>
        <w:t xml:space="preserve">so many people </w:t>
      </w:r>
      <w:r w:rsidRPr="00B44CD7">
        <w:rPr>
          <w:rStyle w:val="StyleUnderline"/>
        </w:rPr>
        <w:t xml:space="preserve">who </w:t>
      </w:r>
      <w:r w:rsidRPr="001E14DE">
        <w:rPr>
          <w:rStyle w:val="StyleUnderline"/>
          <w:highlight w:val="green"/>
        </w:rPr>
        <w:t>could exist in the future</w:t>
      </w:r>
      <w:r w:rsidRPr="00B44CD7">
        <w:rPr>
          <w:rStyle w:val="StyleUnderline"/>
        </w:rPr>
        <w:t xml:space="preserve"> – there are </w:t>
      </w:r>
      <w:r w:rsidRPr="001E14DE">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1E14DE">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1E14DE">
        <w:rPr>
          <w:rStyle w:val="StyleUnderline"/>
          <w:highlight w:val="green"/>
        </w:rPr>
        <w:t>this sort of egoism will imply strong reasons to reduce existential risk</w:t>
      </w:r>
      <w:r w:rsidRPr="00B44CD7">
        <w:rPr>
          <w:rStyle w:val="StyleUnderline"/>
        </w:rPr>
        <w:t>.</w:t>
      </w:r>
      <w:r w:rsidRPr="00EF11F6">
        <w:rPr>
          <w:sz w:val="12"/>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E14DE">
        <w:rPr>
          <w:rStyle w:val="Emphasis"/>
          <w:highlight w:val="green"/>
        </w:rPr>
        <w:t>We should also take into account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they would have pretty strong reason, from the standpoint of moral uncertainty, to reduce existential risk.</w:t>
      </w:r>
      <w:r w:rsidRPr="00EF11F6">
        <w:rPr>
          <w:sz w:val="12"/>
        </w:rPr>
        <w:t xml:space="preserve"> Perhaps most disturbingly still, </w:t>
      </w:r>
      <w:r w:rsidRPr="001E14DE">
        <w:rPr>
          <w:rStyle w:val="StyleUnderline"/>
          <w:highlight w:val="green"/>
        </w:rPr>
        <w:t xml:space="preserve">even if we are only 1% sure that </w:t>
      </w:r>
      <w:r w:rsidRPr="00B44CD7">
        <w:rPr>
          <w:rStyle w:val="StyleUnderline"/>
        </w:rPr>
        <w:t xml:space="preserve">the </w:t>
      </w:r>
      <w:r w:rsidRPr="001E14DE">
        <w:rPr>
          <w:rStyle w:val="StyleUnderline"/>
          <w:highlight w:val="green"/>
        </w:rPr>
        <w:t xml:space="preserve">well-being </w:t>
      </w:r>
      <w:r w:rsidRPr="00B44CD7">
        <w:rPr>
          <w:rStyle w:val="StyleUnderline"/>
        </w:rPr>
        <w:t xml:space="preserve">of possible future people </w:t>
      </w:r>
      <w:r w:rsidRPr="001E14DE">
        <w:rPr>
          <w:rStyle w:val="StyleUnderline"/>
          <w:highlight w:val="green"/>
        </w:rPr>
        <w:t xml:space="preserve">matters, </w:t>
      </w:r>
      <w:r w:rsidRPr="00B44CD7">
        <w:rPr>
          <w:rStyle w:val="StyleUnderline"/>
        </w:rPr>
        <w:t xml:space="preserve">it is at least arguable that, </w:t>
      </w:r>
      <w:r w:rsidRPr="001E14DE">
        <w:rPr>
          <w:rStyle w:val="StyleUnderline"/>
          <w:highlight w:val="green"/>
        </w:rPr>
        <w:t xml:space="preserve">from </w:t>
      </w:r>
      <w:r w:rsidRPr="00B44CD7">
        <w:rPr>
          <w:rStyle w:val="StyleUnderline"/>
        </w:rPr>
        <w:t xml:space="preserve">the standpoint of </w:t>
      </w:r>
      <w:r w:rsidRPr="001E14DE">
        <w:rPr>
          <w:rStyle w:val="StyleUnderline"/>
          <w:highlight w:val="green"/>
        </w:rPr>
        <w:t>moral uncertainty, reducing existential risk is the most important thing in the world.</w:t>
      </w:r>
      <w:r w:rsidRPr="00EF11F6">
        <w:rPr>
          <w:sz w:val="12"/>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1E14DE">
        <w:rPr>
          <w:rStyle w:val="Emphasis"/>
          <w:highlight w:val="green"/>
        </w:rPr>
        <w:t xml:space="preserve">all minimally plausible moral views would converge </w:t>
      </w:r>
      <w:r w:rsidRPr="00B44CD7">
        <w:rPr>
          <w:rStyle w:val="Emphasis"/>
        </w:rPr>
        <w:t xml:space="preserve">on the conclusion </w:t>
      </w:r>
      <w:r w:rsidRPr="001E14DE">
        <w:rPr>
          <w:rStyle w:val="Emphasis"/>
          <w:highlight w:val="green"/>
        </w:rPr>
        <w:t>that we should try to save the world</w:t>
      </w:r>
      <w:r w:rsidRPr="001E14DE">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seem to be fairly implausible views.</w:t>
      </w:r>
      <w:r w:rsidRPr="00EF11F6">
        <w:rPr>
          <w:sz w:val="12"/>
        </w:rPr>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F11F6">
        <w:rPr>
          <w:sz w:val="12"/>
        </w:rPr>
        <w:t xml:space="preserve"> Derek Parfit,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65850B48" w14:textId="77777777" w:rsidR="00F21892" w:rsidRPr="009463A3" w:rsidRDefault="00F21892" w:rsidP="00F21892"/>
    <w:p w14:paraId="3C0EA4A5" w14:textId="49E89821" w:rsidR="00E42E4C" w:rsidRDefault="0063035E" w:rsidP="0063035E">
      <w:pPr>
        <w:pStyle w:val="Heading1"/>
      </w:pPr>
      <w:r>
        <w:t>1AR</w:t>
      </w:r>
    </w:p>
    <w:sectPr w:rsidR="00E42E4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A262AF" w14:textId="77777777" w:rsidR="00591752" w:rsidRDefault="00591752" w:rsidP="00F21892">
      <w:pPr>
        <w:spacing w:after="0" w:line="240" w:lineRule="auto"/>
      </w:pPr>
      <w:r>
        <w:separator/>
      </w:r>
    </w:p>
  </w:endnote>
  <w:endnote w:type="continuationSeparator" w:id="0">
    <w:p w14:paraId="17232774" w14:textId="77777777" w:rsidR="00591752" w:rsidRDefault="00591752" w:rsidP="00F218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B4BC62" w14:textId="77777777" w:rsidR="00591752" w:rsidRDefault="00591752" w:rsidP="00F21892">
      <w:pPr>
        <w:spacing w:after="0" w:line="240" w:lineRule="auto"/>
      </w:pPr>
      <w:r>
        <w:separator/>
      </w:r>
    </w:p>
  </w:footnote>
  <w:footnote w:type="continuationSeparator" w:id="0">
    <w:p w14:paraId="1B41D50D" w14:textId="77777777" w:rsidR="00591752" w:rsidRDefault="00591752" w:rsidP="00F21892">
      <w:pPr>
        <w:spacing w:after="0" w:line="240" w:lineRule="auto"/>
      </w:pPr>
      <w:r>
        <w:continuationSeparator/>
      </w:r>
    </w:p>
  </w:footnote>
  <w:footnote w:id="1">
    <w:p w14:paraId="7F218380" w14:textId="77777777" w:rsidR="00F21892" w:rsidRPr="00F14285" w:rsidRDefault="00F21892" w:rsidP="00F21892">
      <w:pPr>
        <w:shd w:val="clear" w:color="auto" w:fill="FFFFFF"/>
        <w:spacing w:line="312" w:lineRule="atLeast"/>
        <w:rPr>
          <w:rFonts w:asciiTheme="majorHAnsi" w:hAnsiTheme="majorHAnsi"/>
          <w:color w:val="282828"/>
          <w:sz w:val="8"/>
          <w:szCs w:val="8"/>
        </w:rPr>
      </w:pPr>
      <w:r w:rsidRPr="00F14285">
        <w:rPr>
          <w:rStyle w:val="FootnoteReference"/>
          <w:rFonts w:asciiTheme="majorHAnsi" w:hAnsiTheme="majorHAnsi"/>
          <w:sz w:val="8"/>
          <w:szCs w:val="8"/>
        </w:rPr>
        <w:footnoteRef/>
      </w:r>
      <w:r w:rsidRPr="00F14285">
        <w:rPr>
          <w:rFonts w:asciiTheme="majorHAnsi" w:hAnsiTheme="majorHAnsi"/>
          <w:sz w:val="8"/>
          <w:szCs w:val="8"/>
        </w:rPr>
        <w:t xml:space="preserve"> </w:t>
      </w:r>
      <w:r w:rsidRPr="00F14285">
        <w:rPr>
          <w:rFonts w:asciiTheme="majorHAnsi" w:hAnsiTheme="majorHAnsi"/>
          <w:color w:val="282828"/>
          <w:sz w:val="8"/>
          <w:szCs w:val="8"/>
        </w:rPr>
        <w:t>[MBA(Alan,ActingonActivism,</w:t>
      </w:r>
      <w:hyperlink r:id="rId1" w:tooltip="External link" w:history="1">
        <w:r w:rsidRPr="00F14285">
          <w:rPr>
            <w:rFonts w:asciiTheme="majorHAnsi" w:hAnsiTheme="majorHAnsi"/>
            <w:color w:val="212121"/>
            <w:sz w:val="8"/>
            <w:szCs w:val="8"/>
            <w:u w:val="single"/>
          </w:rPr>
          <w:t>http://home.montgome... 17-2005).doc)]</w:t>
        </w:r>
      </w:hyperlink>
    </w:p>
    <w:p w14:paraId="43BEB033" w14:textId="77777777" w:rsidR="00F21892" w:rsidRPr="00F14285" w:rsidRDefault="00F21892" w:rsidP="00F21892">
      <w:pPr>
        <w:shd w:val="clear" w:color="auto" w:fill="FFFFFF"/>
        <w:spacing w:line="312" w:lineRule="atLeast"/>
        <w:rPr>
          <w:rFonts w:asciiTheme="majorHAnsi" w:hAnsiTheme="majorHAnsi"/>
          <w:color w:val="282828"/>
          <w:sz w:val="8"/>
          <w:szCs w:val="8"/>
        </w:rPr>
      </w:pPr>
      <w:r w:rsidRPr="00F14285">
        <w:rPr>
          <w:rFonts w:asciiTheme="majorHAnsi" w:hAnsiTheme="majorHAnsi"/>
          <w:color w:val="282828"/>
          <w:sz w:val="8"/>
          <w:szCs w:val="8"/>
        </w:rPr>
        <w:t>An important concern emerges when Mitchell describes reflexive fiat as a contest strategy capable of â€œeschewing the power to directly control external actorsâ€</w:t>
      </w:r>
      <w:r w:rsidRPr="00F14285">
        <w:rPr>
          <w:rFonts w:ascii="Wingdings 2" w:hAnsi="Wingdings 2" w:cs="Wingdings 2"/>
          <w:color w:val="282828"/>
          <w:sz w:val="8"/>
          <w:szCs w:val="8"/>
        </w:rPr>
        <w:t></w:t>
      </w:r>
      <w:r w:rsidRPr="00F14285">
        <w:rPr>
          <w:rFonts w:asciiTheme="majorHAnsi" w:hAnsiTheme="majorHAnsi"/>
          <w:color w:val="282828"/>
          <w:sz w:val="8"/>
          <w:szCs w:val="8"/>
        </w:rPr>
        <w:t xml:space="preserve"> (1998b, p. 20).</w:t>
      </w:r>
    </w:p>
    <w:p w14:paraId="057A612F" w14:textId="77777777" w:rsidR="00F21892" w:rsidRPr="00F14285" w:rsidRDefault="00F21892" w:rsidP="00F21892">
      <w:pPr>
        <w:pStyle w:val="FootnoteText"/>
        <w:rPr>
          <w:rFonts w:asciiTheme="majorHAnsi" w:hAnsiTheme="majorHAnsi"/>
          <w:sz w:val="8"/>
          <w:szCs w:val="8"/>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23600F"/>
    <w:multiLevelType w:val="hybridMultilevel"/>
    <w:tmpl w:val="98E647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6"/>
  </w:num>
  <w:num w:numId="14">
    <w:abstractNumId w:val="11"/>
  </w:num>
  <w:num w:numId="15">
    <w:abstractNumId w:val="15"/>
  </w:num>
  <w:num w:numId="16">
    <w:abstractNumId w:val="1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F2189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4BC3"/>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5B14"/>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2DF5"/>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6EA5"/>
    <w:rsid w:val="004B72B4"/>
    <w:rsid w:val="004B75BF"/>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4A53"/>
    <w:rsid w:val="0054750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1752"/>
    <w:rsid w:val="005A4D4E"/>
    <w:rsid w:val="005A7237"/>
    <w:rsid w:val="005B0B4C"/>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035E"/>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2233"/>
    <w:rsid w:val="00717B01"/>
    <w:rsid w:val="007227D9"/>
    <w:rsid w:val="0072491F"/>
    <w:rsid w:val="00725598"/>
    <w:rsid w:val="007374A1"/>
    <w:rsid w:val="0074527B"/>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667"/>
    <w:rsid w:val="008C0FA2"/>
    <w:rsid w:val="008C2342"/>
    <w:rsid w:val="008C77B6"/>
    <w:rsid w:val="008D1B91"/>
    <w:rsid w:val="008D724A"/>
    <w:rsid w:val="008E7A3E"/>
    <w:rsid w:val="008F41FD"/>
    <w:rsid w:val="008F4479"/>
    <w:rsid w:val="008F4BA0"/>
    <w:rsid w:val="008F6553"/>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5B71"/>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22F3"/>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6C4C"/>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F4F"/>
    <w:rsid w:val="00D61A4E"/>
    <w:rsid w:val="00D634EA"/>
    <w:rsid w:val="00D713A1"/>
    <w:rsid w:val="00D77956"/>
    <w:rsid w:val="00D80F0C"/>
    <w:rsid w:val="00D9204A"/>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620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892"/>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7B239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70223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022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022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7022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9"/>
    <w:unhideWhenUsed/>
    <w:qFormat/>
    <w:rsid w:val="007022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022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2233"/>
  </w:style>
  <w:style w:type="character" w:customStyle="1" w:styleId="Heading1Char">
    <w:name w:val="Heading 1 Char"/>
    <w:aliases w:val="Pocket Char"/>
    <w:basedOn w:val="DefaultParagraphFont"/>
    <w:link w:val="Heading1"/>
    <w:uiPriority w:val="9"/>
    <w:rsid w:val="007022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02233"/>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70223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9"/>
    <w:rsid w:val="007022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702233"/>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702233"/>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702233"/>
    <w:rPr>
      <w:rFonts w:ascii="Calibri" w:hAnsi="Calibri"/>
      <w:b/>
      <w:i w:val="0"/>
      <w:iCs/>
      <w:sz w:val="22"/>
      <w:u w:val="single"/>
      <w:bdr w:val="none" w:sz="0" w:space="0" w:color="auto"/>
    </w:rPr>
  </w:style>
  <w:style w:type="paragraph" w:customStyle="1" w:styleId="textbold">
    <w:name w:val="text bold"/>
    <w:basedOn w:val="Normal"/>
    <w:link w:val="Emphasis"/>
    <w:autoRedefine/>
    <w:uiPriority w:val="20"/>
    <w:qFormat/>
    <w:rsid w:val="00F21892"/>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character" w:styleId="FollowedHyperlink">
    <w:name w:val="FollowedHyperlink"/>
    <w:basedOn w:val="DefaultParagraphFont"/>
    <w:uiPriority w:val="99"/>
    <w:semiHidden/>
    <w:unhideWhenUsed/>
    <w:rsid w:val="0070223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Dont use Char,Tag and Cite Char,No Spacing31 Char,Card Tex"/>
    <w:basedOn w:val="DefaultParagraphFont"/>
    <w:link w:val="NoSpacing"/>
    <w:uiPriority w:val="99"/>
    <w:unhideWhenUsed/>
    <w:rsid w:val="00702233"/>
    <w:rPr>
      <w:color w:val="auto"/>
      <w:u w:val="none"/>
    </w:rPr>
  </w:style>
  <w:style w:type="paragraph" w:styleId="NoSpacing">
    <w:name w:val="No Spacing"/>
    <w:aliases w:val="Note Level 21,Small Text,Card Format,Note Level 211,ClearFormatting,Clear,DDI Tag,Tag Title,No Spacing51,No Spacing11211,Dont use,Tag and Cite,No Spacing31,CD - Cite,No Spacing22,No Spacing41,No Spacing6,No Spacing7,Very Small Text"/>
    <w:basedOn w:val="Heading1"/>
    <w:link w:val="Hyperlink"/>
    <w:autoRedefine/>
    <w:uiPriority w:val="99"/>
    <w:qFormat/>
    <w:rsid w:val="00F2189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DocumentMap">
    <w:name w:val="Document Map"/>
    <w:basedOn w:val="Normal"/>
    <w:link w:val="DocumentMapChar"/>
    <w:uiPriority w:val="99"/>
    <w:semiHidden/>
    <w:unhideWhenUsed/>
    <w:rsid w:val="007022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02233"/>
    <w:rPr>
      <w:rFonts w:ascii="Lucida Grande" w:hAnsi="Lucida Grande" w:cs="Lucida Grand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F21892"/>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F21892"/>
    <w:rPr>
      <w:rFonts w:ascii="Times New Roman" w:eastAsia="Times New Roman" w:hAnsi="Times New Roman" w:cs="Times New Roman"/>
    </w:rPr>
  </w:style>
  <w:style w:type="paragraph" w:customStyle="1" w:styleId="Emphasis1">
    <w:name w:val="Emphasis1"/>
    <w:basedOn w:val="Normal"/>
    <w:autoRedefine/>
    <w:uiPriority w:val="7"/>
    <w:qFormat/>
    <w:rsid w:val="00F21892"/>
    <w:pPr>
      <w:pBdr>
        <w:top w:val="single" w:sz="4" w:space="1" w:color="auto"/>
        <w:left w:val="single" w:sz="4" w:space="4" w:color="auto"/>
        <w:bottom w:val="single" w:sz="4" w:space="1" w:color="auto"/>
        <w:right w:val="single" w:sz="4" w:space="4" w:color="auto"/>
      </w:pBdr>
      <w:ind w:left="720"/>
      <w:jc w:val="both"/>
    </w:pPr>
    <w:rPr>
      <w:rFonts w:cs="Calibri"/>
      <w:b/>
      <w:iCs/>
      <w:u w:val="single"/>
    </w:rPr>
  </w:style>
  <w:style w:type="paragraph" w:styleId="ListParagraph">
    <w:name w:val="List Paragraph"/>
    <w:aliases w:val="6 font"/>
    <w:basedOn w:val="Normal"/>
    <w:uiPriority w:val="34"/>
    <w:unhideWhenUsed/>
    <w:qFormat/>
    <w:rsid w:val="00F21892"/>
    <w:pPr>
      <w:ind w:left="720"/>
      <w:contextualSpacing/>
    </w:pPr>
    <w:rPr>
      <w:rFonts w:cs="Calibri"/>
    </w:rPr>
  </w:style>
  <w:style w:type="paragraph" w:styleId="Footer">
    <w:name w:val="footer"/>
    <w:basedOn w:val="Normal"/>
    <w:link w:val="FooterChar"/>
    <w:uiPriority w:val="99"/>
    <w:unhideWhenUsed/>
    <w:rsid w:val="00F21892"/>
    <w:pPr>
      <w:tabs>
        <w:tab w:val="center" w:pos="4680"/>
        <w:tab w:val="right" w:pos="9360"/>
      </w:tabs>
      <w:spacing w:after="0" w:line="240" w:lineRule="auto"/>
    </w:pPr>
    <w:rPr>
      <w:rFonts w:cs="Calibri"/>
    </w:rPr>
  </w:style>
  <w:style w:type="character" w:customStyle="1" w:styleId="FooterChar">
    <w:name w:val="Footer Char"/>
    <w:basedOn w:val="DefaultParagraphFont"/>
    <w:link w:val="Footer"/>
    <w:uiPriority w:val="99"/>
    <w:rsid w:val="00F21892"/>
    <w:rPr>
      <w:rFonts w:ascii="Calibri" w:hAnsi="Calibri" w:cs="Calibri"/>
      <w:sz w:val="22"/>
    </w:rPr>
  </w:style>
  <w:style w:type="paragraph" w:styleId="Header">
    <w:name w:val="header"/>
    <w:basedOn w:val="Normal"/>
    <w:link w:val="HeaderChar"/>
    <w:uiPriority w:val="99"/>
    <w:unhideWhenUsed/>
    <w:rsid w:val="00F21892"/>
    <w:pPr>
      <w:tabs>
        <w:tab w:val="center" w:pos="4680"/>
        <w:tab w:val="right" w:pos="9360"/>
      </w:tabs>
      <w:spacing w:after="0" w:line="240" w:lineRule="auto"/>
    </w:pPr>
    <w:rPr>
      <w:rFonts w:cs="Calibri"/>
    </w:rPr>
  </w:style>
  <w:style w:type="character" w:customStyle="1" w:styleId="HeaderChar">
    <w:name w:val="Header Char"/>
    <w:basedOn w:val="DefaultParagraphFont"/>
    <w:link w:val="Header"/>
    <w:uiPriority w:val="99"/>
    <w:rsid w:val="00F21892"/>
    <w:rPr>
      <w:rFonts w:ascii="Calibri" w:hAnsi="Calibri" w:cs="Calibri"/>
      <w:sz w:val="22"/>
    </w:rPr>
  </w:style>
  <w:style w:type="paragraph" w:customStyle="1" w:styleId="Emphasize">
    <w:name w:val="Emphasize"/>
    <w:basedOn w:val="Normal"/>
    <w:uiPriority w:val="7"/>
    <w:qFormat/>
    <w:rsid w:val="00F21892"/>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sz w:val="26"/>
      <w:u w:val="single"/>
    </w:rPr>
  </w:style>
  <w:style w:type="table" w:styleId="TableGrid">
    <w:name w:val="Table Grid"/>
    <w:basedOn w:val="TableNormal"/>
    <w:uiPriority w:val="59"/>
    <w:rsid w:val="00F21892"/>
    <w:rPr>
      <w:rFonts w:eastAsiaTheme="minorHAns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UnderlinePara">
    <w:name w:val="Underline Para"/>
    <w:basedOn w:val="Normal"/>
    <w:uiPriority w:val="1"/>
    <w:qFormat/>
    <w:rsid w:val="00F21892"/>
    <w:pPr>
      <w:widowControl w:val="0"/>
      <w:suppressAutoHyphens/>
      <w:spacing w:after="200"/>
      <w:contextualSpacing/>
    </w:pPr>
    <w:rPr>
      <w:rFonts w:asciiTheme="minorHAnsi" w:hAnsiTheme="minorHAnsi"/>
      <w:u w:val="single"/>
    </w:rPr>
  </w:style>
  <w:style w:type="paragraph" w:styleId="FootnoteText">
    <w:name w:val="footnote text"/>
    <w:basedOn w:val="Normal"/>
    <w:link w:val="FootnoteTextChar"/>
    <w:uiPriority w:val="99"/>
    <w:unhideWhenUsed/>
    <w:qFormat/>
    <w:rsid w:val="00F21892"/>
  </w:style>
  <w:style w:type="character" w:customStyle="1" w:styleId="FootnoteTextChar">
    <w:name w:val="Footnote Text Char"/>
    <w:basedOn w:val="DefaultParagraphFont"/>
    <w:link w:val="FootnoteText"/>
    <w:uiPriority w:val="99"/>
    <w:rsid w:val="00F21892"/>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F218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io9.gizmodo.com/what-would-happen-if-all-our-satellites-were-suddenly-d-1709006681" TargetMode="External"/><Relationship Id="rId21" Type="http://schemas.openxmlformats.org/officeDocument/2006/relationships/hyperlink" Target="http://articles.latimes.com/1998/may/21/news/mn-52190" TargetMode="External"/><Relationship Id="rId22" Type="http://schemas.openxmlformats.org/officeDocument/2006/relationships/hyperlink" Target="http://marshall.org/wp-content/uploads/2013/08/Day-without-Space-Oct-16-2008.pdf" TargetMode="External"/><Relationship Id="rId23" Type="http://schemas.openxmlformats.org/officeDocument/2006/relationships/hyperlink" Target="https://io9.gizmodo.com/what-would-happen-if-all-our-satellites-were-suddenly-d-1709006681" TargetMode="External"/><Relationship Id="rId24" Type="http://schemas.openxmlformats.org/officeDocument/2006/relationships/hyperlink" Target="https://io9.gizmodo.com/what-would-happen-if-all-our-satellites-were-suddenly-d-1709006681" TargetMode="External"/><Relationship Id="rId25" Type="http://schemas.openxmlformats.org/officeDocument/2006/relationships/hyperlink" Target="http://www.protocols.com/pbook/cellular.htm" TargetMode="External"/><Relationship Id="rId26" Type="http://schemas.openxmlformats.org/officeDocument/2006/relationships/hyperlink" Target="http://www.pwsinger.com/biography.html" TargetMode="External"/><Relationship Id="rId27" Type="http://schemas.openxmlformats.org/officeDocument/2006/relationships/hyperlink" Target="https://www.newamerica.org/" TargetMode="External"/><Relationship Id="rId28" Type="http://schemas.openxmlformats.org/officeDocument/2006/relationships/hyperlink" Target="https://www.theintlscholar.com/periodical/12/14/2020/analysis-commercialization-space-risk-international-law-military-space-race" TargetMode="External"/><Relationship Id="rId29" Type="http://schemas.openxmlformats.org/officeDocument/2006/relationships/hyperlink" Target="http://thebulletin.org/space-weapons-and-risk-nuclear-exchanges8346"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www.reachingcriticalwill.org/images/documents/Disarmament-fora/OEWG/2016/Documents/NGO13.pdf" TargetMode="External"/><Relationship Id="rId31" Type="http://schemas.openxmlformats.org/officeDocument/2006/relationships/hyperlink" Target="https://www.theguardian.com/science/2021/jul/19/billionaires-space-tourism-environment-emissions" TargetMode="External"/><Relationship Id="rId32" Type="http://schemas.openxmlformats.org/officeDocument/2006/relationships/hyperlink" Target="https://www.ncbi.nlm.nih.gov/pmc/articles/PMC6446569/" TargetMode="External"/><Relationship Id="rId9" Type="http://schemas.openxmlformats.org/officeDocument/2006/relationships/footnotes" Target="footnotes.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fontTable" Target="fontTable.xml"/><Relationship Id="rId34"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s://commons.und.edu/theses/2455/" TargetMode="External"/><Relationship Id="rId12" Type="http://schemas.openxmlformats.org/officeDocument/2006/relationships/hyperlink" Target="https://aerospace.org/sites/default/files/2019-04/Crosslink%20Fall%202015%20V16N1%20.pdf" TargetMode="External"/><Relationship Id="rId13" Type="http://schemas.openxmlformats.org/officeDocument/2006/relationships/hyperlink" Target="https://foxtrotalpha.jalopnik.com/these-are-the-doomsday-satellites-that-detected-the-exp-1737434876" TargetMode="External"/><Relationship Id="rId14" Type="http://schemas.openxmlformats.org/officeDocument/2006/relationships/hyperlink" Target="https://io9.gizmodo.com/what-would-happen-if-all-our-satellites-were-suddenly-d-1709006681" TargetMode="External"/><Relationship Id="rId15" Type="http://schemas.openxmlformats.org/officeDocument/2006/relationships/hyperlink" Target="http://www.spacesafetymagazine.com/space-debris/kessler-syndrome/" TargetMode="External"/><Relationship Id="rId16" Type="http://schemas.openxmlformats.org/officeDocument/2006/relationships/hyperlink" Target="http://io9.com/how-to-clean-up-deadly-space-junk-before-disaster-strik-1443463338" TargetMode="External"/><Relationship Id="rId17" Type="http://schemas.openxmlformats.org/officeDocument/2006/relationships/hyperlink" Target="https://io9.gizmodo.com/what-would-happen-if-all-our-satellites-were-suddenly-d-1709006681" TargetMode="External"/><Relationship Id="rId18" Type="http://schemas.openxmlformats.org/officeDocument/2006/relationships/hyperlink" Target="http://planet4589.org/" TargetMode="External"/><Relationship Id="rId19" Type="http://schemas.openxmlformats.org/officeDocument/2006/relationships/hyperlink" Target="http://planet4589.org/jcm/cfa-www.harvard.ed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home.montgomerybell.edu/~coversa/Acting%20on%20Activism%20(Nov%2017-2005).doc)%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275F780-2B8F-A34F-9362-6B14823D0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19281</Words>
  <Characters>109902</Characters>
  <Application>Microsoft Macintosh Word</Application>
  <DocSecurity>0</DocSecurity>
  <Lines>915</Lines>
  <Paragraphs>257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128926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1</cp:revision>
  <dcterms:created xsi:type="dcterms:W3CDTF">2022-01-16T00:49:00Z</dcterms:created>
  <dcterms:modified xsi:type="dcterms:W3CDTF">2022-01-16T15:08:00Z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