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9497" w14:textId="77777777" w:rsidR="00B93EA5" w:rsidRPr="00391573" w:rsidRDefault="00B93EA5" w:rsidP="00B93EA5">
      <w:pPr>
        <w:pStyle w:val="Heading2"/>
      </w:pPr>
      <w:r w:rsidRPr="00391573">
        <w:t>1</w:t>
      </w:r>
    </w:p>
    <w:p w14:paraId="0EF61B42" w14:textId="77777777" w:rsidR="00B93EA5" w:rsidRPr="00391573" w:rsidRDefault="00B93EA5" w:rsidP="00B93EA5">
      <w:pPr>
        <w:pStyle w:val="Heading4"/>
        <w:rPr>
          <w:rFonts w:eastAsia="Calibri"/>
        </w:rPr>
      </w:pPr>
      <w:r w:rsidRPr="00391573">
        <w:rPr>
          <w:rFonts w:eastAsia="Calibri"/>
        </w:rPr>
        <w:t>Interp: The aff must define which medicines they reduce intellectual property protections for with a delineated text in the 1ac</w:t>
      </w:r>
    </w:p>
    <w:p w14:paraId="12806183" w14:textId="77777777" w:rsidR="00B93EA5" w:rsidRPr="00391573" w:rsidRDefault="00B93EA5" w:rsidP="00B93EA5">
      <w:pPr>
        <w:pStyle w:val="Heading4"/>
        <w:rPr>
          <w:rFonts w:eastAsia="Calibri"/>
        </w:rPr>
      </w:pPr>
      <w:r w:rsidRPr="00391573">
        <w:rPr>
          <w:rFonts w:eastAsia="Calibri"/>
        </w:rPr>
        <w:t xml:space="preserve">Medicines is a vague and broad term - no normal means. Antonanzas and Postma 16 </w:t>
      </w:r>
    </w:p>
    <w:p w14:paraId="62298A59" w14:textId="77777777" w:rsidR="00B93EA5" w:rsidRPr="00391573" w:rsidRDefault="00B93EA5" w:rsidP="00B93EA5">
      <w:pPr>
        <w:rPr>
          <w:rFonts w:eastAsia="Calibri"/>
        </w:rPr>
      </w:pPr>
      <w:r w:rsidRPr="00391573">
        <w:rPr>
          <w:rFonts w:eastAsia="Calibri"/>
          <w:b/>
          <w:sz w:val="26"/>
          <w:szCs w:val="26"/>
        </w:rPr>
        <w:t>Antoñanzas</w:t>
      </w:r>
      <w:r w:rsidRPr="00391573">
        <w:rPr>
          <w:rFonts w:eastAsia="Calibri"/>
        </w:rPr>
        <w:t xml:space="preserve">, F., Terkola, R. </w:t>
      </w:r>
      <w:r w:rsidRPr="00391573">
        <w:rPr>
          <w:rFonts w:eastAsia="Calibri"/>
          <w:b/>
          <w:sz w:val="26"/>
          <w:szCs w:val="26"/>
        </w:rPr>
        <w:t>&amp; Postma</w:t>
      </w:r>
      <w:r w:rsidRPr="00391573">
        <w:rPr>
          <w:rFonts w:eastAsia="Calibri"/>
        </w:rPr>
        <w:t xml:space="preserve">, M. The Value of </w:t>
      </w:r>
      <w:r w:rsidRPr="00391573">
        <w:rPr>
          <w:rFonts w:eastAsia="Calibri"/>
          <w:highlight w:val="cyan"/>
          <w:u w:val="single"/>
        </w:rPr>
        <w:t>Medicines: A Crucial but Vague Concept</w:t>
      </w:r>
      <w:r w:rsidRPr="00391573">
        <w:rPr>
          <w:rFonts w:eastAsia="Calibri"/>
        </w:rPr>
        <w:t>. PharmacoEconomics 34, 1227–1239 (</w:t>
      </w:r>
      <w:r w:rsidRPr="00391573">
        <w:rPr>
          <w:rFonts w:eastAsia="Calibri"/>
          <w:b/>
          <w:sz w:val="26"/>
          <w:szCs w:val="26"/>
        </w:rPr>
        <w:t>2016</w:t>
      </w:r>
      <w:r w:rsidRPr="00391573">
        <w:rPr>
          <w:rFonts w:eastAsia="Calibri"/>
        </w:rPr>
        <w:t xml:space="preserve">). </w:t>
      </w:r>
      <w:hyperlink r:id="rId6">
        <w:r w:rsidRPr="00391573">
          <w:rPr>
            <w:rFonts w:eastAsia="Calibri"/>
            <w:color w:val="1155CC"/>
            <w:u w:val="single"/>
          </w:rPr>
          <w:t>https://doi.org/10.1007/s40273-016-0434-8</w:t>
        </w:r>
      </w:hyperlink>
      <w:r w:rsidRPr="00391573">
        <w:rPr>
          <w:rFonts w:eastAsia="Calibri"/>
        </w:rPr>
        <w:t xml:space="preserve"> //SR</w:t>
      </w:r>
    </w:p>
    <w:p w14:paraId="6EAD552A" w14:textId="77777777" w:rsidR="00B93EA5" w:rsidRPr="00391573" w:rsidRDefault="00B93EA5" w:rsidP="00B93EA5">
      <w:pPr>
        <w:rPr>
          <w:rFonts w:eastAsia="Calibri"/>
        </w:rPr>
      </w:pPr>
      <w:r w:rsidRPr="00391573">
        <w:rPr>
          <w:rFonts w:eastAsia="Calibri"/>
        </w:rPr>
        <w:t xml:space="preserve">Key Points for Decision Makers Although the value of healthcare products is commonly understood as a mix of effectiveness, safety and efficiency, </w:t>
      </w:r>
      <w:r w:rsidRPr="00391573">
        <w:rPr>
          <w:rFonts w:eastAsia="Calibri"/>
          <w:highlight w:val="cyan"/>
          <w:u w:val="single"/>
        </w:rPr>
        <w:t>there is no clear</w:t>
      </w:r>
      <w:r w:rsidRPr="00391573">
        <w:rPr>
          <w:rFonts w:eastAsia="Calibri"/>
          <w:u w:val="single"/>
        </w:rPr>
        <w:t xml:space="preserve"> and shared </w:t>
      </w:r>
      <w:r w:rsidRPr="00391573">
        <w:rPr>
          <w:rFonts w:eastAsia="Calibri"/>
          <w:highlight w:val="cyan"/>
          <w:u w:val="single"/>
        </w:rPr>
        <w:t>definition of this</w:t>
      </w:r>
      <w:r w:rsidRPr="00391573">
        <w:rPr>
          <w:rFonts w:eastAsia="Calibri"/>
          <w:u w:val="single"/>
        </w:rPr>
        <w:t xml:space="preserve"> abstract and </w:t>
      </w:r>
      <w:r w:rsidRPr="00391573">
        <w:rPr>
          <w:rFonts w:eastAsia="Calibri"/>
          <w:highlight w:val="cyan"/>
          <w:u w:val="single"/>
        </w:rPr>
        <w:t>multi-perspective concept</w:t>
      </w:r>
      <w:r w:rsidRPr="00391573">
        <w:rPr>
          <w:rFonts w:eastAsia="Calibri"/>
        </w:rPr>
        <w:t xml:space="preserve">, potentially </w:t>
      </w:r>
      <w:r w:rsidRPr="00391573">
        <w:rPr>
          <w:rFonts w:eastAsia="Calibri"/>
          <w:highlight w:val="cyan"/>
          <w:u w:val="single"/>
        </w:rPr>
        <w:t>leading to inconsistent decisions</w:t>
      </w:r>
      <w:r w:rsidRPr="00391573">
        <w:rPr>
          <w:rFonts w:eastAsia="Calibri"/>
          <w:u w:val="single"/>
        </w:rPr>
        <w:t xml:space="preserve"> across</w:t>
      </w:r>
      <w:r w:rsidRPr="00391573">
        <w:rPr>
          <w:rFonts w:eastAsia="Calibri"/>
        </w:rPr>
        <w:t xml:space="preserve"> jurisdictions regarding </w:t>
      </w:r>
      <w:r w:rsidRPr="00391573">
        <w:rPr>
          <w:rFonts w:eastAsia="Calibri"/>
          <w:u w:val="single"/>
        </w:rPr>
        <w:t>price, reimbursement, and access to those products</w:t>
      </w:r>
      <w:r w:rsidRPr="00391573">
        <w:rPr>
          <w:rFonts w:eastAsia="Calibri"/>
        </w:rPr>
        <w:t xml:space="preserve">. </w:t>
      </w:r>
      <w:r w:rsidRPr="00391573">
        <w:rPr>
          <w:rFonts w:eastAsia="Calibri"/>
          <w:u w:val="single"/>
        </w:rPr>
        <w:t xml:space="preserve">Decision makers and </w:t>
      </w:r>
      <w:r w:rsidRPr="00391573">
        <w:rPr>
          <w:rFonts w:eastAsia="Calibri"/>
          <w:highlight w:val="cyan"/>
          <w:u w:val="single"/>
        </w:rPr>
        <w:t>health tech</w:t>
      </w:r>
      <w:r w:rsidRPr="00391573">
        <w:rPr>
          <w:rFonts w:eastAsia="Calibri"/>
          <w:u w:val="single"/>
        </w:rPr>
        <w:t xml:space="preserve">nology </w:t>
      </w:r>
      <w:r w:rsidRPr="00391573">
        <w:rPr>
          <w:rFonts w:eastAsia="Calibri"/>
          <w:highlight w:val="cyan"/>
          <w:u w:val="single"/>
        </w:rPr>
        <w:t>assessment bodies should</w:t>
      </w:r>
      <w:r w:rsidRPr="00391573">
        <w:rPr>
          <w:rFonts w:eastAsia="Calibri"/>
          <w:u w:val="single"/>
        </w:rPr>
        <w:t xml:space="preserve"> make efforts to </w:t>
      </w:r>
      <w:r w:rsidRPr="00391573">
        <w:rPr>
          <w:rFonts w:eastAsia="Calibri"/>
          <w:highlight w:val="cyan"/>
          <w:u w:val="single"/>
        </w:rPr>
        <w:t>explicitly specify</w:t>
      </w:r>
      <w:r w:rsidRPr="00391573">
        <w:rPr>
          <w:rFonts w:eastAsia="Calibri"/>
          <w:u w:val="single"/>
        </w:rPr>
        <w:t xml:space="preserve"> the </w:t>
      </w:r>
      <w:r w:rsidRPr="00391573">
        <w:rPr>
          <w:rFonts w:eastAsia="Calibri"/>
          <w:highlight w:val="cyan"/>
          <w:u w:val="single"/>
        </w:rPr>
        <w:t>criteria</w:t>
      </w:r>
      <w:r w:rsidRPr="00391573">
        <w:rPr>
          <w:rFonts w:eastAsia="Calibri"/>
          <w:u w:val="single"/>
        </w:rPr>
        <w:t xml:space="preserve"> used </w:t>
      </w:r>
      <w:r w:rsidRPr="00391573">
        <w:rPr>
          <w:rFonts w:eastAsia="Calibri"/>
          <w:highlight w:val="cyan"/>
          <w:u w:val="single"/>
        </w:rPr>
        <w:t>when appraising health tech</w:t>
      </w:r>
      <w:r w:rsidRPr="00391573">
        <w:rPr>
          <w:rFonts w:eastAsia="Calibri"/>
          <w:u w:val="single"/>
        </w:rPr>
        <w:t>nologies</w:t>
      </w:r>
      <w:r w:rsidRPr="00391573">
        <w:rPr>
          <w:rFonts w:eastAsia="Calibri"/>
        </w:rPr>
        <w:t xml:space="preserve"> so that their value can be unambiguously conceptualized and measured. Several approaches are used to incorporate the concept of value without explicitly defining it, but </w:t>
      </w:r>
      <w:r w:rsidRPr="00391573">
        <w:rPr>
          <w:rFonts w:eastAsia="Calibri"/>
          <w:u w:val="single"/>
        </w:rPr>
        <w:t>adaptations to specific situations</w:t>
      </w:r>
      <w:r w:rsidRPr="00391573">
        <w:rPr>
          <w:rFonts w:eastAsia="Calibri"/>
        </w:rPr>
        <w:t xml:space="preserve"> (through the weighting of assessment results according to various criteria) </w:t>
      </w:r>
      <w:r w:rsidRPr="00391573">
        <w:rPr>
          <w:rFonts w:eastAsia="Calibri"/>
          <w:u w:val="single"/>
        </w:rPr>
        <w:t>are frequently found in real-world practice</w:t>
      </w:r>
      <w:r w:rsidRPr="00391573">
        <w:rPr>
          <w:rFonts w:eastAsia="Calibri"/>
        </w:rPr>
        <w:t xml:space="preserve">.  Table 2 Cost-effectiveness thresholds </w:t>
      </w:r>
      <w:r w:rsidRPr="00391573">
        <w:rPr>
          <w:rFonts w:eastAsia="Calibri"/>
          <w:highlight w:val="cyan"/>
          <w:u w:val="single"/>
        </w:rPr>
        <w:t>in</w:t>
      </w:r>
      <w:r w:rsidRPr="00391573">
        <w:rPr>
          <w:rFonts w:eastAsia="Calibri"/>
        </w:rPr>
        <w:t xml:space="preserve"> selected European countries Country Affordability threshold (cost/QALY) Austria No [35] France No [23, 35, 43] Germany No [23, 35] Likely to range between €20,000 and €40,000, not formal [43] Hungary Technologies are considered cost effective below the threshold of 2 9 GDP per capita/QALY; technologies are not cost effective above the threshold of 3 9 GDP per capita/QALY [47] Italy No [35] </w:t>
      </w:r>
      <w:r w:rsidRPr="00391573">
        <w:rPr>
          <w:rFonts w:eastAsia="Calibri"/>
          <w:u w:val="single"/>
        </w:rPr>
        <w:t xml:space="preserve">The </w:t>
      </w:r>
      <w:r w:rsidRPr="00391573">
        <w:rPr>
          <w:rFonts w:eastAsia="Calibri"/>
          <w:highlight w:val="cyan"/>
          <w:u w:val="single"/>
        </w:rPr>
        <w:t>Netherlands</w:t>
      </w:r>
      <w:r w:rsidRPr="00391573">
        <w:rPr>
          <w:rFonts w:eastAsia="Calibri"/>
        </w:rPr>
        <w:t xml:space="preserve"> </w:t>
      </w:r>
      <w:r w:rsidRPr="00391573">
        <w:rPr>
          <w:rFonts w:eastAsia="Calibri"/>
          <w:u w:val="single"/>
        </w:rPr>
        <w:t xml:space="preserve">Approximately €20,000, not fixed [47] Absolute maximum of €80,000 for severe diseases; however, </w:t>
      </w:r>
      <w:r w:rsidRPr="00391573">
        <w:rPr>
          <w:rFonts w:eastAsia="Calibri"/>
          <w:highlight w:val="cyan"/>
          <w:u w:val="single"/>
        </w:rPr>
        <w:t>orphan medicines</w:t>
      </w:r>
      <w:r w:rsidRPr="00391573">
        <w:rPr>
          <w:rFonts w:eastAsia="Calibri"/>
          <w:u w:val="single"/>
        </w:rPr>
        <w:t xml:space="preserve"> have been </w:t>
      </w:r>
      <w:r w:rsidRPr="00391573">
        <w:rPr>
          <w:rFonts w:eastAsia="Calibri"/>
          <w:highlight w:val="cyan"/>
          <w:u w:val="single"/>
        </w:rPr>
        <w:t>adopted</w:t>
      </w:r>
      <w:r w:rsidRPr="00391573">
        <w:rPr>
          <w:rFonts w:eastAsia="Calibri"/>
          <w:u w:val="single"/>
        </w:rPr>
        <w:t xml:space="preserve"> above this threshold</w:t>
      </w:r>
      <w:r w:rsidRPr="00391573">
        <w:rPr>
          <w:rFonts w:eastAsia="Calibri"/>
        </w:rPr>
        <w:t xml:space="preserve"> [12] Between €10,000 and €80,000 depending on the burden of disease [37] Spain No [35] Evidence suggests that technologies less than €30,000 are considered efficient and greater than €120,000 as </w:t>
      </w:r>
      <w:r w:rsidRPr="00391573">
        <w:rPr>
          <w:rFonts w:eastAsia="Calibri"/>
          <w:highlight w:val="cyan"/>
          <w:u w:val="single"/>
        </w:rPr>
        <w:t>in</w:t>
      </w:r>
      <w:r w:rsidRPr="00391573">
        <w:rPr>
          <w:rFonts w:eastAsia="Calibri"/>
        </w:rPr>
        <w:t xml:space="preserve">efficient [51] Sweden Approximately SEK500,000, not fixed [23] €45,000 used as guide, not fixed [35] Approximately €100,000 has been accepted for severe diseases between 2002 and 2007 [12] Likely range is between £25,000 and £40,000, not formal [43] Not explicit, but based on individuals’ willingness to pay [48] </w:t>
      </w:r>
      <w:r w:rsidRPr="00391573">
        <w:rPr>
          <w:rFonts w:eastAsia="Calibri"/>
          <w:highlight w:val="cyan"/>
          <w:u w:val="single"/>
        </w:rPr>
        <w:t>UK</w:t>
      </w:r>
      <w:r w:rsidRPr="00391573">
        <w:rPr>
          <w:rFonts w:eastAsia="Calibri"/>
        </w:rPr>
        <w:t xml:space="preserve"> Yes, approximately £20,000–£30,000 [12, 23, 31, 35] </w:t>
      </w:r>
      <w:r w:rsidRPr="00391573">
        <w:rPr>
          <w:rFonts w:eastAsia="Calibri"/>
          <w:highlight w:val="cyan"/>
          <w:u w:val="single"/>
        </w:rPr>
        <w:t>Medicines meeting end-of-life criteria accepted</w:t>
      </w:r>
      <w:r w:rsidRPr="00391573">
        <w:rPr>
          <w:rFonts w:eastAsia="Calibri"/>
          <w:u w:val="single"/>
        </w:rPr>
        <w:t xml:space="preserve"> beyond this threshold</w:t>
      </w:r>
      <w:r w:rsidRPr="00391573">
        <w:rPr>
          <w:rFonts w:eastAsia="Calibri"/>
        </w:rPr>
        <w:t xml:space="preserve"> [12] Evidence suggests between £20,000 and £30,000, not fixed [43, 52] </w:t>
      </w:r>
    </w:p>
    <w:p w14:paraId="0AA92E7D" w14:textId="77777777" w:rsidR="00B93EA5" w:rsidRPr="00391573" w:rsidRDefault="00B93EA5" w:rsidP="00B93EA5">
      <w:pPr>
        <w:rPr>
          <w:rFonts w:eastAsia="Calibri"/>
        </w:rPr>
      </w:pPr>
    </w:p>
    <w:p w14:paraId="17691933" w14:textId="77777777" w:rsidR="00B93EA5" w:rsidRPr="00391573" w:rsidRDefault="00B93EA5" w:rsidP="00B93EA5">
      <w:pPr>
        <w:pStyle w:val="Heading4"/>
        <w:rPr>
          <w:rFonts w:eastAsia="Calibri"/>
        </w:rPr>
      </w:pPr>
      <w:r w:rsidRPr="00391573">
        <w:rPr>
          <w:rFonts w:eastAsia="Calibri"/>
        </w:rPr>
        <w:t>Standards:</w:t>
      </w:r>
    </w:p>
    <w:p w14:paraId="35F87E50" w14:textId="77777777" w:rsidR="00B93EA5" w:rsidRPr="00391573" w:rsidRDefault="00B93EA5" w:rsidP="00B93EA5">
      <w:pPr>
        <w:pStyle w:val="Heading4"/>
        <w:numPr>
          <w:ilvl w:val="0"/>
          <w:numId w:val="12"/>
        </w:numPr>
        <w:tabs>
          <w:tab w:val="num" w:pos="360"/>
        </w:tabs>
        <w:ind w:left="0" w:firstLine="0"/>
        <w:rPr>
          <w:rFonts w:eastAsia="Calibri"/>
        </w:rPr>
      </w:pPr>
      <w:r w:rsidRPr="00391573">
        <w:rPr>
          <w:rFonts w:eastAsia="Calibri"/>
        </w:rPr>
        <w:t>Strat Skew and Clash - 1ar’s can skirt clash and moot neg ground by no linking medicine specific disads or pics and making the normal means debate late breaking e.g. no vaccine diplomacy since vaccines being medicines is ambiguous or ayurveda pic if you don’t defend the field of medicine.</w:t>
      </w:r>
    </w:p>
    <w:p w14:paraId="1912932A" w14:textId="77777777" w:rsidR="00B93EA5" w:rsidRPr="00391573" w:rsidRDefault="00B93EA5" w:rsidP="00B93EA5">
      <w:pPr>
        <w:pStyle w:val="Heading4"/>
        <w:numPr>
          <w:ilvl w:val="0"/>
          <w:numId w:val="12"/>
        </w:numPr>
        <w:tabs>
          <w:tab w:val="num" w:pos="360"/>
        </w:tabs>
        <w:ind w:left="0" w:firstLine="0"/>
        <w:rPr>
          <w:rFonts w:eastAsia="Calibri"/>
        </w:rPr>
      </w:pPr>
      <w:r w:rsidRPr="00391573">
        <w:rPr>
          <w:rFonts w:eastAsia="Calibri"/>
        </w:rPr>
        <w:t>Resolvability - judges can’t know who to vote for if they don’t understand what each side is defending which also denies negs to make rigorous and nuanced strategies. Outweighs - all arguments presume you can resolve them</w:t>
      </w:r>
    </w:p>
    <w:p w14:paraId="78A46C66" w14:textId="77777777" w:rsidR="00B93EA5" w:rsidRPr="00391573" w:rsidRDefault="00B93EA5" w:rsidP="00B93EA5">
      <w:pPr>
        <w:pStyle w:val="Heading4"/>
        <w:numPr>
          <w:ilvl w:val="0"/>
          <w:numId w:val="12"/>
        </w:numPr>
        <w:tabs>
          <w:tab w:val="num" w:pos="360"/>
        </w:tabs>
        <w:ind w:left="0" w:firstLine="0"/>
        <w:rPr>
          <w:rFonts w:eastAsia="Calibri"/>
        </w:rPr>
      </w:pPr>
      <w:r w:rsidRPr="00391573">
        <w:rPr>
          <w:rFonts w:eastAsia="Calibri"/>
        </w:rPr>
        <w:t>Worst case neg on presumption - policies inevitably fail if policymakers can’t hash out the specifics - our ev empirically proves</w:t>
      </w:r>
    </w:p>
    <w:p w14:paraId="56DF8375" w14:textId="77777777" w:rsidR="00B93EA5" w:rsidRPr="00391573" w:rsidRDefault="00B93EA5" w:rsidP="00B93EA5">
      <w:pPr>
        <w:rPr>
          <w:rFonts w:eastAsia="Calibri"/>
          <w:b/>
          <w:sz w:val="26"/>
          <w:szCs w:val="26"/>
        </w:rPr>
      </w:pPr>
    </w:p>
    <w:p w14:paraId="57C309D3" w14:textId="77777777" w:rsidR="00B93EA5" w:rsidRPr="00391573" w:rsidRDefault="00B93EA5" w:rsidP="00B93EA5">
      <w:pPr>
        <w:pStyle w:val="Heading4"/>
        <w:rPr>
          <w:rFonts w:eastAsia="Calibri"/>
        </w:rPr>
      </w:pPr>
      <w:r w:rsidRPr="00391573">
        <w:rPr>
          <w:rFonts w:eastAsia="Calibri"/>
        </w:rPr>
        <w:t>Cx doesn’t check - a] prep skew - we were forced to prep a 1NC that hedges around the potential of you not speccing and had to prep multiple case negs b] incentivizes infinite abuse and hope you don’t get called out since its no risk if we ask you and you can strategically not meet then get extra time in cx to prep the shell since we asked c] non verifiable since judges don’t flow it d] no brightline to what constitutes a check</w:t>
      </w:r>
    </w:p>
    <w:p w14:paraId="705CDA30" w14:textId="77777777" w:rsidR="00B93EA5" w:rsidRPr="00391573" w:rsidRDefault="00B93EA5" w:rsidP="00B93EA5"/>
    <w:p w14:paraId="352B4AEA" w14:textId="77777777" w:rsidR="00B93EA5" w:rsidRPr="00391573" w:rsidRDefault="00B93EA5" w:rsidP="00B93EA5">
      <w:pPr>
        <w:pStyle w:val="Heading2"/>
      </w:pPr>
      <w:r w:rsidRPr="00391573">
        <w:t>2</w:t>
      </w:r>
    </w:p>
    <w:p w14:paraId="58E5C700" w14:textId="77777777" w:rsidR="00B93EA5" w:rsidRPr="00391573" w:rsidRDefault="00B93EA5" w:rsidP="00B93EA5">
      <w:pPr>
        <w:pStyle w:val="Heading4"/>
      </w:pPr>
      <w:r w:rsidRPr="00391573">
        <w:t xml:space="preserve">We’ll concede the fw. </w:t>
      </w:r>
    </w:p>
    <w:p w14:paraId="02103C98" w14:textId="77777777" w:rsidR="00B93EA5" w:rsidRPr="00391573" w:rsidRDefault="00B93EA5" w:rsidP="00B93EA5">
      <w:pPr>
        <w:pStyle w:val="Heading4"/>
      </w:pPr>
      <w:r w:rsidRPr="00391573">
        <w:t>The WTO is globalized neoliberalism – any trade agreement is underwritten by capitalist actors and only serves to legitimize monopoly capitalism and imperialism.</w:t>
      </w:r>
    </w:p>
    <w:p w14:paraId="43F154C8" w14:textId="77777777" w:rsidR="00B93EA5" w:rsidRPr="00391573" w:rsidRDefault="00B93EA5" w:rsidP="00B93EA5">
      <w:r w:rsidRPr="00391573">
        <w:rPr>
          <w:rStyle w:val="Style13ptBold"/>
        </w:rPr>
        <w:t>Fukuda 10</w:t>
      </w:r>
      <w:r w:rsidRPr="00391573">
        <w:t xml:space="preserve"> [Fukuda, Yasuo. "WTO regime as a new stage of imperialism: Decaying capitalism and its alternative." World Review of Political Economy 1.3 (2010): 485. //MSJ SB]</w:t>
      </w:r>
      <w:r>
        <w:t xml:space="preserve"> </w:t>
      </w:r>
    </w:p>
    <w:p w14:paraId="1C4E5407" w14:textId="77777777" w:rsidR="00B93EA5" w:rsidRPr="00391573" w:rsidRDefault="00B93EA5" w:rsidP="00B93EA5">
      <w:pPr>
        <w:rPr>
          <w:sz w:val="12"/>
        </w:rPr>
      </w:pPr>
      <w:r w:rsidRPr="00391573">
        <w:rPr>
          <w:rStyle w:val="Emphasis"/>
        </w:rPr>
        <w:t>The objectives of the World Trade Organization (WTO) regime are to liberalize trade in goods and services and force developing countries to introduce neo-liberal policies.</w:t>
      </w:r>
      <w:r w:rsidRPr="00391573">
        <w:rPr>
          <w:sz w:val="12"/>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sidRPr="00391573">
        <w:rPr>
          <w:rStyle w:val="Emphasis"/>
        </w:rPr>
        <w:t>WTO Agreements have ushered in a new era of corporate globalization.</w:t>
      </w:r>
      <w:r w:rsidRPr="00391573">
        <w:rPr>
          <w:sz w:val="12"/>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globalization.</w:t>
      </w:r>
      <w:r w:rsidRPr="00391573">
        <w:rPr>
          <w:rStyle w:val="StyleUnderline"/>
        </w:rPr>
        <w:t>Looking at contemporary capitalism from the viewpoint of Lenin’s “Imperialism,” it is clear that four of the five pillars (excepting the fifth) are still applicable to capitalism under the WTO regime</w:t>
      </w:r>
      <w:r w:rsidRPr="00391573">
        <w:rPr>
          <w:sz w:val="12"/>
        </w:rPr>
        <w:t xml:space="preserve">. First, </w:t>
      </w:r>
      <w:r w:rsidRPr="00391573">
        <w:rPr>
          <w:rStyle w:val="Emphasis"/>
          <w:highlight w:val="cyan"/>
        </w:rPr>
        <w:t>a small number of multinational</w:t>
      </w:r>
      <w:r w:rsidRPr="00391573">
        <w:rPr>
          <w:rStyle w:val="Emphasis"/>
        </w:rPr>
        <w:t xml:space="preserve"> </w:t>
      </w:r>
      <w:r w:rsidRPr="00391573">
        <w:rPr>
          <w:rStyle w:val="Emphasis"/>
          <w:highlight w:val="cyan"/>
        </w:rPr>
        <w:t>corporations</w:t>
      </w:r>
      <w:r w:rsidRPr="00391573">
        <w:rPr>
          <w:rStyle w:val="Emphasis"/>
        </w:rPr>
        <w:t xml:space="preserve"> typically </w:t>
      </w:r>
      <w:r w:rsidRPr="00391573">
        <w:rPr>
          <w:rStyle w:val="Emphasis"/>
          <w:highlight w:val="cyan"/>
        </w:rPr>
        <w:t>control more than half the market-share of major industries</w:t>
      </w:r>
      <w:r w:rsidRPr="00391573">
        <w:rPr>
          <w:rStyle w:val="Emphasis"/>
        </w:rPr>
        <w:t xml:space="preserve">. </w:t>
      </w:r>
      <w:r w:rsidRPr="00391573">
        <w:rPr>
          <w:sz w:val="12"/>
        </w:rPr>
        <w:t xml:space="preserve">For example, </w:t>
      </w:r>
      <w:r w:rsidRPr="00391573">
        <w:rPr>
          <w:rStyle w:val="Emphasis"/>
        </w:rPr>
        <w:t>in the commercial seed market, the world’s top three corporations (Monsanto, DuPont, and Syngenta of Switzerland) control almost half of the world market</w:t>
      </w:r>
      <w:r w:rsidRPr="00391573">
        <w:rPr>
          <w:sz w:val="12"/>
        </w:rPr>
        <w:t xml:space="preserve">. Cargill, along with its top four competitors, handle 85 percent of world grain trade. </w:t>
      </w:r>
      <w:r w:rsidRPr="00391573">
        <w:rPr>
          <w:rStyle w:val="Emphasis"/>
        </w:rPr>
        <w:t>In the pharmaceutical industry, the top ten corporations hold a combined 54.8 percent share of the world market (ETC Group 2008</w:t>
      </w:r>
      <w:r w:rsidRPr="00391573">
        <w:rPr>
          <w:sz w:val="12"/>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Second, </w:t>
      </w:r>
      <w:r w:rsidRPr="00391573">
        <w:rPr>
          <w:rStyle w:val="Emphasis"/>
          <w:highlight w:val="cyan"/>
        </w:rPr>
        <w:t>industrial</w:t>
      </w:r>
      <w:r w:rsidRPr="00391573">
        <w:rPr>
          <w:rStyle w:val="Emphasis"/>
        </w:rPr>
        <w:t xml:space="preserve"> and financial </w:t>
      </w:r>
      <w:r w:rsidRPr="00391573">
        <w:rPr>
          <w:rStyle w:val="Emphasis"/>
          <w:highlight w:val="cyan"/>
        </w:rPr>
        <w:t>monopoly capital establish</w:t>
      </w:r>
      <w:r w:rsidRPr="00391573">
        <w:rPr>
          <w:rStyle w:val="Emphasis"/>
        </w:rPr>
        <w:t xml:space="preserve"> </w:t>
      </w:r>
      <w:r w:rsidRPr="00391573">
        <w:rPr>
          <w:rStyle w:val="Emphasis"/>
          <w:highlight w:val="cyan"/>
        </w:rPr>
        <w:t xml:space="preserve">political action groups </w:t>
      </w:r>
      <w:r w:rsidRPr="00391573">
        <w:rPr>
          <w:rStyle w:val="Emphasis"/>
        </w:rPr>
        <w:t xml:space="preserve">as a means </w:t>
      </w:r>
      <w:r w:rsidRPr="00391573">
        <w:rPr>
          <w:rStyle w:val="Emphasis"/>
          <w:highlight w:val="cyan"/>
        </w:rPr>
        <w:t>to advance</w:t>
      </w:r>
      <w:r w:rsidRPr="00391573">
        <w:rPr>
          <w:rStyle w:val="Emphasis"/>
        </w:rPr>
        <w:t xml:space="preserve"> common </w:t>
      </w:r>
      <w:r w:rsidRPr="00391573">
        <w:rPr>
          <w:rStyle w:val="Emphasis"/>
          <w:highlight w:val="cyan"/>
        </w:rPr>
        <w:t>political goals.</w:t>
      </w:r>
      <w:r w:rsidRPr="00391573">
        <w:rPr>
          <w:rStyle w:val="Emphasis"/>
        </w:rPr>
        <w:t xml:space="preserve"> The negotiation of the General Agreement on Trade in Services (GATS) represents a typical example of this sort of collusion between major companies of both the industrial and financial spheres. </w:t>
      </w:r>
      <w:r w:rsidRPr="00391573">
        <w:rPr>
          <w:sz w:val="12"/>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Second, </w:t>
      </w:r>
      <w:r w:rsidRPr="00391573">
        <w:rPr>
          <w:rStyle w:val="Emphasis"/>
          <w:highlight w:val="cyan"/>
        </w:rPr>
        <w:t>monopoly capital</w:t>
      </w:r>
      <w:r w:rsidRPr="00391573">
        <w:rPr>
          <w:rStyle w:val="Emphasis"/>
        </w:rPr>
        <w:t xml:space="preserve"> now </w:t>
      </w:r>
      <w:r w:rsidRPr="00391573">
        <w:rPr>
          <w:rStyle w:val="Emphasis"/>
          <w:highlight w:val="cyan"/>
        </w:rPr>
        <w:t xml:space="preserve">dictates </w:t>
      </w:r>
      <w:r w:rsidRPr="00391573">
        <w:rPr>
          <w:rStyle w:val="Emphasis"/>
        </w:rPr>
        <w:t xml:space="preserve">the </w:t>
      </w:r>
      <w:r w:rsidRPr="00391573">
        <w:rPr>
          <w:rStyle w:val="Emphasis"/>
          <w:highlight w:val="cyan"/>
        </w:rPr>
        <w:t xml:space="preserve">rules of trade by </w:t>
      </w:r>
      <w:r w:rsidRPr="00391573">
        <w:rPr>
          <w:rStyle w:val="Emphasis"/>
        </w:rPr>
        <w:t xml:space="preserve">directly </w:t>
      </w:r>
      <w:r w:rsidRPr="00391573">
        <w:rPr>
          <w:rStyle w:val="Emphasis"/>
          <w:highlight w:val="cyan"/>
        </w:rPr>
        <w:t>involving itself in</w:t>
      </w:r>
      <w:r w:rsidRPr="00391573">
        <w:rPr>
          <w:rStyle w:val="Emphasis"/>
        </w:rPr>
        <w:t xml:space="preserve"> the </w:t>
      </w:r>
      <w:r w:rsidRPr="00391573">
        <w:rPr>
          <w:rStyle w:val="Emphasis"/>
          <w:highlight w:val="cyan"/>
        </w:rPr>
        <w:t>crafting of</w:t>
      </w:r>
      <w:r w:rsidRPr="00391573">
        <w:rPr>
          <w:rStyle w:val="Emphasis"/>
        </w:rPr>
        <w:t xml:space="preserve"> </w:t>
      </w:r>
      <w:r w:rsidRPr="00391573">
        <w:rPr>
          <w:rStyle w:val="Emphasis"/>
          <w:highlight w:val="cyan"/>
        </w:rPr>
        <w:t>trade policy</w:t>
      </w:r>
      <w:r w:rsidRPr="00391573">
        <w:rPr>
          <w:rStyle w:val="Emphasis"/>
        </w:rPr>
        <w:t xml:space="preserve">. </w:t>
      </w:r>
      <w:r w:rsidRPr="00391573">
        <w:rPr>
          <w:rStyle w:val="Emphasis"/>
          <w:sz w:val="26"/>
          <w:szCs w:val="26"/>
          <w:highlight w:val="cyan"/>
        </w:rPr>
        <w:t>Big business coalitions took part in drafting</w:t>
      </w:r>
      <w:r w:rsidRPr="00391573">
        <w:rPr>
          <w:rStyle w:val="Emphasis"/>
          <w:sz w:val="26"/>
          <w:szCs w:val="26"/>
        </w:rPr>
        <w:t xml:space="preserve"> the </w:t>
      </w:r>
      <w:r w:rsidRPr="00391573">
        <w:rPr>
          <w:rStyle w:val="Emphasis"/>
          <w:sz w:val="26"/>
          <w:szCs w:val="26"/>
          <w:highlight w:val="cyan"/>
        </w:rPr>
        <w:t>WTO Agreements</w:t>
      </w:r>
      <w:r w:rsidRPr="00391573">
        <w:rPr>
          <w:rStyle w:val="StyleUnderline"/>
          <w:sz w:val="26"/>
          <w:szCs w:val="26"/>
        </w:rPr>
        <w:t>.</w:t>
      </w:r>
      <w:r w:rsidRPr="00391573">
        <w:rPr>
          <w:rStyle w:val="StyleUnderline"/>
        </w:rPr>
        <w:t xml:space="preserve"> In the case of GATS, multinational corporations, including Citigroup, J. P. Morgan Chase, and Barclays Bank, drafted the proposal under the authorization of US and EU governments, and then used lobbying to push the agreement through at the time of negotiations </w:t>
      </w:r>
      <w:r w:rsidRPr="00391573">
        <w:rPr>
          <w:sz w:val="12"/>
        </w:rPr>
        <w:t>(Balanyá et al. 2003</w:t>
      </w:r>
      <w:r w:rsidRPr="00391573">
        <w:rPr>
          <w:rStyle w:val="Emphasis"/>
          <w:sz w:val="26"/>
          <w:szCs w:val="26"/>
        </w:rPr>
        <w:t xml:space="preserve">). </w:t>
      </w:r>
      <w:r w:rsidRPr="00391573">
        <w:rPr>
          <w:rStyle w:val="Emphasis"/>
          <w:sz w:val="26"/>
          <w:szCs w:val="26"/>
          <w:highlight w:val="cyan"/>
        </w:rPr>
        <w:t>In</w:t>
      </w:r>
      <w:r w:rsidRPr="00391573">
        <w:rPr>
          <w:rStyle w:val="Emphasis"/>
          <w:sz w:val="26"/>
          <w:szCs w:val="26"/>
        </w:rPr>
        <w:t xml:space="preserve"> the case of the negotiations for the agreement on Trade-Related Aspects of Intellectual Property Rights (</w:t>
      </w:r>
      <w:r w:rsidRPr="00391573">
        <w:rPr>
          <w:rStyle w:val="Emphasis"/>
          <w:sz w:val="26"/>
          <w:szCs w:val="26"/>
          <w:highlight w:val="cyan"/>
        </w:rPr>
        <w:t>TRIPS</w:t>
      </w:r>
      <w:r w:rsidRPr="00391573">
        <w:rPr>
          <w:rStyle w:val="Emphasis"/>
          <w:sz w:val="26"/>
          <w:szCs w:val="26"/>
        </w:rPr>
        <w:t xml:space="preserve">), it was the </w:t>
      </w:r>
      <w:r w:rsidRPr="00391573">
        <w:rPr>
          <w:rStyle w:val="Emphasis"/>
          <w:sz w:val="26"/>
          <w:szCs w:val="26"/>
          <w:highlight w:val="cyan"/>
        </w:rPr>
        <w:t>US Intellectual Property Committee</w:t>
      </w:r>
      <w:r w:rsidRPr="00391573">
        <w:rPr>
          <w:rStyle w:val="Emphasis"/>
          <w:sz w:val="26"/>
          <w:szCs w:val="26"/>
        </w:rPr>
        <w:t xml:space="preserve"> (USIPC), a US business group, which </w:t>
      </w:r>
      <w:r w:rsidRPr="00391573">
        <w:rPr>
          <w:rStyle w:val="Emphasis"/>
          <w:sz w:val="26"/>
          <w:szCs w:val="26"/>
          <w:highlight w:val="cyan"/>
        </w:rPr>
        <w:t>wrote the</w:t>
      </w:r>
      <w:r w:rsidRPr="00391573">
        <w:rPr>
          <w:rStyle w:val="Emphasis"/>
          <w:sz w:val="26"/>
          <w:szCs w:val="26"/>
        </w:rPr>
        <w:t xml:space="preserve"> initial </w:t>
      </w:r>
      <w:r w:rsidRPr="00391573">
        <w:rPr>
          <w:rStyle w:val="Emphasis"/>
          <w:sz w:val="26"/>
          <w:szCs w:val="26"/>
          <w:highlight w:val="cyan"/>
        </w:rPr>
        <w:t>draft</w:t>
      </w:r>
      <w:r w:rsidRPr="00391573">
        <w:rPr>
          <w:rStyle w:val="Emphasis"/>
          <w:sz w:val="26"/>
          <w:szCs w:val="26"/>
        </w:rPr>
        <w:t>, at the request of the US Trade Representative</w:t>
      </w:r>
      <w:r w:rsidRPr="00391573">
        <w:rPr>
          <w:sz w:val="12"/>
        </w:rPr>
        <w:t xml:space="preserve"> (Weissman 1996). Those party to the USIPC include Monsanto, Pfizer, DuPont, and IBM. Market and trade rules amount to a form of infrastructure vis-à-vis the markets. </w:t>
      </w:r>
      <w:r w:rsidRPr="00391573">
        <w:rPr>
          <w:rStyle w:val="Emphasis"/>
        </w:rPr>
        <w:t xml:space="preserve">The body which decides the rules of trade has a considerable advantage over other stakeholders. Under the current setting, it is large multinationals, especially the </w:t>
      </w:r>
      <w:r w:rsidRPr="00391573">
        <w:rPr>
          <w:rStyle w:val="Emphasis"/>
          <w:highlight w:val="cyan"/>
        </w:rPr>
        <w:t>agents of US monopoly capital</w:t>
      </w:r>
      <w:r w:rsidRPr="00391573">
        <w:rPr>
          <w:rStyle w:val="Emphasis"/>
        </w:rPr>
        <w:t xml:space="preserve">, which </w:t>
      </w:r>
      <w:r w:rsidRPr="00391573">
        <w:rPr>
          <w:rStyle w:val="Emphasis"/>
          <w:highlight w:val="cyan"/>
        </w:rPr>
        <w:t>control</w:t>
      </w:r>
      <w:r w:rsidRPr="00391573">
        <w:rPr>
          <w:rStyle w:val="Emphasis"/>
        </w:rPr>
        <w:t xml:space="preserve"> the </w:t>
      </w:r>
      <w:r w:rsidRPr="00391573">
        <w:rPr>
          <w:rStyle w:val="Emphasis"/>
          <w:highlight w:val="cyan"/>
        </w:rPr>
        <w:t>rules of trade</w:t>
      </w:r>
      <w:r w:rsidRPr="00391573">
        <w:rPr>
          <w:rStyle w:val="Emphasis"/>
        </w:rPr>
        <w:t xml:space="preserve">, specifically </w:t>
      </w:r>
      <w:r w:rsidRPr="00391573">
        <w:rPr>
          <w:rStyle w:val="Emphasis"/>
          <w:highlight w:val="cyan"/>
        </w:rPr>
        <w:t>through cozy relationships with the US government</w:t>
      </w:r>
      <w:r w:rsidRPr="00391573">
        <w:rPr>
          <w:rStyle w:val="Emphasis"/>
        </w:rPr>
        <w:t>.</w:t>
      </w:r>
      <w:r w:rsidRPr="00391573">
        <w:rPr>
          <w:sz w:val="12"/>
        </w:rPr>
        <w:t xml:space="preserve"> Therefore, it is the governance of trade rules which most distinguishes modern capitalism from the imperialist systems of the early 20th century. </w:t>
      </w:r>
      <w:r w:rsidRPr="00391573">
        <w:rPr>
          <w:rStyle w:val="Emphasis"/>
        </w:rPr>
        <w:t xml:space="preserve">Thus, the </w:t>
      </w:r>
      <w:r w:rsidRPr="00391573">
        <w:rPr>
          <w:rStyle w:val="Emphasis"/>
          <w:highlight w:val="cyan"/>
        </w:rPr>
        <w:t xml:space="preserve">WTO regime is </w:t>
      </w:r>
      <w:r w:rsidRPr="00391573">
        <w:rPr>
          <w:rStyle w:val="Emphasis"/>
        </w:rPr>
        <w:t xml:space="preserve">nothing short of </w:t>
      </w:r>
      <w:r w:rsidRPr="00391573">
        <w:rPr>
          <w:rStyle w:val="Emphasis"/>
          <w:highlight w:val="cyan"/>
        </w:rPr>
        <w:t>a regime of imperialism</w:t>
      </w:r>
      <w:r w:rsidRPr="00391573">
        <w:rPr>
          <w:rStyle w:val="Emphasis"/>
        </w:rPr>
        <w:t xml:space="preserve">, whereby </w:t>
      </w:r>
      <w:r w:rsidRPr="00391573">
        <w:rPr>
          <w:rStyle w:val="Emphasis"/>
          <w:highlight w:val="cyan"/>
        </w:rPr>
        <w:t>monopoly capital exercises governing power over</w:t>
      </w:r>
      <w:r w:rsidRPr="00391573">
        <w:rPr>
          <w:rStyle w:val="Emphasis"/>
        </w:rPr>
        <w:t xml:space="preserve"> both national markets and the </w:t>
      </w:r>
      <w:r w:rsidRPr="00391573">
        <w:rPr>
          <w:rStyle w:val="Emphasis"/>
          <w:highlight w:val="cyan"/>
        </w:rPr>
        <w:t>world economy</w:t>
      </w:r>
      <w:r w:rsidRPr="00391573">
        <w:rPr>
          <w:rStyle w:val="Emphasis"/>
        </w:rPr>
        <w:t>.</w:t>
      </w:r>
      <w:r w:rsidRPr="00391573">
        <w:rPr>
          <w:sz w:val="12"/>
        </w:rPr>
        <w:t xml:space="preserve"> Whereas </w:t>
      </w:r>
      <w:r w:rsidRPr="00391573">
        <w:rPr>
          <w:rStyle w:val="Emphasis"/>
        </w:rPr>
        <w:t>the first four of the five pillars by which Lenin defined imperialism still apply under the WTO regime</w:t>
      </w:r>
      <w:r w:rsidRPr="00391573">
        <w:rPr>
          <w:sz w:val="12"/>
        </w:rPr>
        <w:t xml:space="preserve">, in place of the fifth (colonization), </w:t>
      </w:r>
      <w:r w:rsidRPr="00391573">
        <w:rPr>
          <w:rStyle w:val="Emphasis"/>
        </w:rPr>
        <w:t xml:space="preserve">monopoly capital has </w:t>
      </w:r>
      <w:r w:rsidRPr="00391573">
        <w:rPr>
          <w:rStyle w:val="Emphasis"/>
          <w:highlight w:val="cyan"/>
        </w:rPr>
        <w:t xml:space="preserve">gained </w:t>
      </w:r>
      <w:r w:rsidRPr="00391573">
        <w:rPr>
          <w:rStyle w:val="Emphasis"/>
          <w:sz w:val="26"/>
          <w:szCs w:val="26"/>
          <w:highlight w:val="cyan"/>
        </w:rPr>
        <w:t>new tools of dominance</w:t>
      </w:r>
      <w:r w:rsidRPr="00391573">
        <w:rPr>
          <w:rStyle w:val="Emphasis"/>
          <w:highlight w:val="cyan"/>
        </w:rPr>
        <w:t>,</w:t>
      </w:r>
      <w:r w:rsidRPr="00391573">
        <w:rPr>
          <w:rStyle w:val="Emphasis"/>
        </w:rPr>
        <w:t xml:space="preserve"> most specifically </w:t>
      </w:r>
      <w:r w:rsidRPr="00391573">
        <w:rPr>
          <w:rStyle w:val="Emphasis"/>
          <w:sz w:val="26"/>
          <w:szCs w:val="26"/>
          <w:highlight w:val="cyan"/>
        </w:rPr>
        <w:t>the ability to design market rules</w:t>
      </w:r>
      <w:r w:rsidRPr="00391573">
        <w:rPr>
          <w:rStyle w:val="Emphasis"/>
          <w:highlight w:val="cyan"/>
        </w:rPr>
        <w:t>.</w:t>
      </w:r>
      <w:r w:rsidRPr="00391573">
        <w:rPr>
          <w:sz w:val="12"/>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w:t>
      </w:r>
      <w:r w:rsidRPr="00391573">
        <w:rPr>
          <w:rStyle w:val="Emphasis"/>
        </w:rPr>
        <w:t>, the WTO regime constitutes a new stage of imperialism, in which monopoly capital holds hegemony over market rules in place of colonization. The WTO regime was devised under the initiatives of monopoly capital as a means to promote corporate globalization.</w:t>
      </w:r>
      <w:r w:rsidRPr="00391573">
        <w:rPr>
          <w:sz w:val="12"/>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sidRPr="00391573">
        <w:rPr>
          <w:rStyle w:val="Emphasis"/>
        </w:rPr>
        <w:t xml:space="preserve">. The IMF and the World Bank have occupied a central role in bringing developing countries into the fold of corporate globalization. Since the 1980s, </w:t>
      </w:r>
      <w:r w:rsidRPr="00391573">
        <w:rPr>
          <w:rStyle w:val="Emphasis"/>
          <w:highlight w:val="cyan"/>
        </w:rPr>
        <w:t>under</w:t>
      </w:r>
      <w:r w:rsidRPr="00391573">
        <w:rPr>
          <w:rStyle w:val="Emphasis"/>
        </w:rPr>
        <w:t xml:space="preserve"> the </w:t>
      </w:r>
      <w:r w:rsidRPr="00391573">
        <w:rPr>
          <w:rStyle w:val="Emphasis"/>
          <w:highlight w:val="cyan"/>
        </w:rPr>
        <w:t>IMF’s</w:t>
      </w:r>
      <w:r w:rsidRPr="00391573">
        <w:rPr>
          <w:rStyle w:val="Emphasis"/>
        </w:rPr>
        <w:t xml:space="preserve"> Structural Adjustment Program (</w:t>
      </w:r>
      <w:r w:rsidRPr="00391573">
        <w:rPr>
          <w:rStyle w:val="Emphasis"/>
          <w:highlight w:val="cyan"/>
        </w:rPr>
        <w:t>SAP),</w:t>
      </w:r>
      <w:r w:rsidRPr="00391573">
        <w:rPr>
          <w:rStyle w:val="Emphasis"/>
        </w:rPr>
        <w:t xml:space="preserve"> more than </w:t>
      </w:r>
      <w:r w:rsidRPr="00391573">
        <w:rPr>
          <w:rStyle w:val="Emphasis"/>
          <w:highlight w:val="cyan"/>
        </w:rPr>
        <w:t>100</w:t>
      </w:r>
      <w:r w:rsidRPr="00391573">
        <w:rPr>
          <w:rStyle w:val="Emphasis"/>
        </w:rPr>
        <w:t xml:space="preserve"> </w:t>
      </w:r>
      <w:r w:rsidRPr="00391573">
        <w:rPr>
          <w:rStyle w:val="Emphasis"/>
          <w:highlight w:val="cyan"/>
        </w:rPr>
        <w:t>developing countries have been forced to adopt “open</w:t>
      </w:r>
      <w:r w:rsidRPr="00391573">
        <w:rPr>
          <w:rStyle w:val="Emphasis"/>
        </w:rPr>
        <w:t xml:space="preserve"> </w:t>
      </w:r>
      <w:r w:rsidRPr="00391573">
        <w:rPr>
          <w:rStyle w:val="Emphasis"/>
          <w:highlight w:val="cyan"/>
        </w:rPr>
        <w:t>door” policies with</w:t>
      </w:r>
      <w:r w:rsidRPr="00391573">
        <w:rPr>
          <w:rStyle w:val="Emphasis"/>
        </w:rPr>
        <w:t xml:space="preserve"> respect to investment and </w:t>
      </w:r>
      <w:r w:rsidRPr="00391573">
        <w:rPr>
          <w:rStyle w:val="Emphasis"/>
          <w:highlight w:val="cyan"/>
        </w:rPr>
        <w:t>trade</w:t>
      </w:r>
      <w:r w:rsidRPr="00391573">
        <w:rPr>
          <w:rStyle w:val="Emphasis"/>
        </w:rPr>
        <w:t xml:space="preserve"> </w:t>
      </w:r>
      <w:r w:rsidRPr="00391573">
        <w:rPr>
          <w:sz w:val="12"/>
        </w:rPr>
        <w:t xml:space="preserve">(Chossudovsky 1997, 1998). </w:t>
      </w:r>
      <w:r w:rsidRPr="00391573">
        <w:rPr>
          <w:rStyle w:val="Emphasis"/>
        </w:rPr>
        <w:t xml:space="preserve">Once the door has been pried open, </w:t>
      </w:r>
      <w:r w:rsidRPr="00391573">
        <w:rPr>
          <w:rStyle w:val="Emphasis"/>
          <w:highlight w:val="cyan"/>
        </w:rPr>
        <w:t>large</w:t>
      </w:r>
      <w:r w:rsidRPr="00391573">
        <w:rPr>
          <w:rStyle w:val="Emphasis"/>
        </w:rPr>
        <w:t xml:space="preserve"> </w:t>
      </w:r>
      <w:r w:rsidRPr="00391573">
        <w:rPr>
          <w:rStyle w:val="Emphasis"/>
          <w:highlight w:val="cyan"/>
        </w:rPr>
        <w:t>multinational firms</w:t>
      </w:r>
      <w:r w:rsidRPr="00391573">
        <w:rPr>
          <w:rStyle w:val="Emphasis"/>
        </w:rPr>
        <w:t xml:space="preserve">—for instance, the major players of agribusiness and infra-business—are quick to </w:t>
      </w:r>
      <w:r w:rsidRPr="00391573">
        <w:rPr>
          <w:rStyle w:val="Emphasis"/>
          <w:highlight w:val="cyan"/>
        </w:rPr>
        <w:t>extend their</w:t>
      </w:r>
      <w:r w:rsidRPr="00391573">
        <w:rPr>
          <w:rStyle w:val="Emphasis"/>
        </w:rPr>
        <w:t xml:space="preserve"> </w:t>
      </w:r>
      <w:r w:rsidRPr="00391573">
        <w:rPr>
          <w:rStyle w:val="Emphasis"/>
          <w:highlight w:val="cyan"/>
        </w:rPr>
        <w:t>reach into</w:t>
      </w:r>
      <w:r w:rsidRPr="00391573">
        <w:rPr>
          <w:rStyle w:val="Emphasis"/>
        </w:rPr>
        <w:t xml:space="preserve"> the </w:t>
      </w:r>
      <w:r w:rsidRPr="00391573">
        <w:rPr>
          <w:rStyle w:val="Emphasis"/>
          <w:highlight w:val="cyan"/>
        </w:rPr>
        <w:t>newly available markets</w:t>
      </w:r>
      <w:r w:rsidRPr="00391573">
        <w:rPr>
          <w:sz w:val="12"/>
        </w:rPr>
        <w:t xml:space="preserve">. As a result, </w:t>
      </w:r>
      <w:r w:rsidRPr="00391573">
        <w:rPr>
          <w:rStyle w:val="Emphasis"/>
        </w:rPr>
        <w:t>considerable damage results to the people of developing countries through</w:t>
      </w:r>
      <w:r w:rsidRPr="00391573">
        <w:rPr>
          <w:sz w:val="12"/>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sidRPr="00391573">
        <w:rPr>
          <w:rStyle w:val="Emphasis"/>
        </w:rPr>
        <w:t>Nevertheless, the IMF has continued to adhere to a neo-liberal approach with respect to the global recession which is currently underway following the collapse of the housing bubble in 2008</w:t>
      </w:r>
      <w:r w:rsidRPr="00391573">
        <w:rPr>
          <w:sz w:val="12"/>
        </w:rPr>
        <w:t xml:space="preserve"> (Weisbrot et al. 2009). </w:t>
      </w:r>
      <w:r w:rsidRPr="00391573">
        <w:rPr>
          <w:rStyle w:val="Emphasis"/>
        </w:rPr>
        <w:t xml:space="preserve">The IMF’s </w:t>
      </w:r>
      <w:r w:rsidRPr="00391573">
        <w:rPr>
          <w:rStyle w:val="Emphasis"/>
          <w:highlight w:val="cyan"/>
        </w:rPr>
        <w:t>S</w:t>
      </w:r>
      <w:r w:rsidRPr="00391573">
        <w:rPr>
          <w:rStyle w:val="Emphasis"/>
        </w:rPr>
        <w:t xml:space="preserve">tructural </w:t>
      </w:r>
      <w:r w:rsidRPr="00391573">
        <w:rPr>
          <w:rStyle w:val="Emphasis"/>
          <w:highlight w:val="cyan"/>
        </w:rPr>
        <w:t>A</w:t>
      </w:r>
      <w:r w:rsidRPr="00391573">
        <w:rPr>
          <w:rStyle w:val="Emphasis"/>
        </w:rPr>
        <w:t xml:space="preserve">djustment </w:t>
      </w:r>
      <w:r w:rsidRPr="00391573">
        <w:rPr>
          <w:rStyle w:val="Emphasis"/>
          <w:highlight w:val="cyan"/>
        </w:rPr>
        <w:t>P</w:t>
      </w:r>
      <w:r w:rsidRPr="00391573">
        <w:rPr>
          <w:rStyle w:val="Emphasis"/>
        </w:rPr>
        <w:t xml:space="preserve">rogram </w:t>
      </w:r>
      <w:r w:rsidRPr="00391573">
        <w:rPr>
          <w:rStyle w:val="Emphasis"/>
          <w:highlight w:val="cyan"/>
        </w:rPr>
        <w:t>was formulated</w:t>
      </w:r>
      <w:r w:rsidRPr="00391573">
        <w:rPr>
          <w:rStyle w:val="Emphasis"/>
        </w:rPr>
        <w:t xml:space="preserve"> as global rules </w:t>
      </w:r>
      <w:r w:rsidRPr="00391573">
        <w:rPr>
          <w:rStyle w:val="Emphasis"/>
          <w:highlight w:val="cyan"/>
        </w:rPr>
        <w:t>by</w:t>
      </w:r>
      <w:r w:rsidRPr="00391573">
        <w:rPr>
          <w:rStyle w:val="Emphasis"/>
        </w:rPr>
        <w:t xml:space="preserve"> </w:t>
      </w:r>
      <w:r w:rsidRPr="00391573">
        <w:rPr>
          <w:rStyle w:val="Emphasis"/>
          <w:highlight w:val="cyan"/>
        </w:rPr>
        <w:t>WTO agreements</w:t>
      </w:r>
      <w:r w:rsidRPr="00391573">
        <w:rPr>
          <w:rStyle w:val="Emphasis"/>
        </w:rPr>
        <w:t xml:space="preserve">. Thus, </w:t>
      </w:r>
      <w:r w:rsidRPr="00391573">
        <w:rPr>
          <w:rStyle w:val="Emphasis"/>
          <w:sz w:val="26"/>
          <w:szCs w:val="26"/>
          <w:highlight w:val="cyan"/>
        </w:rPr>
        <w:t>neo-liberalism has become the predominant feature with respect to international rules on</w:t>
      </w:r>
      <w:r w:rsidRPr="00391573">
        <w:rPr>
          <w:rStyle w:val="Emphasis"/>
          <w:sz w:val="26"/>
          <w:szCs w:val="26"/>
        </w:rPr>
        <w:t xml:space="preserve"> </w:t>
      </w:r>
      <w:r w:rsidRPr="00391573">
        <w:rPr>
          <w:rStyle w:val="Emphasis"/>
          <w:sz w:val="26"/>
          <w:szCs w:val="26"/>
          <w:highlight w:val="cyan"/>
        </w:rPr>
        <w:t>trade</w:t>
      </w:r>
      <w:r w:rsidRPr="00391573">
        <w:rPr>
          <w:rStyle w:val="Emphasis"/>
        </w:rPr>
        <w:t xml:space="preserve">. </w:t>
      </w:r>
      <w:r w:rsidRPr="00391573">
        <w:rPr>
          <w:sz w:val="12"/>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03FA5315" w14:textId="77777777" w:rsidR="00B93EA5" w:rsidRPr="00391573" w:rsidRDefault="00B93EA5" w:rsidP="00B93EA5">
      <w:pPr>
        <w:pStyle w:val="ListParagraph"/>
        <w:numPr>
          <w:ilvl w:val="0"/>
          <w:numId w:val="11"/>
        </w:numPr>
      </w:pPr>
      <w:r w:rsidRPr="00391573">
        <w:t>You can’t solve problems with the same actor who causes the problems</w:t>
      </w:r>
    </w:p>
    <w:p w14:paraId="35520B7F" w14:textId="77777777" w:rsidR="00B93EA5" w:rsidRPr="00391573" w:rsidRDefault="00B93EA5" w:rsidP="00B93EA5">
      <w:pPr>
        <w:pStyle w:val="ListParagraph"/>
        <w:numPr>
          <w:ilvl w:val="0"/>
          <w:numId w:val="11"/>
        </w:numPr>
      </w:pPr>
      <w:r w:rsidRPr="00391573">
        <w:t>Uniquely bad: now monopoly capitalism has the ability to DESIGN THE MARKET RULES THEY PLAY BY so it’s literally impossible for small power players to ever win</w:t>
      </w:r>
    </w:p>
    <w:p w14:paraId="278FC9D3" w14:textId="77777777" w:rsidR="00B93EA5" w:rsidRPr="00391573" w:rsidRDefault="00B93EA5" w:rsidP="00B93EA5">
      <w:pPr>
        <w:pStyle w:val="ListParagraph"/>
        <w:numPr>
          <w:ilvl w:val="1"/>
          <w:numId w:val="11"/>
        </w:numPr>
      </w:pPr>
      <w:r w:rsidRPr="00391573">
        <w:t>The authorities are corrupt</w:t>
      </w:r>
    </w:p>
    <w:p w14:paraId="523E7074" w14:textId="77777777" w:rsidR="00B93EA5" w:rsidRPr="00391573" w:rsidRDefault="00B93EA5" w:rsidP="00B93EA5">
      <w:pPr>
        <w:pStyle w:val="ListParagraph"/>
        <w:numPr>
          <w:ilvl w:val="0"/>
          <w:numId w:val="11"/>
        </w:numPr>
      </w:pPr>
      <w:r w:rsidRPr="00391573">
        <w:t xml:space="preserve">Last line of the card: WTO and neolib are inseparable so any agreement they make must be capitalist because it’s made by global corporate superpowers </w:t>
      </w:r>
    </w:p>
    <w:p w14:paraId="406CF2F3" w14:textId="77777777" w:rsidR="00B93EA5" w:rsidRPr="00391573" w:rsidRDefault="00B93EA5" w:rsidP="00B93EA5">
      <w:pPr>
        <w:pStyle w:val="ListParagraph"/>
        <w:numPr>
          <w:ilvl w:val="0"/>
          <w:numId w:val="11"/>
        </w:numPr>
      </w:pPr>
      <w:r w:rsidRPr="00391573">
        <w:t>You can’t pass a law unless you have a cozy relationship w US government, to do that you have to be capitalist</w:t>
      </w:r>
    </w:p>
    <w:p w14:paraId="2EB121D4" w14:textId="77777777" w:rsidR="00B93EA5" w:rsidRPr="00391573" w:rsidRDefault="00B93EA5" w:rsidP="00B93EA5"/>
    <w:p w14:paraId="5C6B9BC7" w14:textId="77777777" w:rsidR="00B93EA5" w:rsidRPr="00391573" w:rsidRDefault="00B93EA5" w:rsidP="00B93EA5">
      <w:pPr>
        <w:pStyle w:val="Heading4"/>
      </w:pPr>
      <w:r w:rsidRPr="00391573">
        <w:t>Capitalism’s successes necessitate human extinction and destroy the value to life – it’s try or die for alternative organizing</w:t>
      </w:r>
    </w:p>
    <w:p w14:paraId="2744125D" w14:textId="77777777" w:rsidR="00B93EA5" w:rsidRPr="00391573" w:rsidRDefault="00B93EA5" w:rsidP="00B93EA5">
      <w:r w:rsidRPr="00391573">
        <w:rPr>
          <w:rStyle w:val="Style13ptBold"/>
        </w:rPr>
        <w:t>Duzgun 20</w:t>
      </w:r>
      <w:r w:rsidRPr="00391573">
        <w:t xml:space="preserve"> [Eren Duzgun (teaches Historical Sociology and International Relations at Leiden University, Netherlands), 4-5-2020, "Capitalism, Coronavirus and the Road to Extinction," Socialist Project, https://socialistproject.ca/2020/04/capitalism-coronavirus-and-road-to-extinction/]</w:t>
      </w:r>
    </w:p>
    <w:p w14:paraId="798130EE" w14:textId="77777777" w:rsidR="00B93EA5" w:rsidRPr="00391573" w:rsidRDefault="00B93EA5" w:rsidP="00B93EA5">
      <w:pPr>
        <w:rPr>
          <w:rFonts w:cstheme="minorHAnsi"/>
          <w:b/>
          <w:u w:val="single"/>
        </w:rPr>
      </w:pPr>
      <w:r w:rsidRPr="00391573">
        <w:rPr>
          <w:rFonts w:cstheme="minorHAnsi"/>
          <w:b/>
          <w:u w:val="single"/>
        </w:rPr>
        <w:t>Covid-19, by contrast, has begun its journey and taken its biggest toll thus far in the most advanced and affluent parts of the world</w:t>
      </w:r>
      <w:r w:rsidRPr="00391573">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391573">
        <w:rPr>
          <w:rFonts w:cstheme="minorHAns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391573">
        <w:rPr>
          <w:rFonts w:cstheme="minorHAnsi"/>
          <w:b/>
          <w:highlight w:val="cyan"/>
          <w:u w:val="single"/>
        </w:rPr>
        <w:t xml:space="preserve">the coronavirus has thrown into </w:t>
      </w:r>
      <w:r w:rsidRPr="00391573">
        <w:rPr>
          <w:rFonts w:cstheme="minorHAnsi"/>
          <w:b/>
          <w:u w:val="single"/>
        </w:rPr>
        <w:t xml:space="preserve">sharp </w:t>
      </w:r>
      <w:r w:rsidRPr="00391573">
        <w:rPr>
          <w:rFonts w:cstheme="minorHAnsi"/>
          <w:b/>
          <w:highlight w:val="cyan"/>
          <w:u w:val="single"/>
        </w:rPr>
        <w:t>relief the immediately existential</w:t>
      </w:r>
      <w:r w:rsidRPr="00391573">
        <w:rPr>
          <w:rFonts w:cstheme="minorHAnsi"/>
          <w:b/>
          <w:u w:val="single"/>
        </w:rPr>
        <w:t xml:space="preserve"> and undeniably global contradictions and </w:t>
      </w:r>
      <w:r w:rsidRPr="00391573">
        <w:rPr>
          <w:rFonts w:cstheme="minorHAnsi"/>
          <w:b/>
          <w:highlight w:val="cyan"/>
          <w:u w:val="single"/>
        </w:rPr>
        <w:t xml:space="preserve">consequences </w:t>
      </w:r>
      <w:r w:rsidRPr="00391573">
        <w:rPr>
          <w:rFonts w:cstheme="minorHAnsi"/>
          <w:b/>
          <w:u w:val="single"/>
        </w:rPr>
        <w:t xml:space="preserve">generated </w:t>
      </w:r>
      <w:r w:rsidRPr="00391573">
        <w:rPr>
          <w:rFonts w:cstheme="minorHAnsi"/>
          <w:b/>
          <w:highlight w:val="cyan"/>
          <w:u w:val="single"/>
        </w:rPr>
        <w:t>by capitalism.</w:t>
      </w:r>
      <w:r w:rsidRPr="00391573">
        <w:rPr>
          <w:rFonts w:cstheme="minorHAnsi"/>
          <w:b/>
          <w:u w:val="single"/>
        </w:rPr>
        <w:t xml:space="preserve"> </w:t>
      </w:r>
      <w:r w:rsidRPr="00391573">
        <w:rPr>
          <w:sz w:val="14"/>
        </w:rPr>
        <w:t xml:space="preserve">Contradictions on a Global Scale Critical biologists and epidemiologists have put the blame on industrial agriculture as the root cause of the emergence of new pathogens since the 1990s. </w:t>
      </w:r>
      <w:hyperlink r:id="rId7" w:tgtFrame="_blank" w:history="1">
        <w:r w:rsidRPr="00391573">
          <w:rPr>
            <w:rStyle w:val="Hyperlink"/>
            <w:sz w:val="14"/>
          </w:rPr>
          <w:t>According to Rob Wallace</w:t>
        </w:r>
      </w:hyperlink>
      <w:r w:rsidRPr="00391573">
        <w:rPr>
          <w:sz w:val="14"/>
        </w:rPr>
        <w:t xml:space="preserve">, giant agribusiness and resource extraction firms have now reached the last virgin forests and smallholder-held farmlands in the world, subordinating them to the logic of capitalist markets. </w:t>
      </w:r>
      <w:r w:rsidRPr="00391573">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391573">
        <w:rPr>
          <w:sz w:val="14"/>
        </w:rPr>
        <w:t xml:space="preserve"> Likewise, global warming has forced or allowed pathogens to escape their natural habitat. As a result, new viruses against which we have no immunity “are being sprung free, threatening the whole world.” In short, </w:t>
      </w:r>
      <w:hyperlink r:id="rId8" w:tgtFrame="_blank" w:history="1">
        <w:r w:rsidRPr="00391573">
          <w:rPr>
            <w:rStyle w:val="Hyperlink"/>
            <w:sz w:val="14"/>
          </w:rPr>
          <w:t>as John Vidal writes</w:t>
        </w:r>
      </w:hyperlink>
      <w:r w:rsidRPr="00391573">
        <w:rPr>
          <w:sz w:val="14"/>
        </w:rPr>
        <w:t xml:space="preserve">, “we disrupt ecosystems, and we shake viruses loose from their natural hosts. When that happens, they need a new host. Often, we are it.” </w:t>
      </w:r>
      <w:r w:rsidRPr="00391573">
        <w:rPr>
          <w:rFonts w:cstheme="minorHAnsi"/>
          <w:b/>
          <w:u w:val="single"/>
        </w:rPr>
        <w:t>That some agribusiness firms have been blatantly risking lives for profit would not come as a surprise to the critical reader</w:t>
      </w:r>
      <w:r w:rsidRPr="00391573">
        <w:rPr>
          <w:sz w:val="14"/>
        </w:rPr>
        <w:t xml:space="preserve">. Even </w:t>
      </w:r>
      <w:hyperlink r:id="rId9" w:tgtFrame="_blank" w:history="1">
        <w:r w:rsidRPr="00391573">
          <w:rPr>
            <w:rStyle w:val="Hyperlink"/>
            <w:sz w:val="14"/>
          </w:rPr>
          <w:t>Bill Gates has been sounding the alarm</w:t>
        </w:r>
      </w:hyperlink>
      <w:r w:rsidRPr="00391573">
        <w:rPr>
          <w:sz w:val="14"/>
        </w:rPr>
        <w:t xml:space="preserve"> about the potentially deadly consequences of irresponsible business practices and new viruses. </w:t>
      </w:r>
      <w:r w:rsidRPr="00391573">
        <w:rPr>
          <w:rFonts w:cstheme="minorHAnsi"/>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391573">
        <w:rPr>
          <w:rFonts w:cstheme="minorHAnsi"/>
          <w:b/>
          <w:highlight w:val="cyan"/>
          <w:u w:val="single"/>
        </w:rPr>
        <w:t xml:space="preserve">we </w:t>
      </w:r>
      <w:r w:rsidRPr="00391573">
        <w:rPr>
          <w:rFonts w:cstheme="minorHAnsi"/>
          <w:b/>
          <w:u w:val="single"/>
        </w:rPr>
        <w:t xml:space="preserve">may </w:t>
      </w:r>
      <w:r w:rsidRPr="00391573">
        <w:rPr>
          <w:rFonts w:cstheme="minorHAnsi"/>
          <w:b/>
          <w:highlight w:val="cyan"/>
          <w:u w:val="single"/>
        </w:rPr>
        <w:t xml:space="preserve">go extinct as a result of </w:t>
      </w:r>
      <w:r w:rsidRPr="00391573">
        <w:rPr>
          <w:rFonts w:cstheme="minorHAnsi"/>
          <w:b/>
          <w:u w:val="single"/>
        </w:rPr>
        <w:t xml:space="preserve">the </w:t>
      </w:r>
      <w:r w:rsidRPr="00391573">
        <w:rPr>
          <w:rFonts w:cstheme="minorHAnsi"/>
          <w:b/>
          <w:highlight w:val="cyan"/>
          <w:u w:val="single"/>
        </w:rPr>
        <w:t>‘successes’ of</w:t>
      </w:r>
      <w:r w:rsidRPr="00391573">
        <w:rPr>
          <w:rFonts w:cstheme="minorHAnsi"/>
          <w:b/>
          <w:u w:val="single"/>
        </w:rPr>
        <w:t xml:space="preserve"> the very system ‘we’ created in the first place, i.e., </w:t>
      </w:r>
      <w:r w:rsidRPr="00391573">
        <w:rPr>
          <w:rFonts w:cstheme="minorHAnsi"/>
          <w:b/>
          <w:highlight w:val="cyan"/>
          <w:u w:val="single"/>
        </w:rPr>
        <w:t>cap</w:t>
      </w:r>
      <w:r w:rsidRPr="00391573">
        <w:rPr>
          <w:rFonts w:cstheme="minorHAnsi"/>
          <w:b/>
          <w:u w:val="single"/>
        </w:rPr>
        <w:t>italism. How did we end up losing control of an ‘economic’ system of our own making?</w:t>
      </w:r>
      <w:r w:rsidRPr="00391573">
        <w:rPr>
          <w:sz w:val="14"/>
        </w:rPr>
        <w:t xml:space="preserve"> This is indeed an anomaly in human history. The conception of the ‘economy’ as an autonomous sphere dictating its own rules over society did not exist in non-capitalist societies. As the economic anthropologist </w:t>
      </w:r>
      <w:hyperlink r:id="rId10" w:anchor="Works" w:tgtFrame="_blank" w:history="1">
        <w:r w:rsidRPr="00391573">
          <w:rPr>
            <w:rStyle w:val="Hyperlink"/>
            <w:sz w:val="14"/>
          </w:rPr>
          <w:t>Karl Polanyi</w:t>
        </w:r>
      </w:hyperlink>
      <w:r w:rsidRPr="00391573">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1" w:tgtFrame="_blank" w:history="1">
        <w:r w:rsidRPr="00391573">
          <w:rPr>
            <w:rStyle w:val="Hyperlink"/>
            <w:sz w:val="14"/>
          </w:rPr>
          <w:t>was absorbed in the social system</w:t>
        </w:r>
      </w:hyperlink>
      <w:r w:rsidRPr="00391573">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391573">
        <w:rPr>
          <w:rFonts w:cstheme="minorHAnsi"/>
          <w:b/>
          <w:u w:val="single"/>
        </w:rPr>
        <w:t xml:space="preserve">In order </w:t>
      </w:r>
      <w:r w:rsidRPr="00391573">
        <w:rPr>
          <w:rFonts w:cstheme="minorHAnsi"/>
          <w:b/>
          <w:highlight w:val="cyan"/>
          <w:u w:val="single"/>
        </w:rPr>
        <w:t>for ‘self-regulating’ markets to ‘self-regulate’</w:t>
      </w:r>
      <w:r w:rsidRPr="00391573">
        <w:rPr>
          <w:rFonts w:cstheme="minorHAnsi"/>
          <w:b/>
          <w:u w:val="single"/>
        </w:rPr>
        <w:t xml:space="preserve">, a variety of </w:t>
      </w:r>
      <w:r w:rsidRPr="00391573">
        <w:rPr>
          <w:rFonts w:cstheme="minorHAnsi"/>
          <w:b/>
          <w:highlight w:val="cyan"/>
          <w:u w:val="single"/>
        </w:rPr>
        <w:t>political</w:t>
      </w:r>
      <w:r w:rsidRPr="00391573">
        <w:rPr>
          <w:rFonts w:cstheme="minorHAnsi"/>
          <w:b/>
          <w:u w:val="single"/>
        </w:rPr>
        <w:t xml:space="preserve"> and institutional </w:t>
      </w:r>
      <w:r w:rsidRPr="00391573">
        <w:rPr>
          <w:rFonts w:cstheme="minorHAnsi"/>
          <w:b/>
          <w:highlight w:val="cyan"/>
          <w:u w:val="single"/>
        </w:rPr>
        <w:t>arrangements had to be initiated to progressively eliminate the</w:t>
      </w:r>
      <w:r w:rsidRPr="00391573">
        <w:rPr>
          <w:rFonts w:cstheme="minorHAnsi"/>
          <w:b/>
          <w:u w:val="single"/>
        </w:rPr>
        <w:t xml:space="preserve"> </w:t>
      </w:r>
      <w:r w:rsidRPr="00391573">
        <w:rPr>
          <w:rFonts w:cstheme="minorHAnsi"/>
          <w:b/>
          <w:highlight w:val="cyan"/>
          <w:u w:val="single"/>
        </w:rPr>
        <w:t xml:space="preserve">non-market survival strategies that humans previously relied upon. </w:t>
      </w:r>
      <w:r w:rsidRPr="00391573">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391573">
        <w:rPr>
          <w:rFonts w:cstheme="minorHAnsi"/>
          <w:b/>
          <w:highlight w:val="cyan"/>
          <w:u w:val="single"/>
        </w:rPr>
        <w:t>At the heart of</w:t>
      </w:r>
      <w:r w:rsidRPr="00391573">
        <w:rPr>
          <w:rFonts w:cstheme="minorHAnsi"/>
          <w:b/>
          <w:u w:val="single"/>
        </w:rPr>
        <w:t xml:space="preserve"> the rise of </w:t>
      </w:r>
      <w:r w:rsidRPr="00391573">
        <w:rPr>
          <w:rFonts w:cstheme="minorHAnsi"/>
          <w:b/>
          <w:highlight w:val="cyan"/>
          <w:u w:val="single"/>
        </w:rPr>
        <w:t>capitalism</w:t>
      </w:r>
      <w:r w:rsidRPr="00391573">
        <w:rPr>
          <w:rFonts w:cstheme="minorHAnsi"/>
          <w:b/>
          <w:u w:val="single"/>
        </w:rPr>
        <w:t xml:space="preserve">, therefore, </w:t>
      </w:r>
      <w:r w:rsidRPr="00391573">
        <w:rPr>
          <w:rFonts w:cstheme="minorHAnsi"/>
          <w:b/>
          <w:highlight w:val="cyan"/>
          <w:u w:val="single"/>
        </w:rPr>
        <w:t>rested a ‘</w:t>
      </w:r>
      <w:r w:rsidRPr="00391573">
        <w:rPr>
          <w:rFonts w:cstheme="minorHAnsi"/>
          <w:b/>
          <w:u w:val="single"/>
        </w:rPr>
        <w:t xml:space="preserve">political’, legal, and </w:t>
      </w:r>
      <w:r w:rsidRPr="00391573">
        <w:rPr>
          <w:rFonts w:cstheme="minorHAnsi"/>
          <w:b/>
          <w:highlight w:val="cyan"/>
          <w:u w:val="single"/>
        </w:rPr>
        <w:t>violent process</w:t>
      </w:r>
      <w:r w:rsidRPr="00391573">
        <w:rPr>
          <w:rFonts w:cstheme="minorHAnsi"/>
          <w:b/>
          <w:u w:val="single"/>
        </w:rPr>
        <w:t xml:space="preserve"> that led to the historically unprecedented characterization of land and labour as commodities. Without </w:t>
      </w:r>
      <w:r w:rsidRPr="00391573">
        <w:rPr>
          <w:rFonts w:cstheme="minorHAnsi"/>
          <w:b/>
          <w:highlight w:val="cyan"/>
          <w:u w:val="single"/>
        </w:rPr>
        <w:t xml:space="preserve">commodifying </w:t>
      </w:r>
      <w:r w:rsidRPr="00391573">
        <w:rPr>
          <w:rFonts w:cstheme="minorHAnsi"/>
          <w:b/>
          <w:u w:val="single"/>
        </w:rPr>
        <w:t xml:space="preserve">land and </w:t>
      </w:r>
      <w:r w:rsidRPr="00391573">
        <w:rPr>
          <w:rFonts w:cstheme="minorHAnsi"/>
          <w:b/>
          <w:highlight w:val="cyan"/>
          <w:u w:val="single"/>
        </w:rPr>
        <w:t>labour</w:t>
      </w:r>
      <w:r w:rsidRPr="00391573">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391573">
        <w:rPr>
          <w:rFonts w:cstheme="minorHAnsi"/>
          <w:b/>
          <w:highlight w:val="cyan"/>
          <w:u w:val="single"/>
        </w:rPr>
        <w:t xml:space="preserve">at the expense of human lives </w:t>
      </w:r>
      <w:r w:rsidRPr="00391573">
        <w:rPr>
          <w:rFonts w:cstheme="minorHAnsi"/>
          <w:b/>
          <w:u w:val="single"/>
        </w:rPr>
        <w:t xml:space="preserve">and livelihoods. Capitalism presupposed from the very beginning a radical transformation in the human use of nature as well as in the provision of life’s essential requirements. In this sense, </w:t>
      </w:r>
      <w:r w:rsidRPr="00391573">
        <w:rPr>
          <w:rFonts w:cstheme="minorHAnsi"/>
          <w:b/>
          <w:highlight w:val="cyan"/>
          <w:u w:val="single"/>
        </w:rPr>
        <w:t>the danger of global extinction</w:t>
      </w:r>
      <w:r w:rsidRPr="00391573">
        <w:rPr>
          <w:rFonts w:cstheme="minorHAnsi"/>
          <w:b/>
          <w:u w:val="single"/>
        </w:rPr>
        <w:t xml:space="preserve"> which we have been going through is not a temporary hiccup in an otherwise smoothly operating capitalist ecosystem but </w:t>
      </w:r>
      <w:r w:rsidRPr="00391573">
        <w:rPr>
          <w:rFonts w:cstheme="minorHAnsi"/>
          <w:b/>
          <w:highlight w:val="cyan"/>
          <w:u w:val="single"/>
        </w:rPr>
        <w:t xml:space="preserve">has </w:t>
      </w:r>
      <w:r w:rsidRPr="00391573">
        <w:rPr>
          <w:rFonts w:cstheme="minorHAnsi"/>
          <w:b/>
          <w:u w:val="single"/>
        </w:rPr>
        <w:t xml:space="preserve">always </w:t>
      </w:r>
      <w:r w:rsidRPr="00391573">
        <w:rPr>
          <w:rFonts w:cstheme="minorHAnsi"/>
          <w:b/>
          <w:highlight w:val="cyan"/>
          <w:u w:val="single"/>
        </w:rPr>
        <w:t xml:space="preserve">been </w:t>
      </w:r>
      <w:r w:rsidRPr="00391573">
        <w:rPr>
          <w:rFonts w:cstheme="minorHAnsi"/>
          <w:b/>
          <w:u w:val="single"/>
        </w:rPr>
        <w:t xml:space="preserve">a possibility </w:t>
      </w:r>
      <w:r w:rsidRPr="00391573">
        <w:rPr>
          <w:rFonts w:cstheme="minorHAnsi"/>
          <w:b/>
          <w:highlight w:val="cyan"/>
          <w:u w:val="single"/>
        </w:rPr>
        <w:t xml:space="preserve">built into </w:t>
      </w:r>
      <w:r w:rsidRPr="00391573">
        <w:rPr>
          <w:rFonts w:cstheme="minorHAnsi"/>
          <w:b/>
          <w:u w:val="single"/>
        </w:rPr>
        <w:t xml:space="preserve">the very structure of </w:t>
      </w:r>
      <w:r w:rsidRPr="00391573">
        <w:rPr>
          <w:rFonts w:cstheme="minorHAnsi"/>
          <w:b/>
          <w:highlight w:val="cyan"/>
          <w:u w:val="single"/>
        </w:rPr>
        <w:t>market society</w:t>
      </w:r>
      <w:r w:rsidRPr="00391573">
        <w:rPr>
          <w:rFonts w:cstheme="minorHAnsi"/>
          <w:b/>
          <w:u w:val="single"/>
        </w:rPr>
        <w:t xml:space="preserve">. </w:t>
      </w:r>
      <w:r w:rsidRPr="00391573">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391573">
        <w:rPr>
          <w:rFonts w:cstheme="minorHAnsi"/>
          <w:b/>
          <w:u w:val="single"/>
        </w:rPr>
        <w:t xml:space="preserve">On the other hand, however, </w:t>
      </w:r>
      <w:hyperlink r:id="rId12" w:tgtFrame="_blank" w:history="1">
        <w:r w:rsidRPr="00391573">
          <w:rPr>
            <w:rFonts w:cstheme="minorHAnsi"/>
            <w:b/>
            <w:u w:val="single"/>
          </w:rPr>
          <w:t>as Ellen Wood argues</w:t>
        </w:r>
      </w:hyperlink>
      <w:r w:rsidRPr="00391573">
        <w:rPr>
          <w:rFonts w:cstheme="minorHAnsi"/>
          <w:b/>
          <w:u w:val="single"/>
        </w:rPr>
        <w:t xml:space="preserve">, by subordinating all other considerations to the imperatives of market competition, </w:t>
      </w:r>
      <w:r w:rsidRPr="00391573">
        <w:rPr>
          <w:rFonts w:cstheme="minorHAnsi"/>
          <w:b/>
          <w:highlight w:val="cyan"/>
          <w:u w:val="single"/>
        </w:rPr>
        <w:t>capitalism has</w:t>
      </w:r>
      <w:r w:rsidRPr="00391573">
        <w:rPr>
          <w:rFonts w:cstheme="minorHAnsi"/>
          <w:b/>
          <w:u w:val="single"/>
        </w:rPr>
        <w:t xml:space="preserve"> also </w:t>
      </w:r>
      <w:r w:rsidRPr="00391573">
        <w:rPr>
          <w:rFonts w:cstheme="minorHAnsi"/>
          <w:b/>
          <w:highlight w:val="cyan"/>
          <w:u w:val="single"/>
        </w:rPr>
        <w:t>created poverty, homelessness, environmental destruction and pandemics</w:t>
      </w:r>
      <w:r w:rsidRPr="00391573">
        <w:rPr>
          <w:sz w:val="14"/>
        </w:rPr>
        <w:t xml:space="preserve">. Billions of people who could be fed and housed are subjected to immense doses of insecurity, living their lives under the constant threat of joblessness, homelessness, loss of status and starvation. </w:t>
      </w:r>
      <w:r w:rsidRPr="00391573">
        <w:rPr>
          <w:rFonts w:cstheme="minorHAnsi"/>
          <w:b/>
          <w:u w:val="single"/>
        </w:rPr>
        <w:t xml:space="preserve">In a similar fashion, the environment that could be protected is systematically destroyed for profit, and killer viruses that could be contained are unleashed. </w:t>
      </w:r>
      <w:r w:rsidRPr="00391573">
        <w:rPr>
          <w:sz w:val="14"/>
        </w:rPr>
        <w:t xml:space="preserve">Undoubtedly, Covid-19 has become the archetypal example that lays bare “the destructive impulses of a system in which the very fundamentals of existence are subjected to the requirements of profit.” </w:t>
      </w:r>
      <w:r w:rsidRPr="00391573">
        <w:rPr>
          <w:rFonts w:cstheme="minorHAnsi"/>
          <w:b/>
          <w:u w:val="single"/>
        </w:rPr>
        <w:t>Can the ‘positive’ and ‘negative’ outcomes of capitalism be somewhat reconciled? Indeed, for a brief period in the Global North, it seemed they could be</w:t>
      </w:r>
      <w:r w:rsidRPr="00391573">
        <w:rPr>
          <w:sz w:val="14"/>
        </w:rPr>
        <w:t xml:space="preserve">. During the so-called </w:t>
      </w:r>
      <w:hyperlink r:id="rId13" w:tgtFrame="_blank" w:history="1">
        <w:r w:rsidRPr="00391573">
          <w:rPr>
            <w:rStyle w:val="Hyperlink"/>
            <w:sz w:val="14"/>
          </w:rPr>
          <w:t>Golden Age of Capitalism</w:t>
        </w:r>
      </w:hyperlink>
      <w:r w:rsidRPr="00391573">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391573">
        <w:rPr>
          <w:rFonts w:cstheme="minorHAns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391573">
        <w:rPr>
          <w:sz w:val="14"/>
        </w:rPr>
        <w:t xml:space="preserve">The main ‘problem’ with the Global South has been, by and large, a question of ‘timing’. </w:t>
      </w:r>
      <w:r w:rsidRPr="00391573">
        <w:rPr>
          <w:rFonts w:cstheme="minorHAnsi"/>
          <w:b/>
          <w:u w:val="single"/>
        </w:rPr>
        <w:t xml:space="preserve">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 </w:t>
      </w:r>
      <w:r w:rsidRPr="00391573">
        <w:rPr>
          <w:sz w:val="14"/>
        </w:rPr>
        <w:t xml:space="preserve">For example, the </w:t>
      </w:r>
      <w:hyperlink r:id="rId14" w:tgtFrame="_blank" w:history="1">
        <w:r w:rsidRPr="00391573">
          <w:rPr>
            <w:rStyle w:val="Hyperlink"/>
            <w:sz w:val="14"/>
          </w:rPr>
          <w:t>MIT political economist Alice Amsden</w:t>
        </w:r>
      </w:hyperlink>
      <w:r w:rsidRPr="00391573">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391573">
        <w:rPr>
          <w:rFonts w:cstheme="minorHAnsi"/>
          <w:b/>
          <w:u w:val="single"/>
        </w:rPr>
        <w:t>Furthermore, the ecologically disastrous and socially inhumane consequences of capitalism have long outweighed the prospects of material gain in the Global South.</w:t>
      </w:r>
      <w:r w:rsidRPr="00391573">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391573">
        <w:rPr>
          <w:rFonts w:cstheme="minorHAnsi"/>
          <w:b/>
          <w:u w:val="single"/>
        </w:rPr>
        <w:t>The implication is that any meaningful attempt at solving the present, and future crises needs to take the bull by the horn</w:t>
      </w:r>
      <w:r w:rsidRPr="00391573">
        <w:rPr>
          <w:sz w:val="14"/>
        </w:rPr>
        <w:t xml:space="preserve">. There is literally no choice to be made between ‘capitalism’ and ‘capitalism with a human face’. </w:t>
      </w:r>
      <w:r w:rsidRPr="00391573">
        <w:rPr>
          <w:rFonts w:cstheme="minorHAnsi"/>
          <w:b/>
          <w:u w:val="single"/>
        </w:rPr>
        <w:t xml:space="preserve">As long as the underlying dynamics of our lives remain the same, </w:t>
      </w:r>
      <w:r w:rsidRPr="00391573">
        <w:rPr>
          <w:rFonts w:cstheme="minorHAnsi"/>
          <w:b/>
          <w:highlight w:val="cyan"/>
          <w:u w:val="single"/>
        </w:rPr>
        <w:t xml:space="preserve">as long as we keep treating </w:t>
      </w:r>
      <w:r w:rsidRPr="00391573">
        <w:rPr>
          <w:rFonts w:cstheme="minorHAnsi"/>
          <w:b/>
          <w:u w:val="single"/>
        </w:rPr>
        <w:t xml:space="preserve">nature and </w:t>
      </w:r>
      <w:r w:rsidRPr="00391573">
        <w:rPr>
          <w:rFonts w:cstheme="minorHAnsi"/>
          <w:b/>
          <w:highlight w:val="cyan"/>
          <w:u w:val="single"/>
        </w:rPr>
        <w:t xml:space="preserve">human </w:t>
      </w:r>
      <w:r w:rsidRPr="00391573">
        <w:rPr>
          <w:rFonts w:cstheme="minorHAnsi"/>
          <w:b/>
          <w:u w:val="single"/>
        </w:rPr>
        <w:t>being</w:t>
      </w:r>
      <w:r w:rsidRPr="00391573">
        <w:rPr>
          <w:rFonts w:cstheme="minorHAnsi"/>
          <w:b/>
          <w:highlight w:val="cyan"/>
          <w:u w:val="single"/>
        </w:rPr>
        <w:t>s</w:t>
      </w:r>
      <w:r w:rsidRPr="00391573">
        <w:rPr>
          <w:rFonts w:cstheme="minorHAnsi"/>
          <w:b/>
          <w:u w:val="single"/>
        </w:rPr>
        <w:t xml:space="preserve"> </w:t>
      </w:r>
      <w:r w:rsidRPr="00391573">
        <w:rPr>
          <w:rFonts w:cstheme="minorHAnsi"/>
          <w:b/>
          <w:highlight w:val="cyan"/>
          <w:u w:val="single"/>
        </w:rPr>
        <w:t xml:space="preserve">as commodities, no </w:t>
      </w:r>
      <w:hyperlink r:id="rId15" w:tgtFrame="_blank" w:history="1">
        <w:r w:rsidRPr="00391573">
          <w:rPr>
            <w:rFonts w:cstheme="minorHAnsi"/>
            <w:b/>
            <w:highlight w:val="cyan"/>
            <w:u w:val="single"/>
          </w:rPr>
          <w:t>cosmetic surgery</w:t>
        </w:r>
      </w:hyperlink>
      <w:r w:rsidRPr="00391573">
        <w:rPr>
          <w:rFonts w:cstheme="minorHAnsi"/>
          <w:b/>
          <w:highlight w:val="cyan"/>
          <w:u w:val="single"/>
        </w:rPr>
        <w:t xml:space="preserve"> will do.</w:t>
      </w:r>
      <w:r w:rsidRPr="00391573">
        <w:rPr>
          <w:rFonts w:cstheme="minorHAnsi"/>
          <w:b/>
          <w:u w:val="single"/>
        </w:rPr>
        <w:t xml:space="preserve"> To the contrary, historical experience suggests that such minimal interventions will sooner or later backfire, re-legitimizing capitalism pure and simple. The only way to ‘re-embed’ our economies and save our lives from ecological collapse is by intervening in the very heart of the beast: land and human beings need to be taken out of the market. The beast is not tameable; it needs to be </w:t>
      </w:r>
      <w:hyperlink r:id="rId16" w:tgtFrame="_blank" w:history="1">
        <w:r w:rsidRPr="00391573">
          <w:rPr>
            <w:rFonts w:cstheme="minorHAnsi"/>
            <w:b/>
            <w:u w:val="single"/>
          </w:rPr>
          <w:t>killed</w:t>
        </w:r>
      </w:hyperlink>
      <w:r w:rsidRPr="00391573">
        <w:rPr>
          <w:rFonts w:cstheme="minorHAnsi"/>
          <w:b/>
          <w:u w:val="single"/>
        </w:rPr>
        <w:t>.</w:t>
      </w:r>
    </w:p>
    <w:p w14:paraId="6C3F0EAC" w14:textId="77777777" w:rsidR="00B93EA5" w:rsidRPr="00391573" w:rsidRDefault="00B93EA5" w:rsidP="00B93EA5">
      <w:pPr>
        <w:rPr>
          <w:rStyle w:val="Emphasis"/>
        </w:rPr>
      </w:pPr>
    </w:p>
    <w:p w14:paraId="4A22D232" w14:textId="77777777" w:rsidR="00B93EA5" w:rsidRPr="00391573" w:rsidRDefault="00B93EA5" w:rsidP="00B93EA5">
      <w:pPr>
        <w:keepNext/>
        <w:keepLines/>
        <w:spacing w:before="40" w:after="0"/>
        <w:outlineLvl w:val="3"/>
        <w:rPr>
          <w:rFonts w:eastAsia="Times New Roman"/>
          <w:b/>
          <w:bCs/>
          <w:sz w:val="28"/>
          <w:szCs w:val="26"/>
        </w:rPr>
      </w:pPr>
      <w:r w:rsidRPr="00391573">
        <w:rPr>
          <w:rFonts w:eastAsia="Times New Roman"/>
          <w:b/>
          <w:bCs/>
          <w:sz w:val="28"/>
          <w:szCs w:val="26"/>
        </w:rPr>
        <w:t>The alternative is the communist hypothesis! Thought experiments like the alt allow us to hollow out capitalist spaces and destroy faith in the system. Herod 4</w:t>
      </w:r>
    </w:p>
    <w:p w14:paraId="34E6AFCA" w14:textId="77777777" w:rsidR="00B93EA5" w:rsidRPr="00391573" w:rsidRDefault="00B93EA5" w:rsidP="00B93EA5">
      <w:r w:rsidRPr="00391573">
        <w:rPr>
          <w:rStyle w:val="Style13ptBold"/>
        </w:rPr>
        <w:t>Herod 04</w:t>
      </w:r>
      <w:r w:rsidRPr="00391573">
        <w:t xml:space="preserve"> – James Herod author of several books on capitalism and social activist since 1968 Getting Free 2004 http://site.www.umb.edu/faculty/salzman_g/Strate/GetFre/06.htm </w:t>
      </w:r>
    </w:p>
    <w:p w14:paraId="10F2BA3E" w14:textId="77777777" w:rsidR="00B93EA5" w:rsidRPr="00391573" w:rsidRDefault="00B93EA5" w:rsidP="00B93EA5">
      <w:pPr>
        <w:ind w:right="288"/>
        <w:rPr>
          <w:rFonts w:eastAsia="Times New Roman"/>
          <w:sz w:val="12"/>
        </w:rPr>
      </w:pPr>
      <w:r w:rsidRPr="00391573">
        <w:rPr>
          <w:rFonts w:eastAsia="Times New Roman"/>
          <w:sz w:val="12"/>
        </w:rPr>
        <w:t xml:space="preserve">It is time to try to describe, at first abstractly and later concretely, </w:t>
      </w:r>
      <w:r w:rsidRPr="00391573">
        <w:rPr>
          <w:rFonts w:eastAsia="Times New Roman"/>
          <w:b/>
          <w:highlight w:val="cyan"/>
          <w:u w:val="single"/>
        </w:rPr>
        <w:t>a strategy for destroying capitalism</w:t>
      </w:r>
      <w:r w:rsidRPr="00391573">
        <w:rPr>
          <w:rFonts w:eastAsia="Times New Roman"/>
          <w:sz w:val="12"/>
        </w:rPr>
        <w:t>. This strategy, at its most basic</w:t>
      </w:r>
      <w:r w:rsidRPr="00391573">
        <w:rPr>
          <w:rFonts w:eastAsia="Times New Roman"/>
          <w:b/>
          <w:u w:val="single"/>
        </w:rPr>
        <w:t xml:space="preserve">, </w:t>
      </w:r>
      <w:r w:rsidRPr="00391573">
        <w:rPr>
          <w:rFonts w:eastAsia="Times New Roman"/>
          <w:b/>
          <w:highlight w:val="cyan"/>
          <w:u w:val="single"/>
        </w:rPr>
        <w:t xml:space="preserve">calls for </w:t>
      </w:r>
      <w:r w:rsidRPr="00391573">
        <w:rPr>
          <w:rFonts w:eastAsia="Times New Roman"/>
          <w:b/>
          <w:u w:val="single"/>
        </w:rPr>
        <w:t>pulling time, energy, and resources out of capitalist civilization and putting them into building a new civilization</w:t>
      </w:r>
      <w:r w:rsidRPr="00391573">
        <w:rPr>
          <w:rFonts w:eastAsia="Times New Roman"/>
          <w:sz w:val="12"/>
        </w:rPr>
        <w:t xml:space="preserve">. The image then is </w:t>
      </w:r>
      <w:r w:rsidRPr="00391573">
        <w:rPr>
          <w:rFonts w:eastAsia="Times New Roman"/>
          <w:b/>
          <w:u w:val="single"/>
        </w:rPr>
        <w:t xml:space="preserve">one of </w:t>
      </w:r>
      <w:r w:rsidRPr="00391573">
        <w:rPr>
          <w:rFonts w:eastAsia="Times New Roman"/>
          <w:b/>
          <w:highlight w:val="cyan"/>
          <w:u w:val="single"/>
        </w:rPr>
        <w:t>emptying out cap</w:t>
      </w:r>
      <w:r w:rsidRPr="00391573">
        <w:rPr>
          <w:rFonts w:eastAsia="Times New Roman"/>
          <w:b/>
          <w:u w:val="single"/>
        </w:rPr>
        <w:t>italist</w:t>
      </w:r>
      <w:r w:rsidRPr="00391573">
        <w:rPr>
          <w:rFonts w:eastAsia="Times New Roman"/>
          <w:b/>
          <w:highlight w:val="cyan"/>
          <w:u w:val="single"/>
        </w:rPr>
        <w:t xml:space="preserve"> structures</w:t>
      </w:r>
      <w:r w:rsidRPr="00391573">
        <w:rPr>
          <w:rFonts w:eastAsia="Times New Roman"/>
          <w:b/>
          <w:u w:val="single"/>
        </w:rPr>
        <w:t xml:space="preserve">, hollowing them out, by </w:t>
      </w:r>
      <w:r w:rsidRPr="00391573">
        <w:rPr>
          <w:rFonts w:eastAsia="Times New Roman"/>
          <w:b/>
          <w:highlight w:val="cyan"/>
          <w:u w:val="single"/>
        </w:rPr>
        <w:t xml:space="preserve">draining wealth, power, and meaning out of them until there is nothing left </w:t>
      </w:r>
      <w:r w:rsidRPr="00391573">
        <w:rPr>
          <w:rFonts w:eastAsia="Times New Roman"/>
          <w:b/>
          <w:u w:val="single"/>
        </w:rPr>
        <w:t>but shells</w:t>
      </w:r>
      <w:r w:rsidRPr="00391573">
        <w:rPr>
          <w:rFonts w:eastAsia="Times New Roman"/>
          <w:sz w:val="12"/>
        </w:rPr>
        <w:t xml:space="preserve">. This is definitely </w:t>
      </w:r>
      <w:r w:rsidRPr="00391573">
        <w:rPr>
          <w:rFonts w:eastAsia="Times New Roman"/>
          <w:b/>
          <w:u w:val="single"/>
        </w:rPr>
        <w:t>an aggressive strategy</w:t>
      </w:r>
      <w:r w:rsidRPr="00391573">
        <w:rPr>
          <w:rFonts w:eastAsia="Times New Roman"/>
          <w:b/>
        </w:rPr>
        <w:t xml:space="preserve">. </w:t>
      </w:r>
      <w:r w:rsidRPr="00391573">
        <w:rPr>
          <w:rFonts w:eastAsia="Times New Roman"/>
          <w:sz w:val="12"/>
          <w:szCs w:val="12"/>
        </w:rPr>
        <w:t>It</w:t>
      </w:r>
      <w:r w:rsidRPr="00391573">
        <w:rPr>
          <w:rFonts w:eastAsia="Times New Roman"/>
          <w:b/>
        </w:rPr>
        <w:t xml:space="preserve"> </w:t>
      </w:r>
      <w:r w:rsidRPr="00391573">
        <w:rPr>
          <w:rFonts w:eastAsia="Times New Roman"/>
          <w:b/>
          <w:u w:val="single"/>
        </w:rPr>
        <w:t>requires great militancy, and constitutes an attack on the existing order.</w:t>
      </w:r>
      <w:r w:rsidRPr="00391573">
        <w:rPr>
          <w:rFonts w:eastAsia="Times New Roman"/>
          <w:sz w:val="12"/>
        </w:rPr>
        <w:t xml:space="preserve"> </w:t>
      </w:r>
      <w:r w:rsidRPr="00391573">
        <w:rPr>
          <w:rFonts w:eastAsia="Times New Roman"/>
          <w:b/>
          <w:highlight w:val="cyan"/>
          <w:u w:val="single"/>
        </w:rPr>
        <w:t>The strategy</w:t>
      </w:r>
      <w:r w:rsidRPr="00391573">
        <w:rPr>
          <w:rFonts w:eastAsia="Times New Roman"/>
          <w:b/>
          <w:u w:val="single"/>
        </w:rPr>
        <w:t xml:space="preserve"> clearly </w:t>
      </w:r>
      <w:r w:rsidRPr="00391573">
        <w:rPr>
          <w:rFonts w:eastAsia="Times New Roman"/>
          <w:b/>
          <w:highlight w:val="cyan"/>
          <w:u w:val="single"/>
        </w:rPr>
        <w:t>recognizes that cap</w:t>
      </w:r>
      <w:r w:rsidRPr="00391573">
        <w:rPr>
          <w:rFonts w:eastAsia="Times New Roman"/>
          <w:b/>
          <w:u w:val="single"/>
        </w:rPr>
        <w:t>italism</w:t>
      </w:r>
      <w:r w:rsidRPr="00391573">
        <w:rPr>
          <w:rFonts w:eastAsia="Times New Roman"/>
          <w:b/>
          <w:highlight w:val="cyan"/>
          <w:u w:val="single"/>
        </w:rPr>
        <w:t xml:space="preserve"> is the enemy and must be destroyed,</w:t>
      </w:r>
      <w:r w:rsidRPr="00391573">
        <w:rPr>
          <w:rFonts w:eastAsia="Times New Roman"/>
          <w:sz w:val="12"/>
        </w:rPr>
        <w:t xml:space="preserve"> but it is </w:t>
      </w:r>
      <w:r w:rsidRPr="00391573">
        <w:rPr>
          <w:rFonts w:eastAsia="Times New Roman"/>
          <w:b/>
          <w:highlight w:val="cyan"/>
          <w:u w:val="single"/>
        </w:rPr>
        <w:t>not a frontal attack</w:t>
      </w:r>
      <w:r w:rsidRPr="00391573">
        <w:rPr>
          <w:rFonts w:eastAsia="Times New Roman"/>
          <w:b/>
          <w:u w:val="single"/>
        </w:rPr>
        <w:t xml:space="preserve"> aimed at overthrowing the system, </w:t>
      </w:r>
      <w:r w:rsidRPr="00391573">
        <w:rPr>
          <w:rFonts w:eastAsia="Times New Roman"/>
          <w:b/>
          <w:highlight w:val="cyan"/>
          <w:u w:val="single"/>
        </w:rPr>
        <w:t>but an inside attack aimed at gutting it</w:t>
      </w:r>
      <w:r w:rsidRPr="00391573">
        <w:rPr>
          <w:rFonts w:eastAsia="Times New Roman"/>
          <w:sz w:val="12"/>
        </w:rPr>
        <w:t xml:space="preserve">, while simultaneously replacing it with something better, something we want. Thus </w:t>
      </w:r>
      <w:r w:rsidRPr="00391573">
        <w:rPr>
          <w:rFonts w:eastAsia="Times New Roman"/>
          <w:b/>
          <w:u w:val="single"/>
        </w:rPr>
        <w:t>capitalist structures</w:t>
      </w:r>
      <w:r w:rsidRPr="00391573">
        <w:rPr>
          <w:rFonts w:eastAsia="Times New Roman"/>
          <w:sz w:val="12"/>
        </w:rPr>
        <w:t xml:space="preserve"> (corporations, governments, banks, schools, etc.) </w:t>
      </w:r>
      <w:r w:rsidRPr="00391573">
        <w:rPr>
          <w:rFonts w:eastAsia="Times New Roman"/>
          <w:b/>
          <w:u w:val="single"/>
        </w:rPr>
        <w:t>are not seized so much as simply abandoned. Capitalist relations are not fought so much as they are simply rejected</w:t>
      </w:r>
      <w:r w:rsidRPr="00391573">
        <w:rPr>
          <w:rFonts w:eastAsia="Times New Roman"/>
          <w:sz w:val="12"/>
        </w:rPr>
        <w:t xml:space="preserve">. We </w:t>
      </w:r>
      <w:r w:rsidRPr="00391573">
        <w:rPr>
          <w:rFonts w:eastAsia="Times New Roman"/>
          <w:b/>
          <w:u w:val="single"/>
        </w:rPr>
        <w:t>stop participating in activities that support</w:t>
      </w:r>
      <w:r w:rsidRPr="00391573">
        <w:rPr>
          <w:rFonts w:eastAsia="Times New Roman"/>
          <w:sz w:val="12"/>
        </w:rPr>
        <w:t xml:space="preserve"> (finance, condone) </w:t>
      </w:r>
      <w:r w:rsidRPr="00391573">
        <w:rPr>
          <w:rFonts w:eastAsia="Times New Roman"/>
          <w:b/>
          <w:u w:val="single"/>
        </w:rPr>
        <w:t>the capitalist world and start participating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rsidRPr="00391573">
        <w:rPr>
          <w:rFonts w:eastAsia="Times New Roman"/>
          <w:sz w:val="12"/>
        </w:rPr>
        <w:t xml:space="preserve"> In this way </w:t>
      </w:r>
      <w:r w:rsidRPr="00391573">
        <w:rPr>
          <w:rFonts w:eastAsia="Times New Roman"/>
          <w:b/>
          <w:u w:val="single"/>
        </w:rPr>
        <w:t>our new democratic</w:t>
      </w:r>
      <w:r w:rsidRPr="00391573">
        <w:rPr>
          <w:rFonts w:eastAsia="Times New Roman"/>
          <w:b/>
          <w:highlight w:val="cyan"/>
          <w:u w:val="single"/>
        </w:rPr>
        <w:t xml:space="preserve">, non-hierarchical, </w:t>
      </w:r>
      <w:r w:rsidRPr="00391573">
        <w:rPr>
          <w:rFonts w:eastAsia="Times New Roman"/>
          <w:b/>
          <w:u w:val="single"/>
        </w:rPr>
        <w:t xml:space="preserve">non-commodified </w:t>
      </w:r>
      <w:r w:rsidRPr="00391573">
        <w:rPr>
          <w:rFonts w:eastAsia="Times New Roman"/>
          <w:b/>
          <w:highlight w:val="cyan"/>
          <w:u w:val="single"/>
        </w:rPr>
        <w:t xml:space="preserve">relations </w:t>
      </w:r>
      <w:r w:rsidRPr="00391573">
        <w:rPr>
          <w:rFonts w:eastAsia="Times New Roman"/>
          <w:b/>
          <w:u w:val="single"/>
        </w:rPr>
        <w:t xml:space="preserve">can eventually </w:t>
      </w:r>
      <w:r w:rsidRPr="00391573">
        <w:rPr>
          <w:rFonts w:eastAsia="Times New Roman"/>
          <w:b/>
          <w:highlight w:val="cyan"/>
          <w:u w:val="single"/>
        </w:rPr>
        <w:t>overwhelm</w:t>
      </w:r>
      <w:r w:rsidRPr="00391573">
        <w:rPr>
          <w:rFonts w:eastAsia="Times New Roman"/>
          <w:b/>
          <w:u w:val="single"/>
        </w:rPr>
        <w:t xml:space="preserve"> the </w:t>
      </w:r>
      <w:r w:rsidRPr="00391573">
        <w:rPr>
          <w:rFonts w:eastAsia="Times New Roman"/>
          <w:b/>
          <w:highlight w:val="cyan"/>
          <w:u w:val="single"/>
        </w:rPr>
        <w:t xml:space="preserve">capitalist </w:t>
      </w:r>
      <w:r w:rsidRPr="00391573">
        <w:rPr>
          <w:rFonts w:eastAsia="MS Mincho"/>
          <w:highlight w:val="cyan"/>
          <w:u w:val="single"/>
        </w:rPr>
        <w:t>relations</w:t>
      </w:r>
      <w:r w:rsidRPr="00391573">
        <w:rPr>
          <w:rFonts w:eastAsia="Times New Roman"/>
          <w:b/>
          <w:u w:val="single"/>
        </w:rPr>
        <w:t xml:space="preserve"> and force them out of existence</w:t>
      </w:r>
      <w:r w:rsidRPr="00391573">
        <w:rPr>
          <w:rFonts w:eastAsia="Times New Roman"/>
          <w:sz w:val="12"/>
        </w:rPr>
        <w:t xml:space="preserve">. This is how it has to be done. </w:t>
      </w:r>
      <w:r w:rsidRPr="00391573">
        <w:rPr>
          <w:rFonts w:eastAsia="Times New Roman"/>
          <w:b/>
          <w:highlight w:val="cyan"/>
          <w:u w:val="single"/>
        </w:rPr>
        <w:t xml:space="preserve">This is a plausible, </w:t>
      </w:r>
      <w:r w:rsidRPr="00391573">
        <w:rPr>
          <w:rFonts w:eastAsia="Times New Roman"/>
          <w:b/>
          <w:u w:val="single"/>
        </w:rPr>
        <w:t xml:space="preserve">realistic </w:t>
      </w:r>
      <w:r w:rsidRPr="00391573">
        <w:rPr>
          <w:rFonts w:eastAsia="Times New Roman"/>
          <w:b/>
          <w:highlight w:val="cyan"/>
          <w:u w:val="single"/>
        </w:rPr>
        <w:t>strategy</w:t>
      </w:r>
      <w:r w:rsidRPr="00391573">
        <w:rPr>
          <w:rFonts w:eastAsia="Times New Roman"/>
          <w:sz w:val="12"/>
          <w:highlight w:val="cyan"/>
        </w:rPr>
        <w:t xml:space="preserve">. </w:t>
      </w:r>
      <w:r w:rsidRPr="00391573">
        <w:rPr>
          <w:rFonts w:eastAsia="Times New Roman"/>
          <w:b/>
          <w:highlight w:val="cyan"/>
          <w:u w:val="single"/>
        </w:rPr>
        <w:t xml:space="preserve">To think </w:t>
      </w:r>
      <w:r w:rsidRPr="00391573">
        <w:rPr>
          <w:rFonts w:eastAsia="Times New Roman"/>
          <w:b/>
          <w:u w:val="single"/>
        </w:rPr>
        <w:t xml:space="preserve">that </w:t>
      </w:r>
      <w:r w:rsidRPr="00391573">
        <w:rPr>
          <w:rFonts w:eastAsia="Times New Roman"/>
          <w:b/>
          <w:highlight w:val="cyan"/>
          <w:u w:val="single"/>
        </w:rPr>
        <w:t xml:space="preserve">we could create a </w:t>
      </w:r>
      <w:r w:rsidRPr="00391573">
        <w:rPr>
          <w:rFonts w:eastAsia="Times New Roman"/>
          <w:b/>
          <w:u w:val="single"/>
        </w:rPr>
        <w:t xml:space="preserve">whole </w:t>
      </w:r>
      <w:r w:rsidRPr="00391573">
        <w:rPr>
          <w:rFonts w:eastAsia="Times New Roman"/>
          <w:b/>
          <w:highlight w:val="cyan"/>
          <w:u w:val="single"/>
        </w:rPr>
        <w:t>new world of decent social arrangements overnight</w:t>
      </w:r>
      <w:r w:rsidRPr="00391573">
        <w:rPr>
          <w:rFonts w:eastAsia="Times New Roman"/>
          <w:sz w:val="12"/>
          <w:highlight w:val="cyan"/>
        </w:rPr>
        <w:t>,</w:t>
      </w:r>
      <w:r w:rsidRPr="00391573">
        <w:rPr>
          <w:rFonts w:eastAsia="Times New Roman"/>
          <w:sz w:val="12"/>
        </w:rPr>
        <w:t xml:space="preserve"> in the midst of a crisis, during a so-called revolution, or during the collapse of capitalism</w:t>
      </w:r>
      <w:r w:rsidRPr="00391573">
        <w:rPr>
          <w:rFonts w:eastAsia="Times New Roman"/>
          <w:b/>
          <w:u w:val="single"/>
        </w:rPr>
        <w:t xml:space="preserve">, </w:t>
      </w:r>
      <w:r w:rsidRPr="00391573">
        <w:rPr>
          <w:rFonts w:eastAsia="Times New Roman"/>
          <w:b/>
          <w:highlight w:val="cyan"/>
          <w:u w:val="single"/>
        </w:rPr>
        <w:t>is foolhardy</w:t>
      </w:r>
      <w:r w:rsidRPr="00391573">
        <w:rPr>
          <w:rFonts w:eastAsia="Times New Roman"/>
          <w:sz w:val="12"/>
          <w:highlight w:val="cyan"/>
        </w:rPr>
        <w:t>.</w:t>
      </w:r>
      <w:r w:rsidRPr="00391573">
        <w:rPr>
          <w:rFonts w:eastAsia="Times New Roman"/>
          <w:sz w:val="12"/>
        </w:rPr>
        <w:t xml:space="preserve"> </w:t>
      </w:r>
      <w:r w:rsidRPr="00391573">
        <w:rPr>
          <w:rFonts w:eastAsia="Times New Roman"/>
          <w:b/>
          <w:u w:val="single"/>
        </w:rPr>
        <w:t>Our new social world must grow within the old, and in opposition to it, until it is strong enough to dismantle and abolish capitalist relations</w:t>
      </w:r>
      <w:r w:rsidRPr="00391573">
        <w:rPr>
          <w:rFonts w:eastAsia="Times New Roman"/>
          <w:sz w:val="12"/>
        </w:rPr>
        <w:t xml:space="preserve">. Such a </w:t>
      </w:r>
      <w:r w:rsidRPr="00391573">
        <w:rPr>
          <w:rFonts w:eastAsia="Times New Roman"/>
          <w:b/>
          <w:u w:val="single"/>
        </w:rPr>
        <w:t>revolution will never happen automatically,</w:t>
      </w:r>
      <w:r w:rsidRPr="00391573">
        <w:rPr>
          <w:rFonts w:eastAsia="Times New Roman"/>
          <w:sz w:val="12"/>
        </w:rPr>
        <w:t xml:space="preserve"> blindly, determinably, because of the inexorable, materialist laws of history. </w:t>
      </w:r>
      <w:r w:rsidRPr="00391573">
        <w:rPr>
          <w:rFonts w:eastAsia="Times New Roman"/>
          <w:b/>
          <w:u w:val="single"/>
        </w:rPr>
        <w:t xml:space="preserve">It will happen, and only happen, because we want it to, and because we know what we’re doing and know how we want to live, and know what obstacles have to be overcome before we can live that way, and know how to distinguish between our social patterns and theirs. </w:t>
      </w:r>
      <w:r w:rsidRPr="00391573">
        <w:rPr>
          <w:rFonts w:eastAsia="Times New Roman"/>
          <w:sz w:val="12"/>
        </w:rPr>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391573">
        <w:rPr>
          <w:rFonts w:eastAsia="Times New Roman"/>
          <w:b/>
          <w:highlight w:val="cyan"/>
          <w:u w:val="single"/>
        </w:rPr>
        <w:t>Cap</w:t>
      </w:r>
      <w:r w:rsidRPr="00391573">
        <w:rPr>
          <w:rFonts w:eastAsia="Times New Roman"/>
          <w:b/>
          <w:u w:val="single"/>
        </w:rPr>
        <w:t>italism</w:t>
      </w:r>
      <w:r w:rsidRPr="00391573">
        <w:rPr>
          <w:rFonts w:eastAsia="Times New Roman"/>
          <w:b/>
          <w:highlight w:val="cyan"/>
          <w:u w:val="single"/>
        </w:rPr>
        <w:t xml:space="preserve"> must be </w:t>
      </w:r>
      <w:r w:rsidRPr="00391573">
        <w:rPr>
          <w:rFonts w:eastAsia="Times New Roman"/>
          <w:b/>
          <w:u w:val="single"/>
        </w:rPr>
        <w:t xml:space="preserve">explicitly </w:t>
      </w:r>
      <w:r w:rsidRPr="00391573">
        <w:rPr>
          <w:rFonts w:eastAsia="Times New Roman"/>
          <w:b/>
          <w:highlight w:val="cyan"/>
          <w:u w:val="single"/>
        </w:rPr>
        <w:t>refused and replaced</w:t>
      </w:r>
      <w:r w:rsidRPr="00391573">
        <w:rPr>
          <w:rFonts w:eastAsia="Times New Roman"/>
          <w:b/>
          <w:u w:val="single"/>
        </w:rPr>
        <w:t xml:space="preserve"> by something else. This constitutes War, but it is not a war in the traditional sense of armies and tanks, but a war fought on a daily basis, on the level of everyday life</w:t>
      </w:r>
      <w:r w:rsidRPr="00391573">
        <w:rPr>
          <w:rFonts w:eastAsia="Times New Roman"/>
          <w:sz w:val="12"/>
        </w:rPr>
        <w:t xml:space="preserve">, by millions of people. </w:t>
      </w:r>
      <w:r w:rsidRPr="00391573">
        <w:rPr>
          <w:rFonts w:eastAsia="Times New Roman"/>
          <w:b/>
          <w:u w:val="single"/>
        </w:rPr>
        <w:t xml:space="preserve">It is a war nevertheless because the </w:t>
      </w:r>
      <w:r w:rsidRPr="00391573">
        <w:rPr>
          <w:rFonts w:eastAsia="Times New Roman"/>
          <w:b/>
          <w:highlight w:val="cyan"/>
          <w:u w:val="single"/>
        </w:rPr>
        <w:t xml:space="preserve">accumulators of capital will use </w:t>
      </w:r>
      <w:r w:rsidRPr="00391573">
        <w:rPr>
          <w:rFonts w:eastAsia="Times New Roman"/>
          <w:b/>
          <w:u w:val="single"/>
        </w:rPr>
        <w:t>coercion</w:t>
      </w:r>
      <w:r w:rsidRPr="00391573">
        <w:rPr>
          <w:rFonts w:eastAsia="Times New Roman"/>
          <w:b/>
          <w:highlight w:val="cyan"/>
          <w:u w:val="single"/>
        </w:rPr>
        <w:t xml:space="preserve">, brutality, and murder, </w:t>
      </w:r>
      <w:r w:rsidRPr="00391573">
        <w:rPr>
          <w:rFonts w:eastAsia="Times New Roman"/>
          <w:b/>
          <w:u w:val="single"/>
        </w:rPr>
        <w:t xml:space="preserve">as they have always done in the past, </w:t>
      </w:r>
      <w:r w:rsidRPr="00391573">
        <w:rPr>
          <w:rFonts w:eastAsia="Times New Roman"/>
          <w:b/>
          <w:highlight w:val="cyan"/>
          <w:u w:val="single"/>
        </w:rPr>
        <w:t xml:space="preserve">to </w:t>
      </w:r>
      <w:r w:rsidRPr="00391573">
        <w:rPr>
          <w:rFonts w:eastAsia="Times New Roman"/>
          <w:b/>
          <w:u w:val="single"/>
        </w:rPr>
        <w:t xml:space="preserve">try to </w:t>
      </w:r>
      <w:r w:rsidRPr="00391573">
        <w:rPr>
          <w:rFonts w:eastAsia="Times New Roman"/>
          <w:b/>
          <w:highlight w:val="cyan"/>
          <w:u w:val="single"/>
        </w:rPr>
        <w:t xml:space="preserve">block any rejection </w:t>
      </w:r>
      <w:r w:rsidRPr="00391573">
        <w:rPr>
          <w:rFonts w:eastAsia="Times New Roman"/>
          <w:b/>
          <w:u w:val="single"/>
        </w:rPr>
        <w:t xml:space="preserve">of the system. </w:t>
      </w:r>
      <w:r w:rsidRPr="00391573">
        <w:rPr>
          <w:rFonts w:eastAsia="Times New Roman"/>
          <w:b/>
          <w:highlight w:val="cyan"/>
          <w:u w:val="single"/>
        </w:rPr>
        <w:t xml:space="preserve">They have </w:t>
      </w:r>
      <w:r w:rsidRPr="00391573">
        <w:rPr>
          <w:rFonts w:eastAsia="Times New Roman"/>
          <w:b/>
          <w:u w:val="single"/>
        </w:rPr>
        <w:t xml:space="preserve">always </w:t>
      </w:r>
      <w:r w:rsidRPr="00391573">
        <w:rPr>
          <w:rFonts w:eastAsia="Times New Roman"/>
          <w:b/>
          <w:highlight w:val="cyan"/>
          <w:u w:val="single"/>
        </w:rPr>
        <w:t>had to force compliance; they will not hesitate to continue doing so.</w:t>
      </w:r>
      <w:r w:rsidRPr="00391573">
        <w:rPr>
          <w:rFonts w:eastAsia="Times New Roman"/>
          <w:b/>
          <w:u w:val="single"/>
        </w:rPr>
        <w:t xml:space="preserve"> </w:t>
      </w:r>
      <w:r w:rsidRPr="00391573">
        <w:rPr>
          <w:rFonts w:eastAsia="Times New Roman"/>
          <w:sz w:val="12"/>
        </w:rPr>
        <w:t xml:space="preserve">Nevertheless, </w:t>
      </w:r>
      <w:r w:rsidRPr="00391573">
        <w:rPr>
          <w:rFonts w:eastAsia="Times New Roman"/>
          <w:b/>
          <w:u w:val="single"/>
        </w:rPr>
        <w:t>there are</w:t>
      </w:r>
      <w:r w:rsidRPr="00391573">
        <w:rPr>
          <w:rFonts w:eastAsia="Times New Roman"/>
          <w:sz w:val="12"/>
        </w:rPr>
        <w:t xml:space="preserve"> many </w:t>
      </w:r>
      <w:r w:rsidRPr="00391573">
        <w:rPr>
          <w:rFonts w:eastAsia="Times New Roman"/>
          <w:b/>
          <w:u w:val="single"/>
        </w:rPr>
        <w:t>concrete ways that</w:t>
      </w:r>
      <w:r w:rsidRPr="00391573">
        <w:rPr>
          <w:rFonts w:eastAsia="Times New Roman"/>
          <w:sz w:val="12"/>
        </w:rPr>
        <w:t xml:space="preserve"> individuals, groups, and neighborhoods can </w:t>
      </w:r>
      <w:r w:rsidRPr="00391573">
        <w:rPr>
          <w:rFonts w:eastAsia="Times New Roman"/>
          <w:b/>
          <w:u w:val="single"/>
        </w:rPr>
        <w:t>gut capitalism</w:t>
      </w:r>
      <w:r w:rsidRPr="00391573">
        <w:rPr>
          <w:rFonts w:eastAsia="Times New Roman"/>
          <w:sz w:val="12"/>
        </w:rPr>
        <w:t xml:space="preserve">, which I will enumerate shortly. We must always </w:t>
      </w:r>
      <w:r w:rsidRPr="00391573">
        <w:rPr>
          <w:rFonts w:eastAsia="Times New Roman"/>
          <w:b/>
          <w:u w:val="single"/>
        </w:rPr>
        <w:t>keep in mind how we became slaves; then we can see more clearly how we can cease being slaves</w:t>
      </w:r>
      <w:r w:rsidRPr="00391573">
        <w:rPr>
          <w:rFonts w:eastAsia="Times New Roman"/>
          <w:sz w:val="12"/>
        </w:rPr>
        <w:t xml:space="preserve">. We were forced into wage-slavery because the ruling class slowly, systematically, and brutally destroyed our ability to live autonomously. </w:t>
      </w:r>
      <w:r w:rsidRPr="00391573">
        <w:rPr>
          <w:rFonts w:eastAsia="Times New Roman"/>
          <w:b/>
          <w:u w:val="single"/>
        </w:rPr>
        <w:t>By driving us off the land, changing the property laws, destroying community rights, destroying our tools, imposing taxes, destroying our local markets</w:t>
      </w:r>
      <w:r w:rsidRPr="00391573">
        <w:rPr>
          <w:rFonts w:eastAsia="Times New Roman"/>
          <w:sz w:val="12"/>
        </w:rPr>
        <w:t xml:space="preserve">, and so forth, we were </w:t>
      </w:r>
      <w:r w:rsidRPr="00391573">
        <w:rPr>
          <w:rFonts w:eastAsia="Times New Roman"/>
          <w:b/>
          <w:u w:val="single"/>
        </w:rPr>
        <w:t>forced onto the labor market in order to survive</w:t>
      </w:r>
      <w:r w:rsidRPr="00391573">
        <w:rPr>
          <w:rFonts w:eastAsia="Times New Roman"/>
          <w:sz w:val="12"/>
        </w:rPr>
        <w:t xml:space="preserve">, our only remaining option being to sell, for a wage, our ability to work. It’s quite clear then how </w:t>
      </w:r>
      <w:r w:rsidRPr="00391573">
        <w:rPr>
          <w:rFonts w:eastAsia="Times New Roman"/>
          <w:b/>
          <w:u w:val="single"/>
        </w:rPr>
        <w:t>we can overthrow slavery. We must reverse this process. We must begin to reacquire the ability to live without working for a wage or buying the products made by wage-slaves</w:t>
      </w:r>
      <w:r w:rsidRPr="00391573">
        <w:rPr>
          <w:rFonts w:eastAsia="Times New Roman"/>
          <w:sz w:val="12"/>
        </w:rPr>
        <w:t xml:space="preserve"> (that is, we must get free from the labor market and the way of living based on it), </w:t>
      </w:r>
      <w:r w:rsidRPr="00391573">
        <w:rPr>
          <w:rFonts w:eastAsia="Times New Roman"/>
          <w:b/>
          <w:u w:val="single"/>
        </w:rPr>
        <w:t>and embed ourselves instead in cooperative labor</w:t>
      </w:r>
      <w:r w:rsidRPr="00391573">
        <w:rPr>
          <w:rFonts w:eastAsia="Times New Roman"/>
          <w:sz w:val="12"/>
        </w:rPr>
        <w:t xml:space="preserve"> and cooperatively produced goods. Another clarification is needed. </w:t>
      </w:r>
      <w:r w:rsidRPr="00391573">
        <w:rPr>
          <w:rFonts w:eastAsia="Times New Roman"/>
          <w:b/>
          <w:u w:val="single"/>
        </w:rPr>
        <w:t>This strategy does not call for reforming capitalism, for changing capitalism into something else. It calls for replacing capitalism, totally</w:t>
      </w:r>
      <w:r w:rsidRPr="00391573">
        <w:rPr>
          <w:rFonts w:eastAsia="Times New Roman"/>
          <w:sz w:val="12"/>
        </w:rPr>
        <w:t xml:space="preserve">, with a new civilization. This is an important distinction, because </w:t>
      </w:r>
      <w:r w:rsidRPr="00391573">
        <w:rPr>
          <w:rFonts w:eastAsia="Times New Roman"/>
          <w:b/>
          <w:highlight w:val="cyan"/>
          <w:u w:val="single"/>
        </w:rPr>
        <w:t>cap</w:t>
      </w:r>
      <w:r w:rsidRPr="00391573">
        <w:rPr>
          <w:rFonts w:eastAsia="Times New Roman"/>
          <w:b/>
          <w:u w:val="single"/>
        </w:rPr>
        <w:t>italism</w:t>
      </w:r>
      <w:r w:rsidRPr="00391573">
        <w:rPr>
          <w:rFonts w:eastAsia="Times New Roman"/>
          <w:b/>
          <w:highlight w:val="cyan"/>
          <w:u w:val="single"/>
        </w:rPr>
        <w:t xml:space="preserve"> has proved impervious to reforms</w:t>
      </w:r>
      <w:r w:rsidRPr="00391573">
        <w:rPr>
          <w:rFonts w:eastAsia="Times New Roman"/>
          <w:b/>
          <w:u w:val="single"/>
        </w:rPr>
        <w:t>, as a system</w:t>
      </w:r>
      <w:r w:rsidRPr="00391573">
        <w:rPr>
          <w:rFonts w:eastAsia="Times New Roman"/>
          <w:sz w:val="12"/>
        </w:rPr>
        <w:t xml:space="preserve">. We can sometimes in some places win certain concessions from it (usually only temporary ones) and win some (usually short-lived) improvements in our lives as its victims, but </w:t>
      </w:r>
      <w:r w:rsidRPr="00391573">
        <w:rPr>
          <w:rFonts w:eastAsia="Times New Roman"/>
          <w:b/>
          <w:u w:val="single"/>
        </w:rPr>
        <w:t>we cannot reform it piecemeal, as a system</w:t>
      </w:r>
      <w:r w:rsidRPr="00391573">
        <w:rPr>
          <w:rFonts w:eastAsia="Times New Roman"/>
          <w:sz w:val="12"/>
        </w:rPr>
        <w:t xml:space="preserve">. Thus </w:t>
      </w:r>
      <w:r w:rsidRPr="00391573">
        <w:rPr>
          <w:rFonts w:eastAsia="Times New Roman"/>
          <w:b/>
          <w:highlight w:val="cyan"/>
          <w:u w:val="single"/>
        </w:rPr>
        <w:t>our strategy of</w:t>
      </w:r>
      <w:r w:rsidRPr="00391573">
        <w:rPr>
          <w:rFonts w:eastAsia="Times New Roman"/>
          <w:b/>
          <w:u w:val="single"/>
        </w:rPr>
        <w:t xml:space="preserve"> gutting and eventually </w:t>
      </w:r>
      <w:r w:rsidRPr="00391573">
        <w:rPr>
          <w:rFonts w:eastAsia="Times New Roman"/>
          <w:b/>
          <w:highlight w:val="cyan"/>
          <w:u w:val="single"/>
        </w:rPr>
        <w:t>destroying cap</w:t>
      </w:r>
      <w:r w:rsidRPr="00391573">
        <w:rPr>
          <w:rFonts w:eastAsia="Times New Roman"/>
          <w:b/>
          <w:u w:val="single"/>
        </w:rPr>
        <w:t>italism</w:t>
      </w:r>
      <w:r w:rsidRPr="00391573">
        <w:rPr>
          <w:rFonts w:eastAsia="Times New Roman"/>
          <w:b/>
          <w:highlight w:val="cyan"/>
          <w:u w:val="single"/>
        </w:rPr>
        <w:t xml:space="preserve"> requires </w:t>
      </w:r>
      <w:r w:rsidRPr="00391573">
        <w:rPr>
          <w:rFonts w:eastAsia="Times New Roman"/>
          <w:b/>
          <w:u w:val="single"/>
        </w:rPr>
        <w:t xml:space="preserve">at a minimum </w:t>
      </w:r>
      <w:r w:rsidRPr="00391573">
        <w:rPr>
          <w:rFonts w:eastAsia="Times New Roman"/>
          <w:b/>
          <w:highlight w:val="cyan"/>
          <w:u w:val="single"/>
        </w:rPr>
        <w:t>a totalizing image</w:t>
      </w:r>
      <w:r w:rsidRPr="00391573">
        <w:rPr>
          <w:rFonts w:eastAsia="Times New Roman"/>
          <w:b/>
          <w:u w:val="single"/>
        </w:rPr>
        <w:t>, an awareness that we are attacking an entire way of life and replacing it with another, and not merely reforming one way of life into something else.</w:t>
      </w:r>
      <w:r w:rsidRPr="00391573">
        <w:rPr>
          <w:rFonts w:eastAsia="Times New Roman"/>
          <w:sz w:val="12"/>
        </w:rPr>
        <w:t xml:space="preserve"> Many people may not be accustomed to thinking about entire systems and social orders, but everyone knows what a lifestyle is, or a way of life, and that is the way we should approach it. The thing is this: </w:t>
      </w:r>
      <w:r w:rsidRPr="00391573">
        <w:rPr>
          <w:rFonts w:eastAsia="Times New Roman"/>
          <w:b/>
          <w:u w:val="single"/>
        </w:rPr>
        <w:t>in order for capitalism to be destroyed</w:t>
      </w:r>
      <w:r w:rsidRPr="00391573">
        <w:rPr>
          <w:rFonts w:eastAsia="Times New Roman"/>
          <w:sz w:val="12"/>
        </w:rPr>
        <w:t xml:space="preserve"> millions and millions of </w:t>
      </w:r>
      <w:r w:rsidRPr="00391573">
        <w:rPr>
          <w:rFonts w:eastAsia="Times New Roman"/>
          <w:b/>
          <w:u w:val="single"/>
        </w:rPr>
        <w:t>people must be dissatisfied with their way of life. They must want something else and see certain existing things as obstacles to getting what they want</w:t>
      </w:r>
      <w:r w:rsidRPr="00391573">
        <w:rPr>
          <w:rFonts w:eastAsia="Times New Roman"/>
          <w:sz w:val="12"/>
        </w:rPr>
        <w:t xml:space="preserve">. It is not useful to think of this as a new ideology. It is not merely a belief-system that is needed, like a religion, or like Marxism, or Anarchism. Rather </w:t>
      </w:r>
      <w:r w:rsidRPr="00391573">
        <w:rPr>
          <w:rFonts w:eastAsia="Times New Roman"/>
          <w:b/>
          <w:u w:val="single"/>
        </w:rPr>
        <w:t>it is a new prevailing vision, a dominant desire</w:t>
      </w:r>
      <w:r w:rsidRPr="00391573">
        <w:rPr>
          <w:rFonts w:eastAsia="Times New Roman"/>
          <w:sz w:val="12"/>
        </w:rPr>
        <w:t xml:space="preserve">, an overriding need. </w:t>
      </w:r>
      <w:r w:rsidRPr="00391573">
        <w:rPr>
          <w:rFonts w:eastAsia="Times New Roman"/>
          <w:b/>
          <w:u w:val="single"/>
        </w:rPr>
        <w:t>What must exist is a pressing desire to live a certain way</w:t>
      </w:r>
      <w:r w:rsidRPr="00391573">
        <w:rPr>
          <w:rFonts w:eastAsia="Times New Roman"/>
          <w:sz w:val="12"/>
        </w:rPr>
        <w:t>, and not to live another way. If this pressing desire were a desire to live free, to be autonomous, to live in democratically controlled communities, to participate in the self-regulating activities of a mature people, then capitalism could be destroyed</w:t>
      </w:r>
      <w:r w:rsidRPr="00391573">
        <w:rPr>
          <w:rFonts w:eastAsia="Times New Roman"/>
          <w:sz w:val="12"/>
          <w:highlight w:val="cyan"/>
        </w:rPr>
        <w:t xml:space="preserve">. </w:t>
      </w:r>
      <w:r w:rsidRPr="00391573">
        <w:rPr>
          <w:rFonts w:eastAsia="Times New Roman"/>
          <w:b/>
          <w:highlight w:val="cyan"/>
          <w:u w:val="single"/>
        </w:rPr>
        <w:t xml:space="preserve">Otherwise we are doomed </w:t>
      </w:r>
      <w:r w:rsidRPr="00391573">
        <w:rPr>
          <w:rFonts w:eastAsia="Times New Roman"/>
          <w:b/>
          <w:u w:val="single"/>
        </w:rPr>
        <w:t xml:space="preserve">to perpetual slavery and possibly even </w:t>
      </w:r>
      <w:r w:rsidRPr="00391573">
        <w:rPr>
          <w:rFonts w:eastAsia="Times New Roman"/>
          <w:b/>
          <w:highlight w:val="cyan"/>
          <w:u w:val="single"/>
        </w:rPr>
        <w:t>to extinction</w:t>
      </w:r>
      <w:r w:rsidRPr="00391573">
        <w:rPr>
          <w:rFonts w:eastAsia="Times New Roman"/>
          <w:b/>
          <w:u w:val="single"/>
        </w:rPr>
        <w:t xml:space="preserve">. </w:t>
      </w:r>
      <w:r w:rsidRPr="00391573">
        <w:rPr>
          <w:rFonts w:eastAsia="Times New Roman"/>
          <w:sz w:val="12"/>
        </w:rPr>
        <w:t xml:space="preserve">The content of this vision is actually not new at all, but quite old. </w:t>
      </w:r>
      <w:r w:rsidRPr="00391573">
        <w:rPr>
          <w:rFonts w:eastAsia="Times New Roman"/>
          <w:b/>
          <w:u w:val="single"/>
        </w:rPr>
        <w:t>The long term goa</w:t>
      </w:r>
      <w:r w:rsidRPr="00391573">
        <w:rPr>
          <w:rFonts w:eastAsia="Times New Roman"/>
          <w:sz w:val="12"/>
        </w:rPr>
        <w:t xml:space="preserve">l of communists, anarchists, and socialists </w:t>
      </w:r>
      <w:r w:rsidRPr="00391573">
        <w:rPr>
          <w:rFonts w:eastAsia="Times New Roman"/>
          <w:b/>
          <w:u w:val="single"/>
        </w:rPr>
        <w:t>has always been to restore community</w:t>
      </w:r>
      <w:r w:rsidRPr="00391573">
        <w:rPr>
          <w:rFonts w:eastAsia="Times New Roman"/>
          <w:sz w:val="12"/>
        </w:rPr>
        <w:t xml:space="preserve">. Even the great peasant revolts of early capitalism sought to get free from external authorities and restore autonomy to villages. Marx defined communism once as a free association of producers, and at another time as a situation in which the </w:t>
      </w:r>
      <w:r w:rsidRPr="00391573">
        <w:rPr>
          <w:rFonts w:eastAsia="Times New Roman"/>
          <w:b/>
          <w:u w:val="single"/>
        </w:rPr>
        <w:t>free development of each is a condition for the free development of all</w:t>
      </w:r>
      <w:r w:rsidRPr="00391573">
        <w:rPr>
          <w:rFonts w:eastAsia="Times New Roman"/>
          <w:sz w:val="12"/>
        </w:rPr>
        <w:t xml:space="preserve">. Anarchists have always called for worker and peasant self-managed cooperatives. </w:t>
      </w:r>
      <w:r w:rsidRPr="00391573">
        <w:rPr>
          <w:rFonts w:eastAsia="Times New Roman"/>
          <w:b/>
          <w:u w:val="single"/>
        </w:rPr>
        <w:t>The long term goals have always been clear</w:t>
      </w:r>
      <w:r w:rsidRPr="00391573">
        <w:rPr>
          <w:rFonts w:eastAsia="Times New Roman"/>
          <w:sz w:val="12"/>
        </w:rPr>
        <w:t xml:space="preserve">: to abolish wage-slavery, </w:t>
      </w:r>
      <w:r w:rsidRPr="00391573">
        <w:rPr>
          <w:rFonts w:eastAsia="Times New Roman"/>
          <w:b/>
          <w:u w:val="single"/>
        </w:rPr>
        <w:t>to eradicate a social order organized solely around the accumulation of capital for its own sake, and to establish in its place a society of free people who democratically and cooperatively self-determine the shape of their social world</w:t>
      </w:r>
      <w:r w:rsidRPr="00391573">
        <w:rPr>
          <w:rFonts w:eastAsia="Times New Roman"/>
          <w:sz w:val="12"/>
        </w:rPr>
        <w:t xml:space="preserve">. </w:t>
      </w:r>
    </w:p>
    <w:p w14:paraId="4ADF988A" w14:textId="77777777" w:rsidR="00B93EA5" w:rsidRPr="00391573" w:rsidRDefault="00B93EA5" w:rsidP="00B93EA5"/>
    <w:p w14:paraId="755E21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8879C6"/>
    <w:multiLevelType w:val="hybridMultilevel"/>
    <w:tmpl w:val="3FECBCC0"/>
    <w:lvl w:ilvl="0" w:tplc="E05A6F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036A00"/>
    <w:multiLevelType w:val="hybridMultilevel"/>
    <w:tmpl w:val="9F3E7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nah Bhardwaj"/>
    <w:docVar w:name="RibbonPointer" w:val="150407768"/>
    <w:docVar w:name="VerbatimVersion" w:val="5.1"/>
  </w:docVars>
  <w:rsids>
    <w:rsidRoot w:val="00B93EA5"/>
    <w:rsid w:val="000139A3"/>
    <w:rsid w:val="000D685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89"/>
    <w:rsid w:val="0038158C"/>
    <w:rsid w:val="003902BA"/>
    <w:rsid w:val="003A09E2"/>
    <w:rsid w:val="00407037"/>
    <w:rsid w:val="004454BE"/>
    <w:rsid w:val="004605D6"/>
    <w:rsid w:val="004C60E8"/>
    <w:rsid w:val="004E3579"/>
    <w:rsid w:val="004E728B"/>
    <w:rsid w:val="004F1DFC"/>
    <w:rsid w:val="004F39E0"/>
    <w:rsid w:val="00537BD5"/>
    <w:rsid w:val="0057268A"/>
    <w:rsid w:val="005D2912"/>
    <w:rsid w:val="006065BD"/>
    <w:rsid w:val="00645FA9"/>
    <w:rsid w:val="00647866"/>
    <w:rsid w:val="00665003"/>
    <w:rsid w:val="006A2AD0"/>
    <w:rsid w:val="006C2375"/>
    <w:rsid w:val="006D4ECC"/>
    <w:rsid w:val="006E306E"/>
    <w:rsid w:val="00722258"/>
    <w:rsid w:val="007243E5"/>
    <w:rsid w:val="00766EA0"/>
    <w:rsid w:val="007A2226"/>
    <w:rsid w:val="007F5B66"/>
    <w:rsid w:val="00823A1C"/>
    <w:rsid w:val="00845B9D"/>
    <w:rsid w:val="00860984"/>
    <w:rsid w:val="008B3ECB"/>
    <w:rsid w:val="008B4E85"/>
    <w:rsid w:val="008C1B2E"/>
    <w:rsid w:val="009110DB"/>
    <w:rsid w:val="0091627E"/>
    <w:rsid w:val="0097032B"/>
    <w:rsid w:val="009B6553"/>
    <w:rsid w:val="009D2EAD"/>
    <w:rsid w:val="009D54B2"/>
    <w:rsid w:val="009D587B"/>
    <w:rsid w:val="009E1922"/>
    <w:rsid w:val="009F7ED2"/>
    <w:rsid w:val="00A3781B"/>
    <w:rsid w:val="00A93661"/>
    <w:rsid w:val="00A95652"/>
    <w:rsid w:val="00AC0AB8"/>
    <w:rsid w:val="00B33C6D"/>
    <w:rsid w:val="00B4508F"/>
    <w:rsid w:val="00B55AD5"/>
    <w:rsid w:val="00B8057C"/>
    <w:rsid w:val="00B93EA5"/>
    <w:rsid w:val="00BB010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BBA"/>
    <w:rsid w:val="00D61409"/>
    <w:rsid w:val="00D6691E"/>
    <w:rsid w:val="00D71170"/>
    <w:rsid w:val="00D764A5"/>
    <w:rsid w:val="00DA1C92"/>
    <w:rsid w:val="00DA25D4"/>
    <w:rsid w:val="00DA6538"/>
    <w:rsid w:val="00E15E75"/>
    <w:rsid w:val="00E5262C"/>
    <w:rsid w:val="00E55F57"/>
    <w:rsid w:val="00EC7DC4"/>
    <w:rsid w:val="00ED30CF"/>
    <w:rsid w:val="00EF41F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B5C3"/>
  <w15:chartTrackingRefBased/>
  <w15:docId w15:val="{052927BD-6697-4BE9-9AC3-6A31940A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EA5"/>
    <w:rPr>
      <w:rFonts w:ascii="Calibri" w:hAnsi="Calibri" w:cs="Calibri"/>
    </w:rPr>
  </w:style>
  <w:style w:type="paragraph" w:styleId="Heading1">
    <w:name w:val="heading 1"/>
    <w:aliases w:val="Pocket"/>
    <w:basedOn w:val="Normal"/>
    <w:next w:val="Normal"/>
    <w:link w:val="Heading1Char"/>
    <w:qFormat/>
    <w:rsid w:val="00B93E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E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E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B93E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E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EA5"/>
  </w:style>
  <w:style w:type="character" w:customStyle="1" w:styleId="Heading1Char">
    <w:name w:val="Heading 1 Char"/>
    <w:aliases w:val="Pocket Char"/>
    <w:basedOn w:val="DefaultParagraphFont"/>
    <w:link w:val="Heading1"/>
    <w:rsid w:val="00B93E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E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E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B93E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B93EA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3EA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93EA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93EA5"/>
    <w:rPr>
      <w:color w:val="auto"/>
      <w:u w:val="none"/>
    </w:rPr>
  </w:style>
  <w:style w:type="character" w:styleId="FollowedHyperlink">
    <w:name w:val="FollowedHyperlink"/>
    <w:basedOn w:val="DefaultParagraphFont"/>
    <w:uiPriority w:val="99"/>
    <w:semiHidden/>
    <w:unhideWhenUsed/>
    <w:rsid w:val="00B93EA5"/>
    <w:rPr>
      <w:color w:val="auto"/>
      <w:u w:val="none"/>
    </w:rPr>
  </w:style>
  <w:style w:type="paragraph" w:styleId="ListParagraph">
    <w:name w:val="List Paragraph"/>
    <w:basedOn w:val="Normal"/>
    <w:uiPriority w:val="99"/>
    <w:unhideWhenUsed/>
    <w:qFormat/>
    <w:rsid w:val="00B93EA5"/>
    <w:pPr>
      <w:ind w:left="720"/>
      <w:contextualSpacing/>
    </w:pPr>
  </w:style>
  <w:style w:type="paragraph" w:customStyle="1" w:styleId="textbold">
    <w:name w:val="text bold"/>
    <w:basedOn w:val="Normal"/>
    <w:link w:val="Emphasis"/>
    <w:uiPriority w:val="7"/>
    <w:qFormat/>
    <w:rsid w:val="00B93EA5"/>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B93E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environment/2020/mar/18/tip-of-the-iceberg-is-our-destruction-of-nature-responsible-for-covid-19-aoe" TargetMode="External"/><Relationship Id="rId13" Type="http://schemas.openxmlformats.org/officeDocument/2006/relationships/hyperlink" Target="https://global.oup.com/academic/product/the-golden-age-of-capitalism-97801982874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limateandcapitalism.com/2020/03/11/capitalist-agriculture-and-covid-19-a-deadly-combination/" TargetMode="External"/><Relationship Id="rId12" Type="http://schemas.openxmlformats.org/officeDocument/2006/relationships/hyperlink" Target="https://monthlyreview.org/1998/07/01/the-agrarian-origins-of-capitalis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nthlyreview.org/product/what_every_environmentalist_needs_to_know_about_capitalism/" TargetMode="External"/><Relationship Id="rId1" Type="http://schemas.openxmlformats.org/officeDocument/2006/relationships/customXml" Target="../customXml/item1.xml"/><Relationship Id="rId6" Type="http://schemas.openxmlformats.org/officeDocument/2006/relationships/hyperlink" Target="https://doi.org/10.1007/s40273-016-0434-8" TargetMode="External"/><Relationship Id="rId11" Type="http://schemas.openxmlformats.org/officeDocument/2006/relationships/hyperlink" Target="https://books.google.ca/books?id=SgHuxQEACAAJ" TargetMode="External"/><Relationship Id="rId5" Type="http://schemas.openxmlformats.org/officeDocument/2006/relationships/webSettings" Target="webSettings.xml"/><Relationship Id="rId15" Type="http://schemas.openxmlformats.org/officeDocument/2006/relationships/hyperlink" Target="https://foreignpolicy.com/2018/09/12/why-growth-cant-be-green/" TargetMode="External"/><Relationship Id="rId10" Type="http://schemas.openxmlformats.org/officeDocument/2006/relationships/hyperlink" Target="https://en.wikipedia.org/wiki/Karl_Polanyi" TargetMode="External"/><Relationship Id="rId4" Type="http://schemas.openxmlformats.org/officeDocument/2006/relationships/settings" Target="settings.xml"/><Relationship Id="rId9" Type="http://schemas.openxmlformats.org/officeDocument/2006/relationships/hyperlink" Target="https://www.youtube.com/watch?v=6Af6b_wyiwI" TargetMode="External"/><Relationship Id="rId14" Type="http://schemas.openxmlformats.org/officeDocument/2006/relationships/hyperlink" Target="https://global.oup.com/academic/product/the-rise-of-the-rest-97801951705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FD14-5FA2-4942-A693-EADF6456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4737</Words>
  <Characters>27005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Sanah Bhardwaj</dc:creator>
  <cp:keywords>5.1.1</cp:keywords>
  <dc:description/>
  <cp:lastModifiedBy>Sanah Bhardwaj</cp:lastModifiedBy>
  <cp:revision>1</cp:revision>
  <dcterms:created xsi:type="dcterms:W3CDTF">2021-09-25T23:11:00Z</dcterms:created>
  <dcterms:modified xsi:type="dcterms:W3CDTF">2021-09-25T23:11:00Z</dcterms:modified>
</cp:coreProperties>
</file>