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61CBD" w14:textId="77777777" w:rsidR="00E42E4C" w:rsidRPr="00F671E2" w:rsidRDefault="00E42E4C" w:rsidP="00F601E6"/>
    <w:p w14:paraId="3C993F06" w14:textId="77777777" w:rsidR="006F454D" w:rsidRPr="00F671E2" w:rsidRDefault="006F454D" w:rsidP="00F601E6"/>
    <w:p w14:paraId="5E13A425" w14:textId="77777777" w:rsidR="006F454D" w:rsidRPr="00F671E2" w:rsidRDefault="006F454D" w:rsidP="00F601E6"/>
    <w:p w14:paraId="21804AA8" w14:textId="59DD88BF" w:rsidR="003B0D77" w:rsidRDefault="003B0D77" w:rsidP="006F454D">
      <w:pPr>
        <w:pStyle w:val="Heading2"/>
        <w:rPr>
          <w:rFonts w:cs="Calibri"/>
        </w:rPr>
      </w:pPr>
      <w:r>
        <w:rPr>
          <w:rFonts w:cs="Calibri"/>
        </w:rPr>
        <w:t>1</w:t>
      </w:r>
    </w:p>
    <w:p w14:paraId="31C3CD72" w14:textId="77777777" w:rsidR="00C81A53" w:rsidRDefault="00C81A53" w:rsidP="00C81A53">
      <w:pPr>
        <w:pStyle w:val="Heading4"/>
      </w:pPr>
      <w:r w:rsidRPr="000E2DB6">
        <w:t>Interpretation: Debaters must</w:t>
      </w:r>
      <w:r>
        <w:t xml:space="preserve"> </w:t>
      </w:r>
      <w:r w:rsidRPr="000E2DB6">
        <w:t xml:space="preserve">disclose </w:t>
      </w:r>
      <w:r>
        <w:t xml:space="preserve">open source all </w:t>
      </w:r>
      <w:proofErr w:type="spellStart"/>
      <w:r>
        <w:t>aff</w:t>
      </w:r>
      <w:proofErr w:type="spellEnd"/>
      <w:r>
        <w:t xml:space="preserve"> docs including analytics on </w:t>
      </w:r>
      <w:r w:rsidRPr="000E2DB6">
        <w:t xml:space="preserve">the </w:t>
      </w:r>
      <w:r>
        <w:t>2021-2022 NDCA LD Wiki</w:t>
      </w:r>
      <w:r w:rsidRPr="000E2DB6">
        <w:t xml:space="preserve"> at least one hour before the round</w:t>
      </w:r>
      <w:r>
        <w:t xml:space="preserve">. </w:t>
      </w:r>
    </w:p>
    <w:p w14:paraId="3FAD6C3A" w14:textId="77777777" w:rsidR="00C81A53" w:rsidRPr="00B82A36" w:rsidRDefault="00C81A53" w:rsidP="00C81A53">
      <w:pPr>
        <w:pStyle w:val="Heading4"/>
      </w:pPr>
      <w:r>
        <w:t>Violation – they don’t – insert this screenshot.</w:t>
      </w:r>
    </w:p>
    <w:p w14:paraId="7B1DB06D" w14:textId="77777777" w:rsidR="00C81A53" w:rsidRDefault="00C81A53" w:rsidP="00C81A53">
      <w:pPr>
        <w:pStyle w:val="Heading4"/>
      </w:pPr>
      <w:r>
        <w:rPr>
          <w:noProof/>
        </w:rPr>
        <w:drawing>
          <wp:inline distT="0" distB="0" distL="0" distR="0" wp14:anchorId="7C70CF70" wp14:editId="0ED2E394">
            <wp:extent cx="8864600" cy="1498600"/>
            <wp:effectExtent l="0" t="0" r="0" b="0"/>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1-22 at 10.37.42 AM.png"/>
                    <pic:cNvPicPr/>
                  </pic:nvPicPr>
                  <pic:blipFill>
                    <a:blip r:embed="rId9"/>
                    <a:stretch>
                      <a:fillRect/>
                    </a:stretch>
                  </pic:blipFill>
                  <pic:spPr>
                    <a:xfrm>
                      <a:off x="0" y="0"/>
                      <a:ext cx="8864600" cy="1498600"/>
                    </a:xfrm>
                    <a:prstGeom prst="rect">
                      <a:avLst/>
                    </a:prstGeom>
                  </pic:spPr>
                </pic:pic>
              </a:graphicData>
            </a:graphic>
          </wp:inline>
        </w:drawing>
      </w:r>
    </w:p>
    <w:p w14:paraId="3D06511D" w14:textId="77777777" w:rsidR="00C81A53" w:rsidRDefault="00C81A53" w:rsidP="00C81A53">
      <w:pPr>
        <w:pStyle w:val="Heading4"/>
      </w:pPr>
      <w:r>
        <w:t xml:space="preserve">Saying “analytics aren’t needed” in disclosure is wrong and a double turn with their method – people still disclosure analytic standards on </w:t>
      </w:r>
      <w:proofErr w:type="spellStart"/>
      <w:r>
        <w:t>phil</w:t>
      </w:r>
      <w:proofErr w:type="spellEnd"/>
      <w:r>
        <w:t xml:space="preserve"> ACs and this implies analytic arguments are “inferior” to carded arguments.</w:t>
      </w:r>
    </w:p>
    <w:p w14:paraId="3662A7C4" w14:textId="77777777" w:rsidR="00C81A53" w:rsidRDefault="00C81A53" w:rsidP="00C81A53">
      <w:pPr>
        <w:pStyle w:val="Heading4"/>
      </w:pPr>
      <w:r>
        <w:t>Vote neg:</w:t>
      </w:r>
    </w:p>
    <w:p w14:paraId="01CAE911" w14:textId="77777777" w:rsidR="00C81A53" w:rsidRDefault="00C81A53" w:rsidP="00C81A53">
      <w:pPr>
        <w:pStyle w:val="Heading4"/>
      </w:pPr>
      <w:r>
        <w:t>1 – Research skills – open sourcing allows small schools to research better and get back in the game.</w:t>
      </w:r>
    </w:p>
    <w:p w14:paraId="605BE300" w14:textId="77777777" w:rsidR="00C81A53" w:rsidRPr="00B82A36" w:rsidRDefault="00C81A53" w:rsidP="00C81A53">
      <w:pPr>
        <w:pStyle w:val="Heading4"/>
      </w:pPr>
      <w:r>
        <w:t>2 – Clash – open source allows substantive engagement of positions through preparation rather than ad-hoc generics – that turns their method because refinement of methods through nuanced clash allows for truth testing their arguments and building advocacy skills that are the portable impact to debate.</w:t>
      </w:r>
    </w:p>
    <w:p w14:paraId="40206F30" w14:textId="77777777" w:rsidR="00C81A53" w:rsidRDefault="00C81A53" w:rsidP="00C81A53">
      <w:pPr>
        <w:pStyle w:val="Heading4"/>
      </w:pPr>
      <w:r>
        <w:t xml:space="preserve">Drop the debater – </w:t>
      </w:r>
    </w:p>
    <w:p w14:paraId="37565C67" w14:textId="77777777" w:rsidR="00C81A53" w:rsidRDefault="00C81A53" w:rsidP="00C81A53">
      <w:pPr>
        <w:pStyle w:val="Heading4"/>
      </w:pPr>
      <w:r>
        <w:t>1] It’s the same thing as dropping the argument in this case since the argument is the entire case that wasn’t disclosed</w:t>
      </w:r>
    </w:p>
    <w:p w14:paraId="0723BEB4" w14:textId="77777777" w:rsidR="00C81A53" w:rsidRDefault="00C81A53" w:rsidP="00C81A53">
      <w:pPr>
        <w:pStyle w:val="Heading4"/>
      </w:pPr>
      <w:r>
        <w:t>2] It’s</w:t>
      </w:r>
      <w:r w:rsidRPr="0082548A">
        <w:t xml:space="preserve"> not what you do, it’s what you justify</w:t>
      </w:r>
      <w:r>
        <w:t>—</w:t>
      </w:r>
      <w:r w:rsidRPr="0082548A">
        <w:t>voting for me sets a precedent in favo</w:t>
      </w:r>
      <w:r>
        <w:t>r of a positive model of debate—</w:t>
      </w:r>
      <w:r w:rsidRPr="0082548A">
        <w:t>wins and losses determine the direction of activity</w:t>
      </w:r>
    </w:p>
    <w:p w14:paraId="0157A65C" w14:textId="77777777" w:rsidR="00C81A53" w:rsidRDefault="00C81A53" w:rsidP="00C81A53">
      <w:pPr>
        <w:pStyle w:val="Heading4"/>
      </w:pPr>
      <w:r>
        <w:t>3</w:t>
      </w:r>
      <w:r w:rsidRPr="0082548A">
        <w:t xml:space="preserve">] </w:t>
      </w:r>
      <w:r>
        <w:t>Deterrence—</w:t>
      </w:r>
      <w:r w:rsidRPr="0082548A">
        <w:t>Dropping the debater will be best because it shows that they can’t run positions that could spread through the community and harm debate as a whole.</w:t>
      </w:r>
    </w:p>
    <w:p w14:paraId="08C870E9" w14:textId="705C67B5" w:rsidR="003B0D77" w:rsidRDefault="00C81A53" w:rsidP="00C81A53">
      <w:pPr>
        <w:pStyle w:val="Heading4"/>
      </w:pPr>
      <w:r>
        <w:t>4] Drop the debater specifically for not disclosing because there’s no way to rectify the abuse—going and forcing them to disclose now won’t fix the lack of education we get from this round.</w:t>
      </w:r>
    </w:p>
    <w:p w14:paraId="24038676" w14:textId="364A3283" w:rsidR="004E23CE" w:rsidRDefault="004E23CE" w:rsidP="004E23CE"/>
    <w:p w14:paraId="578096AB" w14:textId="77777777" w:rsidR="004E23CE" w:rsidRPr="004E23CE" w:rsidRDefault="004E23CE" w:rsidP="004E23CE"/>
    <w:p w14:paraId="22D3EEF1" w14:textId="77777777" w:rsidR="003B0D77" w:rsidRPr="003B0D77" w:rsidRDefault="003B0D77" w:rsidP="003B0D77"/>
    <w:p w14:paraId="3ADB29C8" w14:textId="6DE4E3CF" w:rsidR="004E23CE" w:rsidRDefault="004E23CE" w:rsidP="006F454D">
      <w:pPr>
        <w:pStyle w:val="Heading2"/>
        <w:rPr>
          <w:rFonts w:cs="Calibri"/>
        </w:rPr>
      </w:pPr>
      <w:r>
        <w:rPr>
          <w:rFonts w:cs="Calibri"/>
        </w:rPr>
        <w:t>2</w:t>
      </w:r>
    </w:p>
    <w:p w14:paraId="20FAB1A3" w14:textId="77777777" w:rsidR="004E23CE" w:rsidRDefault="004E23CE" w:rsidP="004E23CE">
      <w:pPr>
        <w:pStyle w:val="Heading4"/>
      </w:pPr>
      <w:r>
        <w:t xml:space="preserve">Interpretation – resolved means </w:t>
      </w:r>
      <w:r w:rsidRPr="00AB39B1">
        <w:rPr>
          <w:u w:val="single"/>
        </w:rPr>
        <w:t>“certain”</w:t>
      </w:r>
      <w:r>
        <w:t>.</w:t>
      </w:r>
    </w:p>
    <w:p w14:paraId="4C7D7F73" w14:textId="77777777" w:rsidR="004E23CE" w:rsidRPr="009245B5" w:rsidRDefault="004E23CE" w:rsidP="004E23CE">
      <w:r w:rsidRPr="009245B5">
        <w:rPr>
          <w:rStyle w:val="Style13ptBold"/>
        </w:rPr>
        <w:t>USCADCC 20</w:t>
      </w:r>
      <w:r>
        <w:t xml:space="preserve"> [</w:t>
      </w:r>
      <w:r w:rsidRPr="009245B5">
        <w:t>United States Court of Appeals for the District of Columbia Circuit</w:t>
      </w:r>
      <w:r>
        <w:t>,</w:t>
      </w:r>
      <w:r w:rsidRPr="009245B5">
        <w:t xml:space="preserve"> </w:t>
      </w:r>
      <w:r>
        <w:t>“</w:t>
      </w:r>
      <w:r w:rsidRPr="009245B5">
        <w:t>Gov't of Guam v. United States, 950 F.3d 104 No. 19-5131</w:t>
      </w:r>
      <w:r>
        <w:t>,” 02/14/20, LexisNexis, EA]</w:t>
      </w:r>
    </w:p>
    <w:p w14:paraId="058F3DD4" w14:textId="77777777" w:rsidR="004E23CE" w:rsidRDefault="004E23CE" w:rsidP="004E23CE">
      <w:r w:rsidRPr="0018441E">
        <w:t xml:space="preserve">We begin with CERCLA's text. HN13 The phrase "resolved its liability" is nowhere defined in the statute, meaning our interpretation of these words should start "with their ordinary meaning." BP American Production Co. v. Burton, 549 U.S. 84, 91, 127 S. Ct. 638, 166 L. Ed. 2d 494 (2006). </w:t>
      </w:r>
      <w:r w:rsidRPr="009245B5">
        <w:rPr>
          <w:rStyle w:val="StyleUnderline"/>
        </w:rPr>
        <w:t>The word "resolve"</w:t>
      </w:r>
      <w:r w:rsidRPr="0018441E">
        <w:t xml:space="preserve"> usually </w:t>
      </w:r>
      <w:r w:rsidRPr="009245B5">
        <w:rPr>
          <w:rStyle w:val="StyleUnderline"/>
        </w:rPr>
        <w:t>means</w:t>
      </w:r>
      <w:r w:rsidRPr="0018441E">
        <w:t xml:space="preserve"> "to deal with successfully," "</w:t>
      </w:r>
      <w:r w:rsidRPr="009245B5">
        <w:rPr>
          <w:rStyle w:val="StyleUnderline"/>
        </w:rPr>
        <w:t xml:space="preserve">reach a </w:t>
      </w:r>
      <w:r w:rsidRPr="009245B5">
        <w:rPr>
          <w:rStyle w:val="Emphasis"/>
        </w:rPr>
        <w:t>firm</w:t>
      </w:r>
      <w:r w:rsidRPr="009245B5">
        <w:rPr>
          <w:rStyle w:val="StyleUnderline"/>
        </w:rPr>
        <w:t xml:space="preserve"> </w:t>
      </w:r>
      <w:r w:rsidRPr="009245B5">
        <w:rPr>
          <w:rStyle w:val="Emphasis"/>
        </w:rPr>
        <w:t>decision</w:t>
      </w:r>
      <w:r w:rsidRPr="009245B5">
        <w:rPr>
          <w:rStyle w:val="StyleUnderline"/>
        </w:rPr>
        <w:t xml:space="preserve"> </w:t>
      </w:r>
      <w:r w:rsidRPr="0018441E">
        <w:rPr>
          <w:rStyle w:val="StyleUnderline"/>
        </w:rPr>
        <w:t>about</w:t>
      </w:r>
      <w:r w:rsidRPr="0018441E">
        <w:t xml:space="preserve">," or "work out the resolution" of something. Resolve, Merriam-Webster's Collegiate Dictionary 997 (10th ed. 1997). Our sister </w:t>
      </w:r>
      <w:r w:rsidRPr="009245B5">
        <w:rPr>
          <w:rStyle w:val="StyleUnderline"/>
        </w:rPr>
        <w:t>circuits</w:t>
      </w:r>
      <w:r w:rsidRPr="0018441E">
        <w:t xml:space="preserve"> have likewise </w:t>
      </w:r>
      <w:r w:rsidRPr="009245B5">
        <w:rPr>
          <w:rStyle w:val="StyleUnderline"/>
        </w:rPr>
        <w:t>concluded</w:t>
      </w:r>
      <w:r w:rsidRPr="0018441E">
        <w:t xml:space="preserve"> that in the context of section 113(f)(3)(B), "</w:t>
      </w:r>
      <w:r w:rsidRPr="0018441E">
        <w:rPr>
          <w:rStyle w:val="StyleUnderline"/>
          <w:highlight w:val="green"/>
        </w:rPr>
        <w:t>resolved</w:t>
      </w:r>
      <w:r w:rsidRPr="0018441E">
        <w:t xml:space="preserve">" </w:t>
      </w:r>
      <w:r w:rsidRPr="0018441E">
        <w:rPr>
          <w:rStyle w:val="StyleUnderline"/>
          <w:highlight w:val="green"/>
        </w:rPr>
        <w:t>means</w:t>
      </w:r>
      <w:r w:rsidRPr="0018441E">
        <w:t xml:space="preserve"> "decided, determined, or settled-</w:t>
      </w:r>
      <w:r w:rsidRPr="0018441E">
        <w:rPr>
          <w:rStyle w:val="Emphasis"/>
          <w:highlight w:val="green"/>
        </w:rPr>
        <w:t>finished</w:t>
      </w:r>
      <w:r w:rsidRPr="0018441E">
        <w:t xml:space="preserve">, </w:t>
      </w:r>
      <w:r w:rsidRPr="0018441E">
        <w:rPr>
          <w:rStyle w:val="StyleUnderline"/>
        </w:rPr>
        <w:t xml:space="preserve">with </w:t>
      </w:r>
      <w:r w:rsidRPr="0018441E">
        <w:rPr>
          <w:rStyle w:val="Emphasis"/>
        </w:rPr>
        <w:t>no</w:t>
      </w:r>
      <w:r w:rsidRPr="009245B5">
        <w:rPr>
          <w:rStyle w:val="Emphasis"/>
        </w:rPr>
        <w:t xml:space="preserve"> need to </w:t>
      </w:r>
      <w:r w:rsidRPr="0018441E">
        <w:rPr>
          <w:rStyle w:val="Emphasis"/>
        </w:rPr>
        <w:t>revisit</w:t>
      </w:r>
      <w:r w:rsidRPr="0018441E">
        <w:t xml:space="preserve">," Bernstein, 733 F.3d at 211, that is, </w:t>
      </w:r>
      <w:r w:rsidRPr="009245B5">
        <w:rPr>
          <w:rStyle w:val="StyleUnderline"/>
        </w:rPr>
        <w:t>a "firm decision"</w:t>
      </w:r>
      <w:r w:rsidRPr="0018441E">
        <w:t xml:space="preserve"> that is </w:t>
      </w:r>
      <w:r w:rsidRPr="0018441E">
        <w:rPr>
          <w:rStyle w:val="StyleUnderline"/>
          <w:highlight w:val="green"/>
        </w:rPr>
        <w:t xml:space="preserve">no longer "susceptible to </w:t>
      </w:r>
      <w:r w:rsidRPr="0018441E">
        <w:rPr>
          <w:rStyle w:val="Emphasis"/>
          <w:highlight w:val="green"/>
        </w:rPr>
        <w:t>further dispute</w:t>
      </w:r>
      <w:r w:rsidRPr="009245B5">
        <w:rPr>
          <w:rStyle w:val="Emphasis"/>
        </w:rPr>
        <w:t xml:space="preserve"> or negotiation</w:t>
      </w:r>
      <w:r w:rsidRPr="0018441E">
        <w:t>," Asarco, 866 F.3d at 1122 (internal quotation marks omitted). The word "[l]</w:t>
      </w:r>
      <w:proofErr w:type="spellStart"/>
      <w:r w:rsidRPr="0018441E">
        <w:t>iability</w:t>
      </w:r>
      <w:proofErr w:type="spellEnd"/>
      <w:r w:rsidRPr="0018441E">
        <w:t>," in turn, means an "</w:t>
      </w:r>
      <w:proofErr w:type="spellStart"/>
      <w:r w:rsidRPr="0018441E">
        <w:t>obligat</w:t>
      </w:r>
      <w:proofErr w:type="spellEnd"/>
      <w:r w:rsidRPr="0018441E">
        <w:t>[ion] according to law or equity." Liability, Merriam-Webster's [***23</w:t>
      </w:r>
      <w:proofErr w:type="gramStart"/>
      <w:r w:rsidRPr="0018441E">
        <w:t>]  Collegiate</w:t>
      </w:r>
      <w:proofErr w:type="gramEnd"/>
      <w:r w:rsidRPr="0018441E">
        <w:t xml:space="preserve"> Dictionary 670 (10th ed. 1997); see also Liability, Black's Law Dictionary (11th ed. 2019) ("the quality, state, or condition of being legally obligated or accountable; legal responsibility to another or to society, enforceable by civil remedy or criminal punishment."); Asarco, 866 F.3d at 1124 ("a settlement agreement must determine a PRP's compliance obligations") (emphasis added). HN14 Taking the phrase "resolved its liability" as a whole, we think it clear that "a PRP's liability must be decided, determined, or settled, at least in part, by way of agreement with the EPA." Bernstein, 733 F.3d at 212 (emphasis in original removed).</w:t>
      </w:r>
    </w:p>
    <w:p w14:paraId="63439E1E" w14:textId="77777777" w:rsidR="004E23CE" w:rsidRDefault="004E23CE" w:rsidP="004E23CE">
      <w:pPr>
        <w:pStyle w:val="Heading4"/>
      </w:pPr>
      <w:r>
        <w:t>Violation – they don’t certainly determine that the private appropriation of outer space is unjust – [</w:t>
      </w:r>
      <w:r w:rsidRPr="00AB39B1">
        <w:rPr>
          <w:highlight w:val="magenta"/>
        </w:rPr>
        <w:t>explain</w:t>
      </w:r>
      <w:r>
        <w:t>]</w:t>
      </w:r>
    </w:p>
    <w:p w14:paraId="3415D644" w14:textId="77777777" w:rsidR="004E23CE" w:rsidRDefault="004E23CE" w:rsidP="004E23CE">
      <w:pPr>
        <w:pStyle w:val="Heading4"/>
      </w:pPr>
      <w:r>
        <w:t xml:space="preserve">Vote neg – </w:t>
      </w:r>
    </w:p>
    <w:p w14:paraId="44C9C1B9" w14:textId="77777777" w:rsidR="004E23CE" w:rsidRDefault="004E23CE" w:rsidP="004E23CE">
      <w:pPr>
        <w:pStyle w:val="Heading4"/>
      </w:pPr>
      <w:r>
        <w:t xml:space="preserve">1 – Ground – not knowing what their </w:t>
      </w:r>
      <w:proofErr w:type="spellStart"/>
      <w:r>
        <w:t>aff</w:t>
      </w:r>
      <w:proofErr w:type="spellEnd"/>
      <w:r>
        <w:t xml:space="preserve"> results in makes it impossible to have stable link ground. All neg generics are predicated off a certain defense of the </w:t>
      </w:r>
      <w:proofErr w:type="spellStart"/>
      <w:r>
        <w:t>resoltuion</w:t>
      </w:r>
      <w:proofErr w:type="spellEnd"/>
      <w:r>
        <w:t>.</w:t>
      </w:r>
    </w:p>
    <w:p w14:paraId="0B19B9F1" w14:textId="77777777" w:rsidR="004E23CE" w:rsidRPr="00AB39B1" w:rsidRDefault="004E23CE" w:rsidP="004E23CE">
      <w:pPr>
        <w:pStyle w:val="Heading4"/>
      </w:pPr>
      <w:r>
        <w:t xml:space="preserve">2 – Truth Testing – if they don’t always result in </w:t>
      </w:r>
      <w:proofErr w:type="spellStart"/>
      <w:r>
        <w:t>resolutional</w:t>
      </w:r>
      <w:proofErr w:type="spellEnd"/>
      <w:r>
        <w:t xml:space="preserve"> action, their method can’t logically affirm the question of the resolution.</w:t>
      </w:r>
    </w:p>
    <w:p w14:paraId="74FEFCF5" w14:textId="77777777" w:rsidR="004E23CE" w:rsidRPr="00B44DBF" w:rsidRDefault="004E23CE" w:rsidP="004E23CE">
      <w:pPr>
        <w:pStyle w:val="Heading4"/>
      </w:pPr>
      <w:r>
        <w:t>Drop the debater – abusive advocacies skew substance – 1AR restart doesn’t check 1NC construction.</w:t>
      </w:r>
    </w:p>
    <w:p w14:paraId="753B3BDC" w14:textId="77777777" w:rsidR="004E23CE" w:rsidRDefault="004E23CE" w:rsidP="004E23CE">
      <w:pPr>
        <w:pStyle w:val="Heading4"/>
      </w:pPr>
      <w:r>
        <w:t xml:space="preserve">Competing </w:t>
      </w:r>
      <w:proofErr w:type="spellStart"/>
      <w:r>
        <w:t>interps</w:t>
      </w:r>
      <w:proofErr w:type="spellEnd"/>
      <w:r>
        <w:t xml:space="preserve"> – offense proves they’re not reasonable and anything else encourages arbitrary judge intervention.</w:t>
      </w:r>
    </w:p>
    <w:p w14:paraId="7C7466AC" w14:textId="77777777" w:rsidR="004E23CE" w:rsidRDefault="004E23CE" w:rsidP="004E23CE">
      <w:pPr>
        <w:pStyle w:val="Heading4"/>
      </w:pPr>
      <w:r>
        <w:t xml:space="preserve">No RVIs – leads to baiting T and chilling checks on abusive AFFs – causes substance </w:t>
      </w:r>
      <w:proofErr w:type="spellStart"/>
      <w:r>
        <w:t>crowdout</w:t>
      </w:r>
      <w:proofErr w:type="spellEnd"/>
      <w:r>
        <w:t>.</w:t>
      </w:r>
    </w:p>
    <w:p w14:paraId="1893C927" w14:textId="77777777" w:rsidR="004E23CE" w:rsidRDefault="004E23CE" w:rsidP="004E23CE"/>
    <w:p w14:paraId="78988999" w14:textId="77777777" w:rsidR="004E23CE" w:rsidRDefault="004E23CE" w:rsidP="004E23CE">
      <w:pPr>
        <w:pStyle w:val="Heading4"/>
      </w:pPr>
      <w:r>
        <w:t xml:space="preserve">Interpretation – resolved means </w:t>
      </w:r>
      <w:r w:rsidRPr="00AB39B1">
        <w:rPr>
          <w:u w:val="single"/>
        </w:rPr>
        <w:t>“certain”</w:t>
      </w:r>
      <w:r>
        <w:t>.</w:t>
      </w:r>
    </w:p>
    <w:p w14:paraId="0EE3A7C6" w14:textId="77777777" w:rsidR="004E23CE" w:rsidRDefault="004E23CE" w:rsidP="004E23CE">
      <w:r w:rsidRPr="009245B5">
        <w:rPr>
          <w:rStyle w:val="Style13ptBold"/>
        </w:rPr>
        <w:t>USCADCC 20</w:t>
      </w:r>
    </w:p>
    <w:p w14:paraId="4EA80DB4" w14:textId="77777777" w:rsidR="004E23CE" w:rsidRPr="00F601E6" w:rsidRDefault="004E23CE" w:rsidP="004E23CE">
      <w:r w:rsidRPr="0018441E">
        <w:rPr>
          <w:rStyle w:val="StyleUnderline"/>
          <w:highlight w:val="green"/>
        </w:rPr>
        <w:t>resolved</w:t>
      </w:r>
      <w:r>
        <w:t xml:space="preserve"> </w:t>
      </w:r>
      <w:r w:rsidRPr="0018441E">
        <w:rPr>
          <w:rStyle w:val="StyleUnderline"/>
          <w:highlight w:val="green"/>
        </w:rPr>
        <w:t>means</w:t>
      </w:r>
      <w:r>
        <w:t xml:space="preserve"> </w:t>
      </w:r>
      <w:r w:rsidRPr="0018441E">
        <w:rPr>
          <w:rStyle w:val="Emphasis"/>
          <w:highlight w:val="green"/>
        </w:rPr>
        <w:t>finished</w:t>
      </w:r>
      <w:r>
        <w:t xml:space="preserve"> </w:t>
      </w:r>
      <w:r w:rsidRPr="0018441E">
        <w:rPr>
          <w:rStyle w:val="StyleUnderline"/>
          <w:highlight w:val="green"/>
        </w:rPr>
        <w:t xml:space="preserve">no longer "susceptible to </w:t>
      </w:r>
      <w:r w:rsidRPr="0018441E">
        <w:rPr>
          <w:rStyle w:val="Emphasis"/>
          <w:highlight w:val="green"/>
        </w:rPr>
        <w:t>further dispute</w:t>
      </w:r>
      <w:r>
        <w:t xml:space="preserve"> </w:t>
      </w:r>
    </w:p>
    <w:p w14:paraId="01046747" w14:textId="77777777" w:rsidR="004E23CE" w:rsidRPr="004E23CE" w:rsidRDefault="004E23CE" w:rsidP="004E23CE"/>
    <w:p w14:paraId="328CFD8D" w14:textId="7B20F81B" w:rsidR="006F454D" w:rsidRPr="00F671E2" w:rsidRDefault="006F454D" w:rsidP="006F454D">
      <w:pPr>
        <w:pStyle w:val="Heading2"/>
        <w:rPr>
          <w:rFonts w:cs="Calibri"/>
        </w:rPr>
      </w:pPr>
      <w:r w:rsidRPr="00F671E2">
        <w:rPr>
          <w:rFonts w:cs="Calibri"/>
        </w:rPr>
        <w:t>Util</w:t>
      </w:r>
    </w:p>
    <w:p w14:paraId="65E7E974" w14:textId="68791ED0" w:rsidR="006F454D" w:rsidRPr="00F671E2" w:rsidRDefault="006F454D" w:rsidP="006F454D">
      <w:pPr>
        <w:pStyle w:val="Heading3"/>
        <w:rPr>
          <w:rFonts w:cs="Calibri"/>
        </w:rPr>
      </w:pPr>
      <w:r w:rsidRPr="00F671E2">
        <w:rPr>
          <w:rFonts w:cs="Calibri"/>
        </w:rPr>
        <w:t>1NC – Util</w:t>
      </w:r>
    </w:p>
    <w:p w14:paraId="0CF4022D" w14:textId="77777777" w:rsidR="006F454D" w:rsidRPr="00F671E2" w:rsidRDefault="006F454D" w:rsidP="006F454D">
      <w:pPr>
        <w:pStyle w:val="Heading4"/>
        <w:rPr>
          <w:rFonts w:cs="Calibri"/>
          <w:bCs/>
        </w:rPr>
      </w:pPr>
      <w:bookmarkStart w:id="0" w:name="_Hlk93738625"/>
      <w:r w:rsidRPr="00F671E2">
        <w:rPr>
          <w:rFonts w:cs="Calibri"/>
        </w:rPr>
        <w:t>The standard is maximizing expected wellbeing.</w:t>
      </w:r>
    </w:p>
    <w:p w14:paraId="08043591" w14:textId="77777777" w:rsidR="006F454D" w:rsidRPr="00F671E2" w:rsidRDefault="006F454D" w:rsidP="006F454D">
      <w:pPr>
        <w:pStyle w:val="Heading4"/>
        <w:rPr>
          <w:rFonts w:cs="Calibri"/>
          <w:bCs/>
          <w:u w:val="single"/>
        </w:rPr>
      </w:pPr>
      <w:r w:rsidRPr="00F671E2">
        <w:rPr>
          <w:rFonts w:cs="Calibri"/>
        </w:rPr>
        <w:t xml:space="preserve">1 – Pleasure and pain </w:t>
      </w:r>
      <w:r w:rsidRPr="00F671E2">
        <w:rPr>
          <w:rFonts w:cs="Calibri"/>
          <w:i/>
        </w:rPr>
        <w:t>are</w:t>
      </w:r>
      <w:r w:rsidRPr="00F671E2">
        <w:rPr>
          <w:rFonts w:cs="Calibri"/>
        </w:rPr>
        <w:t xml:space="preserve"> intrinsic </w:t>
      </w:r>
      <w:r w:rsidRPr="00F671E2">
        <w:rPr>
          <w:rFonts w:cs="Calibri"/>
          <w:u w:val="single"/>
        </w:rPr>
        <w:t>value</w:t>
      </w:r>
      <w:r w:rsidRPr="00F671E2">
        <w:rPr>
          <w:rFonts w:cs="Calibri"/>
        </w:rPr>
        <w:t xml:space="preserve"> and </w:t>
      </w:r>
      <w:r w:rsidRPr="00F671E2">
        <w:rPr>
          <w:rFonts w:cs="Calibri"/>
          <w:u w:val="single"/>
        </w:rPr>
        <w:t>disvalue</w:t>
      </w:r>
      <w:r w:rsidRPr="00F671E2">
        <w:rPr>
          <w:rFonts w:cs="Calibri"/>
        </w:rPr>
        <w:t xml:space="preserve"> – everything else </w:t>
      </w:r>
      <w:r w:rsidRPr="00F671E2">
        <w:rPr>
          <w:rFonts w:cs="Calibri"/>
          <w:i/>
        </w:rPr>
        <w:t>regresses</w:t>
      </w:r>
      <w:r w:rsidRPr="00F671E2">
        <w:rPr>
          <w:rFonts w:cs="Calibri"/>
        </w:rPr>
        <w:t xml:space="preserve"> – </w:t>
      </w:r>
      <w:r w:rsidRPr="00F671E2">
        <w:rPr>
          <w:rFonts w:cs="Calibri"/>
          <w:u w:val="single"/>
        </w:rPr>
        <w:t>robust neuroscience.</w:t>
      </w:r>
    </w:p>
    <w:p w14:paraId="2487BE84" w14:textId="77777777" w:rsidR="006F454D" w:rsidRPr="00F671E2" w:rsidRDefault="006F454D" w:rsidP="006F454D">
      <w:pPr>
        <w:rPr>
          <w:rStyle w:val="Style13ptBold"/>
        </w:rPr>
      </w:pPr>
      <w:r w:rsidRPr="00F671E2">
        <w:rPr>
          <w:rStyle w:val="Style13ptBold"/>
        </w:rPr>
        <w:t>Blum et al. 18</w:t>
      </w:r>
    </w:p>
    <w:p w14:paraId="06A48255" w14:textId="77777777" w:rsidR="006F454D" w:rsidRPr="00F671E2" w:rsidRDefault="006F454D" w:rsidP="006F454D">
      <w:pPr>
        <w:rPr>
          <w:szCs w:val="16"/>
        </w:rPr>
      </w:pPr>
      <w:bookmarkStart w:id="1" w:name="_Hlk93738631"/>
      <w:bookmarkEnd w:id="0"/>
      <w:r w:rsidRPr="00F671E2">
        <w:rPr>
          <w:szCs w:val="16"/>
        </w:rPr>
        <w:t xml:space="preserve">Kenneth Blum, 1Department of Psychiatry, </w:t>
      </w:r>
      <w:proofErr w:type="spellStart"/>
      <w:r w:rsidRPr="00F671E2">
        <w:rPr>
          <w:szCs w:val="16"/>
        </w:rPr>
        <w:t>Boonshoft</w:t>
      </w:r>
      <w:proofErr w:type="spellEnd"/>
      <w:r w:rsidRPr="00F671E2">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671E2">
        <w:rPr>
          <w:szCs w:val="16"/>
        </w:rPr>
        <w:t>Geneus</w:t>
      </w:r>
      <w:proofErr w:type="spellEnd"/>
      <w:r w:rsidRPr="00F671E2">
        <w:rPr>
          <w:szCs w:val="16"/>
        </w:rPr>
        <w:t xml:space="preserve"> Health LLC, San Antonio, TX, USA 6Department of Addiction Research &amp; Therapy, </w:t>
      </w:r>
      <w:proofErr w:type="spellStart"/>
      <w:r w:rsidRPr="00F671E2">
        <w:rPr>
          <w:szCs w:val="16"/>
        </w:rPr>
        <w:t>Nupathways</w:t>
      </w:r>
      <w:proofErr w:type="spellEnd"/>
      <w:r w:rsidRPr="00F671E2">
        <w:rPr>
          <w:szCs w:val="16"/>
        </w:rPr>
        <w:t xml:space="preserve"> Inc., </w:t>
      </w:r>
      <w:proofErr w:type="spellStart"/>
      <w:r w:rsidRPr="00F671E2">
        <w:rPr>
          <w:szCs w:val="16"/>
        </w:rPr>
        <w:t>Innsbrook</w:t>
      </w:r>
      <w:proofErr w:type="spellEnd"/>
      <w:r w:rsidRPr="00F671E2">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671E2">
        <w:rPr>
          <w:szCs w:val="16"/>
        </w:rPr>
        <w:t>Eötvös</w:t>
      </w:r>
      <w:proofErr w:type="spellEnd"/>
      <w:r w:rsidRPr="00F671E2">
        <w:rPr>
          <w:szCs w:val="16"/>
        </w:rPr>
        <w:t xml:space="preserve"> </w:t>
      </w:r>
      <w:proofErr w:type="spellStart"/>
      <w:r w:rsidRPr="00F671E2">
        <w:rPr>
          <w:szCs w:val="16"/>
        </w:rPr>
        <w:t>Loránd</w:t>
      </w:r>
      <w:proofErr w:type="spellEnd"/>
      <w:r w:rsidRPr="00F671E2">
        <w:rPr>
          <w:szCs w:val="16"/>
        </w:rPr>
        <w:t xml:space="preserve"> University, Budapest, Hungary 10Division of Addiction Research, Dominion Diagnostics, LLC. North Kingston, RI, USA 11Victory Nutrition International, </w:t>
      </w:r>
      <w:proofErr w:type="spellStart"/>
      <w:r w:rsidRPr="00F671E2">
        <w:rPr>
          <w:szCs w:val="16"/>
        </w:rPr>
        <w:t>Lederach</w:t>
      </w:r>
      <w:proofErr w:type="spellEnd"/>
      <w:r w:rsidRPr="00F671E2">
        <w:rPr>
          <w:szCs w:val="16"/>
        </w:rPr>
        <w:t xml:space="preserve">, PA., USA 12National Human Genome Center at Howard University, Washington, DC., USA, Marjorie </w:t>
      </w:r>
      <w:proofErr w:type="spellStart"/>
      <w:r w:rsidRPr="00F671E2">
        <w:rPr>
          <w:szCs w:val="16"/>
        </w:rPr>
        <w:t>Gondré</w:t>
      </w:r>
      <w:proofErr w:type="spellEnd"/>
      <w:r w:rsidRPr="00F671E2">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671E2">
        <w:rPr>
          <w:szCs w:val="16"/>
        </w:rPr>
        <w:t>Modestino</w:t>
      </w:r>
      <w:proofErr w:type="spellEnd"/>
      <w:r w:rsidRPr="00F671E2">
        <w:rPr>
          <w:szCs w:val="16"/>
        </w:rPr>
        <w:t xml:space="preserve">, 14Department of Psychology, Curry College, Milton, MA, USA, Rajendra D </w:t>
      </w:r>
      <w:proofErr w:type="spellStart"/>
      <w:r w:rsidRPr="00F671E2">
        <w:rPr>
          <w:szCs w:val="16"/>
        </w:rPr>
        <w:t>Badgaiyan</w:t>
      </w:r>
      <w:proofErr w:type="spellEnd"/>
      <w:r w:rsidRPr="00F671E2">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F671E2">
          <w:rPr>
            <w:rStyle w:val="Hyperlink"/>
            <w:color w:val="000000"/>
            <w:szCs w:val="16"/>
            <w:u w:val="single"/>
          </w:rPr>
          <w:t>https://www.ncbi.nlm.nih.gov/pmc/articles/PMC6446569/</w:t>
        </w:r>
      </w:hyperlink>
      <w:r w:rsidRPr="00F671E2">
        <w:rPr>
          <w:szCs w:val="16"/>
        </w:rPr>
        <w:t>, R.S.</w:t>
      </w:r>
    </w:p>
    <w:p w14:paraId="7028A914" w14:textId="77777777" w:rsidR="006F454D" w:rsidRPr="00F671E2" w:rsidRDefault="006F454D" w:rsidP="006F454D">
      <w:r w:rsidRPr="00F671E2">
        <w:rPr>
          <w:b/>
          <w:bCs/>
          <w:highlight w:val="green"/>
          <w:u w:val="single"/>
        </w:rPr>
        <w:t>Pleasure</w:t>
      </w:r>
      <w:r w:rsidRPr="00F671E2">
        <w:rPr>
          <w:u w:val="single"/>
        </w:rPr>
        <w:t xml:space="preserve"> is not only</w:t>
      </w:r>
      <w:r w:rsidRPr="00F671E2">
        <w:t xml:space="preserve"> one of the three </w:t>
      </w:r>
      <w:r w:rsidRPr="00F671E2">
        <w:rPr>
          <w:u w:val="single"/>
        </w:rPr>
        <w:t>primary reward functions</w:t>
      </w:r>
      <w:r w:rsidRPr="00F671E2">
        <w:t xml:space="preserve"> but </w:t>
      </w:r>
      <w:r w:rsidRPr="00F671E2">
        <w:rPr>
          <w:u w:val="single"/>
        </w:rPr>
        <w:t xml:space="preserve">it also </w:t>
      </w:r>
      <w:r w:rsidRPr="00F671E2">
        <w:rPr>
          <w:b/>
          <w:bCs/>
          <w:highlight w:val="green"/>
          <w:u w:val="single"/>
        </w:rPr>
        <w:t>defines reward.</w:t>
      </w:r>
      <w:r w:rsidRPr="00F671E2">
        <w:t xml:space="preserve"> As homeostasis explains the </w:t>
      </w:r>
      <w:r w:rsidRPr="00F671E2">
        <w:rPr>
          <w:u w:val="single"/>
        </w:rPr>
        <w:t>functions of</w:t>
      </w:r>
      <w:r w:rsidRPr="00F671E2">
        <w:t xml:space="preserve"> only a limited number of </w:t>
      </w:r>
      <w:r w:rsidRPr="00F671E2">
        <w:rPr>
          <w:u w:val="single"/>
        </w:rPr>
        <w:t>rewards, the</w:t>
      </w:r>
      <w:r w:rsidRPr="00F671E2">
        <w:t xml:space="preserve"> principal </w:t>
      </w:r>
      <w:r w:rsidRPr="00F671E2">
        <w:rPr>
          <w:highlight w:val="green"/>
          <w:u w:val="single"/>
        </w:rPr>
        <w:t>reason why particular stimuli</w:t>
      </w:r>
      <w:r w:rsidRPr="00F671E2">
        <w:rPr>
          <w:u w:val="single"/>
        </w:rPr>
        <w:t xml:space="preserve">, objects, events, situations, and activities </w:t>
      </w:r>
      <w:r w:rsidRPr="00F671E2">
        <w:rPr>
          <w:highlight w:val="green"/>
          <w:u w:val="single"/>
        </w:rPr>
        <w:t>are rewarding</w:t>
      </w:r>
      <w:r w:rsidRPr="00F671E2">
        <w:t xml:space="preserve"> may be </w:t>
      </w:r>
      <w:r w:rsidRPr="00F671E2">
        <w:rPr>
          <w:highlight w:val="green"/>
          <w:u w:val="single"/>
        </w:rPr>
        <w:t>due to pleasure.</w:t>
      </w:r>
      <w:r w:rsidRPr="00F671E2">
        <w:t xml:space="preserve"> This applies first of all to sex and to the primary homeostatic rewards of food and liquid and extends to money, taste, beauty, social encounters and nonmaterial, internally set, and intrinsic rewards. </w:t>
      </w:r>
      <w:r w:rsidRPr="00F671E2">
        <w:rPr>
          <w:u w:val="single"/>
        </w:rPr>
        <w:t>Pleasure, as the primary effect of rewards</w:t>
      </w:r>
      <w:r w:rsidRPr="00F671E2">
        <w:t xml:space="preserve">, drives the prime reward functions of learning, approach behavior, and decision making and </w:t>
      </w:r>
      <w:r w:rsidRPr="00F671E2">
        <w:rPr>
          <w:highlight w:val="green"/>
          <w:u w:val="single"/>
        </w:rPr>
        <w:t xml:space="preserve">provides the </w:t>
      </w:r>
      <w:r w:rsidRPr="00F671E2">
        <w:rPr>
          <w:b/>
          <w:bCs/>
          <w:highlight w:val="green"/>
          <w:u w:val="single"/>
        </w:rPr>
        <w:t>basis for hedonic theories</w:t>
      </w:r>
      <w:r w:rsidRPr="00F671E2">
        <w:rPr>
          <w:highlight w:val="green"/>
          <w:u w:val="single"/>
        </w:rPr>
        <w:t xml:space="preserve"> of reward</w:t>
      </w:r>
      <w:r w:rsidRPr="00F671E2">
        <w:rPr>
          <w:u w:val="single"/>
        </w:rPr>
        <w:t xml:space="preserve"> function. We are attracted by</w:t>
      </w:r>
      <w:r w:rsidRPr="00F671E2">
        <w:t xml:space="preserve"> most </w:t>
      </w:r>
      <w:r w:rsidRPr="00F671E2">
        <w:rPr>
          <w:u w:val="single"/>
        </w:rPr>
        <w:t>rewards and exert intense efforts to obtain them</w:t>
      </w:r>
      <w:r w:rsidRPr="00F671E2">
        <w:t xml:space="preserve">, just </w:t>
      </w:r>
      <w:r w:rsidRPr="00F671E2">
        <w:rPr>
          <w:u w:val="single"/>
        </w:rPr>
        <w:t>because they are enjoyable</w:t>
      </w:r>
      <w:r w:rsidRPr="00F671E2">
        <w:t xml:space="preserve"> [10]. </w:t>
      </w:r>
    </w:p>
    <w:p w14:paraId="62EB58ED" w14:textId="77777777" w:rsidR="006F454D" w:rsidRPr="00F671E2" w:rsidRDefault="006F454D" w:rsidP="006F454D">
      <w:r w:rsidRPr="00F671E2">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671E2">
        <w:rPr>
          <w:u w:val="single"/>
        </w:rPr>
        <w:t>using both humans and detailed invasive brain analysis of animals has discovered some critical ways that the brain processes pleasure</w:t>
      </w:r>
      <w:r w:rsidRPr="00F671E2">
        <w:t xml:space="preserve"> [14]. </w:t>
      </w:r>
    </w:p>
    <w:p w14:paraId="79BF7541" w14:textId="77777777" w:rsidR="006F454D" w:rsidRPr="00F671E2" w:rsidRDefault="006F454D" w:rsidP="006F454D">
      <w:r w:rsidRPr="00F671E2">
        <w:rPr>
          <w:u w:val="single"/>
        </w:rPr>
        <w:t>Pleasure as a hallmark of reward is sufficient for defining a reward</w:t>
      </w:r>
      <w:r w:rsidRPr="00F671E2">
        <w:t xml:space="preserve">, but it may not be necessary. </w:t>
      </w:r>
      <w:r w:rsidRPr="00F671E2">
        <w:rPr>
          <w:u w:val="single"/>
        </w:rPr>
        <w:t>A reward may generate positive</w:t>
      </w:r>
      <w:r w:rsidRPr="00F671E2">
        <w:t xml:space="preserve"> learning and approach </w:t>
      </w:r>
      <w:r w:rsidRPr="00F671E2">
        <w:rPr>
          <w:u w:val="single"/>
        </w:rPr>
        <w:t>behavior</w:t>
      </w:r>
      <w:r w:rsidRPr="00F671E2">
        <w:t xml:space="preserve"> simply </w:t>
      </w:r>
      <w:r w:rsidRPr="00F671E2">
        <w:rPr>
          <w:u w:val="single"/>
        </w:rPr>
        <w:t>because it contains substances that are essential for body function.</w:t>
      </w:r>
      <w:r w:rsidRPr="00F671E2">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10233CD" w14:textId="77777777" w:rsidR="006F454D" w:rsidRPr="00F671E2" w:rsidRDefault="006F454D" w:rsidP="006F454D">
      <w:r w:rsidRPr="00F671E2">
        <w:t xml:space="preserve">Evolutionary theories of pleasure: The love connection BO:D </w:t>
      </w:r>
    </w:p>
    <w:p w14:paraId="0C8A1C9D" w14:textId="77777777" w:rsidR="006F454D" w:rsidRPr="00F671E2" w:rsidRDefault="006F454D" w:rsidP="006F454D">
      <w:r w:rsidRPr="00F671E2">
        <w:t xml:space="preserve">Charles Darwin and other biological scientists that have examined the biological </w:t>
      </w:r>
      <w:r w:rsidRPr="00F671E2">
        <w:rPr>
          <w:u w:val="single"/>
        </w:rPr>
        <w:t>evolution and its basic principles found</w:t>
      </w:r>
      <w:r w:rsidRPr="00F671E2">
        <w:t xml:space="preserve"> various </w:t>
      </w:r>
      <w:r w:rsidRPr="00F671E2">
        <w:rPr>
          <w:u w:val="single"/>
        </w:rPr>
        <w:t>mechanisms that steer behavior and biological development.</w:t>
      </w:r>
      <w:r w:rsidRPr="00F671E2">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9785E0C" w14:textId="77777777" w:rsidR="006F454D" w:rsidRPr="00F671E2" w:rsidRDefault="006F454D" w:rsidP="006F454D">
      <w:r w:rsidRPr="00F671E2">
        <w:t xml:space="preserve">It is well established that modern biological theory conjectures that </w:t>
      </w:r>
      <w:r w:rsidRPr="00F671E2">
        <w:rPr>
          <w:b/>
          <w:bCs/>
          <w:highlight w:val="green"/>
          <w:u w:val="single"/>
        </w:rPr>
        <w:t>organisms are</w:t>
      </w:r>
      <w:r w:rsidRPr="00F671E2">
        <w:rPr>
          <w:u w:val="single"/>
        </w:rPr>
        <w:t xml:space="preserve"> the </w:t>
      </w:r>
      <w:r w:rsidRPr="00F671E2">
        <w:rPr>
          <w:b/>
          <w:bCs/>
          <w:highlight w:val="green"/>
          <w:u w:val="single"/>
        </w:rPr>
        <w:t>result of evolutionary competition.</w:t>
      </w:r>
      <w:r w:rsidRPr="00F671E2">
        <w:t xml:space="preserve"> In fact, Richard </w:t>
      </w:r>
      <w:r w:rsidRPr="00F671E2">
        <w:rPr>
          <w:u w:val="single"/>
        </w:rPr>
        <w:t>Dawkins stresses gene survival and propagation as the basic mechanism of life</w:t>
      </w:r>
      <w:r w:rsidRPr="00F671E2">
        <w:t xml:space="preserve"> [20]. Only genes that lead to </w:t>
      </w:r>
      <w:r w:rsidRPr="00F671E2">
        <w:rPr>
          <w:u w:val="single"/>
        </w:rPr>
        <w:t>the fittest phenotype will make it.</w:t>
      </w:r>
      <w:r w:rsidRPr="00F671E2">
        <w:t xml:space="preserve"> It is noteworthy that the phenotype is selected based on behavior that maximizes gene propagation. To do so, the phenotype must survive and generate offspring, and be better at it than its competitors. Thus, </w:t>
      </w:r>
      <w:r w:rsidRPr="00F671E2">
        <w:rPr>
          <w:u w:val="single"/>
        </w:rPr>
        <w:t xml:space="preserve">the ultimate, distal function of </w:t>
      </w:r>
      <w:r w:rsidRPr="00F671E2">
        <w:rPr>
          <w:highlight w:val="green"/>
          <w:u w:val="single"/>
        </w:rPr>
        <w:t>rewards</w:t>
      </w:r>
      <w:r w:rsidRPr="00F671E2">
        <w:rPr>
          <w:u w:val="single"/>
        </w:rPr>
        <w:t xml:space="preserve"> is to </w:t>
      </w:r>
      <w:r w:rsidRPr="00F671E2">
        <w:rPr>
          <w:highlight w:val="green"/>
          <w:u w:val="single"/>
        </w:rPr>
        <w:t>increase</w:t>
      </w:r>
      <w:r w:rsidRPr="00F671E2">
        <w:rPr>
          <w:u w:val="single"/>
        </w:rPr>
        <w:t xml:space="preserve"> evolutionary </w:t>
      </w:r>
      <w:r w:rsidRPr="00F671E2">
        <w:rPr>
          <w:highlight w:val="green"/>
          <w:u w:val="single"/>
        </w:rPr>
        <w:t>fitness</w:t>
      </w:r>
      <w:r w:rsidRPr="00F671E2">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9BCAFE1" w14:textId="77777777" w:rsidR="006F454D" w:rsidRPr="00F671E2" w:rsidRDefault="006F454D" w:rsidP="006F454D">
      <w:pPr>
        <w:rPr>
          <w:szCs w:val="16"/>
          <w:u w:val="single"/>
        </w:rPr>
      </w:pPr>
      <w:r w:rsidRPr="00F671E2">
        <w:rPr>
          <w:u w:val="single"/>
        </w:rPr>
        <w:t>Behavioral reward functions have evolved to help individuals to survive and propagate their genes</w:t>
      </w:r>
      <w:r w:rsidRPr="00F671E2">
        <w:t xml:space="preserve">. Apparently, </w:t>
      </w:r>
      <w:r w:rsidRPr="00F671E2">
        <w:rPr>
          <w:u w:val="single"/>
        </w:rPr>
        <w:t>people need to live well and long enough to reproduce.</w:t>
      </w:r>
      <w:r w:rsidRPr="00F671E2">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671E2">
        <w:rPr>
          <w:u w:val="single"/>
        </w:rPr>
        <w:t>any small edge will ultimately result in evolutionary advantage</w:t>
      </w:r>
      <w:r w:rsidRPr="00F671E2">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671E2">
        <w:rPr>
          <w:u w:val="single"/>
        </w:rPr>
        <w:t>Thus</w:t>
      </w:r>
      <w:proofErr w:type="gramEnd"/>
      <w:r w:rsidRPr="00F671E2">
        <w:rPr>
          <w:u w:val="single"/>
        </w:rPr>
        <w:t xml:space="preserve"> the distal reward function in gene propagation and evolutionary fitness defines the proximal reward functions that we see</w:t>
      </w:r>
      <w:r w:rsidRPr="00F671E2">
        <w:t xml:space="preserve"> in everyday behavior. </w:t>
      </w:r>
      <w:r w:rsidRPr="00F671E2">
        <w:rPr>
          <w:u w:val="single"/>
        </w:rPr>
        <w:t xml:space="preserve">That is why </w:t>
      </w:r>
      <w:r w:rsidRPr="00F671E2">
        <w:rPr>
          <w:highlight w:val="green"/>
          <w:u w:val="single"/>
        </w:rPr>
        <w:t>foods, drinks, mates, and offspring are rewarding.</w:t>
      </w:r>
    </w:p>
    <w:p w14:paraId="26B40316" w14:textId="77777777" w:rsidR="006F454D" w:rsidRPr="00F671E2" w:rsidRDefault="006F454D" w:rsidP="006F454D">
      <w:r w:rsidRPr="00F671E2">
        <w:t xml:space="preserve">There have been theories linking pleasure as a required component of health benefits </w:t>
      </w:r>
      <w:proofErr w:type="spellStart"/>
      <w:r w:rsidRPr="00F671E2">
        <w:t>salutogenesis</w:t>
      </w:r>
      <w:proofErr w:type="spellEnd"/>
      <w:r w:rsidRPr="00F671E2">
        <w:t>, (</w:t>
      </w:r>
      <w:proofErr w:type="spellStart"/>
      <w:r w:rsidRPr="00F671E2">
        <w:t>salugenesis</w:t>
      </w:r>
      <w:proofErr w:type="spellEnd"/>
      <w:r w:rsidRPr="00F671E2">
        <w:t xml:space="preserve">). In essence, under these terms, </w:t>
      </w:r>
      <w:r w:rsidRPr="00F671E2">
        <w:rPr>
          <w:u w:val="single"/>
        </w:rPr>
        <w:t>pleasure is described as a state or feeling of happiness and satisfaction resulting from an experience that one enjoys.</w:t>
      </w:r>
      <w:r w:rsidRPr="00F671E2">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671E2">
        <w:t>morphinergic</w:t>
      </w:r>
      <w:proofErr w:type="spellEnd"/>
      <w:r w:rsidRPr="00F671E2">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671E2">
        <w:t>hypodopaminergia</w:t>
      </w:r>
      <w:proofErr w:type="spellEnd"/>
      <w:r w:rsidRPr="00F671E2">
        <w:t xml:space="preserve"> [24]. Most would agree that pleasurable activities can stimulate personal growth and may help to induce healthy behavioral changes, including stress management [25]. The work of </w:t>
      </w:r>
      <w:proofErr w:type="spellStart"/>
      <w:r w:rsidRPr="00F671E2">
        <w:t>Esch</w:t>
      </w:r>
      <w:proofErr w:type="spellEnd"/>
      <w:r w:rsidRPr="00F671E2">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2E72D3F" w14:textId="77777777" w:rsidR="006F454D" w:rsidRPr="00F671E2" w:rsidRDefault="006F454D" w:rsidP="006F454D">
      <w:r w:rsidRPr="00F671E2">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9BFA3F3" w14:textId="77777777" w:rsidR="006F454D" w:rsidRPr="00F671E2" w:rsidRDefault="006F454D" w:rsidP="006F454D">
      <w:r w:rsidRPr="00F671E2">
        <w:t xml:space="preserve">Finding happiness is different between apes and humans </w:t>
      </w:r>
    </w:p>
    <w:p w14:paraId="280187DB" w14:textId="77777777" w:rsidR="006F454D" w:rsidRPr="00F671E2" w:rsidRDefault="006F454D" w:rsidP="006F454D">
      <w:r w:rsidRPr="00F671E2">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DC5A995" w14:textId="77777777" w:rsidR="006F454D" w:rsidRPr="00F671E2" w:rsidRDefault="006F454D" w:rsidP="006F454D">
      <w:r w:rsidRPr="00F671E2">
        <w:t xml:space="preserve">Remarkably, there are </w:t>
      </w:r>
      <w:r w:rsidRPr="00F671E2">
        <w:rPr>
          <w:u w:val="single"/>
        </w:rPr>
        <w:t>pathways for ordinary liking and pleasure</w:t>
      </w:r>
      <w:r w:rsidRPr="00F671E2">
        <w:t xml:space="preserve">, which </w:t>
      </w:r>
      <w:r w:rsidRPr="00F671E2">
        <w:rPr>
          <w:u w:val="single"/>
        </w:rPr>
        <w:t>are limited in scope</w:t>
      </w:r>
      <w:r w:rsidRPr="00F671E2">
        <w:t xml:space="preserve"> as described above in this commentary. However, </w:t>
      </w:r>
      <w:r w:rsidRPr="00F671E2">
        <w:rPr>
          <w:u w:val="single"/>
        </w:rPr>
        <w:t xml:space="preserve">there are </w:t>
      </w:r>
      <w:r w:rsidRPr="00F671E2">
        <w:rPr>
          <w:b/>
          <w:bCs/>
          <w:highlight w:val="green"/>
          <w:u w:val="single"/>
        </w:rPr>
        <w:t>many brain regions</w:t>
      </w:r>
      <w:r w:rsidRPr="00F671E2">
        <w:t xml:space="preserve">, often termed hot and cold spots, </w:t>
      </w:r>
      <w:r w:rsidRPr="00F671E2">
        <w:rPr>
          <w:u w:val="single"/>
        </w:rPr>
        <w:t xml:space="preserve">that significantly </w:t>
      </w:r>
      <w:r w:rsidRPr="00F671E2">
        <w:rPr>
          <w:b/>
          <w:bCs/>
          <w:highlight w:val="green"/>
          <w:u w:val="single"/>
        </w:rPr>
        <w:t>modulate</w:t>
      </w:r>
      <w:r w:rsidRPr="00F671E2">
        <w:t xml:space="preserve"> (increase or decrease) </w:t>
      </w:r>
      <w:r w:rsidRPr="00F671E2">
        <w:rPr>
          <w:u w:val="single"/>
        </w:rPr>
        <w:t xml:space="preserve">our </w:t>
      </w:r>
      <w:r w:rsidRPr="00F671E2">
        <w:rPr>
          <w:b/>
          <w:bCs/>
          <w:highlight w:val="green"/>
          <w:u w:val="single"/>
        </w:rPr>
        <w:t>pleasure or</w:t>
      </w:r>
      <w:r w:rsidRPr="00F671E2">
        <w:rPr>
          <w:u w:val="single"/>
        </w:rPr>
        <w:t xml:space="preserve"> even produce</w:t>
      </w:r>
      <w:r w:rsidRPr="00F671E2">
        <w:rPr>
          <w:b/>
          <w:bCs/>
          <w:u w:val="single"/>
        </w:rPr>
        <w:t xml:space="preserve"> </w:t>
      </w:r>
      <w:r w:rsidRPr="00F671E2">
        <w:rPr>
          <w:b/>
          <w:bCs/>
          <w:highlight w:val="green"/>
          <w:u w:val="single"/>
        </w:rPr>
        <w:t>the opposite</w:t>
      </w:r>
      <w:r w:rsidRPr="00F671E2">
        <w:t xml:space="preserve"> of pleasure— that is </w:t>
      </w:r>
      <w:r w:rsidRPr="00F671E2">
        <w:rPr>
          <w:u w:val="single"/>
        </w:rPr>
        <w:t>disgust and fear</w:t>
      </w:r>
      <w:r w:rsidRPr="00F671E2">
        <w:t xml:space="preserve"> [39]. </w:t>
      </w:r>
      <w:r w:rsidRPr="00F671E2">
        <w:rPr>
          <w:u w:val="single"/>
        </w:rPr>
        <w:t>One</w:t>
      </w:r>
      <w:r w:rsidRPr="00F671E2">
        <w:t xml:space="preserve"> specific </w:t>
      </w:r>
      <w:r w:rsidRPr="00F671E2">
        <w:rPr>
          <w:u w:val="single"/>
        </w:rPr>
        <w:t>region</w:t>
      </w:r>
      <w:r w:rsidRPr="00F671E2">
        <w:t xml:space="preserve"> of the nucleus </w:t>
      </w:r>
      <w:proofErr w:type="spellStart"/>
      <w:r w:rsidRPr="00F671E2">
        <w:t>accumbens</w:t>
      </w:r>
      <w:proofErr w:type="spellEnd"/>
      <w:r w:rsidRPr="00F671E2">
        <w:t xml:space="preserve"> </w:t>
      </w:r>
      <w:r w:rsidRPr="00F671E2">
        <w:rPr>
          <w:u w:val="single"/>
        </w:rPr>
        <w:t>is organized like a computer keyboard, with particular stimulus triggers in rows</w:t>
      </w:r>
      <w:r w:rsidRPr="00F671E2">
        <w:t xml:space="preserve">— producing an increase and decrease of pleasure and disgust. Moreover, </w:t>
      </w:r>
      <w:r w:rsidRPr="00F671E2">
        <w:rPr>
          <w:u w:val="single"/>
        </w:rPr>
        <w:t>the cortex has unique roles in the cognitive evaluation of our feelings of pleasure</w:t>
      </w:r>
      <w:r w:rsidRPr="00F671E2">
        <w:t xml:space="preserve"> [40]. Importantly, the interplay of these multiple triggers and the higher brain centers in the prefrontal cortex are very intricate and are just being uncovered. </w:t>
      </w:r>
    </w:p>
    <w:p w14:paraId="0307AED8" w14:textId="77777777" w:rsidR="006F454D" w:rsidRPr="00F671E2" w:rsidRDefault="006F454D" w:rsidP="006F454D">
      <w:r w:rsidRPr="00F671E2">
        <w:t xml:space="preserve">Desire and reward centers </w:t>
      </w:r>
    </w:p>
    <w:p w14:paraId="58CB55A8" w14:textId="77777777" w:rsidR="006F454D" w:rsidRPr="00F671E2" w:rsidRDefault="006F454D" w:rsidP="006F454D">
      <w:r w:rsidRPr="00F671E2">
        <w:t xml:space="preserve">It is surprising that many different sources of pleasure activate the same circuits between the </w:t>
      </w:r>
      <w:proofErr w:type="spellStart"/>
      <w:r w:rsidRPr="00F671E2">
        <w:t>mesocorticolimbic</w:t>
      </w:r>
      <w:proofErr w:type="spellEnd"/>
      <w:r w:rsidRPr="00F671E2">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BA1E8ED" w14:textId="77777777" w:rsidR="006F454D" w:rsidRPr="00F671E2" w:rsidRDefault="006F454D" w:rsidP="006F454D">
      <w:r w:rsidRPr="00F671E2">
        <w:t xml:space="preserve">In simplest terms, the well-established mesolimbic system is a dopamine circuit for reward. It starts in the ventral tegmental area (VTA) of the midbrain and travels to the nucleus </w:t>
      </w:r>
      <w:proofErr w:type="spellStart"/>
      <w:r w:rsidRPr="00F671E2">
        <w:t>accumbens</w:t>
      </w:r>
      <w:proofErr w:type="spellEnd"/>
      <w:r w:rsidRPr="00F671E2">
        <w:t xml:space="preserve"> (Figure 2). It is the cornerstone target to all addictions. The VTA is encompassed with neurons using glutamate, GABA, and dopamine. The nucleus </w:t>
      </w:r>
      <w:proofErr w:type="spellStart"/>
      <w:r w:rsidRPr="00F671E2">
        <w:t>accumbens</w:t>
      </w:r>
      <w:proofErr w:type="spellEnd"/>
      <w:r w:rsidRPr="00F671E2">
        <w:t xml:space="preserve"> (</w:t>
      </w:r>
      <w:proofErr w:type="spellStart"/>
      <w:r w:rsidRPr="00F671E2">
        <w:t>NAc</w:t>
      </w:r>
      <w:proofErr w:type="spellEnd"/>
      <w:r w:rsidRPr="00F671E2">
        <w:t xml:space="preserve">) is located within the ventral striatum and is divided into two sub-regions—the motor and limbic regions associated with its core and shell, respectively. The </w:t>
      </w:r>
      <w:proofErr w:type="spellStart"/>
      <w:r w:rsidRPr="00F671E2">
        <w:t>NAc</w:t>
      </w:r>
      <w:proofErr w:type="spellEnd"/>
      <w:r w:rsidRPr="00F671E2">
        <w:t xml:space="preserve"> has spiny neurons that receive dopamine from the VTA and glutamate (a dopamine driver) from the hippocampus, amygdala and medial prefrontal cortex. Subsequently, the </w:t>
      </w:r>
      <w:proofErr w:type="spellStart"/>
      <w:r w:rsidRPr="00F671E2">
        <w:t>NAc</w:t>
      </w:r>
      <w:proofErr w:type="spellEnd"/>
      <w:r w:rsidRPr="00F671E2">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671E2">
        <w:t>hypodopaminergia</w:t>
      </w:r>
      <w:proofErr w:type="spellEnd"/>
      <w:r w:rsidRPr="00F671E2">
        <w:t xml:space="preserve"> in the “Brain Reward Cascade” that contribute to addiction and compulsive behaviors [3,6,41]. </w:t>
      </w:r>
    </w:p>
    <w:p w14:paraId="5D717CE0" w14:textId="77777777" w:rsidR="006F454D" w:rsidRPr="00F671E2" w:rsidRDefault="006F454D" w:rsidP="006F454D">
      <w:r w:rsidRPr="00F671E2">
        <w:t xml:space="preserve">Furthermore, ordinary </w:t>
      </w:r>
      <w:r w:rsidRPr="00F671E2">
        <w:rPr>
          <w:u w:val="single"/>
        </w:rPr>
        <w:t>“</w:t>
      </w:r>
      <w:r w:rsidRPr="00F671E2">
        <w:rPr>
          <w:highlight w:val="green"/>
          <w:u w:val="single"/>
        </w:rPr>
        <w:t>liking</w:t>
      </w:r>
      <w:r w:rsidRPr="00F671E2">
        <w:rPr>
          <w:u w:val="single"/>
        </w:rPr>
        <w:t xml:space="preserve">” of </w:t>
      </w:r>
      <w:r w:rsidRPr="00F671E2">
        <w:rPr>
          <w:highlight w:val="green"/>
          <w:u w:val="single"/>
        </w:rPr>
        <w:t>something</w:t>
      </w:r>
      <w:r w:rsidRPr="00F671E2">
        <w:rPr>
          <w:u w:val="single"/>
        </w:rPr>
        <w:t xml:space="preserve">, or pure pleasure, is </w:t>
      </w:r>
      <w:r w:rsidRPr="00F671E2">
        <w:rPr>
          <w:highlight w:val="green"/>
          <w:u w:val="single"/>
        </w:rPr>
        <w:t>represented by</w:t>
      </w:r>
      <w:r w:rsidRPr="00F671E2">
        <w:t xml:space="preserve"> small </w:t>
      </w:r>
      <w:r w:rsidRPr="00F671E2">
        <w:rPr>
          <w:highlight w:val="green"/>
          <w:u w:val="single"/>
        </w:rPr>
        <w:t>regions</w:t>
      </w:r>
      <w:r w:rsidRPr="00F671E2">
        <w:t xml:space="preserve"> mainly </w:t>
      </w:r>
      <w:r w:rsidRPr="00F671E2">
        <w:rPr>
          <w:highlight w:val="green"/>
          <w:u w:val="single"/>
        </w:rPr>
        <w:t>in the limbic system</w:t>
      </w:r>
      <w:r w:rsidRPr="00F671E2">
        <w:t xml:space="preserve"> (old reptilian part of the brain). These may be </w:t>
      </w:r>
      <w:r w:rsidRPr="00F671E2">
        <w:rPr>
          <w:u w:val="single"/>
        </w:rPr>
        <w:t>part of larger neural circuits.</w:t>
      </w:r>
      <w:r w:rsidRPr="00F671E2">
        <w:t xml:space="preserve"> In Latin, </w:t>
      </w:r>
      <w:proofErr w:type="spellStart"/>
      <w:r w:rsidRPr="00F671E2">
        <w:t>hedus</w:t>
      </w:r>
      <w:proofErr w:type="spellEnd"/>
      <w:r w:rsidRPr="00F671E2">
        <w:t xml:space="preserve"> is the term for “sweet”; and in Greek, </w:t>
      </w:r>
      <w:proofErr w:type="spellStart"/>
      <w:r w:rsidRPr="00F671E2">
        <w:t>hodone</w:t>
      </w:r>
      <w:proofErr w:type="spellEnd"/>
      <w:r w:rsidRPr="00F671E2">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5D080BA" w14:textId="77777777" w:rsidR="006F454D" w:rsidRPr="00F671E2" w:rsidRDefault="006F454D" w:rsidP="006F454D">
      <w:pPr>
        <w:rPr>
          <w:sz w:val="8"/>
          <w:szCs w:val="8"/>
        </w:rPr>
      </w:pPr>
      <w:r w:rsidRPr="00F671E2">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AE75A3B" w14:textId="77777777" w:rsidR="006F454D" w:rsidRPr="00F671E2" w:rsidRDefault="006F454D" w:rsidP="006F454D">
      <w:pPr>
        <w:rPr>
          <w:sz w:val="8"/>
          <w:szCs w:val="8"/>
        </w:rPr>
      </w:pPr>
      <w:r w:rsidRPr="00F671E2">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87D4A2B" w14:textId="77777777" w:rsidR="006F454D" w:rsidRPr="00F671E2" w:rsidRDefault="006F454D" w:rsidP="006F454D">
      <w:pPr>
        <w:rPr>
          <w:sz w:val="8"/>
          <w:szCs w:val="8"/>
        </w:rPr>
      </w:pPr>
      <w:r w:rsidRPr="00F671E2">
        <w:rPr>
          <w:sz w:val="8"/>
          <w:szCs w:val="8"/>
        </w:rPr>
        <w:t xml:space="preserve">Addictive substances are voluntarily self-administered, and they enhance (directly or indirectly) dopaminergic synaptic function in the </w:t>
      </w:r>
      <w:proofErr w:type="spellStart"/>
      <w:r w:rsidRPr="00F671E2">
        <w:rPr>
          <w:sz w:val="8"/>
          <w:szCs w:val="8"/>
        </w:rPr>
        <w:t>NAc</w:t>
      </w:r>
      <w:proofErr w:type="spellEnd"/>
      <w:r w:rsidRPr="00F671E2">
        <w:rPr>
          <w:sz w:val="8"/>
          <w:szCs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F671E2">
        <w:rPr>
          <w:sz w:val="8"/>
          <w:szCs w:val="8"/>
        </w:rPr>
        <w:t>Vanyukov</w:t>
      </w:r>
      <w:proofErr w:type="spellEnd"/>
      <w:r w:rsidRPr="00F671E2">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993516D" w14:textId="77777777" w:rsidR="006F454D" w:rsidRPr="00F671E2" w:rsidRDefault="006F454D" w:rsidP="006F454D">
      <w:pPr>
        <w:rPr>
          <w:sz w:val="8"/>
          <w:szCs w:val="8"/>
        </w:rPr>
      </w:pPr>
      <w:r w:rsidRPr="00F671E2">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3A79B77" w14:textId="77777777" w:rsidR="006F454D" w:rsidRPr="00F671E2" w:rsidRDefault="006F454D" w:rsidP="006F454D">
      <w:r w:rsidRPr="00F671E2">
        <w:t xml:space="preserve">In essence, although nonhuman primate brains are similar to our own, the disparity between other primates and those of human cognitive abilities tells us that surface similarity is not the whole story. </w:t>
      </w:r>
      <w:r w:rsidRPr="00F671E2">
        <w:rPr>
          <w:u w:val="single"/>
        </w:rPr>
        <w:t>Sousa et al.</w:t>
      </w:r>
      <w:r w:rsidRPr="00F671E2">
        <w:t xml:space="preserve"> [50] small case </w:t>
      </w:r>
      <w:r w:rsidRPr="00F671E2">
        <w:rPr>
          <w:u w:val="single"/>
        </w:rPr>
        <w:t>found various differentially expressed genes, to associate with pleasure related systems.</w:t>
      </w:r>
      <w:r w:rsidRPr="00F671E2">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003E80B" w14:textId="77777777" w:rsidR="006F454D" w:rsidRPr="00F671E2" w:rsidRDefault="006F454D" w:rsidP="006F454D">
      <w:r w:rsidRPr="00F671E2">
        <w:t xml:space="preserve">In simpler terms, the system controls the production of dopamine, a chemical messenger that plays a significant role in pleasure and rewards. The senior author, Dr. </w:t>
      </w:r>
      <w:proofErr w:type="spellStart"/>
      <w:r w:rsidRPr="00F671E2">
        <w:t>Nenad</w:t>
      </w:r>
      <w:proofErr w:type="spellEnd"/>
      <w:r w:rsidRPr="00F671E2">
        <w:t xml:space="preserve"> </w:t>
      </w:r>
      <w:proofErr w:type="spellStart"/>
      <w:r w:rsidRPr="00F671E2">
        <w:t>Sestan</w:t>
      </w:r>
      <w:proofErr w:type="spellEnd"/>
      <w:r w:rsidRPr="00F671E2">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671E2">
        <w:t>Sestan</w:t>
      </w:r>
      <w:proofErr w:type="spellEnd"/>
      <w:r w:rsidRPr="00F671E2">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671E2">
        <w:rPr>
          <w:highlight w:val="green"/>
          <w:u w:val="single"/>
        </w:rPr>
        <w:t>researchers examined</w:t>
      </w:r>
      <w:r w:rsidRPr="00F671E2">
        <w:rPr>
          <w:u w:val="single"/>
        </w:rPr>
        <w:t xml:space="preserve"> 247 specimens of </w:t>
      </w:r>
      <w:r w:rsidRPr="00F671E2">
        <w:rPr>
          <w:highlight w:val="green"/>
          <w:u w:val="single"/>
        </w:rPr>
        <w:t>neural tissue</w:t>
      </w:r>
      <w:r w:rsidRPr="00F671E2">
        <w:rPr>
          <w:u w:val="single"/>
        </w:rPr>
        <w:t xml:space="preserve"> from six humans, five chimpanzees, and five macaque monkeys.</w:t>
      </w:r>
      <w:r w:rsidRPr="00F671E2">
        <w:t xml:space="preserve"> Moreover, these </w:t>
      </w:r>
      <w:r w:rsidRPr="00F671E2">
        <w:rPr>
          <w:u w:val="single"/>
        </w:rPr>
        <w:t>investigators analyzed which genes were turned on or off in 16 regions of the brain.</w:t>
      </w:r>
      <w:r w:rsidRPr="00F671E2">
        <w:t xml:space="preserve"> While </w:t>
      </w:r>
      <w:r w:rsidRPr="00F671E2">
        <w:rPr>
          <w:u w:val="single"/>
        </w:rPr>
        <w:t xml:space="preserve">the differences among species were subtle, </w:t>
      </w:r>
      <w:r w:rsidRPr="00F671E2">
        <w:rPr>
          <w:b/>
          <w:bCs/>
          <w:highlight w:val="green"/>
          <w:u w:val="single"/>
        </w:rPr>
        <w:t>there was</w:t>
      </w:r>
      <w:r w:rsidRPr="00F671E2">
        <w:rPr>
          <w:u w:val="single"/>
        </w:rPr>
        <w:t xml:space="preserve"> a </w:t>
      </w:r>
      <w:r w:rsidRPr="00F671E2">
        <w:rPr>
          <w:b/>
          <w:bCs/>
          <w:highlight w:val="green"/>
          <w:u w:val="single"/>
        </w:rPr>
        <w:t>remarkable contrast in</w:t>
      </w:r>
      <w:r w:rsidRPr="00F671E2">
        <w:rPr>
          <w:u w:val="single"/>
        </w:rPr>
        <w:t xml:space="preserve"> the</w:t>
      </w:r>
      <w:r w:rsidRPr="00F671E2">
        <w:rPr>
          <w:b/>
          <w:bCs/>
          <w:u w:val="single"/>
        </w:rPr>
        <w:t xml:space="preserve"> </w:t>
      </w:r>
      <w:r w:rsidRPr="00F671E2">
        <w:rPr>
          <w:b/>
          <w:bCs/>
          <w:highlight w:val="green"/>
          <w:u w:val="single"/>
        </w:rPr>
        <w:t>neocortices</w:t>
      </w:r>
      <w:r w:rsidRPr="00F671E2">
        <w:t xml:space="preserve">, specifically </w:t>
      </w:r>
      <w:r w:rsidRPr="00F671E2">
        <w:rPr>
          <w:u w:val="single"/>
        </w:rPr>
        <w:t xml:space="preserve">in an </w:t>
      </w:r>
      <w:r w:rsidRPr="00F671E2">
        <w:rPr>
          <w:highlight w:val="green"/>
          <w:u w:val="single"/>
        </w:rPr>
        <w:t>area of the brain</w:t>
      </w:r>
      <w:r w:rsidRPr="00F671E2">
        <w:rPr>
          <w:u w:val="single"/>
        </w:rPr>
        <w:t xml:space="preserve"> that is much </w:t>
      </w:r>
      <w:r w:rsidRPr="00F671E2">
        <w:rPr>
          <w:highlight w:val="green"/>
          <w:u w:val="single"/>
        </w:rPr>
        <w:t>more developed in humans</w:t>
      </w:r>
      <w:r w:rsidRPr="00F671E2">
        <w:rPr>
          <w:u w:val="single"/>
        </w:rPr>
        <w:t xml:space="preserve"> than in chimpanzees.</w:t>
      </w:r>
      <w:r w:rsidRPr="00F671E2">
        <w:t xml:space="preserve"> In fact, these researchers found that a gene called </w:t>
      </w:r>
      <w:r w:rsidRPr="00F671E2">
        <w:rPr>
          <w:u w:val="single"/>
        </w:rPr>
        <w:t>tyrosine hydroxylase (TH) for the enzyme, responsible for the production of dopamine</w:t>
      </w:r>
      <w:r w:rsidRPr="00F671E2">
        <w:t xml:space="preserve">, was </w:t>
      </w:r>
      <w:r w:rsidRPr="00F671E2">
        <w:rPr>
          <w:u w:val="single"/>
        </w:rPr>
        <w:t>expressed in the neocortex of humans, but not chimpanzees.</w:t>
      </w:r>
      <w:r w:rsidRPr="00F671E2">
        <w:t xml:space="preserve"> As discussed earlier, </w:t>
      </w:r>
      <w:r w:rsidRPr="00F671E2">
        <w:rPr>
          <w:u w:val="single"/>
        </w:rPr>
        <w:t>dopamine is</w:t>
      </w:r>
      <w:r w:rsidRPr="00F671E2">
        <w:t xml:space="preserve"> best </w:t>
      </w:r>
      <w:r w:rsidRPr="00F671E2">
        <w:rPr>
          <w:u w:val="single"/>
        </w:rPr>
        <w:t>known for its</w:t>
      </w:r>
      <w:r w:rsidRPr="00F671E2">
        <w:t xml:space="preserve"> essential </w:t>
      </w:r>
      <w:r w:rsidRPr="00F671E2">
        <w:rPr>
          <w:u w:val="single"/>
        </w:rPr>
        <w:t>role within the brain’s reward system; the</w:t>
      </w:r>
      <w:r w:rsidRPr="00F671E2">
        <w:t xml:space="preserve"> very </w:t>
      </w:r>
      <w:r w:rsidRPr="00F671E2">
        <w:rPr>
          <w:u w:val="single"/>
        </w:rPr>
        <w:t>system that responds to everything from sex, to gambling, to food, and to addictive drugs.</w:t>
      </w:r>
      <w:r w:rsidRPr="00F671E2">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0E9B03B" w14:textId="77777777" w:rsidR="006F454D" w:rsidRPr="00F671E2" w:rsidRDefault="006F454D" w:rsidP="006F454D">
      <w:r w:rsidRPr="00F671E2">
        <w:t xml:space="preserve">Nora Volkow, the director of NIDA, pointed out that one alluring possibility is that the neurotransmitter </w:t>
      </w:r>
      <w:r w:rsidRPr="00F671E2">
        <w:rPr>
          <w:highlight w:val="green"/>
          <w:u w:val="single"/>
        </w:rPr>
        <w:t>dopamine plays</w:t>
      </w:r>
      <w:r w:rsidRPr="00F671E2">
        <w:rPr>
          <w:u w:val="single"/>
        </w:rPr>
        <w:t xml:space="preserve"> a substantial </w:t>
      </w:r>
      <w:r w:rsidRPr="00F671E2">
        <w:rPr>
          <w:highlight w:val="green"/>
          <w:u w:val="single"/>
        </w:rPr>
        <w:t>role in</w:t>
      </w:r>
      <w:r w:rsidRPr="00F671E2">
        <w:rPr>
          <w:u w:val="single"/>
        </w:rPr>
        <w:t xml:space="preserve"> humans’ </w:t>
      </w:r>
      <w:r w:rsidRPr="00F671E2">
        <w:rPr>
          <w:highlight w:val="green"/>
          <w:u w:val="single"/>
        </w:rPr>
        <w:t>ability to pursue</w:t>
      </w:r>
      <w:r w:rsidRPr="00F671E2">
        <w:rPr>
          <w:u w:val="single"/>
        </w:rPr>
        <w:t xml:space="preserve"> various </w:t>
      </w:r>
      <w:r w:rsidRPr="00F671E2">
        <w:rPr>
          <w:highlight w:val="green"/>
          <w:u w:val="single"/>
        </w:rPr>
        <w:t>rewards that are</w:t>
      </w:r>
      <w:r w:rsidRPr="00F671E2">
        <w:rPr>
          <w:u w:val="single"/>
        </w:rPr>
        <w:t xml:space="preserve"> perhaps months or even </w:t>
      </w:r>
      <w:r w:rsidRPr="00F671E2">
        <w:rPr>
          <w:highlight w:val="green"/>
          <w:u w:val="single"/>
        </w:rPr>
        <w:t>years away</w:t>
      </w:r>
      <w:r w:rsidRPr="00F671E2">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671E2">
        <w:t>alterlife</w:t>
      </w:r>
      <w:proofErr w:type="spellEnd"/>
      <w:r w:rsidRPr="00F671E2">
        <w:t xml:space="preserve">. </w:t>
      </w:r>
      <w:r w:rsidRPr="00F671E2">
        <w:rPr>
          <w:u w:val="single"/>
        </w:rPr>
        <w:t>This may explain what often motivates people to work for things that have no apparent short-term benefit</w:t>
      </w:r>
      <w:r w:rsidRPr="00F671E2">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671E2">
        <w:t>shilting</w:t>
      </w:r>
      <w:proofErr w:type="spellEnd"/>
      <w:r w:rsidRPr="00F671E2">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p w14:paraId="36F430AA" w14:textId="2A2D79C2" w:rsidR="00F671E2" w:rsidRPr="00F671E2" w:rsidRDefault="00903ABF" w:rsidP="00F671E2">
      <w:pPr>
        <w:pStyle w:val="Heading4"/>
        <w:spacing w:line="276" w:lineRule="auto"/>
        <w:rPr>
          <w:rFonts w:cs="Calibri"/>
          <w:bCs/>
        </w:rPr>
      </w:pPr>
      <w:r>
        <w:rPr>
          <w:rFonts w:cs="Calibri"/>
        </w:rPr>
        <w:t xml:space="preserve">2 </w:t>
      </w:r>
      <w:r w:rsidR="00F671E2" w:rsidRPr="00F671E2">
        <w:rPr>
          <w:rFonts w:cs="Calibri"/>
        </w:rPr>
        <w:t>– Key to fairness – it matters – it preserves our value in winning, which demanding the ballot proves we have – the 2NR gets new weighing since the 1AC hasn’t shown its hand. TJFs outweigh on specificity – every framework is a question of how the judge should frame the round – normative warrants can’t explain why judges, specifically, should use them.</w:t>
      </w:r>
    </w:p>
    <w:p w14:paraId="50FBB01D" w14:textId="77777777" w:rsidR="00F671E2" w:rsidRPr="00F671E2" w:rsidRDefault="00F671E2" w:rsidP="00F671E2">
      <w:pPr>
        <w:pStyle w:val="Heading4"/>
        <w:rPr>
          <w:rFonts w:cs="Calibri"/>
        </w:rPr>
      </w:pPr>
      <w:r w:rsidRPr="00F671E2">
        <w:rPr>
          <w:rFonts w:cs="Calibri"/>
        </w:rPr>
        <w:t xml:space="preserve">Their ROB is arbitrary and self-serving – how is it </w:t>
      </w:r>
      <w:proofErr w:type="spellStart"/>
      <w:r w:rsidRPr="00F671E2">
        <w:rPr>
          <w:rFonts w:cs="Calibri"/>
        </w:rPr>
        <w:t>predctable</w:t>
      </w:r>
      <w:proofErr w:type="spellEnd"/>
      <w:r w:rsidRPr="00F671E2">
        <w:rPr>
          <w:rFonts w:cs="Calibri"/>
        </w:rPr>
        <w:t xml:space="preserve"> or logical for a ballot to “embrace disability drive” – they’ll shift the goalposts to auto-affirm.</w:t>
      </w:r>
    </w:p>
    <w:p w14:paraId="62A037E0" w14:textId="4B716594" w:rsidR="006F454D" w:rsidRDefault="006F454D" w:rsidP="006F454D">
      <w:pPr>
        <w:pStyle w:val="Heading3"/>
        <w:rPr>
          <w:rFonts w:cs="Calibri"/>
        </w:rPr>
      </w:pPr>
      <w:r w:rsidRPr="00F671E2">
        <w:rPr>
          <w:rFonts w:cs="Calibri"/>
        </w:rPr>
        <w:t>1NC – LBL</w:t>
      </w:r>
    </w:p>
    <w:p w14:paraId="04343C44" w14:textId="404874A4" w:rsidR="00997DE9" w:rsidRDefault="00997DE9" w:rsidP="00997DE9">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 xml:space="preserve">1) On </w:t>
      </w:r>
      <w:proofErr w:type="spellStart"/>
      <w:proofErr w:type="gramStart"/>
      <w:r>
        <w:rPr>
          <w:rStyle w:val="normaltextrun"/>
          <w:rFonts w:eastAsiaTheme="majorEastAsia" w:cs="Calibri"/>
          <w:b/>
          <w:bCs/>
          <w:szCs w:val="26"/>
        </w:rPr>
        <w:t>Mollow</w:t>
      </w:r>
      <w:proofErr w:type="spellEnd"/>
      <w:r>
        <w:rPr>
          <w:rStyle w:val="normaltextrun"/>
          <w:rFonts w:eastAsiaTheme="majorEastAsia" w:cs="Calibri"/>
          <w:b/>
          <w:bCs/>
          <w:szCs w:val="26"/>
        </w:rPr>
        <w:t xml:space="preserve">  –</w:t>
      </w:r>
      <w:proofErr w:type="gramEnd"/>
      <w:r>
        <w:rPr>
          <w:rStyle w:val="normaltextrun"/>
          <w:rFonts w:eastAsiaTheme="majorEastAsia" w:cs="Calibri"/>
          <w:b/>
          <w:bCs/>
          <w:szCs w:val="26"/>
        </w:rPr>
        <w:t xml:space="preserve"> if we’re epistemologically confused, then err towards a world in which we actually have a chance of figuring it out.</w:t>
      </w:r>
      <w:r>
        <w:rPr>
          <w:rStyle w:val="eop"/>
          <w:rFonts w:ascii="Calibri" w:hAnsi="Calibri" w:cs="Calibri"/>
          <w:b/>
          <w:bCs/>
          <w:szCs w:val="26"/>
        </w:rPr>
        <w:t> </w:t>
      </w:r>
    </w:p>
    <w:p w14:paraId="62F8AF5A" w14:textId="77777777" w:rsidR="00997DE9" w:rsidRDefault="00997DE9" w:rsidP="00997D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Cs w:val="26"/>
        </w:rPr>
        <w:t>MacAskill 14</w:t>
      </w:r>
      <w:r>
        <w:rPr>
          <w:rStyle w:val="normaltextrun"/>
          <w:rFonts w:eastAsiaTheme="majorEastAsia" w:cs="Calibri"/>
          <w:sz w:val="22"/>
        </w:rPr>
        <w:t> [William MacAskill, Associate Professor in Philosophy and Research Fellow at the Global Priorities Institute, University of Oxford, “Normative Uncertainty,” 2014, University of Oxford PhD Thesis, http://citeseerx.ist.psu.edu/viewdoc/download?doi=10.1.1.677.4121&amp;rep=rep1&amp;type=pdf]</w:t>
      </w:r>
      <w:r>
        <w:rPr>
          <w:rStyle w:val="eop"/>
          <w:rFonts w:ascii="Calibri" w:hAnsi="Calibri" w:cs="Calibri"/>
          <w:sz w:val="22"/>
          <w:szCs w:val="22"/>
        </w:rPr>
        <w:t> </w:t>
      </w:r>
    </w:p>
    <w:p w14:paraId="796C07CD" w14:textId="77777777" w:rsidR="00997DE9" w:rsidRDefault="00997DE9" w:rsidP="00997D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However, </w:t>
      </w:r>
      <w:r>
        <w:rPr>
          <w:rStyle w:val="normaltextrun"/>
          <w:rFonts w:eastAsiaTheme="majorEastAsia" w:cs="Calibri"/>
          <w:b/>
          <w:bCs/>
          <w:sz w:val="22"/>
          <w:u w:val="single"/>
          <w:shd w:val="clear" w:color="auto" w:fill="00FF00"/>
        </w:rPr>
        <w:t>even if we believe</w:t>
      </w:r>
      <w:r>
        <w:rPr>
          <w:rStyle w:val="normaltextrun"/>
          <w:rFonts w:eastAsiaTheme="majorEastAsia" w:cs="Calibri"/>
          <w:b/>
          <w:bCs/>
          <w:sz w:val="22"/>
          <w:u w:val="single"/>
        </w:rPr>
        <w:t> in a moral view according to which human </w:t>
      </w:r>
      <w:r>
        <w:rPr>
          <w:rStyle w:val="normaltextrun"/>
          <w:rFonts w:eastAsiaTheme="majorEastAsia" w:cs="Calibri"/>
          <w:b/>
          <w:bCs/>
          <w:sz w:val="22"/>
          <w:u w:val="single"/>
          <w:shd w:val="clear" w:color="auto" w:fill="00FF00"/>
        </w:rPr>
        <w:t>extinction would be</w:t>
      </w:r>
      <w:r>
        <w:rPr>
          <w:rStyle w:val="normaltextrun"/>
          <w:rFonts w:eastAsiaTheme="majorEastAsia" w:cs="Calibri"/>
          <w:sz w:val="16"/>
          <w:szCs w:val="16"/>
        </w:rPr>
        <w:t> a </w:t>
      </w:r>
      <w:r>
        <w:rPr>
          <w:rStyle w:val="normaltextrun"/>
          <w:rFonts w:eastAsiaTheme="majorEastAsia" w:cs="Calibri"/>
          <w:b/>
          <w:bCs/>
          <w:sz w:val="22"/>
          <w:u w:val="single"/>
          <w:shd w:val="clear" w:color="auto" w:fill="00FF00"/>
        </w:rPr>
        <w:t>good</w:t>
      </w:r>
      <w:r>
        <w:rPr>
          <w:rStyle w:val="normaltextrun"/>
          <w:rFonts w:eastAsiaTheme="majorEastAsia" w:cs="Calibri"/>
          <w:sz w:val="16"/>
          <w:szCs w:val="16"/>
        </w:rPr>
        <w:t> thing, </w:t>
      </w:r>
      <w:r>
        <w:rPr>
          <w:rStyle w:val="normaltextrun"/>
          <w:rFonts w:eastAsiaTheme="majorEastAsia" w:cs="Calibri"/>
          <w:sz w:val="22"/>
          <w:u w:val="single"/>
          <w:shd w:val="clear" w:color="auto" w:fill="00FF00"/>
        </w:rPr>
        <w:t>we</w:t>
      </w:r>
      <w:r>
        <w:rPr>
          <w:rStyle w:val="normaltextrun"/>
          <w:rFonts w:eastAsiaTheme="majorEastAsia" w:cs="Calibri"/>
          <w:sz w:val="16"/>
          <w:szCs w:val="16"/>
        </w:rPr>
        <w:t> still </w:t>
      </w:r>
      <w:r>
        <w:rPr>
          <w:rStyle w:val="normaltextrun"/>
          <w:rFonts w:eastAsiaTheme="majorEastAsia" w:cs="Calibri"/>
          <w:sz w:val="22"/>
          <w:u w:val="single"/>
          <w:shd w:val="clear" w:color="auto" w:fill="00FF00"/>
        </w:rPr>
        <w:t>have </w:t>
      </w:r>
      <w:r>
        <w:rPr>
          <w:rStyle w:val="normaltextrun"/>
          <w:rFonts w:eastAsiaTheme="majorEastAsia" w:cs="Calibri"/>
          <w:b/>
          <w:bCs/>
          <w:sz w:val="22"/>
          <w:u w:val="single"/>
          <w:shd w:val="clear" w:color="auto" w:fill="00FF00"/>
        </w:rPr>
        <w:t>strong</w:t>
      </w:r>
      <w:r>
        <w:rPr>
          <w:rStyle w:val="normaltextrun"/>
          <w:rFonts w:eastAsiaTheme="majorEastAsia" w:cs="Calibri"/>
          <w:sz w:val="22"/>
          <w:u w:val="single"/>
          <w:shd w:val="clear" w:color="auto" w:fill="00FF00"/>
        </w:rPr>
        <w:t> </w:t>
      </w:r>
      <w:r>
        <w:rPr>
          <w:rStyle w:val="normaltextrun"/>
          <w:rFonts w:eastAsiaTheme="majorEastAsia" w:cs="Calibri"/>
          <w:b/>
          <w:bCs/>
          <w:sz w:val="22"/>
          <w:u w:val="single"/>
          <w:shd w:val="clear" w:color="auto" w:fill="00FF00"/>
        </w:rPr>
        <w:t>reason</w:t>
      </w:r>
      <w:r>
        <w:rPr>
          <w:rStyle w:val="normaltextrun"/>
          <w:rFonts w:eastAsiaTheme="majorEastAsia" w:cs="Calibri"/>
          <w:sz w:val="22"/>
          <w:u w:val="single"/>
          <w:shd w:val="clear" w:color="auto" w:fill="00FF00"/>
        </w:rPr>
        <w:t> to </w:t>
      </w:r>
      <w:r>
        <w:rPr>
          <w:rStyle w:val="normaltextrun"/>
          <w:rFonts w:eastAsiaTheme="majorEastAsia" w:cs="Calibri"/>
          <w:b/>
          <w:bCs/>
          <w:sz w:val="22"/>
          <w:u w:val="single"/>
          <w:shd w:val="clear" w:color="auto" w:fill="00FF00"/>
        </w:rPr>
        <w:t>prevent</w:t>
      </w:r>
      <w:r>
        <w:rPr>
          <w:rStyle w:val="normaltextrun"/>
          <w:rFonts w:eastAsiaTheme="majorEastAsia" w:cs="Calibri"/>
          <w:sz w:val="22"/>
          <w:u w:val="single"/>
        </w:rPr>
        <w:t> near-term human </w:t>
      </w:r>
      <w:r>
        <w:rPr>
          <w:rStyle w:val="normaltextrun"/>
          <w:rFonts w:eastAsiaTheme="majorEastAsia" w:cs="Calibri"/>
          <w:b/>
          <w:bCs/>
          <w:sz w:val="22"/>
          <w:u w:val="single"/>
          <w:shd w:val="clear" w:color="auto" w:fill="00FF00"/>
        </w:rPr>
        <w:t>extinction</w:t>
      </w:r>
      <w:r>
        <w:rPr>
          <w:rStyle w:val="normaltextrun"/>
          <w:rFonts w:eastAsiaTheme="majorEastAsia" w:cs="Calibri"/>
          <w:sz w:val="22"/>
          <w:u w:val="single"/>
        </w:rPr>
        <w:t>.</w:t>
      </w:r>
      <w:r>
        <w:rPr>
          <w:rStyle w:val="normaltextrun"/>
          <w:rFonts w:eastAsiaTheme="majorEastAsia" w:cs="Calibri"/>
          <w:sz w:val="16"/>
          <w:szCs w:val="16"/>
        </w:rPr>
        <w:t> To see this, we must note three points. First, we should note that the </w:t>
      </w:r>
      <w:r>
        <w:rPr>
          <w:rStyle w:val="normaltextrun"/>
          <w:rFonts w:eastAsiaTheme="majorEastAsia" w:cs="Calibri"/>
          <w:sz w:val="22"/>
          <w:u w:val="single"/>
          <w:shd w:val="clear" w:color="auto" w:fill="00FF00"/>
        </w:rPr>
        <w:t>extinction</w:t>
      </w:r>
      <w:r>
        <w:rPr>
          <w:rStyle w:val="normaltextrun"/>
          <w:rFonts w:eastAsiaTheme="majorEastAsia" w:cs="Calibri"/>
          <w:sz w:val="22"/>
          <w:u w:val="single"/>
        </w:rPr>
        <w:t> of the human race </w:t>
      </w:r>
      <w:r>
        <w:rPr>
          <w:rStyle w:val="normaltextrun"/>
          <w:rFonts w:eastAsiaTheme="majorEastAsia" w:cs="Calibri"/>
          <w:sz w:val="22"/>
          <w:u w:val="single"/>
          <w:shd w:val="clear" w:color="auto" w:fill="00FF00"/>
        </w:rPr>
        <w:t>is</w:t>
      </w:r>
      <w:r>
        <w:rPr>
          <w:rStyle w:val="normaltextrun"/>
          <w:rFonts w:eastAsiaTheme="majorEastAsia" w:cs="Calibri"/>
          <w:sz w:val="16"/>
          <w:szCs w:val="16"/>
        </w:rPr>
        <w:t> an </w:t>
      </w:r>
      <w:r>
        <w:rPr>
          <w:rStyle w:val="normaltextrun"/>
          <w:rFonts w:eastAsiaTheme="majorEastAsia" w:cs="Calibri"/>
          <w:b/>
          <w:bCs/>
          <w:sz w:val="22"/>
          <w:u w:val="single"/>
          <w:shd w:val="clear" w:color="auto" w:fill="00FF00"/>
        </w:rPr>
        <w:t>extremely high stakes</w:t>
      </w:r>
      <w:r>
        <w:rPr>
          <w:rStyle w:val="normaltextrun"/>
          <w:rFonts w:eastAsiaTheme="majorEastAsia" w:cs="Calibri"/>
          <w:sz w:val="16"/>
          <w:szCs w:val="16"/>
        </w:rPr>
        <w:t> moral issue. </w:t>
      </w:r>
      <w:r>
        <w:rPr>
          <w:rStyle w:val="normaltextrun"/>
          <w:rFonts w:eastAsiaTheme="majorEastAsia" w:cs="Calibri"/>
          <w:sz w:val="22"/>
          <w:u w:val="single"/>
        </w:rPr>
        <w:t>Humanity could be around for a very long time: if humans survive as long as the median mammal species, we will last another two million years.</w:t>
      </w:r>
      <w:r>
        <w:rPr>
          <w:rStyle w:val="normaltextrun"/>
          <w:rFonts w:eastAsiaTheme="majorEastAsia" w:cs="Calibri"/>
          <w:sz w:val="16"/>
          <w:szCs w:val="16"/>
        </w:rPr>
        <w:t> 188 </w:t>
      </w:r>
      <w:r>
        <w:rPr>
          <w:rStyle w:val="normaltextrun"/>
          <w:rFonts w:eastAsiaTheme="majorEastAsia" w:cs="Calibri"/>
          <w:sz w:val="22"/>
          <w:u w:val="single"/>
        </w:rPr>
        <w:t>On this estimate, the </w:t>
      </w:r>
      <w:r>
        <w:rPr>
          <w:rStyle w:val="normaltextrun"/>
          <w:rFonts w:eastAsiaTheme="majorEastAsia" w:cs="Calibri"/>
          <w:sz w:val="22"/>
          <w:u w:val="single"/>
          <w:shd w:val="clear" w:color="auto" w:fill="00FF00"/>
        </w:rPr>
        <w:t>number</w:t>
      </w:r>
      <w:r>
        <w:rPr>
          <w:rStyle w:val="normaltextrun"/>
          <w:rFonts w:eastAsiaTheme="majorEastAsia" w:cs="Calibri"/>
          <w:sz w:val="22"/>
          <w:u w:val="single"/>
        </w:rPr>
        <w:t> of humans</w:t>
      </w:r>
      <w:r>
        <w:rPr>
          <w:rStyle w:val="normaltextrun"/>
          <w:rFonts w:eastAsiaTheme="majorEastAsia" w:cs="Calibri"/>
          <w:sz w:val="16"/>
          <w:szCs w:val="16"/>
        </w:rPr>
        <w:t> in existence </w:t>
      </w:r>
      <w:r>
        <w:rPr>
          <w:rStyle w:val="normaltextrun"/>
          <w:rFonts w:eastAsiaTheme="majorEastAsia" w:cs="Calibri"/>
          <w:sz w:val="22"/>
          <w:u w:val="single"/>
        </w:rPr>
        <w:t>in the future</w:t>
      </w:r>
      <w:r>
        <w:rPr>
          <w:rStyle w:val="normaltextrun"/>
          <w:rFonts w:eastAsiaTheme="majorEastAsia" w:cs="Calibri"/>
          <w:sz w:val="16"/>
          <w:szCs w:val="16"/>
        </w:rPr>
        <w:t>, given that we don’t go extinct anytime soon, </w:t>
      </w:r>
      <w:r>
        <w:rPr>
          <w:rStyle w:val="normaltextrun"/>
          <w:rFonts w:eastAsiaTheme="majorEastAsia" w:cs="Calibri"/>
          <w:sz w:val="22"/>
          <w:u w:val="single"/>
          <w:shd w:val="clear" w:color="auto" w:fill="00FF00"/>
        </w:rPr>
        <w:t>would be 2×10^14</w:t>
      </w:r>
      <w:r>
        <w:rPr>
          <w:rStyle w:val="normaltextrun"/>
          <w:rFonts w:eastAsiaTheme="majorEastAsia" w:cs="Calibri"/>
          <w:sz w:val="22"/>
          <w:u w:val="single"/>
        </w:rPr>
        <w:t>.</w:t>
      </w:r>
      <w:r>
        <w:rPr>
          <w:rStyle w:val="normaltextrun"/>
          <w:rFonts w:eastAsiaTheme="majorEastAsia" w:cs="Calibri"/>
          <w:sz w:val="16"/>
          <w:szCs w:val="16"/>
        </w:rPr>
        <w:t> 189 So if it is good to bring new people into existence, then it’s very good to prevent human extinction.</w:t>
      </w:r>
      <w:r>
        <w:rPr>
          <w:rStyle w:val="eop"/>
          <w:rFonts w:ascii="Calibri" w:hAnsi="Calibri" w:cs="Calibri"/>
          <w:sz w:val="16"/>
          <w:szCs w:val="16"/>
        </w:rPr>
        <w:t> </w:t>
      </w:r>
    </w:p>
    <w:p w14:paraId="40744A32" w14:textId="77777777" w:rsidR="00997DE9" w:rsidRDefault="00997DE9" w:rsidP="00997D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Second, </w:t>
      </w:r>
      <w:r>
        <w:rPr>
          <w:rStyle w:val="normaltextrun"/>
          <w:rFonts w:eastAsiaTheme="majorEastAsia" w:cs="Calibri"/>
          <w:sz w:val="22"/>
          <w:u w:val="single"/>
        </w:rPr>
        <w:t>human </w:t>
      </w:r>
      <w:r>
        <w:rPr>
          <w:rStyle w:val="normaltextrun"/>
          <w:rFonts w:eastAsiaTheme="majorEastAsia" w:cs="Calibri"/>
          <w:sz w:val="22"/>
          <w:u w:val="single"/>
          <w:shd w:val="clear" w:color="auto" w:fill="00FF00"/>
        </w:rPr>
        <w:t>extinction is</w:t>
      </w:r>
      <w:r>
        <w:rPr>
          <w:rStyle w:val="normaltextrun"/>
          <w:rFonts w:eastAsiaTheme="majorEastAsia" w:cs="Calibri"/>
          <w:sz w:val="16"/>
          <w:szCs w:val="16"/>
        </w:rPr>
        <w:t> by its nature an </w:t>
      </w:r>
      <w:r>
        <w:rPr>
          <w:rStyle w:val="normaltextrun"/>
          <w:rFonts w:eastAsiaTheme="majorEastAsia" w:cs="Calibri"/>
          <w:b/>
          <w:bCs/>
          <w:sz w:val="22"/>
          <w:u w:val="single"/>
          <w:shd w:val="clear" w:color="auto" w:fill="00FF00"/>
        </w:rPr>
        <w:t>irreversible</w:t>
      </w:r>
      <w:r>
        <w:rPr>
          <w:rStyle w:val="normaltextrun"/>
          <w:rFonts w:eastAsiaTheme="majorEastAsia" w:cs="Calibri"/>
          <w:sz w:val="16"/>
          <w:szCs w:val="16"/>
        </w:rPr>
        <w:t> scenario. </w:t>
      </w:r>
      <w:r>
        <w:rPr>
          <w:rStyle w:val="normaltextrun"/>
          <w:rFonts w:eastAsiaTheme="majorEastAsia" w:cs="Calibri"/>
          <w:sz w:val="22"/>
          <w:u w:val="single"/>
        </w:rPr>
        <w:t>If we continue to exist</w:t>
      </w:r>
      <w:r>
        <w:rPr>
          <w:rStyle w:val="normaltextrun"/>
          <w:rFonts w:eastAsiaTheme="majorEastAsia" w:cs="Calibri"/>
          <w:sz w:val="16"/>
          <w:szCs w:val="16"/>
        </w:rPr>
        <w:t>, then </w:t>
      </w:r>
      <w:r>
        <w:rPr>
          <w:rStyle w:val="normaltextrun"/>
          <w:rFonts w:eastAsiaTheme="majorEastAsia" w:cs="Calibri"/>
          <w:sz w:val="22"/>
          <w:u w:val="single"/>
          <w:shd w:val="clear" w:color="auto" w:fill="00FF00"/>
        </w:rPr>
        <w:t>we always have</w:t>
      </w:r>
      <w:r>
        <w:rPr>
          <w:rStyle w:val="normaltextrun"/>
          <w:rFonts w:eastAsiaTheme="majorEastAsia" w:cs="Calibri"/>
          <w:sz w:val="22"/>
          <w:u w:val="single"/>
        </w:rPr>
        <w:t> the option of </w:t>
      </w:r>
      <w:r>
        <w:rPr>
          <w:rStyle w:val="normaltextrun"/>
          <w:rFonts w:eastAsiaTheme="majorEastAsia" w:cs="Calibri"/>
          <w:sz w:val="22"/>
          <w:u w:val="single"/>
          <w:shd w:val="clear" w:color="auto" w:fill="00FF00"/>
        </w:rPr>
        <w:t>letting ourselves go</w:t>
      </w:r>
      <w:r>
        <w:rPr>
          <w:rStyle w:val="normaltextrun"/>
          <w:rFonts w:eastAsiaTheme="majorEastAsia" w:cs="Calibri"/>
          <w:sz w:val="22"/>
          <w:u w:val="single"/>
        </w:rPr>
        <w:t> extinct </w:t>
      </w:r>
      <w:r>
        <w:rPr>
          <w:rStyle w:val="normaltextrun"/>
          <w:rFonts w:eastAsiaTheme="majorEastAsia" w:cs="Calibri"/>
          <w:sz w:val="22"/>
          <w:u w:val="single"/>
          <w:shd w:val="clear" w:color="auto" w:fill="00FF00"/>
        </w:rPr>
        <w:t>in the future</w:t>
      </w:r>
      <w:r>
        <w:rPr>
          <w:rStyle w:val="normaltextrun"/>
          <w:rFonts w:eastAsiaTheme="majorEastAsia" w:cs="Calibri"/>
          <w:sz w:val="16"/>
          <w:szCs w:val="16"/>
        </w:rPr>
        <w:t> (or, perhaps more realistically, of considerably reducing population size). But </w:t>
      </w:r>
      <w:r>
        <w:rPr>
          <w:rStyle w:val="normaltextrun"/>
          <w:rFonts w:eastAsiaTheme="majorEastAsia" w:cs="Calibri"/>
          <w:sz w:val="22"/>
          <w:u w:val="single"/>
        </w:rPr>
        <w:t>if we go extinct</w:t>
      </w:r>
      <w:r>
        <w:rPr>
          <w:rStyle w:val="normaltextrun"/>
          <w:rFonts w:eastAsiaTheme="majorEastAsia" w:cs="Calibri"/>
          <w:sz w:val="16"/>
          <w:szCs w:val="16"/>
        </w:rPr>
        <w:t>, then </w:t>
      </w:r>
      <w:r>
        <w:rPr>
          <w:rStyle w:val="normaltextrun"/>
          <w:rFonts w:eastAsiaTheme="majorEastAsia" w:cs="Calibri"/>
          <w:sz w:val="22"/>
          <w:u w:val="single"/>
        </w:rPr>
        <w:t>we can’t magically bring ourselves back</w:t>
      </w:r>
      <w:r>
        <w:rPr>
          <w:rStyle w:val="normaltextrun"/>
          <w:rFonts w:eastAsiaTheme="majorEastAsia" w:cs="Calibri"/>
          <w:sz w:val="16"/>
          <w:szCs w:val="16"/>
        </w:rPr>
        <w:t> into existence at a later date.</w:t>
      </w:r>
      <w:r>
        <w:rPr>
          <w:rStyle w:val="eop"/>
          <w:rFonts w:ascii="Calibri" w:hAnsi="Calibri" w:cs="Calibri"/>
          <w:sz w:val="16"/>
          <w:szCs w:val="16"/>
        </w:rPr>
        <w:t> </w:t>
      </w:r>
    </w:p>
    <w:p w14:paraId="484F2A6B" w14:textId="77777777" w:rsidR="00997DE9" w:rsidRDefault="00997DE9" w:rsidP="00997D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Third, </w:t>
      </w:r>
      <w:r>
        <w:rPr>
          <w:rStyle w:val="normaltextrun"/>
          <w:rFonts w:eastAsiaTheme="majorEastAsia" w:cs="Calibri"/>
          <w:sz w:val="22"/>
          <w:u w:val="single"/>
          <w:shd w:val="clear" w:color="auto" w:fill="00FF00"/>
        </w:rPr>
        <w:t>we should expect</w:t>
      </w:r>
      <w:r>
        <w:rPr>
          <w:rStyle w:val="normaltextrun"/>
          <w:rFonts w:eastAsiaTheme="majorEastAsia" w:cs="Calibri"/>
          <w:sz w:val="22"/>
          <w:u w:val="single"/>
        </w:rPr>
        <w:t> ourselves to </w:t>
      </w:r>
      <w:r>
        <w:rPr>
          <w:rStyle w:val="normaltextrun"/>
          <w:rFonts w:eastAsiaTheme="majorEastAsia" w:cs="Calibri"/>
          <w:b/>
          <w:bCs/>
          <w:sz w:val="22"/>
          <w:u w:val="single"/>
          <w:shd w:val="clear" w:color="auto" w:fill="00FF00"/>
        </w:rPr>
        <w:t>progress</w:t>
      </w:r>
      <w:r>
        <w:rPr>
          <w:rStyle w:val="normaltextrun"/>
          <w:rFonts w:eastAsiaTheme="majorEastAsia" w:cs="Calibri"/>
          <w:b/>
          <w:bCs/>
          <w:sz w:val="22"/>
          <w:u w:val="single"/>
        </w:rPr>
        <w:t>, </w:t>
      </w:r>
      <w:r>
        <w:rPr>
          <w:rStyle w:val="normaltextrun"/>
          <w:rFonts w:eastAsiaTheme="majorEastAsia" w:cs="Calibri"/>
          <w:b/>
          <w:bCs/>
          <w:sz w:val="22"/>
          <w:u w:val="single"/>
          <w:shd w:val="clear" w:color="auto" w:fill="00FF00"/>
        </w:rPr>
        <w:t>morally</w:t>
      </w:r>
      <w:r>
        <w:rPr>
          <w:rStyle w:val="normaltextrun"/>
          <w:rFonts w:eastAsiaTheme="majorEastAsia" w:cs="Calibri"/>
          <w:sz w:val="16"/>
          <w:szCs w:val="16"/>
        </w:rPr>
        <w:t>, over the next few centuries, as we have progressed in the past. </w:t>
      </w:r>
      <w:proofErr w:type="gramStart"/>
      <w:r>
        <w:rPr>
          <w:rStyle w:val="contextualspellingandgrammarerror"/>
          <w:sz w:val="16"/>
          <w:szCs w:val="16"/>
        </w:rPr>
        <w:t>So</w:t>
      </w:r>
      <w:proofErr w:type="gramEnd"/>
      <w:r>
        <w:rPr>
          <w:rStyle w:val="normaltextrun"/>
          <w:rFonts w:eastAsiaTheme="majorEastAsia" w:cs="Calibri"/>
          <w:sz w:val="16"/>
          <w:szCs w:val="16"/>
        </w:rPr>
        <w:t> </w:t>
      </w:r>
      <w:r>
        <w:rPr>
          <w:rStyle w:val="normaltextrun"/>
          <w:rFonts w:eastAsiaTheme="majorEastAsia" w:cs="Calibri"/>
          <w:sz w:val="22"/>
          <w:u w:val="single"/>
        </w:rPr>
        <w:t>we should expect</w:t>
      </w:r>
      <w:r>
        <w:rPr>
          <w:rStyle w:val="normaltextrun"/>
          <w:rFonts w:eastAsiaTheme="majorEastAsia" w:cs="Calibri"/>
          <w:sz w:val="16"/>
          <w:szCs w:val="16"/>
        </w:rPr>
        <w:t> that </w:t>
      </w:r>
      <w:r>
        <w:rPr>
          <w:rStyle w:val="normaltextrun"/>
          <w:rFonts w:eastAsiaTheme="majorEastAsia" w:cs="Calibri"/>
          <w:sz w:val="22"/>
          <w:u w:val="single"/>
          <w:shd w:val="clear" w:color="auto" w:fill="00FF00"/>
        </w:rPr>
        <w:t>in</w:t>
      </w:r>
      <w:r>
        <w:rPr>
          <w:rStyle w:val="normaltextrun"/>
          <w:rFonts w:eastAsiaTheme="majorEastAsia" w:cs="Calibri"/>
          <w:sz w:val="22"/>
          <w:u w:val="single"/>
        </w:rPr>
        <w:t> a few </w:t>
      </w:r>
      <w:r>
        <w:rPr>
          <w:rStyle w:val="normaltextrun"/>
          <w:rFonts w:eastAsiaTheme="majorEastAsia" w:cs="Calibri"/>
          <w:sz w:val="22"/>
          <w:u w:val="single"/>
          <w:shd w:val="clear" w:color="auto" w:fill="00FF00"/>
        </w:rPr>
        <w:t>centuries</w:t>
      </w:r>
      <w:r>
        <w:rPr>
          <w:rStyle w:val="normaltextrun"/>
          <w:rFonts w:eastAsiaTheme="majorEastAsia" w:cs="Calibri"/>
          <w:sz w:val="16"/>
          <w:szCs w:val="16"/>
        </w:rPr>
        <w:t>’ time </w:t>
      </w:r>
      <w:r>
        <w:rPr>
          <w:rStyle w:val="normaltextrun"/>
          <w:rFonts w:eastAsiaTheme="majorEastAsia" w:cs="Calibri"/>
          <w:sz w:val="22"/>
          <w:u w:val="single"/>
          <w:shd w:val="clear" w:color="auto" w:fill="00FF00"/>
        </w:rPr>
        <w:t>we will</w:t>
      </w:r>
      <w:r>
        <w:rPr>
          <w:rStyle w:val="normaltextrun"/>
          <w:rFonts w:eastAsiaTheme="majorEastAsia" w:cs="Calibri"/>
          <w:sz w:val="22"/>
          <w:u w:val="single"/>
        </w:rPr>
        <w:t> have </w:t>
      </w:r>
      <w:r>
        <w:rPr>
          <w:rStyle w:val="normaltextrun"/>
          <w:rFonts w:eastAsiaTheme="majorEastAsia" w:cs="Calibri"/>
          <w:sz w:val="22"/>
          <w:u w:val="single"/>
          <w:shd w:val="clear" w:color="auto" w:fill="00FF00"/>
        </w:rPr>
        <w:t>better</w:t>
      </w:r>
      <w:r>
        <w:rPr>
          <w:rStyle w:val="normaltextrun"/>
          <w:rFonts w:eastAsiaTheme="majorEastAsia" w:cs="Calibri"/>
          <w:sz w:val="22"/>
          <w:u w:val="single"/>
        </w:rPr>
        <w:t> evidence about how to </w:t>
      </w:r>
      <w:r>
        <w:rPr>
          <w:rStyle w:val="normaltextrun"/>
          <w:rFonts w:eastAsiaTheme="majorEastAsia" w:cs="Calibri"/>
          <w:sz w:val="22"/>
          <w:u w:val="single"/>
          <w:shd w:val="clear" w:color="auto" w:fill="00FF00"/>
        </w:rPr>
        <w:t>evaluate</w:t>
      </w:r>
      <w:r>
        <w:rPr>
          <w:rStyle w:val="normaltextrun"/>
          <w:rFonts w:eastAsiaTheme="majorEastAsia" w:cs="Calibri"/>
          <w:sz w:val="22"/>
          <w:u w:val="single"/>
        </w:rPr>
        <w:t> human </w:t>
      </w:r>
      <w:r>
        <w:rPr>
          <w:rStyle w:val="normaltextrun"/>
          <w:rFonts w:eastAsiaTheme="majorEastAsia" w:cs="Calibri"/>
          <w:sz w:val="22"/>
          <w:u w:val="single"/>
          <w:shd w:val="clear" w:color="auto" w:fill="00FF00"/>
        </w:rPr>
        <w:t>extinction</w:t>
      </w:r>
      <w:r>
        <w:rPr>
          <w:rStyle w:val="normaltextrun"/>
          <w:rFonts w:eastAsiaTheme="majorEastAsia" w:cs="Calibri"/>
          <w:sz w:val="22"/>
          <w:u w:val="single"/>
        </w:rPr>
        <w:t> than we currently have.</w:t>
      </w:r>
      <w:r>
        <w:rPr>
          <w:rStyle w:val="eop"/>
          <w:rFonts w:ascii="Calibri" w:hAnsi="Calibri" w:cs="Calibri"/>
          <w:sz w:val="22"/>
          <w:szCs w:val="22"/>
        </w:rPr>
        <w:t> </w:t>
      </w:r>
    </w:p>
    <w:p w14:paraId="4C64CB67" w14:textId="36AF9D1C" w:rsidR="00997DE9" w:rsidRDefault="00997DE9" w:rsidP="00997DE9">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2) Case proves social exclusion isn’t inevitable – util starting by considering all people valuable and implementing policies that assumes it can break down those oppressive structures.</w:t>
      </w:r>
      <w:r>
        <w:rPr>
          <w:rStyle w:val="eop"/>
          <w:rFonts w:ascii="Calibri" w:hAnsi="Calibri" w:cs="Calibri"/>
          <w:b/>
          <w:bCs/>
          <w:szCs w:val="26"/>
        </w:rPr>
        <w:t> </w:t>
      </w:r>
    </w:p>
    <w:p w14:paraId="51DBFB72" w14:textId="77777777" w:rsidR="00997DE9" w:rsidRDefault="00997DE9" w:rsidP="00997DE9">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4) Consequences good</w:t>
      </w:r>
      <w:r>
        <w:rPr>
          <w:rStyle w:val="eop"/>
          <w:rFonts w:ascii="Calibri" w:hAnsi="Calibri" w:cs="Calibri"/>
          <w:b/>
          <w:bCs/>
          <w:szCs w:val="26"/>
        </w:rPr>
        <w:t> </w:t>
      </w:r>
    </w:p>
    <w:p w14:paraId="0859625F" w14:textId="0A2B0A60" w:rsidR="00997DE9" w:rsidRDefault="00997DE9" w:rsidP="00997DE9">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1 – Predictions are </w:t>
      </w:r>
      <w:r>
        <w:rPr>
          <w:rStyle w:val="normaltextrun"/>
          <w:rFonts w:eastAsiaTheme="majorEastAsia" w:cs="Calibri"/>
          <w:b/>
          <w:bCs/>
          <w:szCs w:val="26"/>
          <w:u w:val="single"/>
        </w:rPr>
        <w:t>good enough</w:t>
      </w:r>
      <w:r>
        <w:rPr>
          <w:rStyle w:val="normaltextrun"/>
          <w:rFonts w:eastAsiaTheme="majorEastAsia" w:cs="Calibri"/>
          <w:b/>
          <w:bCs/>
          <w:szCs w:val="26"/>
        </w:rPr>
        <w:t> – if I drop a pencil, I have a pretty good chance of knowing the outcome is that it will fall. If they’re right, vote NEG on presumption because one outcome of their </w:t>
      </w:r>
      <w:proofErr w:type="spellStart"/>
      <w:r>
        <w:rPr>
          <w:rStyle w:val="spellingerror"/>
          <w:rFonts w:ascii="Calibri" w:hAnsi="Calibri" w:cs="Calibri"/>
          <w:b/>
          <w:bCs/>
          <w:szCs w:val="26"/>
        </w:rPr>
        <w:t>aff</w:t>
      </w:r>
      <w:proofErr w:type="spellEnd"/>
      <w:r>
        <w:rPr>
          <w:rStyle w:val="normaltextrun"/>
          <w:rFonts w:eastAsiaTheme="majorEastAsia" w:cs="Calibri"/>
          <w:b/>
          <w:bCs/>
          <w:szCs w:val="26"/>
        </w:rPr>
        <w:t> could be worse than the </w:t>
      </w:r>
      <w:proofErr w:type="spellStart"/>
      <w:r>
        <w:rPr>
          <w:rStyle w:val="spellingerror"/>
          <w:rFonts w:ascii="Calibri" w:hAnsi="Calibri" w:cs="Calibri"/>
          <w:b/>
          <w:bCs/>
          <w:szCs w:val="26"/>
        </w:rPr>
        <w:t>squo</w:t>
      </w:r>
      <w:proofErr w:type="spellEnd"/>
      <w:r>
        <w:rPr>
          <w:rStyle w:val="normaltextrun"/>
          <w:rFonts w:eastAsiaTheme="majorEastAsia" w:cs="Calibri"/>
          <w:b/>
          <w:bCs/>
          <w:szCs w:val="26"/>
        </w:rPr>
        <w:t>.</w:t>
      </w:r>
      <w:r>
        <w:rPr>
          <w:rStyle w:val="eop"/>
          <w:rFonts w:ascii="Calibri" w:hAnsi="Calibri" w:cs="Calibri"/>
          <w:b/>
          <w:bCs/>
          <w:szCs w:val="26"/>
        </w:rPr>
        <w:t> </w:t>
      </w:r>
    </w:p>
    <w:p w14:paraId="2213C993" w14:textId="77777777" w:rsidR="00F671E2" w:rsidRDefault="006A476F" w:rsidP="006A476F">
      <w:pPr>
        <w:pStyle w:val="Heading2"/>
      </w:pPr>
      <w:r>
        <w:t>Counterplan</w:t>
      </w:r>
    </w:p>
    <w:p w14:paraId="6C28C199" w14:textId="77777777" w:rsidR="006A476F" w:rsidRPr="006A476F" w:rsidRDefault="006A476F" w:rsidP="006A476F">
      <w:pPr>
        <w:pStyle w:val="Heading4"/>
      </w:pPr>
      <w:r>
        <w:t>We affirm the entirety of the 1AC absent their advocacy of the resolution.</w:t>
      </w:r>
    </w:p>
    <w:p w14:paraId="7298096F" w14:textId="77777777" w:rsidR="006A476F" w:rsidRPr="00F671E2" w:rsidRDefault="006A476F" w:rsidP="006A476F">
      <w:pPr>
        <w:pStyle w:val="Heading4"/>
        <w:rPr>
          <w:rFonts w:cs="Calibri"/>
        </w:rPr>
      </w:pPr>
      <w:r w:rsidRPr="00F671E2">
        <w:rPr>
          <w:rFonts w:cs="Calibri"/>
        </w:rPr>
        <w:t>1 – No such thing as a general principle.</w:t>
      </w:r>
    </w:p>
    <w:p w14:paraId="4DAED518" w14:textId="77777777" w:rsidR="006A476F" w:rsidRPr="00F671E2" w:rsidRDefault="006A476F" w:rsidP="006A476F">
      <w:pPr>
        <w:pStyle w:val="Heading4"/>
        <w:rPr>
          <w:rFonts w:cs="Calibri"/>
        </w:rPr>
      </w:pPr>
      <w:r w:rsidRPr="00F671E2">
        <w:rPr>
          <w:rFonts w:cs="Calibri"/>
        </w:rPr>
        <w:t xml:space="preserve">a) advocacies are points of offense – if your offense is sourced from your advocacy, then we get to prove that your advocacy is bad. Ask yourself what voting </w:t>
      </w:r>
      <w:proofErr w:type="spellStart"/>
      <w:r w:rsidRPr="00F671E2">
        <w:rPr>
          <w:rFonts w:cs="Calibri"/>
        </w:rPr>
        <w:t>aff</w:t>
      </w:r>
      <w:proofErr w:type="spellEnd"/>
      <w:r w:rsidRPr="00F671E2">
        <w:rPr>
          <w:rFonts w:cs="Calibri"/>
        </w:rPr>
        <w:t xml:space="preserve"> means if the </w:t>
      </w:r>
      <w:proofErr w:type="spellStart"/>
      <w:r w:rsidRPr="00F671E2">
        <w:rPr>
          <w:rFonts w:cs="Calibri"/>
        </w:rPr>
        <w:t>aff</w:t>
      </w:r>
      <w:proofErr w:type="spellEnd"/>
      <w:r w:rsidRPr="00F671E2">
        <w:rPr>
          <w:rFonts w:cs="Calibri"/>
        </w:rPr>
        <w:t xml:space="preserve"> is hypothetically bad.</w:t>
      </w:r>
    </w:p>
    <w:p w14:paraId="4731D79B" w14:textId="77777777" w:rsidR="006A476F" w:rsidRPr="00F671E2" w:rsidRDefault="006A476F" w:rsidP="006A476F">
      <w:pPr>
        <w:pStyle w:val="Heading4"/>
        <w:rPr>
          <w:rFonts w:cs="Calibri"/>
        </w:rPr>
      </w:pPr>
      <w:r w:rsidRPr="00F671E2">
        <w:rPr>
          <w:rFonts w:cs="Calibri"/>
        </w:rPr>
        <w:t>b) resolvability – No bright-line for determining what proves something generally true or generally false.</w:t>
      </w:r>
    </w:p>
    <w:p w14:paraId="5E291FA3" w14:textId="77777777" w:rsidR="006A476F" w:rsidRPr="006A476F" w:rsidRDefault="006A476F" w:rsidP="006A476F">
      <w:pPr>
        <w:pStyle w:val="Heading4"/>
        <w:rPr>
          <w:rFonts w:cs="Calibri"/>
        </w:rPr>
      </w:pPr>
      <w:r w:rsidRPr="00F671E2">
        <w:rPr>
          <w:rFonts w:cs="Calibri"/>
        </w:rPr>
        <w:t>2 – Counterplans negate – they prove an opportunity cost to their advocacy, which means it’s bad.</w:t>
      </w:r>
    </w:p>
    <w:p w14:paraId="6AAF913F" w14:textId="77777777" w:rsidR="00F671E2" w:rsidRDefault="00F671E2" w:rsidP="00F671E2">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6C640057" w14:textId="77777777" w:rsidR="00F671E2" w:rsidRPr="0098202D" w:rsidRDefault="00F671E2" w:rsidP="00F671E2">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536DFD5E" w14:textId="77777777" w:rsidR="00F671E2" w:rsidRPr="00B11CCA" w:rsidRDefault="00F671E2" w:rsidP="00F671E2">
      <w:pPr>
        <w:rPr>
          <w:rStyle w:val="StyleUnderline"/>
        </w:rPr>
      </w:pPr>
      <w:r w:rsidRPr="00B11CCA">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11CCA">
        <w:rPr>
          <w:rStyle w:val="StyleUnderline"/>
        </w:rPr>
        <w:t xml:space="preserve">As </w:t>
      </w:r>
      <w:r w:rsidRPr="00B90692">
        <w:rPr>
          <w:rStyle w:val="StyleUnderline"/>
        </w:rPr>
        <w:t>space</w:t>
      </w:r>
      <w:r w:rsidRPr="00B11CCA">
        <w:rPr>
          <w:rStyle w:val="StyleUnderline"/>
        </w:rPr>
        <w:t xml:space="preserve"> becomes more </w:t>
      </w:r>
      <w:r w:rsidRPr="00B90692">
        <w:rPr>
          <w:rStyle w:val="StyleUnderline"/>
          <w:highlight w:val="green"/>
        </w:rPr>
        <w:t>commercialized</w:t>
      </w:r>
      <w:r w:rsidRPr="00B11CCA">
        <w:t xml:space="preserve">, these </w:t>
      </w:r>
      <w:r w:rsidRPr="00B11CCA">
        <w:rPr>
          <w:rStyle w:val="StyleUnderline"/>
        </w:rPr>
        <w:t xml:space="preserve">private </w:t>
      </w:r>
      <w:r w:rsidRPr="00B90692">
        <w:rPr>
          <w:rStyle w:val="StyleUnderline"/>
          <w:highlight w:val="green"/>
        </w:rPr>
        <w:t>actors</w:t>
      </w:r>
      <w:r w:rsidRPr="00B11CCA">
        <w:t xml:space="preserve"> can </w:t>
      </w:r>
      <w:r w:rsidRPr="00B90692">
        <w:rPr>
          <w:rStyle w:val="Emphasis"/>
          <w:highlight w:val="green"/>
        </w:rPr>
        <w:t>exert pressure</w:t>
      </w:r>
      <w:r w:rsidRPr="00B11CCA">
        <w:rPr>
          <w:rStyle w:val="StyleUnderline"/>
        </w:rPr>
        <w:t xml:space="preserve"> on states </w:t>
      </w:r>
      <w:r w:rsidRPr="00B90692">
        <w:rPr>
          <w:rStyle w:val="StyleUnderline"/>
          <w:highlight w:val="green"/>
        </w:rPr>
        <w:t xml:space="preserve">to </w:t>
      </w:r>
      <w:r w:rsidRPr="00B90692">
        <w:rPr>
          <w:rStyle w:val="Emphasis"/>
          <w:highlight w:val="green"/>
        </w:rPr>
        <w:t>behave</w:t>
      </w:r>
      <w:r w:rsidRPr="00B90692">
        <w:rPr>
          <w:rStyle w:val="StyleUnderline"/>
          <w:highlight w:val="green"/>
        </w:rPr>
        <w:t xml:space="preserve"> </w:t>
      </w:r>
      <w:r w:rsidRPr="00B90692">
        <w:rPr>
          <w:rStyle w:val="Emphasis"/>
          <w:highlight w:val="green"/>
        </w:rPr>
        <w:t>peacefully</w:t>
      </w:r>
      <w:r w:rsidRPr="00B11CCA">
        <w:t xml:space="preserve"> in order </w:t>
      </w:r>
      <w:r w:rsidRPr="00B90692">
        <w:rPr>
          <w:rStyle w:val="StyleUnderline"/>
          <w:highlight w:val="green"/>
        </w:rPr>
        <w:t xml:space="preserve">to </w:t>
      </w:r>
      <w:r w:rsidRPr="00B90692">
        <w:rPr>
          <w:rStyle w:val="Emphasis"/>
          <w:highlight w:val="green"/>
        </w:rPr>
        <w:t>promote</w:t>
      </w:r>
      <w:r w:rsidRPr="00B11CCA">
        <w:t xml:space="preserve"> further </w:t>
      </w:r>
      <w:r w:rsidRPr="00B11CCA">
        <w:rPr>
          <w:rStyle w:val="Emphasis"/>
        </w:rPr>
        <w:t xml:space="preserve">economic </w:t>
      </w:r>
      <w:r w:rsidRPr="00B90692">
        <w:rPr>
          <w:rStyle w:val="Emphasis"/>
          <w:highlight w:val="green"/>
        </w:rPr>
        <w:t>development</w:t>
      </w:r>
      <w:r w:rsidRPr="00B11CCA">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B90692">
        <w:rPr>
          <w:rStyle w:val="StyleUnderline"/>
          <w:highlight w:val="green"/>
        </w:rPr>
        <w:t>actors may</w:t>
      </w:r>
      <w:r w:rsidRPr="00B11CCA">
        <w:rPr>
          <w:rStyle w:val="StyleUnderline"/>
        </w:rPr>
        <w:t xml:space="preserve"> choose </w:t>
      </w:r>
      <w:r w:rsidRPr="00B90692">
        <w:rPr>
          <w:rStyle w:val="StyleUnderline"/>
          <w:highlight w:val="green"/>
        </w:rPr>
        <w:t>not</w:t>
      </w:r>
      <w:r w:rsidRPr="00B11CCA">
        <w:rPr>
          <w:rStyle w:val="StyleUnderline"/>
        </w:rPr>
        <w:t xml:space="preserve"> to </w:t>
      </w:r>
      <w:r w:rsidRPr="00B90692">
        <w:rPr>
          <w:rStyle w:val="StyleUnderline"/>
          <w:highlight w:val="green"/>
        </w:rPr>
        <w:t>engage in new</w:t>
      </w:r>
      <w:r w:rsidRPr="00B11CCA">
        <w:rPr>
          <w:rStyle w:val="StyleUnderline"/>
        </w:rPr>
        <w:t xml:space="preserve"> economic </w:t>
      </w:r>
      <w:r w:rsidRPr="00B90692">
        <w:rPr>
          <w:rStyle w:val="StyleUnderline"/>
          <w:highlight w:val="green"/>
        </w:rPr>
        <w:t>investment</w:t>
      </w:r>
      <w:r w:rsidRPr="00B11CCA">
        <w:rPr>
          <w:rStyle w:val="StyleUnderline"/>
        </w:rPr>
        <w:t xml:space="preserve"> which can</w:t>
      </w:r>
      <w:r w:rsidRPr="00B11CCA">
        <w:t xml:space="preserve"> in turn </w:t>
      </w:r>
      <w:r w:rsidRPr="00B11CCA">
        <w:rPr>
          <w:rStyle w:val="StyleUnderline"/>
        </w:rPr>
        <w:t>affect a state’s economic performance</w:t>
      </w:r>
      <w:r w:rsidRPr="00B11CCA">
        <w:t xml:space="preserve">. To date, the size of the space sector is comparatively small, so, arguably, the potential economic loss would not be that great. Where the harm comes from is state reliance on private actors for military and national security space services. </w:t>
      </w:r>
      <w:r w:rsidRPr="00B90692">
        <w:rPr>
          <w:rStyle w:val="StyleUnderline"/>
          <w:highlight w:val="green"/>
        </w:rPr>
        <w:t>As states contract out</w:t>
      </w:r>
      <w:r w:rsidRPr="00B11CCA">
        <w:rPr>
          <w:rStyle w:val="StyleUnderline"/>
        </w:rPr>
        <w:t xml:space="preserve"> space </w:t>
      </w:r>
      <w:r w:rsidRPr="00B90692">
        <w:rPr>
          <w:rStyle w:val="StyleUnderline"/>
          <w:highlight w:val="green"/>
        </w:rPr>
        <w:t>services</w:t>
      </w:r>
      <w:r w:rsidRPr="00B11CCA">
        <w:rPr>
          <w:rStyle w:val="StyleUnderline"/>
        </w:rPr>
        <w:t xml:space="preserve"> to a greater extent, </w:t>
      </w:r>
      <w:r w:rsidRPr="00B90692">
        <w:rPr>
          <w:rStyle w:val="StyleUnderline"/>
          <w:highlight w:val="green"/>
        </w:rPr>
        <w:t xml:space="preserve">private actors </w:t>
      </w:r>
      <w:r w:rsidRPr="00B90692">
        <w:rPr>
          <w:rStyle w:val="Emphasis"/>
          <w:highlight w:val="green"/>
        </w:rPr>
        <w:t>exert</w:t>
      </w:r>
      <w:r w:rsidRPr="00B11CCA">
        <w:t xml:space="preserve"> an </w:t>
      </w:r>
      <w:r w:rsidRPr="00B11CCA">
        <w:rPr>
          <w:rStyle w:val="Emphasis"/>
        </w:rPr>
        <w:t xml:space="preserve">even </w:t>
      </w:r>
      <w:r w:rsidRPr="00B90692">
        <w:rPr>
          <w:rStyle w:val="Emphasis"/>
          <w:highlight w:val="green"/>
        </w:rPr>
        <w:t>greater influence</w:t>
      </w:r>
      <w:r w:rsidRPr="00B11CCA">
        <w:rPr>
          <w:rStyle w:val="StyleUnderline"/>
        </w:rPr>
        <w:t xml:space="preserve"> over the state by having a capability they do not.</w:t>
      </w:r>
    </w:p>
    <w:p w14:paraId="3D9DF16A" w14:textId="77777777" w:rsidR="00F671E2" w:rsidRPr="00E55F88" w:rsidRDefault="00F671E2" w:rsidP="00F671E2">
      <w:r w:rsidRPr="00E55F88">
        <w:t xml:space="preserve">Why might </w:t>
      </w:r>
      <w:r w:rsidRPr="00B11CCA">
        <w:rPr>
          <w:rStyle w:val="StyleUnderline"/>
        </w:rPr>
        <w:t>private companies want a</w:t>
      </w:r>
      <w:r w:rsidRPr="00E55F88">
        <w:t xml:space="preserve"> more </w:t>
      </w:r>
      <w:r w:rsidRPr="00B11CCA">
        <w:rPr>
          <w:rStyle w:val="StyleUnderline"/>
        </w:rPr>
        <w:t>conflict-free space</w:t>
      </w:r>
      <w:r w:rsidRPr="00E55F88">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B90692">
        <w:rPr>
          <w:rStyle w:val="StyleUnderline"/>
          <w:highlight w:val="green"/>
        </w:rPr>
        <w:t>in a debris filled environment</w:t>
      </w:r>
      <w:r w:rsidRPr="00B11CCA">
        <w:rPr>
          <w:rStyle w:val="StyleUnderline"/>
        </w:rPr>
        <w:t xml:space="preserve">, sending </w:t>
      </w:r>
      <w:r w:rsidRPr="00B90692">
        <w:rPr>
          <w:rStyle w:val="StyleUnderline"/>
          <w:highlight w:val="green"/>
        </w:rPr>
        <w:t>replacements is</w:t>
      </w:r>
      <w:r w:rsidRPr="00E55F88">
        <w:t xml:space="preserve"> more </w:t>
      </w:r>
      <w:r w:rsidRPr="00B90692">
        <w:rPr>
          <w:rStyle w:val="Emphasis"/>
          <w:highlight w:val="green"/>
        </w:rPr>
        <w:t>difficult</w:t>
      </w:r>
      <w:r w:rsidRPr="00B90692">
        <w:rPr>
          <w:rStyle w:val="StyleUnderline"/>
          <w:highlight w:val="green"/>
        </w:rPr>
        <w:t xml:space="preserve"> and </w:t>
      </w:r>
      <w:r w:rsidRPr="00B90692">
        <w:rPr>
          <w:rStyle w:val="Emphasis"/>
          <w:highlight w:val="green"/>
        </w:rPr>
        <w:t>dangerous</w:t>
      </w:r>
      <w:r w:rsidRPr="00B11CCA">
        <w:rPr>
          <w:rStyle w:val="StyleUnderline"/>
        </w:rPr>
        <w:t>. Some private companies</w:t>
      </w:r>
      <w:r w:rsidRPr="00E55F88">
        <w:t xml:space="preserve"> want to </w:t>
      </w:r>
      <w:r w:rsidRPr="00B11CCA">
        <w:rPr>
          <w:rStyle w:val="StyleUnderline"/>
        </w:rPr>
        <w:t xml:space="preserve">engage in </w:t>
      </w:r>
      <w:r w:rsidRPr="00B90692">
        <w:rPr>
          <w:rStyle w:val="StyleUnderline"/>
          <w:highlight w:val="green"/>
        </w:rPr>
        <w:t>human spaceflight</w:t>
      </w:r>
      <w:r w:rsidRPr="00B11CCA">
        <w:rPr>
          <w:rStyle w:val="StyleUnderline"/>
        </w:rPr>
        <w:t>; a conflictual or more dangerous orbital environment would</w:t>
      </w:r>
      <w:r w:rsidRPr="00E55F88">
        <w:t xml:space="preserve"> likely </w:t>
      </w:r>
      <w:r w:rsidRPr="00B11CCA">
        <w:rPr>
          <w:rStyle w:val="Emphasis"/>
        </w:rPr>
        <w:t>prevent those activities</w:t>
      </w:r>
      <w:r w:rsidRPr="00E55F88">
        <w:t xml:space="preserve"> or increase their costs to such an extent that it becomes economically infeasible. James Clay </w:t>
      </w:r>
      <w:proofErr w:type="spellStart"/>
      <w:r w:rsidRPr="00E55F88">
        <w:t>Moltz</w:t>
      </w:r>
      <w:proofErr w:type="spellEnd"/>
      <w:r w:rsidRPr="00E55F88">
        <w:t xml:space="preserve"> argues specifically that “</w:t>
      </w:r>
      <w:r w:rsidRPr="007C387A">
        <w:rPr>
          <w:rStyle w:val="StyleUnderline"/>
        </w:rPr>
        <w:t xml:space="preserve">the growing presence of </w:t>
      </w:r>
      <w:r w:rsidRPr="00B90692">
        <w:rPr>
          <w:rStyle w:val="Emphasis"/>
          <w:highlight w:val="green"/>
        </w:rPr>
        <w:t>space tourists</w:t>
      </w:r>
      <w:r w:rsidRPr="00B11CCA">
        <w:rPr>
          <w:rStyle w:val="StyleUnderline"/>
        </w:rPr>
        <w:t xml:space="preserve"> in low-Earth orbit would</w:t>
      </w:r>
      <w:r w:rsidRPr="00E55F88">
        <w:t xml:space="preserve"> greatly </w:t>
      </w:r>
      <w:r w:rsidRPr="00B90692">
        <w:rPr>
          <w:rStyle w:val="Emphasis"/>
          <w:highlight w:val="green"/>
        </w:rPr>
        <w:t>increase</w:t>
      </w:r>
      <w:r w:rsidRPr="00E55F88">
        <w:t xml:space="preserve"> the </w:t>
      </w:r>
      <w:r w:rsidRPr="00B11CCA">
        <w:rPr>
          <w:rStyle w:val="StyleUnderline"/>
        </w:rPr>
        <w:t xml:space="preserve">incentives for </w:t>
      </w:r>
      <w:r w:rsidRPr="00B90692">
        <w:rPr>
          <w:rStyle w:val="Emphasis"/>
          <w:highlight w:val="green"/>
        </w:rPr>
        <w:t>restraint</w:t>
      </w:r>
      <w:r w:rsidRPr="00B90692">
        <w:rPr>
          <w:rStyle w:val="StyleUnderline"/>
          <w:highlight w:val="green"/>
        </w:rPr>
        <w:t xml:space="preserve"> in</w:t>
      </w:r>
      <w:r w:rsidRPr="007C387A">
        <w:rPr>
          <w:rStyle w:val="Emphasis"/>
        </w:rPr>
        <w:t xml:space="preserve"> any future </w:t>
      </w:r>
      <w:r w:rsidRPr="00B90692">
        <w:rPr>
          <w:rStyle w:val="Emphasis"/>
          <w:highlight w:val="green"/>
        </w:rPr>
        <w:t>[ASAT] test programs</w:t>
      </w:r>
      <w:r w:rsidRPr="00E55F88">
        <w:t xml:space="preserve">.”52 Those </w:t>
      </w:r>
      <w:r w:rsidRPr="00B90692">
        <w:rPr>
          <w:rStyle w:val="StyleUnderline"/>
          <w:highlight w:val="green"/>
        </w:rPr>
        <w:t>foregone</w:t>
      </w:r>
      <w:r w:rsidRPr="007C387A">
        <w:rPr>
          <w:rStyle w:val="StyleUnderline"/>
        </w:rPr>
        <w:t xml:space="preserve"> development costs and </w:t>
      </w:r>
      <w:r w:rsidRPr="00B90692">
        <w:rPr>
          <w:rStyle w:val="StyleUnderline"/>
          <w:highlight w:val="green"/>
        </w:rPr>
        <w:t>commercial activities</w:t>
      </w:r>
      <w:r w:rsidRPr="00E55F88">
        <w:t xml:space="preserve"> can </w:t>
      </w:r>
      <w:r w:rsidRPr="00B90692">
        <w:rPr>
          <w:rStyle w:val="Emphasis"/>
          <w:highlight w:val="green"/>
        </w:rPr>
        <w:t>have a similar cost to states</w:t>
      </w:r>
      <w:r w:rsidRPr="00B90692">
        <w:rPr>
          <w:rStyle w:val="Emphasis"/>
        </w:rPr>
        <w:t xml:space="preserve"> </w:t>
      </w:r>
      <w:r w:rsidRPr="00E55F88">
        <w:t xml:space="preserve">simply </w:t>
      </w:r>
      <w:r w:rsidRPr="00B90692">
        <w:rPr>
          <w:rStyle w:val="StyleUnderline"/>
          <w:highlight w:val="green"/>
        </w:rPr>
        <w:t>by discouraging private actors</w:t>
      </w:r>
      <w:r w:rsidRPr="00E55F88">
        <w:rPr>
          <w:rStyle w:val="StyleUnderline"/>
        </w:rPr>
        <w:t xml:space="preserve"> from participating in the market.</w:t>
      </w:r>
    </w:p>
    <w:p w14:paraId="6F43496B" w14:textId="77777777" w:rsidR="00F671E2" w:rsidRDefault="00F671E2" w:rsidP="00F671E2">
      <w:pPr>
        <w:pStyle w:val="Heading4"/>
      </w:pPr>
      <w:r>
        <w:t xml:space="preserve">Goes </w:t>
      </w:r>
      <w:r w:rsidRPr="00565ADD">
        <w:rPr>
          <w:u w:val="single"/>
        </w:rPr>
        <w:t>nuclear</w:t>
      </w:r>
      <w:r>
        <w:t xml:space="preserve"> – </w:t>
      </w:r>
      <w:r w:rsidRPr="00565ADD">
        <w:rPr>
          <w:u w:val="single"/>
        </w:rPr>
        <w:t>extinction</w:t>
      </w:r>
      <w:r>
        <w:t>.</w:t>
      </w:r>
    </w:p>
    <w:p w14:paraId="03648CE1" w14:textId="77777777" w:rsidR="00F671E2" w:rsidRPr="00365682" w:rsidRDefault="00F671E2" w:rsidP="00F671E2">
      <w:r w:rsidRPr="002A3E43">
        <w:rPr>
          <w:rStyle w:val="Style13ptBold"/>
        </w:rPr>
        <w:t>Blatt 20</w:t>
      </w:r>
      <w:r>
        <w:t xml:space="preserve"> [</w:t>
      </w:r>
      <w:r w:rsidRPr="002A3E43">
        <w:t>Talia M. Blatt</w:t>
      </w:r>
      <w:r>
        <w:t>,</w:t>
      </w:r>
      <w:r w:rsidRPr="002A3E43">
        <w:t xml:space="preserve"> </w:t>
      </w:r>
      <w:r>
        <w:t>“</w:t>
      </w:r>
      <w:r w:rsidRPr="00365682">
        <w:t>Anti-Satellite Weapons and the Emerging Space Arms Race</w:t>
      </w:r>
      <w:r>
        <w:t xml:space="preserve">,” 05/26/20, </w:t>
      </w:r>
      <w:r w:rsidRPr="002A3E43">
        <w:rPr>
          <w:i/>
          <w:iCs/>
        </w:rPr>
        <w:t>Harvard International Review</w:t>
      </w:r>
      <w:r>
        <w:t xml:space="preserve">, </w:t>
      </w:r>
      <w:r w:rsidRPr="00A80286">
        <w:t>https://hir.harvard.edu/anti-satellite-weapons-and-the-emerging-space-arms-race/</w:t>
      </w:r>
      <w:r>
        <w:t>, EA]</w:t>
      </w:r>
    </w:p>
    <w:p w14:paraId="437D42B8" w14:textId="77777777" w:rsidR="00F671E2" w:rsidRPr="00565ADD" w:rsidRDefault="00F671E2" w:rsidP="00F671E2">
      <w:pPr>
        <w:rPr>
          <w:rStyle w:val="Emphasis"/>
        </w:rPr>
      </w:pPr>
      <w:r w:rsidRPr="002A3E43">
        <w:t xml:space="preserve">Nevertheless, a space race born from the Cold War continues to unfold. While the current space race may not have the same monopoly on the American imagination as the sprint to the moon held during the 1950s and 60s, it deserves our equal attention. We are now witnessing </w:t>
      </w:r>
      <w:r w:rsidRPr="00565ADD">
        <w:rPr>
          <w:rStyle w:val="StyleUnderline"/>
        </w:rPr>
        <w:t xml:space="preserve">the rapid and increasingly international development of </w:t>
      </w:r>
      <w:r w:rsidRPr="002A3E43">
        <w:rPr>
          <w:rStyle w:val="StyleUnderline"/>
          <w:highlight w:val="green"/>
        </w:rPr>
        <w:t>anti-satellite weapons</w:t>
      </w:r>
      <w:r w:rsidRPr="002A3E43">
        <w:t xml:space="preserve">. The race for these weapons </w:t>
      </w:r>
      <w:r w:rsidRPr="00565ADD">
        <w:rPr>
          <w:rStyle w:val="StyleUnderline"/>
        </w:rPr>
        <w:t>not only</w:t>
      </w:r>
      <w:r w:rsidRPr="00565ADD">
        <w:rPr>
          <w:rStyle w:val="Emphasis"/>
        </w:rPr>
        <w:t xml:space="preserve"> </w:t>
      </w:r>
      <w:r w:rsidRPr="002A3E43">
        <w:rPr>
          <w:rStyle w:val="Emphasis"/>
          <w:highlight w:val="green"/>
        </w:rPr>
        <w:t>increases</w:t>
      </w:r>
      <w:r w:rsidRPr="00565ADD">
        <w:rPr>
          <w:rStyle w:val="Emphasis"/>
        </w:rPr>
        <w:t xml:space="preserve"> the </w:t>
      </w:r>
      <w:r w:rsidRPr="002A3E43">
        <w:rPr>
          <w:rStyle w:val="Emphasis"/>
          <w:highlight w:val="green"/>
        </w:rPr>
        <w:t>risk of global conflict</w:t>
      </w:r>
      <w:r w:rsidRPr="002A3E43">
        <w:t>—</w:t>
      </w:r>
      <w:r w:rsidRPr="00565ADD">
        <w:rPr>
          <w:rStyle w:val="StyleUnderline"/>
        </w:rPr>
        <w:t xml:space="preserve">it could </w:t>
      </w:r>
      <w:r w:rsidRPr="00565ADD">
        <w:rPr>
          <w:rStyle w:val="Emphasis"/>
        </w:rPr>
        <w:t>jeopardize all future space exploration.</w:t>
      </w:r>
    </w:p>
    <w:p w14:paraId="3775626A" w14:textId="77777777" w:rsidR="00F671E2" w:rsidRPr="002A3E43" w:rsidRDefault="00F671E2" w:rsidP="00F671E2">
      <w:pPr>
        <w:rPr>
          <w:szCs w:val="16"/>
        </w:rPr>
      </w:pPr>
      <w:r w:rsidRPr="002A3E43">
        <w:rPr>
          <w:szCs w:val="16"/>
        </w:rPr>
        <w:t>What Are Anti-Satellite Weapons (ASATs)?</w:t>
      </w:r>
    </w:p>
    <w:p w14:paraId="2D4D409E" w14:textId="77777777" w:rsidR="00F671E2" w:rsidRPr="000B015A" w:rsidRDefault="00F671E2" w:rsidP="00F671E2">
      <w:r w:rsidRPr="000B015A">
        <w:t xml:space="preserve">Difficult to define, </w:t>
      </w:r>
      <w:r w:rsidRPr="000B015A">
        <w:rPr>
          <w:rStyle w:val="StyleUnderline"/>
        </w:rPr>
        <w:t>ASATs occupy a gray zone in international arms control</w:t>
      </w:r>
      <w:r w:rsidRPr="000B015A">
        <w:t xml:space="preserve">. On one level, </w:t>
      </w:r>
      <w:r w:rsidRPr="000B015A">
        <w:rPr>
          <w:rStyle w:val="StyleUnderline"/>
        </w:rPr>
        <w:t>they are</w:t>
      </w:r>
      <w:r w:rsidRPr="000B015A">
        <w:t xml:space="preserve"> exactly what the term suggests: </w:t>
      </w:r>
      <w:r w:rsidRPr="000B015A">
        <w:rPr>
          <w:rStyle w:val="StyleUnderline"/>
        </w:rPr>
        <w:t>weapons</w:t>
      </w:r>
      <w:r w:rsidRPr="000B015A">
        <w:t xml:space="preserve"> designed </w:t>
      </w:r>
      <w:r w:rsidRPr="000B015A">
        <w:rPr>
          <w:rStyle w:val="StyleUnderline"/>
        </w:rPr>
        <w:t>to destroy</w:t>
      </w:r>
      <w:r w:rsidRPr="000B015A">
        <w:t xml:space="preserve"> or limit </w:t>
      </w:r>
      <w:r w:rsidRPr="000B015A">
        <w:rPr>
          <w:rStyle w:val="StyleUnderline"/>
        </w:rPr>
        <w:t>satellites</w:t>
      </w:r>
      <w:r w:rsidRPr="000B015A">
        <w:t xml:space="preserve"> </w:t>
      </w:r>
      <w:r w:rsidRPr="000B015A">
        <w:rPr>
          <w:rStyle w:val="StyleUnderline"/>
        </w:rPr>
        <w:t>for military purposes</w:t>
      </w:r>
      <w:r w:rsidRPr="000B015A">
        <w:t xml:space="preserve">, such as undermining the </w:t>
      </w:r>
      <w:proofErr w:type="gramStart"/>
      <w:r w:rsidRPr="000B015A">
        <w:t>command and control</w:t>
      </w:r>
      <w:proofErr w:type="gramEnd"/>
      <w:r w:rsidRPr="000B015A">
        <w:t xml:space="preserve"> centers of an adversary’s military. ASATs can function in several ways. For example, kinetic energy ASATs (KE-ASATs) destroy satellites by physically colliding with them at high velocities. Drones, ballistic missiles, and explosives detonated near satellites can all function as KE-ASATs.</w:t>
      </w:r>
    </w:p>
    <w:p w14:paraId="07B4CB83" w14:textId="77777777" w:rsidR="00F671E2" w:rsidRPr="000B015A" w:rsidRDefault="00F671E2" w:rsidP="00F671E2">
      <w:pPr>
        <w:rPr>
          <w:szCs w:val="16"/>
        </w:rPr>
      </w:pPr>
      <w:r w:rsidRPr="000B015A">
        <w:rPr>
          <w:szCs w:val="16"/>
        </w:rPr>
        <w:t>Conversely, non-kinetic ASATs use any non-physical mechanism to render a satellite inoperative, such as blinding satellites with lasers, launching cyberattacks, or jamming frequencies.</w:t>
      </w:r>
    </w:p>
    <w:p w14:paraId="3DF01976" w14:textId="77777777" w:rsidR="00F671E2" w:rsidRPr="000B015A" w:rsidRDefault="00F671E2" w:rsidP="00F671E2">
      <w:r w:rsidRPr="000B015A">
        <w:t xml:space="preserve">But </w:t>
      </w:r>
      <w:r w:rsidRPr="000B015A">
        <w:rPr>
          <w:rStyle w:val="StyleUnderline"/>
        </w:rPr>
        <w:t>definitional issues arise because any technology that can</w:t>
      </w:r>
      <w:r w:rsidRPr="000B015A">
        <w:t xml:space="preserve"> physically or non-kinetically </w:t>
      </w:r>
      <w:r w:rsidRPr="000B015A">
        <w:rPr>
          <w:rStyle w:val="StyleUnderline"/>
        </w:rPr>
        <w:t>damage a satellite can be considered an ASAT</w:t>
      </w:r>
      <w:r w:rsidRPr="000B015A">
        <w:t xml:space="preserve"> weapon. For example, supposedly benign technology aimed at removing defunct satellites or other space junk—known as Active Debris Removal (ADR) technology—can also remove active satellites. With ostensibly civil but covertly military capabilities or functions, many space technologies, including ADR, are put in a category commonly known as “dual-use.” The dual-use nature of space infrastructure makes differentiating between weapon and non-weapon nearly impossible. As a result, regulating ASATs—and many other space-based weapons systems—is extremely difficult.</w:t>
      </w:r>
    </w:p>
    <w:p w14:paraId="3F0D9889" w14:textId="77777777" w:rsidR="00F671E2" w:rsidRPr="000B015A" w:rsidRDefault="00F671E2" w:rsidP="00F671E2">
      <w:pPr>
        <w:rPr>
          <w:szCs w:val="16"/>
        </w:rPr>
      </w:pPr>
      <w:r w:rsidRPr="000B015A">
        <w:rPr>
          <w:szCs w:val="16"/>
        </w:rPr>
        <w:t>A Brief History of ASAT Proliferation</w:t>
      </w:r>
    </w:p>
    <w:p w14:paraId="07A1A35A" w14:textId="77777777" w:rsidR="00F671E2" w:rsidRPr="000B015A" w:rsidRDefault="00F671E2" w:rsidP="00F671E2">
      <w:pPr>
        <w:rPr>
          <w:szCs w:val="16"/>
        </w:rPr>
      </w:pPr>
      <w:r w:rsidRPr="000B015A">
        <w:rPr>
          <w:szCs w:val="16"/>
        </w:rPr>
        <w:t>The earliest ASAT testing began during the Cold War, when the success of Sputnik I in October of 1957 catalyzed American fears about the Soviet Union’s potential goal of developing nuclear armed satellites capable of circling the globe. In response, the US developed its first ASAT: Bold Orion, an air-launched ballistic missile. The Soviet Union responded with its own ASAT program, developing weapons through the 1960s and 70s known as co-orbitals. Unlike previous KE-ASAT designs, these co-orbitals worked by syncing up with a target satellite’s orbit, then detonating.</w:t>
      </w:r>
    </w:p>
    <w:p w14:paraId="5F047688" w14:textId="77777777" w:rsidR="00F671E2" w:rsidRPr="000B015A" w:rsidRDefault="00F671E2" w:rsidP="00F671E2">
      <w:pPr>
        <w:rPr>
          <w:szCs w:val="16"/>
        </w:rPr>
      </w:pPr>
      <w:r w:rsidRPr="000B015A">
        <w:rPr>
          <w:szCs w:val="16"/>
        </w:rPr>
        <w:t>The United States responded to Soviet co-orbitals in the 1980s with the ASM-135 weapon, an air-launched KE-ASAT distinguished by its hit-to-kill method. Unlike the Soviet co-orbitals, the hit-to-kill system did not require explosives; it just used the energy generated by the collision between the craft and the satellite, making delivery more stable. In a 1985 demonstration authorized by President Ronald Reagan, an ASM-135 successfully destroyed a defunct satellite.</w:t>
      </w:r>
    </w:p>
    <w:p w14:paraId="49441A25" w14:textId="77777777" w:rsidR="00F671E2" w:rsidRPr="000B015A" w:rsidRDefault="00F671E2" w:rsidP="00F671E2">
      <w:pPr>
        <w:rPr>
          <w:szCs w:val="16"/>
        </w:rPr>
      </w:pPr>
      <w:r w:rsidRPr="000B015A">
        <w:rPr>
          <w:szCs w:val="16"/>
        </w:rPr>
        <w:t>Roughly 30 years later, China joined the space race. In 2007, China successfully tested a KE-ASAT, destroying an old weather satellite with a ballistic missile. And just last year, India also successfully tested an ASAT in what the Indian government referred to as Mission Shakti.</w:t>
      </w:r>
    </w:p>
    <w:p w14:paraId="54ABD601" w14:textId="77777777" w:rsidR="00F671E2" w:rsidRPr="000B015A" w:rsidRDefault="00F671E2" w:rsidP="00F671E2">
      <w:pPr>
        <w:rPr>
          <w:rStyle w:val="Emphasis"/>
        </w:rPr>
      </w:pPr>
      <w:r w:rsidRPr="000B015A">
        <w:t xml:space="preserve">As of 2018, Russia and China were still developing more advanced non-kinetic ASATs. Russia is specifically developing an ASAT system known as </w:t>
      </w:r>
      <w:proofErr w:type="spellStart"/>
      <w:r w:rsidRPr="000B015A">
        <w:t>Nudol</w:t>
      </w:r>
      <w:proofErr w:type="spellEnd"/>
      <w:r w:rsidRPr="000B015A">
        <w:t xml:space="preserve">, which operates in Lower Earth Orbit and can move between orbital paths, threatening more satellites than weapons limited to just one orbital path. So, despite the end of the Cold War era, </w:t>
      </w:r>
      <w:r w:rsidRPr="000B015A">
        <w:rPr>
          <w:rStyle w:val="StyleUnderline"/>
        </w:rPr>
        <w:t xml:space="preserve">more and more </w:t>
      </w:r>
      <w:r w:rsidRPr="002A3E43">
        <w:rPr>
          <w:rStyle w:val="StyleUnderline"/>
          <w:highlight w:val="green"/>
        </w:rPr>
        <w:t>nations are jumping into a space arms race</w:t>
      </w:r>
      <w:r w:rsidRPr="000B015A">
        <w:t xml:space="preserve"> that is </w:t>
      </w:r>
      <w:r w:rsidRPr="002A3E43">
        <w:rPr>
          <w:rStyle w:val="StyleUnderline"/>
          <w:highlight w:val="green"/>
        </w:rPr>
        <w:t>resulting in</w:t>
      </w:r>
      <w:r w:rsidRPr="000B015A">
        <w:t xml:space="preserve"> the </w:t>
      </w:r>
      <w:r w:rsidRPr="002A3E43">
        <w:rPr>
          <w:rStyle w:val="Emphasis"/>
          <w:highlight w:val="green"/>
        </w:rPr>
        <w:t>rapid prolif</w:t>
      </w:r>
      <w:r w:rsidRPr="000B015A">
        <w:rPr>
          <w:rStyle w:val="Emphasis"/>
        </w:rPr>
        <w:t xml:space="preserve">eration </w:t>
      </w:r>
      <w:r w:rsidRPr="002A3E43">
        <w:rPr>
          <w:rStyle w:val="Emphasis"/>
          <w:highlight w:val="green"/>
        </w:rPr>
        <w:t>of</w:t>
      </w:r>
      <w:r w:rsidRPr="000B015A">
        <w:rPr>
          <w:rStyle w:val="Emphasis"/>
        </w:rPr>
        <w:t xml:space="preserve"> advanced </w:t>
      </w:r>
      <w:r w:rsidRPr="002A3E43">
        <w:rPr>
          <w:rStyle w:val="Emphasis"/>
          <w:highlight w:val="green"/>
        </w:rPr>
        <w:t>space weaponry</w:t>
      </w:r>
      <w:r w:rsidRPr="000B015A">
        <w:rPr>
          <w:rStyle w:val="Emphasis"/>
        </w:rPr>
        <w:t>.</w:t>
      </w:r>
    </w:p>
    <w:p w14:paraId="5F3DD906" w14:textId="77777777" w:rsidR="00F671E2" w:rsidRPr="002A3E43" w:rsidRDefault="00F671E2" w:rsidP="00F671E2">
      <w:pPr>
        <w:rPr>
          <w:szCs w:val="16"/>
        </w:rPr>
      </w:pPr>
      <w:r w:rsidRPr="002A3E43">
        <w:rPr>
          <w:szCs w:val="16"/>
        </w:rPr>
        <w:t>The ASAT Appeal</w:t>
      </w:r>
    </w:p>
    <w:p w14:paraId="62BBB443" w14:textId="77777777" w:rsidR="00F671E2" w:rsidRPr="002A3E43" w:rsidRDefault="00F671E2" w:rsidP="00F671E2">
      <w:pPr>
        <w:rPr>
          <w:szCs w:val="16"/>
        </w:rPr>
      </w:pPr>
      <w:r w:rsidRPr="002A3E43">
        <w:rPr>
          <w:szCs w:val="16"/>
        </w:rPr>
        <w:t>A global fixation on anti-satellite weapons is arguably the logical end result of the main American project of the late 20th and early 21st century: the movement to digital communications. Via the telephone, computers, and eventually the internet, the United States pioneered the use of space-based communications for most civil and military functions. The benefits of satellite-based communications—namely increased efficiency, precision, and volume of information transmitted—are self-evident; however, the US lead in the transition to space-based systems posed a threat: relying on satellites for military use more than any other country created an asymmetric dependency. In other words, an unexpected denial of space-enabled information or capabilities would be more debilitating to the United States than to any other country because no other country is as dependent on satellite communications.</w:t>
      </w:r>
    </w:p>
    <w:p w14:paraId="55FF5C8F" w14:textId="77777777" w:rsidR="00F671E2" w:rsidRPr="002A3E43" w:rsidRDefault="00F671E2" w:rsidP="00F671E2">
      <w:pPr>
        <w:rPr>
          <w:szCs w:val="16"/>
        </w:rPr>
      </w:pPr>
      <w:r w:rsidRPr="002A3E43">
        <w:rPr>
          <w:szCs w:val="16"/>
        </w:rPr>
        <w:t>In an era of US hegemony, powers like Russia, China, and India are looking for arenas in which they can make the most gains against a conventionally stronger opponent. The space race has an asymmetric nature: the more the United States develops in space, the more it has to lose. Thus, space warfare provides an arena where emerging powers can gain a strategic advantage relative to the US.</w:t>
      </w:r>
    </w:p>
    <w:p w14:paraId="408EBB35" w14:textId="77777777" w:rsidR="00F671E2" w:rsidRPr="002A3E43" w:rsidRDefault="00F671E2" w:rsidP="00F671E2">
      <w:pPr>
        <w:rPr>
          <w:szCs w:val="16"/>
        </w:rPr>
      </w:pPr>
      <w:r w:rsidRPr="002A3E43">
        <w:rPr>
          <w:szCs w:val="16"/>
        </w:rPr>
        <w:t>More broadly, ASATs are also desirable because they can function as conflict deterrents. If a conflict arises, countries may be less likely to escalate if they believe their opponents are capable of essentially blinding their military. Just as two nuclear armed opponents risk mutually assured destruction (MAD), two ASAT armed countries risk mutual impotence. If they both can “turn off” each other’s militaries—or deny access to the satellites upon which their opponent’s conventional and nuclear forces rely—both countries are rendered close to defenseless, a risk they would be extremely reluctant to take.</w:t>
      </w:r>
    </w:p>
    <w:p w14:paraId="3EB0B140" w14:textId="77777777" w:rsidR="00F671E2" w:rsidRPr="002A3E43" w:rsidRDefault="00F671E2" w:rsidP="00F671E2">
      <w:pPr>
        <w:rPr>
          <w:szCs w:val="16"/>
        </w:rPr>
      </w:pPr>
      <w:r w:rsidRPr="002A3E43">
        <w:rPr>
          <w:szCs w:val="16"/>
        </w:rPr>
        <w:t>A Uniquely Dangerous Arms Race</w:t>
      </w:r>
    </w:p>
    <w:p w14:paraId="1B8CCBA7" w14:textId="77777777" w:rsidR="00F671E2" w:rsidRPr="000B015A" w:rsidRDefault="00F671E2" w:rsidP="00F671E2">
      <w:pPr>
        <w:rPr>
          <w:rStyle w:val="StyleUnderline"/>
        </w:rPr>
      </w:pPr>
      <w:r w:rsidRPr="000B015A">
        <w:t xml:space="preserve">Despite their deterrent functions, </w:t>
      </w:r>
      <w:r w:rsidRPr="00CE7502">
        <w:rPr>
          <w:rStyle w:val="StyleUnderline"/>
          <w:highlight w:val="green"/>
        </w:rPr>
        <w:t>ASATs</w:t>
      </w:r>
      <w:r w:rsidRPr="000B015A">
        <w:rPr>
          <w:rStyle w:val="StyleUnderline"/>
        </w:rPr>
        <w:t xml:space="preserve"> are more likely to</w:t>
      </w:r>
      <w:r w:rsidRPr="000B015A">
        <w:t xml:space="preserve"> provoke or </w:t>
      </w:r>
      <w:r w:rsidRPr="00CE7502">
        <w:rPr>
          <w:rStyle w:val="StyleUnderline"/>
          <w:highlight w:val="green"/>
        </w:rPr>
        <w:t>exacerbate conflicts</w:t>
      </w:r>
      <w:r w:rsidRPr="000B015A">
        <w:rPr>
          <w:rStyle w:val="StyleUnderline"/>
        </w:rPr>
        <w:t xml:space="preserve"> than dampen them</w:t>
      </w:r>
      <w:r w:rsidRPr="000B015A">
        <w:t xml:space="preserve">, especially </w:t>
      </w:r>
      <w:r w:rsidRPr="00CE7502">
        <w:rPr>
          <w:rStyle w:val="StyleUnderline"/>
          <w:highlight w:val="green"/>
        </w:rPr>
        <w:t>given the risk</w:t>
      </w:r>
      <w:r w:rsidRPr="000B015A">
        <w:rPr>
          <w:rStyle w:val="StyleUnderline"/>
        </w:rPr>
        <w:t xml:space="preserve"> they pose </w:t>
      </w:r>
      <w:r w:rsidRPr="00CE7502">
        <w:rPr>
          <w:rStyle w:val="StyleUnderline"/>
          <w:highlight w:val="green"/>
        </w:rPr>
        <w:t>to early warning satellites</w:t>
      </w:r>
      <w:r w:rsidRPr="000B015A">
        <w:rPr>
          <w:rStyle w:val="StyleUnderline"/>
        </w:rPr>
        <w:t>. These</w:t>
      </w:r>
      <w:r w:rsidRPr="000B015A">
        <w:t xml:space="preserve"> satellites </w:t>
      </w:r>
      <w:r w:rsidRPr="000B015A">
        <w:rPr>
          <w:rStyle w:val="StyleUnderline"/>
        </w:rPr>
        <w:t>are a crucial element of</w:t>
      </w:r>
      <w:r w:rsidRPr="000B015A">
        <w:t xml:space="preserve"> US </w:t>
      </w:r>
      <w:r w:rsidRPr="000B015A">
        <w:rPr>
          <w:rStyle w:val="StyleUnderline"/>
        </w:rPr>
        <w:t>ballistic missile defense, capable of detecting missiles</w:t>
      </w:r>
      <w:r w:rsidRPr="000B015A">
        <w:t xml:space="preserve"> immediately</w:t>
      </w:r>
      <w:r w:rsidRPr="000B015A">
        <w:rPr>
          <w:rStyle w:val="StyleUnderline"/>
        </w:rPr>
        <w:t xml:space="preserve"> after launch and tracking their paths.</w:t>
      </w:r>
    </w:p>
    <w:p w14:paraId="036D92A0" w14:textId="77777777" w:rsidR="00F671E2" w:rsidRPr="000B015A" w:rsidRDefault="00F671E2" w:rsidP="00F671E2">
      <w:pPr>
        <w:rPr>
          <w:rStyle w:val="StyleUnderline"/>
        </w:rPr>
      </w:pPr>
      <w:r w:rsidRPr="000B015A">
        <w:t xml:space="preserve">Suppose </w:t>
      </w:r>
      <w:r w:rsidRPr="000B015A">
        <w:rPr>
          <w:rStyle w:val="StyleUnderline"/>
        </w:rPr>
        <w:t>a US early warning satellite goes dark</w:t>
      </w:r>
      <w:r w:rsidRPr="000B015A">
        <w:t>, or is shut down. Going dark could signal a glitch, but</w:t>
      </w:r>
      <w:r w:rsidRPr="000B015A">
        <w:rPr>
          <w:rStyle w:val="StyleUnderline"/>
        </w:rPr>
        <w:t xml:space="preserve"> in a world in which other countries have ASATs</w:t>
      </w:r>
      <w:r w:rsidRPr="000B015A">
        <w:t xml:space="preserve">, it </w:t>
      </w:r>
      <w:r w:rsidRPr="000B015A">
        <w:rPr>
          <w:rStyle w:val="StyleUnderline"/>
        </w:rPr>
        <w:t>could</w:t>
      </w:r>
      <w:r w:rsidRPr="000B015A">
        <w:t xml:space="preserve"> also </w:t>
      </w:r>
      <w:r w:rsidRPr="000B015A">
        <w:rPr>
          <w:rStyle w:val="StyleUnderline"/>
        </w:rPr>
        <w:t>signal the beginning of an attack</w:t>
      </w:r>
      <w:r w:rsidRPr="000B015A">
        <w:t xml:space="preserve">. Without early warning satellites, </w:t>
      </w:r>
      <w:r w:rsidRPr="000B015A">
        <w:rPr>
          <w:rStyle w:val="StyleUnderline"/>
        </w:rPr>
        <w:t>the United States is much more susceptible to nuclear missiles. Given</w:t>
      </w:r>
      <w:r w:rsidRPr="000B015A">
        <w:t xml:space="preserve"> the strategy of </w:t>
      </w:r>
      <w:proofErr w:type="spellStart"/>
      <w:r w:rsidRPr="000B015A">
        <w:rPr>
          <w:rStyle w:val="StyleUnderline"/>
        </w:rPr>
        <w:t>counterforcing</w:t>
      </w:r>
      <w:proofErr w:type="spellEnd"/>
      <w:r w:rsidRPr="000B015A">
        <w:t>—targeting nuclear silos rather than populous cities to prevent a nuclear counterattack—</w:t>
      </w:r>
      <w:r w:rsidRPr="000B015A">
        <w:rPr>
          <w:rStyle w:val="StyleUnderline"/>
        </w:rPr>
        <w:t>the Americans might believe their nuclear weapons are imminently at risk.</w:t>
      </w:r>
      <w:r w:rsidRPr="000B015A">
        <w:t xml:space="preserve"> It could be </w:t>
      </w:r>
      <w:r w:rsidRPr="000B015A">
        <w:rPr>
          <w:rStyle w:val="StyleUnderline"/>
        </w:rPr>
        <w:t>twelve hours before</w:t>
      </w:r>
      <w:r w:rsidRPr="000B015A">
        <w:t xml:space="preserve"> the United States regains </w:t>
      </w:r>
      <w:r w:rsidRPr="000B015A">
        <w:rPr>
          <w:rStyle w:val="StyleUnderline"/>
        </w:rPr>
        <w:t>satellite function</w:t>
      </w:r>
      <w:r w:rsidRPr="000B015A">
        <w:t xml:space="preserve">, which </w:t>
      </w:r>
      <w:r w:rsidRPr="000B015A">
        <w:rPr>
          <w:rStyle w:val="StyleUnderline"/>
        </w:rPr>
        <w:t xml:space="preserve">is too long to wait to put together a nuclear counterattack. </w:t>
      </w:r>
      <w:r w:rsidRPr="002A3E43">
        <w:rPr>
          <w:rStyle w:val="StyleUnderline"/>
          <w:highlight w:val="green"/>
        </w:rPr>
        <w:t>The U</w:t>
      </w:r>
      <w:r w:rsidRPr="000B015A">
        <w:rPr>
          <w:rStyle w:val="StyleUnderline"/>
        </w:rPr>
        <w:t xml:space="preserve">nited </w:t>
      </w:r>
      <w:r w:rsidRPr="002A3E43">
        <w:rPr>
          <w:rStyle w:val="StyleUnderline"/>
          <w:highlight w:val="green"/>
        </w:rPr>
        <w:t>S</w:t>
      </w:r>
      <w:r w:rsidRPr="000B015A">
        <w:rPr>
          <w:rStyle w:val="StyleUnderline"/>
        </w:rPr>
        <w:t>tates</w:t>
      </w:r>
      <w:r w:rsidRPr="000B015A">
        <w:t xml:space="preserve">, therefore, </w:t>
      </w:r>
      <w:r w:rsidRPr="002A3E43">
        <w:rPr>
          <w:rStyle w:val="StyleUnderline"/>
          <w:highlight w:val="green"/>
        </w:rPr>
        <w:t>might</w:t>
      </w:r>
      <w:r w:rsidRPr="000B015A">
        <w:t xml:space="preserve"> move to </w:t>
      </w:r>
      <w:r w:rsidRPr="002A3E43">
        <w:rPr>
          <w:rStyle w:val="Emphasis"/>
          <w:highlight w:val="green"/>
        </w:rPr>
        <w:t>mobilize a nuclear attack</w:t>
      </w:r>
      <w:r w:rsidRPr="000B015A">
        <w:rPr>
          <w:rStyle w:val="StyleUnderline"/>
        </w:rPr>
        <w:t xml:space="preserve"> against Russia or China </w:t>
      </w:r>
      <w:r w:rsidRPr="002A3E43">
        <w:rPr>
          <w:rStyle w:val="StyleUnderline"/>
          <w:highlight w:val="green"/>
        </w:rPr>
        <w:t>over</w:t>
      </w:r>
      <w:r w:rsidRPr="000B015A">
        <w:t xml:space="preserve"> what might </w:t>
      </w:r>
      <w:r w:rsidRPr="000B015A">
        <w:rPr>
          <w:rStyle w:val="StyleUnderline"/>
        </w:rPr>
        <w:t xml:space="preserve">just be a piece of </w:t>
      </w:r>
      <w:r w:rsidRPr="002A3E43">
        <w:rPr>
          <w:rStyle w:val="StyleUnderline"/>
          <w:highlight w:val="green"/>
        </w:rPr>
        <w:t>debris shutting off a satellite</w:t>
      </w:r>
      <w:r w:rsidRPr="000B015A">
        <w:rPr>
          <w:rStyle w:val="StyleUnderline"/>
        </w:rPr>
        <w:t>.</w:t>
      </w:r>
    </w:p>
    <w:p w14:paraId="1D9EA625" w14:textId="77777777" w:rsidR="00F671E2" w:rsidRPr="000B015A" w:rsidRDefault="00F671E2" w:rsidP="00F671E2">
      <w:r w:rsidRPr="000B015A">
        <w:t xml:space="preserve">Additionally, </w:t>
      </w:r>
      <w:r w:rsidRPr="000B015A">
        <w:rPr>
          <w:rStyle w:val="StyleUnderline"/>
        </w:rPr>
        <w:t>accidental warfare, or</w:t>
      </w:r>
      <w:r w:rsidRPr="000B015A">
        <w:t xml:space="preserve"> strategic </w:t>
      </w:r>
      <w:r w:rsidRPr="000B015A">
        <w:rPr>
          <w:rStyle w:val="StyleUnderline"/>
        </w:rPr>
        <w:t>miscalculation, is uniquely likely in space. It is much easier to hold an adversary’s space systems in jeopardy with destructive ASATs than</w:t>
      </w:r>
      <w:r w:rsidRPr="000B015A">
        <w:t xml:space="preserve"> it is </w:t>
      </w:r>
      <w:r w:rsidRPr="000B015A">
        <w:rPr>
          <w:rStyle w:val="StyleUnderline"/>
        </w:rPr>
        <w:t>to</w:t>
      </w:r>
      <w:r w:rsidRPr="000B015A">
        <w:t xml:space="preserve"> sustainably </w:t>
      </w:r>
      <w:r w:rsidRPr="000B015A">
        <w:rPr>
          <w:rStyle w:val="StyleUnderline"/>
        </w:rPr>
        <w:t xml:space="preserve">defend a system, which is expensive </w:t>
      </w:r>
      <w:proofErr w:type="gramStart"/>
      <w:r w:rsidRPr="000B015A">
        <w:rPr>
          <w:rStyle w:val="StyleUnderline"/>
        </w:rPr>
        <w:t>and</w:t>
      </w:r>
      <w:r w:rsidRPr="000B015A">
        <w:t xml:space="preserve"> in some cases</w:t>
      </w:r>
      <w:proofErr w:type="gramEnd"/>
      <w:r w:rsidRPr="000B015A">
        <w:t xml:space="preserve"> </w:t>
      </w:r>
      <w:r w:rsidRPr="000B015A">
        <w:rPr>
          <w:rStyle w:val="StyleUnderline"/>
        </w:rPr>
        <w:t>not technologically feasible</w:t>
      </w:r>
      <w:r w:rsidRPr="000B015A">
        <w:t xml:space="preserve"> because of limitations on satellite movement. Space is therefore considered offense-dominant; </w:t>
      </w:r>
      <w:r w:rsidRPr="000B015A">
        <w:rPr>
          <w:rStyle w:val="StyleUnderline"/>
        </w:rPr>
        <w:t>offensive tactics</w:t>
      </w:r>
      <w:r w:rsidRPr="000B015A">
        <w:t xml:space="preserve"> like weapons development </w:t>
      </w:r>
      <w:r w:rsidRPr="000B015A">
        <w:rPr>
          <w:rStyle w:val="StyleUnderline"/>
        </w:rPr>
        <w:t>are prioritized over defensive measures</w:t>
      </w:r>
      <w:r w:rsidRPr="000B015A">
        <w:t>, such as improving GPS or making satellites more resistant to jamming.</w:t>
      </w:r>
    </w:p>
    <w:p w14:paraId="6A589EBF" w14:textId="77777777" w:rsidR="00F671E2" w:rsidRPr="000B015A" w:rsidRDefault="00F671E2" w:rsidP="00F671E2">
      <w:pPr>
        <w:rPr>
          <w:rStyle w:val="StyleUnderline"/>
        </w:rPr>
      </w:pPr>
      <w:r w:rsidRPr="000B015A">
        <w:t xml:space="preserve">As a result, </w:t>
      </w:r>
      <w:r w:rsidRPr="002A3E43">
        <w:rPr>
          <w:rStyle w:val="StyleUnderline"/>
          <w:highlight w:val="green"/>
        </w:rPr>
        <w:t>countries</w:t>
      </w:r>
      <w:r w:rsidRPr="000B015A">
        <w:rPr>
          <w:rStyle w:val="StyleUnderline"/>
        </w:rPr>
        <w:t xml:space="preserve"> are left with poorly defended space systems and </w:t>
      </w:r>
      <w:r w:rsidRPr="002A3E43">
        <w:rPr>
          <w:rStyle w:val="StyleUnderline"/>
          <w:highlight w:val="green"/>
        </w:rPr>
        <w:t>rely on offensive posturing, which increases</w:t>
      </w:r>
      <w:r w:rsidRPr="000B015A">
        <w:rPr>
          <w:rStyle w:val="StyleUnderline"/>
        </w:rPr>
        <w:t xml:space="preserve"> the </w:t>
      </w:r>
      <w:r w:rsidRPr="002A3E43">
        <w:rPr>
          <w:rStyle w:val="StyleUnderline"/>
          <w:highlight w:val="green"/>
        </w:rPr>
        <w:t>risk that</w:t>
      </w:r>
      <w:r w:rsidRPr="000B015A">
        <w:t xml:space="preserve"> their </w:t>
      </w:r>
      <w:r w:rsidRPr="002A3E43">
        <w:rPr>
          <w:rStyle w:val="StyleUnderline"/>
          <w:highlight w:val="green"/>
        </w:rPr>
        <w:t xml:space="preserve">actions are perceived as aggressive and </w:t>
      </w:r>
      <w:r w:rsidRPr="002A3E43">
        <w:rPr>
          <w:rStyle w:val="Emphasis"/>
          <w:highlight w:val="green"/>
        </w:rPr>
        <w:t>incentivizes rapid</w:t>
      </w:r>
      <w:r w:rsidRPr="000B015A">
        <w:rPr>
          <w:rStyle w:val="Emphasis"/>
        </w:rPr>
        <w:t xml:space="preserve">, risky </w:t>
      </w:r>
      <w:r w:rsidRPr="002A3E43">
        <w:rPr>
          <w:rStyle w:val="Emphasis"/>
          <w:highlight w:val="green"/>
        </w:rPr>
        <w:t>counterattacks</w:t>
      </w:r>
      <w:r w:rsidRPr="000B015A">
        <w:rPr>
          <w:rStyle w:val="StyleUnderline"/>
        </w:rPr>
        <w:t xml:space="preserve"> because militaries cannot rely on their spaced-based systems after first strikes.</w:t>
      </w:r>
    </w:p>
    <w:p w14:paraId="64CF0643" w14:textId="77777777" w:rsidR="00F671E2" w:rsidRPr="0064475B" w:rsidRDefault="00F671E2" w:rsidP="00F671E2">
      <w:pPr>
        <w:rPr>
          <w:szCs w:val="16"/>
        </w:rPr>
      </w:pPr>
      <w:r w:rsidRPr="0064475B">
        <w:rPr>
          <w:szCs w:val="16"/>
        </w:rPr>
        <w:t>There are several hotspots in which ASATs and offensive-dominant systems are particularly relevant. Early warning satellites play a central role in US readiness in the event of a conflict involving North Korea. News of North Korean missile launches comes from these satellites. 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w:t>
      </w:r>
    </w:p>
    <w:p w14:paraId="7530225C" w14:textId="77777777" w:rsidR="00F671E2" w:rsidRPr="0064475B" w:rsidRDefault="00F671E2" w:rsidP="00F671E2">
      <w:pPr>
        <w:rPr>
          <w:szCs w:val="16"/>
        </w:rPr>
      </w:pPr>
      <w:r w:rsidRPr="0064475B">
        <w:rPr>
          <w:szCs w:val="16"/>
        </w:rPr>
        <w:t xml:space="preserve">The South China Sea is another hotspot in which ASATs could risk escalation. China is developing Anti-Access Area Denial (A2/AD) in the South China Sea, a combination of </w:t>
      </w:r>
      <w:proofErr w:type="gramStart"/>
      <w:r w:rsidRPr="0064475B">
        <w:rPr>
          <w:szCs w:val="16"/>
        </w:rPr>
        <w:t>long range</w:t>
      </w:r>
      <w:proofErr w:type="gramEnd"/>
      <w:r w:rsidRPr="0064475B">
        <w:rPr>
          <w:szCs w:val="16"/>
        </w:rPr>
        <w:t xml:space="preserve"> radar with air and maritime defense meant to deny US freedom of navigation in the region. Given the disputed nature of territory in the South China Sea, the United States and its allies do not want China to successfully close off the region.</w:t>
      </w:r>
    </w:p>
    <w:p w14:paraId="52A32473" w14:textId="77777777" w:rsidR="00F671E2" w:rsidRPr="0064475B" w:rsidRDefault="00F671E2" w:rsidP="00F671E2">
      <w:pPr>
        <w:rPr>
          <w:szCs w:val="16"/>
        </w:rPr>
      </w:pPr>
      <w:r w:rsidRPr="0064475B">
        <w:rPr>
          <w:szCs w:val="16"/>
        </w:rPr>
        <w:t>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w:t>
      </w:r>
    </w:p>
    <w:p w14:paraId="57BA2186" w14:textId="77777777" w:rsidR="00F671E2" w:rsidRPr="0064475B" w:rsidRDefault="00F671E2" w:rsidP="00F671E2">
      <w:pPr>
        <w:rPr>
          <w:szCs w:val="16"/>
        </w:rPr>
      </w:pPr>
      <w:r w:rsidRPr="0064475B">
        <w:rPr>
          <w:szCs w:val="16"/>
        </w:rPr>
        <w:t>An Even Greater Risk</w:t>
      </w:r>
    </w:p>
    <w:p w14:paraId="1AA4F20A" w14:textId="77777777" w:rsidR="00F671E2" w:rsidRPr="0064475B" w:rsidRDefault="00F671E2" w:rsidP="00F671E2">
      <w:pPr>
        <w:rPr>
          <w:rStyle w:val="StyleUnderline"/>
        </w:rPr>
      </w:pPr>
      <w:r w:rsidRPr="0064475B">
        <w:t xml:space="preserve">Many of these conflict scenarios start with the loss of satellite function, which may seem unlikely. But ASATs threaten satellites through more than just direct attack. </w:t>
      </w:r>
      <w:r w:rsidRPr="00565ADD">
        <w:rPr>
          <w:rStyle w:val="StyleUnderline"/>
        </w:rPr>
        <w:t xml:space="preserve">ASAT </w:t>
      </w:r>
      <w:r w:rsidRPr="002A3E43">
        <w:rPr>
          <w:rStyle w:val="Emphasis"/>
          <w:highlight w:val="green"/>
        </w:rPr>
        <w:t>testing</w:t>
      </w:r>
      <w:r w:rsidRPr="0064475B">
        <w:t xml:space="preserve">, rather than deployment, </w:t>
      </w:r>
      <w:r w:rsidRPr="002A3E43">
        <w:rPr>
          <w:rStyle w:val="Emphasis"/>
          <w:highlight w:val="green"/>
        </w:rPr>
        <w:t>risks</w:t>
      </w:r>
      <w:r w:rsidRPr="0064475B">
        <w:t xml:space="preserve"> the exponential </w:t>
      </w:r>
      <w:r w:rsidRPr="0064475B">
        <w:rPr>
          <w:rStyle w:val="Emphasis"/>
        </w:rPr>
        <w:t xml:space="preserve">accumulation of </w:t>
      </w:r>
      <w:r w:rsidRPr="002A3E43">
        <w:rPr>
          <w:rStyle w:val="Emphasis"/>
          <w:highlight w:val="green"/>
        </w:rPr>
        <w:t>debris</w:t>
      </w:r>
      <w:r w:rsidRPr="002A3E43">
        <w:rPr>
          <w:rStyle w:val="StyleUnderline"/>
          <w:highlight w:val="green"/>
        </w:rPr>
        <w:t xml:space="preserve">, which </w:t>
      </w:r>
      <w:r w:rsidRPr="002A3E43">
        <w:rPr>
          <w:rStyle w:val="Emphasis"/>
          <w:highlight w:val="green"/>
        </w:rPr>
        <w:t>endangers satellites</w:t>
      </w:r>
      <w:r w:rsidRPr="0064475B">
        <w:rPr>
          <w:rStyle w:val="StyleUnderline"/>
        </w:rPr>
        <w:t xml:space="preserve"> and creates a host of other problems.</w:t>
      </w:r>
    </w:p>
    <w:p w14:paraId="44E633BD" w14:textId="77777777" w:rsidR="00F671E2" w:rsidRPr="0064475B" w:rsidRDefault="00F671E2" w:rsidP="00F671E2">
      <w:r w:rsidRPr="000B015A">
        <w:rPr>
          <w:rStyle w:val="StyleUnderline"/>
        </w:rPr>
        <w:t xml:space="preserve">KE-ASATs rely on smashing satellites into thousands of pieces, so each test adds tremendous amounts of space </w:t>
      </w:r>
      <w:r w:rsidRPr="0064475B">
        <w:rPr>
          <w:rStyle w:val="StyleUnderline"/>
        </w:rPr>
        <w:t xml:space="preserve">debris. The </w:t>
      </w:r>
      <w:r w:rsidRPr="0064475B">
        <w:rPr>
          <w:rStyle w:val="Emphasis"/>
          <w:highlight w:val="green"/>
        </w:rPr>
        <w:t>2007</w:t>
      </w:r>
      <w:r w:rsidRPr="0064475B">
        <w:rPr>
          <w:rStyle w:val="Emphasis"/>
        </w:rPr>
        <w:t xml:space="preserve"> Chinese KE-ASAT </w:t>
      </w:r>
      <w:r w:rsidRPr="0064475B">
        <w:rPr>
          <w:rStyle w:val="Emphasis"/>
          <w:highlight w:val="green"/>
        </w:rPr>
        <w:t>test alone</w:t>
      </w:r>
      <w:r w:rsidRPr="0064475B">
        <w:rPr>
          <w:rStyle w:val="StyleUnderline"/>
          <w:highlight w:val="green"/>
        </w:rPr>
        <w:t xml:space="preserve"> increased</w:t>
      </w:r>
      <w:r w:rsidRPr="0064475B">
        <w:rPr>
          <w:rStyle w:val="StyleUnderline"/>
        </w:rPr>
        <w:t xml:space="preserve"> the number of </w:t>
      </w:r>
      <w:r w:rsidRPr="0064475B">
        <w:rPr>
          <w:rStyle w:val="StyleUnderline"/>
          <w:highlight w:val="green"/>
        </w:rPr>
        <w:t>objects</w:t>
      </w:r>
      <w:r w:rsidRPr="0064475B">
        <w:rPr>
          <w:rStyle w:val="StyleUnderline"/>
        </w:rPr>
        <w:t xml:space="preserve"> in orbit </w:t>
      </w:r>
      <w:r w:rsidRPr="0064475B">
        <w:rPr>
          <w:rStyle w:val="StyleUnderline"/>
          <w:highlight w:val="green"/>
        </w:rPr>
        <w:t xml:space="preserve">by </w:t>
      </w:r>
      <w:r w:rsidRPr="0064475B">
        <w:rPr>
          <w:rStyle w:val="Emphasis"/>
          <w:highlight w:val="green"/>
        </w:rPr>
        <w:t>20 percent</w:t>
      </w:r>
      <w:r w:rsidRPr="0064475B">
        <w:t>, producing more than two thousand pieces of debris large enough to be tracked and likely thousands more too small to be counted that will remain in orbit for centuries.</w:t>
      </w:r>
    </w:p>
    <w:p w14:paraId="4E5BA5C9" w14:textId="77777777" w:rsidR="00F671E2" w:rsidRPr="00D07142" w:rsidRDefault="00F671E2" w:rsidP="00F671E2">
      <w:r w:rsidRPr="00D07142">
        <w:t xml:space="preserve">Even the smallest pieces of </w:t>
      </w:r>
      <w:r w:rsidRPr="002A3E43">
        <w:rPr>
          <w:rStyle w:val="StyleUnderline"/>
          <w:highlight w:val="green"/>
        </w:rPr>
        <w:t>debris</w:t>
      </w:r>
      <w:r w:rsidRPr="00D07142">
        <w:rPr>
          <w:rStyle w:val="StyleUnderline"/>
        </w:rPr>
        <w:t xml:space="preserve"> can do great damage</w:t>
      </w:r>
      <w:r w:rsidRPr="00D07142">
        <w:t xml:space="preserve">; traveling at more than 15,000 miles per hour, </w:t>
      </w:r>
      <w:r w:rsidRPr="00D07142">
        <w:rPr>
          <w:rStyle w:val="StyleUnderline"/>
        </w:rPr>
        <w:t xml:space="preserve">they can </w:t>
      </w:r>
      <w:r w:rsidRPr="002A3E43">
        <w:rPr>
          <w:rStyle w:val="StyleUnderline"/>
          <w:highlight w:val="green"/>
        </w:rPr>
        <w:t>crash into other debris in</w:t>
      </w:r>
      <w:r w:rsidRPr="00D07142">
        <w:rPr>
          <w:rStyle w:val="StyleUnderline"/>
        </w:rPr>
        <w:t xml:space="preserve"> a </w:t>
      </w:r>
      <w:r w:rsidRPr="002A3E43">
        <w:rPr>
          <w:rStyle w:val="StyleUnderline"/>
          <w:highlight w:val="green"/>
        </w:rPr>
        <w:t>proliferation known as</w:t>
      </w:r>
      <w:r w:rsidRPr="00D07142">
        <w:rPr>
          <w:rStyle w:val="StyleUnderline"/>
        </w:rPr>
        <w:t xml:space="preserve"> the </w:t>
      </w:r>
      <w:r w:rsidRPr="002A3E43">
        <w:rPr>
          <w:rStyle w:val="Emphasis"/>
          <w:highlight w:val="green"/>
        </w:rPr>
        <w:t>Kessler Syndrome</w:t>
      </w:r>
      <w:r w:rsidRPr="00D07142">
        <w:rPr>
          <w:rStyle w:val="Emphasis"/>
        </w:rPr>
        <w:t>.</w:t>
      </w:r>
      <w:r w:rsidRPr="00D07142">
        <w:rPr>
          <w:rStyle w:val="StyleUnderline"/>
        </w:rPr>
        <w:t xml:space="preserve"> The situation in </w:t>
      </w:r>
      <w:r w:rsidRPr="002A3E43">
        <w:rPr>
          <w:rStyle w:val="StyleUnderline"/>
          <w:highlight w:val="green"/>
        </w:rPr>
        <w:t>space</w:t>
      </w:r>
      <w:r w:rsidRPr="00D07142">
        <w:rPr>
          <w:rStyle w:val="StyleUnderline"/>
        </w:rPr>
        <w:t xml:space="preserve"> could </w:t>
      </w:r>
      <w:r w:rsidRPr="002A3E43">
        <w:rPr>
          <w:rStyle w:val="StyleUnderline"/>
          <w:highlight w:val="green"/>
        </w:rPr>
        <w:t>approach</w:t>
      </w:r>
      <w:r w:rsidRPr="00D07142">
        <w:rPr>
          <w:rStyle w:val="StyleUnderline"/>
        </w:rPr>
        <w:t xml:space="preserve"> a </w:t>
      </w:r>
      <w:r w:rsidRPr="002A3E43">
        <w:rPr>
          <w:rStyle w:val="StyleUnderline"/>
          <w:highlight w:val="green"/>
        </w:rPr>
        <w:t>critical mass</w:t>
      </w:r>
      <w:r w:rsidRPr="00D07142">
        <w:rPr>
          <w:rStyle w:val="StyleUnderline"/>
        </w:rPr>
        <w:t xml:space="preserve"> in which collision cascading occurs even if all launches were halted, choking orbits with debris </w:t>
      </w:r>
      <w:r w:rsidRPr="002A3E43">
        <w:rPr>
          <w:rStyle w:val="StyleUnderline"/>
          <w:highlight w:val="green"/>
        </w:rPr>
        <w:t>until</w:t>
      </w:r>
      <w:r w:rsidRPr="002A3E43">
        <w:rPr>
          <w:rStyle w:val="Emphasis"/>
          <w:highlight w:val="green"/>
        </w:rPr>
        <w:t xml:space="preserve"> all satellites are destroyed</w:t>
      </w:r>
      <w:r w:rsidRPr="002A3E43">
        <w:rPr>
          <w:rStyle w:val="StyleUnderline"/>
          <w:highlight w:val="green"/>
        </w:rPr>
        <w:t xml:space="preserve"> and </w:t>
      </w:r>
      <w:r w:rsidRPr="002A3E43">
        <w:rPr>
          <w:rStyle w:val="Emphasis"/>
          <w:highlight w:val="green"/>
        </w:rPr>
        <w:t>spaceflight rendered impossible</w:t>
      </w:r>
      <w:r w:rsidRPr="002A3E43">
        <w:rPr>
          <w:rStyle w:val="StyleUnderline"/>
          <w:highlight w:val="green"/>
        </w:rPr>
        <w:t>. Compared to</w:t>
      </w:r>
      <w:r w:rsidRPr="00D07142">
        <w:rPr>
          <w:rStyle w:val="StyleUnderline"/>
        </w:rPr>
        <w:t xml:space="preserve"> the negligible debris created during </w:t>
      </w:r>
      <w:r w:rsidRPr="002A3E43">
        <w:rPr>
          <w:rStyle w:val="Emphasis"/>
          <w:highlight w:val="green"/>
        </w:rPr>
        <w:t>commercial launches</w:t>
      </w:r>
      <w:r w:rsidRPr="002A3E43">
        <w:rPr>
          <w:rStyle w:val="StyleUnderline"/>
          <w:highlight w:val="green"/>
        </w:rPr>
        <w:t>, ASAT tests</w:t>
      </w:r>
      <w:r w:rsidRPr="00D07142">
        <w:t>—</w:t>
      </w:r>
      <w:r w:rsidRPr="00D07142">
        <w:rPr>
          <w:rStyle w:val="StyleUnderline"/>
        </w:rPr>
        <w:t>especially if the arms race continues to escalate</w:t>
      </w:r>
      <w:r w:rsidRPr="00D07142">
        <w:t xml:space="preserve"> and countries with less developed space programs join with cruder designs—</w:t>
      </w:r>
      <w:r w:rsidRPr="00D07142">
        <w:rPr>
          <w:rStyle w:val="StyleUnderline"/>
        </w:rPr>
        <w:t xml:space="preserve">may </w:t>
      </w:r>
      <w:r w:rsidRPr="002A3E43">
        <w:rPr>
          <w:rStyle w:val="StyleUnderline"/>
          <w:highlight w:val="green"/>
        </w:rPr>
        <w:t>accelerate</w:t>
      </w:r>
      <w:r w:rsidRPr="00D07142">
        <w:rPr>
          <w:rStyle w:val="StyleUnderline"/>
        </w:rPr>
        <w:t xml:space="preserve"> the </w:t>
      </w:r>
      <w:r w:rsidRPr="002A3E43">
        <w:rPr>
          <w:rStyle w:val="StyleUnderline"/>
          <w:highlight w:val="green"/>
        </w:rPr>
        <w:t>debris</w:t>
      </w:r>
      <w:r w:rsidRPr="00D07142">
        <w:rPr>
          <w:rStyle w:val="StyleUnderline"/>
        </w:rPr>
        <w:t xml:space="preserve"> in space closer and closer to this critical mass.</w:t>
      </w:r>
    </w:p>
    <w:p w14:paraId="2CF3FED7" w14:textId="77777777" w:rsidR="00F671E2" w:rsidRDefault="00F671E2" w:rsidP="00F671E2">
      <w:pPr>
        <w:rPr>
          <w:rStyle w:val="StyleUnderline"/>
        </w:rPr>
      </w:pPr>
      <w:r w:rsidRPr="0064475B">
        <w:rPr>
          <w:rStyle w:val="Emphasis"/>
          <w:highlight w:val="green"/>
        </w:rPr>
        <w:t>I</w:t>
      </w:r>
      <w:r w:rsidRPr="00CD0156">
        <w:rPr>
          <w:rStyle w:val="Emphasis"/>
          <w:highlight w:val="green"/>
        </w:rPr>
        <w:t>f deb</w:t>
      </w:r>
      <w:r w:rsidRPr="0064475B">
        <w:rPr>
          <w:rStyle w:val="Emphasis"/>
          <w:highlight w:val="green"/>
        </w:rPr>
        <w:t>ris knocks out a satellite</w:t>
      </w:r>
      <w:r w:rsidRPr="00D07142">
        <w:rPr>
          <w:rStyle w:val="StyleUnderline"/>
        </w:rPr>
        <w:t>, an increasingly likely possibility in a world with ASAT tests, then</w:t>
      </w:r>
      <w:r w:rsidRPr="0064475B">
        <w:t xml:space="preserve"> the aforementioned </w:t>
      </w:r>
      <w:r w:rsidRPr="0064475B">
        <w:rPr>
          <w:rStyle w:val="Emphasis"/>
          <w:highlight w:val="green"/>
        </w:rPr>
        <w:t>conflict scenarios become more likely</w:t>
      </w:r>
      <w:r w:rsidRPr="00D07142">
        <w:rPr>
          <w:rStyle w:val="Emphasis"/>
        </w:rPr>
        <w:t>.</w:t>
      </w:r>
      <w:r w:rsidRPr="0064475B">
        <w:t xml:space="preserve"> Conflict aside, </w:t>
      </w:r>
      <w:r w:rsidRPr="00D07142">
        <w:rPr>
          <w:rStyle w:val="StyleUnderline"/>
        </w:rPr>
        <w:t xml:space="preserve">ASAT-based debris clouds are terrifying in their own right. </w:t>
      </w:r>
      <w:r w:rsidRPr="0064475B">
        <w:rPr>
          <w:rStyle w:val="Emphasis"/>
        </w:rPr>
        <w:t>Public health</w:t>
      </w:r>
      <w:r w:rsidRPr="00D07142">
        <w:rPr>
          <w:rStyle w:val="Emphasis"/>
        </w:rPr>
        <w:t xml:space="preserve">, transportation, </w:t>
      </w:r>
      <w:r w:rsidRPr="0064475B">
        <w:rPr>
          <w:rStyle w:val="Emphasis"/>
          <w:highlight w:val="green"/>
        </w:rPr>
        <w:t>climate science, and</w:t>
      </w:r>
      <w:r w:rsidRPr="00D07142">
        <w:rPr>
          <w:rStyle w:val="Emphasis"/>
        </w:rPr>
        <w:t xml:space="preserve"> a litany of other </w:t>
      </w:r>
      <w:r w:rsidRPr="0064475B">
        <w:rPr>
          <w:rStyle w:val="Emphasis"/>
          <w:highlight w:val="green"/>
        </w:rPr>
        <w:t>crucial infrastructures are dependent on satellites</w:t>
      </w:r>
      <w:r w:rsidRPr="00D07142">
        <w:rPr>
          <w:rStyle w:val="StyleUnderline"/>
        </w:rPr>
        <w:t xml:space="preserve"> that are now at ris</w:t>
      </w:r>
      <w:r w:rsidRPr="0064475B">
        <w:rPr>
          <w:rStyle w:val="StyleUnderline"/>
        </w:rPr>
        <w:t>k.</w:t>
      </w:r>
      <w:r w:rsidRPr="0064475B">
        <w:t xml:space="preserve"> Satellite GPS is a cornerstone of the modern economy; some pundits believe that </w:t>
      </w:r>
      <w:r w:rsidRPr="0064475B">
        <w:rPr>
          <w:rStyle w:val="StyleUnderline"/>
        </w:rPr>
        <w:t xml:space="preserve">the slightest </w:t>
      </w:r>
      <w:r w:rsidRPr="0064475B">
        <w:rPr>
          <w:rStyle w:val="StyleUnderline"/>
          <w:highlight w:val="green"/>
        </w:rPr>
        <w:t>glitch in GPS</w:t>
      </w:r>
      <w:r w:rsidRPr="0064475B">
        <w:rPr>
          <w:rStyle w:val="StyleUnderline"/>
        </w:rPr>
        <w:t xml:space="preserve"> satellites could </w:t>
      </w:r>
      <w:r w:rsidRPr="0064475B">
        <w:rPr>
          <w:rStyle w:val="Emphasis"/>
        </w:rPr>
        <w:t>shock the stock market</w:t>
      </w:r>
      <w:r w:rsidRPr="0064475B">
        <w:rPr>
          <w:rStyle w:val="StyleUnderline"/>
        </w:rPr>
        <w:t xml:space="preserve"> and</w:t>
      </w:r>
      <w:r w:rsidRPr="0064475B">
        <w:t xml:space="preserve"> further </w:t>
      </w:r>
      <w:r w:rsidRPr="0064475B">
        <w:rPr>
          <w:rStyle w:val="Emphasis"/>
          <w:highlight w:val="green"/>
        </w:rPr>
        <w:t>destabilize</w:t>
      </w:r>
      <w:r w:rsidRPr="0064475B">
        <w:rPr>
          <w:rStyle w:val="Emphasis"/>
        </w:rPr>
        <w:t xml:space="preserve"> a</w:t>
      </w:r>
      <w:r w:rsidRPr="0064475B">
        <w:t xml:space="preserve">n unstable </w:t>
      </w:r>
      <w:r w:rsidRPr="0064475B">
        <w:rPr>
          <w:rStyle w:val="Emphasis"/>
          <w:highlight w:val="green"/>
        </w:rPr>
        <w:t>global economy</w:t>
      </w:r>
      <w:r w:rsidRPr="0064475B">
        <w:rPr>
          <w:rStyle w:val="Emphasis"/>
        </w:rPr>
        <w:t>.</w:t>
      </w:r>
      <w:r w:rsidRPr="0064475B">
        <w:t xml:space="preserve"> During the pandemic, </w:t>
      </w:r>
      <w:r w:rsidRPr="0064475B">
        <w:rPr>
          <w:rStyle w:val="StyleUnderline"/>
        </w:rPr>
        <w:t>satellites are playing a crucial role in</w:t>
      </w:r>
      <w:r w:rsidRPr="0064475B">
        <w:t xml:space="preserve"> geospatial </w:t>
      </w:r>
      <w:r w:rsidRPr="0064475B">
        <w:rPr>
          <w:rStyle w:val="StyleUnderline"/>
        </w:rPr>
        <w:t>data collection for infectious disease modeling.</w:t>
      </w:r>
    </w:p>
    <w:p w14:paraId="27844A62" w14:textId="77777777" w:rsidR="00F671E2" w:rsidRDefault="00F671E2" w:rsidP="00F671E2">
      <w:pPr>
        <w:pStyle w:val="Heading4"/>
      </w:pPr>
      <w:r>
        <w:t xml:space="preserve">Private property is key to transform short-term goals into </w:t>
      </w:r>
      <w:r w:rsidRPr="003D5DC1">
        <w:rPr>
          <w:u w:val="single"/>
        </w:rPr>
        <w:t>settlement</w:t>
      </w:r>
      <w:r>
        <w:t>.</w:t>
      </w:r>
    </w:p>
    <w:p w14:paraId="192667FF" w14:textId="77777777" w:rsidR="00F671E2" w:rsidRPr="00CD0156" w:rsidRDefault="00F671E2" w:rsidP="00F671E2">
      <w:proofErr w:type="spellStart"/>
      <w:r w:rsidRPr="00CD0156">
        <w:rPr>
          <w:rStyle w:val="Style13ptBold"/>
        </w:rPr>
        <w:t>Jonckheere</w:t>
      </w:r>
      <w:proofErr w:type="spellEnd"/>
      <w:r w:rsidRPr="00CD0156">
        <w:rPr>
          <w:rStyle w:val="Style13ptBold"/>
        </w:rPr>
        <w:t xml:space="preserve"> 18</w:t>
      </w:r>
      <w:r>
        <w:t xml:space="preserve"> [</w:t>
      </w:r>
      <w:proofErr w:type="spellStart"/>
      <w:r w:rsidRPr="00CD0156">
        <w:t>Evarist</w:t>
      </w:r>
      <w:proofErr w:type="spellEnd"/>
      <w:r w:rsidRPr="00CD0156">
        <w:t xml:space="preserve"> </w:t>
      </w:r>
      <w:proofErr w:type="spellStart"/>
      <w:r w:rsidRPr="00CD0156">
        <w:t>Jonckheere</w:t>
      </w:r>
      <w:proofErr w:type="spellEnd"/>
      <w:r>
        <w:t>, Master of Laws, Ghent University,</w:t>
      </w:r>
      <w:r w:rsidRPr="00CD0156">
        <w:t xml:space="preserve"> </w:t>
      </w:r>
      <w:r>
        <w:t xml:space="preserve">“The Privatization of Outer Space and the Consequences for Space Law,” 2018, Master’s Thesis, </w:t>
      </w:r>
      <w:r w:rsidRPr="00CD0156">
        <w:t>https://libstore.ugent.be/fulltxt/RUG01/002/479/330/RUG01-002479330_2018_0001_AC.pdf</w:t>
      </w:r>
      <w:r>
        <w:t>, EA]</w:t>
      </w:r>
    </w:p>
    <w:p w14:paraId="717065AB" w14:textId="77777777" w:rsidR="00F671E2" w:rsidRPr="003D5DC1" w:rsidRDefault="00F671E2" w:rsidP="00F671E2">
      <w:r w:rsidRPr="00CD0156">
        <w:t xml:space="preserve">The reality is that private enterprises are already moving in a direction that will need a similar regime. So, the big </w:t>
      </w:r>
      <w:r w:rsidRPr="0095145F">
        <w:rPr>
          <w:rStyle w:val="StyleUnderline"/>
        </w:rPr>
        <w:t>legal uncertainties</w:t>
      </w:r>
      <w:r w:rsidRPr="00CD0156">
        <w:rPr>
          <w:rStyle w:val="StyleUnderline"/>
        </w:rPr>
        <w:t xml:space="preserve"> concerning space property should be dealt with sooner rather than later</w:t>
      </w:r>
      <w:r w:rsidRPr="00CD0156">
        <w:t xml:space="preserve">.194 </w:t>
      </w:r>
      <w:r w:rsidRPr="00CD0156">
        <w:rPr>
          <w:rStyle w:val="StyleUnderline"/>
        </w:rPr>
        <w:t>Legal certainty on an international level would greatly benefit the space industry.</w:t>
      </w:r>
      <w:r w:rsidRPr="00CD0156">
        <w:t xml:space="preserve"> The </w:t>
      </w:r>
      <w:r w:rsidRPr="0095145F">
        <w:rPr>
          <w:rStyle w:val="StyleUnderline"/>
        </w:rPr>
        <w:t>existing</w:t>
      </w:r>
      <w:r w:rsidRPr="00CD0156">
        <w:rPr>
          <w:rStyle w:val="StyleUnderline"/>
        </w:rPr>
        <w:t xml:space="preserve"> </w:t>
      </w:r>
      <w:r w:rsidRPr="0095145F">
        <w:rPr>
          <w:rStyle w:val="StyleUnderline"/>
          <w:highlight w:val="green"/>
        </w:rPr>
        <w:t>risks of space ventures would be minimized as private companies</w:t>
      </w:r>
      <w:r w:rsidRPr="00CD0156">
        <w:t xml:space="preserve"> would </w:t>
      </w:r>
      <w:r w:rsidRPr="0095145F">
        <w:rPr>
          <w:rStyle w:val="StyleUnderline"/>
          <w:highlight w:val="green"/>
        </w:rPr>
        <w:t>know what they are up against. This could</w:t>
      </w:r>
      <w:r w:rsidRPr="00CD0156">
        <w:rPr>
          <w:rStyle w:val="StyleUnderline"/>
        </w:rPr>
        <w:t xml:space="preserve"> give a </w:t>
      </w:r>
      <w:r w:rsidRPr="0095145F">
        <w:rPr>
          <w:rStyle w:val="StyleUnderline"/>
          <w:highlight w:val="green"/>
        </w:rPr>
        <w:t xml:space="preserve">boost to private enterprises to be </w:t>
      </w:r>
      <w:r w:rsidRPr="0095145F">
        <w:rPr>
          <w:rStyle w:val="Emphasis"/>
          <w:highlight w:val="green"/>
        </w:rPr>
        <w:t>more</w:t>
      </w:r>
      <w:r w:rsidRPr="00CD0156">
        <w:t xml:space="preserve"> technologically </w:t>
      </w:r>
      <w:r w:rsidRPr="0095145F">
        <w:rPr>
          <w:rStyle w:val="Emphasis"/>
          <w:highlight w:val="green"/>
        </w:rPr>
        <w:t>innovative</w:t>
      </w:r>
      <w:r w:rsidRPr="00CD0156">
        <w:t xml:space="preserve"> and entrepreneurial </w:t>
      </w:r>
      <w:r w:rsidRPr="00CD0156">
        <w:rPr>
          <w:rStyle w:val="StyleUnderline"/>
        </w:rPr>
        <w:t>when it comes to</w:t>
      </w:r>
      <w:r w:rsidRPr="00CD0156">
        <w:t xml:space="preserve"> outer </w:t>
      </w:r>
      <w:r w:rsidRPr="00CD0156">
        <w:rPr>
          <w:rStyle w:val="StyleUnderline"/>
        </w:rPr>
        <w:t xml:space="preserve">space exploration. The prospect of </w:t>
      </w:r>
      <w:r w:rsidRPr="0095145F">
        <w:rPr>
          <w:rStyle w:val="Emphasis"/>
          <w:highlight w:val="green"/>
        </w:rPr>
        <w:t>gaining property rights</w:t>
      </w:r>
      <w:r w:rsidRPr="0095145F">
        <w:rPr>
          <w:rStyle w:val="StyleUnderline"/>
          <w:highlight w:val="green"/>
        </w:rPr>
        <w:t xml:space="preserve"> might push them to undergo </w:t>
      </w:r>
      <w:r w:rsidRPr="0095145F">
        <w:rPr>
          <w:rStyle w:val="Emphasis"/>
          <w:highlight w:val="green"/>
        </w:rPr>
        <w:t>more fully realized expeditions</w:t>
      </w:r>
      <w:r w:rsidRPr="0095145F">
        <w:rPr>
          <w:rStyle w:val="StyleUnderline"/>
          <w:highlight w:val="green"/>
        </w:rPr>
        <w:t xml:space="preserve"> for </w:t>
      </w:r>
      <w:r w:rsidRPr="0095145F">
        <w:rPr>
          <w:rStyle w:val="Emphasis"/>
          <w:highlight w:val="green"/>
        </w:rPr>
        <w:t>larger</w:t>
      </w:r>
      <w:r w:rsidRPr="00CD0156">
        <w:t xml:space="preserve"> and fixed </w:t>
      </w:r>
      <w:r w:rsidRPr="0095145F">
        <w:rPr>
          <w:rStyle w:val="Emphasis"/>
          <w:highlight w:val="green"/>
        </w:rPr>
        <w:t>rewards</w:t>
      </w:r>
      <w:r w:rsidRPr="00CD0156">
        <w:t>. The legal regime should however ensure fairness and order between the competing space entrepreneurs.195</w:t>
      </w:r>
    </w:p>
    <w:p w14:paraId="7FF94E9F" w14:textId="77777777" w:rsidR="00F671E2" w:rsidRDefault="00F671E2" w:rsidP="00F671E2">
      <w:pPr>
        <w:pStyle w:val="Heading4"/>
      </w:pPr>
      <w:r>
        <w:t xml:space="preserve">That prevents other-wise inevitable </w:t>
      </w:r>
      <w:r w:rsidRPr="00DC3EA6">
        <w:rPr>
          <w:u w:val="single"/>
        </w:rPr>
        <w:t>extinction</w:t>
      </w:r>
      <w:r>
        <w:t xml:space="preserve"> – independently creates massive tech spillover, global coop, and new resources.</w:t>
      </w:r>
    </w:p>
    <w:p w14:paraId="1A4A338F" w14:textId="77777777" w:rsidR="00F671E2" w:rsidRPr="00BA42D2" w:rsidRDefault="00F671E2" w:rsidP="00F671E2">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2BA8A9ED" w14:textId="77777777" w:rsidR="00F671E2" w:rsidRPr="003A3A6B" w:rsidRDefault="00F671E2" w:rsidP="00F671E2">
      <w:r w:rsidRPr="003A3A6B">
        <w:rPr>
          <w:rStyle w:val="StyleUnderline"/>
        </w:rPr>
        <w:t xml:space="preserve">In favor of going into space are such basics as gaining </w:t>
      </w:r>
      <w:r w:rsidRPr="003A3A6B">
        <w:rPr>
          <w:rStyle w:val="Emphasis"/>
        </w:rPr>
        <w:t>scientific knowledge</w:t>
      </w:r>
      <w:r w:rsidRPr="003A3A6B">
        <w:rPr>
          <w:rStyle w:val="StyleUnderline"/>
        </w:rPr>
        <w:t xml:space="preserve"> and developing beneficial </w:t>
      </w:r>
      <w:r w:rsidRPr="003A3A6B">
        <w:rPr>
          <w:rStyle w:val="Emphasis"/>
        </w:rPr>
        <w:t>new technologies</w:t>
      </w:r>
      <w:r w:rsidRPr="003A3A6B">
        <w:rPr>
          <w:rStyle w:val="StyleUnderline"/>
        </w:rPr>
        <w:t>, both of which space exploration and use have already begun to accomplish with dramatic</w:t>
      </w:r>
      <w:r w:rsidRPr="003A3A6B">
        <w:t xml:space="preserve"> and sometimes unexpected </w:t>
      </w:r>
      <w:r w:rsidRPr="003A3A6B">
        <w:rPr>
          <w:rStyle w:val="StyleUnderline"/>
        </w:rPr>
        <w:t>effects for humankind</w:t>
      </w:r>
      <w:r w:rsidRPr="003A3A6B">
        <w:t xml:space="preserve">.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rsidRPr="003A3A6B">
        <w:t>scorchingly</w:t>
      </w:r>
      <w:proofErr w:type="spellEnd"/>
      <w:r w:rsidRPr="003A3A6B">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008BACB0" w14:textId="77777777" w:rsidR="00F671E2" w:rsidRPr="003A3A6B" w:rsidRDefault="00F671E2" w:rsidP="00F671E2">
      <w:pPr>
        <w:rPr>
          <w:rStyle w:val="StyleUnderline"/>
        </w:rPr>
      </w:pPr>
      <w:r w:rsidRPr="003A3A6B">
        <w:rPr>
          <w:rStyle w:val="StyleUnderline"/>
        </w:rPr>
        <w:t>On the technological side, everything with</w:t>
      </w:r>
      <w:r w:rsidRPr="003A3A6B">
        <w:t xml:space="preserve"> American global positioning system (</w:t>
      </w:r>
      <w:r w:rsidRPr="003A3A6B">
        <w:rPr>
          <w:rStyle w:val="Emphasis"/>
        </w:rPr>
        <w:t>GPS</w:t>
      </w:r>
      <w:r w:rsidRPr="003A3A6B">
        <w:t xml:space="preserve">), Russian </w:t>
      </w:r>
      <w:proofErr w:type="spellStart"/>
      <w:r w:rsidRPr="003A3A6B">
        <w:t>Glonass</w:t>
      </w:r>
      <w:proofErr w:type="spellEnd"/>
      <w:r w:rsidRPr="003A3A6B">
        <w:t>, or other global navigation systems—</w:t>
      </w:r>
      <w:r w:rsidRPr="003A3A6B">
        <w:rPr>
          <w:rStyle w:val="StyleUnderline"/>
        </w:rPr>
        <w:t>from smartphones to military vehicles</w:t>
      </w:r>
      <w:r w:rsidRPr="003A3A6B">
        <w:t>—</w:t>
      </w:r>
      <w:r w:rsidRPr="003A3A6B">
        <w:rPr>
          <w:rStyle w:val="StyleUnderline"/>
        </w:rPr>
        <w:t>relies on</w:t>
      </w:r>
      <w:r w:rsidRPr="003A3A6B">
        <w:t xml:space="preserve"> a network of </w:t>
      </w:r>
      <w:r w:rsidRPr="003A3A6B">
        <w:rPr>
          <w:rStyle w:val="StyleUnderline"/>
        </w:rPr>
        <w:t>satellites</w:t>
      </w:r>
      <w:r w:rsidRPr="003A3A6B">
        <w:t xml:space="preserve"> above us, </w:t>
      </w:r>
      <w:r w:rsidRPr="003A3A6B">
        <w:rPr>
          <w:rStyle w:val="StyleUnderline"/>
        </w:rPr>
        <w:t>placed</w:t>
      </w:r>
      <w:r w:rsidRPr="003A3A6B">
        <w:t xml:space="preserve"> there </w:t>
      </w:r>
      <w:r w:rsidRPr="003A3A6B">
        <w:rPr>
          <w:rStyle w:val="StyleUnderline"/>
        </w:rPr>
        <w:t>by rocketry and</w:t>
      </w:r>
      <w:r w:rsidRPr="003A3A6B">
        <w:t xml:space="preserve"> painstakingly </w:t>
      </w:r>
      <w:r w:rsidRPr="003A3A6B">
        <w:rPr>
          <w:rStyle w:val="StyleUnderline"/>
        </w:rPr>
        <w:t xml:space="preserve">tracked with instruments developed for the task. So many technologies have been pioneered by space exploration and use that </w:t>
      </w:r>
      <w:r w:rsidRPr="003A3A6B">
        <w:rPr>
          <w:rStyle w:val="Emphasis"/>
        </w:rPr>
        <w:t>it is hard to list them all</w:t>
      </w:r>
      <w:r w:rsidRPr="003A3A6B">
        <w:rPr>
          <w:rStyle w:val="StyleUnderline"/>
        </w:rPr>
        <w:t>, but</w:t>
      </w:r>
      <w:r w:rsidRPr="003A3A6B">
        <w:t xml:space="preserve"> some of </w:t>
      </w:r>
      <w:r w:rsidRPr="003A3A6B">
        <w:rPr>
          <w:rStyle w:val="StyleUnderline"/>
        </w:rPr>
        <w:t xml:space="preserve">the more important ones include </w:t>
      </w:r>
      <w:r w:rsidRPr="003A3A6B">
        <w:rPr>
          <w:rStyle w:val="Emphasis"/>
        </w:rPr>
        <w:t>weather satellites</w:t>
      </w:r>
      <w:r w:rsidRPr="003A3A6B">
        <w:t xml:space="preserve"> (which are not only convenient but also allow preparation for and evacuation from severe weather), </w:t>
      </w:r>
      <w:r w:rsidRPr="003A3A6B">
        <w:rPr>
          <w:rStyle w:val="StyleUnderline"/>
        </w:rPr>
        <w:t>communication satellites, solar</w:t>
      </w:r>
      <w:r w:rsidRPr="003A3A6B">
        <w:t xml:space="preserve"> photovoltaic (PV) </w:t>
      </w:r>
      <w:r w:rsidRPr="003A3A6B">
        <w:rPr>
          <w:rStyle w:val="StyleUnderline"/>
        </w:rPr>
        <w:t>cells, advances in electronics and computers, advances in materials science, and so on.</w:t>
      </w:r>
    </w:p>
    <w:p w14:paraId="096C8946" w14:textId="77777777" w:rsidR="00F671E2" w:rsidRPr="00570115" w:rsidRDefault="00F671E2" w:rsidP="00F671E2">
      <w:pPr>
        <w:rPr>
          <w:szCs w:val="16"/>
        </w:rPr>
      </w:pPr>
      <w:r w:rsidRPr="00570115">
        <w:rPr>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23DAF1CA" w14:textId="77777777" w:rsidR="00F671E2" w:rsidRPr="00C93DFB" w:rsidRDefault="00F671E2" w:rsidP="00F671E2">
      <w:r w:rsidRPr="00C93DFB">
        <w:rPr>
          <w:rStyle w:val="StyleUnderline"/>
          <w:highlight w:val="green"/>
        </w:rPr>
        <w:t>Space activities</w:t>
      </w:r>
      <w:r w:rsidRPr="00C93DFB">
        <w:rPr>
          <w:rStyle w:val="StyleUnderline"/>
        </w:rPr>
        <w:t xml:space="preserve"> are</w:t>
      </w:r>
      <w:r w:rsidRPr="00C93DFB">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t xml:space="preserve"> a </w:t>
      </w:r>
      <w:r w:rsidRPr="00C93DFB">
        <w:rPr>
          <w:rStyle w:val="StyleUnderline"/>
          <w:highlight w:val="green"/>
        </w:rPr>
        <w:t>thawing</w:t>
      </w:r>
      <w:r w:rsidRPr="00C93DFB">
        <w:t xml:space="preserve"> of this </w:t>
      </w:r>
      <w:r w:rsidRPr="00C93DFB">
        <w:rPr>
          <w:rStyle w:val="StyleUnderline"/>
          <w:highlight w:val="green"/>
        </w:rPr>
        <w:t>competition</w:t>
      </w:r>
      <w:r w:rsidRPr="00C93DFB">
        <w:rPr>
          <w:rStyle w:val="StyleUnderline"/>
        </w:rPr>
        <w:t xml:space="preserve"> and commenced</w:t>
      </w:r>
      <w:r w:rsidRPr="00C93DFB">
        <w:t xml:space="preserve"> a period of </w:t>
      </w:r>
      <w:r w:rsidRPr="00C93DFB">
        <w:rPr>
          <w:rStyle w:val="StyleUnderline"/>
        </w:rPr>
        <w:t>cooperation between the United States</w:t>
      </w:r>
      <w:r w:rsidRPr="00C93DFB">
        <w:t xml:space="preserve"> of America </w:t>
      </w:r>
      <w:r w:rsidRPr="00C93DFB">
        <w:rPr>
          <w:rStyle w:val="StyleUnderline"/>
        </w:rPr>
        <w:t>and</w:t>
      </w:r>
      <w:r w:rsidRPr="00C93DFB">
        <w:t xml:space="preserve"> the </w:t>
      </w:r>
      <w:r w:rsidRPr="00C93DFB">
        <w:rPr>
          <w:rStyle w:val="StyleUnderline"/>
        </w:rPr>
        <w:t>U</w:t>
      </w:r>
      <w:r w:rsidRPr="00C93DFB">
        <w:t xml:space="preserve">nion of </w:t>
      </w:r>
      <w:r w:rsidRPr="00C93DFB">
        <w:rPr>
          <w:rStyle w:val="StyleUnderline"/>
        </w:rPr>
        <w:t>S</w:t>
      </w:r>
      <w:r w:rsidRPr="00C93DFB">
        <w:t xml:space="preserve">oviet </w:t>
      </w:r>
      <w:r w:rsidRPr="00C93DFB">
        <w:rPr>
          <w:rStyle w:val="StyleUnderline"/>
        </w:rPr>
        <w:t>S</w:t>
      </w:r>
      <w:r w:rsidRPr="00C93DFB">
        <w:t xml:space="preserve">ocialist </w:t>
      </w:r>
      <w:r w:rsidRPr="00C93DFB">
        <w:rPr>
          <w:rStyle w:val="StyleUnderline"/>
        </w:rPr>
        <w:t>R</w:t>
      </w:r>
      <w:r w:rsidRPr="00C93DFB">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t xml:space="preserve"> has itself </w:t>
      </w:r>
      <w:r w:rsidRPr="00C93DFB">
        <w:rPr>
          <w:rStyle w:val="StyleUnderline"/>
        </w:rPr>
        <w:t>helped</w:t>
      </w:r>
      <w:r w:rsidRPr="00C93DFB">
        <w:t xml:space="preserve"> to </w:t>
      </w:r>
      <w:r w:rsidRPr="00C93DFB">
        <w:rPr>
          <w:rStyle w:val="StyleUnderline"/>
          <w:highlight w:val="green"/>
        </w:rPr>
        <w:t>produce</w:t>
      </w:r>
      <w:r w:rsidRPr="00C93DFB">
        <w:t xml:space="preserve"> some feelings of </w:t>
      </w:r>
      <w:r w:rsidRPr="00C93DFB">
        <w:rPr>
          <w:rStyle w:val="StyleUnderline"/>
          <w:highlight w:val="green"/>
        </w:rPr>
        <w:t>unity on Earth</w:t>
      </w:r>
      <w:r w:rsidRPr="00C93DFB">
        <w:rPr>
          <w:rStyle w:val="StyleUnderline"/>
        </w:rPr>
        <w:t>, with</w:t>
      </w:r>
      <w:r w:rsidRPr="00C93DFB">
        <w:t xml:space="preserve"> the </w:t>
      </w:r>
      <w:r w:rsidRPr="00C93DFB">
        <w:rPr>
          <w:rStyle w:val="StyleUnderline"/>
        </w:rPr>
        <w:t>famous</w:t>
      </w:r>
      <w:r w:rsidRPr="00C93DFB">
        <w:t xml:space="preserve"> “Blue Marble” and “Earthrise” </w:t>
      </w:r>
      <w:r w:rsidRPr="00C93DFB">
        <w:rPr>
          <w:rStyle w:val="StyleUnderline"/>
        </w:rPr>
        <w:t>pictures</w:t>
      </w:r>
      <w:r w:rsidRPr="00C93DFB">
        <w:t xml:space="preserve"> showing Earth’s oneness and scientific discoveries supported by space science, such as those related to climate change, </w:t>
      </w:r>
      <w:r w:rsidRPr="00C93DFB">
        <w:rPr>
          <w:rStyle w:val="StyleUnderline"/>
        </w:rPr>
        <w:t>helping</w:t>
      </w:r>
      <w:r w:rsidRPr="00C93DFB">
        <w:t xml:space="preserve"> to </w:t>
      </w:r>
      <w:r w:rsidRPr="00C93DFB">
        <w:rPr>
          <w:rStyle w:val="StyleUnderline"/>
        </w:rPr>
        <w:t>promote international cooperation to address</w:t>
      </w:r>
      <w:r w:rsidRPr="00C93DFB">
        <w:t xml:space="preserve"> these </w:t>
      </w:r>
      <w:r w:rsidRPr="00C93DFB">
        <w:rPr>
          <w:rStyle w:val="StyleUnderline"/>
        </w:rPr>
        <w:t>problems</w:t>
      </w:r>
      <w:r w:rsidRPr="00C93DFB">
        <w:t>.</w:t>
      </w:r>
    </w:p>
    <w:p w14:paraId="217A8992" w14:textId="77777777" w:rsidR="00F671E2" w:rsidRPr="00C93DFB" w:rsidRDefault="00F671E2" w:rsidP="00F671E2">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t xml:space="preserve"> Earth is a finite planet, and certain elements on Earth are very rare in the planetary crust, particularly platinum group metals that are very dense and </w:t>
      </w:r>
      <w:proofErr w:type="spellStart"/>
      <w:r w:rsidRPr="00C93DFB">
        <w:t>siderophilic</w:t>
      </w:r>
      <w:proofErr w:type="spellEnd"/>
      <w:r w:rsidRPr="00C93DFB">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t xml:space="preserve"> (for example, planets, comets, and moons) </w:t>
      </w:r>
      <w:r w:rsidRPr="00C93DFB">
        <w:rPr>
          <w:rStyle w:val="StyleUnderline"/>
        </w:rPr>
        <w:t>can</w:t>
      </w:r>
      <w:r w:rsidRPr="00C93DFB">
        <w:t xml:space="preserve"> sometimes </w:t>
      </w:r>
      <w:r w:rsidRPr="00C93DFB">
        <w:rPr>
          <w:rStyle w:val="StyleUnderline"/>
          <w:highlight w:val="green"/>
        </w:rPr>
        <w:t>have</w:t>
      </w:r>
      <w:r w:rsidRPr="00C93DFB">
        <w:t xml:space="preserve"> these </w:t>
      </w:r>
      <w:r w:rsidRPr="00C93DFB">
        <w:rPr>
          <w:rStyle w:val="StyleUnderline"/>
          <w:highlight w:val="green"/>
        </w:rPr>
        <w:t>elements in abundance</w:t>
      </w:r>
      <w:r w:rsidRPr="00C93DFB">
        <w:rPr>
          <w:rStyle w:val="StyleUnderline"/>
        </w:rPr>
        <w:t xml:space="preserve"> and</w:t>
      </w:r>
      <w:r w:rsidRPr="00C93DFB">
        <w:t xml:space="preserve"> in </w:t>
      </w:r>
      <w:r w:rsidRPr="00C93DFB">
        <w:rPr>
          <w:rStyle w:val="StyleUnderline"/>
        </w:rPr>
        <w:t>more available locations</w:t>
      </w:r>
      <w:r w:rsidRPr="00C93DFB">
        <w:t xml:space="preserve">, making them potentially excellent sources for these valuable materials. Now-defunct asteroid-mining startup Planetary Resources once estimated that </w:t>
      </w:r>
      <w:r w:rsidRPr="00C93DFB">
        <w:rPr>
          <w:rStyle w:val="StyleUnderline"/>
        </w:rPr>
        <w:t>one</w:t>
      </w:r>
      <w:r w:rsidRPr="00C93DFB">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t xml:space="preserve"> . . . </w:t>
      </w:r>
      <w:r w:rsidRPr="00C93DFB">
        <w:rPr>
          <w:rStyle w:val="Emphasis"/>
          <w:highlight w:val="green"/>
        </w:rPr>
        <w:t>1.5 times</w:t>
      </w:r>
      <w:r w:rsidRPr="00C93DFB">
        <w:rPr>
          <w:rStyle w:val="Emphasis"/>
        </w:rPr>
        <w:t xml:space="preserve"> the</w:t>
      </w:r>
      <w:r w:rsidRPr="00C93DFB">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t xml:space="preserve">platinum group </w:t>
      </w:r>
      <w:r w:rsidRPr="00C93DFB">
        <w:rPr>
          <w:rStyle w:val="StyleUnderline"/>
          <w:highlight w:val="green"/>
        </w:rPr>
        <w:t>metals</w:t>
      </w:r>
      <w:r w:rsidRPr="00C93DFB">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74FC6430" w14:textId="77777777" w:rsidR="00F671E2" w:rsidRPr="00DC3EA6" w:rsidRDefault="00F671E2" w:rsidP="00F671E2">
      <w:r w:rsidRPr="00570115">
        <w:t xml:space="preserve">Another reason that </w:t>
      </w:r>
      <w:r w:rsidRPr="00C93DFB">
        <w:rPr>
          <w:rStyle w:val="StyleUnderline"/>
          <w:highlight w:val="green"/>
        </w:rPr>
        <w:t>humans</w:t>
      </w:r>
      <w:r w:rsidRPr="00570115">
        <w:t xml:space="preserve"> may want to </w:t>
      </w:r>
      <w:r w:rsidRPr="00C93DFB">
        <w:rPr>
          <w:rStyle w:val="StyleUnderline"/>
        </w:rPr>
        <w:t>explore</w:t>
      </w:r>
      <w:r w:rsidRPr="00570115">
        <w:rPr>
          <w:rStyle w:val="StyleUnderline"/>
        </w:rPr>
        <w:t xml:space="preserve"> space</w:t>
      </w:r>
      <w:r w:rsidRPr="00570115">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t xml:space="preserve"> global catastrophic and </w:t>
      </w:r>
      <w:r w:rsidRPr="00C93DFB">
        <w:rPr>
          <w:rStyle w:val="Emphasis"/>
          <w:highlight w:val="green"/>
        </w:rPr>
        <w:t>existential risks</w:t>
      </w:r>
      <w:r w:rsidRPr="00570115">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t xml:space="preserve"> pandemic </w:t>
      </w:r>
      <w:r w:rsidRPr="00C93DFB">
        <w:rPr>
          <w:rStyle w:val="Emphasis"/>
          <w:highlight w:val="green"/>
        </w:rPr>
        <w:t>disease</w:t>
      </w:r>
      <w:r w:rsidRPr="00570115">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t xml:space="preserve">nology, </w:t>
      </w:r>
      <w:r w:rsidRPr="00C93DFB">
        <w:rPr>
          <w:rStyle w:val="Emphasis"/>
          <w:highlight w:val="green"/>
        </w:rPr>
        <w:t>nanotech</w:t>
      </w:r>
      <w:r w:rsidRPr="00C93DFB">
        <w:t>nology,</w:t>
      </w:r>
      <w:r w:rsidRPr="00570115">
        <w:t xml:space="preserve"> </w:t>
      </w:r>
      <w:r w:rsidRPr="00C93DFB">
        <w:rPr>
          <w:rStyle w:val="StyleUnderline"/>
          <w:highlight w:val="green"/>
        </w:rPr>
        <w:t xml:space="preserve">and </w:t>
      </w:r>
      <w:r w:rsidRPr="00C93DFB">
        <w:rPr>
          <w:rStyle w:val="Emphasis"/>
          <w:highlight w:val="green"/>
        </w:rPr>
        <w:t>a</w:t>
      </w:r>
      <w:r w:rsidRPr="00570115">
        <w:t xml:space="preserve">rtificial </w:t>
      </w:r>
      <w:r w:rsidRPr="00C93DFB">
        <w:rPr>
          <w:rStyle w:val="Emphasis"/>
          <w:highlight w:val="green"/>
        </w:rPr>
        <w:t>i</w:t>
      </w:r>
      <w:r w:rsidRPr="00570115">
        <w:t xml:space="preserve">ntelligence may </w:t>
      </w:r>
      <w:r w:rsidRPr="00570115">
        <w:rPr>
          <w:rStyle w:val="Emphasis"/>
        </w:rPr>
        <w:t>threaten</w:t>
      </w:r>
      <w:r w:rsidRPr="00570115">
        <w:t xml:space="preserve"> not only the viability of technological civilization but perhaps the survival of human</w:t>
      </w:r>
      <w:r w:rsidRPr="00570115">
        <w:rPr>
          <w:rStyle w:val="Emphasis"/>
        </w:rPr>
        <w:t xml:space="preserve"> life itself.</w:t>
      </w:r>
      <w:r w:rsidRPr="00570115">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t xml:space="preserve"> the end of human civilization or </w:t>
      </w:r>
      <w:r w:rsidRPr="00570115">
        <w:rPr>
          <w:rStyle w:val="StyleUnderline"/>
        </w:rPr>
        <w:t>human extinction.</w:t>
      </w:r>
      <w:r w:rsidRPr="00570115">
        <w:t xml:space="preserve"> </w:t>
      </w:r>
      <w:proofErr w:type="gramStart"/>
      <w:r w:rsidRPr="00570115">
        <w:t>Instead</w:t>
      </w:r>
      <w:proofErr w:type="gramEnd"/>
      <w:r w:rsidRPr="00570115">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t>planetory</w:t>
      </w:r>
      <w:proofErr w:type="spellEnd"/>
      <w:r w:rsidRPr="00570115">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t xml:space="preserve"> elsewhere, as well as other Earth species. This is a dire fate, but less terrible than the first.</w:t>
      </w:r>
    </w:p>
    <w:p w14:paraId="119C8C33" w14:textId="77777777" w:rsidR="00F671E2" w:rsidRDefault="00F671E2" w:rsidP="00F671E2">
      <w:pPr>
        <w:pStyle w:val="Heading4"/>
      </w:pPr>
      <w:r>
        <w:t>Immeasurable expected value also outweighs.</w:t>
      </w:r>
    </w:p>
    <w:p w14:paraId="3DBB3B0C" w14:textId="77777777" w:rsidR="00F671E2" w:rsidRPr="00203E5E" w:rsidRDefault="00F671E2" w:rsidP="00F671E2">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52D50FE1" w14:textId="77777777" w:rsidR="00F671E2" w:rsidRPr="00BC6E0D" w:rsidRDefault="00F671E2" w:rsidP="00F671E2">
      <w:pPr>
        <w:rPr>
          <w:rStyle w:val="StyleUnderline"/>
        </w:rPr>
      </w:pPr>
      <w:r w:rsidRPr="00203E5E">
        <w:rPr>
          <w:rStyle w:val="StyleUnderline"/>
        </w:rPr>
        <w:t xml:space="preserve">Space </w:t>
      </w:r>
      <w:r w:rsidRPr="006D2C78">
        <w:rPr>
          <w:rStyle w:val="StyleUnderline"/>
          <w:highlight w:val="green"/>
        </w:rPr>
        <w:t>colonization</w:t>
      </w:r>
      <w:r w:rsidRPr="00BC6E0D">
        <w:t xml:space="preserve"> is notable because it </w:t>
      </w:r>
      <w:r w:rsidRPr="00203E5E">
        <w:rPr>
          <w:rStyle w:val="StyleUnderline"/>
        </w:rPr>
        <w:t>may</w:t>
      </w:r>
      <w:r w:rsidRPr="00BC6E0D">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t xml:space="preserve"> intrinsic </w:t>
      </w:r>
      <w:r w:rsidRPr="006D2C78">
        <w:rPr>
          <w:rStyle w:val="Emphasis"/>
          <w:highlight w:val="green"/>
        </w:rPr>
        <w:t>value</w:t>
      </w:r>
      <w:r w:rsidRPr="00203E5E">
        <w:rPr>
          <w:rStyle w:val="Emphasis"/>
        </w:rPr>
        <w:t>.</w:t>
      </w:r>
      <w:r w:rsidRPr="00BC6E0D">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t xml:space="preserve">. And </w:t>
      </w:r>
      <w:r w:rsidRPr="00BC6E0D">
        <w:rPr>
          <w:rStyle w:val="StyleUnderline"/>
        </w:rPr>
        <w:t>there are many more planets around other stars</w:t>
      </w:r>
      <w:r w:rsidRPr="00BC6E0D">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t xml:space="preserve"> (</w:t>
      </w:r>
      <w:proofErr w:type="spellStart"/>
      <w:r w:rsidRPr="00BC6E0D">
        <w:t>Petigura</w:t>
      </w:r>
      <w:proofErr w:type="spellEnd"/>
      <w:r w:rsidRPr="00BC6E0D">
        <w:t xml:space="preserve"> et al. 2013), </w:t>
      </w:r>
      <w:r w:rsidRPr="00BC6E0D">
        <w:rPr>
          <w:rStyle w:val="StyleUnderline"/>
        </w:rPr>
        <w:t>implying billions to tens of billions of</w:t>
      </w:r>
      <w:r w:rsidRPr="00BC6E0D">
        <w:t xml:space="preserve"> potentially </w:t>
      </w:r>
      <w:r w:rsidRPr="00BC6E0D">
        <w:rPr>
          <w:rStyle w:val="StyleUnderline"/>
        </w:rPr>
        <w:t>habitable planets across the galaxy.</w:t>
      </w:r>
    </w:p>
    <w:p w14:paraId="52CF0061" w14:textId="77777777" w:rsidR="00F671E2" w:rsidRPr="00BC6E0D" w:rsidRDefault="00F671E2" w:rsidP="00F671E2">
      <w:r w:rsidRPr="00BC6E0D">
        <w:rPr>
          <w:rStyle w:val="StyleUnderline"/>
        </w:rPr>
        <w:t>Opportunities at any</w:t>
      </w:r>
      <w:r w:rsidRPr="00BC6E0D">
        <w:t xml:space="preserve"> given </w:t>
      </w:r>
      <w:r w:rsidRPr="00BC6E0D">
        <w:rPr>
          <w:rStyle w:val="StyleUnderline"/>
        </w:rPr>
        <w:t>star may</w:t>
      </w:r>
      <w:r w:rsidRPr="00BC6E0D">
        <w:t xml:space="preserve"> also </w:t>
      </w:r>
      <w:r w:rsidRPr="00BC6E0D">
        <w:rPr>
          <w:rStyle w:val="StyleUnderline"/>
        </w:rPr>
        <w:t>be quite</w:t>
      </w:r>
      <w:r w:rsidRPr="00BC6E0D">
        <w:t xml:space="preserve"> a bit </w:t>
      </w:r>
      <w:r w:rsidRPr="00BC6E0D">
        <w:rPr>
          <w:rStyle w:val="StyleUnderline"/>
        </w:rPr>
        <w:t>greater than those available only on planets</w:t>
      </w:r>
      <w:r w:rsidRPr="00BC6E0D">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t xml:space="preserve"> (named after Dyson 1960), which is </w:t>
      </w:r>
      <w:r w:rsidRPr="00BC6E0D">
        <w:rPr>
          <w:rStyle w:val="StyleUnderline"/>
        </w:rPr>
        <w:t>a series of structures that surrounds a star, collecting its radiation to power a civilization. A Dyson swarm around the Sun could</w:t>
      </w:r>
      <w:r w:rsidRPr="00BC6E0D">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t xml:space="preserve"> is </w:t>
      </w:r>
      <w:r w:rsidRPr="00BC6E0D">
        <w:rPr>
          <w:rStyle w:val="StyleUnderline"/>
        </w:rPr>
        <w:t>possible on Earth</w:t>
      </w:r>
      <w:r w:rsidRPr="00BC6E0D">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t xml:space="preserve"> (one billion–billion) </w:t>
      </w:r>
      <w:r w:rsidRPr="00BC6E0D">
        <w:rPr>
          <w:rStyle w:val="Emphasis"/>
        </w:rPr>
        <w:t>times more energy</w:t>
      </w:r>
      <w:r w:rsidRPr="00BC6E0D">
        <w:t xml:space="preserve"> per unit time.</w:t>
      </w:r>
    </w:p>
    <w:p w14:paraId="6A4E7AAD" w14:textId="77777777" w:rsidR="00F671E2" w:rsidRPr="00871E12" w:rsidRDefault="00F671E2" w:rsidP="00F671E2">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t xml:space="preserve"> also </w:t>
      </w:r>
      <w:r w:rsidRPr="006D2C78">
        <w:rPr>
          <w:rStyle w:val="StyleUnderline"/>
          <w:highlight w:val="green"/>
        </w:rPr>
        <w:t>increase</w:t>
      </w:r>
      <w:r w:rsidRPr="00BC6E0D">
        <w:rPr>
          <w:rStyle w:val="StyleUnderline"/>
        </w:rPr>
        <w:t xml:space="preserve"> the</w:t>
      </w:r>
      <w:r w:rsidRPr="00871E12">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t>an additional 10</w:t>
      </w:r>
      <w:r w:rsidRPr="00871E12">
        <w:rPr>
          <w:vertAlign w:val="superscript"/>
        </w:rPr>
        <w:t>5</w:t>
      </w:r>
      <w:r w:rsidRPr="00871E12">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t xml:space="preserve"> the </w:t>
      </w:r>
      <w:r w:rsidRPr="00871E12">
        <w:rPr>
          <w:rStyle w:val="StyleUnderline"/>
        </w:rPr>
        <w:t>stars fade, other energy sources may be available.</w:t>
      </w:r>
      <w:r w:rsidRPr="00871E12">
        <w:t xml:space="preserve"> And </w:t>
      </w:r>
      <w:r w:rsidRPr="00871E12">
        <w:rPr>
          <w:rStyle w:val="StyleUnderline"/>
        </w:rPr>
        <w:t>even if our current universe</w:t>
      </w:r>
      <w:r w:rsidRPr="00871E12">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t xml:space="preserve"> (Kaku 2005). The physics here is speculative, but it cannot be ruled out, and hence </w:t>
      </w:r>
      <w:r w:rsidRPr="006D2C78">
        <w:rPr>
          <w:rStyle w:val="StyleUnderline"/>
          <w:highlight w:val="green"/>
        </w:rPr>
        <w:t>there is a nonzero chance of</w:t>
      </w:r>
      <w:r w:rsidRPr="00871E12">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t xml:space="preserve"> (Baum 2010a).</w:t>
      </w:r>
    </w:p>
    <w:p w14:paraId="5FC53F33" w14:textId="77777777" w:rsidR="00F671E2" w:rsidRPr="0004557F" w:rsidRDefault="00F671E2" w:rsidP="00F671E2">
      <w:pPr>
        <w:rPr>
          <w:rStyle w:val="StyleUnderline"/>
        </w:rPr>
      </w:pPr>
      <w:r w:rsidRPr="00413B2B">
        <w:t>Whether the opportunity is infinite or merely, say, 10</w:t>
      </w:r>
      <w:r w:rsidRPr="00413B2B">
        <w:rPr>
          <w:vertAlign w:val="superscript"/>
        </w:rPr>
        <w:t>23</w:t>
      </w:r>
      <w:r w:rsidRPr="00413B2B">
        <w:t xml:space="preserve"> times larger than what can be done on Earth, </w:t>
      </w:r>
      <w:r w:rsidRPr="0004557F">
        <w:rPr>
          <w:rStyle w:val="StyleUnderline"/>
        </w:rPr>
        <w:t>the opportunity is</w:t>
      </w:r>
      <w:r w:rsidRPr="00413B2B">
        <w:t xml:space="preserve"> clearly </w:t>
      </w:r>
      <w:r w:rsidRPr="0004557F">
        <w:rPr>
          <w:rStyle w:val="Emphasis"/>
        </w:rPr>
        <w:t>immens</w:t>
      </w:r>
      <w:r w:rsidRPr="0004557F">
        <w:rPr>
          <w:rStyle w:val="StyleUnderline"/>
        </w:rPr>
        <w:t>e. As long as space colonization is an improvement</w:t>
      </w:r>
      <w:r w:rsidRPr="00413B2B">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t xml:space="preserve"> Indeed, </w:t>
      </w:r>
      <w:proofErr w:type="spellStart"/>
      <w:r w:rsidRPr="00413B2B">
        <w:t>Ćirković</w:t>
      </w:r>
      <w:proofErr w:type="spellEnd"/>
      <w:r w:rsidRPr="00413B2B">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2D166723" w14:textId="77777777" w:rsidR="00F671E2" w:rsidRPr="00F671E2" w:rsidRDefault="006A476F" w:rsidP="006A476F">
      <w:pPr>
        <w:pStyle w:val="Heading4"/>
      </w:pPr>
      <w:r>
        <w:t>PIKs are good – test the 1AC to refine their method. Some exclusion is inevitable in an academic environment BUT it’s not theft of the intimate since to export their method it has to be portable. Reject the argument not the team worst-case.</w:t>
      </w:r>
    </w:p>
    <w:p w14:paraId="4F7F7ADD" w14:textId="77777777" w:rsidR="006F454D" w:rsidRDefault="006F454D" w:rsidP="006F454D">
      <w:pPr>
        <w:pStyle w:val="Heading2"/>
        <w:rPr>
          <w:rFonts w:cs="Calibri"/>
        </w:rPr>
      </w:pPr>
      <w:r w:rsidRPr="00F671E2">
        <w:rPr>
          <w:rFonts w:cs="Calibri"/>
        </w:rPr>
        <w:t>Case</w:t>
      </w:r>
    </w:p>
    <w:p w14:paraId="663896F6" w14:textId="77777777" w:rsidR="00997DE9" w:rsidRDefault="00997DE9" w:rsidP="00997DE9">
      <w:pPr>
        <w:pStyle w:val="Heading4"/>
        <w:rPr>
          <w:rStyle w:val="Style13ptBold"/>
          <w:rFonts w:asciiTheme="majorHAnsi" w:hAnsiTheme="majorHAnsi"/>
          <w:b/>
        </w:rPr>
      </w:pPr>
      <w:r>
        <w:t xml:space="preserve">1] The disability drive is NOT logical, think of its application in </w:t>
      </w:r>
      <w:r>
        <w:rPr>
          <w:u w:val="single"/>
        </w:rPr>
        <w:t>debate</w:t>
      </w:r>
      <w:r>
        <w:t xml:space="preserve"> if the OVERALL psyche claim was true then how do they get </w:t>
      </w:r>
      <w:r>
        <w:rPr>
          <w:u w:val="single"/>
        </w:rPr>
        <w:t>non-disabled ballots</w:t>
      </w:r>
      <w:r>
        <w:t xml:space="preserve">. </w:t>
      </w:r>
      <w:r>
        <w:rPr>
          <w:rStyle w:val="Style13ptBold"/>
          <w:rFonts w:asciiTheme="majorHAnsi" w:hAnsiTheme="majorHAnsi"/>
          <w:b/>
        </w:rPr>
        <w:t xml:space="preserve"> </w:t>
      </w:r>
    </w:p>
    <w:p w14:paraId="2404483D" w14:textId="77777777" w:rsidR="00997DE9" w:rsidRDefault="00997DE9" w:rsidP="00997DE9">
      <w:pPr>
        <w:pStyle w:val="Heading4"/>
      </w:pPr>
      <w:r>
        <w:t>2] Disability can’t be ontological, and progress is possible</w:t>
      </w:r>
    </w:p>
    <w:p w14:paraId="53542313" w14:textId="77777777" w:rsidR="00997DE9" w:rsidRDefault="00997DE9" w:rsidP="00997DE9">
      <w:pPr>
        <w:pStyle w:val="Heading4"/>
      </w:pPr>
      <w:r>
        <w:t xml:space="preserve">A] It’s not static – conceptions of disability aren’t concrete but fluid over time – for example ADHD wasn’t diagnosed as disability until more recent medicine, and there’s no clear </w:t>
      </w:r>
      <w:proofErr w:type="spellStart"/>
      <w:r>
        <w:t>brightline</w:t>
      </w:r>
      <w:proofErr w:type="spellEnd"/>
      <w:r>
        <w:t xml:space="preserve"> or definition of disability.</w:t>
      </w:r>
    </w:p>
    <w:p w14:paraId="5DD284B7" w14:textId="77777777" w:rsidR="00997DE9" w:rsidRDefault="00997DE9" w:rsidP="00997DE9">
      <w:pPr>
        <w:pStyle w:val="Heading4"/>
      </w:pPr>
      <w:r>
        <w:t xml:space="preserve">b] Disability isn’t ontological – social context determines disability discrimination. </w:t>
      </w:r>
    </w:p>
    <w:p w14:paraId="703A4123" w14:textId="77777777" w:rsidR="00997DE9" w:rsidRDefault="00997DE9" w:rsidP="00997DE9">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https://www.researchgate.net/profile/James_Kauffman/publication/249647375_The_Social_Model_of_Disability_Dichotomy_between_Impairment_and_Disability/links/02e7e521b55fa0504d000000.pdf</w:t>
      </w:r>
      <w:r>
        <w:t>)-JJN</w:t>
      </w:r>
    </w:p>
    <w:p w14:paraId="05E1C1B2" w14:textId="77777777" w:rsidR="00997DE9" w:rsidRDefault="00997DE9" w:rsidP="00997DE9">
      <w:pPr>
        <w:rPr>
          <w:sz w:val="12"/>
          <w:szCs w:val="26"/>
        </w:rPr>
      </w:pPr>
      <w:r w:rsidRPr="004E5399">
        <w:rPr>
          <w:sz w:val="12"/>
          <w:szCs w:val="26"/>
        </w:rPr>
        <w:t>V. Disabilities in Social Context Proponents of a social model seem to support the idea that disability is a product of wrong interpretation of impairments (</w:t>
      </w:r>
      <w:proofErr w:type="spellStart"/>
      <w:r w:rsidRPr="004E5399">
        <w:rPr>
          <w:sz w:val="12"/>
          <w:szCs w:val="26"/>
        </w:rPr>
        <w:t>Reindal</w:t>
      </w:r>
      <w:proofErr w:type="spellEnd"/>
      <w:r w:rsidRPr="004E5399">
        <w:rPr>
          <w:sz w:val="12"/>
          <w:szCs w:val="26"/>
        </w:rPr>
        <w:t xml:space="preserve">, 1995) related to disabling social structures. Our question is very simple: </w:t>
      </w:r>
      <w:r w:rsidRPr="004E5399">
        <w:rPr>
          <w:rStyle w:val="StyleUnderline"/>
          <w:szCs w:val="26"/>
        </w:rPr>
        <w:t>Assuming that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4E5399">
        <w:rPr>
          <w:sz w:val="12"/>
          <w:szCs w:val="26"/>
        </w:rPr>
        <w:t xml:space="preserve"> Why? </w:t>
      </w:r>
      <w:r w:rsidRPr="004E5399">
        <w:rPr>
          <w:rStyle w:val="StyleUnderline"/>
          <w:szCs w:val="26"/>
        </w:rPr>
        <w:t xml:space="preserve">Because the </w:t>
      </w:r>
      <w:r w:rsidRPr="00B17958">
        <w:rPr>
          <w:rStyle w:val="StyleUnderline"/>
          <w:szCs w:val="26"/>
          <w:highlight w:val="green"/>
        </w:rPr>
        <w:t>dichotomy between impairment and disability is methodological; it is not ontological</w:t>
      </w:r>
      <w:r w:rsidRPr="004E5399">
        <w:rPr>
          <w:rStyle w:val="StyleUnderline"/>
          <w:szCs w:val="26"/>
        </w:rPr>
        <w:t>. The names we give to physical or mental conditions do not create disabilities or turn disabilities into abilities</w:t>
      </w:r>
      <w:r w:rsidRPr="004E5399">
        <w:rPr>
          <w:sz w:val="12"/>
          <w:szCs w:val="26"/>
        </w:rPr>
        <w:t xml:space="preserve"> (Kauffman et al., 2008; Kauffman, 2011). Of course, </w:t>
      </w:r>
      <w:r w:rsidRPr="004E5399">
        <w:rPr>
          <w:rStyle w:val="StyleUnderline"/>
          <w:szCs w:val="26"/>
        </w:rPr>
        <w:t>names have their importance, because they circulate in a social context and turn back on the named people.</w:t>
      </w:r>
      <w:r w:rsidRPr="004E5399">
        <w:rPr>
          <w:sz w:val="12"/>
          <w:szCs w:val="26"/>
        </w:rPr>
        <w:t xml:space="preserve"> Also, a much better social context can substantially improve the quality of life of people with disabilities, and this is not a trivial matter. But </w:t>
      </w:r>
      <w:r w:rsidRPr="004E5399">
        <w:rPr>
          <w:rStyle w:val="StyleUnderline"/>
          <w:szCs w:val="26"/>
        </w:rPr>
        <w:t xml:space="preserve">whatever names we use in our societies, the most profound restrictions related to intrinsic factors will remain for the vast majority of people with disabilities. </w:t>
      </w:r>
      <w:r w:rsidRPr="004E5399">
        <w:rPr>
          <w:sz w:val="12"/>
          <w:szCs w:val="26"/>
        </w:rPr>
        <w:t xml:space="preserve">Nevertheless, the discussion about social context is an important issue. </w:t>
      </w:r>
      <w:r w:rsidRPr="00B17958">
        <w:rPr>
          <w:rStyle w:val="StyleUnderline"/>
          <w:szCs w:val="26"/>
          <w:highlight w:val="green"/>
        </w:rPr>
        <w:t>Disabilities should be viewed as embedded in their social context</w:t>
      </w:r>
      <w:r w:rsidRPr="004E5399">
        <w:rPr>
          <w:rStyle w:val="StyleUnderline"/>
          <w:szCs w:val="26"/>
        </w:rPr>
        <w:t xml:space="preserve"> in many different ways. First, a certain disability is conceptualized within a specific social context and characterized by a discrepancy between the individual’s performance and the expectations or demands of the social group to which the person belongs</w:t>
      </w:r>
      <w:r w:rsidRPr="004E5399">
        <w:rPr>
          <w:sz w:val="12"/>
          <w:szCs w:val="26"/>
        </w:rPr>
        <w:t xml:space="preserve">. This brings social values into the appreciation of disabilities. Any conceptualization of disability, whether physical or mental, is inevitably value-laden. Disabilities naturally arouse children’s curiosity, but </w:t>
      </w:r>
      <w:r w:rsidRPr="00B17958">
        <w:rPr>
          <w:rStyle w:val="StyleUnderline"/>
          <w:szCs w:val="26"/>
          <w:highlight w:val="green"/>
        </w:rPr>
        <w:t>social perceptions can change.</w:t>
      </w:r>
      <w:r w:rsidRPr="004E5399">
        <w:rPr>
          <w:rStyle w:val="StyleUnderline"/>
          <w:szCs w:val="26"/>
        </w:rPr>
        <w:t xml:space="preserve"> The recognition of disabilities can take different directions according to social values</w:t>
      </w:r>
      <w:r w:rsidRPr="004E5399">
        <w:rPr>
          <w:sz w:val="12"/>
          <w:szCs w:val="26"/>
        </w:rPr>
        <w:t xml:space="preserve">. Zola, an American sociologist, has eloquently described it: “Children spontaneously express an interest in wheelchairs and leg braces, but as they grow </w:t>
      </w:r>
      <w:proofErr w:type="gramStart"/>
      <w:r w:rsidRPr="004E5399">
        <w:rPr>
          <w:sz w:val="12"/>
          <w:szCs w:val="26"/>
        </w:rPr>
        <w:t>older</w:t>
      </w:r>
      <w:proofErr w:type="gramEnd"/>
      <w:r w:rsidRPr="004E5399">
        <w:rPr>
          <w:sz w:val="12"/>
          <w:szCs w:val="26"/>
        </w:rPr>
        <w:t xml:space="preserve">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4E5399">
        <w:rPr>
          <w:rStyle w:val="StyleUnderline"/>
          <w:szCs w:val="26"/>
        </w:rPr>
        <w:t xml:space="preserve">Second, social decisions about </w:t>
      </w:r>
      <w:r w:rsidRPr="00B17958">
        <w:rPr>
          <w:rStyle w:val="StyleUnderline"/>
          <w:szCs w:val="26"/>
          <w:highlight w:val="green"/>
        </w:rPr>
        <w:t>the border between disability and normality</w:t>
      </w:r>
      <w:r w:rsidRPr="004E5399">
        <w:rPr>
          <w:rStyle w:val="StyleUnderline"/>
          <w:szCs w:val="26"/>
        </w:rPr>
        <w:t xml:space="preserve"> are difficult because of the statistical phenomena involved. In many cases, the border </w:t>
      </w:r>
      <w:r w:rsidRPr="00B17958">
        <w:rPr>
          <w:rStyle w:val="StyleUnderline"/>
          <w:szCs w:val="26"/>
          <w:highlight w:val="green"/>
        </w:rPr>
        <w:t>is</w:t>
      </w:r>
      <w:r w:rsidRPr="004E5399">
        <w:rPr>
          <w:rStyle w:val="StyleUnderline"/>
          <w:szCs w:val="26"/>
        </w:rPr>
        <w:t xml:space="preserve"> both </w:t>
      </w:r>
      <w:r w:rsidRPr="00B17958">
        <w:rPr>
          <w:rStyle w:val="StyleUnderline"/>
          <w:szCs w:val="26"/>
          <w:highlight w:val="green"/>
        </w:rPr>
        <w:t xml:space="preserve">vague and </w:t>
      </w:r>
      <w:r w:rsidRPr="004E5399">
        <w:rPr>
          <w:rStyle w:val="StyleUnderline"/>
          <w:szCs w:val="26"/>
        </w:rPr>
        <w:t xml:space="preserve">rather </w:t>
      </w:r>
      <w:r w:rsidRPr="00B17958">
        <w:rPr>
          <w:rStyle w:val="StyleUnderline"/>
          <w:szCs w:val="26"/>
          <w:highlight w:val="green"/>
        </w:rPr>
        <w:t>arbitrary</w:t>
      </w:r>
      <w:r w:rsidRPr="004E5399">
        <w:rPr>
          <w:sz w:val="12"/>
          <w:szCs w:val="26"/>
        </w:rPr>
        <w:t xml:space="preserve"> (Kauffman and Hallahan, 2005; </w:t>
      </w:r>
      <w:proofErr w:type="spellStart"/>
      <w:r w:rsidRPr="004E5399">
        <w:rPr>
          <w:sz w:val="12"/>
          <w:szCs w:val="26"/>
        </w:rPr>
        <w:t>Anastasiou</w:t>
      </w:r>
      <w:proofErr w:type="spellEnd"/>
      <w:r w:rsidRPr="004E5399">
        <w:rPr>
          <w:sz w:val="12"/>
          <w:szCs w:val="26"/>
        </w:rPr>
        <w:t xml:space="preserve"> and Kauffman, 2011; Kauffman and Lloyd, </w:t>
      </w:r>
      <w:proofErr w:type="gramStart"/>
      <w:r w:rsidRPr="004E5399">
        <w:rPr>
          <w:sz w:val="12"/>
          <w:szCs w:val="26"/>
        </w:rPr>
        <w:t>2011 )</w:t>
      </w:r>
      <w:proofErr w:type="gramEnd"/>
      <w:r w:rsidRPr="004E5399">
        <w:rPr>
          <w:sz w:val="12"/>
          <w:szCs w:val="26"/>
        </w:rPr>
        <w:t xml:space="preserve">. Defining the qualitative </w:t>
      </w:r>
      <w:proofErr w:type="gramStart"/>
      <w:r w:rsidRPr="004E5399">
        <w:rPr>
          <w:sz w:val="12"/>
          <w:szCs w:val="26"/>
        </w:rPr>
        <w:t>differences</w:t>
      </w:r>
      <w:proofErr w:type="gramEnd"/>
      <w:r w:rsidRPr="004E5399">
        <w:rPr>
          <w:sz w:val="12"/>
          <w:szCs w:val="26"/>
        </w:rPr>
        <w:t xml:space="preserve"> we call disabilities by making binary decisions (yes or no, has or does not have) requires making judgments about people, even though the quantitative data are continuous statistical distributions. The </w:t>
      </w:r>
      <w:r w:rsidRPr="00B17958">
        <w:rPr>
          <w:rStyle w:val="StyleUnderline"/>
          <w:szCs w:val="26"/>
          <w:highlight w:val="green"/>
        </w:rPr>
        <w:t>identification of a disability depends on judgme</w:t>
      </w:r>
      <w:r w:rsidRPr="004E5399">
        <w:rPr>
          <w:rStyle w:val="StyleUnderline"/>
          <w:szCs w:val="26"/>
        </w:rPr>
        <w:t xml:space="preserve">nt, and judgment means that one arrives at a </w:t>
      </w:r>
      <w:proofErr w:type="spellStart"/>
      <w:r w:rsidRPr="004E5399">
        <w:rPr>
          <w:rStyle w:val="StyleUnderline"/>
          <w:szCs w:val="26"/>
        </w:rPr>
        <w:t>cutpoint</w:t>
      </w:r>
      <w:proofErr w:type="spellEnd"/>
      <w:r w:rsidRPr="004E5399">
        <w:rPr>
          <w:rStyle w:val="StyleUnderline"/>
          <w:szCs w:val="26"/>
        </w:rPr>
        <w:t xml:space="preserve"> on continuously distributed abilities</w:t>
      </w:r>
      <w:r w:rsidRPr="004E5399">
        <w:rPr>
          <w:sz w:val="12"/>
          <w:szCs w:val="26"/>
        </w:rPr>
        <w:t>. Inevitably social values are linked to the judgmental identification of disabilities. However, not making such a judgment precludes the kind of assistance we consider necessary for social justice (</w:t>
      </w:r>
      <w:proofErr w:type="spellStart"/>
      <w:r w:rsidRPr="004E5399">
        <w:rPr>
          <w:sz w:val="12"/>
          <w:szCs w:val="26"/>
        </w:rPr>
        <w:t>Anastasiou</w:t>
      </w:r>
      <w:proofErr w:type="spellEnd"/>
      <w:r w:rsidRPr="004E5399">
        <w:rPr>
          <w:sz w:val="12"/>
          <w:szCs w:val="26"/>
        </w:rPr>
        <w:t xml:space="preserve"> and Kauffman, 2011). </w:t>
      </w:r>
      <w:r w:rsidRPr="004E5399">
        <w:rPr>
          <w:rStyle w:val="StyleUnderline"/>
          <w:szCs w:val="26"/>
        </w:rPr>
        <w:t>Third, although categorizing and labeling have become major issues in disability and special education debates, the debate is often misguided</w:t>
      </w:r>
      <w:r w:rsidRPr="004E5399">
        <w:rPr>
          <w:sz w:val="12"/>
          <w:szCs w:val="26"/>
        </w:rPr>
        <w:t xml:space="preserve">. Kauffman (2002, 2011) and Kauffman et al. (2008) have argued analytically for the inevitability of labeling, given that we really want to offer special services and benefits to specific individuals. </w:t>
      </w:r>
      <w:r w:rsidRPr="004E5399">
        <w:rPr>
          <w:rStyle w:val="StyleUnderline"/>
          <w:szCs w:val="26"/>
        </w:rPr>
        <w:t>We simply cannot offer extra or better services to individuals without speaking about difference or special needs, and this is as true for disabilities as it is for economic assistance or any social program</w:t>
      </w:r>
      <w:r w:rsidRPr="004E5399">
        <w:rPr>
          <w:sz w:val="12"/>
          <w:szCs w:val="26"/>
        </w:rPr>
        <w:t xml:space="preserve">. For this reason, </w:t>
      </w:r>
      <w:r w:rsidRPr="004E5399">
        <w:rPr>
          <w:rStyle w:val="StyleUnderline"/>
          <w:szCs w:val="26"/>
        </w:rPr>
        <w:t>an individual-based perspective is necessary for identifying people with special needs for certain services</w:t>
      </w:r>
      <w:r w:rsidRPr="004E5399">
        <w:rPr>
          <w:sz w:val="12"/>
          <w:szCs w:val="26"/>
        </w:rPr>
        <w:t xml:space="preserve"> (</w:t>
      </w:r>
      <w:proofErr w:type="spellStart"/>
      <w:r w:rsidRPr="004E5399">
        <w:rPr>
          <w:sz w:val="12"/>
          <w:szCs w:val="26"/>
        </w:rPr>
        <w:t>Reindal</w:t>
      </w:r>
      <w:proofErr w:type="spellEnd"/>
      <w:r w:rsidRPr="004E5399">
        <w:rPr>
          <w:sz w:val="12"/>
          <w:szCs w:val="26"/>
        </w:rPr>
        <w:t>,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individual need (</w:t>
      </w:r>
      <w:proofErr w:type="spellStart"/>
      <w:r w:rsidRPr="004E5399">
        <w:rPr>
          <w:sz w:val="12"/>
          <w:szCs w:val="26"/>
        </w:rPr>
        <w:t>Reindal</w:t>
      </w:r>
      <w:proofErr w:type="spellEnd"/>
      <w:r w:rsidRPr="004E5399">
        <w:rPr>
          <w:sz w:val="12"/>
          <w:szCs w:val="26"/>
        </w:rPr>
        <w:t xml:space="preserve">, 1995). </w:t>
      </w:r>
      <w:proofErr w:type="spellStart"/>
      <w:r w:rsidRPr="004E5399">
        <w:rPr>
          <w:sz w:val="12"/>
          <w:szCs w:val="26"/>
        </w:rPr>
        <w:t>Antilabelists</w:t>
      </w:r>
      <w:proofErr w:type="spellEnd"/>
      <w:r w:rsidRPr="004E5399">
        <w:rPr>
          <w:sz w:val="12"/>
          <w:szCs w:val="26"/>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4E5399">
        <w:rPr>
          <w:rStyle w:val="StyleUnderline"/>
          <w:szCs w:val="26"/>
        </w:rPr>
        <w:t>Those who want to avoid all labels commit a great mistake in confusing the relationship between education and social change</w:t>
      </w:r>
      <w:r w:rsidRPr="004E5399">
        <w:rPr>
          <w:sz w:val="12"/>
          <w:szCs w:val="2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4E5399">
        <w:rPr>
          <w:sz w:val="12"/>
          <w:szCs w:val="26"/>
        </w:rPr>
        <w:t>Badar</w:t>
      </w:r>
      <w:proofErr w:type="spellEnd"/>
      <w:r w:rsidRPr="004E5399">
        <w:rPr>
          <w:sz w:val="12"/>
          <w:szCs w:val="26"/>
        </w:rPr>
        <w:t xml:space="preserve">, forthcoming). </w:t>
      </w:r>
      <w:r w:rsidRPr="004E5399">
        <w:rPr>
          <w:rStyle w:val="StyleUnderline"/>
          <w:szCs w:val="26"/>
        </w:rPr>
        <w:t xml:space="preserve">Fourth, </w:t>
      </w:r>
      <w:r w:rsidRPr="00B17958">
        <w:rPr>
          <w:rStyle w:val="StyleUnderline"/>
          <w:szCs w:val="26"/>
          <w:highlight w:val="green"/>
        </w:rPr>
        <w:t>disabilities are defined in a specific sociopolitical context and a system of social relations</w:t>
      </w:r>
      <w:r w:rsidRPr="004E5399">
        <w:rPr>
          <w:rStyle w:val="StyleUnderline"/>
          <w:szCs w:val="26"/>
        </w:rPr>
        <w:t>. Many dimensions of disabilities are part of the social process by which the social meanings of disability are negotiated</w:t>
      </w:r>
      <w:r w:rsidRPr="004E5399">
        <w:rPr>
          <w:sz w:val="12"/>
          <w:szCs w:val="26"/>
        </w:rPr>
        <w:t xml:space="preserve"> (Zola, 1989). Public policy has a great impact on the lives of people with disabilities, and the formulation of disability strategy in education and public arena is of huge importance (</w:t>
      </w:r>
      <w:proofErr w:type="spellStart"/>
      <w:r w:rsidRPr="004E5399">
        <w:rPr>
          <w:sz w:val="12"/>
          <w:szCs w:val="26"/>
        </w:rPr>
        <w:t>Anastasiou</w:t>
      </w:r>
      <w:proofErr w:type="spellEnd"/>
      <w:r w:rsidRPr="004E5399">
        <w:rPr>
          <w:sz w:val="12"/>
          <w:szCs w:val="26"/>
        </w:rPr>
        <w:t xml:space="preserve"> and Kauffman, 2010, 2011). In summary, </w:t>
      </w:r>
      <w:r w:rsidRPr="004E5399">
        <w:rPr>
          <w:rStyle w:val="StyleUnderline"/>
          <w:szCs w:val="26"/>
        </w:rPr>
        <w:t>disabilities are sealed within their social context.</w:t>
      </w:r>
      <w:r w:rsidRPr="004E5399">
        <w:rPr>
          <w:sz w:val="12"/>
          <w:szCs w:val="2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4E5399">
        <w:rPr>
          <w:rStyle w:val="StyleUnderline"/>
          <w:szCs w:val="26"/>
        </w:rPr>
        <w:t>It is not accidental that they have been classified and reclassified, defined and redefined according to the status of scientific knowledge and social values</w:t>
      </w:r>
      <w:r w:rsidRPr="004E5399">
        <w:rPr>
          <w:sz w:val="12"/>
          <w:szCs w:val="2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4E5399">
        <w:rPr>
          <w:rStyle w:val="StyleUnderline"/>
          <w:szCs w:val="26"/>
        </w:rPr>
        <w:t>Recognizing the influence of social context does not mean that there are no other viable ideas about disabilities</w:t>
      </w:r>
      <w:r w:rsidRPr="004E5399">
        <w:rPr>
          <w:sz w:val="12"/>
          <w:szCs w:val="26"/>
        </w:rPr>
        <w:t xml:space="preserve">. Social factors such as biomedical technology and special education can interact with biological factors, codetermining the evolution of disabilities as atypical predicaments. Thus, </w:t>
      </w:r>
      <w:r w:rsidRPr="004E5399">
        <w:rPr>
          <w:rStyle w:val="StyleUnderline"/>
          <w:szCs w:val="26"/>
        </w:rPr>
        <w:t xml:space="preserve">social and individual explanations of disabilities should be seen not as mutually exclusive but as </w:t>
      </w:r>
      <w:proofErr w:type="spellStart"/>
      <w:r w:rsidRPr="004E5399">
        <w:rPr>
          <w:rStyle w:val="StyleUnderline"/>
          <w:szCs w:val="26"/>
        </w:rPr>
        <w:t>codeterminants</w:t>
      </w:r>
      <w:proofErr w:type="spellEnd"/>
      <w:r w:rsidRPr="004E5399">
        <w:rPr>
          <w:rStyle w:val="StyleUnderline"/>
          <w:szCs w:val="26"/>
        </w:rPr>
        <w:t xml:space="preserve"> of development of people who have disabilities </w:t>
      </w:r>
      <w:r w:rsidRPr="004E5399">
        <w:rPr>
          <w:sz w:val="12"/>
          <w:szCs w:val="26"/>
        </w:rPr>
        <w:t>(Williams, 1999).</w:t>
      </w:r>
    </w:p>
    <w:p w14:paraId="5ADF57EB" w14:textId="1A99D187" w:rsidR="00C473F9" w:rsidRDefault="00997DE9" w:rsidP="00C473F9">
      <w:pPr>
        <w:pStyle w:val="Heading4"/>
        <w:rPr>
          <w:rStyle w:val="Style13ptBold"/>
        </w:rPr>
      </w:pPr>
      <w:r>
        <w:rPr>
          <w:rStyle w:val="Style13ptBold"/>
        </w:rPr>
        <w:t>3</w:t>
      </w:r>
      <w:r w:rsidR="00C473F9">
        <w:rPr>
          <w:rStyle w:val="Style13ptBold"/>
        </w:rPr>
        <w:t>] Vote neg on presumption</w:t>
      </w:r>
    </w:p>
    <w:p w14:paraId="68993F42" w14:textId="2DA4BE40" w:rsidR="006A476F" w:rsidRDefault="00C473F9" w:rsidP="00C473F9">
      <w:pPr>
        <w:pStyle w:val="Heading4"/>
      </w:pPr>
      <w:r>
        <w:rPr>
          <w:rStyle w:val="Style13ptBold"/>
        </w:rPr>
        <w:t xml:space="preserve">A] the reading of the ac was </w:t>
      </w:r>
      <w:proofErr w:type="spellStart"/>
      <w:r>
        <w:rPr>
          <w:rStyle w:val="Style13ptBold"/>
        </w:rPr>
        <w:t>suff</w:t>
      </w:r>
      <w:proofErr w:type="spellEnd"/>
      <w:r>
        <w:rPr>
          <w:rStyle w:val="Style13ptBold"/>
        </w:rPr>
        <w:t xml:space="preserve"> to rupture linguistic models of debate, nothing past the 1ac matters</w:t>
      </w:r>
      <w:r>
        <w:t xml:space="preserve">  </w:t>
      </w:r>
    </w:p>
    <w:p w14:paraId="14E1D0BE" w14:textId="77777777" w:rsidR="00C473F9" w:rsidRPr="00C473F9" w:rsidRDefault="00C473F9" w:rsidP="00C473F9"/>
    <w:p w14:paraId="5A1CB20C" w14:textId="7E57ADA3" w:rsidR="006A476F" w:rsidRDefault="00903ABF" w:rsidP="006A476F">
      <w:pPr>
        <w:pStyle w:val="Heading4"/>
      </w:pPr>
      <w:r>
        <w:t>A</w:t>
      </w:r>
      <w:r w:rsidR="006A476F">
        <w:t xml:space="preserve">ppropriation means having </w:t>
      </w:r>
      <w:r w:rsidR="006A476F" w:rsidRPr="006A476F">
        <w:rPr>
          <w:u w:val="single"/>
        </w:rPr>
        <w:t>property rights</w:t>
      </w:r>
      <w:r w:rsidR="006A476F">
        <w:t>.</w:t>
      </w:r>
    </w:p>
    <w:p w14:paraId="19E765DB" w14:textId="77777777" w:rsidR="006A476F" w:rsidRPr="00B2196A" w:rsidRDefault="006A476F" w:rsidP="006A476F">
      <w:pPr>
        <w:pStyle w:val="ListParagraph"/>
        <w:numPr>
          <w:ilvl w:val="0"/>
          <w:numId w:val="17"/>
        </w:numPr>
      </w:pPr>
      <w:r>
        <w:t xml:space="preserve">The definition is from </w:t>
      </w:r>
      <w:r w:rsidRPr="004E06F9">
        <w:rPr>
          <w:u w:val="single"/>
        </w:rPr>
        <w:t>Black’s Law Dictionary</w:t>
      </w:r>
    </w:p>
    <w:p w14:paraId="5D3B40D3" w14:textId="77777777" w:rsidR="006A476F" w:rsidRPr="00B2196A" w:rsidRDefault="006A476F" w:rsidP="006A476F">
      <w:proofErr w:type="spellStart"/>
      <w:r w:rsidRPr="00B2196A">
        <w:rPr>
          <w:rStyle w:val="Style13ptBold"/>
        </w:rPr>
        <w:t>Su</w:t>
      </w:r>
      <w:proofErr w:type="spellEnd"/>
      <w:r w:rsidRPr="00B2196A">
        <w:rPr>
          <w:rStyle w:val="Style13ptBold"/>
        </w:rPr>
        <w:t xml:space="preserve"> 17</w:t>
      </w:r>
      <w:r>
        <w:t xml:space="preserve"> [</w:t>
      </w:r>
      <w:proofErr w:type="spellStart"/>
      <w:r w:rsidRPr="00B2196A">
        <w:t>Jinyuan</w:t>
      </w:r>
      <w:proofErr w:type="spellEnd"/>
      <w:r w:rsidRPr="00B2196A">
        <w:t xml:space="preserve"> </w:t>
      </w:r>
      <w:proofErr w:type="spellStart"/>
      <w:r w:rsidRPr="00B2196A">
        <w:t>Su</w:t>
      </w:r>
      <w:proofErr w:type="spellEnd"/>
      <w:r>
        <w:t>,</w:t>
      </w:r>
      <w:r w:rsidRPr="00B2196A">
        <w:t xml:space="preserve"> Professor and Assistant Dean at Xi'an </w:t>
      </w:r>
      <w:proofErr w:type="spellStart"/>
      <w:r w:rsidRPr="00B2196A">
        <w:t>Jiaotong</w:t>
      </w:r>
      <w:proofErr w:type="spellEnd"/>
      <w:r w:rsidRPr="00B2196A">
        <w:t xml:space="preserve"> University School of Law, China</w:t>
      </w:r>
      <w:r>
        <w:t>,</w:t>
      </w:r>
      <w:r w:rsidRPr="00B2196A">
        <w:t xml:space="preserve"> </w:t>
      </w:r>
      <w:r>
        <w:t>“</w:t>
      </w:r>
      <w:r w:rsidRPr="00B2196A">
        <w:t>Legality of unilateral exploitation of space resources under international law</w:t>
      </w:r>
      <w:r>
        <w:t xml:space="preserve">,” 2017, </w:t>
      </w:r>
      <w:r w:rsidRPr="00B2196A">
        <w:rPr>
          <w:i/>
          <w:iCs/>
        </w:rPr>
        <w:t>International &amp; Comparative Law Quarterly</w:t>
      </w:r>
      <w:r>
        <w:t>, Vol. 66, Issue 4, pp. 991-1008, https://doi.org/10.1017/S0020589317000367, EA]</w:t>
      </w:r>
    </w:p>
    <w:p w14:paraId="4532B652" w14:textId="77777777" w:rsidR="006A476F" w:rsidRDefault="006A476F" w:rsidP="006A476F">
      <w:r w:rsidRPr="00B2196A">
        <w:rPr>
          <w:rStyle w:val="StyleUnderline"/>
        </w:rPr>
        <w:t>The Outer Space Tre</w:t>
      </w:r>
      <w:r w:rsidRPr="00485EAA">
        <w:rPr>
          <w:rStyle w:val="StyleUnderline"/>
        </w:rPr>
        <w:t>aty does not prohibit</w:t>
      </w:r>
      <w:r w:rsidRPr="00B2196A">
        <w:t xml:space="preserve"> </w:t>
      </w:r>
      <w:proofErr w:type="spellStart"/>
      <w:r w:rsidRPr="00B2196A">
        <w:t>expressis</w:t>
      </w:r>
      <w:proofErr w:type="spellEnd"/>
      <w:r w:rsidRPr="00B2196A">
        <w:t xml:space="preserve"> </w:t>
      </w:r>
      <w:proofErr w:type="spellStart"/>
      <w:r w:rsidRPr="00B2196A">
        <w:t>verbis</w:t>
      </w:r>
      <w:proofErr w:type="spellEnd"/>
      <w:r w:rsidRPr="00B2196A">
        <w:t xml:space="preserve"> the </w:t>
      </w:r>
      <w:r w:rsidRPr="00485EAA">
        <w:rPr>
          <w:rStyle w:val="StyleUnderline"/>
        </w:rPr>
        <w:t>extraction of space resources.</w:t>
      </w:r>
      <w:r w:rsidRPr="00B2196A">
        <w:t xml:space="preserve"> However, </w:t>
      </w:r>
      <w:r w:rsidRPr="00485EAA">
        <w:rPr>
          <w:rStyle w:val="StyleUnderline"/>
        </w:rPr>
        <w:t>there exists a possibility that the recognition of property rights by a State</w:t>
      </w:r>
      <w:r w:rsidRPr="00B2196A">
        <w:t xml:space="preserve">, which is a party to the Outer Space Treaty, over resources extracted in outer space </w:t>
      </w:r>
      <w:r w:rsidRPr="00485EAA">
        <w:rPr>
          <w:rStyle w:val="StyleUnderline"/>
        </w:rPr>
        <w:t>may conflict with</w:t>
      </w:r>
      <w:r w:rsidRPr="00B2196A">
        <w:t xml:space="preserve"> its </w:t>
      </w:r>
      <w:r w:rsidRPr="00485EAA">
        <w:rPr>
          <w:rStyle w:val="StyleUnderline"/>
        </w:rPr>
        <w:t>international obligations under Article II of the treaty, which proscr</w:t>
      </w:r>
      <w:r w:rsidRPr="00B2196A">
        <w:rPr>
          <w:rStyle w:val="StyleUnderline"/>
        </w:rPr>
        <w:t>ibes</w:t>
      </w:r>
      <w:r w:rsidRPr="00B2196A">
        <w:t xml:space="preserve"> the </w:t>
      </w:r>
      <w:r w:rsidRPr="00B2196A">
        <w:rPr>
          <w:rStyle w:val="StyleUnderline"/>
        </w:rPr>
        <w:t>national appropriation of outer space 'by claim of sovereignty</w:t>
      </w:r>
      <w:r w:rsidRPr="00B2196A">
        <w:t xml:space="preserve">, by means of </w:t>
      </w:r>
      <w:r w:rsidRPr="00B2196A">
        <w:rPr>
          <w:rStyle w:val="StyleUnderline"/>
        </w:rPr>
        <w:t>use</w:t>
      </w:r>
      <w:r w:rsidRPr="00B2196A">
        <w:t xml:space="preserve"> or </w:t>
      </w:r>
      <w:r w:rsidRPr="00B2196A">
        <w:rPr>
          <w:rStyle w:val="StyleUnderline"/>
        </w:rPr>
        <w:t>occupation, or</w:t>
      </w:r>
      <w:r w:rsidRPr="00B2196A">
        <w:t xml:space="preserve"> by any </w:t>
      </w:r>
      <w:r w:rsidRPr="00B2196A">
        <w:rPr>
          <w:rStyle w:val="StyleUnderline"/>
        </w:rPr>
        <w:t>other means</w:t>
      </w:r>
      <w:r w:rsidRPr="00B2196A">
        <w:t xml:space="preserve">'.26 </w:t>
      </w:r>
      <w:r w:rsidRPr="00B2196A">
        <w:rPr>
          <w:rStyle w:val="StyleUnderline"/>
        </w:rPr>
        <w:t xml:space="preserve">The term </w:t>
      </w:r>
      <w:r w:rsidRPr="002C396C">
        <w:rPr>
          <w:rStyle w:val="StyleUnderline"/>
          <w:highlight w:val="green"/>
        </w:rPr>
        <w:t>'appropriation' means</w:t>
      </w:r>
      <w:r w:rsidRPr="00B2196A">
        <w:rPr>
          <w:rStyle w:val="StyleUnderline"/>
        </w:rPr>
        <w:t xml:space="preserve"> '[t]</w:t>
      </w:r>
      <w:proofErr w:type="gramStart"/>
      <w:r w:rsidRPr="00B2196A">
        <w:rPr>
          <w:rStyle w:val="StyleUnderline"/>
        </w:rPr>
        <w:t>he</w:t>
      </w:r>
      <w:proofErr w:type="gramEnd"/>
      <w:r w:rsidRPr="00B2196A">
        <w:rPr>
          <w:rStyle w:val="StyleUnderline"/>
        </w:rPr>
        <w:t xml:space="preserve"> </w:t>
      </w:r>
      <w:r w:rsidRPr="002C396C">
        <w:rPr>
          <w:rStyle w:val="Emphasis"/>
          <w:highlight w:val="green"/>
        </w:rPr>
        <w:t>exercise of control over property</w:t>
      </w:r>
      <w:r w:rsidRPr="00B2196A">
        <w:rPr>
          <w:rStyle w:val="StyleUnderline"/>
        </w:rPr>
        <w:t>; a</w:t>
      </w:r>
      <w:r w:rsidRPr="00B2196A">
        <w:rPr>
          <w:rStyle w:val="Emphasis"/>
        </w:rPr>
        <w:t xml:space="preserve"> </w:t>
      </w:r>
      <w:r w:rsidRPr="002C396C">
        <w:rPr>
          <w:rStyle w:val="Emphasis"/>
          <w:highlight w:val="green"/>
        </w:rPr>
        <w:t>taking</w:t>
      </w:r>
      <w:r w:rsidRPr="00B2196A">
        <w:rPr>
          <w:rStyle w:val="Emphasis"/>
        </w:rPr>
        <w:t xml:space="preserve"> of </w:t>
      </w:r>
      <w:r w:rsidRPr="002C396C">
        <w:rPr>
          <w:rStyle w:val="Emphasis"/>
          <w:highlight w:val="green"/>
        </w:rPr>
        <w:t>possession'</w:t>
      </w:r>
      <w:r w:rsidRPr="00B2196A">
        <w:t>.27</w:t>
      </w:r>
    </w:p>
    <w:p w14:paraId="45892F32" w14:textId="77777777" w:rsidR="006A476F" w:rsidRDefault="006A476F" w:rsidP="006A476F">
      <w:pPr>
        <w:pStyle w:val="Heading4"/>
      </w:pPr>
      <w:r>
        <w:t xml:space="preserve">Which is distinct from </w:t>
      </w:r>
      <w:r w:rsidRPr="006A476F">
        <w:rPr>
          <w:u w:val="single"/>
        </w:rPr>
        <w:t>use</w:t>
      </w:r>
      <w:r>
        <w:t>.</w:t>
      </w:r>
    </w:p>
    <w:p w14:paraId="3AE46EFA" w14:textId="77777777" w:rsidR="006A476F" w:rsidRDefault="006A476F" w:rsidP="006A476F">
      <w:r w:rsidRPr="001C77E5">
        <w:rPr>
          <w:rStyle w:val="Style13ptBold"/>
        </w:rPr>
        <w:t xml:space="preserve">Harris </w:t>
      </w:r>
      <w:r>
        <w:rPr>
          <w:rStyle w:val="Style13ptBold"/>
        </w:rPr>
        <w:t>No Date</w:t>
      </w:r>
      <w:r>
        <w:t xml:space="preserve"> [</w:t>
      </w:r>
      <w:r w:rsidRPr="001C77E5">
        <w:t>Philip R Harris</w:t>
      </w:r>
      <w:r>
        <w:t>,</w:t>
      </w:r>
      <w:r w:rsidRPr="001C77E5">
        <w:t xml:space="preserve"> Ph.D.</w:t>
      </w:r>
      <w:r>
        <w:t xml:space="preserve">; </w:t>
      </w:r>
      <w:r w:rsidRPr="001C77E5">
        <w:t>Visiting Professor in the California School of International Management</w:t>
      </w:r>
      <w:r>
        <w:t>,</w:t>
      </w:r>
      <w:r w:rsidRPr="001C77E5">
        <w:t xml:space="preserve"> </w:t>
      </w:r>
      <w:r>
        <w:t>“</w:t>
      </w:r>
      <w:r w:rsidRPr="001C77E5">
        <w:t>Space Law and Space Resources</w:t>
      </w:r>
      <w:r>
        <w:t xml:space="preserve">,” No Date, </w:t>
      </w:r>
      <w:r w:rsidRPr="001C77E5">
        <w:rPr>
          <w:i/>
          <w:iCs/>
        </w:rPr>
        <w:t>National Space Society</w:t>
      </w:r>
      <w:r>
        <w:t xml:space="preserve">, </w:t>
      </w:r>
      <w:r w:rsidRPr="001C77E5">
        <w:t>https://space.nss.org/settlement/nasa/spaceresvol4/spacelaw.html</w:t>
      </w:r>
      <w:r>
        <w:t>, Accessed: 01/20/22, EA]</w:t>
      </w:r>
    </w:p>
    <w:p w14:paraId="6882302E" w14:textId="77777777" w:rsidR="006A476F" w:rsidRPr="001C77E5" w:rsidRDefault="006A476F" w:rsidP="006A476F">
      <w:r w:rsidRPr="001C77E5">
        <w:rPr>
          <w:rStyle w:val="StyleUnderline"/>
        </w:rPr>
        <w:t>According to</w:t>
      </w:r>
      <w:r w:rsidRPr="001C77E5">
        <w:t xml:space="preserve"> the present </w:t>
      </w:r>
      <w:r w:rsidRPr="001C77E5">
        <w:rPr>
          <w:rStyle w:val="StyleUnderline"/>
        </w:rPr>
        <w:t>space law</w:t>
      </w:r>
      <w:r w:rsidRPr="001C77E5">
        <w:t xml:space="preserve">, all mining in space-lunar, </w:t>
      </w:r>
      <w:proofErr w:type="spellStart"/>
      <w:r w:rsidRPr="001C77E5">
        <w:t>asteroidal</w:t>
      </w:r>
      <w:proofErr w:type="spellEnd"/>
      <w:r w:rsidRPr="001C77E5">
        <w:t>, or planetary-is treated alike. The operative treaty provisions are (1) that space is reserved for the benefit and is the province of all mankind; (2) that every nation shall have equal access to outer space; (3) that</w:t>
      </w:r>
      <w:r w:rsidRPr="001C77E5">
        <w:rPr>
          <w:rStyle w:val="StyleUnderline"/>
        </w:rPr>
        <w:t xml:space="preserve"> </w:t>
      </w:r>
      <w:r w:rsidRPr="001C77E5">
        <w:rPr>
          <w:rStyle w:val="StyleUnderline"/>
          <w:highlight w:val="green"/>
        </w:rPr>
        <w:t xml:space="preserve">nations </w:t>
      </w:r>
      <w:r w:rsidRPr="001C77E5">
        <w:rPr>
          <w:rStyle w:val="Emphasis"/>
          <w:highlight w:val="green"/>
        </w:rPr>
        <w:t>cannot appropriate space</w:t>
      </w:r>
      <w:r w:rsidRPr="001C77E5">
        <w:t xml:space="preserve"> under any claim of national sovereignty; (4) </w:t>
      </w:r>
      <w:r w:rsidRPr="001C77E5">
        <w:rPr>
          <w:rStyle w:val="StyleUnderline"/>
          <w:highlight w:val="green"/>
        </w:rPr>
        <w:t>nevertheless</w:t>
      </w:r>
      <w:r w:rsidRPr="001C77E5">
        <w:t xml:space="preserve">, that </w:t>
      </w:r>
      <w:r w:rsidRPr="001C77E5">
        <w:rPr>
          <w:rStyle w:val="StyleUnderline"/>
        </w:rPr>
        <w:t xml:space="preserve">nations </w:t>
      </w:r>
      <w:r w:rsidRPr="001C77E5">
        <w:rPr>
          <w:rStyle w:val="StyleUnderline"/>
          <w:highlight w:val="green"/>
        </w:rPr>
        <w:t xml:space="preserve">are </w:t>
      </w:r>
      <w:r w:rsidRPr="001C77E5">
        <w:rPr>
          <w:rStyle w:val="Emphasis"/>
          <w:highlight w:val="green"/>
        </w:rPr>
        <w:t>free</w:t>
      </w:r>
      <w:r w:rsidRPr="001C77E5">
        <w:rPr>
          <w:rStyle w:val="StyleUnderline"/>
          <w:highlight w:val="green"/>
        </w:rPr>
        <w:t xml:space="preserve"> </w:t>
      </w:r>
      <w:r w:rsidRPr="001C77E5">
        <w:rPr>
          <w:rStyle w:val="Emphasis"/>
          <w:highlight w:val="green"/>
        </w:rPr>
        <w:t>to</w:t>
      </w:r>
      <w:r w:rsidRPr="001C77E5">
        <w:rPr>
          <w:rStyle w:val="Emphasis"/>
        </w:rPr>
        <w:t xml:space="preserve"> explore and </w:t>
      </w:r>
      <w:r w:rsidRPr="001C77E5">
        <w:rPr>
          <w:rStyle w:val="Emphasis"/>
          <w:highlight w:val="green"/>
        </w:rPr>
        <w:t>"use" outer space</w:t>
      </w:r>
      <w:r w:rsidRPr="001C77E5">
        <w:rPr>
          <w:rStyle w:val="Emphasis"/>
        </w:rPr>
        <w:t xml:space="preserve">. </w:t>
      </w:r>
      <w:r w:rsidRPr="001C77E5">
        <w:t xml:space="preserve">The official </w:t>
      </w:r>
      <w:proofErr w:type="spellStart"/>
      <w:r w:rsidRPr="001C77E5">
        <w:t>positiion</w:t>
      </w:r>
      <w:proofErr w:type="spellEnd"/>
      <w:r w:rsidRPr="001C77E5">
        <w:t xml:space="preserve"> of the United States. clearly enunciated in the debates of UNCOPUOS, interprets these provisions to permit any nation or corporation to mine (Artist Pat Rawlings rendering of lunar mining and processing) and otherwise use the resources of outer space.</w:t>
      </w:r>
    </w:p>
    <w:p w14:paraId="657F39DD" w14:textId="77777777" w:rsidR="006A476F" w:rsidRPr="006A476F" w:rsidRDefault="006A476F" w:rsidP="006A476F">
      <w:pPr>
        <w:pStyle w:val="Heading4"/>
      </w:pPr>
      <w:r>
        <w:t xml:space="preserve">Space activities aren’t inherently ableist – we can accept that there is no such thing as a “natural human” while still appreciating the benefits of private space </w:t>
      </w:r>
      <w:proofErr w:type="spellStart"/>
      <w:r>
        <w:t>activites</w:t>
      </w:r>
      <w:proofErr w:type="spellEnd"/>
      <w:r>
        <w:t xml:space="preserve"> and the technology that allows for things like spacewalks.</w:t>
      </w:r>
    </w:p>
    <w:p w14:paraId="5CDBB55D" w14:textId="77777777" w:rsidR="006F454D" w:rsidRPr="00F671E2" w:rsidRDefault="006F454D" w:rsidP="006F454D">
      <w:pPr>
        <w:pStyle w:val="Heading4"/>
        <w:rPr>
          <w:rFonts w:cs="Calibri"/>
        </w:rPr>
      </w:pPr>
      <w:bookmarkStart w:id="2" w:name="_Hlk75088344"/>
      <w:r w:rsidRPr="00F671E2">
        <w:rPr>
          <w:rFonts w:cs="Calibri"/>
        </w:rPr>
        <w:t xml:space="preserve">Psychoanalysis is pseudoscience – none of this is real </w:t>
      </w:r>
    </w:p>
    <w:p w14:paraId="73C9A811" w14:textId="77777777" w:rsidR="006F454D" w:rsidRPr="00F671E2" w:rsidRDefault="006F454D" w:rsidP="006F454D">
      <w:r w:rsidRPr="00F671E2">
        <w:rPr>
          <w:rStyle w:val="Style13ptBold"/>
        </w:rPr>
        <w:t>Paris 17</w:t>
      </w:r>
    </w:p>
    <w:p w14:paraId="1A419AF9" w14:textId="77777777" w:rsidR="006F454D" w:rsidRPr="00F671E2" w:rsidRDefault="006F454D" w:rsidP="006F454D">
      <w:pPr>
        <w:rPr>
          <w:szCs w:val="16"/>
        </w:rPr>
      </w:pPr>
      <w:r w:rsidRPr="00F671E2">
        <w:rPr>
          <w:szCs w:val="16"/>
        </w:rPr>
        <w:t>[Dr Paris is Professor, Department of Psychiatry, McGill University, and Research Associate, Department of Psychiatry, Jewish General Hospital. "Is Psychoanalysis Still Relevant to Psychiatry?" https://www.ncbi.nlm.nih.gov/pmc/articles/PMC5459228/]</w:t>
      </w:r>
    </w:p>
    <w:p w14:paraId="61E3139A" w14:textId="77777777" w:rsidR="006F454D" w:rsidRPr="00F671E2" w:rsidRDefault="006F454D" w:rsidP="006F454D">
      <w:r w:rsidRPr="00F671E2">
        <w:t xml:space="preserve">In an era in which </w:t>
      </w:r>
      <w:r w:rsidRPr="00F671E2">
        <w:rPr>
          <w:rStyle w:val="Emphasis"/>
        </w:rPr>
        <w:t>psychiatry</w:t>
      </w:r>
      <w:r w:rsidRPr="00F671E2">
        <w:t xml:space="preserve"> </w:t>
      </w:r>
      <w:r w:rsidRPr="00F671E2">
        <w:rPr>
          <w:rStyle w:val="StyleUnderline"/>
        </w:rPr>
        <w:t xml:space="preserve">is dominated by </w:t>
      </w:r>
      <w:r w:rsidRPr="00F671E2">
        <w:rPr>
          <w:rStyle w:val="Emphasis"/>
        </w:rPr>
        <w:t>neuroscience-based models</w:t>
      </w:r>
      <w:r w:rsidRPr="00F671E2">
        <w:t xml:space="preserve">, </w:t>
      </w:r>
      <w:r w:rsidRPr="00F671E2">
        <w:rPr>
          <w:rStyle w:val="StyleUnderline"/>
        </w:rPr>
        <w:t xml:space="preserve">psychological constructs tend to be </w:t>
      </w:r>
      <w:r w:rsidRPr="00F671E2">
        <w:rPr>
          <w:rStyle w:val="Emphasis"/>
        </w:rPr>
        <w:t>neglected</w:t>
      </w:r>
      <w:r w:rsidRPr="00F671E2">
        <w:rPr>
          <w:rStyle w:val="StyleUnderline"/>
        </w:rPr>
        <w:t xml:space="preserve"> and may be taken seriously only when they have neural </w:t>
      </w:r>
      <w:r w:rsidRPr="00F671E2">
        <w:rPr>
          <w:rStyle w:val="Emphasis"/>
        </w:rPr>
        <w:t>correlates</w:t>
      </w:r>
      <w:r w:rsidRPr="00F671E2">
        <w:rPr>
          <w:rStyle w:val="StyleUnderline"/>
        </w:rPr>
        <w:t>.</w:t>
      </w:r>
      <w:r w:rsidRPr="00F671E2">
        <w:t xml:space="preserve">37 </w:t>
      </w:r>
      <w:r w:rsidRPr="00F671E2">
        <w:rPr>
          <w:rStyle w:val="StyleUnderline"/>
        </w:rPr>
        <w:t xml:space="preserve">Some </w:t>
      </w:r>
      <w:r w:rsidRPr="00F671E2">
        <w:rPr>
          <w:rStyle w:val="StyleUnderline"/>
          <w:highlight w:val="green"/>
        </w:rPr>
        <w:t>psychoanalysts</w:t>
      </w:r>
      <w:r w:rsidRPr="00F671E2">
        <w:rPr>
          <w:rStyle w:val="StyleUnderline"/>
        </w:rPr>
        <w:t xml:space="preserve"> have sought to </w:t>
      </w:r>
      <w:r w:rsidRPr="00F671E2">
        <w:rPr>
          <w:rStyle w:val="StyleUnderline"/>
          <w:highlight w:val="green"/>
        </w:rPr>
        <w:t>link their model with</w:t>
      </w:r>
      <w:r w:rsidRPr="00F671E2">
        <w:rPr>
          <w:rStyle w:val="StyleUnderline"/>
        </w:rPr>
        <w:t xml:space="preserve"> </w:t>
      </w:r>
      <w:r w:rsidRPr="00F671E2">
        <w:rPr>
          <w:rStyle w:val="Emphasis"/>
          <w:highlight w:val="green"/>
        </w:rPr>
        <w:t>neuro</w:t>
      </w:r>
      <w:r w:rsidRPr="00F671E2">
        <w:rPr>
          <w:rStyle w:val="StyleUnderline"/>
        </w:rPr>
        <w:t xml:space="preserve">biological </w:t>
      </w:r>
      <w:r w:rsidRPr="00F671E2">
        <w:rPr>
          <w:rStyle w:val="Emphasis"/>
          <w:highlight w:val="green"/>
        </w:rPr>
        <w:t>research</w:t>
      </w:r>
      <w:r w:rsidRPr="00F671E2">
        <w:t xml:space="preserve"> </w:t>
      </w:r>
      <w:r w:rsidRPr="00F671E2">
        <w:rPr>
          <w:rStyle w:val="StyleUnderline"/>
        </w:rPr>
        <w:t xml:space="preserve">and to claim that newer methods of studying the brain can </w:t>
      </w:r>
      <w:r w:rsidRPr="00F671E2">
        <w:rPr>
          <w:rStyle w:val="Emphasis"/>
        </w:rPr>
        <w:t>validate</w:t>
      </w:r>
      <w:r w:rsidRPr="00F671E2">
        <w:rPr>
          <w:rStyle w:val="StyleUnderline"/>
        </w:rPr>
        <w:t xml:space="preserve"> their </w:t>
      </w:r>
      <w:r w:rsidRPr="00F671E2">
        <w:rPr>
          <w:rStyle w:val="Emphasis"/>
        </w:rPr>
        <w:t>theories</w:t>
      </w:r>
      <w:r w:rsidRPr="00F671E2">
        <w:t>.5,6</w:t>
      </w:r>
    </w:p>
    <w:p w14:paraId="5F73F048" w14:textId="77777777" w:rsidR="006F454D" w:rsidRPr="00F671E2" w:rsidRDefault="006F454D" w:rsidP="006F454D">
      <w:pPr>
        <w:rPr>
          <w:szCs w:val="16"/>
        </w:rPr>
      </w:pPr>
      <w:r w:rsidRPr="00F671E2">
        <w:rPr>
          <w:szCs w:val="16"/>
        </w:rPr>
        <w:t xml:space="preserve">Mark </w:t>
      </w:r>
      <w:proofErr w:type="spellStart"/>
      <w:r w:rsidRPr="00F671E2">
        <w:rPr>
          <w:szCs w:val="16"/>
        </w:rPr>
        <w:t>Solms</w:t>
      </w:r>
      <w:proofErr w:type="spellEnd"/>
      <w:r w:rsidRPr="00F671E2">
        <w:rPr>
          <w:szCs w:val="16"/>
        </w:rPr>
        <w:t>, a South African neuropsychologist, is the founder of “</w:t>
      </w:r>
      <w:proofErr w:type="spellStart"/>
      <w:r w:rsidRPr="00F671E2">
        <w:rPr>
          <w:szCs w:val="16"/>
        </w:rPr>
        <w:t>neuropsychoanalysis</w:t>
      </w:r>
      <w:proofErr w:type="spellEnd"/>
      <w:r w:rsidRPr="00F671E2">
        <w:rPr>
          <w:szCs w:val="16"/>
        </w:rPr>
        <w:t>.”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7DD5E53A" w14:textId="77777777" w:rsidR="006F454D" w:rsidRPr="00F671E2" w:rsidRDefault="006F454D" w:rsidP="006F454D">
      <w:pPr>
        <w:rPr>
          <w:szCs w:val="16"/>
        </w:rPr>
      </w:pPr>
      <w:r w:rsidRPr="00F671E2">
        <w:rPr>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11C7D191" w14:textId="77777777" w:rsidR="006F454D" w:rsidRPr="00F671E2" w:rsidRDefault="006F454D" w:rsidP="006F454D">
      <w:r w:rsidRPr="00F671E2">
        <w:rPr>
          <w:rStyle w:val="StyleUnderline"/>
          <w:highlight w:val="green"/>
        </w:rPr>
        <w:t>The proposal</w:t>
      </w:r>
      <w:r w:rsidRPr="00F671E2">
        <w:t xml:space="preserve"> to establish a discipline of </w:t>
      </w:r>
      <w:proofErr w:type="spellStart"/>
      <w:r w:rsidRPr="00F671E2">
        <w:rPr>
          <w:rStyle w:val="Emphasis"/>
        </w:rPr>
        <w:t>neuropsychoanalysis</w:t>
      </w:r>
      <w:proofErr w:type="spellEnd"/>
      <w:r w:rsidRPr="00F671E2">
        <w:t xml:space="preserve"> </w:t>
      </w:r>
      <w:r w:rsidRPr="00F671E2">
        <w:rPr>
          <w:rStyle w:val="StyleUnderline"/>
        </w:rPr>
        <w:t xml:space="preserve">also </w:t>
      </w:r>
      <w:r w:rsidRPr="00F671E2">
        <w:rPr>
          <w:rStyle w:val="StyleUnderline"/>
          <w:highlight w:val="green"/>
        </w:rPr>
        <w:t>met</w:t>
      </w:r>
      <w:r w:rsidRPr="00F671E2">
        <w:rPr>
          <w:rStyle w:val="StyleUnderline"/>
        </w:rPr>
        <w:t xml:space="preserve"> with a </w:t>
      </w:r>
      <w:r w:rsidRPr="00F671E2">
        <w:rPr>
          <w:rStyle w:val="StyleUnderline"/>
          <w:highlight w:val="green"/>
        </w:rPr>
        <w:t xml:space="preserve">mixed </w:t>
      </w:r>
      <w:r w:rsidRPr="00F671E2">
        <w:rPr>
          <w:rStyle w:val="Emphasis"/>
          <w:highlight w:val="green"/>
        </w:rPr>
        <w:t>reception</w:t>
      </w:r>
      <w:r w:rsidRPr="00F671E2">
        <w:rPr>
          <w:rStyle w:val="StyleUnderline"/>
        </w:rPr>
        <w:t xml:space="preserve"> from traditional </w:t>
      </w:r>
      <w:r w:rsidRPr="00F671E2">
        <w:rPr>
          <w:rStyle w:val="Emphasis"/>
        </w:rPr>
        <w:t>psychoanalysts</w:t>
      </w:r>
      <w:r w:rsidRPr="00F671E2">
        <w:t xml:space="preserve">, who did not want to dilute Freud’s wine with neuroscientific water.42 </w:t>
      </w:r>
      <w:r w:rsidRPr="00F671E2">
        <w:rPr>
          <w:rStyle w:val="StyleUnderline"/>
          <w:highlight w:val="green"/>
        </w:rPr>
        <w:t>Neuroscientists</w:t>
      </w:r>
      <w:r w:rsidRPr="00F671E2">
        <w:rPr>
          <w:rStyle w:val="StyleUnderline"/>
        </w:rPr>
        <w:t xml:space="preserve">, who are more likely to </w:t>
      </w:r>
      <w:r w:rsidRPr="00F671E2">
        <w:rPr>
          <w:rStyle w:val="StyleUnderline"/>
          <w:highlight w:val="green"/>
        </w:rPr>
        <w:t>see links</w:t>
      </w:r>
      <w:r w:rsidRPr="00F671E2">
        <w:rPr>
          <w:rStyle w:val="StyleUnderline"/>
        </w:rPr>
        <w:t xml:space="preserve"> to psychology </w:t>
      </w:r>
      <w:r w:rsidRPr="00F671E2">
        <w:rPr>
          <w:rStyle w:val="StyleUnderline"/>
          <w:highlight w:val="green"/>
        </w:rPr>
        <w:t xml:space="preserve">as </w:t>
      </w:r>
      <w:proofErr w:type="gramStart"/>
      <w:r w:rsidRPr="00F671E2">
        <w:rPr>
          <w:rStyle w:val="Emphasis"/>
          <w:highlight w:val="green"/>
        </w:rPr>
        <w:t>lying</w:t>
      </w:r>
      <w:r w:rsidRPr="00F671E2">
        <w:rPr>
          <w:rStyle w:val="StyleUnderline"/>
          <w:highlight w:val="green"/>
        </w:rPr>
        <w:t xml:space="preserve"> </w:t>
      </w:r>
      <w:r w:rsidRPr="00F671E2">
        <w:rPr>
          <w:rStyle w:val="StyleUnderline"/>
        </w:rPr>
        <w:t>in</w:t>
      </w:r>
      <w:proofErr w:type="gramEnd"/>
      <w:r w:rsidRPr="00F671E2">
        <w:rPr>
          <w:rStyle w:val="StyleUnderline"/>
        </w:rPr>
        <w:t xml:space="preserve"> </w:t>
      </w:r>
      <w:r w:rsidRPr="00F671E2">
        <w:rPr>
          <w:rStyle w:val="Emphasis"/>
        </w:rPr>
        <w:t>cognitive science</w:t>
      </w:r>
      <w:r w:rsidRPr="00F671E2">
        <w:t xml:space="preserve">,43 </w:t>
      </w:r>
      <w:r w:rsidRPr="00F671E2">
        <w:rPr>
          <w:rStyle w:val="StyleUnderline"/>
        </w:rPr>
        <w:t xml:space="preserve">have ignored this </w:t>
      </w:r>
      <w:r w:rsidRPr="00F671E2">
        <w:rPr>
          <w:rStyle w:val="Emphasis"/>
        </w:rPr>
        <w:t>idea</w:t>
      </w:r>
      <w:r w:rsidRPr="00F671E2">
        <w:t xml:space="preserve">. In summary, </w:t>
      </w:r>
      <w:proofErr w:type="spellStart"/>
      <w:r w:rsidRPr="00F671E2">
        <w:rPr>
          <w:rStyle w:val="Emphasis"/>
        </w:rPr>
        <w:t>neuropsychoanalysis</w:t>
      </w:r>
      <w:proofErr w:type="spellEnd"/>
      <w:r w:rsidRPr="00F671E2">
        <w:rPr>
          <w:rStyle w:val="StyleUnderline"/>
        </w:rPr>
        <w:t xml:space="preserve"> is being used a way to </w:t>
      </w:r>
      <w:r w:rsidRPr="00F671E2">
        <w:rPr>
          <w:rStyle w:val="Emphasis"/>
        </w:rPr>
        <w:t>justify</w:t>
      </w:r>
      <w:r w:rsidRPr="00F671E2">
        <w:rPr>
          <w:rStyle w:val="StyleUnderline"/>
        </w:rPr>
        <w:t xml:space="preserve"> long-standing </w:t>
      </w:r>
      <w:r w:rsidRPr="00F671E2">
        <w:rPr>
          <w:rStyle w:val="Emphasis"/>
        </w:rPr>
        <w:t>models</w:t>
      </w:r>
      <w:r w:rsidRPr="00F671E2">
        <w:t xml:space="preserve">, </w:t>
      </w:r>
      <w:r w:rsidRPr="00F671E2">
        <w:rPr>
          <w:rStyle w:val="StyleUnderline"/>
        </w:rPr>
        <w:t xml:space="preserve">without attempting to find something </w:t>
      </w:r>
      <w:r w:rsidRPr="00F671E2">
        <w:rPr>
          <w:rStyle w:val="Emphasis"/>
        </w:rPr>
        <w:t>new</w:t>
      </w:r>
      <w:r w:rsidRPr="00F671E2">
        <w:rPr>
          <w:rStyle w:val="StyleUnderline"/>
        </w:rPr>
        <w:t xml:space="preserve"> or to </w:t>
      </w:r>
      <w:r w:rsidRPr="00F671E2">
        <w:rPr>
          <w:rStyle w:val="Emphasis"/>
        </w:rPr>
        <w:t>develop</w:t>
      </w:r>
      <w:r w:rsidRPr="00F671E2">
        <w:t xml:space="preserve"> </w:t>
      </w:r>
      <w:r w:rsidRPr="00F671E2">
        <w:rPr>
          <w:rStyle w:val="StyleUnderline"/>
        </w:rPr>
        <w:t xml:space="preserve">an integration of perspectives on </w:t>
      </w:r>
      <w:r w:rsidRPr="00F671E2">
        <w:rPr>
          <w:rStyle w:val="Emphasis"/>
        </w:rPr>
        <w:t>psychology</w:t>
      </w:r>
      <w:r w:rsidRPr="00F671E2">
        <w:t>.</w:t>
      </w:r>
    </w:p>
    <w:p w14:paraId="39BF65F1" w14:textId="77777777" w:rsidR="006F454D" w:rsidRPr="00F671E2" w:rsidRDefault="006F454D" w:rsidP="006F454D">
      <w:pPr>
        <w:rPr>
          <w:rStyle w:val="StyleUnderline"/>
        </w:rPr>
      </w:pPr>
      <w:r w:rsidRPr="00F671E2">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F671E2">
        <w:rPr>
          <w:rStyle w:val="Emphasis"/>
        </w:rPr>
        <w:t>Kandel</w:t>
      </w:r>
      <w:r w:rsidRPr="00F671E2">
        <w:t xml:space="preserve">, </w:t>
      </w:r>
      <w:r w:rsidRPr="00F671E2">
        <w:rPr>
          <w:rStyle w:val="StyleUnderline"/>
        </w:rPr>
        <w:t xml:space="preserve">who does not </w:t>
      </w:r>
      <w:r w:rsidRPr="00F671E2">
        <w:rPr>
          <w:rStyle w:val="Emphasis"/>
        </w:rPr>
        <w:t>actively practice psychiatry</w:t>
      </w:r>
      <w:r w:rsidRPr="00F671E2">
        <w:t xml:space="preserve">, </w:t>
      </w:r>
      <w:r w:rsidRPr="00F671E2">
        <w:rPr>
          <w:rStyle w:val="StyleUnderline"/>
        </w:rPr>
        <w:t xml:space="preserve">may be caught in a </w:t>
      </w:r>
      <w:r w:rsidRPr="00F671E2">
        <w:rPr>
          <w:rStyle w:val="Emphasis"/>
        </w:rPr>
        <w:t>time warp</w:t>
      </w:r>
      <w:r w:rsidRPr="00F671E2">
        <w:rPr>
          <w:rStyle w:val="StyleUnderline"/>
        </w:rPr>
        <w:t xml:space="preserve">, unaware that psychoanalysis has been </w:t>
      </w:r>
      <w:r w:rsidRPr="00F671E2">
        <w:rPr>
          <w:rStyle w:val="Emphasis"/>
        </w:rPr>
        <w:t>overtaken</w:t>
      </w:r>
      <w:r w:rsidRPr="00F671E2">
        <w:rPr>
          <w:rStyle w:val="StyleUnderline"/>
        </w:rPr>
        <w:t xml:space="preserve"> by </w:t>
      </w:r>
      <w:r w:rsidRPr="00F671E2">
        <w:rPr>
          <w:rStyle w:val="Emphasis"/>
        </w:rPr>
        <w:t>competitors</w:t>
      </w:r>
      <w:r w:rsidRPr="00F671E2">
        <w:t xml:space="preserve"> in the field of psychotherapy.</w:t>
      </w:r>
    </w:p>
    <w:p w14:paraId="072E2024" w14:textId="77777777" w:rsidR="00903ABF" w:rsidRDefault="006F454D" w:rsidP="006F454D">
      <w:r w:rsidRPr="00F671E2">
        <w:rPr>
          <w:rStyle w:val="StyleUnderline"/>
        </w:rPr>
        <w:t xml:space="preserve">Another attempt to reconcile psychoanalysis with science has come from the literature on </w:t>
      </w:r>
      <w:r w:rsidRPr="00F671E2">
        <w:rPr>
          <w:rStyle w:val="Emphasis"/>
        </w:rPr>
        <w:t>neuroplasticity</w:t>
      </w:r>
      <w:r w:rsidRPr="00F671E2">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F671E2">
        <w:rPr>
          <w:rStyle w:val="StyleUnderline"/>
        </w:rPr>
        <w:t xml:space="preserve">These </w:t>
      </w:r>
      <w:r w:rsidRPr="00F671E2">
        <w:rPr>
          <w:rStyle w:val="StyleUnderline"/>
          <w:highlight w:val="green"/>
        </w:rPr>
        <w:t xml:space="preserve">findings have </w:t>
      </w:r>
      <w:r w:rsidRPr="00F671E2">
        <w:rPr>
          <w:rStyle w:val="Emphasis"/>
          <w:highlight w:val="green"/>
        </w:rPr>
        <w:t>not been confirmed</w:t>
      </w:r>
      <w:r w:rsidRPr="00F671E2">
        <w:t xml:space="preserve"> </w:t>
      </w:r>
    </w:p>
    <w:bookmarkEnd w:id="2"/>
    <w:p w14:paraId="127DE0BA" w14:textId="779E41CF" w:rsidR="006F454D" w:rsidRDefault="006F454D" w:rsidP="006F454D"/>
    <w:p w14:paraId="0D4F943E" w14:textId="5BA98F6E" w:rsidR="00A16179" w:rsidRDefault="00A16179" w:rsidP="00A16179">
      <w:pPr>
        <w:pStyle w:val="Heading1"/>
      </w:pPr>
      <w:r>
        <w:t>Accessibility formatting</w:t>
      </w:r>
    </w:p>
    <w:p w14:paraId="68E00B58" w14:textId="77777777" w:rsidR="00C81A53" w:rsidRDefault="00C81A53" w:rsidP="00C81A53"/>
    <w:p w14:paraId="02D5772C" w14:textId="6BA0D88E" w:rsidR="004E23CE" w:rsidRDefault="004E23CE" w:rsidP="00C81A53">
      <w:pPr>
        <w:pStyle w:val="Heading2"/>
      </w:pPr>
      <w:r>
        <w:t>T</w:t>
      </w:r>
    </w:p>
    <w:p w14:paraId="720AC6D2" w14:textId="77777777" w:rsidR="004E23CE" w:rsidRDefault="004E23CE" w:rsidP="004E23CE">
      <w:pPr>
        <w:pStyle w:val="Heading4"/>
      </w:pPr>
      <w:r>
        <w:t xml:space="preserve">Interpretation – resolved means </w:t>
      </w:r>
      <w:r w:rsidRPr="00AB39B1">
        <w:rPr>
          <w:u w:val="single"/>
        </w:rPr>
        <w:t>“certain”</w:t>
      </w:r>
      <w:r>
        <w:t>.</w:t>
      </w:r>
    </w:p>
    <w:p w14:paraId="227A4FF1" w14:textId="77777777" w:rsidR="004E23CE" w:rsidRDefault="004E23CE" w:rsidP="004E23CE">
      <w:r w:rsidRPr="009245B5">
        <w:rPr>
          <w:rStyle w:val="Style13ptBold"/>
        </w:rPr>
        <w:t>USCADCC 20</w:t>
      </w:r>
    </w:p>
    <w:p w14:paraId="14A0A5F1" w14:textId="0AD74A75" w:rsidR="004E23CE" w:rsidRPr="004E23CE" w:rsidRDefault="004E23CE" w:rsidP="004E23CE">
      <w:r w:rsidRPr="0018441E">
        <w:rPr>
          <w:rStyle w:val="StyleUnderline"/>
          <w:highlight w:val="green"/>
        </w:rPr>
        <w:t>resolved</w:t>
      </w:r>
      <w:r>
        <w:t xml:space="preserve"> </w:t>
      </w:r>
      <w:r w:rsidRPr="0018441E">
        <w:rPr>
          <w:rStyle w:val="StyleUnderline"/>
          <w:highlight w:val="green"/>
        </w:rPr>
        <w:t>means</w:t>
      </w:r>
      <w:r>
        <w:t xml:space="preserve"> </w:t>
      </w:r>
      <w:r w:rsidRPr="0018441E">
        <w:rPr>
          <w:rStyle w:val="Emphasis"/>
          <w:highlight w:val="green"/>
        </w:rPr>
        <w:t>finished</w:t>
      </w:r>
      <w:r>
        <w:t xml:space="preserve"> </w:t>
      </w:r>
      <w:r w:rsidRPr="0018441E">
        <w:rPr>
          <w:rStyle w:val="StyleUnderline"/>
          <w:highlight w:val="green"/>
        </w:rPr>
        <w:t xml:space="preserve">no longer "susceptible to </w:t>
      </w:r>
      <w:r w:rsidRPr="0018441E">
        <w:rPr>
          <w:rStyle w:val="Emphasis"/>
          <w:highlight w:val="green"/>
        </w:rPr>
        <w:t>further dispute</w:t>
      </w:r>
      <w:r>
        <w:t xml:space="preserve"> </w:t>
      </w:r>
    </w:p>
    <w:p w14:paraId="76200FFF" w14:textId="5859A9D7" w:rsidR="00C81A53" w:rsidRDefault="00C81A53" w:rsidP="00C81A53">
      <w:pPr>
        <w:pStyle w:val="Heading2"/>
      </w:pPr>
      <w:r>
        <w:t>NC</w:t>
      </w:r>
    </w:p>
    <w:p w14:paraId="4712B275" w14:textId="77777777" w:rsidR="00C81A53" w:rsidRPr="00F671E2" w:rsidRDefault="00C81A53" w:rsidP="00C81A53">
      <w:pPr>
        <w:pStyle w:val="Heading4"/>
        <w:rPr>
          <w:rFonts w:cs="Calibri"/>
          <w:bCs/>
          <w:u w:val="single"/>
        </w:rPr>
      </w:pPr>
      <w:r w:rsidRPr="00F671E2">
        <w:rPr>
          <w:rFonts w:cs="Calibri"/>
        </w:rPr>
        <w:t xml:space="preserve">1 – Pleasure and pain </w:t>
      </w:r>
      <w:r w:rsidRPr="00F671E2">
        <w:rPr>
          <w:rFonts w:cs="Calibri"/>
          <w:i/>
        </w:rPr>
        <w:t>are</w:t>
      </w:r>
      <w:r w:rsidRPr="00F671E2">
        <w:rPr>
          <w:rFonts w:cs="Calibri"/>
        </w:rPr>
        <w:t xml:space="preserve"> intrinsic </w:t>
      </w:r>
      <w:r w:rsidRPr="00F671E2">
        <w:rPr>
          <w:rFonts w:cs="Calibri"/>
          <w:u w:val="single"/>
        </w:rPr>
        <w:t>value</w:t>
      </w:r>
      <w:r w:rsidRPr="00F671E2">
        <w:rPr>
          <w:rFonts w:cs="Calibri"/>
        </w:rPr>
        <w:t xml:space="preserve"> and </w:t>
      </w:r>
      <w:r w:rsidRPr="00F671E2">
        <w:rPr>
          <w:rFonts w:cs="Calibri"/>
          <w:u w:val="single"/>
        </w:rPr>
        <w:t>disvalue</w:t>
      </w:r>
      <w:r w:rsidRPr="00F671E2">
        <w:rPr>
          <w:rFonts w:cs="Calibri"/>
        </w:rPr>
        <w:t xml:space="preserve"> – everything else </w:t>
      </w:r>
      <w:r w:rsidRPr="00F671E2">
        <w:rPr>
          <w:rFonts w:cs="Calibri"/>
          <w:i/>
        </w:rPr>
        <w:t>regresses</w:t>
      </w:r>
      <w:r w:rsidRPr="00F671E2">
        <w:rPr>
          <w:rFonts w:cs="Calibri"/>
        </w:rPr>
        <w:t xml:space="preserve"> – </w:t>
      </w:r>
      <w:r w:rsidRPr="00F671E2">
        <w:rPr>
          <w:rFonts w:cs="Calibri"/>
          <w:u w:val="single"/>
        </w:rPr>
        <w:t>robust neuroscience.</w:t>
      </w:r>
    </w:p>
    <w:p w14:paraId="3355000E" w14:textId="77777777" w:rsidR="00C81A53" w:rsidRPr="002A5BF3" w:rsidRDefault="00C81A53" w:rsidP="00C81A53">
      <w:pPr>
        <w:rPr>
          <w:rStyle w:val="StyleUnderline"/>
          <w:b w:val="0"/>
          <w:u w:val="none"/>
        </w:rPr>
      </w:pPr>
      <w:r w:rsidRPr="00F671E2">
        <w:rPr>
          <w:rStyle w:val="Style13ptBold"/>
        </w:rPr>
        <w:t>Blum et al. 18</w:t>
      </w:r>
    </w:p>
    <w:p w14:paraId="5EEFF2D9" w14:textId="77777777" w:rsidR="00C81A53" w:rsidRDefault="00C81A53" w:rsidP="00C81A53">
      <w:pPr>
        <w:rPr>
          <w:u w:val="single"/>
        </w:rPr>
      </w:pPr>
      <w:r w:rsidRPr="00F671E2">
        <w:rPr>
          <w:b/>
          <w:bCs/>
          <w:highlight w:val="green"/>
          <w:u w:val="single"/>
        </w:rPr>
        <w:t>Pleasure</w:t>
      </w:r>
      <w:r>
        <w:t xml:space="preserve"> </w:t>
      </w:r>
      <w:r w:rsidRPr="00F671E2">
        <w:rPr>
          <w:b/>
          <w:bCs/>
          <w:highlight w:val="green"/>
          <w:u w:val="single"/>
        </w:rPr>
        <w:t>defines reward.</w:t>
      </w:r>
      <w:r>
        <w:t xml:space="preserve"> </w:t>
      </w:r>
      <w:r w:rsidRPr="00F671E2">
        <w:rPr>
          <w:highlight w:val="green"/>
          <w:u w:val="single"/>
        </w:rPr>
        <w:t>reason why particular stimuli</w:t>
      </w:r>
      <w:r>
        <w:t xml:space="preserve"> </w:t>
      </w:r>
      <w:r w:rsidRPr="00F671E2">
        <w:rPr>
          <w:highlight w:val="green"/>
          <w:u w:val="single"/>
        </w:rPr>
        <w:t>are rewarding</w:t>
      </w:r>
      <w:r>
        <w:t xml:space="preserve"> </w:t>
      </w:r>
      <w:r w:rsidRPr="00F671E2">
        <w:rPr>
          <w:highlight w:val="green"/>
          <w:u w:val="single"/>
        </w:rPr>
        <w:t>due to pleasure.</w:t>
      </w:r>
      <w:r>
        <w:t xml:space="preserve"> </w:t>
      </w:r>
      <w:r w:rsidRPr="00F671E2">
        <w:rPr>
          <w:highlight w:val="green"/>
          <w:u w:val="single"/>
        </w:rPr>
        <w:t xml:space="preserve">provides the </w:t>
      </w:r>
      <w:r w:rsidRPr="00F671E2">
        <w:rPr>
          <w:b/>
          <w:bCs/>
          <w:highlight w:val="green"/>
          <w:u w:val="single"/>
        </w:rPr>
        <w:t>basis for hedonic theories</w:t>
      </w:r>
      <w:r w:rsidRPr="00F671E2">
        <w:rPr>
          <w:highlight w:val="green"/>
          <w:u w:val="single"/>
        </w:rPr>
        <w:t xml:space="preserve"> of reward</w:t>
      </w:r>
      <w:r>
        <w:t xml:space="preserve"> </w:t>
      </w:r>
      <w:r w:rsidRPr="00F671E2">
        <w:rPr>
          <w:b/>
          <w:bCs/>
          <w:highlight w:val="green"/>
          <w:u w:val="single"/>
        </w:rPr>
        <w:t>organisms are</w:t>
      </w:r>
      <w:r>
        <w:t xml:space="preserve"> </w:t>
      </w:r>
      <w:r w:rsidRPr="00F671E2">
        <w:rPr>
          <w:b/>
          <w:bCs/>
          <w:highlight w:val="green"/>
          <w:u w:val="single"/>
        </w:rPr>
        <w:t>result of evolutionary competition.</w:t>
      </w:r>
      <w:r>
        <w:t xml:space="preserve"> </w:t>
      </w:r>
      <w:r w:rsidRPr="00F671E2">
        <w:rPr>
          <w:highlight w:val="green"/>
          <w:u w:val="single"/>
        </w:rPr>
        <w:t>rewards</w:t>
      </w:r>
      <w:r>
        <w:t xml:space="preserve"> </w:t>
      </w:r>
      <w:r w:rsidRPr="00F671E2">
        <w:rPr>
          <w:highlight w:val="green"/>
          <w:u w:val="single"/>
        </w:rPr>
        <w:t>increase</w:t>
      </w:r>
      <w:r>
        <w:t xml:space="preserve"> </w:t>
      </w:r>
      <w:r w:rsidRPr="00F671E2">
        <w:rPr>
          <w:highlight w:val="green"/>
          <w:u w:val="single"/>
        </w:rPr>
        <w:t>fitness</w:t>
      </w:r>
      <w:r>
        <w:t xml:space="preserve"> </w:t>
      </w:r>
      <w:r w:rsidRPr="00F671E2">
        <w:rPr>
          <w:highlight w:val="green"/>
          <w:u w:val="single"/>
        </w:rPr>
        <w:t>foods, drinks, mates, and offspring are rewarding.</w:t>
      </w:r>
      <w:r>
        <w:t xml:space="preserve"> </w:t>
      </w:r>
      <w:r w:rsidRPr="00F671E2">
        <w:rPr>
          <w:b/>
          <w:bCs/>
          <w:highlight w:val="green"/>
          <w:u w:val="single"/>
        </w:rPr>
        <w:t>many brain regions</w:t>
      </w:r>
      <w:r>
        <w:t xml:space="preserve"> </w:t>
      </w:r>
      <w:r w:rsidRPr="00F671E2">
        <w:rPr>
          <w:b/>
          <w:bCs/>
          <w:highlight w:val="green"/>
          <w:u w:val="single"/>
        </w:rPr>
        <w:t>modulate</w:t>
      </w:r>
      <w:r>
        <w:t xml:space="preserve"> </w:t>
      </w:r>
      <w:r w:rsidRPr="00F671E2">
        <w:rPr>
          <w:b/>
          <w:bCs/>
          <w:highlight w:val="green"/>
          <w:u w:val="single"/>
        </w:rPr>
        <w:t>pleasure or</w:t>
      </w:r>
      <w:r>
        <w:t xml:space="preserve"> </w:t>
      </w:r>
      <w:r w:rsidRPr="00F671E2">
        <w:rPr>
          <w:b/>
          <w:bCs/>
          <w:highlight w:val="green"/>
          <w:u w:val="single"/>
        </w:rPr>
        <w:t>the opposite</w:t>
      </w:r>
      <w:r>
        <w:t xml:space="preserve"> </w:t>
      </w:r>
      <w:r w:rsidRPr="00F671E2">
        <w:rPr>
          <w:highlight w:val="green"/>
          <w:u w:val="single"/>
        </w:rPr>
        <w:t>liking</w:t>
      </w:r>
      <w:r>
        <w:t xml:space="preserve"> </w:t>
      </w:r>
      <w:r w:rsidRPr="00F671E2">
        <w:rPr>
          <w:highlight w:val="green"/>
          <w:u w:val="single"/>
        </w:rPr>
        <w:t>something</w:t>
      </w:r>
      <w:r>
        <w:t xml:space="preserve"> </w:t>
      </w:r>
      <w:r w:rsidRPr="00F671E2">
        <w:rPr>
          <w:highlight w:val="green"/>
          <w:u w:val="single"/>
        </w:rPr>
        <w:t>represented by</w:t>
      </w:r>
      <w:r>
        <w:t xml:space="preserve"> </w:t>
      </w:r>
      <w:r w:rsidRPr="00F671E2">
        <w:rPr>
          <w:highlight w:val="green"/>
          <w:u w:val="single"/>
        </w:rPr>
        <w:t>regions</w:t>
      </w:r>
      <w:r>
        <w:t xml:space="preserve"> </w:t>
      </w:r>
      <w:r w:rsidRPr="00F671E2">
        <w:rPr>
          <w:highlight w:val="green"/>
          <w:u w:val="single"/>
        </w:rPr>
        <w:t>in the limbic system</w:t>
      </w:r>
      <w:r>
        <w:t xml:space="preserve"> </w:t>
      </w:r>
      <w:r w:rsidRPr="00F671E2">
        <w:rPr>
          <w:highlight w:val="green"/>
          <w:u w:val="single"/>
        </w:rPr>
        <w:t>researchers examined</w:t>
      </w:r>
      <w:r>
        <w:t xml:space="preserve"> </w:t>
      </w:r>
      <w:r w:rsidRPr="00F671E2">
        <w:rPr>
          <w:highlight w:val="green"/>
          <w:u w:val="single"/>
        </w:rPr>
        <w:t>neural tissue</w:t>
      </w:r>
      <w:r>
        <w:t xml:space="preserve"> </w:t>
      </w:r>
      <w:r w:rsidRPr="00F671E2">
        <w:rPr>
          <w:b/>
          <w:bCs/>
          <w:highlight w:val="green"/>
          <w:u w:val="single"/>
        </w:rPr>
        <w:t>there was</w:t>
      </w:r>
      <w:r>
        <w:t xml:space="preserve"> </w:t>
      </w:r>
      <w:r w:rsidRPr="00F671E2">
        <w:rPr>
          <w:b/>
          <w:bCs/>
          <w:highlight w:val="green"/>
          <w:u w:val="single"/>
        </w:rPr>
        <w:t>remarkable contrast in</w:t>
      </w:r>
      <w:r>
        <w:t xml:space="preserve"> </w:t>
      </w:r>
      <w:r w:rsidRPr="00F671E2">
        <w:rPr>
          <w:b/>
          <w:bCs/>
          <w:highlight w:val="green"/>
          <w:u w:val="single"/>
        </w:rPr>
        <w:t>neocortices</w:t>
      </w:r>
      <w:r>
        <w:t xml:space="preserve"> </w:t>
      </w:r>
      <w:r w:rsidRPr="00F671E2">
        <w:rPr>
          <w:highlight w:val="green"/>
          <w:u w:val="single"/>
        </w:rPr>
        <w:t>area of the brain</w:t>
      </w:r>
      <w:r>
        <w:t xml:space="preserve"> </w:t>
      </w:r>
      <w:r w:rsidRPr="00F671E2">
        <w:rPr>
          <w:highlight w:val="green"/>
          <w:u w:val="single"/>
        </w:rPr>
        <w:t xml:space="preserve">more developed in </w:t>
      </w:r>
      <w:proofErr w:type="gramStart"/>
      <w:r w:rsidRPr="00F671E2">
        <w:rPr>
          <w:highlight w:val="green"/>
          <w:u w:val="single"/>
        </w:rPr>
        <w:t>humans</w:t>
      </w:r>
      <w:proofErr w:type="gramEnd"/>
      <w:r>
        <w:t xml:space="preserve"> </w:t>
      </w:r>
      <w:r w:rsidRPr="00F671E2">
        <w:rPr>
          <w:highlight w:val="green"/>
          <w:u w:val="single"/>
        </w:rPr>
        <w:t>dopamine plays</w:t>
      </w:r>
      <w:r>
        <w:t xml:space="preserve"> </w:t>
      </w:r>
      <w:r w:rsidRPr="00F671E2">
        <w:rPr>
          <w:highlight w:val="green"/>
          <w:u w:val="single"/>
        </w:rPr>
        <w:t>role in</w:t>
      </w:r>
      <w:r>
        <w:t xml:space="preserve"> </w:t>
      </w:r>
      <w:r w:rsidRPr="00F671E2">
        <w:rPr>
          <w:highlight w:val="green"/>
          <w:u w:val="single"/>
        </w:rPr>
        <w:t>ability to pursue</w:t>
      </w:r>
      <w:r>
        <w:t xml:space="preserve"> </w:t>
      </w:r>
      <w:r w:rsidRPr="00F671E2">
        <w:rPr>
          <w:highlight w:val="green"/>
          <w:u w:val="single"/>
        </w:rPr>
        <w:t>rewards that are</w:t>
      </w:r>
      <w:r>
        <w:t xml:space="preserve"> </w:t>
      </w:r>
      <w:r w:rsidRPr="00F671E2">
        <w:rPr>
          <w:highlight w:val="green"/>
          <w:u w:val="single"/>
        </w:rPr>
        <w:t>years away</w:t>
      </w:r>
    </w:p>
    <w:p w14:paraId="36445FE6" w14:textId="77777777" w:rsidR="00C81A53" w:rsidRPr="00F671E2" w:rsidRDefault="00C81A53" w:rsidP="00C81A53">
      <w:pPr>
        <w:pStyle w:val="Heading4"/>
        <w:spacing w:line="276" w:lineRule="auto"/>
        <w:rPr>
          <w:rFonts w:cs="Calibri"/>
          <w:u w:val="single"/>
        </w:rPr>
      </w:pPr>
      <w:r w:rsidRPr="00F671E2">
        <w:rPr>
          <w:rFonts w:cs="Calibri"/>
        </w:rPr>
        <w:t xml:space="preserve">Moral substitutability – every obligation’s endpoint involves </w:t>
      </w:r>
      <w:r w:rsidRPr="00F671E2">
        <w:rPr>
          <w:rFonts w:cs="Calibri"/>
          <w:u w:val="single"/>
        </w:rPr>
        <w:t>intermediary steps</w:t>
      </w:r>
      <w:r w:rsidRPr="00F671E2">
        <w:rPr>
          <w:rFonts w:cs="Calibri"/>
        </w:rPr>
        <w:t xml:space="preserve"> that </w:t>
      </w:r>
      <w:r w:rsidRPr="00F671E2">
        <w:rPr>
          <w:rFonts w:cs="Calibri"/>
          <w:u w:val="single"/>
        </w:rPr>
        <w:t>only util explains.</w:t>
      </w:r>
    </w:p>
    <w:p w14:paraId="781FD810" w14:textId="77777777" w:rsidR="00C81A53" w:rsidRPr="002A5BF3" w:rsidRDefault="00C81A53" w:rsidP="00C81A53">
      <w:pPr>
        <w:spacing w:line="276" w:lineRule="auto"/>
        <w:rPr>
          <w:b/>
          <w:sz w:val="26"/>
        </w:rPr>
      </w:pPr>
      <w:proofErr w:type="spellStart"/>
      <w:r w:rsidRPr="00F671E2">
        <w:rPr>
          <w:rStyle w:val="Style13ptBold"/>
        </w:rPr>
        <w:t>Sinott</w:t>
      </w:r>
      <w:proofErr w:type="spellEnd"/>
      <w:r w:rsidRPr="00F671E2">
        <w:rPr>
          <w:rStyle w:val="Style13ptBold"/>
        </w:rPr>
        <w:t xml:space="preserve">-Armstrong 92 </w:t>
      </w:r>
    </w:p>
    <w:p w14:paraId="78B0D206" w14:textId="77777777" w:rsidR="00C81A53" w:rsidRDefault="00C81A53" w:rsidP="00C81A53">
      <w:pPr>
        <w:rPr>
          <w:b/>
          <w:bCs/>
          <w:u w:val="single"/>
        </w:rPr>
      </w:pPr>
      <w:r w:rsidRPr="00F671E2">
        <w:rPr>
          <w:b/>
          <w:bCs/>
          <w:highlight w:val="green"/>
          <w:u w:val="single"/>
        </w:rPr>
        <w:t>I can't feed my child</w:t>
      </w:r>
      <w:r>
        <w:t xml:space="preserve"> </w:t>
      </w:r>
      <w:r w:rsidRPr="00F671E2">
        <w:rPr>
          <w:b/>
          <w:bCs/>
          <w:highlight w:val="green"/>
          <w:u w:val="single"/>
        </w:rPr>
        <w:t>without going home</w:t>
      </w:r>
      <w:r>
        <w:t xml:space="preserve"> </w:t>
      </w:r>
      <w:r w:rsidRPr="00F671E2">
        <w:rPr>
          <w:b/>
          <w:bCs/>
          <w:highlight w:val="green"/>
          <w:u w:val="single"/>
        </w:rPr>
        <w:t>and going home</w:t>
      </w:r>
      <w:r>
        <w:t xml:space="preserve"> </w:t>
      </w:r>
      <w:r w:rsidRPr="00F671E2">
        <w:rPr>
          <w:b/>
          <w:bCs/>
          <w:highlight w:val="green"/>
          <w:u w:val="single"/>
        </w:rPr>
        <w:t>will enable me to feed her</w:t>
      </w:r>
      <w:r>
        <w:t xml:space="preserve"> </w:t>
      </w:r>
      <w:r w:rsidRPr="00F671E2">
        <w:rPr>
          <w:highlight w:val="green"/>
          <w:u w:val="single"/>
        </w:rPr>
        <w:t>Therefore, there is</w:t>
      </w:r>
      <w:r>
        <w:t xml:space="preserve"> </w:t>
      </w:r>
      <w:r w:rsidRPr="00F671E2">
        <w:rPr>
          <w:highlight w:val="green"/>
          <w:u w:val="single"/>
        </w:rPr>
        <w:t>reason for me to go home</w:t>
      </w:r>
      <w:r>
        <w:t xml:space="preserve"> </w:t>
      </w:r>
      <w:r w:rsidRPr="00F671E2">
        <w:rPr>
          <w:highlight w:val="green"/>
          <w:u w:val="single"/>
        </w:rPr>
        <w:t>This</w:t>
      </w:r>
      <w:r>
        <w:t xml:space="preserve"> </w:t>
      </w:r>
      <w:r w:rsidRPr="00F671E2">
        <w:rPr>
          <w:highlight w:val="green"/>
          <w:u w:val="single"/>
        </w:rPr>
        <w:t>assumes</w:t>
      </w:r>
      <w:r>
        <w:t xml:space="preserve"> </w:t>
      </w:r>
      <w:r w:rsidRPr="00F671E2">
        <w:rPr>
          <w:highlight w:val="green"/>
          <w:u w:val="single"/>
        </w:rPr>
        <w:t>substitutability</w:t>
      </w:r>
      <w:r>
        <w:t xml:space="preserve"> </w:t>
      </w:r>
      <w:r w:rsidRPr="00F671E2">
        <w:rPr>
          <w:highlight w:val="green"/>
          <w:u w:val="single"/>
        </w:rPr>
        <w:t>I have</w:t>
      </w:r>
      <w:r>
        <w:t xml:space="preserve"> </w:t>
      </w:r>
      <w:r w:rsidRPr="00F671E2">
        <w:rPr>
          <w:highlight w:val="green"/>
          <w:u w:val="single"/>
        </w:rPr>
        <w:t>reason to help a friend</w:t>
      </w:r>
      <w:r>
        <w:t xml:space="preserve"> </w:t>
      </w:r>
      <w:r w:rsidRPr="00F671E2">
        <w:rPr>
          <w:b/>
          <w:bCs/>
          <w:highlight w:val="green"/>
          <w:u w:val="single"/>
        </w:rPr>
        <w:t>I cannot do so if I play golf</w:t>
      </w:r>
      <w:r>
        <w:t xml:space="preserve"> </w:t>
      </w:r>
      <w:r w:rsidRPr="00F671E2">
        <w:rPr>
          <w:highlight w:val="green"/>
          <w:u w:val="single"/>
        </w:rPr>
        <w:t>Not playing golf</w:t>
      </w:r>
      <w:r>
        <w:t xml:space="preserve"> </w:t>
      </w:r>
      <w:r w:rsidRPr="00F671E2">
        <w:rPr>
          <w:highlight w:val="green"/>
          <w:u w:val="single"/>
        </w:rPr>
        <w:t xml:space="preserve">will enable me to help my friend. </w:t>
      </w:r>
      <w:proofErr w:type="gramStart"/>
      <w:r w:rsidRPr="00F671E2">
        <w:rPr>
          <w:highlight w:val="green"/>
          <w:u w:val="single"/>
        </w:rPr>
        <w:t>So</w:t>
      </w:r>
      <w:proofErr w:type="gramEnd"/>
      <w:r w:rsidRPr="00F671E2">
        <w:rPr>
          <w:highlight w:val="green"/>
          <w:u w:val="single"/>
        </w:rPr>
        <w:t xml:space="preserve"> I have a moral reason not to play golf</w:t>
      </w:r>
      <w:r>
        <w:t xml:space="preserve"> </w:t>
      </w:r>
      <w:r w:rsidRPr="00F671E2">
        <w:rPr>
          <w:b/>
          <w:bCs/>
          <w:highlight w:val="green"/>
          <w:u w:val="single"/>
        </w:rPr>
        <w:t>moral reason</w:t>
      </w:r>
      <w:r>
        <w:t xml:space="preserve"> </w:t>
      </w:r>
      <w:r w:rsidRPr="00F671E2">
        <w:rPr>
          <w:b/>
          <w:bCs/>
          <w:highlight w:val="green"/>
          <w:u w:val="single"/>
        </w:rPr>
        <w:t>affect the morality of an act</w:t>
      </w:r>
      <w:r>
        <w:t xml:space="preserve"> </w:t>
      </w:r>
      <w:r w:rsidRPr="00F671E2">
        <w:rPr>
          <w:b/>
          <w:bCs/>
          <w:highlight w:val="green"/>
          <w:u w:val="single"/>
        </w:rPr>
        <w:t>by making a</w:t>
      </w:r>
      <w:r>
        <w:t xml:space="preserve"> </w:t>
      </w:r>
      <w:r w:rsidRPr="00F671E2">
        <w:rPr>
          <w:b/>
          <w:bCs/>
          <w:highlight w:val="green"/>
          <w:u w:val="single"/>
        </w:rPr>
        <w:t>morally neutral act</w:t>
      </w:r>
      <w:r>
        <w:t xml:space="preserve"> </w:t>
      </w:r>
      <w:r w:rsidRPr="00F671E2">
        <w:rPr>
          <w:b/>
          <w:bCs/>
          <w:highlight w:val="green"/>
          <w:u w:val="single"/>
        </w:rPr>
        <w:t>good or</w:t>
      </w:r>
      <w:r>
        <w:t xml:space="preserve"> </w:t>
      </w:r>
      <w:r w:rsidRPr="00F671E2">
        <w:rPr>
          <w:b/>
          <w:bCs/>
          <w:highlight w:val="green"/>
          <w:u w:val="single"/>
        </w:rPr>
        <w:t>an</w:t>
      </w:r>
      <w:r>
        <w:t xml:space="preserve"> </w:t>
      </w:r>
      <w:r w:rsidRPr="00F671E2">
        <w:rPr>
          <w:b/>
          <w:bCs/>
          <w:highlight w:val="green"/>
          <w:u w:val="single"/>
        </w:rPr>
        <w:t>immoral act moral.</w:t>
      </w:r>
      <w:r>
        <w:t xml:space="preserve"> </w:t>
      </w:r>
      <w:r w:rsidRPr="00F671E2">
        <w:rPr>
          <w:b/>
          <w:bCs/>
          <w:highlight w:val="green"/>
          <w:u w:val="single"/>
        </w:rPr>
        <w:t>failure</w:t>
      </w:r>
      <w:r>
        <w:t xml:space="preserve"> </w:t>
      </w:r>
      <w:r w:rsidRPr="00F671E2">
        <w:rPr>
          <w:b/>
          <w:bCs/>
          <w:highlight w:val="green"/>
          <w:u w:val="single"/>
        </w:rPr>
        <w:t>to explain</w:t>
      </w:r>
      <w:r>
        <w:t xml:space="preserve"> </w:t>
      </w:r>
      <w:r w:rsidRPr="00F671E2">
        <w:rPr>
          <w:b/>
          <w:bCs/>
          <w:highlight w:val="green"/>
          <w:u w:val="single"/>
        </w:rPr>
        <w:t>substitutability</w:t>
      </w:r>
      <w:r>
        <w:t xml:space="preserve"> </w:t>
      </w:r>
      <w:r w:rsidRPr="00F671E2">
        <w:rPr>
          <w:b/>
          <w:bCs/>
          <w:highlight w:val="green"/>
          <w:u w:val="single"/>
        </w:rPr>
        <w:t>is a reason to reject all deontological</w:t>
      </w:r>
      <w:r>
        <w:t xml:space="preserve"> </w:t>
      </w:r>
      <w:r w:rsidRPr="00F671E2">
        <w:rPr>
          <w:b/>
          <w:bCs/>
          <w:highlight w:val="green"/>
          <w:u w:val="single"/>
        </w:rPr>
        <w:t>theories.</w:t>
      </w:r>
      <w:r>
        <w:t xml:space="preserve"> </w:t>
      </w:r>
      <w:r w:rsidRPr="00F671E2">
        <w:rPr>
          <w:highlight w:val="green"/>
          <w:u w:val="single"/>
        </w:rPr>
        <w:t>if I promise to mow the grass, there is a moral reason for me to mow</w:t>
      </w:r>
      <w:r>
        <w:t xml:space="preserve"> </w:t>
      </w:r>
      <w:r w:rsidRPr="00F671E2">
        <w:rPr>
          <w:highlight w:val="green"/>
          <w:u w:val="single"/>
        </w:rPr>
        <w:t>mowing</w:t>
      </w:r>
      <w:r>
        <w:t xml:space="preserve"> </w:t>
      </w:r>
      <w:r w:rsidRPr="00F671E2">
        <w:rPr>
          <w:highlight w:val="green"/>
          <w:u w:val="single"/>
        </w:rPr>
        <w:t>fulfills my promise.</w:t>
      </w:r>
      <w:r>
        <w:t xml:space="preserve"> </w:t>
      </w:r>
      <w:r w:rsidRPr="00F671E2">
        <w:rPr>
          <w:b/>
          <w:bCs/>
          <w:highlight w:val="green"/>
          <w:u w:val="single"/>
        </w:rPr>
        <w:t>if I cannot mow the grass without starting my mower</w:t>
      </w:r>
      <w:r>
        <w:t xml:space="preserve"> </w:t>
      </w:r>
      <w:r w:rsidRPr="00F671E2">
        <w:rPr>
          <w:b/>
          <w:bCs/>
          <w:highlight w:val="green"/>
          <w:u w:val="single"/>
        </w:rPr>
        <w:t>it still would not follow that I have</w:t>
      </w:r>
      <w:r>
        <w:t xml:space="preserve"> </w:t>
      </w:r>
      <w:r w:rsidRPr="00F671E2">
        <w:rPr>
          <w:b/>
          <w:bCs/>
          <w:highlight w:val="green"/>
          <w:u w:val="single"/>
        </w:rPr>
        <w:t>reason to start my mower, since I did not promise to start my mower</w:t>
      </w:r>
    </w:p>
    <w:p w14:paraId="327625E5" w14:textId="77777777" w:rsidR="00C81A53" w:rsidRPr="00F671E2" w:rsidRDefault="00C81A53" w:rsidP="00C81A53">
      <w:pPr>
        <w:pStyle w:val="Heading4"/>
        <w:rPr>
          <w:rFonts w:cs="Calibri"/>
        </w:rPr>
      </w:pPr>
      <w:r w:rsidRPr="00F671E2">
        <w:rPr>
          <w:rFonts w:cs="Calibri"/>
        </w:rPr>
        <w:t xml:space="preserve">1) Turns uncertainty in their first </w:t>
      </w:r>
      <w:proofErr w:type="spellStart"/>
      <w:r w:rsidRPr="00F671E2">
        <w:rPr>
          <w:rFonts w:cs="Calibri"/>
        </w:rPr>
        <w:t>Mollow</w:t>
      </w:r>
      <w:proofErr w:type="spellEnd"/>
      <w:r w:rsidRPr="00F671E2">
        <w:rPr>
          <w:rFonts w:cs="Calibri"/>
        </w:rPr>
        <w:t xml:space="preserve"> card – if we’re epistemologically confused, then err towards a world in which we actually have a chance of figuring it out.</w:t>
      </w:r>
    </w:p>
    <w:p w14:paraId="79988373" w14:textId="77777777" w:rsidR="00C81A53" w:rsidRDefault="00C81A53" w:rsidP="00C81A53">
      <w:r w:rsidRPr="00F671E2">
        <w:rPr>
          <w:rStyle w:val="Style13ptBold"/>
        </w:rPr>
        <w:t>MacAskill 14</w:t>
      </w:r>
    </w:p>
    <w:p w14:paraId="6AF7DAFF" w14:textId="77777777" w:rsidR="00C81A53" w:rsidRDefault="00C81A53" w:rsidP="00C81A53">
      <w:r w:rsidRPr="00F671E2">
        <w:rPr>
          <w:rStyle w:val="Emphasis"/>
          <w:highlight w:val="green"/>
        </w:rPr>
        <w:t>even if we believe</w:t>
      </w:r>
      <w:r>
        <w:t xml:space="preserve"> </w:t>
      </w:r>
      <w:r w:rsidRPr="00F671E2">
        <w:rPr>
          <w:rStyle w:val="Emphasis"/>
          <w:highlight w:val="green"/>
        </w:rPr>
        <w:t>extinction would be</w:t>
      </w:r>
      <w:r>
        <w:t xml:space="preserve"> </w:t>
      </w:r>
      <w:proofErr w:type="gramStart"/>
      <w:r w:rsidRPr="00F671E2">
        <w:rPr>
          <w:rStyle w:val="Emphasis"/>
          <w:highlight w:val="green"/>
        </w:rPr>
        <w:t>good</w:t>
      </w:r>
      <w:proofErr w:type="gramEnd"/>
      <w:r>
        <w:t xml:space="preserve"> </w:t>
      </w:r>
      <w:r w:rsidRPr="00F671E2">
        <w:rPr>
          <w:rStyle w:val="StyleUnderline"/>
          <w:highlight w:val="green"/>
        </w:rPr>
        <w:t>we</w:t>
      </w:r>
      <w:r>
        <w:t xml:space="preserve"> </w:t>
      </w:r>
      <w:r w:rsidRPr="00F671E2">
        <w:rPr>
          <w:rStyle w:val="StyleUnderline"/>
          <w:highlight w:val="green"/>
        </w:rPr>
        <w:t xml:space="preserve">have </w:t>
      </w:r>
      <w:r w:rsidRPr="00F671E2">
        <w:rPr>
          <w:rStyle w:val="Emphasis"/>
          <w:highlight w:val="green"/>
        </w:rPr>
        <w:t>strong</w:t>
      </w:r>
      <w:r w:rsidRPr="00F671E2">
        <w:rPr>
          <w:rStyle w:val="StyleUnderline"/>
          <w:highlight w:val="green"/>
        </w:rPr>
        <w:t xml:space="preserve"> </w:t>
      </w:r>
      <w:r w:rsidRPr="00F671E2">
        <w:rPr>
          <w:rStyle w:val="Emphasis"/>
          <w:highlight w:val="green"/>
        </w:rPr>
        <w:t>reason</w:t>
      </w:r>
      <w:r w:rsidRPr="00F671E2">
        <w:rPr>
          <w:rStyle w:val="StyleUnderline"/>
          <w:highlight w:val="green"/>
        </w:rPr>
        <w:t xml:space="preserve"> to </w:t>
      </w:r>
      <w:r w:rsidRPr="00F671E2">
        <w:rPr>
          <w:rStyle w:val="Emphasis"/>
          <w:highlight w:val="green"/>
        </w:rPr>
        <w:t>prevent</w:t>
      </w:r>
      <w:r>
        <w:t xml:space="preserve"> </w:t>
      </w:r>
      <w:r w:rsidRPr="00F671E2">
        <w:rPr>
          <w:rStyle w:val="Emphasis"/>
          <w:highlight w:val="green"/>
        </w:rPr>
        <w:t>extinction</w:t>
      </w:r>
      <w:r>
        <w:t xml:space="preserve"> </w:t>
      </w:r>
      <w:proofErr w:type="spellStart"/>
      <w:r w:rsidRPr="00F671E2">
        <w:rPr>
          <w:rStyle w:val="StyleUnderline"/>
          <w:highlight w:val="green"/>
        </w:rPr>
        <w:t>extinction</w:t>
      </w:r>
      <w:proofErr w:type="spellEnd"/>
      <w:r>
        <w:t xml:space="preserve"> </w:t>
      </w:r>
      <w:r w:rsidRPr="00F671E2">
        <w:rPr>
          <w:rStyle w:val="StyleUnderline"/>
          <w:highlight w:val="green"/>
        </w:rPr>
        <w:t>is</w:t>
      </w:r>
      <w:r>
        <w:t xml:space="preserve"> </w:t>
      </w:r>
      <w:r w:rsidRPr="00F671E2">
        <w:rPr>
          <w:rStyle w:val="Emphasis"/>
          <w:highlight w:val="green"/>
        </w:rPr>
        <w:t>extremely high stakes</w:t>
      </w:r>
      <w:r>
        <w:t xml:space="preserve"> </w:t>
      </w:r>
      <w:r w:rsidRPr="00F671E2">
        <w:rPr>
          <w:rStyle w:val="StyleUnderline"/>
          <w:highlight w:val="green"/>
        </w:rPr>
        <w:t>number</w:t>
      </w:r>
      <w:r>
        <w:t xml:space="preserve"> </w:t>
      </w:r>
      <w:r w:rsidRPr="00F671E2">
        <w:rPr>
          <w:rStyle w:val="StyleUnderline"/>
          <w:highlight w:val="green"/>
        </w:rPr>
        <w:t>would be 2×10^14</w:t>
      </w:r>
      <w:r>
        <w:t xml:space="preserve"> </w:t>
      </w:r>
      <w:r w:rsidRPr="00F671E2">
        <w:rPr>
          <w:rStyle w:val="StyleUnderline"/>
          <w:highlight w:val="green"/>
        </w:rPr>
        <w:t>extinction is</w:t>
      </w:r>
      <w:r>
        <w:t xml:space="preserve"> </w:t>
      </w:r>
      <w:r w:rsidRPr="00F671E2">
        <w:rPr>
          <w:rStyle w:val="Emphasis"/>
          <w:highlight w:val="green"/>
        </w:rPr>
        <w:t>irreversible</w:t>
      </w:r>
      <w:r>
        <w:t xml:space="preserve"> </w:t>
      </w:r>
      <w:r w:rsidRPr="00F671E2">
        <w:rPr>
          <w:rStyle w:val="StyleUnderline"/>
          <w:highlight w:val="green"/>
        </w:rPr>
        <w:t>we always have</w:t>
      </w:r>
      <w:r>
        <w:t xml:space="preserve"> </w:t>
      </w:r>
      <w:r w:rsidRPr="00F671E2">
        <w:rPr>
          <w:rStyle w:val="StyleUnderline"/>
          <w:highlight w:val="green"/>
        </w:rPr>
        <w:t>letting ourselves go</w:t>
      </w:r>
      <w:r>
        <w:t xml:space="preserve"> </w:t>
      </w:r>
      <w:r w:rsidRPr="00F671E2">
        <w:rPr>
          <w:rStyle w:val="StyleUnderline"/>
          <w:highlight w:val="green"/>
        </w:rPr>
        <w:t>in the future</w:t>
      </w:r>
      <w:r>
        <w:t xml:space="preserve"> </w:t>
      </w:r>
      <w:r w:rsidRPr="00F671E2">
        <w:rPr>
          <w:rStyle w:val="StyleUnderline"/>
          <w:highlight w:val="green"/>
        </w:rPr>
        <w:t>we should expect</w:t>
      </w:r>
      <w:r>
        <w:t xml:space="preserve"> </w:t>
      </w:r>
      <w:r w:rsidRPr="00F671E2">
        <w:rPr>
          <w:rStyle w:val="Emphasis"/>
          <w:highlight w:val="green"/>
        </w:rPr>
        <w:t>progress</w:t>
      </w:r>
      <w:r>
        <w:t xml:space="preserve"> </w:t>
      </w:r>
      <w:r w:rsidRPr="00F671E2">
        <w:rPr>
          <w:rStyle w:val="Emphasis"/>
          <w:highlight w:val="green"/>
        </w:rPr>
        <w:t>morally</w:t>
      </w:r>
      <w:r>
        <w:t xml:space="preserve"> </w:t>
      </w:r>
      <w:r w:rsidRPr="00F671E2">
        <w:rPr>
          <w:rStyle w:val="StyleUnderline"/>
          <w:highlight w:val="green"/>
        </w:rPr>
        <w:t>in</w:t>
      </w:r>
      <w:r>
        <w:t xml:space="preserve"> </w:t>
      </w:r>
      <w:r w:rsidRPr="00F671E2">
        <w:rPr>
          <w:rStyle w:val="StyleUnderline"/>
          <w:highlight w:val="green"/>
        </w:rPr>
        <w:t>centuries</w:t>
      </w:r>
      <w:r>
        <w:t xml:space="preserve"> </w:t>
      </w:r>
      <w:r w:rsidRPr="00F671E2">
        <w:rPr>
          <w:rStyle w:val="StyleUnderline"/>
          <w:highlight w:val="green"/>
        </w:rPr>
        <w:t>we will</w:t>
      </w:r>
      <w:r>
        <w:t xml:space="preserve"> </w:t>
      </w:r>
      <w:r w:rsidRPr="00F671E2">
        <w:rPr>
          <w:rStyle w:val="StyleUnderline"/>
          <w:highlight w:val="green"/>
        </w:rPr>
        <w:t>better</w:t>
      </w:r>
      <w:r>
        <w:t xml:space="preserve"> </w:t>
      </w:r>
      <w:r w:rsidRPr="00F671E2">
        <w:rPr>
          <w:rStyle w:val="StyleUnderline"/>
          <w:highlight w:val="green"/>
        </w:rPr>
        <w:t>evaluate</w:t>
      </w:r>
      <w:r>
        <w:t xml:space="preserve"> </w:t>
      </w:r>
      <w:r w:rsidRPr="00F671E2">
        <w:rPr>
          <w:rStyle w:val="StyleUnderline"/>
          <w:highlight w:val="green"/>
        </w:rPr>
        <w:t>extinction</w:t>
      </w:r>
    </w:p>
    <w:p w14:paraId="41994B2B" w14:textId="77777777" w:rsidR="00C81A53" w:rsidRDefault="00C81A53" w:rsidP="00C81A53"/>
    <w:p w14:paraId="30E58511" w14:textId="77777777" w:rsidR="00C81A53" w:rsidRDefault="00C81A53" w:rsidP="00C81A53">
      <w:pPr>
        <w:pStyle w:val="Heading2"/>
      </w:pPr>
      <w:r>
        <w:t>Counterplan</w:t>
      </w:r>
    </w:p>
    <w:p w14:paraId="702EABD9" w14:textId="77777777" w:rsidR="00C81A53" w:rsidRDefault="00C81A53" w:rsidP="00C81A53">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49839965" w14:textId="77777777" w:rsidR="00C81A53" w:rsidRPr="0004557F" w:rsidRDefault="00C81A53" w:rsidP="00C81A53">
      <w:pPr>
        <w:rPr>
          <w:rStyle w:val="StyleUnderline"/>
        </w:rPr>
      </w:pPr>
      <w:r w:rsidRPr="0098202D">
        <w:rPr>
          <w:rStyle w:val="Style13ptBold"/>
        </w:rPr>
        <w:t>Cobb 21</w:t>
      </w:r>
    </w:p>
    <w:p w14:paraId="58A09161" w14:textId="77777777" w:rsidR="00C81A53" w:rsidRDefault="00C81A53" w:rsidP="00C81A53">
      <w:pPr>
        <w:rPr>
          <w:rStyle w:val="StyleUnderline"/>
        </w:rPr>
      </w:pPr>
      <w:r w:rsidRPr="00B90692">
        <w:rPr>
          <w:rStyle w:val="StyleUnderline"/>
          <w:highlight w:val="green"/>
        </w:rPr>
        <w:t>commercialized</w:t>
      </w:r>
      <w:r>
        <w:t xml:space="preserve"> </w:t>
      </w:r>
      <w:r w:rsidRPr="00B90692">
        <w:rPr>
          <w:rStyle w:val="StyleUnderline"/>
          <w:highlight w:val="green"/>
        </w:rPr>
        <w:t>actors</w:t>
      </w:r>
      <w:r>
        <w:t xml:space="preserve"> </w:t>
      </w:r>
      <w:r w:rsidRPr="00B90692">
        <w:rPr>
          <w:rStyle w:val="Emphasis"/>
          <w:highlight w:val="green"/>
        </w:rPr>
        <w:t>exert pressure</w:t>
      </w:r>
      <w:r>
        <w:t xml:space="preserve"> </w:t>
      </w:r>
      <w:r w:rsidRPr="00B90692">
        <w:rPr>
          <w:rStyle w:val="StyleUnderline"/>
          <w:highlight w:val="green"/>
        </w:rPr>
        <w:t xml:space="preserve">to </w:t>
      </w:r>
      <w:r w:rsidRPr="00B90692">
        <w:rPr>
          <w:rStyle w:val="Emphasis"/>
          <w:highlight w:val="green"/>
        </w:rPr>
        <w:t>behave</w:t>
      </w:r>
      <w:r w:rsidRPr="00B90692">
        <w:rPr>
          <w:rStyle w:val="StyleUnderline"/>
          <w:highlight w:val="green"/>
        </w:rPr>
        <w:t xml:space="preserve"> </w:t>
      </w:r>
      <w:r w:rsidRPr="00B90692">
        <w:rPr>
          <w:rStyle w:val="Emphasis"/>
          <w:highlight w:val="green"/>
        </w:rPr>
        <w:t>peacefully</w:t>
      </w:r>
      <w:r>
        <w:t xml:space="preserve"> </w:t>
      </w:r>
      <w:r w:rsidRPr="00B90692">
        <w:rPr>
          <w:rStyle w:val="StyleUnderline"/>
          <w:highlight w:val="green"/>
        </w:rPr>
        <w:t xml:space="preserve">to </w:t>
      </w:r>
      <w:r w:rsidRPr="00B90692">
        <w:rPr>
          <w:rStyle w:val="Emphasis"/>
          <w:highlight w:val="green"/>
        </w:rPr>
        <w:t>promote</w:t>
      </w:r>
      <w:r>
        <w:t xml:space="preserve"> </w:t>
      </w:r>
      <w:r w:rsidRPr="00B90692">
        <w:rPr>
          <w:rStyle w:val="Emphasis"/>
          <w:highlight w:val="green"/>
        </w:rPr>
        <w:t>development</w:t>
      </w:r>
      <w:r>
        <w:t xml:space="preserve"> </w:t>
      </w:r>
      <w:r w:rsidRPr="00B90692">
        <w:rPr>
          <w:rStyle w:val="StyleUnderline"/>
          <w:highlight w:val="green"/>
        </w:rPr>
        <w:t>actors may</w:t>
      </w:r>
      <w:r>
        <w:t xml:space="preserve"> </w:t>
      </w:r>
      <w:r w:rsidRPr="00B90692">
        <w:rPr>
          <w:rStyle w:val="StyleUnderline"/>
          <w:highlight w:val="green"/>
        </w:rPr>
        <w:t>not</w:t>
      </w:r>
      <w:r>
        <w:t xml:space="preserve"> </w:t>
      </w:r>
      <w:r w:rsidRPr="00B90692">
        <w:rPr>
          <w:rStyle w:val="StyleUnderline"/>
          <w:highlight w:val="green"/>
        </w:rPr>
        <w:t>engage in new</w:t>
      </w:r>
      <w:r>
        <w:t xml:space="preserve"> </w:t>
      </w:r>
      <w:r w:rsidRPr="00B90692">
        <w:rPr>
          <w:rStyle w:val="StyleUnderline"/>
          <w:highlight w:val="green"/>
        </w:rPr>
        <w:t>investment</w:t>
      </w:r>
      <w:r>
        <w:t xml:space="preserve"> </w:t>
      </w:r>
      <w:proofErr w:type="gramStart"/>
      <w:r w:rsidRPr="00B90692">
        <w:rPr>
          <w:rStyle w:val="StyleUnderline"/>
          <w:highlight w:val="green"/>
        </w:rPr>
        <w:t>As</w:t>
      </w:r>
      <w:proofErr w:type="gramEnd"/>
      <w:r w:rsidRPr="00B90692">
        <w:rPr>
          <w:rStyle w:val="StyleUnderline"/>
          <w:highlight w:val="green"/>
        </w:rPr>
        <w:t xml:space="preserve"> states contract out</w:t>
      </w:r>
      <w:r>
        <w:t xml:space="preserve"> </w:t>
      </w:r>
      <w:r w:rsidRPr="00B90692">
        <w:rPr>
          <w:rStyle w:val="StyleUnderline"/>
          <w:highlight w:val="green"/>
        </w:rPr>
        <w:t>services</w:t>
      </w:r>
      <w:r>
        <w:t xml:space="preserve"> </w:t>
      </w:r>
      <w:r w:rsidRPr="00B90692">
        <w:rPr>
          <w:rStyle w:val="StyleUnderline"/>
          <w:highlight w:val="green"/>
        </w:rPr>
        <w:t xml:space="preserve">private actors </w:t>
      </w:r>
      <w:r w:rsidRPr="00B90692">
        <w:rPr>
          <w:rStyle w:val="Emphasis"/>
          <w:highlight w:val="green"/>
        </w:rPr>
        <w:t>exert</w:t>
      </w:r>
      <w:r>
        <w:t xml:space="preserve"> </w:t>
      </w:r>
      <w:r w:rsidRPr="00B90692">
        <w:rPr>
          <w:rStyle w:val="Emphasis"/>
          <w:highlight w:val="green"/>
        </w:rPr>
        <w:t>greater influence</w:t>
      </w:r>
      <w:r>
        <w:t xml:space="preserve"> </w:t>
      </w:r>
      <w:r w:rsidRPr="00B90692">
        <w:rPr>
          <w:rStyle w:val="StyleUnderline"/>
          <w:highlight w:val="green"/>
        </w:rPr>
        <w:t>in a debris filled environment</w:t>
      </w:r>
      <w:r>
        <w:t xml:space="preserve"> </w:t>
      </w:r>
      <w:r w:rsidRPr="00B90692">
        <w:rPr>
          <w:rStyle w:val="StyleUnderline"/>
          <w:highlight w:val="green"/>
        </w:rPr>
        <w:t>replacements is</w:t>
      </w:r>
      <w:r>
        <w:t xml:space="preserve"> </w:t>
      </w:r>
      <w:r w:rsidRPr="00B90692">
        <w:rPr>
          <w:rStyle w:val="Emphasis"/>
          <w:highlight w:val="green"/>
        </w:rPr>
        <w:t>difficult</w:t>
      </w:r>
      <w:r w:rsidRPr="00B90692">
        <w:rPr>
          <w:rStyle w:val="StyleUnderline"/>
          <w:highlight w:val="green"/>
        </w:rPr>
        <w:t xml:space="preserve"> and </w:t>
      </w:r>
      <w:r w:rsidRPr="00B90692">
        <w:rPr>
          <w:rStyle w:val="Emphasis"/>
          <w:highlight w:val="green"/>
        </w:rPr>
        <w:t>dangerous</w:t>
      </w:r>
      <w:r>
        <w:t xml:space="preserve"> </w:t>
      </w:r>
      <w:r w:rsidRPr="00B90692">
        <w:rPr>
          <w:rStyle w:val="StyleUnderline"/>
          <w:highlight w:val="green"/>
        </w:rPr>
        <w:t>human spaceflight</w:t>
      </w:r>
      <w:r>
        <w:t xml:space="preserve"> </w:t>
      </w:r>
      <w:r w:rsidRPr="00B90692">
        <w:rPr>
          <w:rStyle w:val="Emphasis"/>
          <w:highlight w:val="green"/>
        </w:rPr>
        <w:t>space tourists</w:t>
      </w:r>
      <w:r>
        <w:t xml:space="preserve"> </w:t>
      </w:r>
      <w:r w:rsidRPr="00B90692">
        <w:rPr>
          <w:rStyle w:val="Emphasis"/>
          <w:highlight w:val="green"/>
        </w:rPr>
        <w:t>increase</w:t>
      </w:r>
      <w:r>
        <w:t xml:space="preserve"> </w:t>
      </w:r>
      <w:r w:rsidRPr="00B90692">
        <w:rPr>
          <w:rStyle w:val="Emphasis"/>
          <w:highlight w:val="green"/>
        </w:rPr>
        <w:t>restraint</w:t>
      </w:r>
      <w:r w:rsidRPr="00B90692">
        <w:rPr>
          <w:rStyle w:val="StyleUnderline"/>
          <w:highlight w:val="green"/>
        </w:rPr>
        <w:t xml:space="preserve"> in</w:t>
      </w:r>
      <w:r>
        <w:t xml:space="preserve"> </w:t>
      </w:r>
      <w:r w:rsidRPr="00B90692">
        <w:rPr>
          <w:rStyle w:val="Emphasis"/>
          <w:highlight w:val="green"/>
        </w:rPr>
        <w:t>[ASAT] test programs</w:t>
      </w:r>
      <w:r>
        <w:t xml:space="preserve"> </w:t>
      </w:r>
      <w:r w:rsidRPr="00B90692">
        <w:rPr>
          <w:rStyle w:val="StyleUnderline"/>
          <w:highlight w:val="green"/>
        </w:rPr>
        <w:t>foregone</w:t>
      </w:r>
      <w:r>
        <w:t xml:space="preserve"> </w:t>
      </w:r>
      <w:r w:rsidRPr="00B90692">
        <w:rPr>
          <w:rStyle w:val="StyleUnderline"/>
          <w:highlight w:val="green"/>
        </w:rPr>
        <w:t>commercial activities</w:t>
      </w:r>
      <w:r>
        <w:t xml:space="preserve"> </w:t>
      </w:r>
      <w:r w:rsidRPr="00B90692">
        <w:rPr>
          <w:rStyle w:val="Emphasis"/>
          <w:highlight w:val="green"/>
        </w:rPr>
        <w:t>have a similar cost to states</w:t>
      </w:r>
      <w:r>
        <w:t xml:space="preserve"> </w:t>
      </w:r>
      <w:r w:rsidRPr="00B90692">
        <w:rPr>
          <w:rStyle w:val="StyleUnderline"/>
          <w:highlight w:val="green"/>
        </w:rPr>
        <w:t>by discouraging private actors</w:t>
      </w:r>
    </w:p>
    <w:p w14:paraId="22F62057" w14:textId="77777777" w:rsidR="00C81A53" w:rsidRDefault="00C81A53" w:rsidP="00C81A53">
      <w:pPr>
        <w:pStyle w:val="Heading4"/>
      </w:pPr>
      <w:r>
        <w:t xml:space="preserve">Goes </w:t>
      </w:r>
      <w:r w:rsidRPr="00565ADD">
        <w:rPr>
          <w:u w:val="single"/>
        </w:rPr>
        <w:t>nuclear</w:t>
      </w:r>
      <w:r>
        <w:t xml:space="preserve"> – </w:t>
      </w:r>
      <w:r w:rsidRPr="00565ADD">
        <w:rPr>
          <w:u w:val="single"/>
        </w:rPr>
        <w:t>extinction</w:t>
      </w:r>
      <w:r>
        <w:t>.</w:t>
      </w:r>
    </w:p>
    <w:p w14:paraId="574364DF" w14:textId="77777777" w:rsidR="00C81A53" w:rsidRDefault="00C81A53" w:rsidP="00C81A53">
      <w:r w:rsidRPr="002A3E43">
        <w:rPr>
          <w:rStyle w:val="Style13ptBold"/>
        </w:rPr>
        <w:t>Blatt 20</w:t>
      </w:r>
    </w:p>
    <w:p w14:paraId="4F81B2DA" w14:textId="77777777" w:rsidR="00C81A53" w:rsidRDefault="00C81A53" w:rsidP="00C81A53">
      <w:r w:rsidRPr="002A3E43">
        <w:rPr>
          <w:rStyle w:val="StyleUnderline"/>
          <w:highlight w:val="green"/>
        </w:rPr>
        <w:t>anti-satellite weapons</w:t>
      </w:r>
      <w:r>
        <w:t xml:space="preserve"> </w:t>
      </w:r>
      <w:r w:rsidRPr="002A3E43">
        <w:rPr>
          <w:rStyle w:val="Emphasis"/>
          <w:highlight w:val="green"/>
        </w:rPr>
        <w:t>increases</w:t>
      </w:r>
      <w:r>
        <w:t xml:space="preserve"> </w:t>
      </w:r>
      <w:r w:rsidRPr="002A3E43">
        <w:rPr>
          <w:rStyle w:val="Emphasis"/>
          <w:highlight w:val="green"/>
        </w:rPr>
        <w:t>risk of global conflict</w:t>
      </w:r>
      <w:r>
        <w:t xml:space="preserve"> </w:t>
      </w:r>
      <w:r w:rsidRPr="002A3E43">
        <w:rPr>
          <w:rStyle w:val="StyleUnderline"/>
          <w:highlight w:val="green"/>
        </w:rPr>
        <w:t>nations are jumping into a space arms race</w:t>
      </w:r>
      <w:r>
        <w:t xml:space="preserve"> </w:t>
      </w:r>
      <w:r w:rsidRPr="002A3E43">
        <w:rPr>
          <w:rStyle w:val="StyleUnderline"/>
          <w:highlight w:val="green"/>
        </w:rPr>
        <w:t>resulting in</w:t>
      </w:r>
      <w:r>
        <w:t xml:space="preserve"> </w:t>
      </w:r>
      <w:r w:rsidRPr="002A3E43">
        <w:rPr>
          <w:rStyle w:val="Emphasis"/>
          <w:highlight w:val="green"/>
        </w:rPr>
        <w:t xml:space="preserve">rapid </w:t>
      </w:r>
      <w:proofErr w:type="spellStart"/>
      <w:r w:rsidRPr="002A3E43">
        <w:rPr>
          <w:rStyle w:val="Emphasis"/>
          <w:highlight w:val="green"/>
        </w:rPr>
        <w:t>prolif</w:t>
      </w:r>
      <w:proofErr w:type="spellEnd"/>
      <w:r>
        <w:t xml:space="preserve"> </w:t>
      </w:r>
      <w:r w:rsidRPr="002A3E43">
        <w:rPr>
          <w:rStyle w:val="Emphasis"/>
          <w:highlight w:val="green"/>
        </w:rPr>
        <w:t>of</w:t>
      </w:r>
      <w:r>
        <w:t xml:space="preserve"> </w:t>
      </w:r>
      <w:r w:rsidRPr="002A3E43">
        <w:rPr>
          <w:rStyle w:val="Emphasis"/>
          <w:highlight w:val="green"/>
        </w:rPr>
        <w:t>space weaponry</w:t>
      </w:r>
      <w:r>
        <w:t xml:space="preserve"> </w:t>
      </w:r>
      <w:r w:rsidRPr="00CE7502">
        <w:rPr>
          <w:rStyle w:val="StyleUnderline"/>
          <w:highlight w:val="green"/>
        </w:rPr>
        <w:t>ASATs</w:t>
      </w:r>
      <w:r>
        <w:t xml:space="preserve"> </w:t>
      </w:r>
      <w:r w:rsidRPr="00CE7502">
        <w:rPr>
          <w:rStyle w:val="StyleUnderline"/>
          <w:highlight w:val="green"/>
        </w:rPr>
        <w:t>exacerbate conflicts</w:t>
      </w:r>
      <w:r>
        <w:t xml:space="preserve"> </w:t>
      </w:r>
      <w:r w:rsidRPr="00CE7502">
        <w:rPr>
          <w:rStyle w:val="StyleUnderline"/>
          <w:highlight w:val="green"/>
        </w:rPr>
        <w:t>given the risk</w:t>
      </w:r>
      <w:r>
        <w:t xml:space="preserve"> </w:t>
      </w:r>
      <w:r w:rsidRPr="00CE7502">
        <w:rPr>
          <w:rStyle w:val="StyleUnderline"/>
          <w:highlight w:val="green"/>
        </w:rPr>
        <w:t>to early warning satellites</w:t>
      </w:r>
      <w:r>
        <w:t xml:space="preserve"> </w:t>
      </w:r>
      <w:r w:rsidRPr="002A3E43">
        <w:rPr>
          <w:rStyle w:val="StyleUnderline"/>
          <w:highlight w:val="green"/>
        </w:rPr>
        <w:t>The U</w:t>
      </w:r>
      <w:r>
        <w:t xml:space="preserve"> </w:t>
      </w:r>
      <w:r w:rsidRPr="002A3E43">
        <w:rPr>
          <w:rStyle w:val="StyleUnderline"/>
          <w:highlight w:val="green"/>
        </w:rPr>
        <w:t>S</w:t>
      </w:r>
      <w:r>
        <w:t xml:space="preserve"> </w:t>
      </w:r>
      <w:r w:rsidRPr="002A3E43">
        <w:rPr>
          <w:rStyle w:val="StyleUnderline"/>
          <w:highlight w:val="green"/>
        </w:rPr>
        <w:t>might</w:t>
      </w:r>
      <w:r>
        <w:t xml:space="preserve"> </w:t>
      </w:r>
      <w:r w:rsidRPr="002A3E43">
        <w:rPr>
          <w:rStyle w:val="Emphasis"/>
          <w:highlight w:val="green"/>
        </w:rPr>
        <w:t>mobilize a nuclear attack</w:t>
      </w:r>
      <w:r>
        <w:t xml:space="preserve"> </w:t>
      </w:r>
      <w:r w:rsidRPr="002A3E43">
        <w:rPr>
          <w:rStyle w:val="StyleUnderline"/>
          <w:highlight w:val="green"/>
        </w:rPr>
        <w:t>over</w:t>
      </w:r>
      <w:r>
        <w:t xml:space="preserve"> </w:t>
      </w:r>
      <w:r w:rsidRPr="002A3E43">
        <w:rPr>
          <w:rStyle w:val="StyleUnderline"/>
          <w:highlight w:val="green"/>
        </w:rPr>
        <w:t>debris shutting off a satellite</w:t>
      </w:r>
      <w:r>
        <w:t xml:space="preserve"> </w:t>
      </w:r>
      <w:r w:rsidRPr="002A3E43">
        <w:rPr>
          <w:rStyle w:val="StyleUnderline"/>
          <w:highlight w:val="green"/>
        </w:rPr>
        <w:t>countries</w:t>
      </w:r>
      <w:r>
        <w:t xml:space="preserve"> </w:t>
      </w:r>
      <w:r w:rsidRPr="002A3E43">
        <w:rPr>
          <w:rStyle w:val="StyleUnderline"/>
          <w:highlight w:val="green"/>
        </w:rPr>
        <w:t>rely on offensive posturing, which increases</w:t>
      </w:r>
      <w:r>
        <w:t xml:space="preserve"> </w:t>
      </w:r>
      <w:r w:rsidRPr="002A3E43">
        <w:rPr>
          <w:rStyle w:val="StyleUnderline"/>
          <w:highlight w:val="green"/>
        </w:rPr>
        <w:t>risk that</w:t>
      </w:r>
      <w:r>
        <w:t xml:space="preserve"> </w:t>
      </w:r>
      <w:r w:rsidRPr="002A3E43">
        <w:rPr>
          <w:rStyle w:val="StyleUnderline"/>
          <w:highlight w:val="green"/>
        </w:rPr>
        <w:t xml:space="preserve">actions are perceived as aggressive and </w:t>
      </w:r>
      <w:r w:rsidRPr="002A3E43">
        <w:rPr>
          <w:rStyle w:val="Emphasis"/>
          <w:highlight w:val="green"/>
        </w:rPr>
        <w:t>incentivizes rapid</w:t>
      </w:r>
      <w:r>
        <w:t xml:space="preserve"> </w:t>
      </w:r>
      <w:r w:rsidRPr="002A3E43">
        <w:rPr>
          <w:rStyle w:val="Emphasis"/>
          <w:highlight w:val="green"/>
        </w:rPr>
        <w:t>counterattacks</w:t>
      </w:r>
      <w:r>
        <w:t xml:space="preserve"> </w:t>
      </w:r>
      <w:r w:rsidRPr="002A3E43">
        <w:rPr>
          <w:rStyle w:val="Emphasis"/>
          <w:highlight w:val="green"/>
        </w:rPr>
        <w:t>testing</w:t>
      </w:r>
      <w:r>
        <w:t xml:space="preserve"> </w:t>
      </w:r>
      <w:r w:rsidRPr="002A3E43">
        <w:rPr>
          <w:rStyle w:val="Emphasis"/>
          <w:highlight w:val="green"/>
        </w:rPr>
        <w:t>risks</w:t>
      </w:r>
      <w:r>
        <w:t xml:space="preserve"> </w:t>
      </w:r>
      <w:r w:rsidRPr="002A3E43">
        <w:rPr>
          <w:rStyle w:val="Emphasis"/>
          <w:highlight w:val="green"/>
        </w:rPr>
        <w:t>debris</w:t>
      </w:r>
      <w:r w:rsidRPr="002A3E43">
        <w:rPr>
          <w:rStyle w:val="StyleUnderline"/>
          <w:highlight w:val="green"/>
        </w:rPr>
        <w:t xml:space="preserve">, which </w:t>
      </w:r>
      <w:r w:rsidRPr="002A3E43">
        <w:rPr>
          <w:rStyle w:val="Emphasis"/>
          <w:highlight w:val="green"/>
        </w:rPr>
        <w:t>endangers satellites</w:t>
      </w:r>
      <w:r>
        <w:t xml:space="preserve"> </w:t>
      </w:r>
      <w:r w:rsidRPr="0064475B">
        <w:rPr>
          <w:rStyle w:val="Emphasis"/>
          <w:highlight w:val="green"/>
        </w:rPr>
        <w:t>2007</w:t>
      </w:r>
      <w:r>
        <w:t xml:space="preserve"> </w:t>
      </w:r>
      <w:r w:rsidRPr="0064475B">
        <w:rPr>
          <w:rStyle w:val="Emphasis"/>
          <w:highlight w:val="green"/>
        </w:rPr>
        <w:t>test alone</w:t>
      </w:r>
      <w:r w:rsidRPr="0064475B">
        <w:rPr>
          <w:rStyle w:val="StyleUnderline"/>
          <w:highlight w:val="green"/>
        </w:rPr>
        <w:t xml:space="preserve"> increased</w:t>
      </w:r>
      <w:r>
        <w:t xml:space="preserve"> </w:t>
      </w:r>
      <w:r w:rsidRPr="0064475B">
        <w:rPr>
          <w:rStyle w:val="StyleUnderline"/>
          <w:highlight w:val="green"/>
        </w:rPr>
        <w:t>objects</w:t>
      </w:r>
      <w:r>
        <w:t xml:space="preserve"> </w:t>
      </w:r>
      <w:r w:rsidRPr="0064475B">
        <w:rPr>
          <w:rStyle w:val="StyleUnderline"/>
          <w:highlight w:val="green"/>
        </w:rPr>
        <w:t xml:space="preserve">by </w:t>
      </w:r>
      <w:r w:rsidRPr="0064475B">
        <w:rPr>
          <w:rStyle w:val="Emphasis"/>
          <w:highlight w:val="green"/>
        </w:rPr>
        <w:t>20 percent</w:t>
      </w:r>
      <w:r>
        <w:t xml:space="preserve"> </w:t>
      </w:r>
      <w:r w:rsidRPr="002A3E43">
        <w:rPr>
          <w:rStyle w:val="StyleUnderline"/>
          <w:highlight w:val="green"/>
        </w:rPr>
        <w:t>debris</w:t>
      </w:r>
      <w:r>
        <w:t xml:space="preserve"> </w:t>
      </w:r>
      <w:r w:rsidRPr="002A3E43">
        <w:rPr>
          <w:rStyle w:val="StyleUnderline"/>
          <w:highlight w:val="green"/>
        </w:rPr>
        <w:t>crash into other debris in</w:t>
      </w:r>
      <w:r>
        <w:t xml:space="preserve"> </w:t>
      </w:r>
      <w:r w:rsidRPr="002A3E43">
        <w:rPr>
          <w:rStyle w:val="StyleUnderline"/>
          <w:highlight w:val="green"/>
        </w:rPr>
        <w:t>proliferation known as</w:t>
      </w:r>
      <w:r>
        <w:t xml:space="preserve"> </w:t>
      </w:r>
      <w:r w:rsidRPr="002A3E43">
        <w:rPr>
          <w:rStyle w:val="Emphasis"/>
          <w:highlight w:val="green"/>
        </w:rPr>
        <w:t>Kessler Syndrome</w:t>
      </w:r>
      <w:r>
        <w:t xml:space="preserve"> </w:t>
      </w:r>
      <w:r w:rsidRPr="002A3E43">
        <w:rPr>
          <w:rStyle w:val="StyleUnderline"/>
          <w:highlight w:val="green"/>
        </w:rPr>
        <w:t>space</w:t>
      </w:r>
      <w:r>
        <w:t xml:space="preserve"> </w:t>
      </w:r>
      <w:r w:rsidRPr="002A3E43">
        <w:rPr>
          <w:rStyle w:val="StyleUnderline"/>
          <w:highlight w:val="green"/>
        </w:rPr>
        <w:t>approach</w:t>
      </w:r>
      <w:r>
        <w:t xml:space="preserve"> </w:t>
      </w:r>
      <w:r w:rsidRPr="002A3E43">
        <w:rPr>
          <w:rStyle w:val="StyleUnderline"/>
          <w:highlight w:val="green"/>
        </w:rPr>
        <w:t>critical mass</w:t>
      </w:r>
      <w:r>
        <w:t xml:space="preserve"> </w:t>
      </w:r>
      <w:r w:rsidRPr="002A3E43">
        <w:rPr>
          <w:rStyle w:val="StyleUnderline"/>
          <w:highlight w:val="green"/>
        </w:rPr>
        <w:t>until</w:t>
      </w:r>
      <w:r w:rsidRPr="002A3E43">
        <w:rPr>
          <w:rStyle w:val="Emphasis"/>
          <w:highlight w:val="green"/>
        </w:rPr>
        <w:t xml:space="preserve"> all satellites are destroyed</w:t>
      </w:r>
      <w:r w:rsidRPr="002A3E43">
        <w:rPr>
          <w:rStyle w:val="StyleUnderline"/>
          <w:highlight w:val="green"/>
        </w:rPr>
        <w:t xml:space="preserve"> and </w:t>
      </w:r>
      <w:r w:rsidRPr="002A3E43">
        <w:rPr>
          <w:rStyle w:val="Emphasis"/>
          <w:highlight w:val="green"/>
        </w:rPr>
        <w:t>spaceflight rendered impossible</w:t>
      </w:r>
      <w:r w:rsidRPr="002A3E43">
        <w:rPr>
          <w:rStyle w:val="StyleUnderline"/>
          <w:highlight w:val="green"/>
        </w:rPr>
        <w:t>. Compared to</w:t>
      </w:r>
      <w:r>
        <w:t xml:space="preserve"> </w:t>
      </w:r>
      <w:r w:rsidRPr="002A3E43">
        <w:rPr>
          <w:rStyle w:val="Emphasis"/>
          <w:highlight w:val="green"/>
        </w:rPr>
        <w:t>commercial launches</w:t>
      </w:r>
      <w:r w:rsidRPr="002A3E43">
        <w:rPr>
          <w:rStyle w:val="StyleUnderline"/>
          <w:highlight w:val="green"/>
        </w:rPr>
        <w:t>, ASAT tests</w:t>
      </w:r>
      <w:r>
        <w:t xml:space="preserve"> </w:t>
      </w:r>
      <w:r w:rsidRPr="002A3E43">
        <w:rPr>
          <w:rStyle w:val="StyleUnderline"/>
          <w:highlight w:val="green"/>
        </w:rPr>
        <w:t>accelerate</w:t>
      </w:r>
      <w:r>
        <w:t xml:space="preserve"> </w:t>
      </w:r>
      <w:r w:rsidRPr="002A3E43">
        <w:rPr>
          <w:rStyle w:val="StyleUnderline"/>
          <w:highlight w:val="green"/>
        </w:rPr>
        <w:t>debris</w:t>
      </w:r>
      <w:r>
        <w:t xml:space="preserve"> </w:t>
      </w:r>
      <w:r w:rsidRPr="0064475B">
        <w:rPr>
          <w:rStyle w:val="Emphasis"/>
          <w:highlight w:val="green"/>
        </w:rPr>
        <w:t>I</w:t>
      </w:r>
      <w:r w:rsidRPr="00CD0156">
        <w:rPr>
          <w:rStyle w:val="Emphasis"/>
          <w:highlight w:val="green"/>
        </w:rPr>
        <w:t>f deb</w:t>
      </w:r>
      <w:r w:rsidRPr="0064475B">
        <w:rPr>
          <w:rStyle w:val="Emphasis"/>
          <w:highlight w:val="green"/>
        </w:rPr>
        <w:t>ris knocks out a satellite</w:t>
      </w:r>
      <w:r>
        <w:t xml:space="preserve"> </w:t>
      </w:r>
      <w:r w:rsidRPr="0064475B">
        <w:rPr>
          <w:rStyle w:val="Emphasis"/>
          <w:highlight w:val="green"/>
        </w:rPr>
        <w:t>conflict scenarios become more likely</w:t>
      </w:r>
      <w:r>
        <w:t xml:space="preserve"> </w:t>
      </w:r>
      <w:r w:rsidRPr="0064475B">
        <w:rPr>
          <w:rStyle w:val="Emphasis"/>
          <w:highlight w:val="green"/>
        </w:rPr>
        <w:t>climate science, and</w:t>
      </w:r>
      <w:r>
        <w:t xml:space="preserve"> </w:t>
      </w:r>
      <w:r w:rsidRPr="0064475B">
        <w:rPr>
          <w:rStyle w:val="Emphasis"/>
          <w:highlight w:val="green"/>
        </w:rPr>
        <w:t>crucial infrastructures are dependent on satellites</w:t>
      </w:r>
      <w:r>
        <w:t xml:space="preserve"> </w:t>
      </w:r>
      <w:r w:rsidRPr="0064475B">
        <w:rPr>
          <w:rStyle w:val="StyleUnderline"/>
          <w:highlight w:val="green"/>
        </w:rPr>
        <w:t>glitch in GPS</w:t>
      </w:r>
      <w:r>
        <w:t xml:space="preserve"> </w:t>
      </w:r>
      <w:r w:rsidRPr="0064475B">
        <w:rPr>
          <w:rStyle w:val="Emphasis"/>
          <w:highlight w:val="green"/>
        </w:rPr>
        <w:t>destabilize</w:t>
      </w:r>
      <w:r>
        <w:t xml:space="preserve"> </w:t>
      </w:r>
      <w:r w:rsidRPr="0064475B">
        <w:rPr>
          <w:rStyle w:val="Emphasis"/>
          <w:highlight w:val="green"/>
        </w:rPr>
        <w:t>global economy</w:t>
      </w:r>
      <w:r>
        <w:t xml:space="preserve"> </w:t>
      </w:r>
    </w:p>
    <w:p w14:paraId="3DB727FE" w14:textId="77777777" w:rsidR="00C81A53" w:rsidRDefault="00C81A53" w:rsidP="00C81A53">
      <w:pPr>
        <w:pStyle w:val="Heading4"/>
      </w:pPr>
      <w:r>
        <w:t xml:space="preserve">Private property is key to transform short-term goals into </w:t>
      </w:r>
      <w:r w:rsidRPr="003D5DC1">
        <w:rPr>
          <w:u w:val="single"/>
        </w:rPr>
        <w:t>settlement</w:t>
      </w:r>
      <w:r>
        <w:t>.</w:t>
      </w:r>
    </w:p>
    <w:p w14:paraId="36860A19" w14:textId="77777777" w:rsidR="00C81A53" w:rsidRDefault="00C81A53" w:rsidP="00C81A53">
      <w:proofErr w:type="spellStart"/>
      <w:r w:rsidRPr="00CD0156">
        <w:rPr>
          <w:rStyle w:val="Style13ptBold"/>
        </w:rPr>
        <w:t>Jonckheere</w:t>
      </w:r>
      <w:proofErr w:type="spellEnd"/>
      <w:r w:rsidRPr="00CD0156">
        <w:rPr>
          <w:rStyle w:val="Style13ptBold"/>
        </w:rPr>
        <w:t xml:space="preserve"> 18</w:t>
      </w:r>
    </w:p>
    <w:p w14:paraId="4F3E3E38" w14:textId="77777777" w:rsidR="00C81A53" w:rsidRDefault="00C81A53" w:rsidP="00C81A53">
      <w:pPr>
        <w:rPr>
          <w:rStyle w:val="Emphasis"/>
        </w:rPr>
      </w:pPr>
      <w:r w:rsidRPr="0095145F">
        <w:rPr>
          <w:rStyle w:val="StyleUnderline"/>
          <w:highlight w:val="green"/>
        </w:rPr>
        <w:t>risks of space ventures would be minimized as private companies</w:t>
      </w:r>
      <w:r>
        <w:t xml:space="preserve"> </w:t>
      </w:r>
      <w:r w:rsidRPr="0095145F">
        <w:rPr>
          <w:rStyle w:val="StyleUnderline"/>
          <w:highlight w:val="green"/>
        </w:rPr>
        <w:t>know what they are up against. This could</w:t>
      </w:r>
      <w:r>
        <w:t xml:space="preserve"> </w:t>
      </w:r>
      <w:r w:rsidRPr="0095145F">
        <w:rPr>
          <w:rStyle w:val="StyleUnderline"/>
          <w:highlight w:val="green"/>
        </w:rPr>
        <w:t xml:space="preserve">boost to private enterprises to be </w:t>
      </w:r>
      <w:r w:rsidRPr="0095145F">
        <w:rPr>
          <w:rStyle w:val="Emphasis"/>
          <w:highlight w:val="green"/>
        </w:rPr>
        <w:t>more</w:t>
      </w:r>
      <w:r>
        <w:t xml:space="preserve"> </w:t>
      </w:r>
      <w:r w:rsidRPr="0095145F">
        <w:rPr>
          <w:rStyle w:val="Emphasis"/>
          <w:highlight w:val="green"/>
        </w:rPr>
        <w:t>innovative</w:t>
      </w:r>
      <w:r>
        <w:t xml:space="preserve"> </w:t>
      </w:r>
      <w:r w:rsidRPr="0095145F">
        <w:rPr>
          <w:rStyle w:val="Emphasis"/>
          <w:highlight w:val="green"/>
        </w:rPr>
        <w:t>gaining property rights</w:t>
      </w:r>
      <w:r w:rsidRPr="0095145F">
        <w:rPr>
          <w:rStyle w:val="StyleUnderline"/>
          <w:highlight w:val="green"/>
        </w:rPr>
        <w:t xml:space="preserve"> might push them to undergo </w:t>
      </w:r>
      <w:r w:rsidRPr="0095145F">
        <w:rPr>
          <w:rStyle w:val="Emphasis"/>
          <w:highlight w:val="green"/>
        </w:rPr>
        <w:t>more fully realized expeditions</w:t>
      </w:r>
      <w:r w:rsidRPr="0095145F">
        <w:rPr>
          <w:rStyle w:val="StyleUnderline"/>
          <w:highlight w:val="green"/>
        </w:rPr>
        <w:t xml:space="preserve"> for </w:t>
      </w:r>
      <w:r w:rsidRPr="0095145F">
        <w:rPr>
          <w:rStyle w:val="Emphasis"/>
          <w:highlight w:val="green"/>
        </w:rPr>
        <w:t>larger</w:t>
      </w:r>
      <w:r>
        <w:t xml:space="preserve"> </w:t>
      </w:r>
      <w:r w:rsidRPr="0095145F">
        <w:rPr>
          <w:rStyle w:val="Emphasis"/>
          <w:highlight w:val="green"/>
        </w:rPr>
        <w:t>rewards</w:t>
      </w:r>
    </w:p>
    <w:p w14:paraId="21E5BBB8" w14:textId="77777777" w:rsidR="00C81A53" w:rsidRDefault="00C81A53" w:rsidP="00C81A53">
      <w:pPr>
        <w:pStyle w:val="Heading4"/>
      </w:pPr>
      <w:r>
        <w:t xml:space="preserve">That prevents other-wise inevitable </w:t>
      </w:r>
      <w:r w:rsidRPr="00DC3EA6">
        <w:rPr>
          <w:u w:val="single"/>
        </w:rPr>
        <w:t>extinction</w:t>
      </w:r>
      <w:r>
        <w:t xml:space="preserve"> – independently creates massive tech spillover, global coop, and new resources.</w:t>
      </w:r>
    </w:p>
    <w:p w14:paraId="055F3F5D" w14:textId="77777777" w:rsidR="00C81A53" w:rsidRDefault="00C81A53" w:rsidP="00C81A53">
      <w:pPr>
        <w:rPr>
          <w:rStyle w:val="Emphasis"/>
        </w:rPr>
      </w:pPr>
      <w:r w:rsidRPr="00BA42D2">
        <w:rPr>
          <w:rStyle w:val="Style13ptBold"/>
        </w:rPr>
        <w:t>Green 21</w:t>
      </w:r>
    </w:p>
    <w:p w14:paraId="320E8B22" w14:textId="77777777" w:rsidR="00C81A53" w:rsidRDefault="00C81A53" w:rsidP="00C81A53">
      <w:pPr>
        <w:rPr>
          <w:rStyle w:val="StyleUnderline"/>
        </w:rPr>
      </w:pPr>
      <w:r w:rsidRPr="00C93DFB">
        <w:rPr>
          <w:rStyle w:val="StyleUnderline"/>
          <w:highlight w:val="green"/>
        </w:rPr>
        <w:t>Space activities</w:t>
      </w:r>
      <w:r>
        <w:t xml:space="preserve"> </w:t>
      </w:r>
      <w:proofErr w:type="spellStart"/>
      <w:r w:rsidRPr="00C93DFB">
        <w:rPr>
          <w:rStyle w:val="Emphasis"/>
          <w:highlight w:val="green"/>
        </w:rPr>
        <w:t>promot</w:t>
      </w:r>
      <w:proofErr w:type="spellEnd"/>
      <w:r>
        <w:t xml:space="preserve"> </w:t>
      </w:r>
      <w:r w:rsidRPr="00C93DFB">
        <w:rPr>
          <w:rStyle w:val="Emphasis"/>
          <w:highlight w:val="green"/>
        </w:rPr>
        <w:t>international coop</w:t>
      </w:r>
      <w:r>
        <w:t xml:space="preserve"> </w:t>
      </w:r>
      <w:r w:rsidRPr="00C93DFB">
        <w:rPr>
          <w:rStyle w:val="StyleUnderline"/>
          <w:highlight w:val="green"/>
        </w:rPr>
        <w:t>Apollo</w:t>
      </w:r>
      <w:r>
        <w:t xml:space="preserve"> </w:t>
      </w:r>
      <w:r w:rsidRPr="00C93DFB">
        <w:rPr>
          <w:rStyle w:val="StyleUnderline"/>
          <w:highlight w:val="green"/>
        </w:rPr>
        <w:t>announced</w:t>
      </w:r>
      <w:r>
        <w:t xml:space="preserve"> </w:t>
      </w:r>
      <w:r w:rsidRPr="00C93DFB">
        <w:rPr>
          <w:rStyle w:val="StyleUnderline"/>
          <w:highlight w:val="green"/>
        </w:rPr>
        <w:t>thawing</w:t>
      </w:r>
      <w:r>
        <w:t xml:space="preserve"> </w:t>
      </w:r>
      <w:r w:rsidRPr="00C93DFB">
        <w:rPr>
          <w:rStyle w:val="StyleUnderline"/>
          <w:highlight w:val="green"/>
        </w:rPr>
        <w:t>competition</w:t>
      </w:r>
      <w:r>
        <w:t xml:space="preserve"> </w:t>
      </w:r>
      <w:r w:rsidRPr="00C93DFB">
        <w:rPr>
          <w:rStyle w:val="StyleUnderline"/>
          <w:highlight w:val="green"/>
        </w:rPr>
        <w:t>perspective</w:t>
      </w:r>
      <w:r>
        <w:t xml:space="preserve"> </w:t>
      </w:r>
      <w:r w:rsidRPr="00C93DFB">
        <w:rPr>
          <w:rStyle w:val="StyleUnderline"/>
          <w:highlight w:val="green"/>
        </w:rPr>
        <w:t>produce</w:t>
      </w:r>
      <w:r>
        <w:t xml:space="preserve"> </w:t>
      </w:r>
      <w:r w:rsidRPr="00C93DFB">
        <w:rPr>
          <w:rStyle w:val="StyleUnderline"/>
          <w:highlight w:val="green"/>
        </w:rPr>
        <w:t>unity on Earth</w:t>
      </w:r>
      <w:r>
        <w:t xml:space="preserve"> </w:t>
      </w:r>
      <w:r w:rsidRPr="00C93DFB">
        <w:rPr>
          <w:rStyle w:val="Emphasis"/>
          <w:highlight w:val="green"/>
        </w:rPr>
        <w:t>new</w:t>
      </w:r>
      <w:r>
        <w:t xml:space="preserve"> </w:t>
      </w:r>
      <w:r w:rsidRPr="00C93DFB">
        <w:rPr>
          <w:rStyle w:val="Emphasis"/>
          <w:highlight w:val="green"/>
        </w:rPr>
        <w:t>resources</w:t>
      </w:r>
      <w:r>
        <w:t xml:space="preserve"> </w:t>
      </w:r>
      <w:r w:rsidRPr="00C93DFB">
        <w:rPr>
          <w:rStyle w:val="Emphasis"/>
          <w:highlight w:val="green"/>
        </w:rPr>
        <w:t>asteroids</w:t>
      </w:r>
      <w:r>
        <w:t xml:space="preserve"> </w:t>
      </w:r>
      <w:r w:rsidRPr="00C93DFB">
        <w:rPr>
          <w:rStyle w:val="StyleUnderline"/>
          <w:highlight w:val="green"/>
        </w:rPr>
        <w:t>have</w:t>
      </w:r>
      <w:r>
        <w:t xml:space="preserve"> </w:t>
      </w:r>
      <w:r w:rsidRPr="00C93DFB">
        <w:rPr>
          <w:rStyle w:val="StyleUnderline"/>
          <w:highlight w:val="green"/>
        </w:rPr>
        <w:t>elements in abundance</w:t>
      </w:r>
      <w:r>
        <w:t xml:space="preserve"> </w:t>
      </w:r>
      <w:r w:rsidRPr="00C93DFB">
        <w:rPr>
          <w:rStyle w:val="Emphasis"/>
          <w:highlight w:val="green"/>
        </w:rPr>
        <w:t>1.5 times</w:t>
      </w:r>
      <w:r>
        <w:t xml:space="preserve"> </w:t>
      </w:r>
      <w:r w:rsidRPr="00C93DFB">
        <w:rPr>
          <w:rStyle w:val="Emphasis"/>
          <w:highlight w:val="green"/>
        </w:rPr>
        <w:t>world-reserves</w:t>
      </w:r>
      <w:r w:rsidRPr="00C93DFB">
        <w:rPr>
          <w:rStyle w:val="StyleUnderline"/>
          <w:highlight w:val="green"/>
        </w:rPr>
        <w:t xml:space="preserve"> of</w:t>
      </w:r>
      <w:r>
        <w:t xml:space="preserve"> </w:t>
      </w:r>
      <w:r w:rsidRPr="00C93DFB">
        <w:rPr>
          <w:rStyle w:val="StyleUnderline"/>
          <w:highlight w:val="green"/>
        </w:rPr>
        <w:t>metals</w:t>
      </w:r>
      <w:r>
        <w:t xml:space="preserve"> </w:t>
      </w:r>
      <w:r w:rsidRPr="00C93DFB">
        <w:rPr>
          <w:rStyle w:val="StyleUnderline"/>
          <w:highlight w:val="green"/>
        </w:rPr>
        <w:t>humans</w:t>
      </w:r>
      <w:r>
        <w:t xml:space="preserve"> </w:t>
      </w:r>
      <w:r w:rsidRPr="00C93DFB">
        <w:rPr>
          <w:rStyle w:val="StyleUnderline"/>
          <w:highlight w:val="green"/>
        </w:rPr>
        <w:t xml:space="preserve">create a </w:t>
      </w:r>
      <w:r w:rsidRPr="00C93DFB">
        <w:rPr>
          <w:rStyle w:val="Emphasis"/>
          <w:highlight w:val="green"/>
        </w:rPr>
        <w:t>“backup Earth”</w:t>
      </w:r>
      <w:r>
        <w:t xml:space="preserve"> </w:t>
      </w:r>
      <w:r w:rsidRPr="00C93DFB">
        <w:rPr>
          <w:rStyle w:val="StyleUnderline"/>
          <w:highlight w:val="green"/>
        </w:rPr>
        <w:t>against</w:t>
      </w:r>
      <w:r>
        <w:t xml:space="preserve"> </w:t>
      </w:r>
      <w:r w:rsidRPr="00C93DFB">
        <w:rPr>
          <w:rStyle w:val="Emphasis"/>
          <w:highlight w:val="green"/>
        </w:rPr>
        <w:t>existential risks</w:t>
      </w:r>
      <w:r>
        <w:t xml:space="preserve">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t xml:space="preserve"> </w:t>
      </w:r>
      <w:r w:rsidRPr="00C93DFB">
        <w:rPr>
          <w:rStyle w:val="Emphasis"/>
          <w:highlight w:val="green"/>
        </w:rPr>
        <w:t>disease</w:t>
      </w:r>
      <w:r>
        <w:t xml:space="preserve"> </w:t>
      </w:r>
      <w:proofErr w:type="spellStart"/>
      <w:r w:rsidRPr="00C93DFB">
        <w:rPr>
          <w:rStyle w:val="Emphasis"/>
          <w:highlight w:val="green"/>
        </w:rPr>
        <w:t>nuc</w:t>
      </w:r>
      <w:proofErr w:type="spellEnd"/>
      <w:r>
        <w:t xml:space="preserve"> </w:t>
      </w:r>
      <w:r w:rsidRPr="00C93DFB">
        <w:rPr>
          <w:rStyle w:val="Emphasis"/>
          <w:highlight w:val="green"/>
        </w:rPr>
        <w:t>s</w:t>
      </w:r>
      <w:r>
        <w:t xml:space="preserve"> </w:t>
      </w:r>
      <w:r w:rsidRPr="00C93DFB">
        <w:rPr>
          <w:rStyle w:val="Emphasis"/>
          <w:highlight w:val="green"/>
        </w:rPr>
        <w:t>climate change, biotech</w:t>
      </w:r>
      <w:r>
        <w:t xml:space="preserve"> </w:t>
      </w:r>
      <w:r w:rsidRPr="00C93DFB">
        <w:rPr>
          <w:rStyle w:val="Emphasis"/>
          <w:highlight w:val="green"/>
        </w:rPr>
        <w:t>nanotech</w:t>
      </w:r>
      <w:r>
        <w:t xml:space="preserve"> </w:t>
      </w:r>
      <w:r w:rsidRPr="00C93DFB">
        <w:rPr>
          <w:rStyle w:val="StyleUnderline"/>
          <w:highlight w:val="green"/>
        </w:rPr>
        <w:t xml:space="preserve">and </w:t>
      </w:r>
      <w:proofErr w:type="gramStart"/>
      <w:r w:rsidRPr="00C93DFB">
        <w:rPr>
          <w:rStyle w:val="Emphasis"/>
          <w:highlight w:val="green"/>
        </w:rPr>
        <w:t>a</w:t>
      </w:r>
      <w:r>
        <w:t xml:space="preserve"> </w:t>
      </w:r>
      <w:proofErr w:type="spellStart"/>
      <w:r w:rsidRPr="00C93DFB">
        <w:rPr>
          <w:rStyle w:val="Emphasis"/>
          <w:highlight w:val="green"/>
        </w:rPr>
        <w:t>i</w:t>
      </w:r>
      <w:proofErr w:type="spellEnd"/>
      <w:r>
        <w:t xml:space="preserve"> </w:t>
      </w:r>
      <w:r w:rsidRPr="00C93DFB">
        <w:rPr>
          <w:rStyle w:val="StyleUnderline"/>
          <w:highlight w:val="green"/>
        </w:rPr>
        <w:t>humans</w:t>
      </w:r>
      <w:proofErr w:type="gramEnd"/>
      <w:r>
        <w:t xml:space="preserve"> </w:t>
      </w:r>
      <w:r w:rsidRPr="00C93DFB">
        <w:rPr>
          <w:rStyle w:val="StyleUnderline"/>
          <w:highlight w:val="green"/>
        </w:rPr>
        <w:t xml:space="preserve">with </w:t>
      </w:r>
      <w:r w:rsidRPr="00C93DFB">
        <w:rPr>
          <w:rStyle w:val="Emphasis"/>
          <w:highlight w:val="green"/>
        </w:rPr>
        <w:t>just one</w:t>
      </w:r>
      <w:r>
        <w:t xml:space="preserve"> </w:t>
      </w:r>
      <w:r w:rsidRPr="00C93DFB">
        <w:rPr>
          <w:rStyle w:val="Emphasis"/>
          <w:highlight w:val="green"/>
        </w:rPr>
        <w:t>settlement</w:t>
      </w:r>
      <w:r>
        <w:t xml:space="preserve"> </w:t>
      </w:r>
      <w:r w:rsidRPr="00C93DFB">
        <w:rPr>
          <w:rStyle w:val="StyleUnderline"/>
          <w:highlight w:val="green"/>
        </w:rPr>
        <w:t>would go on</w:t>
      </w:r>
    </w:p>
    <w:p w14:paraId="72FC619A" w14:textId="77777777" w:rsidR="00C81A53" w:rsidRDefault="00C81A53" w:rsidP="00C81A53">
      <w:pPr>
        <w:pStyle w:val="Heading4"/>
      </w:pPr>
      <w:r>
        <w:t>Immeasurable expected value also outweighs.</w:t>
      </w:r>
    </w:p>
    <w:p w14:paraId="5739515F" w14:textId="77777777" w:rsidR="00C81A53" w:rsidRDefault="00C81A53" w:rsidP="00C81A53">
      <w:r w:rsidRPr="00203E5E">
        <w:rPr>
          <w:rStyle w:val="Style13ptBold"/>
        </w:rPr>
        <w:t>Baum 16</w:t>
      </w:r>
    </w:p>
    <w:p w14:paraId="4CF3903D" w14:textId="77777777" w:rsidR="00C81A53" w:rsidRDefault="00C81A53" w:rsidP="00C81A53">
      <w:r w:rsidRPr="006D2C78">
        <w:rPr>
          <w:rStyle w:val="StyleUnderline"/>
          <w:highlight w:val="green"/>
        </w:rPr>
        <w:t>colonization</w:t>
      </w:r>
      <w:r>
        <w:t xml:space="preserve"> </w:t>
      </w:r>
      <w:proofErr w:type="gramStart"/>
      <w:r w:rsidRPr="006D2C78">
        <w:rPr>
          <w:rStyle w:val="StyleUnderline"/>
          <w:highlight w:val="green"/>
        </w:rPr>
        <w:t>bring</w:t>
      </w:r>
      <w:proofErr w:type="gramEnd"/>
      <w:r>
        <w:t xml:space="preserve"> </w:t>
      </w:r>
      <w:r w:rsidRPr="006D2C78">
        <w:rPr>
          <w:rStyle w:val="Emphasis"/>
          <w:highlight w:val="green"/>
        </w:rPr>
        <w:t>immense</w:t>
      </w:r>
      <w:r>
        <w:t xml:space="preserve"> </w:t>
      </w:r>
      <w:r w:rsidRPr="006D2C78">
        <w:rPr>
          <w:rStyle w:val="Emphasis"/>
          <w:highlight w:val="green"/>
        </w:rPr>
        <w:t>value</w:t>
      </w:r>
      <w:r>
        <w:t xml:space="preserve"> </w:t>
      </w:r>
      <w:r w:rsidRPr="006D2C78">
        <w:rPr>
          <w:rStyle w:val="StyleUnderline"/>
          <w:highlight w:val="green"/>
        </w:rPr>
        <w:t>colonies</w:t>
      </w:r>
      <w:r>
        <w:t xml:space="preserve"> </w:t>
      </w:r>
      <w:r w:rsidRPr="006D2C78">
        <w:rPr>
          <w:rStyle w:val="Emphasis"/>
          <w:highlight w:val="green"/>
        </w:rPr>
        <w:t>multiply</w:t>
      </w:r>
      <w:r>
        <w:t xml:space="preserve"> </w:t>
      </w:r>
      <w:r w:rsidRPr="006D2C78">
        <w:rPr>
          <w:rStyle w:val="Emphasis"/>
          <w:highlight w:val="green"/>
        </w:rPr>
        <w:t>area</w:t>
      </w:r>
      <w:r>
        <w:t xml:space="preserve"> </w:t>
      </w:r>
      <w:r w:rsidRPr="006D2C78">
        <w:rPr>
          <w:rStyle w:val="Emphasis"/>
          <w:highlight w:val="green"/>
        </w:rPr>
        <w:t>for</w:t>
      </w:r>
      <w:r>
        <w:t xml:space="preserve"> </w:t>
      </w:r>
      <w:r w:rsidRPr="006D2C78">
        <w:rPr>
          <w:rStyle w:val="Emphasis"/>
          <w:highlight w:val="green"/>
        </w:rPr>
        <w:t>habitation</w:t>
      </w:r>
      <w:r>
        <w:t xml:space="preserve">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t xml:space="preserve"> </w:t>
      </w:r>
      <w:r w:rsidRPr="006D2C78">
        <w:rPr>
          <w:rStyle w:val="Emphasis"/>
          <w:highlight w:val="green"/>
        </w:rPr>
        <w:t>enable</w:t>
      </w:r>
      <w:r>
        <w:t xml:space="preserve"> </w:t>
      </w:r>
      <w:r w:rsidRPr="006D2C78">
        <w:rPr>
          <w:rStyle w:val="Emphasis"/>
          <w:highlight w:val="green"/>
        </w:rPr>
        <w:t>civilization a billion times larger</w:t>
      </w:r>
      <w:r>
        <w:t xml:space="preserve"> </w:t>
      </w:r>
      <w:r w:rsidRPr="006D2C78">
        <w:rPr>
          <w:rStyle w:val="StyleUnderline"/>
          <w:highlight w:val="green"/>
        </w:rPr>
        <w:t>colonies</w:t>
      </w:r>
      <w:r>
        <w:t xml:space="preserve"> </w:t>
      </w:r>
      <w:r w:rsidRPr="006D2C78">
        <w:rPr>
          <w:rStyle w:val="StyleUnderline"/>
          <w:highlight w:val="green"/>
        </w:rPr>
        <w:t>increase</w:t>
      </w:r>
      <w:r>
        <w:t xml:space="preserve"> </w:t>
      </w:r>
      <w:r w:rsidRPr="006D2C78">
        <w:rPr>
          <w:rStyle w:val="Emphasis"/>
          <w:highlight w:val="green"/>
        </w:rPr>
        <w:t>time</w:t>
      </w:r>
      <w:r>
        <w:t xml:space="preserve"> </w:t>
      </w:r>
      <w:r w:rsidRPr="006D2C78">
        <w:rPr>
          <w:rStyle w:val="StyleUnderline"/>
          <w:highlight w:val="green"/>
        </w:rPr>
        <w:t>for</w:t>
      </w:r>
      <w:r>
        <w:t xml:space="preserve"> </w:t>
      </w:r>
      <w:r w:rsidRPr="006D2C78">
        <w:rPr>
          <w:rStyle w:val="StyleUnderline"/>
          <w:highlight w:val="green"/>
        </w:rPr>
        <w:t>civilization</w:t>
      </w:r>
      <w:r>
        <w:t xml:space="preserve"> </w:t>
      </w:r>
      <w:r w:rsidRPr="006D2C78">
        <w:rPr>
          <w:rStyle w:val="StyleUnderline"/>
          <w:highlight w:val="green"/>
        </w:rPr>
        <w:t>gives</w:t>
      </w:r>
      <w:r>
        <w:t xml:space="preserve"> </w:t>
      </w:r>
      <w:r w:rsidRPr="006D2C78">
        <w:rPr>
          <w:rStyle w:val="Emphasis"/>
          <w:highlight w:val="green"/>
        </w:rPr>
        <w:t>10</w:t>
      </w:r>
      <w:r w:rsidRPr="006D2C78">
        <w:rPr>
          <w:rStyle w:val="Emphasis"/>
          <w:highlight w:val="green"/>
          <w:vertAlign w:val="superscript"/>
        </w:rPr>
        <w:t>23</w:t>
      </w:r>
      <w:r>
        <w:t xml:space="preserve"> </w:t>
      </w:r>
      <w:r w:rsidRPr="006D2C78">
        <w:rPr>
          <w:rStyle w:val="Emphasis"/>
          <w:highlight w:val="green"/>
        </w:rPr>
        <w:t xml:space="preserve">more </w:t>
      </w:r>
      <w:r w:rsidRPr="00C93DFB">
        <w:rPr>
          <w:rStyle w:val="Emphasis"/>
          <w:highlight w:val="green"/>
        </w:rPr>
        <w:t>energy</w:t>
      </w:r>
      <w:r>
        <w:t xml:space="preserve"> </w:t>
      </w:r>
      <w:r w:rsidRPr="006D2C78">
        <w:rPr>
          <w:rStyle w:val="StyleUnderline"/>
          <w:highlight w:val="green"/>
        </w:rPr>
        <w:t xml:space="preserve">it may be possible to </w:t>
      </w:r>
      <w:r w:rsidRPr="006D2C78">
        <w:rPr>
          <w:rStyle w:val="Emphasis"/>
          <w:highlight w:val="green"/>
        </w:rPr>
        <w:t>move to other universes</w:t>
      </w:r>
      <w:r>
        <w:t xml:space="preserve"> </w:t>
      </w:r>
      <w:r w:rsidRPr="006D2C78">
        <w:rPr>
          <w:rStyle w:val="StyleUnderline"/>
          <w:highlight w:val="green"/>
        </w:rPr>
        <w:t>there is a nonzero chance of</w:t>
      </w:r>
      <w:r>
        <w:t xml:space="preserve"> </w:t>
      </w:r>
      <w:r w:rsidRPr="006D2C78">
        <w:rPr>
          <w:rStyle w:val="Emphasis"/>
          <w:highlight w:val="green"/>
        </w:rPr>
        <w:t>infinite</w:t>
      </w:r>
      <w:r>
        <w:t xml:space="preserve"> </w:t>
      </w:r>
      <w:r w:rsidRPr="006D2C78">
        <w:rPr>
          <w:rStyle w:val="Emphasis"/>
          <w:highlight w:val="green"/>
        </w:rPr>
        <w:t>colonization</w:t>
      </w:r>
      <w:r>
        <w:t xml:space="preserve"> </w:t>
      </w:r>
      <w:r w:rsidRPr="006D2C78">
        <w:rPr>
          <w:rStyle w:val="StyleUnderline"/>
          <w:highlight w:val="green"/>
        </w:rPr>
        <w:t xml:space="preserve">The </w:t>
      </w:r>
      <w:r w:rsidRPr="006D2C78">
        <w:rPr>
          <w:rStyle w:val="Emphasis"/>
          <w:highlight w:val="green"/>
        </w:rPr>
        <w:t>sooner</w:t>
      </w:r>
      <w:r>
        <w:t xml:space="preserve"> </w:t>
      </w:r>
      <w:r w:rsidRPr="006D2C78">
        <w:rPr>
          <w:rStyle w:val="StyleUnderline"/>
          <w:highlight w:val="green"/>
        </w:rPr>
        <w:t>the</w:t>
      </w:r>
      <w:r w:rsidRPr="006D2C78">
        <w:rPr>
          <w:rStyle w:val="Emphasis"/>
          <w:highlight w:val="green"/>
        </w:rPr>
        <w:t xml:space="preserve"> more</w:t>
      </w:r>
      <w:r>
        <w:t xml:space="preserve"> </w:t>
      </w:r>
      <w:r w:rsidRPr="006D2C78">
        <w:rPr>
          <w:rStyle w:val="Emphasis"/>
          <w:highlight w:val="green"/>
        </w:rPr>
        <w:t>opportunity</w:t>
      </w:r>
      <w:r>
        <w:t xml:space="preserve">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t xml:space="preserve"> </w:t>
      </w:r>
      <w:r w:rsidRPr="00C93DFB">
        <w:rPr>
          <w:rStyle w:val="StyleUnderline"/>
          <w:highlight w:val="green"/>
        </w:rPr>
        <w:t>delayed</w:t>
      </w:r>
    </w:p>
    <w:p w14:paraId="36F14F20" w14:textId="77777777" w:rsidR="00C81A53" w:rsidRPr="002A5BF3" w:rsidRDefault="00C81A53" w:rsidP="00C81A53"/>
    <w:p w14:paraId="627545BB" w14:textId="77777777" w:rsidR="00C81A53" w:rsidRDefault="00C81A53" w:rsidP="00C81A53">
      <w:pPr>
        <w:pStyle w:val="Heading2"/>
      </w:pPr>
      <w:r>
        <w:t>Case</w:t>
      </w:r>
    </w:p>
    <w:p w14:paraId="4800FF3C" w14:textId="77777777" w:rsidR="00C81A53" w:rsidRDefault="00C81A53" w:rsidP="00C81A53">
      <w:pPr>
        <w:pStyle w:val="Heading4"/>
      </w:pPr>
      <w:r>
        <w:t xml:space="preserve">Disability isn’t ontological – social context determines disability discrimination. </w:t>
      </w:r>
    </w:p>
    <w:p w14:paraId="694C74A4" w14:textId="77777777" w:rsidR="00C81A53" w:rsidRDefault="00C81A53" w:rsidP="00C81A53">
      <w:pPr>
        <w:rPr>
          <w:sz w:val="12"/>
          <w:szCs w:val="26"/>
        </w:rPr>
      </w:pPr>
      <w:proofErr w:type="spellStart"/>
      <w:r w:rsidRPr="00744727">
        <w:rPr>
          <w:rStyle w:val="Heading4Char"/>
        </w:rPr>
        <w:t>Anastasiou</w:t>
      </w:r>
      <w:proofErr w:type="spellEnd"/>
      <w:r w:rsidRPr="00744727">
        <w:rPr>
          <w:rStyle w:val="Heading4Char"/>
        </w:rPr>
        <w:t xml:space="preserve"> and Kauffman ’13</w:t>
      </w:r>
      <w:r>
        <w:t xml:space="preserve"> </w:t>
      </w:r>
    </w:p>
    <w:p w14:paraId="35239B3C" w14:textId="77777777" w:rsidR="00C81A53" w:rsidRPr="002A5BF3" w:rsidRDefault="00C81A53" w:rsidP="00C81A53">
      <w:r w:rsidRPr="00B17958">
        <w:rPr>
          <w:rStyle w:val="StyleUnderline"/>
          <w:szCs w:val="26"/>
          <w:highlight w:val="green"/>
        </w:rPr>
        <w:t>dichotomy between impairment and disability is methodological; it is not ontological</w:t>
      </w:r>
      <w:r>
        <w:t xml:space="preserve"> </w:t>
      </w:r>
      <w:r w:rsidRPr="00B17958">
        <w:rPr>
          <w:rStyle w:val="StyleUnderline"/>
          <w:szCs w:val="26"/>
          <w:highlight w:val="green"/>
        </w:rPr>
        <w:t>Disabilities should be viewed as embedded in their social context</w:t>
      </w:r>
      <w:r>
        <w:t xml:space="preserve"> </w:t>
      </w:r>
      <w:r w:rsidRPr="00B17958">
        <w:rPr>
          <w:rStyle w:val="StyleUnderline"/>
          <w:szCs w:val="26"/>
          <w:highlight w:val="green"/>
        </w:rPr>
        <w:t>social perceptions can change.</w:t>
      </w:r>
      <w:r>
        <w:t xml:space="preserve"> </w:t>
      </w:r>
      <w:r w:rsidRPr="00B17958">
        <w:rPr>
          <w:rStyle w:val="StyleUnderline"/>
          <w:szCs w:val="26"/>
          <w:highlight w:val="green"/>
        </w:rPr>
        <w:t>the border between disability and normality</w:t>
      </w:r>
      <w:r>
        <w:t xml:space="preserve"> </w:t>
      </w:r>
      <w:r w:rsidRPr="00B17958">
        <w:rPr>
          <w:rStyle w:val="StyleUnderline"/>
          <w:szCs w:val="26"/>
          <w:highlight w:val="green"/>
        </w:rPr>
        <w:t>is</w:t>
      </w:r>
      <w:r>
        <w:t xml:space="preserve"> </w:t>
      </w:r>
      <w:r w:rsidRPr="00B17958">
        <w:rPr>
          <w:rStyle w:val="StyleUnderline"/>
          <w:szCs w:val="26"/>
          <w:highlight w:val="green"/>
        </w:rPr>
        <w:t>vague and</w:t>
      </w:r>
      <w:r>
        <w:rPr>
          <w:rStyle w:val="StyleUnderline"/>
          <w:szCs w:val="26"/>
          <w:highlight w:val="green"/>
        </w:rPr>
        <w:t xml:space="preserve"> </w:t>
      </w:r>
      <w:r w:rsidRPr="00B17958">
        <w:rPr>
          <w:rStyle w:val="StyleUnderline"/>
          <w:szCs w:val="26"/>
          <w:highlight w:val="green"/>
        </w:rPr>
        <w:t>arbitrary</w:t>
      </w:r>
      <w:r>
        <w:t xml:space="preserve"> </w:t>
      </w:r>
      <w:r w:rsidRPr="00B17958">
        <w:rPr>
          <w:rStyle w:val="StyleUnderline"/>
          <w:szCs w:val="26"/>
          <w:highlight w:val="green"/>
        </w:rPr>
        <w:t xml:space="preserve">identification of a disability depends on </w:t>
      </w:r>
      <w:proofErr w:type="spellStart"/>
      <w:r w:rsidRPr="00B17958">
        <w:rPr>
          <w:rStyle w:val="StyleUnderline"/>
          <w:szCs w:val="26"/>
          <w:highlight w:val="green"/>
        </w:rPr>
        <w:t>judgme</w:t>
      </w:r>
      <w:proofErr w:type="spellEnd"/>
      <w:r>
        <w:t xml:space="preserve"> </w:t>
      </w:r>
      <w:r w:rsidRPr="00B17958">
        <w:rPr>
          <w:rStyle w:val="StyleUnderline"/>
          <w:szCs w:val="26"/>
          <w:highlight w:val="green"/>
        </w:rPr>
        <w:t>disabilities are defined in a specific sociopolitical context and a system of social relations</w:t>
      </w:r>
    </w:p>
    <w:p w14:paraId="3207169A" w14:textId="77777777" w:rsidR="00C81A53" w:rsidRDefault="00C81A53" w:rsidP="00C81A53">
      <w:pPr>
        <w:pStyle w:val="Heading4"/>
      </w:pPr>
      <w:r>
        <w:t xml:space="preserve">Especially since appropriation means having </w:t>
      </w:r>
      <w:r w:rsidRPr="006A476F">
        <w:rPr>
          <w:u w:val="single"/>
        </w:rPr>
        <w:t>property rights</w:t>
      </w:r>
      <w:r>
        <w:t>.</w:t>
      </w:r>
    </w:p>
    <w:p w14:paraId="54FAE890" w14:textId="77777777" w:rsidR="00C81A53" w:rsidRPr="00B2196A" w:rsidRDefault="00C81A53" w:rsidP="00C81A53">
      <w:pPr>
        <w:pStyle w:val="ListParagraph"/>
        <w:numPr>
          <w:ilvl w:val="0"/>
          <w:numId w:val="17"/>
        </w:numPr>
      </w:pPr>
      <w:r>
        <w:t xml:space="preserve">The definition is from </w:t>
      </w:r>
      <w:r w:rsidRPr="004E06F9">
        <w:rPr>
          <w:u w:val="single"/>
        </w:rPr>
        <w:t>Black’s Law Dictionary</w:t>
      </w:r>
    </w:p>
    <w:p w14:paraId="38B8B541" w14:textId="77777777" w:rsidR="00C81A53" w:rsidRPr="001C77E5" w:rsidRDefault="00C81A53" w:rsidP="00C81A53">
      <w:proofErr w:type="spellStart"/>
      <w:r w:rsidRPr="00B2196A">
        <w:rPr>
          <w:rStyle w:val="Style13ptBold"/>
        </w:rPr>
        <w:t>Su</w:t>
      </w:r>
      <w:proofErr w:type="spellEnd"/>
      <w:r w:rsidRPr="00B2196A">
        <w:rPr>
          <w:rStyle w:val="Style13ptBold"/>
        </w:rPr>
        <w:t xml:space="preserve"> 17</w:t>
      </w:r>
    </w:p>
    <w:p w14:paraId="210E4965" w14:textId="77777777" w:rsidR="00C81A53" w:rsidRDefault="00C81A53" w:rsidP="00C81A53">
      <w:pPr>
        <w:rPr>
          <w:rStyle w:val="Emphasis"/>
        </w:rPr>
      </w:pPr>
      <w:r w:rsidRPr="002C396C">
        <w:rPr>
          <w:rStyle w:val="StyleUnderline"/>
          <w:highlight w:val="green"/>
        </w:rPr>
        <w:t>'appropriation' means</w:t>
      </w:r>
      <w:r>
        <w:t xml:space="preserve"> </w:t>
      </w:r>
      <w:r w:rsidRPr="002C396C">
        <w:rPr>
          <w:rStyle w:val="Emphasis"/>
          <w:highlight w:val="green"/>
        </w:rPr>
        <w:t>exercise of control over property</w:t>
      </w:r>
      <w:r>
        <w:t xml:space="preserve"> </w:t>
      </w:r>
      <w:r w:rsidRPr="002C396C">
        <w:rPr>
          <w:rStyle w:val="Emphasis"/>
          <w:highlight w:val="green"/>
        </w:rPr>
        <w:t>taking</w:t>
      </w:r>
      <w:r>
        <w:t xml:space="preserve"> </w:t>
      </w:r>
      <w:r w:rsidRPr="002C396C">
        <w:rPr>
          <w:rStyle w:val="Emphasis"/>
          <w:highlight w:val="green"/>
        </w:rPr>
        <w:t>possession'</w:t>
      </w:r>
    </w:p>
    <w:p w14:paraId="3C2265CF" w14:textId="77777777" w:rsidR="00C81A53" w:rsidRDefault="00C81A53" w:rsidP="00C81A53">
      <w:pPr>
        <w:pStyle w:val="Heading4"/>
      </w:pPr>
      <w:r>
        <w:t xml:space="preserve">Which is distinct from </w:t>
      </w:r>
      <w:r w:rsidRPr="006A476F">
        <w:rPr>
          <w:u w:val="single"/>
        </w:rPr>
        <w:t>use</w:t>
      </w:r>
      <w:r>
        <w:t>.</w:t>
      </w:r>
    </w:p>
    <w:p w14:paraId="0EA87FEF" w14:textId="77777777" w:rsidR="00C81A53" w:rsidRDefault="00C81A53" w:rsidP="00C81A53">
      <w:r w:rsidRPr="001C77E5">
        <w:rPr>
          <w:rStyle w:val="Style13ptBold"/>
        </w:rPr>
        <w:t xml:space="preserve">Harris </w:t>
      </w:r>
      <w:r>
        <w:rPr>
          <w:rStyle w:val="Style13ptBold"/>
        </w:rPr>
        <w:t>No Date</w:t>
      </w:r>
    </w:p>
    <w:p w14:paraId="71409D1B" w14:textId="77777777" w:rsidR="00C81A53" w:rsidRPr="002A5BF3" w:rsidRDefault="00C81A53" w:rsidP="00C81A53">
      <w:r w:rsidRPr="001C77E5">
        <w:rPr>
          <w:rStyle w:val="StyleUnderline"/>
          <w:highlight w:val="green"/>
        </w:rPr>
        <w:t xml:space="preserve">nations </w:t>
      </w:r>
      <w:r w:rsidRPr="001C77E5">
        <w:rPr>
          <w:rStyle w:val="Emphasis"/>
          <w:highlight w:val="green"/>
        </w:rPr>
        <w:t>cannot appropriate space</w:t>
      </w:r>
      <w:r>
        <w:t xml:space="preserve"> </w:t>
      </w:r>
      <w:r w:rsidRPr="001C77E5">
        <w:rPr>
          <w:rStyle w:val="StyleUnderline"/>
          <w:highlight w:val="green"/>
        </w:rPr>
        <w:t>nevertheless</w:t>
      </w:r>
      <w:r>
        <w:t xml:space="preserve"> </w:t>
      </w:r>
      <w:r w:rsidRPr="001C77E5">
        <w:rPr>
          <w:rStyle w:val="StyleUnderline"/>
          <w:highlight w:val="green"/>
        </w:rPr>
        <w:t xml:space="preserve">are </w:t>
      </w:r>
      <w:r w:rsidRPr="001C77E5">
        <w:rPr>
          <w:rStyle w:val="Emphasis"/>
          <w:highlight w:val="green"/>
        </w:rPr>
        <w:t>free</w:t>
      </w:r>
      <w:r w:rsidRPr="001C77E5">
        <w:rPr>
          <w:rStyle w:val="StyleUnderline"/>
          <w:highlight w:val="green"/>
        </w:rPr>
        <w:t xml:space="preserve"> </w:t>
      </w:r>
      <w:r w:rsidRPr="001C77E5">
        <w:rPr>
          <w:rStyle w:val="Emphasis"/>
          <w:highlight w:val="green"/>
        </w:rPr>
        <w:t>to</w:t>
      </w:r>
      <w:r>
        <w:t xml:space="preserve"> </w:t>
      </w:r>
      <w:r w:rsidRPr="001C77E5">
        <w:rPr>
          <w:rStyle w:val="Emphasis"/>
          <w:highlight w:val="green"/>
        </w:rPr>
        <w:t>"use" outer space</w:t>
      </w:r>
    </w:p>
    <w:p w14:paraId="56D8183B" w14:textId="77777777" w:rsidR="00C81A53" w:rsidRPr="00F671E2" w:rsidRDefault="00C81A53" w:rsidP="00C81A53">
      <w:pPr>
        <w:pStyle w:val="Heading4"/>
        <w:rPr>
          <w:rFonts w:cs="Calibri"/>
        </w:rPr>
      </w:pPr>
      <w:r w:rsidRPr="00F671E2">
        <w:rPr>
          <w:rFonts w:cs="Calibri"/>
        </w:rPr>
        <w:t xml:space="preserve">Psychoanalysis is pseudoscience – none of this is real </w:t>
      </w:r>
    </w:p>
    <w:p w14:paraId="3B26805A" w14:textId="77777777" w:rsidR="00C81A53" w:rsidRPr="00F671E2" w:rsidRDefault="00C81A53" w:rsidP="00C81A53">
      <w:r w:rsidRPr="00F671E2">
        <w:rPr>
          <w:rStyle w:val="Style13ptBold"/>
        </w:rPr>
        <w:t>Paris 17</w:t>
      </w:r>
    </w:p>
    <w:p w14:paraId="4F16CC45" w14:textId="1D3129D3" w:rsidR="00C81A53" w:rsidRPr="002A5BF3" w:rsidRDefault="00C81A53" w:rsidP="00C81A53">
      <w:r w:rsidRPr="00F671E2">
        <w:rPr>
          <w:rStyle w:val="StyleUnderline"/>
          <w:highlight w:val="green"/>
        </w:rPr>
        <w:t>psychoanalysts</w:t>
      </w:r>
      <w:r>
        <w:t xml:space="preserve"> </w:t>
      </w:r>
      <w:r w:rsidRPr="00F671E2">
        <w:rPr>
          <w:rStyle w:val="StyleUnderline"/>
          <w:highlight w:val="green"/>
        </w:rPr>
        <w:t>link their model with</w:t>
      </w:r>
      <w:r>
        <w:t xml:space="preserve"> </w:t>
      </w:r>
      <w:r w:rsidRPr="00F671E2">
        <w:rPr>
          <w:rStyle w:val="Emphasis"/>
          <w:highlight w:val="green"/>
        </w:rPr>
        <w:t>neuro</w:t>
      </w:r>
      <w:r>
        <w:t xml:space="preserve"> </w:t>
      </w:r>
      <w:r w:rsidRPr="00F671E2">
        <w:rPr>
          <w:rStyle w:val="Emphasis"/>
          <w:highlight w:val="green"/>
        </w:rPr>
        <w:t>research</w:t>
      </w:r>
      <w:r>
        <w:t xml:space="preserve"> </w:t>
      </w:r>
      <w:r w:rsidRPr="00F671E2">
        <w:rPr>
          <w:rStyle w:val="StyleUnderline"/>
          <w:highlight w:val="green"/>
        </w:rPr>
        <w:t>The proposal</w:t>
      </w:r>
      <w:r>
        <w:t xml:space="preserve"> </w:t>
      </w:r>
      <w:r w:rsidRPr="00F671E2">
        <w:rPr>
          <w:rStyle w:val="StyleUnderline"/>
          <w:highlight w:val="green"/>
        </w:rPr>
        <w:t>met</w:t>
      </w:r>
      <w:r>
        <w:t xml:space="preserve"> </w:t>
      </w:r>
      <w:r w:rsidRPr="00F671E2">
        <w:rPr>
          <w:rStyle w:val="StyleUnderline"/>
          <w:highlight w:val="green"/>
        </w:rPr>
        <w:t xml:space="preserve">mixed </w:t>
      </w:r>
      <w:r w:rsidRPr="00F671E2">
        <w:rPr>
          <w:rStyle w:val="Emphasis"/>
          <w:highlight w:val="green"/>
        </w:rPr>
        <w:t>reception</w:t>
      </w:r>
      <w:r>
        <w:t xml:space="preserve"> </w:t>
      </w:r>
      <w:r w:rsidRPr="00F671E2">
        <w:rPr>
          <w:rStyle w:val="StyleUnderline"/>
          <w:highlight w:val="green"/>
        </w:rPr>
        <w:t>Neuroscientists</w:t>
      </w:r>
      <w:r>
        <w:t xml:space="preserve"> </w:t>
      </w:r>
      <w:r w:rsidRPr="00F671E2">
        <w:rPr>
          <w:rStyle w:val="StyleUnderline"/>
          <w:highlight w:val="green"/>
        </w:rPr>
        <w:t>see links</w:t>
      </w:r>
      <w:r>
        <w:t xml:space="preserve"> </w:t>
      </w:r>
      <w:r w:rsidRPr="00F671E2">
        <w:rPr>
          <w:rStyle w:val="StyleUnderline"/>
          <w:highlight w:val="green"/>
        </w:rPr>
        <w:t xml:space="preserve">as </w:t>
      </w:r>
      <w:r w:rsidRPr="00F671E2">
        <w:rPr>
          <w:rStyle w:val="Emphasis"/>
          <w:highlight w:val="green"/>
        </w:rPr>
        <w:t>lying</w:t>
      </w:r>
      <w:r>
        <w:rPr>
          <w:rStyle w:val="StyleUnderline"/>
          <w:highlight w:val="green"/>
        </w:rPr>
        <w:t xml:space="preserve"> </w:t>
      </w:r>
      <w:r w:rsidRPr="00F671E2">
        <w:rPr>
          <w:rStyle w:val="StyleUnderline"/>
          <w:highlight w:val="green"/>
        </w:rPr>
        <w:t xml:space="preserve">findings have </w:t>
      </w:r>
      <w:r w:rsidRPr="00F671E2">
        <w:rPr>
          <w:rStyle w:val="Emphasis"/>
          <w:highlight w:val="green"/>
        </w:rPr>
        <w:t>not been confirmed</w:t>
      </w:r>
      <w:r>
        <w:t xml:space="preserve">  </w:t>
      </w:r>
    </w:p>
    <w:p w14:paraId="62504330" w14:textId="77777777" w:rsidR="00A16179" w:rsidRPr="00A16179" w:rsidRDefault="00A16179" w:rsidP="00A16179"/>
    <w:sectPr w:rsidR="00A16179" w:rsidRPr="00A161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04190"/>
    <w:multiLevelType w:val="hybridMultilevel"/>
    <w:tmpl w:val="5A7A7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921049"/>
    <w:multiLevelType w:val="hybridMultilevel"/>
    <w:tmpl w:val="F1BC6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E0BFA"/>
    <w:multiLevelType w:val="hybridMultilevel"/>
    <w:tmpl w:val="715E9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2E195D"/>
    <w:multiLevelType w:val="hybridMultilevel"/>
    <w:tmpl w:val="420AD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634074"/>
    <w:multiLevelType w:val="hybridMultilevel"/>
    <w:tmpl w:val="CDFCE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37FD0"/>
    <w:multiLevelType w:val="hybridMultilevel"/>
    <w:tmpl w:val="0B82CBB8"/>
    <w:lvl w:ilvl="0" w:tplc="FBD83F2C">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8"/>
  </w:num>
  <w:num w:numId="15">
    <w:abstractNumId w:val="16"/>
  </w:num>
  <w:num w:numId="16">
    <w:abstractNumId w:val="17"/>
  </w:num>
  <w:num w:numId="17">
    <w:abstractNumId w:val="11"/>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026865003968"/>
    <w:docVar w:name="VerbatimMac" w:val="True"/>
    <w:docVar w:name="VerbatimVersion" w:val="5.0"/>
  </w:docVars>
  <w:rsids>
    <w:rsidRoot w:val="006F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C1"/>
    <w:rsid w:val="000A2D8A"/>
    <w:rsid w:val="000D26A6"/>
    <w:rsid w:val="000D2B90"/>
    <w:rsid w:val="000D6ED8"/>
    <w:rsid w:val="000D717B"/>
    <w:rsid w:val="000E74B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DF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C2E"/>
    <w:rsid w:val="002E0643"/>
    <w:rsid w:val="002E392E"/>
    <w:rsid w:val="002E6BBC"/>
    <w:rsid w:val="002F1BA9"/>
    <w:rsid w:val="002F5D2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D7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01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3CE"/>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74C"/>
    <w:rsid w:val="00696A16"/>
    <w:rsid w:val="006A476F"/>
    <w:rsid w:val="006A4840"/>
    <w:rsid w:val="006A52A0"/>
    <w:rsid w:val="006A7E1D"/>
    <w:rsid w:val="006C3A56"/>
    <w:rsid w:val="006D13F4"/>
    <w:rsid w:val="006D6AED"/>
    <w:rsid w:val="006E6D0B"/>
    <w:rsid w:val="006F126E"/>
    <w:rsid w:val="006F32C9"/>
    <w:rsid w:val="006F3834"/>
    <w:rsid w:val="006F454D"/>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AB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DE9"/>
    <w:rsid w:val="009A1467"/>
    <w:rsid w:val="009A6464"/>
    <w:rsid w:val="009B69F5"/>
    <w:rsid w:val="009C0E1C"/>
    <w:rsid w:val="009C5FF7"/>
    <w:rsid w:val="009C6292"/>
    <w:rsid w:val="009D15DB"/>
    <w:rsid w:val="009D3133"/>
    <w:rsid w:val="009E160D"/>
    <w:rsid w:val="009F1CBB"/>
    <w:rsid w:val="009F3305"/>
    <w:rsid w:val="009F6FB2"/>
    <w:rsid w:val="00A071C0"/>
    <w:rsid w:val="00A16179"/>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B122B"/>
    <w:rsid w:val="00AB21B0"/>
    <w:rsid w:val="00AB48D3"/>
    <w:rsid w:val="00AC29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2244"/>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473F9"/>
    <w:rsid w:val="00C56DCC"/>
    <w:rsid w:val="00C57075"/>
    <w:rsid w:val="00C72AFE"/>
    <w:rsid w:val="00C81619"/>
    <w:rsid w:val="00C81A5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01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5F1"/>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129"/>
    <w:rsid w:val="00F50C55"/>
    <w:rsid w:val="00F57C11"/>
    <w:rsid w:val="00F57FFB"/>
    <w:rsid w:val="00F601E6"/>
    <w:rsid w:val="00F671E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3EAA8"/>
  <w14:defaultImageDpi w14:val="300"/>
  <w15:docId w15:val="{8CF38D6D-D3B2-504E-BDA6-10DA50F3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3ABF"/>
    <w:rPr>
      <w:rFonts w:ascii="Calibri" w:eastAsiaTheme="minorHAnsi" w:hAnsi="Calibri" w:cs="Calibri"/>
      <w:sz w:val="16"/>
      <w:szCs w:val="22"/>
    </w:rPr>
  </w:style>
  <w:style w:type="paragraph" w:styleId="Heading1">
    <w:name w:val="heading 1"/>
    <w:aliases w:val="Pocket"/>
    <w:basedOn w:val="Normal"/>
    <w:next w:val="Normal"/>
    <w:link w:val="Heading1Char"/>
    <w:qFormat/>
    <w:rsid w:val="00903A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3A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03A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3"/>
    <w:unhideWhenUsed/>
    <w:qFormat/>
    <w:rsid w:val="00903A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03A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3ABF"/>
  </w:style>
  <w:style w:type="character" w:customStyle="1" w:styleId="Heading1Char">
    <w:name w:val="Heading 1 Char"/>
    <w:aliases w:val="Pocket Char"/>
    <w:basedOn w:val="DefaultParagraphFont"/>
    <w:link w:val="Heading1"/>
    <w:rsid w:val="00903A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3A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03ABF"/>
    <w:rPr>
      <w:rFonts w:ascii="Calibri" w:eastAsiaTheme="majorEastAsia" w:hAnsi="Calibri" w:cstheme="majorBidi"/>
      <w:b/>
      <w:sz w:val="32"/>
      <w:u w:val="single"/>
    </w:rPr>
  </w:style>
  <w:style w:type="character" w:customStyle="1" w:styleId="Heading4Char">
    <w:name w:val="Heading 4 Char"/>
    <w:aliases w:val="No Spacing Char,Ta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903ABF"/>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03AB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903ABF"/>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903AB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03AB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903ABF"/>
    <w:rPr>
      <w:color w:val="auto"/>
      <w:u w:val="none"/>
    </w:rPr>
  </w:style>
  <w:style w:type="paragraph" w:styleId="DocumentMap">
    <w:name w:val="Document Map"/>
    <w:basedOn w:val="Normal"/>
    <w:link w:val="DocumentMapChar"/>
    <w:uiPriority w:val="99"/>
    <w:semiHidden/>
    <w:unhideWhenUsed/>
    <w:rsid w:val="006F45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54D"/>
    <w:rPr>
      <w:rFonts w:ascii="Lucida Grande" w:hAnsi="Lucida Grande" w:cs="Lucida Grande"/>
    </w:rPr>
  </w:style>
  <w:style w:type="paragraph" w:customStyle="1" w:styleId="textbold">
    <w:name w:val="text bold"/>
    <w:basedOn w:val="Normal"/>
    <w:link w:val="Emphasis"/>
    <w:autoRedefine/>
    <w:uiPriority w:val="7"/>
    <w:qFormat/>
    <w:rsid w:val="006F454D"/>
    <w:rPr>
      <w:rFonts w:eastAsiaTheme="minorEastAsia"/>
      <w:b/>
      <w:iCs/>
      <w:sz w:val="26"/>
      <w:szCs w:val="24"/>
      <w:u w:val="single"/>
    </w:rPr>
  </w:style>
  <w:style w:type="paragraph" w:styleId="ListParagraph">
    <w:name w:val="List Paragraph"/>
    <w:aliases w:val="6 font"/>
    <w:basedOn w:val="Normal"/>
    <w:uiPriority w:val="99"/>
    <w:unhideWhenUsed/>
    <w:qFormat/>
    <w:rsid w:val="00AC29E0"/>
    <w:pPr>
      <w:ind w:left="720"/>
      <w:contextualSpacing/>
    </w:pPr>
  </w:style>
  <w:style w:type="character" w:styleId="UnresolvedMention">
    <w:name w:val="Unresolved Mention"/>
    <w:basedOn w:val="DefaultParagraphFont"/>
    <w:uiPriority w:val="99"/>
    <w:semiHidden/>
    <w:unhideWhenUsed/>
    <w:rsid w:val="00AC29E0"/>
    <w:rPr>
      <w:color w:val="605E5C"/>
      <w:shd w:val="clear" w:color="auto" w:fill="E1DFDD"/>
    </w:rPr>
  </w:style>
  <w:style w:type="paragraph" w:styleId="NormalWeb">
    <w:name w:val="Normal (Web)"/>
    <w:basedOn w:val="Normal"/>
    <w:uiPriority w:val="99"/>
    <w:semiHidden/>
    <w:unhideWhenUsed/>
    <w:rsid w:val="003B0D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997D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97DE9"/>
  </w:style>
  <w:style w:type="character" w:customStyle="1" w:styleId="spellingerror">
    <w:name w:val="spellingerror"/>
    <w:basedOn w:val="DefaultParagraphFont"/>
    <w:rsid w:val="00997DE9"/>
  </w:style>
  <w:style w:type="character" w:customStyle="1" w:styleId="eop">
    <w:name w:val="eop"/>
    <w:basedOn w:val="DefaultParagraphFont"/>
    <w:rsid w:val="00997DE9"/>
  </w:style>
  <w:style w:type="character" w:customStyle="1" w:styleId="contextualspellingandgrammarerror">
    <w:name w:val="contextualspellingandgrammarerror"/>
    <w:basedOn w:val="DefaultParagraphFont"/>
    <w:rsid w:val="0099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84596">
      <w:bodyDiv w:val="1"/>
      <w:marLeft w:val="0"/>
      <w:marRight w:val="0"/>
      <w:marTop w:val="0"/>
      <w:marBottom w:val="0"/>
      <w:divBdr>
        <w:top w:val="none" w:sz="0" w:space="0" w:color="auto"/>
        <w:left w:val="none" w:sz="0" w:space="0" w:color="auto"/>
        <w:bottom w:val="none" w:sz="0" w:space="0" w:color="auto"/>
        <w:right w:val="none" w:sz="0" w:space="0" w:color="auto"/>
      </w:divBdr>
      <w:divsChild>
        <w:div w:id="87045169">
          <w:marLeft w:val="0"/>
          <w:marRight w:val="0"/>
          <w:marTop w:val="0"/>
          <w:marBottom w:val="0"/>
          <w:divBdr>
            <w:top w:val="none" w:sz="0" w:space="0" w:color="auto"/>
            <w:left w:val="none" w:sz="0" w:space="0" w:color="auto"/>
            <w:bottom w:val="none" w:sz="0" w:space="0" w:color="auto"/>
            <w:right w:val="none" w:sz="0" w:space="0" w:color="auto"/>
          </w:divBdr>
        </w:div>
        <w:div w:id="1339774708">
          <w:marLeft w:val="0"/>
          <w:marRight w:val="0"/>
          <w:marTop w:val="0"/>
          <w:marBottom w:val="0"/>
          <w:divBdr>
            <w:top w:val="none" w:sz="0" w:space="0" w:color="auto"/>
            <w:left w:val="none" w:sz="0" w:space="0" w:color="auto"/>
            <w:bottom w:val="none" w:sz="0" w:space="0" w:color="auto"/>
            <w:right w:val="none" w:sz="0" w:space="0" w:color="auto"/>
          </w:divBdr>
        </w:div>
        <w:div w:id="1776709452">
          <w:marLeft w:val="0"/>
          <w:marRight w:val="0"/>
          <w:marTop w:val="0"/>
          <w:marBottom w:val="0"/>
          <w:divBdr>
            <w:top w:val="none" w:sz="0" w:space="0" w:color="auto"/>
            <w:left w:val="none" w:sz="0" w:space="0" w:color="auto"/>
            <w:bottom w:val="none" w:sz="0" w:space="0" w:color="auto"/>
            <w:right w:val="none" w:sz="0" w:space="0" w:color="auto"/>
          </w:divBdr>
        </w:div>
        <w:div w:id="1372850703">
          <w:marLeft w:val="0"/>
          <w:marRight w:val="0"/>
          <w:marTop w:val="0"/>
          <w:marBottom w:val="0"/>
          <w:divBdr>
            <w:top w:val="none" w:sz="0" w:space="0" w:color="auto"/>
            <w:left w:val="none" w:sz="0" w:space="0" w:color="auto"/>
            <w:bottom w:val="none" w:sz="0" w:space="0" w:color="auto"/>
            <w:right w:val="none" w:sz="0" w:space="0" w:color="auto"/>
          </w:divBdr>
        </w:div>
        <w:div w:id="1944918096">
          <w:marLeft w:val="0"/>
          <w:marRight w:val="0"/>
          <w:marTop w:val="0"/>
          <w:marBottom w:val="0"/>
          <w:divBdr>
            <w:top w:val="none" w:sz="0" w:space="0" w:color="auto"/>
            <w:left w:val="none" w:sz="0" w:space="0" w:color="auto"/>
            <w:bottom w:val="none" w:sz="0" w:space="0" w:color="auto"/>
            <w:right w:val="none" w:sz="0" w:space="0" w:color="auto"/>
          </w:divBdr>
        </w:div>
        <w:div w:id="1048454725">
          <w:marLeft w:val="0"/>
          <w:marRight w:val="0"/>
          <w:marTop w:val="0"/>
          <w:marBottom w:val="0"/>
          <w:divBdr>
            <w:top w:val="none" w:sz="0" w:space="0" w:color="auto"/>
            <w:left w:val="none" w:sz="0" w:space="0" w:color="auto"/>
            <w:bottom w:val="none" w:sz="0" w:space="0" w:color="auto"/>
            <w:right w:val="none" w:sz="0" w:space="0" w:color="auto"/>
          </w:divBdr>
        </w:div>
        <w:div w:id="1225607333">
          <w:marLeft w:val="0"/>
          <w:marRight w:val="0"/>
          <w:marTop w:val="0"/>
          <w:marBottom w:val="0"/>
          <w:divBdr>
            <w:top w:val="none" w:sz="0" w:space="0" w:color="auto"/>
            <w:left w:val="none" w:sz="0" w:space="0" w:color="auto"/>
            <w:bottom w:val="none" w:sz="0" w:space="0" w:color="auto"/>
            <w:right w:val="none" w:sz="0" w:space="0" w:color="auto"/>
          </w:divBdr>
        </w:div>
        <w:div w:id="1992634653">
          <w:marLeft w:val="0"/>
          <w:marRight w:val="0"/>
          <w:marTop w:val="0"/>
          <w:marBottom w:val="0"/>
          <w:divBdr>
            <w:top w:val="none" w:sz="0" w:space="0" w:color="auto"/>
            <w:left w:val="none" w:sz="0" w:space="0" w:color="auto"/>
            <w:bottom w:val="none" w:sz="0" w:space="0" w:color="auto"/>
            <w:right w:val="none" w:sz="0" w:space="0" w:color="auto"/>
          </w:divBdr>
        </w:div>
        <w:div w:id="827133487">
          <w:marLeft w:val="0"/>
          <w:marRight w:val="0"/>
          <w:marTop w:val="0"/>
          <w:marBottom w:val="0"/>
          <w:divBdr>
            <w:top w:val="none" w:sz="0" w:space="0" w:color="auto"/>
            <w:left w:val="none" w:sz="0" w:space="0" w:color="auto"/>
            <w:bottom w:val="none" w:sz="0" w:space="0" w:color="auto"/>
            <w:right w:val="none" w:sz="0" w:space="0" w:color="auto"/>
          </w:divBdr>
        </w:div>
        <w:div w:id="793520446">
          <w:marLeft w:val="0"/>
          <w:marRight w:val="0"/>
          <w:marTop w:val="0"/>
          <w:marBottom w:val="0"/>
          <w:divBdr>
            <w:top w:val="none" w:sz="0" w:space="0" w:color="auto"/>
            <w:left w:val="none" w:sz="0" w:space="0" w:color="auto"/>
            <w:bottom w:val="none" w:sz="0" w:space="0" w:color="auto"/>
            <w:right w:val="none" w:sz="0" w:space="0" w:color="auto"/>
          </w:divBdr>
        </w:div>
        <w:div w:id="1232153126">
          <w:marLeft w:val="0"/>
          <w:marRight w:val="0"/>
          <w:marTop w:val="0"/>
          <w:marBottom w:val="0"/>
          <w:divBdr>
            <w:top w:val="none" w:sz="0" w:space="0" w:color="auto"/>
            <w:left w:val="none" w:sz="0" w:space="0" w:color="auto"/>
            <w:bottom w:val="none" w:sz="0" w:space="0" w:color="auto"/>
            <w:right w:val="none" w:sz="0" w:space="0" w:color="auto"/>
          </w:divBdr>
        </w:div>
      </w:divsChild>
    </w:div>
    <w:div w:id="11177984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11360</Words>
  <Characters>64757</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2</cp:revision>
  <dcterms:created xsi:type="dcterms:W3CDTF">2022-01-22T20:56:00Z</dcterms:created>
  <dcterms:modified xsi:type="dcterms:W3CDTF">2022-01-22T20:56:00Z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